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FACB6" w14:textId="67EF7903" w:rsidR="00905487" w:rsidRDefault="00905487" w:rsidP="00905487">
      <w:pPr>
        <w:pStyle w:val="Heading3"/>
      </w:pPr>
      <w:r>
        <w:t>1AC: Innovation</w:t>
      </w:r>
    </w:p>
    <w:p w14:paraId="1641A420" w14:textId="77777777" w:rsidR="00905487" w:rsidRDefault="00905487" w:rsidP="00905487">
      <w:pPr>
        <w:pStyle w:val="Heading4"/>
      </w:pPr>
      <w:r>
        <w:t>Advantage 1 is Innovation</w:t>
      </w:r>
    </w:p>
    <w:p w14:paraId="6F422994" w14:textId="77777777" w:rsidR="00905487" w:rsidRDefault="00905487" w:rsidP="0090548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841F751" w14:textId="77777777" w:rsidR="00905487" w:rsidRPr="005B38BB" w:rsidRDefault="00905487" w:rsidP="0090548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5B9D5A2" w14:textId="77777777" w:rsidR="00905487" w:rsidRPr="007E660D" w:rsidRDefault="00905487" w:rsidP="00905487">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545A7AD" w14:textId="77777777" w:rsidR="00905487" w:rsidRDefault="00905487" w:rsidP="00905487">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0C3E938F" w14:textId="77777777" w:rsidR="00905487" w:rsidRPr="005B38BB" w:rsidRDefault="00905487" w:rsidP="00905487">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57AF843A" w14:textId="77777777" w:rsidR="00905487" w:rsidRDefault="00905487" w:rsidP="00905487">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StyleUnderline"/>
          <w:b/>
          <w:bCs/>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03709684" w14:textId="77777777" w:rsidR="00905487" w:rsidRDefault="00905487" w:rsidP="0090548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14AF995" w14:textId="77777777" w:rsidR="00905487" w:rsidRPr="00791206" w:rsidRDefault="00905487" w:rsidP="0090548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4558261" w14:textId="77777777" w:rsidR="00905487" w:rsidRPr="00E974A9" w:rsidRDefault="00905487" w:rsidP="00905487">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PrEP,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F776E05" w14:textId="77777777" w:rsidR="00905487" w:rsidRDefault="00905487" w:rsidP="0090548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03C4AB28" w14:textId="77777777" w:rsidR="00905487" w:rsidRDefault="00905487" w:rsidP="00905487">
      <w:pPr>
        <w:pStyle w:val="ListParagraph"/>
        <w:numPr>
          <w:ilvl w:val="0"/>
          <w:numId w:val="11"/>
        </w:numPr>
      </w:pPr>
      <w:r>
        <w:t>AT Advantage CPs to solve Drug Prices</w:t>
      </w:r>
    </w:p>
    <w:p w14:paraId="2AE6E23E" w14:textId="77777777" w:rsidR="00905487" w:rsidRDefault="00905487" w:rsidP="00905487">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6822DA7" w14:textId="77777777" w:rsidR="00905487" w:rsidRPr="006A5D4C" w:rsidRDefault="00905487" w:rsidP="00905487">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7B1E444B" w14:textId="77777777" w:rsidR="00905487" w:rsidRDefault="00905487" w:rsidP="00905487">
      <w:pPr>
        <w:pStyle w:val="Heading4"/>
      </w:pPr>
      <w:r>
        <w:t xml:space="preserve">Specifically, prevents effective </w:t>
      </w:r>
      <w:r w:rsidRPr="00EB4D6F">
        <w:rPr>
          <w:u w:val="single"/>
        </w:rPr>
        <w:t>cancer treatment</w:t>
      </w:r>
      <w:r>
        <w:t xml:space="preserve"> via skyrocketing prices.</w:t>
      </w:r>
    </w:p>
    <w:p w14:paraId="532EEF59" w14:textId="77777777" w:rsidR="00905487" w:rsidRPr="00EB4D6F" w:rsidRDefault="00905487" w:rsidP="00905487">
      <w:r w:rsidRPr="00EB4D6F">
        <w:rPr>
          <w:rStyle w:val="Style13ptBold"/>
        </w:rPr>
        <w:t>Kantarjian 15</w:t>
      </w:r>
      <w:r w:rsidRPr="00EB4D6F">
        <w:t xml:space="preserve"> [Hagop Kantarjian, M.D., is the Chair of the Leukemia department at MD Anderson Cancer Center. March 16, 2015. “Why Are Cancer Drugs So Expensive in the United States, and What Are the Solutions?”. https://www.mayoc linicproceedings.org/article/S0025-6196(15)00101-9/fulltext#%20] Dhruv </w:t>
      </w:r>
    </w:p>
    <w:p w14:paraId="4AA11E25" w14:textId="77777777" w:rsidR="00905487" w:rsidRPr="00F014D3" w:rsidRDefault="00905487" w:rsidP="00905487">
      <w:pPr>
        <w:rPr>
          <w:sz w:val="16"/>
        </w:rPr>
      </w:pPr>
      <w:r w:rsidRPr="00E3202C">
        <w:rPr>
          <w:rStyle w:val="StyleUnderline"/>
          <w:highlight w:val="green"/>
        </w:rPr>
        <w:t xml:space="preserve">Is there a </w:t>
      </w:r>
      <w:r w:rsidRPr="00E3202C">
        <w:rPr>
          <w:rStyle w:val="Emphasis"/>
          <w:highlight w:val="green"/>
        </w:rPr>
        <w:t>clear trigger</w:t>
      </w:r>
      <w:r w:rsidRPr="00E3202C">
        <w:rPr>
          <w:rStyle w:val="StyleUnderline"/>
          <w:highlight w:val="green"/>
        </w:rPr>
        <w:t xml:space="preserve"> for</w:t>
      </w:r>
      <w:r w:rsidRPr="00EB4D6F">
        <w:rPr>
          <w:rStyle w:val="StyleUnderline"/>
        </w:rPr>
        <w:t xml:space="preserve"> the </w:t>
      </w:r>
      <w:r w:rsidRPr="00460C90">
        <w:rPr>
          <w:rStyle w:val="Emphasis"/>
        </w:rPr>
        <w:t xml:space="preserve">recent </w:t>
      </w:r>
      <w:r w:rsidRPr="00E3202C">
        <w:rPr>
          <w:rStyle w:val="Emphasis"/>
          <w:highlight w:val="green"/>
        </w:rPr>
        <w:t>skyrocketing</w:t>
      </w:r>
      <w:r w:rsidRPr="00EB4D6F">
        <w:rPr>
          <w:rStyle w:val="StyleUnderline"/>
        </w:rPr>
        <w:t xml:space="preserve"> of </w:t>
      </w:r>
      <w:r w:rsidRPr="00E3202C">
        <w:rPr>
          <w:rStyle w:val="StyleUnderline"/>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E3202C">
        <w:rPr>
          <w:rStyle w:val="StyleUnderline"/>
          <w:highlight w:val="green"/>
        </w:rPr>
        <w:t>Established oligopolies</w:t>
      </w:r>
      <w:r w:rsidRPr="00460C90">
        <w:rPr>
          <w:rStyle w:val="StyleUnderline"/>
        </w:rPr>
        <w:t xml:space="preserve"> and </w:t>
      </w:r>
      <w:r w:rsidRPr="00E3202C">
        <w:rPr>
          <w:rStyle w:val="StyleUnderline"/>
          <w:highlight w:val="green"/>
        </w:rPr>
        <w:t>prevent</w:t>
      </w:r>
      <w:r w:rsidRPr="00460C90">
        <w:rPr>
          <w:rStyle w:val="StyleUnderline"/>
        </w:rPr>
        <w:t xml:space="preserve">ing Medicare from </w:t>
      </w:r>
      <w:r w:rsidRPr="00E3202C">
        <w:rPr>
          <w:rStyle w:val="Emphasis"/>
          <w:highlight w:val="green"/>
        </w:rPr>
        <w:t>price negotiations</w:t>
      </w:r>
      <w:r w:rsidRPr="00E3202C">
        <w:rPr>
          <w:rStyle w:val="StyleUnderline"/>
          <w:highlight w:val="green"/>
        </w:rPr>
        <w:t xml:space="preserve"> are</w:t>
      </w:r>
      <w:r w:rsidRPr="00460C90">
        <w:rPr>
          <w:rStyle w:val="StyleUnderline"/>
        </w:rPr>
        <w:t xml:space="preserve"> major factors </w:t>
      </w:r>
      <w:r w:rsidRPr="00E3202C">
        <w:rPr>
          <w:rStyle w:val="StyleUnderline"/>
          <w:highlight w:val="green"/>
        </w:rPr>
        <w:t>causing</w:t>
      </w:r>
      <w:r w:rsidRPr="00460C90">
        <w:rPr>
          <w:rStyle w:val="StyleUnderline"/>
        </w:rPr>
        <w:t xml:space="preserve"> </w:t>
      </w:r>
      <w:r w:rsidRPr="00E3202C">
        <w:rPr>
          <w:rStyle w:val="Emphasis"/>
          <w:highlight w:val="green"/>
        </w:rPr>
        <w:t>high</w:t>
      </w:r>
      <w:r w:rsidRPr="00460C90">
        <w:rPr>
          <w:rStyle w:val="Emphasis"/>
        </w:rPr>
        <w:t xml:space="preserve"> cancer drug </w:t>
      </w:r>
      <w:r w:rsidRPr="00E3202C">
        <w:rPr>
          <w:rStyle w:val="Emphasis"/>
          <w:highlight w:val="green"/>
        </w:rPr>
        <w:t>prices</w:t>
      </w:r>
      <w:r w:rsidRPr="00460C90">
        <w:rPr>
          <w:sz w:val="16"/>
        </w:rPr>
        <w:t xml:space="preserve">. Other </w:t>
      </w:r>
      <w:r w:rsidRPr="00E3202C">
        <w:rPr>
          <w:rStyle w:val="StyleUnderline"/>
          <w:highlight w:val="green"/>
        </w:rPr>
        <w:t>contributors include</w:t>
      </w:r>
      <w:r w:rsidRPr="00460C90">
        <w:rPr>
          <w:sz w:val="16"/>
        </w:rPr>
        <w:t xml:space="preserve"> (1) </w:t>
      </w:r>
      <w:r w:rsidRPr="00E3202C">
        <w:rPr>
          <w:rStyle w:val="StyleUnderline"/>
          <w:highlight w:val="green"/>
        </w:rPr>
        <w:t>strategies that</w:t>
      </w:r>
      <w:r w:rsidRPr="00460C90">
        <w:rPr>
          <w:rStyle w:val="StyleUnderline"/>
        </w:rPr>
        <w:t xml:space="preserve"> </w:t>
      </w:r>
      <w:r w:rsidRPr="00460C90">
        <w:rPr>
          <w:rStyle w:val="Emphasis"/>
        </w:rPr>
        <w:t>delay</w:t>
      </w:r>
      <w:r w:rsidRPr="00460C90">
        <w:rPr>
          <w:rStyle w:val="StyleUnderline"/>
        </w:rPr>
        <w:t xml:space="preserve"> or </w:t>
      </w:r>
      <w:r w:rsidRPr="00E3202C">
        <w:rPr>
          <w:rStyle w:val="StyleUnderline"/>
          <w:highlight w:val="green"/>
        </w:rPr>
        <w:t xml:space="preserve">discourage </w:t>
      </w:r>
      <w:r w:rsidRPr="00E3202C">
        <w:rPr>
          <w:rStyle w:val="Emphasis"/>
          <w:highlight w:val="green"/>
        </w:rPr>
        <w:t>competition</w:t>
      </w:r>
      <w:r w:rsidRPr="00E3202C">
        <w:rPr>
          <w:rStyle w:val="StyleUnderline"/>
          <w:highlight w:val="gree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E3202C">
        <w:rPr>
          <w:rStyle w:val="Emphasis"/>
          <w:highlight w:val="green"/>
        </w:rPr>
        <w:t>patent evergreening</w:t>
      </w:r>
      <w:r w:rsidRPr="00460C90">
        <w:rPr>
          <w:sz w:val="16"/>
        </w:rPr>
        <w:t>” (eg,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E3202C">
        <w:rPr>
          <w:rStyle w:val="StyleUnderline"/>
          <w:highlight w:val="green"/>
        </w:rPr>
        <w:t xml:space="preserve">A </w:t>
      </w:r>
      <w:r w:rsidRPr="00E3202C">
        <w:rPr>
          <w:rStyle w:val="Emphasis"/>
          <w:highlight w:val="green"/>
        </w:rPr>
        <w:t>recent example</w:t>
      </w:r>
      <w:r w:rsidRPr="00460C90">
        <w:rPr>
          <w:rStyle w:val="StyleUnderline"/>
        </w:rPr>
        <w:t xml:space="preserve"> of the effects of “pay-for-delay” strategies </w:t>
      </w:r>
      <w:r w:rsidRPr="00E3202C">
        <w:rPr>
          <w:rStyle w:val="StyleUnderline"/>
          <w:highlight w:val="green"/>
        </w:rPr>
        <w:t xml:space="preserve">is the successful move by Novartis to </w:t>
      </w:r>
      <w:r w:rsidRPr="00E3202C">
        <w:rPr>
          <w:rStyle w:val="Emphasis"/>
          <w:highlight w:val="green"/>
        </w:rPr>
        <w:t>further delay</w:t>
      </w:r>
      <w:r w:rsidRPr="00460C90">
        <w:rPr>
          <w:rStyle w:val="StyleUnderline"/>
        </w:rPr>
        <w:t xml:space="preserve"> the entry of </w:t>
      </w:r>
      <w:r w:rsidRPr="00E3202C">
        <w:rPr>
          <w:rStyle w:val="StyleUnderline"/>
          <w:highlight w:val="gree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E3202C">
        <w:rPr>
          <w:rStyle w:val="StyleUnderline"/>
          <w:highlight w:val="green"/>
        </w:rPr>
        <w:t>These regulations</w:t>
      </w:r>
      <w:r w:rsidRPr="00460C90">
        <w:rPr>
          <w:rStyle w:val="StyleUnderline"/>
        </w:rPr>
        <w:t xml:space="preserve"> may </w:t>
      </w:r>
      <w:r w:rsidRPr="00E3202C">
        <w:rPr>
          <w:rStyle w:val="Emphasis"/>
          <w:highlight w:val="green"/>
        </w:rPr>
        <w:t>harm patients</w:t>
      </w:r>
      <w:r w:rsidRPr="00460C90">
        <w:rPr>
          <w:sz w:val="16"/>
        </w:rPr>
        <w:t xml:space="preserve">, </w:t>
      </w:r>
      <w:r w:rsidRPr="00E3202C">
        <w:rPr>
          <w:rStyle w:val="StyleUnderline"/>
          <w:highlight w:val="green"/>
        </w:rPr>
        <w:t>impact</w:t>
      </w:r>
      <w:r w:rsidRPr="00460C90">
        <w:rPr>
          <w:rStyle w:val="StyleUnderline"/>
        </w:rPr>
        <w:t xml:space="preserve"> the </w:t>
      </w:r>
      <w:r w:rsidRPr="00E3202C">
        <w:rPr>
          <w:rStyle w:val="Emphasis"/>
          <w:highlight w:val="green"/>
        </w:rPr>
        <w:t>Medicare solvency</w:t>
      </w:r>
      <w:r w:rsidRPr="00E3202C">
        <w:rPr>
          <w:rStyle w:val="StyleUnderline"/>
          <w:highlight w:val="gree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220E521A" w14:textId="77777777" w:rsidR="00905487" w:rsidRDefault="00905487" w:rsidP="00905487">
      <w:pPr>
        <w:pStyle w:val="Heading4"/>
      </w:pPr>
      <w:r>
        <w:t xml:space="preserve">Contagious Cancer is a </w:t>
      </w:r>
      <w:r>
        <w:rPr>
          <w:u w:val="single"/>
        </w:rPr>
        <w:t>major and legitimate threat</w:t>
      </w:r>
      <w:r>
        <w:t xml:space="preserve"> AND causes </w:t>
      </w:r>
      <w:r>
        <w:rPr>
          <w:u w:val="single"/>
        </w:rPr>
        <w:t>extinction</w:t>
      </w:r>
      <w:r>
        <w:t>.</w:t>
      </w:r>
    </w:p>
    <w:p w14:paraId="1A706F10" w14:textId="77777777" w:rsidR="00905487" w:rsidRPr="00A10F89" w:rsidRDefault="00905487" w:rsidP="00905487">
      <w:r w:rsidRPr="00A10F89">
        <w:rPr>
          <w:rStyle w:val="Style13ptBold"/>
        </w:rPr>
        <w:t>Johnson 16</w:t>
      </w:r>
      <w:r>
        <w:t xml:space="preserve"> George Johnson 2-23-2016 “</w:t>
      </w:r>
      <w:r w:rsidRPr="00EB54BB">
        <w:t>Scientists Ponder the Prospect of Contagious Cancer</w:t>
      </w:r>
      <w:r>
        <w:t xml:space="preserve">” </w:t>
      </w:r>
      <w:hyperlink r:id="rId10"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66617474" w14:textId="77777777" w:rsidR="00905487" w:rsidRPr="005D713A" w:rsidRDefault="00905487" w:rsidP="00905487">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E3202C">
        <w:rPr>
          <w:rStyle w:val="StyleUnderline"/>
          <w:sz w:val="24"/>
          <w:highlight w:val="green"/>
        </w:rPr>
        <w:t xml:space="preserve">Imagine if </w:t>
      </w:r>
      <w:r w:rsidRPr="00A10F89">
        <w:rPr>
          <w:rStyle w:val="StyleUnderline"/>
          <w:sz w:val="24"/>
        </w:rPr>
        <w:t xml:space="preserve">instead, </w:t>
      </w:r>
      <w:r w:rsidRPr="00E3202C">
        <w:rPr>
          <w:rStyle w:val="StyleUnderline"/>
          <w:sz w:val="24"/>
          <w:highlight w:val="green"/>
        </w:rPr>
        <w:t xml:space="preserve">cancer </w:t>
      </w:r>
      <w:r w:rsidRPr="00A10F89">
        <w:rPr>
          <w:rStyle w:val="StyleUnderline"/>
          <w:sz w:val="24"/>
        </w:rPr>
        <w:t xml:space="preserve">cells </w:t>
      </w:r>
      <w:r w:rsidRPr="00E3202C">
        <w:rPr>
          <w:rStyle w:val="StyleUnderline"/>
          <w:sz w:val="24"/>
          <w:highlight w:val="green"/>
        </w:rPr>
        <w:t xml:space="preserve">had the </w:t>
      </w:r>
      <w:r w:rsidRPr="00E3202C">
        <w:rPr>
          <w:rStyle w:val="Emphasis"/>
          <w:sz w:val="24"/>
          <w:highlight w:val="green"/>
        </w:rPr>
        <w:t>ability to press on to another body</w:t>
      </w:r>
      <w:r w:rsidRPr="005D713A">
        <w:rPr>
          <w:sz w:val="16"/>
        </w:rPr>
        <w:t xml:space="preserve">. </w:t>
      </w:r>
      <w:r w:rsidRPr="00A10F89">
        <w:rPr>
          <w:rStyle w:val="StyleUnderline"/>
          <w:sz w:val="24"/>
        </w:rPr>
        <w:t xml:space="preserve">A cancer like that would have the </w:t>
      </w:r>
      <w:r w:rsidRPr="00E3202C">
        <w:rPr>
          <w:rStyle w:val="StyleUnderline"/>
          <w:sz w:val="24"/>
          <w:highlight w:val="green"/>
        </w:rPr>
        <w:t>power to</w:t>
      </w:r>
      <w:r w:rsidRPr="00A10F89">
        <w:rPr>
          <w:rStyle w:val="StyleUnderline"/>
          <w:sz w:val="24"/>
        </w:rPr>
        <w:t xml:space="preserve"> </w:t>
      </w:r>
      <w:r w:rsidRPr="00E3202C">
        <w:rPr>
          <w:rStyle w:val="Emphasis"/>
          <w:sz w:val="24"/>
          <w:highlight w:val="green"/>
        </w:rPr>
        <w:t>metastasize</w:t>
      </w:r>
      <w:r w:rsidRPr="00E3202C">
        <w:rPr>
          <w:sz w:val="16"/>
          <w:highlight w:val="green"/>
        </w:rPr>
        <w:t xml:space="preserve"> </w:t>
      </w:r>
      <w:r w:rsidRPr="005D713A">
        <w:rPr>
          <w:sz w:val="16"/>
        </w:rPr>
        <w:t xml:space="preserve">not just from organ to organ, but </w:t>
      </w:r>
      <w:r w:rsidRPr="00E3202C">
        <w:rPr>
          <w:rStyle w:val="Emphasis"/>
          <w:sz w:val="24"/>
          <w:highlight w:val="green"/>
        </w:rPr>
        <w:t>from person to person</w:t>
      </w:r>
      <w:r w:rsidRPr="00A10F89">
        <w:rPr>
          <w:rStyle w:val="StyleUnderline"/>
          <w:sz w:val="24"/>
        </w:rPr>
        <w:t xml:space="preserve">, </w:t>
      </w:r>
      <w:r w:rsidRPr="00E3202C">
        <w:rPr>
          <w:rStyle w:val="StyleUnderline"/>
          <w:b/>
          <w:bCs/>
          <w:sz w:val="24"/>
          <w:highlight w:val="green"/>
        </w:rPr>
        <w:t>evolving deadly new skills</w:t>
      </w:r>
      <w:r w:rsidRPr="00E3202C">
        <w:rPr>
          <w:rStyle w:val="StyleUnderline"/>
          <w:sz w:val="24"/>
          <w:highlight w:val="gree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E3202C">
        <w:rPr>
          <w:rStyle w:val="StyleUnderline"/>
          <w:sz w:val="24"/>
          <w:highlight w:val="green"/>
        </w:rPr>
        <w:t>realm of medical possibility</w:t>
      </w:r>
      <w:r w:rsidRPr="00E3202C">
        <w:rPr>
          <w:highlight w:val="green"/>
          <w:u w:val="single"/>
        </w:rPr>
        <w:t>.</w:t>
      </w:r>
      <w:r w:rsidRPr="005D713A">
        <w:rPr>
          <w:sz w:val="16"/>
        </w:rPr>
        <w:t xml:space="preserve"> </w:t>
      </w:r>
      <w:r w:rsidRPr="00A10F89">
        <w:rPr>
          <w:rStyle w:val="StyleUnderline"/>
          <w:sz w:val="24"/>
        </w:rPr>
        <w:t xml:space="preserve">This would </w:t>
      </w:r>
      <w:r w:rsidRPr="00E3202C">
        <w:rPr>
          <w:rStyle w:val="StyleUnderline"/>
          <w:b/>
          <w:bCs/>
          <w:sz w:val="24"/>
          <w:highlight w:val="green"/>
        </w:rPr>
        <w:t xml:space="preserve">not </w:t>
      </w:r>
      <w:r w:rsidRPr="00F014D3">
        <w:rPr>
          <w:rStyle w:val="StyleUnderline"/>
          <w:b/>
          <w:bCs/>
          <w:sz w:val="24"/>
        </w:rPr>
        <w:t xml:space="preserve">be </w:t>
      </w:r>
      <w:r w:rsidRPr="00E3202C">
        <w:rPr>
          <w:rStyle w:val="StyleUnderline"/>
          <w:b/>
          <w:bCs/>
          <w:sz w:val="24"/>
          <w:highlight w:val="gree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E3202C">
        <w:rPr>
          <w:rStyle w:val="StyleUnderline"/>
          <w:sz w:val="24"/>
          <w:highlight w:val="green"/>
        </w:rPr>
        <w:t>but</w:t>
      </w:r>
      <w:r w:rsidRPr="00E3202C">
        <w:rPr>
          <w:sz w:val="16"/>
          <w:highlight w:val="green"/>
        </w:rPr>
        <w:t xml:space="preserve"> </w:t>
      </w:r>
      <w:r w:rsidRPr="005D713A">
        <w:rPr>
          <w:sz w:val="16"/>
        </w:rPr>
        <w:t xml:space="preserve">rather </w:t>
      </w:r>
      <w:r w:rsidRPr="00A10F89">
        <w:rPr>
          <w:rStyle w:val="StyleUnderline"/>
          <w:sz w:val="24"/>
        </w:rPr>
        <w:t xml:space="preserve">one in which </w:t>
      </w:r>
      <w:r w:rsidRPr="00E3202C">
        <w:rPr>
          <w:rStyle w:val="Emphasis"/>
          <w:sz w:val="24"/>
          <w:highlight w:val="green"/>
          <w:bdr w:val="single" w:sz="4" w:space="0" w:color="auto"/>
        </w:rPr>
        <w:t>cancer cells actually travel</w:t>
      </w:r>
      <w:r w:rsidRPr="00E3202C">
        <w:rPr>
          <w:rStyle w:val="Emphasis"/>
          <w:sz w:val="24"/>
          <w:highlight w:val="green"/>
        </w:rPr>
        <w:t xml:space="preserve"> </w:t>
      </w:r>
      <w:r w:rsidRPr="00A10F89">
        <w:rPr>
          <w:rStyle w:val="Emphasis"/>
          <w:sz w:val="24"/>
        </w:rPr>
        <w:t>from 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E3202C">
        <w:rPr>
          <w:rStyle w:val="StyleUnderline"/>
          <w:sz w:val="24"/>
          <w:highlight w:val="green"/>
        </w:rPr>
        <w:t>cancer cells</w:t>
      </w:r>
      <w:r w:rsidRPr="00E3202C">
        <w:rPr>
          <w:sz w:val="16"/>
          <w:highlight w:val="green"/>
        </w:rPr>
        <w:t xml:space="preserve"> </w:t>
      </w:r>
      <w:r w:rsidRPr="005D713A">
        <w:rPr>
          <w:sz w:val="16"/>
        </w:rPr>
        <w:t xml:space="preserve">typically </w:t>
      </w:r>
      <w:r w:rsidRPr="00A10F89">
        <w:rPr>
          <w:rStyle w:val="StyleUnderline"/>
          <w:sz w:val="24"/>
        </w:rPr>
        <w:t xml:space="preserve">flourish by </w:t>
      </w:r>
      <w:r w:rsidRPr="00E3202C">
        <w:rPr>
          <w:rStyle w:val="StyleUnderline"/>
          <w:b/>
          <w:bCs/>
          <w:sz w:val="24"/>
          <w:highlight w:val="green"/>
        </w:rPr>
        <w:t>disabling DNA repair</w:t>
      </w:r>
      <w:r w:rsidRPr="00E3202C">
        <w:rPr>
          <w:rStyle w:val="StyleUnderline"/>
          <w:sz w:val="24"/>
          <w:highlight w:val="green"/>
        </w:rPr>
        <w:t xml:space="preserve"> and ramping up </w:t>
      </w:r>
      <w:r w:rsidRPr="00A10F89">
        <w:rPr>
          <w:rStyle w:val="StyleUnderline"/>
          <w:sz w:val="24"/>
        </w:rPr>
        <w:t xml:space="preserve">the </w:t>
      </w:r>
      <w:r w:rsidRPr="00E3202C">
        <w:rPr>
          <w:rStyle w:val="StyleUnderline"/>
          <w:b/>
          <w:bCs/>
          <w:sz w:val="24"/>
          <w:highlight w:val="gree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E3202C">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
          <w:bCs/>
          <w:sz w:val="24"/>
        </w:rPr>
        <w:t>was discovered in</w:t>
      </w:r>
      <w:r w:rsidRPr="005D713A">
        <w:rPr>
          <w:sz w:val="16"/>
        </w:rPr>
        <w:t xml:space="preserve"> the mid-1990s in </w:t>
      </w:r>
      <w:r w:rsidRPr="005D713A">
        <w:rPr>
          <w:rStyle w:val="StyleUnderline"/>
          <w:b/>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E3202C">
        <w:rPr>
          <w:rStyle w:val="StyleUnderline"/>
          <w:sz w:val="24"/>
          <w:highlight w:val="green"/>
        </w:rPr>
        <w:t xml:space="preserve">threatens </w:t>
      </w:r>
      <w:r w:rsidRPr="00A10F89">
        <w:rPr>
          <w:rStyle w:val="StyleUnderline"/>
          <w:sz w:val="24"/>
        </w:rPr>
        <w:t xml:space="preserve">the creatures with </w:t>
      </w:r>
      <w:r w:rsidRPr="00E3202C">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E3202C">
        <w:rPr>
          <w:rStyle w:val="Emphasis"/>
          <w:sz w:val="24"/>
          <w:highlight w:val="green"/>
        </w:rPr>
        <w:t>contagious cancer</w:t>
      </w:r>
      <w:r w:rsidRPr="00E3202C">
        <w:rPr>
          <w:sz w:val="16"/>
          <w:highlight w:val="gree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E3202C">
        <w:rPr>
          <w:rStyle w:val="Emphasis"/>
          <w:sz w:val="24"/>
          <w:highlight w:val="gree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43BD7675" w14:textId="77777777" w:rsidR="00905487" w:rsidRDefault="00905487" w:rsidP="0090548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6764B0E" w14:textId="77777777" w:rsidR="00905487" w:rsidRPr="00E2724F" w:rsidRDefault="00905487" w:rsidP="0090548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132A4F26" w14:textId="77777777" w:rsidR="00905487" w:rsidRPr="001948D4" w:rsidRDefault="006F0293" w:rsidP="00905487">
      <w:pPr>
        <w:rPr>
          <w:sz w:val="16"/>
        </w:rPr>
      </w:pPr>
      <w:hyperlink r:id="rId12" w:tgtFrame="_blank" w:history="1">
        <w:r w:rsidR="00905487" w:rsidRPr="00E2724F">
          <w:rPr>
            <w:rStyle w:val="StyleUnderline"/>
          </w:rPr>
          <w:t>The United Nations</w:t>
        </w:r>
      </w:hyperlink>
      <w:r w:rsidR="00905487">
        <w:t xml:space="preserve"> </w:t>
      </w:r>
      <w:r w:rsidR="00905487" w:rsidRPr="003C32B5">
        <w:rPr>
          <w:sz w:val="16"/>
        </w:rPr>
        <w:t xml:space="preserve">has </w:t>
      </w:r>
      <w:r w:rsidR="00905487" w:rsidRPr="00E2724F">
        <w:rPr>
          <w:rStyle w:val="StyleUnderline"/>
        </w:rPr>
        <w:t xml:space="preserve">called </w:t>
      </w:r>
      <w:r w:rsidR="00905487" w:rsidRPr="003C32B5">
        <w:rPr>
          <w:rStyle w:val="Emphasis"/>
        </w:rPr>
        <w:t>antimicrobial resistance</w:t>
      </w:r>
      <w:r w:rsidR="00905487" w:rsidRPr="00E2724F">
        <w:rPr>
          <w:rStyle w:val="StyleUnderline"/>
        </w:rPr>
        <w:t xml:space="preserve"> a “</w:t>
      </w:r>
      <w:r w:rsidR="00905487" w:rsidRPr="003C32B5">
        <w:rPr>
          <w:rStyle w:val="Emphasis"/>
        </w:rPr>
        <w:t>global crisis</w:t>
      </w:r>
      <w:r w:rsidR="00905487" w:rsidRPr="003C32B5">
        <w:rPr>
          <w:sz w:val="16"/>
        </w:rPr>
        <w:t>.”</w:t>
      </w:r>
      <w:r w:rsidR="00905487">
        <w:rPr>
          <w:sz w:val="16"/>
        </w:rPr>
        <w:t xml:space="preserve"> </w:t>
      </w:r>
      <w:r w:rsidR="00905487" w:rsidRPr="00E2724F">
        <w:rPr>
          <w:rStyle w:val="StyleUnderline"/>
        </w:rPr>
        <w:t xml:space="preserve">With </w:t>
      </w:r>
      <w:r w:rsidR="00905487" w:rsidRPr="00E3202C">
        <w:rPr>
          <w:rStyle w:val="StyleUnderline"/>
          <w:highlight w:val="green"/>
        </w:rPr>
        <w:t xml:space="preserve">the </w:t>
      </w:r>
      <w:hyperlink r:id="rId13" w:tgtFrame="_blank" w:history="1">
        <w:r w:rsidR="00905487" w:rsidRPr="00E3202C">
          <w:rPr>
            <w:rStyle w:val="StyleUnderline"/>
            <w:highlight w:val="green"/>
          </w:rPr>
          <w:t>rise in superbugs</w:t>
        </w:r>
      </w:hyperlink>
      <w:r w:rsidR="00905487">
        <w:rPr>
          <w:rStyle w:val="StyleUnderline"/>
        </w:rPr>
        <w:t xml:space="preserve"> </w:t>
      </w:r>
      <w:r w:rsidR="00905487" w:rsidRPr="00E2724F">
        <w:rPr>
          <w:rStyle w:val="StyleUnderline"/>
        </w:rPr>
        <w:t>across the globe</w:t>
      </w:r>
      <w:r w:rsidR="00905487" w:rsidRPr="003C32B5">
        <w:rPr>
          <w:sz w:val="16"/>
        </w:rPr>
        <w:t xml:space="preserve">, common </w:t>
      </w:r>
      <w:r w:rsidR="00905487" w:rsidRPr="00E2724F">
        <w:rPr>
          <w:rStyle w:val="StyleUnderline"/>
        </w:rPr>
        <w:t>infections are becoming harder to treat</w:t>
      </w:r>
      <w:r w:rsidR="00905487" w:rsidRPr="003C32B5">
        <w:rPr>
          <w:sz w:val="16"/>
        </w:rPr>
        <w:t xml:space="preserve">, </w:t>
      </w:r>
      <w:r w:rsidR="00905487" w:rsidRPr="00E2724F">
        <w:rPr>
          <w:rStyle w:val="StyleUnderline"/>
        </w:rPr>
        <w:t>and lifesaving procedures riskier</w:t>
      </w:r>
      <w:r w:rsidR="00905487" w:rsidRPr="003C32B5">
        <w:rPr>
          <w:sz w:val="16"/>
        </w:rPr>
        <w:t xml:space="preserve"> to perform. </w:t>
      </w:r>
      <w:r w:rsidR="00905487" w:rsidRPr="003C32B5">
        <w:rPr>
          <w:rStyle w:val="Emphasis"/>
        </w:rPr>
        <w:t>Drug-resistant infections</w:t>
      </w:r>
      <w:r w:rsidR="00905487" w:rsidRPr="00E2724F">
        <w:rPr>
          <w:rStyle w:val="StyleUnderline"/>
        </w:rPr>
        <w:t xml:space="preserve"> result in</w:t>
      </w:r>
      <w:r w:rsidR="00905487" w:rsidRPr="003C32B5">
        <w:rPr>
          <w:sz w:val="16"/>
        </w:rPr>
        <w:t xml:space="preserve"> about </w:t>
      </w:r>
      <w:r w:rsidR="00905487" w:rsidRPr="00E2724F">
        <w:rPr>
          <w:rStyle w:val="StyleUnderline"/>
        </w:rPr>
        <w:t>700,000 deaths per year</w:t>
      </w:r>
      <w:r w:rsidR="00905487" w:rsidRPr="003C32B5">
        <w:rPr>
          <w:sz w:val="16"/>
        </w:rPr>
        <w:t>, with at least 230,000 of those deaths due to multidrug resistant tuberculosis,</w:t>
      </w:r>
      <w:r w:rsidR="00905487">
        <w:rPr>
          <w:sz w:val="16"/>
        </w:rPr>
        <w:t xml:space="preserve"> </w:t>
      </w:r>
      <w:hyperlink r:id="rId14" w:tgtFrame="_blank" w:history="1">
        <w:r w:rsidR="00905487" w:rsidRPr="00E2724F">
          <w:rPr>
            <w:rStyle w:val="StyleUnderline"/>
          </w:rPr>
          <w:t>according to</w:t>
        </w:r>
        <w:r w:rsidR="00905487" w:rsidRPr="003C32B5">
          <w:rPr>
            <w:rStyle w:val="Hyperlink"/>
            <w:sz w:val="16"/>
          </w:rPr>
          <w:t xml:space="preserve"> a groundbreaking report from </w:t>
        </w:r>
        <w:r w:rsidR="00905487" w:rsidRPr="003C32B5">
          <w:rPr>
            <w:rStyle w:val="StyleUnderline"/>
          </w:rPr>
          <w:t>the World Health Organization (WHO).</w:t>
        </w:r>
      </w:hyperlink>
      <w:r w:rsidR="00905487">
        <w:rPr>
          <w:sz w:val="16"/>
        </w:rPr>
        <w:t xml:space="preserve"> </w:t>
      </w:r>
      <w:r w:rsidR="00905487" w:rsidRPr="003C32B5">
        <w:rPr>
          <w:sz w:val="16"/>
        </w:rPr>
        <w:t xml:space="preserve">Given that antibiotic resistance is present in every country, </w:t>
      </w:r>
      <w:r w:rsidR="00905487" w:rsidRPr="003C32B5">
        <w:rPr>
          <w:rStyle w:val="StyleUnderline"/>
        </w:rPr>
        <w:t>antimicrobial resistance</w:t>
      </w:r>
      <w:r w:rsidR="00905487" w:rsidRPr="003C32B5">
        <w:rPr>
          <w:sz w:val="16"/>
        </w:rPr>
        <w:t xml:space="preserve"> (AMR) now </w:t>
      </w:r>
      <w:r w:rsidR="00905487" w:rsidRPr="00E3202C">
        <w:rPr>
          <w:rStyle w:val="StyleUnderline"/>
          <w:highlight w:val="green"/>
        </w:rPr>
        <w:t xml:space="preserve">represents a </w:t>
      </w:r>
      <w:r w:rsidR="00905487" w:rsidRPr="00E3202C">
        <w:rPr>
          <w:rStyle w:val="Emphasis"/>
          <w:highlight w:val="green"/>
        </w:rPr>
        <w:t>global health crisis</w:t>
      </w:r>
      <w:r w:rsidR="00905487" w:rsidRPr="003C32B5">
        <w:rPr>
          <w:sz w:val="16"/>
        </w:rPr>
        <w:t>, according to the UN, which has urged immediate, coordinated and global action to prevent a potentially devastating health and financial crisis.</w:t>
      </w:r>
      <w:r w:rsidR="00905487">
        <w:rPr>
          <w:sz w:val="16"/>
        </w:rPr>
        <w:t xml:space="preserve"> </w:t>
      </w:r>
      <w:r w:rsidR="00905487" w:rsidRPr="003C32B5">
        <w:rPr>
          <w:rStyle w:val="StyleUnderline"/>
        </w:rPr>
        <w:t xml:space="preserve">With the </w:t>
      </w:r>
      <w:r w:rsidR="00905487" w:rsidRPr="00E3202C">
        <w:rPr>
          <w:rStyle w:val="Emphasis"/>
          <w:highlight w:val="green"/>
        </w:rPr>
        <w:t>rising</w:t>
      </w:r>
      <w:r w:rsidR="00905487" w:rsidRPr="003C32B5">
        <w:rPr>
          <w:rStyle w:val="Emphasis"/>
        </w:rPr>
        <w:t xml:space="preserve"> rates</w:t>
      </w:r>
      <w:r w:rsidR="00905487" w:rsidRPr="003C32B5">
        <w:rPr>
          <w:rStyle w:val="StyleUnderline"/>
        </w:rPr>
        <w:t xml:space="preserve"> of </w:t>
      </w:r>
      <w:r w:rsidR="00905487" w:rsidRPr="00E3202C">
        <w:rPr>
          <w:rStyle w:val="StyleUnderline"/>
          <w:highlight w:val="green"/>
        </w:rPr>
        <w:t>AMR</w:t>
      </w:r>
      <w:r w:rsidR="00905487" w:rsidRPr="003C32B5">
        <w:rPr>
          <w:sz w:val="16"/>
        </w:rPr>
        <w:t xml:space="preserve"> -- including antivirals, antibiotics, and antifungals -- </w:t>
      </w:r>
      <w:r w:rsidR="00905487" w:rsidRPr="003C32B5">
        <w:rPr>
          <w:rStyle w:val="StyleUnderline"/>
        </w:rPr>
        <w:t xml:space="preserve">estimates from the WHO show that AMR </w:t>
      </w:r>
      <w:r w:rsidR="00905487" w:rsidRPr="00E3202C">
        <w:rPr>
          <w:rStyle w:val="StyleUnderline"/>
          <w:highlight w:val="green"/>
        </w:rPr>
        <w:t xml:space="preserve">may cause </w:t>
      </w:r>
      <w:r w:rsidR="00905487" w:rsidRPr="00E3202C">
        <w:rPr>
          <w:rStyle w:val="Emphasis"/>
          <w:highlight w:val="green"/>
        </w:rPr>
        <w:t>10 million deaths every year</w:t>
      </w:r>
      <w:r w:rsidR="00905487" w:rsidRPr="003C32B5">
        <w:rPr>
          <w:sz w:val="16"/>
        </w:rPr>
        <w:t xml:space="preserve"> by 2050, send 24 million people into extreme poverty by 2030, </w:t>
      </w:r>
      <w:r w:rsidR="00905487" w:rsidRPr="003C32B5">
        <w:rPr>
          <w:rStyle w:val="StyleUnderline"/>
        </w:rPr>
        <w:t>and lead to a financial crisis as severe as</w:t>
      </w:r>
      <w:r w:rsidR="00905487" w:rsidRPr="003C32B5">
        <w:rPr>
          <w:sz w:val="16"/>
        </w:rPr>
        <w:t xml:space="preserve"> the on the U.S. experienced in </w:t>
      </w:r>
      <w:r w:rsidR="00905487" w:rsidRPr="003C32B5">
        <w:rPr>
          <w:rStyle w:val="StyleUnderline"/>
        </w:rPr>
        <w:t>2008</w:t>
      </w:r>
      <w:r w:rsidR="00905487" w:rsidRPr="003C32B5">
        <w:rPr>
          <w:sz w:val="16"/>
        </w:rPr>
        <w:t>.</w:t>
      </w:r>
      <w:r w:rsidR="00905487">
        <w:rPr>
          <w:sz w:val="16"/>
        </w:rPr>
        <w:t xml:space="preserve"> </w:t>
      </w:r>
      <w:r w:rsidR="00905487" w:rsidRPr="003C32B5">
        <w:rPr>
          <w:rStyle w:val="StyleUnderline"/>
        </w:rPr>
        <w:t xml:space="preserve">Antimicrobial </w:t>
      </w:r>
      <w:r w:rsidR="00905487" w:rsidRPr="00E3202C">
        <w:rPr>
          <w:rStyle w:val="StyleUnderline"/>
          <w:highlight w:val="green"/>
        </w:rPr>
        <w:t>resistance develops when germs</w:t>
      </w:r>
      <w:r w:rsidR="00905487" w:rsidRPr="003C32B5">
        <w:rPr>
          <w:sz w:val="16"/>
        </w:rPr>
        <w:t xml:space="preserve"> like bacteria and fungi are able to “</w:t>
      </w:r>
      <w:r w:rsidR="00905487" w:rsidRPr="00E3202C">
        <w:rPr>
          <w:rStyle w:val="StyleUnderline"/>
          <w:highlight w:val="green"/>
        </w:rPr>
        <w:t>defeat</w:t>
      </w:r>
      <w:r w:rsidR="00905487" w:rsidRPr="003C32B5">
        <w:rPr>
          <w:sz w:val="16"/>
        </w:rPr>
        <w:t xml:space="preserve"> the </w:t>
      </w:r>
      <w:r w:rsidR="00905487" w:rsidRPr="00E3202C">
        <w:rPr>
          <w:rStyle w:val="StyleUnderline"/>
          <w:highlight w:val="green"/>
        </w:rPr>
        <w:t>drugs</w:t>
      </w:r>
      <w:r w:rsidR="00905487" w:rsidRPr="003C32B5">
        <w:rPr>
          <w:rStyle w:val="StyleUnderline"/>
        </w:rPr>
        <w:t xml:space="preserve"> designed to kill them</w:t>
      </w:r>
      <w:r w:rsidR="00905487" w:rsidRPr="003C32B5">
        <w:rPr>
          <w:sz w:val="16"/>
        </w:rPr>
        <w:t xml:space="preserve">,” according to the Centers for Disease Control and Prevention. Through a biologic “survival of the fittest,” </w:t>
      </w:r>
      <w:r w:rsidR="00905487" w:rsidRPr="003C32B5">
        <w:rPr>
          <w:rStyle w:val="StyleUnderline"/>
        </w:rPr>
        <w:t>germs</w:t>
      </w:r>
      <w:r w:rsidR="00905487" w:rsidRPr="003C32B5">
        <w:rPr>
          <w:sz w:val="16"/>
        </w:rPr>
        <w:t xml:space="preserve"> that are </w:t>
      </w:r>
      <w:r w:rsidR="00905487" w:rsidRPr="003C32B5">
        <w:rPr>
          <w:rStyle w:val="StyleUnderline"/>
        </w:rPr>
        <w:t xml:space="preserve">not killed by antimicrobials and </w:t>
      </w:r>
      <w:r w:rsidR="00905487" w:rsidRPr="003C32B5">
        <w:rPr>
          <w:rStyle w:val="Emphasis"/>
        </w:rPr>
        <w:t>continue to grow</w:t>
      </w:r>
      <w:r w:rsidR="00905487" w:rsidRPr="003C32B5">
        <w:rPr>
          <w:sz w:val="16"/>
        </w:rPr>
        <w:t xml:space="preserve">. WHO explains that “poor infection control, inadequate sanitary conditions and inappropriate food handling encourage the spread” of AMR, </w:t>
      </w:r>
      <w:r w:rsidR="00905487" w:rsidRPr="003C32B5">
        <w:rPr>
          <w:rStyle w:val="StyleUnderline"/>
        </w:rPr>
        <w:t>which can lead to “</w:t>
      </w:r>
      <w:r w:rsidR="00905487" w:rsidRPr="003C32B5">
        <w:rPr>
          <w:rStyle w:val="Emphasis"/>
        </w:rPr>
        <w:t>superbugs.</w:t>
      </w:r>
      <w:r w:rsidR="00905487" w:rsidRPr="003C32B5">
        <w:rPr>
          <w:sz w:val="16"/>
        </w:rPr>
        <w:t>” Those superbugs require powerful and oftentimes more expensive antimicrobials to treat.</w:t>
      </w:r>
      <w:r w:rsidR="00905487">
        <w:rPr>
          <w:sz w:val="16"/>
        </w:rPr>
        <w:t xml:space="preserve"> </w:t>
      </w:r>
      <w:r w:rsidR="00905487" w:rsidRPr="003C32B5">
        <w:rPr>
          <w:sz w:val="16"/>
        </w:rPr>
        <w:t xml:space="preserve">Examples of </w:t>
      </w:r>
      <w:r w:rsidR="00905487" w:rsidRPr="003C32B5">
        <w:rPr>
          <w:rStyle w:val="StyleUnderline"/>
        </w:rPr>
        <w:t>superbugs are far and</w:t>
      </w:r>
      <w:r w:rsidR="00905487" w:rsidRPr="003C32B5">
        <w:rPr>
          <w:sz w:val="16"/>
        </w:rPr>
        <w:t xml:space="preserve"> </w:t>
      </w:r>
      <w:r w:rsidR="00905487" w:rsidRPr="003C32B5">
        <w:rPr>
          <w:rStyle w:val="StyleUnderline"/>
        </w:rPr>
        <w:t>wide</w:t>
      </w:r>
      <w:r w:rsidR="00905487"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905487">
        <w:rPr>
          <w:sz w:val="16"/>
        </w:rPr>
        <w:t xml:space="preserve"> </w:t>
      </w:r>
      <w:r w:rsidR="00905487" w:rsidRPr="003C32B5">
        <w:rPr>
          <w:sz w:val="16"/>
          <w:szCs w:val="18"/>
        </w:rPr>
        <w:t>The people at the</w:t>
      </w:r>
      <w:r w:rsidR="00905487">
        <w:rPr>
          <w:sz w:val="16"/>
          <w:szCs w:val="18"/>
        </w:rPr>
        <w:t xml:space="preserve"> </w:t>
      </w:r>
      <w:hyperlink r:id="rId15" w:tgtFrame="_blank" w:history="1">
        <w:r w:rsidR="00905487" w:rsidRPr="003C32B5">
          <w:rPr>
            <w:rStyle w:val="Hyperlink"/>
            <w:sz w:val="16"/>
            <w:szCs w:val="18"/>
          </w:rPr>
          <w:t>highest risk for AMR</w:t>
        </w:r>
      </w:hyperlink>
      <w:r w:rsidR="00905487">
        <w:rPr>
          <w:sz w:val="16"/>
          <w:szCs w:val="18"/>
        </w:rPr>
        <w:t xml:space="preserve"> </w:t>
      </w:r>
      <w:r w:rsidR="00905487"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905487">
        <w:rPr>
          <w:sz w:val="16"/>
          <w:szCs w:val="18"/>
        </w:rPr>
        <w:t xml:space="preserve"> </w:t>
      </w:r>
      <w:hyperlink r:id="rId16" w:history="1">
        <w:r w:rsidR="00905487" w:rsidRPr="003C32B5">
          <w:rPr>
            <w:rStyle w:val="Hyperlink"/>
            <w:sz w:val="16"/>
            <w:szCs w:val="18"/>
          </w:rPr>
          <w:t>(MORE: Melissa Rivers talks about her father's suicide with Dr. Jennifer Ashton)</w:t>
        </w:r>
      </w:hyperlink>
      <w:r w:rsidR="00905487">
        <w:rPr>
          <w:sz w:val="16"/>
          <w:szCs w:val="18"/>
        </w:rPr>
        <w:t xml:space="preserve"> </w:t>
      </w:r>
      <w:r w:rsidR="00905487"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905487">
        <w:rPr>
          <w:sz w:val="16"/>
          <w:szCs w:val="18"/>
        </w:rPr>
        <w:t xml:space="preserve"> </w:t>
      </w:r>
      <w:r w:rsidR="00905487"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905487">
        <w:rPr>
          <w:sz w:val="16"/>
          <w:szCs w:val="18"/>
        </w:rPr>
        <w:t xml:space="preserve"> </w:t>
      </w:r>
      <w:r w:rsidR="00905487"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905487">
        <w:rPr>
          <w:sz w:val="16"/>
          <w:szCs w:val="18"/>
        </w:rPr>
        <w:t xml:space="preserve"> </w:t>
      </w:r>
      <w:r w:rsidR="00905487" w:rsidRPr="003C32B5">
        <w:rPr>
          <w:sz w:val="16"/>
          <w:szCs w:val="18"/>
        </w:rPr>
        <w:t>WHO has also highlighted that the inappropriate use of antimicrobials in agriculture -- such as on farms and in animals -- may be an underappreciated cause of AMR.</w:t>
      </w:r>
      <w:r w:rsidR="00905487">
        <w:rPr>
          <w:sz w:val="16"/>
          <w:szCs w:val="18"/>
        </w:rPr>
        <w:t xml:space="preserve"> </w:t>
      </w:r>
      <w:r w:rsidR="00905487" w:rsidRPr="003C32B5">
        <w:rPr>
          <w:sz w:val="16"/>
        </w:rPr>
        <w:t xml:space="preserve">Noting these trends, </w:t>
      </w:r>
      <w:r w:rsidR="00905487" w:rsidRPr="00E3202C">
        <w:rPr>
          <w:rStyle w:val="StyleUnderline"/>
          <w:highlight w:val="green"/>
        </w:rPr>
        <w:t>the WHO has urged</w:t>
      </w:r>
      <w:r w:rsidR="00905487" w:rsidRPr="003C32B5">
        <w:rPr>
          <w:rStyle w:val="StyleUnderline"/>
        </w:rPr>
        <w:t xml:space="preserve"> for</w:t>
      </w:r>
      <w:r w:rsidR="00905487" w:rsidRPr="003C32B5">
        <w:rPr>
          <w:sz w:val="16"/>
        </w:rPr>
        <w:t xml:space="preserve"> “</w:t>
      </w:r>
      <w:r w:rsidR="00905487" w:rsidRPr="003C32B5">
        <w:rPr>
          <w:rStyle w:val="Emphasis"/>
        </w:rPr>
        <w:t>coordinated action</w:t>
      </w:r>
      <w:r w:rsidR="00905487" w:rsidRPr="003C32B5">
        <w:rPr>
          <w:rStyle w:val="StyleUnderline"/>
        </w:rPr>
        <w:t>...to minimize the emergence and spread of antimicrobial resistance</w:t>
      </w:r>
      <w:r w:rsidR="00905487" w:rsidRPr="003C32B5">
        <w:rPr>
          <w:sz w:val="16"/>
        </w:rPr>
        <w:t xml:space="preserve">.” It urges all countries to make national action plans, </w:t>
      </w:r>
      <w:r w:rsidR="00905487" w:rsidRPr="003C32B5">
        <w:rPr>
          <w:rStyle w:val="StyleUnderline"/>
        </w:rPr>
        <w:t xml:space="preserve">with a focus on the </w:t>
      </w:r>
      <w:r w:rsidR="00905487" w:rsidRPr="00E3202C">
        <w:rPr>
          <w:rStyle w:val="StyleUnderline"/>
          <w:highlight w:val="green"/>
        </w:rPr>
        <w:t xml:space="preserve">development of </w:t>
      </w:r>
      <w:r w:rsidR="00905487" w:rsidRPr="00E3202C">
        <w:rPr>
          <w:rStyle w:val="Emphasis"/>
          <w:highlight w:val="green"/>
        </w:rPr>
        <w:t>new</w:t>
      </w:r>
      <w:r w:rsidR="00905487" w:rsidRPr="003C32B5">
        <w:rPr>
          <w:rStyle w:val="Emphasis"/>
        </w:rPr>
        <w:t xml:space="preserve"> antimicrobial </w:t>
      </w:r>
      <w:r w:rsidR="00905487" w:rsidRPr="00E3202C">
        <w:rPr>
          <w:rStyle w:val="Emphasis"/>
          <w:highlight w:val="green"/>
        </w:rPr>
        <w:t>medications</w:t>
      </w:r>
      <w:r w:rsidR="00905487" w:rsidRPr="003C32B5">
        <w:rPr>
          <w:rStyle w:val="StyleUnderline"/>
        </w:rPr>
        <w:t xml:space="preserve">, </w:t>
      </w:r>
      <w:r w:rsidR="00905487" w:rsidRPr="00E3202C">
        <w:rPr>
          <w:rStyle w:val="Emphasis"/>
          <w:highlight w:val="green"/>
        </w:rPr>
        <w:t>vaccines</w:t>
      </w:r>
      <w:r w:rsidR="00905487" w:rsidRPr="003C32B5">
        <w:rPr>
          <w:rStyle w:val="StyleUnderline"/>
        </w:rPr>
        <w:t xml:space="preserve">, </w:t>
      </w:r>
      <w:r w:rsidR="00905487" w:rsidRPr="00E3202C">
        <w:rPr>
          <w:rStyle w:val="StyleUnderline"/>
          <w:highlight w:val="green"/>
        </w:rPr>
        <w:t>and</w:t>
      </w:r>
      <w:r w:rsidR="00905487" w:rsidRPr="003C32B5">
        <w:rPr>
          <w:rStyle w:val="StyleUnderline"/>
        </w:rPr>
        <w:t xml:space="preserve"> careful </w:t>
      </w:r>
      <w:r w:rsidR="00905487" w:rsidRPr="00E3202C">
        <w:rPr>
          <w:rStyle w:val="StyleUnderline"/>
          <w:highlight w:val="green"/>
        </w:rPr>
        <w:t>antimicrobial use</w:t>
      </w:r>
      <w:r w:rsidR="00905487" w:rsidRPr="003C32B5">
        <w:rPr>
          <w:sz w:val="16"/>
        </w:rPr>
        <w:t>.</w:t>
      </w:r>
      <w:r w:rsidR="00905487">
        <w:rPr>
          <w:sz w:val="16"/>
        </w:rPr>
        <w:t xml:space="preserve"> </w:t>
      </w:r>
      <w:r w:rsidR="00905487" w:rsidRPr="003C32B5">
        <w:rPr>
          <w:rStyle w:val="StyleUnderline"/>
        </w:rPr>
        <w:t>Redfield emphasized</w:t>
      </w:r>
      <w:r w:rsidR="00905487" w:rsidRPr="003C32B5">
        <w:rPr>
          <w:sz w:val="16"/>
        </w:rPr>
        <w:t xml:space="preserve"> the importance of </w:t>
      </w:r>
      <w:r w:rsidR="00905487" w:rsidRPr="003C32B5">
        <w:rPr>
          <w:rStyle w:val="StyleUnderline"/>
        </w:rPr>
        <w:t>vaccination during the global superbug crisis</w:t>
      </w:r>
      <w:r w:rsidR="00905487" w:rsidRPr="003C32B5">
        <w:rPr>
          <w:sz w:val="16"/>
        </w:rPr>
        <w:t xml:space="preserve">, </w:t>
      </w:r>
      <w:r w:rsidR="00905487" w:rsidRPr="003C32B5">
        <w:rPr>
          <w:rStyle w:val="StyleUnderline"/>
        </w:rPr>
        <w:t>stating</w:t>
      </w:r>
      <w:r w:rsidR="00905487" w:rsidRPr="003C32B5">
        <w:rPr>
          <w:sz w:val="16"/>
        </w:rPr>
        <w:t xml:space="preserve"> that “</w:t>
      </w:r>
      <w:r w:rsidR="00905487" w:rsidRPr="003C32B5">
        <w:rPr>
          <w:rStyle w:val="StyleUnderline"/>
        </w:rPr>
        <w:t>the only way we have to eliminate an infection is vaccination</w:t>
      </w:r>
      <w:r w:rsidR="00905487" w:rsidRPr="003C32B5">
        <w:rPr>
          <w:sz w:val="16"/>
        </w:rPr>
        <w:t xml:space="preserve">.” He added that </w:t>
      </w:r>
      <w:r w:rsidR="00905487" w:rsidRPr="003C32B5">
        <w:rPr>
          <w:rStyle w:val="StyleUnderline"/>
        </w:rPr>
        <w:t xml:space="preserve">investing in </w:t>
      </w:r>
      <w:r w:rsidR="00905487" w:rsidRPr="00E3202C">
        <w:rPr>
          <w:rStyle w:val="Emphasis"/>
          <w:highlight w:val="green"/>
        </w:rPr>
        <w:t>innovation is key to solving the crisis</w:t>
      </w:r>
      <w:r w:rsidR="00905487" w:rsidRPr="003C32B5">
        <w:rPr>
          <w:rStyle w:val="Emphasis"/>
        </w:rPr>
        <w:t>.</w:t>
      </w:r>
      <w:r w:rsidR="00905487">
        <w:rPr>
          <w:sz w:val="16"/>
        </w:rPr>
        <w:t xml:space="preserve"> </w:t>
      </w:r>
      <w:r w:rsidR="00905487" w:rsidRPr="003C32B5">
        <w:rPr>
          <w:sz w:val="16"/>
        </w:rPr>
        <w:t xml:space="preserve">While WHO continues to advocate for superbug awareness, they warn that </w:t>
      </w:r>
      <w:r w:rsidR="00905487" w:rsidRPr="003C32B5">
        <w:rPr>
          <w:rStyle w:val="StyleUnderline"/>
        </w:rPr>
        <w:t>AMR has reversed “a century of progress in health.”</w:t>
      </w:r>
      <w:r w:rsidR="00905487">
        <w:rPr>
          <w:rStyle w:val="StyleUnderline"/>
        </w:rPr>
        <w:t xml:space="preserve"> </w:t>
      </w:r>
      <w:r w:rsidR="00905487" w:rsidRPr="003C32B5">
        <w:rPr>
          <w:sz w:val="16"/>
        </w:rPr>
        <w:t>The WHO added that “</w:t>
      </w:r>
      <w:r w:rsidR="00905487" w:rsidRPr="003C32B5">
        <w:rPr>
          <w:rStyle w:val="StyleUnderline"/>
        </w:rPr>
        <w:t xml:space="preserve">the </w:t>
      </w:r>
      <w:r w:rsidR="00905487" w:rsidRPr="00E3202C">
        <w:rPr>
          <w:rStyle w:val="StyleUnderline"/>
          <w:highlight w:val="green"/>
        </w:rPr>
        <w:t>challenges</w:t>
      </w:r>
      <w:r w:rsidR="00905487" w:rsidRPr="003C32B5">
        <w:rPr>
          <w:rStyle w:val="StyleUnderline"/>
        </w:rPr>
        <w:t xml:space="preserve"> of antimicrobial resistance</w:t>
      </w:r>
      <w:r w:rsidR="00905487" w:rsidRPr="003C32B5">
        <w:rPr>
          <w:sz w:val="16"/>
        </w:rPr>
        <w:t xml:space="preserve">” </w:t>
      </w:r>
      <w:r w:rsidR="00905487" w:rsidRPr="00E3202C">
        <w:rPr>
          <w:rStyle w:val="StyleUnderline"/>
          <w:highlight w:val="green"/>
        </w:rPr>
        <w:t>are</w:t>
      </w:r>
      <w:r w:rsidR="00905487" w:rsidRPr="003C32B5">
        <w:rPr>
          <w:sz w:val="16"/>
        </w:rPr>
        <w:t xml:space="preserve"> “</w:t>
      </w:r>
      <w:r w:rsidR="00905487" w:rsidRPr="00E3202C">
        <w:rPr>
          <w:rStyle w:val="Emphasis"/>
          <w:highlight w:val="green"/>
        </w:rPr>
        <w:t>not insurmountable</w:t>
      </w:r>
      <w:r w:rsidR="00905487" w:rsidRPr="003C32B5">
        <w:rPr>
          <w:sz w:val="16"/>
        </w:rPr>
        <w:t xml:space="preserve">,” and that </w:t>
      </w:r>
      <w:r w:rsidR="00905487" w:rsidRPr="003C32B5">
        <w:rPr>
          <w:rStyle w:val="StyleUnderline"/>
        </w:rPr>
        <w:t xml:space="preserve">coordinated </w:t>
      </w:r>
      <w:r w:rsidR="00905487" w:rsidRPr="00E3202C">
        <w:rPr>
          <w:rStyle w:val="StyleUnderline"/>
          <w:highlight w:val="green"/>
        </w:rPr>
        <w:t>action will</w:t>
      </w:r>
      <w:r w:rsidR="00905487" w:rsidRPr="003C32B5">
        <w:rPr>
          <w:sz w:val="16"/>
        </w:rPr>
        <w:t xml:space="preserve"> “help to </w:t>
      </w:r>
      <w:r w:rsidR="00905487" w:rsidRPr="003C32B5">
        <w:rPr>
          <w:rStyle w:val="StyleUnderline"/>
        </w:rPr>
        <w:t>save millions</w:t>
      </w:r>
      <w:r w:rsidR="00905487" w:rsidRPr="003C32B5">
        <w:rPr>
          <w:sz w:val="16"/>
        </w:rPr>
        <w:t xml:space="preserve"> of lives, </w:t>
      </w:r>
      <w:r w:rsidR="00905487" w:rsidRPr="003C32B5">
        <w:rPr>
          <w:rStyle w:val="StyleUnderline"/>
        </w:rPr>
        <w:t>preserve antimicrobials for generations</w:t>
      </w:r>
      <w:r w:rsidR="00905487" w:rsidRPr="003C32B5">
        <w:rPr>
          <w:sz w:val="16"/>
        </w:rPr>
        <w:t xml:space="preserve"> to come </w:t>
      </w:r>
      <w:r w:rsidR="00905487" w:rsidRPr="003C32B5">
        <w:rPr>
          <w:rStyle w:val="StyleUnderline"/>
        </w:rPr>
        <w:t xml:space="preserve">and </w:t>
      </w:r>
      <w:r w:rsidR="00905487" w:rsidRPr="00E3202C">
        <w:rPr>
          <w:rStyle w:val="Emphasis"/>
          <w:highlight w:val="green"/>
        </w:rPr>
        <w:t>secure the future</w:t>
      </w:r>
      <w:r w:rsidR="00905487" w:rsidRPr="00E3202C">
        <w:rPr>
          <w:rStyle w:val="StyleUnderline"/>
          <w:highlight w:val="green"/>
        </w:rPr>
        <w:t xml:space="preserve"> from drug-resistant diseases</w:t>
      </w:r>
      <w:r w:rsidR="00905487" w:rsidRPr="003C32B5">
        <w:rPr>
          <w:sz w:val="16"/>
        </w:rPr>
        <w:t>.”</w:t>
      </w:r>
    </w:p>
    <w:p w14:paraId="592B3055" w14:textId="77777777" w:rsidR="00905487" w:rsidRPr="00E2724F" w:rsidRDefault="00905487" w:rsidP="00905487">
      <w:pPr>
        <w:pStyle w:val="Heading4"/>
      </w:pPr>
      <w:r>
        <w:t xml:space="preserve">Extinction - generic defense doesn’t apply. </w:t>
      </w:r>
    </w:p>
    <w:p w14:paraId="68EA0A50" w14:textId="77777777" w:rsidR="00905487" w:rsidRPr="00A10F89" w:rsidRDefault="00905487" w:rsidP="00905487">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59A8C4E" w14:textId="77777777" w:rsidR="00905487" w:rsidRPr="00A10F89" w:rsidRDefault="00905487" w:rsidP="00905487">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
          <w:bCs/>
          <w:sz w:val="24"/>
          <w:highlight w:val="green"/>
        </w:rPr>
        <w:t xml:space="preserve">WHO </w:t>
      </w:r>
      <w:r w:rsidRPr="0010630F">
        <w:rPr>
          <w:rStyle w:val="StyleUnderline"/>
          <w:b/>
          <w:bCs/>
          <w:sz w:val="24"/>
        </w:rPr>
        <w:t xml:space="preserve">is </w:t>
      </w:r>
      <w:r w:rsidRPr="00E3202C">
        <w:rPr>
          <w:rStyle w:val="StyleUnderline"/>
          <w:b/>
          <w:bCs/>
          <w:sz w:val="24"/>
          <w:highlight w:val="green"/>
        </w:rPr>
        <w:t xml:space="preserve">under-resourced </w:t>
      </w:r>
      <w:r w:rsidRPr="0010630F">
        <w:rPr>
          <w:rStyle w:val="StyleUnderline"/>
          <w:b/>
          <w:bCs/>
          <w:sz w:val="24"/>
        </w:rPr>
        <w:t xml:space="preserve">for the problems it is meant to solve. </w:t>
      </w:r>
      <w:r w:rsidRPr="00E3202C">
        <w:rPr>
          <w:rStyle w:val="StyleUnderline"/>
          <w:b/>
          <w:bCs/>
          <w:sz w:val="24"/>
          <w:highlight w:val="green"/>
        </w:rPr>
        <w:t>Funding comes from voluntary donations</w:t>
      </w:r>
      <w:r w:rsidRPr="0010630F">
        <w:rPr>
          <w:rStyle w:val="StyleUnderline"/>
          <w:b/>
          <w:bCs/>
          <w:sz w:val="24"/>
        </w:rPr>
        <w:t xml:space="preserve">, and there is </w:t>
      </w:r>
      <w:r w:rsidRPr="00E3202C">
        <w:rPr>
          <w:rStyle w:val="StyleUnderline"/>
          <w:b/>
          <w:bCs/>
          <w:sz w:val="24"/>
          <w:highlight w:val="green"/>
        </w:rPr>
        <w:t xml:space="preserve">no mechanism by which </w:t>
      </w:r>
      <w:r w:rsidRPr="0010630F">
        <w:rPr>
          <w:rStyle w:val="StyleUnderline"/>
          <w:b/>
          <w:bCs/>
          <w:sz w:val="24"/>
        </w:rPr>
        <w:t xml:space="preserve">it can quickly </w:t>
      </w:r>
      <w:r w:rsidRPr="00E3202C">
        <w:rPr>
          <w:rStyle w:val="StyleUnderline"/>
          <w:b/>
          <w:bCs/>
          <w:sz w:val="24"/>
          <w:highlight w:val="green"/>
        </w:rPr>
        <w:t xml:space="preserve">scale up </w:t>
      </w:r>
      <w:r w:rsidRPr="0010630F">
        <w:rPr>
          <w:rStyle w:val="StyleUnderline"/>
          <w:b/>
          <w:bCs/>
          <w:sz w:val="24"/>
        </w:rPr>
        <w:t xml:space="preserve">its efforts during an emergency. The </w:t>
      </w:r>
      <w:r w:rsidRPr="00E3202C">
        <w:rPr>
          <w:rStyle w:val="StyleUnderline"/>
          <w:b/>
          <w:bCs/>
          <w:sz w:val="24"/>
          <w:highlight w:val="green"/>
        </w:rPr>
        <w:t xml:space="preserve">result is </w:t>
      </w:r>
      <w:r w:rsidRPr="0010630F">
        <w:rPr>
          <w:rStyle w:val="StyleUnderline"/>
          <w:b/>
          <w:bCs/>
          <w:sz w:val="24"/>
        </w:rPr>
        <w:t xml:space="preserve">that its </w:t>
      </w:r>
      <w:r w:rsidRPr="00E3202C">
        <w:rPr>
          <w:rStyle w:val="StyleUnderline"/>
          <w:b/>
          <w:bCs/>
          <w:sz w:val="24"/>
          <w:highlight w:val="green"/>
        </w:rPr>
        <w:t>response</w:t>
      </w:r>
      <w:r w:rsidRPr="0010630F">
        <w:rPr>
          <w:rStyle w:val="StyleUnderline"/>
          <w:b/>
          <w:bCs/>
          <w:sz w:val="24"/>
        </w:rPr>
        <w:t xml:space="preserve"> to the next major disease outbreak </w:t>
      </w:r>
      <w:r w:rsidRPr="00E3202C">
        <w:rPr>
          <w:rStyle w:val="StyleUnderline"/>
          <w:b/>
          <w:bCs/>
          <w:sz w:val="24"/>
          <w:highlight w:val="green"/>
        </w:rPr>
        <w:t xml:space="preserve">is </w:t>
      </w:r>
      <w:r w:rsidRPr="0010630F">
        <w:rPr>
          <w:rStyle w:val="StyleUnderline"/>
          <w:b/>
          <w:bCs/>
          <w:sz w:val="24"/>
        </w:rPr>
        <w:t xml:space="preserve">likely to be as </w:t>
      </w:r>
      <w:r w:rsidRPr="00E3202C">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00596104" w14:textId="77777777" w:rsidR="00905487" w:rsidRDefault="00905487" w:rsidP="00905487">
      <w:pPr>
        <w:pStyle w:val="Heading3"/>
      </w:pPr>
      <w:r>
        <w:t>1AC: Plan</w:t>
      </w:r>
    </w:p>
    <w:p w14:paraId="7FEB801C" w14:textId="77777777" w:rsidR="00905487" w:rsidRDefault="00905487" w:rsidP="0090548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89EB214" w14:textId="77777777" w:rsidR="00905487" w:rsidRPr="006C53E1" w:rsidRDefault="00905487" w:rsidP="00905487">
      <w:pPr>
        <w:pStyle w:val="Heading4"/>
      </w:pPr>
      <w:r>
        <w:t xml:space="preserve">The Plan </w:t>
      </w:r>
      <w:r>
        <w:rPr>
          <w:u w:val="single"/>
        </w:rPr>
        <w:t>solves Evergreening</w:t>
      </w:r>
      <w:r>
        <w:t>.</w:t>
      </w:r>
    </w:p>
    <w:p w14:paraId="4B226D86" w14:textId="77777777" w:rsidR="00905487" w:rsidRPr="005B38BB" w:rsidRDefault="00905487" w:rsidP="0090548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2D099BB" w14:textId="77777777" w:rsidR="00905487" w:rsidRPr="0072187F" w:rsidRDefault="00905487" w:rsidP="00905487">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7A64B91" w14:textId="77777777" w:rsidR="00905487" w:rsidRDefault="00905487" w:rsidP="0090548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1ADA8BB" w14:textId="77777777" w:rsidR="00905487" w:rsidRPr="00791206" w:rsidRDefault="00905487" w:rsidP="00905487">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E2F0179" w14:textId="77777777" w:rsidR="00905487" w:rsidRDefault="00905487" w:rsidP="00905487">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5F153F30" w14:textId="77777777" w:rsidR="00454AC9" w:rsidRDefault="00454AC9" w:rsidP="00454AC9">
      <w:pPr>
        <w:pStyle w:val="Heading3"/>
      </w:pPr>
      <w:r>
        <w:t>Framework</w:t>
      </w:r>
    </w:p>
    <w:p w14:paraId="4D2600DC" w14:textId="77777777" w:rsidR="00454AC9" w:rsidRDefault="00454AC9" w:rsidP="00454AC9">
      <w:pPr>
        <w:pStyle w:val="Heading4"/>
      </w:pPr>
      <w:r>
        <w:t xml:space="preserve">The standard is maximizing expected well-being. Prefer – </w:t>
      </w:r>
    </w:p>
    <w:p w14:paraId="45FBCB64" w14:textId="77777777" w:rsidR="00454AC9" w:rsidRPr="009C0E7E" w:rsidRDefault="00454AC9" w:rsidP="00454AC9">
      <w:pPr>
        <w:pStyle w:val="Heading4"/>
      </w:pPr>
      <w:r>
        <w:t>1] Pleasure is an intrinsic good—solves regress.</w:t>
      </w:r>
    </w:p>
    <w:p w14:paraId="67B6A281" w14:textId="77777777" w:rsidR="00454AC9" w:rsidRPr="00C704EB" w:rsidRDefault="00454AC9" w:rsidP="00454AC9">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glang</w:t>
      </w:r>
    </w:p>
    <w:p w14:paraId="64850D45" w14:textId="77777777" w:rsidR="00454AC9" w:rsidRPr="00C704EB" w:rsidRDefault="00454AC9" w:rsidP="00454AC9">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r w:rsidRPr="00911863">
        <w:rPr>
          <w:rStyle w:val="StyleUnderline"/>
          <w:highlight w:val="cyan"/>
        </w:rPr>
        <w:t>disvaluable</w:t>
      </w:r>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r w:rsidRPr="00C704EB">
        <w:rPr>
          <w:rStyle w:val="Emphasis"/>
          <w:highlight w:val="cyan"/>
        </w:rPr>
        <w:t>her</w:t>
      </w:r>
      <w:r w:rsidRPr="00C704EB">
        <w:rPr>
          <w:strike/>
          <w:sz w:val="16"/>
        </w:rPr>
        <w:t>is</w:t>
      </w:r>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7D9F24EF" w14:textId="77777777" w:rsidR="00454AC9" w:rsidRPr="00F24676" w:rsidRDefault="00454AC9" w:rsidP="00454AC9">
      <w:pPr>
        <w:pStyle w:val="Heading4"/>
      </w:pPr>
      <w:r>
        <w:t>3] Death outweighs – agents can’t act ethically if they fear bodily harm. Means extinction first – future value, magnitude, risk parity</w:t>
      </w:r>
    </w:p>
    <w:p w14:paraId="5D58EB3E" w14:textId="77777777" w:rsidR="00454AC9" w:rsidRPr="00D23946" w:rsidRDefault="00454AC9" w:rsidP="00454AC9">
      <w:pPr>
        <w:shd w:val="clear" w:color="auto" w:fill="FFFFFF"/>
        <w:spacing w:after="0" w:line="240" w:lineRule="auto"/>
        <w:rPr>
          <w:rFonts w:eastAsia="Times New Roman"/>
          <w:color w:val="222222"/>
        </w:rPr>
      </w:pPr>
      <w:r w:rsidRPr="00D23946">
        <w:rPr>
          <w:rStyle w:val="Style13ptBold"/>
        </w:rPr>
        <w:t>Pummer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3745A4A2" w14:textId="77777777" w:rsidR="00454AC9" w:rsidRPr="008431CC" w:rsidRDefault="00454AC9" w:rsidP="00454AC9">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05C99F0A" w14:textId="77777777" w:rsidR="00454AC9" w:rsidRDefault="00454AC9" w:rsidP="00454AC9">
      <w:pPr>
        <w:pStyle w:val="Heading4"/>
      </w:pPr>
      <w:r>
        <w:t xml:space="preserve">4] Consequentialism true – </w:t>
      </w:r>
    </w:p>
    <w:p w14:paraId="22E7015A" w14:textId="77777777" w:rsidR="00454AC9" w:rsidRDefault="00454AC9" w:rsidP="00454AC9">
      <w:r>
        <w:t>A] No intent-foresight distinction – when I foresee something it enters into my intention</w:t>
      </w:r>
    </w:p>
    <w:p w14:paraId="132B8E73" w14:textId="77777777" w:rsidR="00454AC9" w:rsidRPr="001469F1" w:rsidRDefault="00454AC9" w:rsidP="00454AC9">
      <w:r>
        <w:t>B] No act-omission distinction – omitting is just choosing not to take any other action</w:t>
      </w:r>
    </w:p>
    <w:p w14:paraId="0E7714B8" w14:textId="77777777" w:rsidR="001337CA" w:rsidRPr="00B55AD5" w:rsidRDefault="001337CA" w:rsidP="00B55AD5"/>
    <w:sectPr w:rsidR="001337C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6"/>
  </w:num>
  <w:num w:numId="13">
    <w:abstractNumId w:val="15"/>
  </w:num>
  <w:num w:numId="14">
    <w:abstractNumId w:val="0"/>
  </w:num>
  <w:num w:numId="15">
    <w:abstractNumId w:val="12"/>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E036D6"/>
    <w:rsid w:val="000139A3"/>
    <w:rsid w:val="00100833"/>
    <w:rsid w:val="00104529"/>
    <w:rsid w:val="00105942"/>
    <w:rsid w:val="00107396"/>
    <w:rsid w:val="001337CA"/>
    <w:rsid w:val="00144A4C"/>
    <w:rsid w:val="00176AB0"/>
    <w:rsid w:val="00177B7D"/>
    <w:rsid w:val="0018322D"/>
    <w:rsid w:val="001B5776"/>
    <w:rsid w:val="001E527A"/>
    <w:rsid w:val="001F78CE"/>
    <w:rsid w:val="00251FC7"/>
    <w:rsid w:val="002855A7"/>
    <w:rsid w:val="002A49BA"/>
    <w:rsid w:val="002B146A"/>
    <w:rsid w:val="002B5E17"/>
    <w:rsid w:val="002E25B9"/>
    <w:rsid w:val="00315690"/>
    <w:rsid w:val="00316B75"/>
    <w:rsid w:val="00325646"/>
    <w:rsid w:val="003460F2"/>
    <w:rsid w:val="0038158C"/>
    <w:rsid w:val="003902BA"/>
    <w:rsid w:val="003A09E2"/>
    <w:rsid w:val="00407037"/>
    <w:rsid w:val="00454AC9"/>
    <w:rsid w:val="004605D6"/>
    <w:rsid w:val="004C60E8"/>
    <w:rsid w:val="004E3579"/>
    <w:rsid w:val="004E728B"/>
    <w:rsid w:val="004F39E0"/>
    <w:rsid w:val="00537BD5"/>
    <w:rsid w:val="0057268A"/>
    <w:rsid w:val="005B31E3"/>
    <w:rsid w:val="005D2912"/>
    <w:rsid w:val="006065BD"/>
    <w:rsid w:val="00645FA9"/>
    <w:rsid w:val="00647866"/>
    <w:rsid w:val="00665003"/>
    <w:rsid w:val="006A2AD0"/>
    <w:rsid w:val="006C2375"/>
    <w:rsid w:val="006D4ECC"/>
    <w:rsid w:val="006F0293"/>
    <w:rsid w:val="00722258"/>
    <w:rsid w:val="007243E5"/>
    <w:rsid w:val="00766EA0"/>
    <w:rsid w:val="007A2226"/>
    <w:rsid w:val="007A7F87"/>
    <w:rsid w:val="007F5B66"/>
    <w:rsid w:val="00823A1C"/>
    <w:rsid w:val="00845B9D"/>
    <w:rsid w:val="00860984"/>
    <w:rsid w:val="008B3ECB"/>
    <w:rsid w:val="008B4E85"/>
    <w:rsid w:val="008C1B2E"/>
    <w:rsid w:val="00905487"/>
    <w:rsid w:val="0091627E"/>
    <w:rsid w:val="0095122B"/>
    <w:rsid w:val="0097032B"/>
    <w:rsid w:val="009D2EAD"/>
    <w:rsid w:val="009D54B2"/>
    <w:rsid w:val="009E1922"/>
    <w:rsid w:val="009E193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468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7186"/>
    <w:rsid w:val="00E036D6"/>
    <w:rsid w:val="00E15E75"/>
    <w:rsid w:val="00E33EB6"/>
    <w:rsid w:val="00E5262C"/>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779C0"/>
  <w15:chartTrackingRefBased/>
  <w15:docId w15:val="{58230E41-FF21-4A26-9770-184F751A6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0293"/>
    <w:rPr>
      <w:rFonts w:ascii="Calibri" w:hAnsi="Calibri" w:cs="Calibri"/>
    </w:rPr>
  </w:style>
  <w:style w:type="paragraph" w:styleId="Heading1">
    <w:name w:val="heading 1"/>
    <w:aliases w:val="Pocket"/>
    <w:basedOn w:val="Normal"/>
    <w:next w:val="Normal"/>
    <w:link w:val="Heading1Char"/>
    <w:qFormat/>
    <w:rsid w:val="006F02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02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02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6F02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02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293"/>
  </w:style>
  <w:style w:type="character" w:customStyle="1" w:styleId="Heading1Char">
    <w:name w:val="Heading 1 Char"/>
    <w:aliases w:val="Pocket Char"/>
    <w:basedOn w:val="DefaultParagraphFont"/>
    <w:link w:val="Heading1"/>
    <w:rsid w:val="006F02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029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029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6F029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6F029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0293"/>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6F0293"/>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6F0293"/>
    <w:rPr>
      <w:color w:val="auto"/>
      <w:u w:val="none"/>
    </w:rPr>
  </w:style>
  <w:style w:type="character" w:styleId="FollowedHyperlink">
    <w:name w:val="FollowedHyperlink"/>
    <w:basedOn w:val="DefaultParagraphFont"/>
    <w:uiPriority w:val="99"/>
    <w:semiHidden/>
    <w:unhideWhenUsed/>
    <w:rsid w:val="006F0293"/>
    <w:rPr>
      <w:color w:val="auto"/>
      <w:u w:val="none"/>
    </w:rPr>
  </w:style>
  <w:style w:type="paragraph" w:customStyle="1" w:styleId="textbold">
    <w:name w:val="text bold"/>
    <w:basedOn w:val="Normal"/>
    <w:link w:val="Emphasis"/>
    <w:uiPriority w:val="7"/>
    <w:qFormat/>
    <w:rsid w:val="00454AC9"/>
    <w:pPr>
      <w:ind w:left="720"/>
      <w:jc w:val="both"/>
    </w:pPr>
    <w:rPr>
      <w:b/>
      <w:iCs/>
      <w:u w:val="single"/>
    </w:rPr>
  </w:style>
  <w:style w:type="paragraph" w:styleId="ListParagraph">
    <w:name w:val="List Paragraph"/>
    <w:aliases w:val="6 font"/>
    <w:basedOn w:val="Normal"/>
    <w:uiPriority w:val="99"/>
    <w:unhideWhenUsed/>
    <w:qFormat/>
    <w:rsid w:val="00454AC9"/>
    <w:pPr>
      <w:ind w:left="720"/>
      <w:contextualSpacing/>
    </w:pPr>
  </w:style>
  <w:style w:type="character" w:styleId="UnresolvedMention">
    <w:name w:val="Unresolved Mention"/>
    <w:basedOn w:val="DefaultParagraphFont"/>
    <w:uiPriority w:val="99"/>
    <w:semiHidden/>
    <w:unhideWhenUsed/>
    <w:rsid w:val="00905487"/>
    <w:rPr>
      <w:color w:val="605E5C"/>
      <w:shd w:val="clear" w:color="auto" w:fill="E1DFDD"/>
    </w:rPr>
  </w:style>
  <w:style w:type="paragraph" w:customStyle="1" w:styleId="card">
    <w:name w:val="card"/>
    <w:aliases w:val="Medium Grid 21"/>
    <w:basedOn w:val="Normal"/>
    <w:next w:val="Normal"/>
    <w:uiPriority w:val="6"/>
    <w:qFormat/>
    <w:rsid w:val="00905487"/>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905487"/>
    <w:rPr>
      <w:rFonts w:ascii="Lucida Grande" w:hAnsi="Lucida Grande" w:cs="Lucida Grande"/>
    </w:rPr>
  </w:style>
  <w:style w:type="character" w:customStyle="1" w:styleId="DocumentMapChar">
    <w:name w:val="Document Map Char"/>
    <w:basedOn w:val="DefaultParagraphFont"/>
    <w:link w:val="DocumentMap"/>
    <w:uiPriority w:val="99"/>
    <w:semiHidden/>
    <w:rsid w:val="00905487"/>
    <w:rPr>
      <w:rFonts w:ascii="Lucida Grande" w:hAnsi="Lucida Grande" w:cs="Lucida Grande"/>
    </w:rPr>
  </w:style>
  <w:style w:type="paragraph" w:customStyle="1" w:styleId="Emphasis1">
    <w:name w:val="Emphasis1"/>
    <w:basedOn w:val="Normal"/>
    <w:uiPriority w:val="7"/>
    <w:qFormat/>
    <w:rsid w:val="00905487"/>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905487"/>
    <w:pPr>
      <w:widowControl w:val="0"/>
      <w:suppressAutoHyphens/>
      <w:spacing w:after="200"/>
      <w:contextualSpacing/>
    </w:pPr>
    <w:rPr>
      <w:rFonts w:asciiTheme="minorHAnsi" w:hAnsiTheme="minorHAnsi" w:cstheme="minorBidi"/>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doi.org/10.1093/jlb/lsy022"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ytimes.com/2016/02/23/science/scientists-ponder-the-prospect-of-contagious-cancer.html?mcubz=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772</TotalTime>
  <Pages>1</Pages>
  <Words>12325</Words>
  <Characters>70257</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8</cp:revision>
  <dcterms:created xsi:type="dcterms:W3CDTF">2021-09-05T01:12:00Z</dcterms:created>
  <dcterms:modified xsi:type="dcterms:W3CDTF">2021-09-05T15:55:00Z</dcterms:modified>
</cp:coreProperties>
</file>