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D8EA4" w14:textId="750F903C" w:rsidR="006C02E5" w:rsidRDefault="006C02E5" w:rsidP="006C02E5">
      <w:pPr>
        <w:pStyle w:val="Heading4"/>
      </w:pPr>
      <w:r>
        <w:t>1</w:t>
      </w:r>
    </w:p>
    <w:p w14:paraId="40E4DFF4" w14:textId="77777777" w:rsidR="006C02E5" w:rsidRDefault="006C02E5" w:rsidP="006C02E5">
      <w:pPr>
        <w:pStyle w:val="Heading4"/>
      </w:pPr>
    </w:p>
    <w:p w14:paraId="6F9E43A8" w14:textId="1A260D9C" w:rsidR="006C02E5" w:rsidRDefault="006C02E5" w:rsidP="006C02E5">
      <w:pPr>
        <w:pStyle w:val="Heading4"/>
      </w:pPr>
      <w:r>
        <w:t xml:space="preserve">The subject is structured by affect: we are constantly affected by the world around </w:t>
      </w:r>
      <w:proofErr w:type="gramStart"/>
      <w:r>
        <w:t>us, and</w:t>
      </w:r>
      <w:proofErr w:type="gramEnd"/>
      <w:r>
        <w:t xml:space="preserve"> are instable due to the ever changing nature of our affective relations through time. I am not the same person I was a year ago. The only feature of the subject that is constitutive is fluidity.</w:t>
      </w:r>
    </w:p>
    <w:p w14:paraId="2596800A" w14:textId="77777777" w:rsidR="006C02E5" w:rsidRDefault="006C02E5" w:rsidP="006C02E5">
      <w:pPr>
        <w:pStyle w:val="Heading4"/>
      </w:pPr>
    </w:p>
    <w:p w14:paraId="19BACACA" w14:textId="77777777" w:rsidR="006C02E5" w:rsidRDefault="006C02E5" w:rsidP="006C02E5">
      <w:pPr>
        <w:pStyle w:val="Heading4"/>
      </w:pPr>
      <w:r>
        <w:t xml:space="preserve">The </w:t>
      </w:r>
      <w:proofErr w:type="spellStart"/>
      <w:r>
        <w:t>affs</w:t>
      </w:r>
      <w:proofErr w:type="spellEnd"/>
      <w:r>
        <w:t xml:space="preserve"> view of politics is based on recognition, where the state has to recognize </w:t>
      </w:r>
      <w:proofErr w:type="gramStart"/>
      <w:r>
        <w:t>individuals</w:t>
      </w:r>
      <w:proofErr w:type="gramEnd"/>
      <w:r>
        <w:t xml:space="preserve"> rights for them to be legitimate, appealing to habeas corpus.  But legal personhood fails—the state was built to include only able-bodied, </w:t>
      </w:r>
      <w:proofErr w:type="spellStart"/>
      <w:r>
        <w:t>cishet</w:t>
      </w:r>
      <w:proofErr w:type="spellEnd"/>
      <w:r>
        <w:t xml:space="preserve"> white men. Defining persons through state recognition results in exclusion, and attempts within the state to include minority groups only serve to deny rights to others and perpetuate hierarchy</w:t>
      </w:r>
    </w:p>
    <w:p w14:paraId="2E0261FA" w14:textId="77777777" w:rsidR="006C02E5" w:rsidRPr="00CC10BC" w:rsidRDefault="006C02E5" w:rsidP="006C02E5">
      <w:pPr>
        <w:pStyle w:val="Heading4"/>
        <w:rPr>
          <w:b w:val="0"/>
          <w:bCs w:val="0"/>
          <w:sz w:val="12"/>
          <w:szCs w:val="12"/>
        </w:rPr>
      </w:pPr>
      <w:proofErr w:type="spellStart"/>
      <w:r>
        <w:t>Weheliye</w:t>
      </w:r>
      <w:proofErr w:type="spellEnd"/>
      <w:r>
        <w:t xml:space="preserve"> 14</w:t>
      </w:r>
      <w:r w:rsidRPr="005C3657">
        <w:t xml:space="preserve"> </w:t>
      </w:r>
      <w:r w:rsidRPr="005C3657">
        <w:rPr>
          <w:b w:val="0"/>
          <w:bCs w:val="0"/>
          <w:sz w:val="12"/>
          <w:szCs w:val="12"/>
        </w:rPr>
        <w:t xml:space="preserve">Alexander G. </w:t>
      </w:r>
      <w:proofErr w:type="spellStart"/>
      <w:r w:rsidRPr="005C3657">
        <w:rPr>
          <w:b w:val="0"/>
          <w:bCs w:val="0"/>
          <w:sz w:val="12"/>
          <w:szCs w:val="12"/>
        </w:rPr>
        <w:t>Weheliye</w:t>
      </w:r>
      <w:proofErr w:type="spellEnd"/>
      <w:r>
        <w:rPr>
          <w:b w:val="0"/>
          <w:bCs w:val="0"/>
          <w:sz w:val="12"/>
          <w:szCs w:val="12"/>
        </w:rPr>
        <w:t>, “</w:t>
      </w:r>
      <w:r w:rsidRPr="005C3657">
        <w:rPr>
          <w:b w:val="0"/>
          <w:bCs w:val="0"/>
          <w:sz w:val="12"/>
          <w:szCs w:val="12"/>
        </w:rPr>
        <w:t>Habeas Viscus</w:t>
      </w:r>
      <w:r>
        <w:rPr>
          <w:b w:val="0"/>
          <w:bCs w:val="0"/>
          <w:sz w:val="12"/>
          <w:szCs w:val="12"/>
        </w:rPr>
        <w:t>.”</w:t>
      </w:r>
      <w:r w:rsidRPr="005C3657">
        <w:rPr>
          <w:b w:val="0"/>
          <w:bCs w:val="0"/>
          <w:sz w:val="12"/>
          <w:szCs w:val="12"/>
        </w:rPr>
        <w:t xml:space="preserve"> </w:t>
      </w:r>
      <w:r>
        <w:rPr>
          <w:b w:val="0"/>
          <w:bCs w:val="0"/>
          <w:sz w:val="12"/>
          <w:szCs w:val="12"/>
        </w:rPr>
        <w:t>Duke University Press, 2014</w:t>
      </w:r>
    </w:p>
    <w:p w14:paraId="2C758F4F" w14:textId="77777777" w:rsidR="006C02E5" w:rsidRDefault="006C02E5" w:rsidP="006C02E5">
      <w:pPr>
        <w:rPr>
          <w:sz w:val="12"/>
          <w:szCs w:val="12"/>
        </w:rPr>
      </w:pPr>
      <w:r w:rsidRPr="00CC10BC">
        <w:rPr>
          <w:sz w:val="12"/>
          <w:szCs w:val="12"/>
        </w:rPr>
        <w:t xml:space="preserve">The judge's comparison </w:t>
      </w:r>
      <w:r w:rsidRPr="00CC10BC">
        <w:rPr>
          <w:rStyle w:val="Emphasis"/>
        </w:rPr>
        <w:t xml:space="preserve">underscores the dangers of ceding definitions of personhood to the law and of comparing different forms of political subjugation, since hypothetical Indian </w:t>
      </w:r>
      <w:r w:rsidRPr="00CC10BC">
        <w:rPr>
          <w:rStyle w:val="Emphasis"/>
          <w:highlight w:val="cyan"/>
        </w:rPr>
        <w:t>personhood in the law rests on attaining whiteness and the violent denial of said status to black subjects</w:t>
      </w:r>
      <w:r w:rsidRPr="00CC10BC">
        <w:rPr>
          <w:rStyle w:val="Emphasis"/>
        </w:rPr>
        <w:t xml:space="preserve">. </w:t>
      </w:r>
      <w:r w:rsidRPr="00CC10BC">
        <w:rPr>
          <w:sz w:val="12"/>
          <w:szCs w:val="12"/>
        </w:rPr>
        <w:t xml:space="preserve">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w:t>
      </w:r>
      <w:r w:rsidRPr="00CC10BC">
        <w:rPr>
          <w:rStyle w:val="Emphasis"/>
        </w:rPr>
        <w:t xml:space="preserve">In other words, the legal conception of personhood comes with a steep price, as in this instance where </w:t>
      </w:r>
      <w:r w:rsidRPr="00CC10BC">
        <w:rPr>
          <w:rStyle w:val="Emphasis"/>
          <w:highlight w:val="cyan"/>
        </w:rPr>
        <w:t>being seemingly granted rights laid the groundwork for</w:t>
      </w:r>
      <w:r w:rsidRPr="00CC10BC">
        <w:rPr>
          <w:rStyle w:val="Emphasis"/>
        </w:rPr>
        <w:t xml:space="preserve"> the U.S. government's </w:t>
      </w:r>
      <w:r w:rsidRPr="00CC10BC">
        <w:rPr>
          <w:rStyle w:val="Emphasis"/>
          <w:highlight w:val="cyan"/>
        </w:rPr>
        <w:t>genocidal policies</w:t>
      </w:r>
      <w:r w:rsidRPr="00CC10BC">
        <w:rPr>
          <w:rStyle w:val="Emphasis"/>
        </w:rPr>
        <w:t xml:space="preserve"> against Native Americans</w:t>
      </w:r>
      <w:r w:rsidRPr="00CC10BC">
        <w:rPr>
          <w:rStyle w:val="Emphasis"/>
          <w:highlight w:val="cyan"/>
        </w:rPr>
        <w:t>, since</w:t>
      </w:r>
      <w:r w:rsidRPr="00CC10BC">
        <w:rPr>
          <w:rStyle w:val="Emphasis"/>
        </w:rPr>
        <w:t xml:space="preserve"> the “racialization of indigenous peoples, especially through the use of blood quantum classification, in particular follows…‘genocidal logic,’ rather than simply a logic of subordination or discrimination,” and as a result “</w:t>
      </w:r>
      <w:r w:rsidRPr="00CC10BC">
        <w:rPr>
          <w:rStyle w:val="Emphasis"/>
          <w:highlight w:val="cyan"/>
        </w:rPr>
        <w:t>whiteness constitutes a project of disappearance for Native peoples</w:t>
      </w:r>
      <w:r w:rsidRPr="00CC10BC">
        <w:rPr>
          <w:rStyle w:val="Emphasis"/>
        </w:rPr>
        <w:t xml:space="preserve"> rather than signifying privilege.”</w:t>
      </w:r>
      <w:r w:rsidRPr="00CC10BC">
        <w:rPr>
          <w:sz w:val="12"/>
          <w:szCs w:val="12"/>
        </w:rPr>
        <w:t xml:space="preserve"> 11 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 12 Though there is no clear causal relationship between Taney's arguments in the Scott decision and the boarding school initiative, both establish that </w:t>
      </w:r>
      <w:r w:rsidRPr="00CC10BC">
        <w:rPr>
          <w:rStyle w:val="Emphasis"/>
        </w:rPr>
        <w:t>legal personhood is available to indigenous subjects only if the Indian can be killed—either literally or figuratively—</w:t>
      </w:r>
      <w:proofErr w:type="gramStart"/>
      <w:r w:rsidRPr="00CC10BC">
        <w:rPr>
          <w:rStyle w:val="Emphasis"/>
        </w:rPr>
        <w:t>in order to</w:t>
      </w:r>
      <w:proofErr w:type="gramEnd"/>
      <w:r w:rsidRPr="00CC10BC">
        <w:rPr>
          <w:rStyle w:val="Emphasis"/>
        </w:rPr>
        <w:t xml:space="preserve"> save the world of Man (in this case settler colonialism and white supremacy).</w:t>
      </w:r>
      <w:r w:rsidRPr="00CC10BC">
        <w:rPr>
          <w:sz w:val="12"/>
          <w:szCs w:val="12"/>
        </w:rPr>
        <w:t xml:space="preserve">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w:t>
      </w:r>
      <w:r w:rsidRPr="00CC10BC">
        <w:rPr>
          <w:rStyle w:val="Emphasis"/>
        </w:rPr>
        <w:t xml:space="preserve">The writ of </w:t>
      </w:r>
      <w:r w:rsidRPr="00CC10BC">
        <w:rPr>
          <w:rStyle w:val="Emphasis"/>
          <w:highlight w:val="cyan"/>
        </w:rPr>
        <w:t>habeas corpus</w:t>
      </w:r>
      <w:r w:rsidRPr="00CC10BC">
        <w:rPr>
          <w:rStyle w:val="Emphasis"/>
        </w:rPr>
        <w:t>—and the law more generally—</w:t>
      </w:r>
      <w:r w:rsidRPr="0023347E">
        <w:rPr>
          <w:rStyle w:val="Emphasis"/>
        </w:rPr>
        <w:t>anoints those individualized subjects who are deemed deserving with bodies even while this assemblage</w:t>
      </w:r>
      <w:r w:rsidRPr="00CC10BC">
        <w:rPr>
          <w:rStyle w:val="Emphasis"/>
        </w:rPr>
        <w:t xml:space="preserve"> continually </w:t>
      </w:r>
      <w:r w:rsidRPr="00CC10BC">
        <w:rPr>
          <w:rStyle w:val="Emphasis"/>
          <w:highlight w:val="cyan"/>
        </w:rPr>
        <w:t>enlists</w:t>
      </w:r>
      <w:r w:rsidRPr="00CC10BC">
        <w:rPr>
          <w:rStyle w:val="Emphasis"/>
        </w:rPr>
        <w:t xml:space="preserve"> new and/or </w:t>
      </w:r>
      <w:r w:rsidRPr="00CC10BC">
        <w:rPr>
          <w:rStyle w:val="Emphasis"/>
          <w:highlight w:val="cyan"/>
        </w:rPr>
        <w:t>different groups to exclude</w:t>
      </w:r>
      <w:r w:rsidRPr="00CC10BC">
        <w:rPr>
          <w:rStyle w:val="Emphasis"/>
        </w:rPr>
        <w:t>, banish, or exterminate from the world of Man.</w:t>
      </w:r>
      <w:r w:rsidRPr="00CC10BC">
        <w:rPr>
          <w:sz w:val="12"/>
          <w:szCs w:val="12"/>
        </w:rPr>
        <w:t xml:space="preserve"> In the end, the law, whether bound by national borders or spanning the globe, establishes an international division of humanity, which grants previously excluded subjects limited access to personhood as property at the same time as it fortifies the supremacy of Man. 13 The cruel irony of this fact is nowhere more pronounced than in the case of Henrietta Lacks, who died destitute after enduring great pain, but whose cervical cancer provided one of the first immortal cell lines to be successfully cultivated outside the biological jurisdiction of the human body. As such, even though they were not patented, the HeLa cells have served as the basis for not only scientific progress but also financial gain. The scientific and economic immortality of the HeLa cells, as they are known, stands in stark contrast to Henrietta </w:t>
      </w:r>
      <w:proofErr w:type="spellStart"/>
      <w:r w:rsidRPr="00CC10BC">
        <w:rPr>
          <w:sz w:val="12"/>
          <w:szCs w:val="12"/>
        </w:rPr>
        <w:t>Lacks's</w:t>
      </w:r>
      <w:proofErr w:type="spellEnd"/>
      <w:r w:rsidRPr="00CC10BC">
        <w:rPr>
          <w:sz w:val="12"/>
          <w:szCs w:val="12"/>
        </w:rPr>
        <w:t xml:space="preserve"> susceptibility to premature death at the age of thirty-one in 1951 and her family's continued poverty. 14 If Henrietta </w:t>
      </w:r>
      <w:proofErr w:type="spellStart"/>
      <w:r w:rsidRPr="00CC10BC">
        <w:rPr>
          <w:sz w:val="12"/>
          <w:szCs w:val="12"/>
        </w:rPr>
        <w:t>Lacks's</w:t>
      </w:r>
      <w:proofErr w:type="spellEnd"/>
      <w:r w:rsidRPr="00CC10BC">
        <w:rPr>
          <w:sz w:val="12"/>
          <w:szCs w:val="12"/>
        </w:rPr>
        <w:t xml:space="preserve"> story and the ongoing narrative of the eternal life of the HeLa cells prove anything, it is that the hieroglyphics of the flesh subsists even in death, and that it has now been transposed from the outwardly detectable to the microscopic interior of the human, since it “can be invaded at any given and arbitrary moment by the property relations” (Spillers, “Mama's Baby,” 218). </w:t>
      </w:r>
      <w:proofErr w:type="gramStart"/>
      <w:r w:rsidRPr="00CC10BC">
        <w:rPr>
          <w:sz w:val="12"/>
          <w:szCs w:val="12"/>
        </w:rPr>
        <w:t>It would seem that persistence</w:t>
      </w:r>
      <w:proofErr w:type="gramEnd"/>
      <w:r w:rsidRPr="00CC10BC">
        <w:rPr>
          <w:sz w:val="12"/>
          <w:szCs w:val="12"/>
        </w:rPr>
        <w:t xml:space="preserve"> of the twin phantoms of racialization and property relations unsettle the promise of a subepidermal and cellular humanity as an absolute biological substance. 15 More recently, </w:t>
      </w:r>
      <w:proofErr w:type="gramStart"/>
      <w:r w:rsidRPr="00CC10BC">
        <w:rPr>
          <w:sz w:val="12"/>
          <w:szCs w:val="12"/>
        </w:rPr>
        <w:t>as a result of</w:t>
      </w:r>
      <w:proofErr w:type="gramEnd"/>
      <w:r w:rsidRPr="00CC10BC">
        <w:rPr>
          <w:sz w:val="12"/>
          <w:szCs w:val="12"/>
        </w:rPr>
        <w:t xml:space="preserve"> his treatment for hairy cell leukemia at the UCLA Medical Center, John Moore's cancer cells were grown into a highly profitable immortal cell line (MO) patented by the University of California in 1984 without his knowledge. Subsequently, Moore sued the UC Regents, and in 1990 the California Supreme Court ruled that the law could not grant proprietorship over biological matter, at least not to those individuals from whom this </w:t>
      </w:r>
      <w:proofErr w:type="spellStart"/>
      <w:r w:rsidRPr="00CC10BC">
        <w:rPr>
          <w:sz w:val="12"/>
          <w:szCs w:val="12"/>
        </w:rPr>
        <w:t>zoe</w:t>
      </w:r>
      <w:proofErr w:type="spellEnd"/>
      <w:r w:rsidRPr="00CC10BC">
        <w:rPr>
          <w:sz w:val="12"/>
          <w:szCs w:val="12"/>
        </w:rPr>
        <w:t xml:space="preserve"> is expropriated. Though Moore was not granted even partial proprietary ownership of the patented cell line derived from his spleen, the court did rule “that the case was one of a breach of fiduciary duty and a lack of informed consent,” since the doctors who patented the cell line had not informed Moore of their maneuvers. 16 The court was faced with determining whether the cell line belonged to the jurisdiction of Moore's body and, thus, “related to his rights of self-possession” or whether it represented “something </w:t>
      </w:r>
      <w:r w:rsidRPr="00CC10BC">
        <w:rPr>
          <w:sz w:val="12"/>
          <w:szCs w:val="12"/>
        </w:rPr>
        <w:lastRenderedPageBreak/>
        <w:t xml:space="preserve">different and artificial, belonging to its scientific makers. The court chose the latter, clearly influenced by the after-the-fact nature of the quandary.” 17 Rather than outlawing the proprietary ownership of cell lines derived from humans outright, however, the opinion of one judge in this ruling absolves the court of responsibility: “Whether…cells should be treated as property susceptible to conversion is not, in my view, ours to decide.” 18 </w:t>
      </w:r>
      <w:r w:rsidRPr="0023347E">
        <w:rPr>
          <w:rStyle w:val="Emphasis"/>
        </w:rPr>
        <w:t>Though the law has no problem adjudicating who can possess a body, and therefore full humanity, the highest legal authority in the United States cedes the field to corporate interests when confronted with “choices…that define our essence.”</w:t>
      </w:r>
      <w:r w:rsidRPr="00CC10BC">
        <w:rPr>
          <w:sz w:val="12"/>
          <w:szCs w:val="12"/>
        </w:rPr>
        <w:t xml:space="preserve"> 19 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 20 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w:t>
      </w:r>
      <w:r w:rsidRPr="0023347E">
        <w:rPr>
          <w:rStyle w:val="Emphasis"/>
        </w:rPr>
        <w:t>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CC10BC">
        <w:rPr>
          <w:sz w:val="12"/>
          <w:szCs w:val="12"/>
        </w:rPr>
        <w:t xml:space="preserve"> 21 My interest here lies not in claiming inalienable ownership rights for cells derived from human bodies such as </w:t>
      </w:r>
      <w:proofErr w:type="spellStart"/>
      <w:r w:rsidRPr="00CC10BC">
        <w:rPr>
          <w:sz w:val="12"/>
          <w:szCs w:val="12"/>
        </w:rPr>
        <w:t>Lacks's</w:t>
      </w:r>
      <w:proofErr w:type="spellEnd"/>
      <w:r w:rsidRPr="00CC10BC">
        <w:rPr>
          <w:sz w:val="12"/>
          <w:szCs w:val="12"/>
        </w:rPr>
        <w:t xml:space="preserve"> and Moore's but to draw attention to how thoroughly </w:t>
      </w:r>
      <w:r w:rsidRPr="0023347E">
        <w:rPr>
          <w:rStyle w:val="Emphasis"/>
        </w:rPr>
        <w:t>the very core of pure biological matter is framed by neoliberal market logics and by liberal ideas of personhood as property</w:t>
      </w:r>
      <w:r w:rsidRPr="00CC10BC">
        <w:rPr>
          <w:sz w:val="12"/>
          <w:szCs w:val="12"/>
        </w:rPr>
        <w:t xml:space="preserve">. </w:t>
      </w:r>
      <w:r w:rsidRPr="0023347E">
        <w:rPr>
          <w:rStyle w:val="Emphasis"/>
          <w:highlight w:val="cyan"/>
        </w:rPr>
        <w:t>We</w:t>
      </w:r>
      <w:r w:rsidRPr="0023347E">
        <w:rPr>
          <w:rStyle w:val="Emphasis"/>
        </w:rPr>
        <w:t xml:space="preserve"> are in dire </w:t>
      </w:r>
      <w:r w:rsidRPr="0023347E">
        <w:rPr>
          <w:rStyle w:val="Emphasis"/>
          <w:highlight w:val="cyan"/>
        </w:rPr>
        <w:t>need</w:t>
      </w:r>
      <w:r w:rsidRPr="0023347E">
        <w:rPr>
          <w:rStyle w:val="Emphasis"/>
        </w:rPr>
        <w:t xml:space="preserve"> of </w:t>
      </w:r>
      <w:r w:rsidRPr="0023347E">
        <w:rPr>
          <w:rStyle w:val="Emphasis"/>
          <w:highlight w:val="cyan"/>
        </w:rPr>
        <w:t>alternatives to the legal conception of personhood</w:t>
      </w:r>
      <w:r w:rsidRPr="0023347E">
        <w:rPr>
          <w:rStyle w:val="Emphasis"/>
        </w:rPr>
        <w:t xml:space="preserve"> that dominates our world, and, in addition, to not lose sight of what remains outside the law, what the law cannot capture, what it cannot magically transform into the fantastic form of property ownership</w:t>
      </w:r>
      <w:r w:rsidRPr="00CC10BC">
        <w:rPr>
          <w:sz w:val="12"/>
          <w:szCs w:val="12"/>
        </w:rPr>
        <w:t xml:space="preserve">. Writing about the connections between transgender politics and other forms of identity-based activism that respond to structural inequalities, legal scholar Dean Spade shows </w:t>
      </w:r>
      <w:r w:rsidRPr="0023347E">
        <w:rPr>
          <w:rStyle w:val="Emphasis"/>
        </w:rPr>
        <w:t xml:space="preserve">how the </w:t>
      </w:r>
      <w:r w:rsidRPr="0023347E">
        <w:rPr>
          <w:rStyle w:val="Emphasis"/>
          <w:highlight w:val="cyan"/>
        </w:rPr>
        <w:t>focus on inclusion</w:t>
      </w:r>
      <w:r w:rsidRPr="0023347E">
        <w:rPr>
          <w:rStyle w:val="Emphasis"/>
        </w:rPr>
        <w:t xml:space="preserve">, recognition, and equality </w:t>
      </w:r>
      <w:r w:rsidRPr="0023347E">
        <w:rPr>
          <w:rStyle w:val="Emphasis"/>
          <w:highlight w:val="cyan"/>
        </w:rPr>
        <w:t>based on a</w:t>
      </w:r>
      <w:r w:rsidRPr="0023347E">
        <w:rPr>
          <w:rStyle w:val="Emphasis"/>
        </w:rPr>
        <w:t xml:space="preserve"> narrow </w:t>
      </w:r>
      <w:r w:rsidRPr="0023347E">
        <w:rPr>
          <w:rStyle w:val="Emphasis"/>
          <w:highlight w:val="cyan"/>
        </w:rPr>
        <w:t>legal framework</w:t>
      </w:r>
      <w:r w:rsidRPr="0023347E">
        <w:rPr>
          <w:rStyle w:val="Emphasis"/>
        </w:rPr>
        <w:t xml:space="preserve"> (especially as it pertains to antidiscrimination and hate crime laws) not only hinders the eradication of violence against trans people and other vulnerable populations but actually </w:t>
      </w:r>
      <w:r w:rsidRPr="0023347E">
        <w:rPr>
          <w:rStyle w:val="Emphasis"/>
          <w:highlight w:val="cyan"/>
        </w:rPr>
        <w:t>creates the condition of possibility for the continued unequal “distribution of life chances</w:t>
      </w:r>
      <w:r w:rsidRPr="0023347E">
        <w:rPr>
          <w:rStyle w:val="Emphasis"/>
        </w:rPr>
        <w:t>.”</w:t>
      </w:r>
      <w:r w:rsidRPr="00CC10BC">
        <w:rPr>
          <w:sz w:val="12"/>
          <w:szCs w:val="12"/>
        </w:rPr>
        <w:t xml:space="preserve"> 22 </w:t>
      </w:r>
      <w:r w:rsidRPr="0023347E">
        <w:rPr>
          <w:rStyle w:val="Emphasis"/>
        </w:rPr>
        <w:t xml:space="preserve">If demanding recognition </w:t>
      </w:r>
      <w:r w:rsidRPr="0023347E">
        <w:rPr>
          <w:rStyle w:val="Emphasis"/>
          <w:highlight w:val="cyan"/>
        </w:rPr>
        <w:t>and</w:t>
      </w:r>
      <w:r w:rsidRPr="0023347E">
        <w:rPr>
          <w:rStyle w:val="Emphasis"/>
        </w:rPr>
        <w:t xml:space="preserve"> inclusion remains at the center of minority politics, it </w:t>
      </w:r>
      <w:r w:rsidRPr="0023347E">
        <w:rPr>
          <w:rStyle w:val="Emphasis"/>
          <w:highlight w:val="cyan"/>
        </w:rPr>
        <w:t>will lead</w:t>
      </w:r>
      <w:r w:rsidRPr="0023347E">
        <w:rPr>
          <w:rStyle w:val="Emphasis"/>
        </w:rPr>
        <w:t xml:space="preserve"> only </w:t>
      </w:r>
      <w:r w:rsidRPr="0023347E">
        <w:rPr>
          <w:rStyle w:val="Emphasis"/>
          <w:highlight w:val="cyan"/>
        </w:rPr>
        <w:t>to a delimited notion of personhood as property</w:t>
      </w:r>
      <w:r w:rsidRPr="0023347E">
        <w:rPr>
          <w:rStyle w:val="Emphasis"/>
        </w:rPr>
        <w:t xml:space="preserve"> </w:t>
      </w:r>
      <w:r w:rsidRPr="0023347E">
        <w:rPr>
          <w:rStyle w:val="Emphasis"/>
          <w:highlight w:val="cyan"/>
        </w:rPr>
        <w:t>that zeroes in</w:t>
      </w:r>
      <w:r w:rsidRPr="0023347E">
        <w:rPr>
          <w:rStyle w:val="Emphasis"/>
        </w:rPr>
        <w:t xml:space="preserve"> comparatively </w:t>
      </w:r>
      <w:r w:rsidRPr="0023347E">
        <w:rPr>
          <w:rStyle w:val="Emphasis"/>
          <w:highlight w:val="cyan"/>
        </w:rPr>
        <w:t>on only one form of subjugation at the expense of others</w:t>
      </w:r>
      <w:r w:rsidRPr="0023347E">
        <w:rPr>
          <w:rStyle w:val="Emphasis"/>
        </w:rPr>
        <w:t xml:space="preserve">, thus </w:t>
      </w:r>
      <w:r w:rsidRPr="0023347E">
        <w:rPr>
          <w:rStyle w:val="Emphasis"/>
          <w:highlight w:val="cyan"/>
        </w:rPr>
        <w:t>allowing for</w:t>
      </w:r>
      <w:r w:rsidRPr="0023347E">
        <w:rPr>
          <w:rStyle w:val="Emphasis"/>
        </w:rPr>
        <w:t xml:space="preserve"> the continued existence of </w:t>
      </w:r>
      <w:r w:rsidRPr="0023347E">
        <w:rPr>
          <w:rStyle w:val="Emphasis"/>
          <w:highlight w:val="cyan"/>
        </w:rPr>
        <w:t>hierarchical differences</w:t>
      </w:r>
      <w:r w:rsidRPr="0023347E">
        <w:rPr>
          <w:rStyle w:val="Emphasis"/>
        </w:rPr>
        <w:t xml:space="preserve"> between full humans, not-quite-humans, and nonhumans</w:t>
      </w:r>
      <w:r w:rsidRPr="00CC10BC">
        <w:rPr>
          <w:sz w:val="12"/>
          <w:szCs w:val="12"/>
        </w:rPr>
        <w:t>. T</w:t>
      </w:r>
      <w:r w:rsidRPr="0023347E">
        <w:rPr>
          <w:rStyle w:val="Emphasis"/>
        </w:rPr>
        <w:t xml:space="preserve">his can be gleaned from the “successes” of the mainstream feminist, civil rights, and lesbian-gay rights movements, which facilitate the incorporation of a privileged minority into the </w:t>
      </w:r>
      <w:proofErr w:type="spellStart"/>
      <w:r w:rsidRPr="0023347E">
        <w:rPr>
          <w:rStyle w:val="Emphasis"/>
        </w:rPr>
        <w:t>ethnoclass</w:t>
      </w:r>
      <w:proofErr w:type="spellEnd"/>
      <w:r w:rsidRPr="0023347E">
        <w:rPr>
          <w:rStyle w:val="Emphasis"/>
        </w:rPr>
        <w:t xml:space="preserve"> of Man at the cost of the still and/or newly criminalized and disposable populations (women of color, the black poor, trans people, the incarcerated, etc.).</w:t>
      </w:r>
      <w:r w:rsidRPr="00CC10BC">
        <w:rPr>
          <w:sz w:val="12"/>
          <w:szCs w:val="12"/>
        </w:rPr>
        <w:t xml:space="preserve"> 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CC10BC">
        <w:rPr>
          <w:sz w:val="12"/>
          <w:szCs w:val="12"/>
        </w:rPr>
        <w:t>Oparah</w:t>
      </w:r>
      <w:proofErr w:type="spellEnd"/>
      <w:r w:rsidRPr="00CC10BC">
        <w:rPr>
          <w:sz w:val="12"/>
          <w:szCs w:val="12"/>
        </w:rPr>
        <w:t xml:space="preserve">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 </w:t>
      </w:r>
    </w:p>
    <w:p w14:paraId="35079B39" w14:textId="77777777" w:rsidR="006C02E5" w:rsidRDefault="006C02E5" w:rsidP="006C02E5">
      <w:pPr>
        <w:pStyle w:val="Heading4"/>
      </w:pPr>
    </w:p>
    <w:p w14:paraId="7FDAA528" w14:textId="77777777" w:rsidR="006C02E5" w:rsidRDefault="006C02E5" w:rsidP="006C02E5">
      <w:pPr>
        <w:pStyle w:val="Heading4"/>
      </w:pPr>
      <w:r>
        <w:t>In turning for the state for legal recognition, minorities are forced to make a spectacle of their suffering and compete over who deserves rights more. This exhausts psychic energy and creates infighting</w:t>
      </w:r>
    </w:p>
    <w:p w14:paraId="01FEEC5E" w14:textId="77777777" w:rsidR="006C02E5" w:rsidRPr="007E0C3B" w:rsidRDefault="006C02E5" w:rsidP="006C02E5">
      <w:pPr>
        <w:rPr>
          <w:rStyle w:val="Style13ptBold"/>
        </w:rPr>
      </w:pPr>
      <w:proofErr w:type="spellStart"/>
      <w:r w:rsidRPr="007E0C3B">
        <w:rPr>
          <w:rStyle w:val="Style13ptBold"/>
        </w:rPr>
        <w:t>Weheliye</w:t>
      </w:r>
      <w:proofErr w:type="spellEnd"/>
      <w:r w:rsidRPr="007E0C3B">
        <w:rPr>
          <w:rStyle w:val="Style13ptBold"/>
        </w:rPr>
        <w:t xml:space="preserve"> </w:t>
      </w:r>
      <w:r>
        <w:rPr>
          <w:rStyle w:val="Style13ptBold"/>
        </w:rPr>
        <w:t xml:space="preserve">2 </w:t>
      </w:r>
      <w:r w:rsidRPr="005C3657">
        <w:rPr>
          <w:sz w:val="12"/>
          <w:szCs w:val="12"/>
        </w:rPr>
        <w:t xml:space="preserve">Alexander G. </w:t>
      </w:r>
      <w:proofErr w:type="spellStart"/>
      <w:r w:rsidRPr="005C3657">
        <w:rPr>
          <w:sz w:val="12"/>
          <w:szCs w:val="12"/>
        </w:rPr>
        <w:t>Weheliye</w:t>
      </w:r>
      <w:proofErr w:type="spellEnd"/>
      <w:r>
        <w:rPr>
          <w:sz w:val="12"/>
          <w:szCs w:val="12"/>
        </w:rPr>
        <w:t>, “</w:t>
      </w:r>
      <w:r w:rsidRPr="005C3657">
        <w:rPr>
          <w:sz w:val="12"/>
          <w:szCs w:val="12"/>
        </w:rPr>
        <w:t>Habeas Viscus</w:t>
      </w:r>
      <w:r>
        <w:rPr>
          <w:sz w:val="12"/>
          <w:szCs w:val="12"/>
        </w:rPr>
        <w:t>.”</w:t>
      </w:r>
      <w:r w:rsidRPr="005C3657">
        <w:rPr>
          <w:sz w:val="12"/>
          <w:szCs w:val="12"/>
        </w:rPr>
        <w:t xml:space="preserve"> </w:t>
      </w:r>
      <w:r>
        <w:rPr>
          <w:sz w:val="12"/>
          <w:szCs w:val="12"/>
        </w:rPr>
        <w:t>Duke University Press, 2014</w:t>
      </w:r>
    </w:p>
    <w:p w14:paraId="2BBE76F1" w14:textId="77777777" w:rsidR="006C02E5" w:rsidRDefault="006C02E5" w:rsidP="006C02E5">
      <w:pPr>
        <w:rPr>
          <w:sz w:val="12"/>
        </w:rPr>
      </w:pPr>
      <w:r w:rsidRPr="0039226B">
        <w:rPr>
          <w:b/>
          <w:bCs/>
          <w:szCs w:val="22"/>
          <w:u w:val="single"/>
        </w:rPr>
        <w:t xml:space="preserve">Suffering, especially when caused by political violence, has long functioned as the hallmark of both humane sentience and of inhuman brutality. Frequently, </w:t>
      </w:r>
      <w:r w:rsidRPr="0039226B">
        <w:rPr>
          <w:rStyle w:val="Emphasis"/>
          <w:szCs w:val="22"/>
          <w:highlight w:val="cyan"/>
        </w:rPr>
        <w:t>suffering becomes the defining feature of those</w:t>
      </w:r>
      <w:r w:rsidRPr="007E0C3B">
        <w:rPr>
          <w:sz w:val="12"/>
        </w:rPr>
        <w:t xml:space="preserve"> </w:t>
      </w:r>
      <w:r w:rsidRPr="0039226B">
        <w:rPr>
          <w:b/>
          <w:bCs/>
          <w:szCs w:val="22"/>
          <w:u w:val="single"/>
        </w:rPr>
        <w:t>subjects</w:t>
      </w:r>
      <w:r w:rsidRPr="007E0C3B">
        <w:rPr>
          <w:sz w:val="12"/>
        </w:rPr>
        <w:t xml:space="preserve"> </w:t>
      </w:r>
      <w:r w:rsidRPr="00596F9A">
        <w:rPr>
          <w:rStyle w:val="Emphasis"/>
          <w:highlight w:val="cyan"/>
        </w:rPr>
        <w:t>excluded from the law</w:t>
      </w:r>
      <w:r w:rsidRPr="007E0C3B">
        <w:rPr>
          <w:sz w:val="12"/>
        </w:rPr>
        <w:t xml:space="preserve">, the national community, humanity, and so on due to the political violence inflicted upon them </w:t>
      </w:r>
      <w:r w:rsidRPr="00596F9A">
        <w:rPr>
          <w:rStyle w:val="Emphasis"/>
          <w:highlight w:val="cyan"/>
        </w:rPr>
        <w:t>even as it</w:t>
      </w:r>
      <w:r w:rsidRPr="007E0C3B">
        <w:rPr>
          <w:sz w:val="12"/>
        </w:rPr>
        <w:t xml:space="preserve">, paradoxically, </w:t>
      </w:r>
      <w:r w:rsidRPr="00596F9A">
        <w:rPr>
          <w:rStyle w:val="Emphasis"/>
          <w:highlight w:val="cyan"/>
        </w:rPr>
        <w:t>grants</w:t>
      </w:r>
      <w:r w:rsidRPr="007E0C3B">
        <w:rPr>
          <w:sz w:val="12"/>
        </w:rPr>
        <w:t xml:space="preserve"> them access to </w:t>
      </w:r>
      <w:r w:rsidRPr="00596F9A">
        <w:rPr>
          <w:rStyle w:val="Emphasis"/>
          <w:highlight w:val="cyan"/>
        </w:rPr>
        <w:t>inclusion</w:t>
      </w:r>
      <w:r w:rsidRPr="007E0C3B">
        <w:rPr>
          <w:sz w:val="12"/>
        </w:rPr>
        <w:t xml:space="preserve"> and equality. In western human rights discourse, for instance, the physical and psychic </w:t>
      </w:r>
      <w:r w:rsidRPr="007E0C3B">
        <w:rPr>
          <w:sz w:val="12"/>
        </w:rPr>
        <w:lastRenderedPageBreak/>
        <w:t xml:space="preserve">residues of political violence enable victims to be recognized as belonging to the “brotherhood of Man.” Too often, </w:t>
      </w:r>
      <w:r w:rsidRPr="00596F9A">
        <w:rPr>
          <w:rStyle w:val="Emphasis"/>
          <w:highlight w:val="cyan"/>
        </w:rPr>
        <w:t xml:space="preserve">this </w:t>
      </w:r>
      <w:r w:rsidRPr="00475169">
        <w:rPr>
          <w:rStyle w:val="Emphasis"/>
          <w:highlight w:val="cyan"/>
        </w:rPr>
        <w:t>tendency not only leaves</w:t>
      </w:r>
      <w:r w:rsidRPr="007E0C3B">
        <w:rPr>
          <w:sz w:val="12"/>
        </w:rPr>
        <w:t xml:space="preserve"> intact </w:t>
      </w:r>
      <w:r w:rsidRPr="00596F9A">
        <w:rPr>
          <w:rStyle w:val="Emphasis"/>
          <w:highlight w:val="cyan"/>
        </w:rPr>
        <w:t>hegemonic ideas</w:t>
      </w:r>
      <w:r w:rsidRPr="00596F9A">
        <w:rPr>
          <w:rStyle w:val="Emphasis"/>
        </w:rPr>
        <w:t xml:space="preserve"> </w:t>
      </w:r>
      <w:r w:rsidRPr="007E0C3B">
        <w:rPr>
          <w:sz w:val="12"/>
        </w:rPr>
        <w:t xml:space="preserve">of humanity as indistinguishable from </w:t>
      </w:r>
      <w:r w:rsidRPr="00596F9A">
        <w:rPr>
          <w:rStyle w:val="Emphasis"/>
          <w:highlight w:val="cyan"/>
        </w:rPr>
        <w:t xml:space="preserve">western </w:t>
      </w:r>
      <w:r w:rsidRPr="00475169">
        <w:rPr>
          <w:rStyle w:val="Emphasis"/>
          <w:highlight w:val="cyan"/>
        </w:rPr>
        <w:t>Man but demands comparing</w:t>
      </w:r>
      <w:r w:rsidRPr="007E0C3B">
        <w:rPr>
          <w:sz w:val="12"/>
        </w:rPr>
        <w:t xml:space="preserve"> different </w:t>
      </w:r>
      <w:r w:rsidRPr="00475169">
        <w:rPr>
          <w:rStyle w:val="Emphasis"/>
          <w:highlight w:val="cyan"/>
        </w:rPr>
        <w:t>forms of subjugation</w:t>
      </w:r>
      <w:r w:rsidRPr="007E0C3B">
        <w:rPr>
          <w:sz w:val="12"/>
        </w:rPr>
        <w:t xml:space="preserve"> </w:t>
      </w:r>
      <w:proofErr w:type="gramStart"/>
      <w:r w:rsidRPr="007E0C3B">
        <w:rPr>
          <w:sz w:val="12"/>
        </w:rPr>
        <w:t xml:space="preserve">in order </w:t>
      </w:r>
      <w:r w:rsidRPr="00475169">
        <w:rPr>
          <w:rStyle w:val="Emphasis"/>
          <w:highlight w:val="cyan"/>
        </w:rPr>
        <w:t>to</w:t>
      </w:r>
      <w:proofErr w:type="gramEnd"/>
      <w:r w:rsidRPr="00475169">
        <w:rPr>
          <w:rStyle w:val="Emphasis"/>
          <w:highlight w:val="cyan"/>
        </w:rPr>
        <w:t xml:space="preserve"> adjudicate who warrants recognition</w:t>
      </w:r>
      <w:r w:rsidRPr="007E0C3B">
        <w:rPr>
          <w:sz w:val="12"/>
        </w:rPr>
        <w:t xml:space="preserve"> and belonging. As W. E. B. Du </w:t>
      </w:r>
      <w:proofErr w:type="spellStart"/>
      <w:r w:rsidRPr="007E0C3B">
        <w:rPr>
          <w:sz w:val="12"/>
        </w:rPr>
        <w:t>Bois</w:t>
      </w:r>
      <w:proofErr w:type="spellEnd"/>
      <w:r w:rsidRPr="007E0C3B">
        <w:rPr>
          <w:sz w:val="12"/>
        </w:rPr>
        <w:t xml:space="preserve"> asked in 1944, if the Universal Declaration of Human Rights did not offer provisions for ending world colonialism or legal segregation in the United States, “Why then call it the Declaration of Human Rights?”2 Wendy Brown maintains, “</w:t>
      </w:r>
      <w:r w:rsidRPr="00475169">
        <w:rPr>
          <w:rStyle w:val="Emphasis"/>
          <w:highlight w:val="cyan"/>
        </w:rPr>
        <w:t>politicized identity</w:t>
      </w:r>
      <w:r w:rsidRPr="007E0C3B">
        <w:rPr>
          <w:sz w:val="12"/>
        </w:rPr>
        <w:t xml:space="preserve">” </w:t>
      </w:r>
      <w:r w:rsidRPr="00475169">
        <w:rPr>
          <w:rStyle w:val="Emphasis"/>
          <w:highlight w:val="cyan"/>
        </w:rPr>
        <w:t>operates</w:t>
      </w:r>
      <w:r w:rsidRPr="007E0C3B">
        <w:rPr>
          <w:sz w:val="12"/>
        </w:rPr>
        <w:t xml:space="preserve"> “only </w:t>
      </w:r>
      <w:r w:rsidRPr="00475169">
        <w:rPr>
          <w:rStyle w:val="Emphasis"/>
          <w:highlight w:val="cyan"/>
        </w:rPr>
        <w:t>by</w:t>
      </w:r>
      <w:r w:rsidRPr="007E0C3B">
        <w:rPr>
          <w:sz w:val="12"/>
        </w:rPr>
        <w:t xml:space="preserve"> </w:t>
      </w:r>
      <w:r w:rsidRPr="0039226B">
        <w:rPr>
          <w:b/>
          <w:bCs/>
          <w:szCs w:val="22"/>
          <w:u w:val="single"/>
        </w:rPr>
        <w:t>entrenching, restating,</w:t>
      </w:r>
      <w:r w:rsidRPr="007E0C3B">
        <w:rPr>
          <w:sz w:val="12"/>
        </w:rPr>
        <w:t xml:space="preserve"> </w:t>
      </w:r>
      <w:r w:rsidRPr="00475169">
        <w:rPr>
          <w:rStyle w:val="Emphasis"/>
          <w:highlight w:val="cyan"/>
        </w:rPr>
        <w:t>dramatizing, and inscribing its pain in politics; it can hold out no future…that triumphs over this pain</w:t>
      </w:r>
      <w:r w:rsidRPr="007E0C3B">
        <w:rPr>
          <w:sz w:val="12"/>
        </w:rPr>
        <w:t xml:space="preserve">.”3 Brown suggests replacing the </w:t>
      </w:r>
      <w:proofErr w:type="spellStart"/>
      <w:r w:rsidRPr="007E0C3B">
        <w:rPr>
          <w:sz w:val="12"/>
        </w:rPr>
        <w:t>identitarian</w:t>
      </w:r>
      <w:proofErr w:type="spellEnd"/>
      <w:r w:rsidRPr="007E0C3B">
        <w:rPr>
          <w:sz w:val="12"/>
        </w:rPr>
        <w:t xml:space="preserve">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7E0C3B">
        <w:rPr>
          <w:sz w:val="12"/>
        </w:rPr>
        <w:t>fetishistically</w:t>
      </w:r>
      <w:proofErr w:type="spellEnd"/>
      <w:r w:rsidRPr="007E0C3B">
        <w:rPr>
          <w:sz w:val="12"/>
        </w:rPr>
        <w:t xml:space="preserve">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w:t>
      </w:r>
      <w:r w:rsidRPr="0039226B">
        <w:rPr>
          <w:b/>
          <w:bCs/>
          <w:szCs w:val="22"/>
          <w:u w:val="single"/>
        </w:rPr>
        <w:t>Liberal</w:t>
      </w:r>
      <w:r w:rsidRPr="007E0C3B">
        <w:rPr>
          <w:sz w:val="12"/>
        </w:rPr>
        <w:t xml:space="preserve"> </w:t>
      </w:r>
      <w:r w:rsidRPr="00475169">
        <w:rPr>
          <w:rStyle w:val="Emphasis"/>
          <w:highlight w:val="cyan"/>
        </w:rPr>
        <w:t>governing bodies</w:t>
      </w:r>
      <w:r w:rsidRPr="007E0C3B">
        <w:rPr>
          <w:sz w:val="12"/>
        </w:rPr>
        <w:t xml:space="preserve">, whether in the form of nation-states or supranational entities such as the United Nations or the International Criminal Court </w:t>
      </w:r>
      <w:r w:rsidRPr="00475169">
        <w:rPr>
          <w:rStyle w:val="Emphasis"/>
          <w:highlight w:val="cyan"/>
        </w:rPr>
        <w:t xml:space="preserve">make </w:t>
      </w:r>
      <w:proofErr w:type="gramStart"/>
      <w:r w:rsidRPr="00475169">
        <w:rPr>
          <w:rStyle w:val="Emphasis"/>
          <w:highlight w:val="cyan"/>
        </w:rPr>
        <w:t>particular forms</w:t>
      </w:r>
      <w:proofErr w:type="gramEnd"/>
      <w:r w:rsidRPr="00475169">
        <w:rPr>
          <w:rStyle w:val="Emphasis"/>
          <w:highlight w:val="cyan"/>
        </w:rPr>
        <w:t xml:space="preserve"> of wounding the precondition for entry into</w:t>
      </w:r>
      <w:r w:rsidRPr="007E0C3B">
        <w:rPr>
          <w:sz w:val="12"/>
        </w:rPr>
        <w:t xml:space="preserve"> </w:t>
      </w:r>
      <w:r w:rsidRPr="0039226B">
        <w:rPr>
          <w:b/>
          <w:bCs/>
          <w:szCs w:val="22"/>
          <w:u w:val="single"/>
        </w:rPr>
        <w:t xml:space="preserve">the hallowed halls of full </w:t>
      </w:r>
      <w:r w:rsidRPr="00475169">
        <w:rPr>
          <w:rStyle w:val="Emphasis"/>
          <w:highlight w:val="cyan"/>
        </w:rPr>
        <w:t>personhood</w:t>
      </w:r>
      <w:r w:rsidRPr="007E0C3B">
        <w:rPr>
          <w:sz w:val="12"/>
        </w:rPr>
        <w:t xml:space="preserve">,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44E5B626" w14:textId="77777777" w:rsidR="006C02E5" w:rsidRDefault="006C02E5" w:rsidP="006C02E5">
      <w:pPr>
        <w:pStyle w:val="Heading4"/>
        <w:rPr>
          <w:rFonts w:cs="Calibri"/>
        </w:rPr>
      </w:pPr>
    </w:p>
    <w:p w14:paraId="3B899BEF" w14:textId="77777777" w:rsidR="006C02E5" w:rsidRPr="00D976E6" w:rsidRDefault="006C02E5" w:rsidP="006C02E5">
      <w:pPr>
        <w:pStyle w:val="Heading4"/>
        <w:rPr>
          <w:rFonts w:cs="Calibri"/>
        </w:rPr>
      </w:pPr>
      <w:r>
        <w:rPr>
          <w:rFonts w:cs="Calibri"/>
        </w:rPr>
        <w:t xml:space="preserve">The color line defines the conception of the human, not-quite-human, and non-human in relation to the Western Man. Bodies become defined by how close they are to this ideal </w:t>
      </w:r>
      <w:proofErr w:type="gramStart"/>
      <w:r>
        <w:rPr>
          <w:rFonts w:cs="Calibri"/>
        </w:rPr>
        <w:t>in order to</w:t>
      </w:r>
      <w:proofErr w:type="gramEnd"/>
      <w:r>
        <w:rPr>
          <w:rFonts w:cs="Calibri"/>
        </w:rPr>
        <w:t xml:space="preserve"> access humanity.</w:t>
      </w:r>
      <w:r w:rsidRPr="00D976E6">
        <w:rPr>
          <w:rFonts w:cs="Calibri"/>
        </w:rPr>
        <w:t xml:space="preserve"> </w:t>
      </w:r>
    </w:p>
    <w:p w14:paraId="292FE848" w14:textId="77777777" w:rsidR="006C02E5" w:rsidRDefault="006C02E5" w:rsidP="006C02E5">
      <w:pPr>
        <w:rPr>
          <w:sz w:val="12"/>
        </w:rPr>
      </w:pPr>
      <w:r w:rsidRPr="00445B2C">
        <w:rPr>
          <w:rStyle w:val="Style13ptBold"/>
        </w:rPr>
        <w:t>Wynter</w:t>
      </w:r>
      <w:r w:rsidRPr="00445B2C">
        <w:t xml:space="preserve"> </w:t>
      </w:r>
      <w:r w:rsidRPr="0039226B">
        <w:rPr>
          <w:sz w:val="12"/>
          <w:szCs w:val="12"/>
        </w:rPr>
        <w:t>Sylvia Wynter 2003; “Unsettling the Coloniality of Being/Power/Truth/Freedom: Towards the Human, After Man, Its Overrepresentation--An Argument,” CR: The New Centennial Review, Volume 3, Number 3,257-337</w:t>
      </w:r>
      <w:r w:rsidRPr="0039226B">
        <w:rPr>
          <w:sz w:val="12"/>
          <w:szCs w:val="12"/>
        </w:rPr>
        <w:br/>
      </w:r>
      <w:r w:rsidRPr="00B13D2F">
        <w:rPr>
          <w:b/>
          <w:bCs/>
          <w:szCs w:val="22"/>
          <w:u w:val="single"/>
        </w:rPr>
        <w:t>The Argument proposes that</w:t>
      </w:r>
      <w:r w:rsidRPr="00445B2C">
        <w:rPr>
          <w:sz w:val="12"/>
        </w:rPr>
        <w:t xml:space="preserve"> </w:t>
      </w:r>
      <w:r w:rsidRPr="00476B45">
        <w:rPr>
          <w:rStyle w:val="Emphasis"/>
          <w:highlight w:val="cyan"/>
        </w:rPr>
        <w:t>the</w:t>
      </w:r>
      <w:r w:rsidRPr="00445B2C">
        <w:rPr>
          <w:sz w:val="12"/>
        </w:rPr>
        <w:t xml:space="preserve"> </w:t>
      </w:r>
      <w:r w:rsidRPr="00B13D2F">
        <w:rPr>
          <w:b/>
          <w:bCs/>
          <w:szCs w:val="22"/>
          <w:u w:val="single"/>
        </w:rPr>
        <w:t xml:space="preserve">new master code of the bourgeoisie and of its </w:t>
      </w:r>
      <w:proofErr w:type="spellStart"/>
      <w:r w:rsidRPr="00B13D2F">
        <w:rPr>
          <w:b/>
          <w:bCs/>
          <w:szCs w:val="22"/>
          <w:u w:val="single"/>
        </w:rPr>
        <w:t>ethnoclass</w:t>
      </w:r>
      <w:proofErr w:type="spellEnd"/>
      <w:r w:rsidRPr="00445B2C">
        <w:rPr>
          <w:sz w:val="12"/>
        </w:rPr>
        <w:t xml:space="preserve"> </w:t>
      </w:r>
      <w:r w:rsidRPr="00476B45">
        <w:rPr>
          <w:rStyle w:val="Emphasis"/>
          <w:highlight w:val="cyan"/>
        </w:rPr>
        <w:t>conception of the human</w:t>
      </w:r>
      <w:r w:rsidRPr="00445B2C">
        <w:rPr>
          <w:sz w:val="12"/>
        </w:rPr>
        <w:t xml:space="preserve"> - that is, the code of selected by Evolution/</w:t>
      </w:r>
      <w:proofErr w:type="spellStart"/>
      <w:r w:rsidRPr="00445B2C">
        <w:rPr>
          <w:sz w:val="12"/>
        </w:rPr>
        <w:t>dysselected</w:t>
      </w:r>
      <w:proofErr w:type="spellEnd"/>
      <w:r w:rsidRPr="00445B2C">
        <w:rPr>
          <w:sz w:val="12"/>
        </w:rPr>
        <w:t xml:space="preserve"> by Evolution- </w:t>
      </w:r>
      <w:r w:rsidRPr="00476B45">
        <w:rPr>
          <w:rStyle w:val="Emphasis"/>
          <w:highlight w:val="cyan"/>
        </w:rPr>
        <w:t>was</w:t>
      </w:r>
      <w:r w:rsidRPr="00445B2C">
        <w:rPr>
          <w:sz w:val="12"/>
        </w:rPr>
        <w:t xml:space="preserve"> now to be </w:t>
      </w:r>
      <w:r w:rsidRPr="00476B45">
        <w:rPr>
          <w:rStyle w:val="Emphasis"/>
          <w:highlight w:val="cyan"/>
        </w:rPr>
        <w:t>mapped</w:t>
      </w:r>
      <w:r w:rsidRPr="00445B2C">
        <w:rPr>
          <w:sz w:val="12"/>
        </w:rPr>
        <w:t xml:space="preserve"> and anchored </w:t>
      </w:r>
      <w:r w:rsidRPr="00476B45">
        <w:rPr>
          <w:rStyle w:val="Emphasis"/>
          <w:highlight w:val="cyan"/>
        </w:rPr>
        <w:t>on</w:t>
      </w:r>
      <w:r w:rsidRPr="00445B2C">
        <w:rPr>
          <w:sz w:val="12"/>
        </w:rPr>
        <w:t xml:space="preserve"> the only available "objective set of facts" that remained. </w:t>
      </w:r>
      <w:r w:rsidRPr="00B13D2F">
        <w:rPr>
          <w:b/>
          <w:bCs/>
          <w:szCs w:val="22"/>
          <w:u w:val="single"/>
        </w:rPr>
        <w:t>This was the set of environmentally, climatically determined</w:t>
      </w:r>
      <w:r w:rsidRPr="00445B2C">
        <w:rPr>
          <w:sz w:val="12"/>
        </w:rPr>
        <w:t xml:space="preserve"> </w:t>
      </w:r>
      <w:r w:rsidRPr="00476B45">
        <w:rPr>
          <w:rStyle w:val="Emphasis"/>
          <w:highlight w:val="cyan"/>
        </w:rPr>
        <w:t>phenotypical differences</w:t>
      </w:r>
      <w:r w:rsidRPr="00445B2C">
        <w:rPr>
          <w:sz w:val="12"/>
        </w:rPr>
        <w:t xml:space="preserve"> between human hereditary variations as these had developed in the wake of the human diaspora both across and out of the continent of Africa; that is, as a set of (so to speak) totemic differences, which were now harnessed to the task of </w:t>
      </w:r>
      <w:r w:rsidRPr="00445B2C">
        <w:rPr>
          <w:rStyle w:val="Emphasis"/>
          <w:highlight w:val="cyan"/>
        </w:rPr>
        <w:t xml:space="preserve">projecting the Color Line </w:t>
      </w:r>
      <w:r w:rsidRPr="00B13D2F">
        <w:rPr>
          <w:rStyle w:val="Emphasis"/>
          <w:b w:val="0"/>
          <w:szCs w:val="22"/>
          <w:highlight w:val="cyan"/>
        </w:rPr>
        <w:t>drawn</w:t>
      </w:r>
      <w:r w:rsidRPr="00B13D2F">
        <w:rPr>
          <w:b/>
          <w:bCs/>
          <w:szCs w:val="22"/>
          <w:u w:val="single"/>
        </w:rPr>
        <w:t xml:space="preserve"> institutionally and discursively</w:t>
      </w:r>
      <w:r w:rsidRPr="00445B2C">
        <w:rPr>
          <w:sz w:val="12"/>
        </w:rPr>
        <w:t xml:space="preserve"> </w:t>
      </w:r>
      <w:r w:rsidRPr="00445B2C">
        <w:rPr>
          <w:rStyle w:val="Emphasis"/>
          <w:highlight w:val="cyan"/>
        </w:rPr>
        <w:t>between whites/nonwhites</w:t>
      </w:r>
      <w:r w:rsidRPr="00445B2C">
        <w:rPr>
          <w:sz w:val="12"/>
        </w:rPr>
        <w:t xml:space="preserve"> </w:t>
      </w:r>
      <w:r w:rsidRPr="00B13D2F">
        <w:rPr>
          <w:b/>
          <w:bCs/>
          <w:szCs w:val="22"/>
          <w:u w:val="single"/>
        </w:rPr>
        <w:t xml:space="preserve">- and at its most extreme between the Caucasoid physiognomy (as symbolic life, the name of what is good, the idea that some humans can be selected by Evolution) and the Negroid </w:t>
      </w:r>
      <w:proofErr w:type="spellStart"/>
      <w:r w:rsidRPr="00B13D2F">
        <w:rPr>
          <w:b/>
          <w:bCs/>
          <w:szCs w:val="22"/>
          <w:u w:val="single"/>
        </w:rPr>
        <w:t>phys</w:t>
      </w:r>
      <w:proofErr w:type="spellEnd"/>
      <w:r w:rsidRPr="00B13D2F">
        <w:rPr>
          <w:b/>
          <w:bCs/>
          <w:szCs w:val="22"/>
          <w:u w:val="single"/>
        </w:rPr>
        <w:t xml:space="preserve">- </w:t>
      </w:r>
      <w:proofErr w:type="spellStart"/>
      <w:r w:rsidRPr="00B13D2F">
        <w:rPr>
          <w:b/>
          <w:bCs/>
          <w:szCs w:val="22"/>
          <w:u w:val="single"/>
        </w:rPr>
        <w:t>iognomy</w:t>
      </w:r>
      <w:proofErr w:type="spellEnd"/>
      <w:r w:rsidRPr="00B13D2F">
        <w:rPr>
          <w:b/>
          <w:bCs/>
          <w:szCs w:val="22"/>
          <w:u w:val="single"/>
        </w:rPr>
        <w:t xml:space="preserve"> (as symbolic death, the "name of what is evil," the idea that some humans can be </w:t>
      </w:r>
      <w:proofErr w:type="spellStart"/>
      <w:r w:rsidRPr="00B13D2F">
        <w:rPr>
          <w:b/>
          <w:bCs/>
          <w:szCs w:val="22"/>
          <w:u w:val="single"/>
        </w:rPr>
        <w:t>dysselected</w:t>
      </w:r>
      <w:proofErr w:type="spellEnd"/>
      <w:r w:rsidRPr="00B13D2F">
        <w:rPr>
          <w:b/>
          <w:bCs/>
          <w:szCs w:val="22"/>
          <w:u w:val="single"/>
        </w:rPr>
        <w:t xml:space="preserve"> by Evolution)- as the new </w:t>
      </w:r>
      <w:proofErr w:type="spellStart"/>
      <w:r w:rsidRPr="00B13D2F">
        <w:rPr>
          <w:b/>
          <w:bCs/>
          <w:szCs w:val="22"/>
          <w:u w:val="single"/>
        </w:rPr>
        <w:t>extrahuman</w:t>
      </w:r>
      <w:proofErr w:type="spellEnd"/>
      <w:r w:rsidRPr="00B13D2F">
        <w:rPr>
          <w:b/>
          <w:bCs/>
          <w:szCs w:val="22"/>
          <w:u w:val="single"/>
        </w:rPr>
        <w:t xml:space="preserve"> line, or projection of genetic </w:t>
      </w:r>
      <w:proofErr w:type="spellStart"/>
      <w:r w:rsidRPr="00B13D2F">
        <w:rPr>
          <w:b/>
          <w:bCs/>
          <w:szCs w:val="22"/>
          <w:u w:val="single"/>
        </w:rPr>
        <w:t>nonhomogeneity</w:t>
      </w:r>
      <w:proofErr w:type="spellEnd"/>
      <w:r w:rsidRPr="00B13D2F">
        <w:rPr>
          <w:b/>
          <w:bCs/>
          <w:szCs w:val="22"/>
          <w:u w:val="single"/>
        </w:rPr>
        <w:t xml:space="preserve"> that would now be made to function, analogically, as the status-ordering principle based upon ostensibly differ- </w:t>
      </w:r>
      <w:proofErr w:type="spellStart"/>
      <w:r w:rsidRPr="00B13D2F">
        <w:rPr>
          <w:b/>
          <w:bCs/>
          <w:szCs w:val="22"/>
          <w:u w:val="single"/>
        </w:rPr>
        <w:t>ential</w:t>
      </w:r>
      <w:proofErr w:type="spellEnd"/>
      <w:r w:rsidRPr="00B13D2F">
        <w:rPr>
          <w:b/>
          <w:bCs/>
          <w:szCs w:val="22"/>
          <w:u w:val="single"/>
        </w:rPr>
        <w:t xml:space="preserve"> degrees of evolutionary </w:t>
      </w:r>
      <w:proofErr w:type="spellStart"/>
      <w:r w:rsidRPr="00B13D2F">
        <w:rPr>
          <w:b/>
          <w:bCs/>
          <w:szCs w:val="22"/>
          <w:u w:val="single"/>
        </w:rPr>
        <w:t>selectedness</w:t>
      </w:r>
      <w:proofErr w:type="spellEnd"/>
      <w:r w:rsidRPr="00B13D2F">
        <w:rPr>
          <w:b/>
          <w:bCs/>
          <w:szCs w:val="22"/>
          <w:u w:val="single"/>
        </w:rPr>
        <w:t>/</w:t>
      </w:r>
      <w:proofErr w:type="spellStart"/>
      <w:r w:rsidRPr="00B13D2F">
        <w:rPr>
          <w:b/>
          <w:bCs/>
          <w:szCs w:val="22"/>
          <w:u w:val="single"/>
        </w:rPr>
        <w:t>eugenicity</w:t>
      </w:r>
      <w:proofErr w:type="spellEnd"/>
      <w:r w:rsidRPr="00B13D2F">
        <w:rPr>
          <w:b/>
          <w:bCs/>
          <w:szCs w:val="22"/>
          <w:u w:val="single"/>
        </w:rPr>
        <w:t xml:space="preserve"> and/or </w:t>
      </w:r>
      <w:proofErr w:type="spellStart"/>
      <w:r w:rsidRPr="00B13D2F">
        <w:rPr>
          <w:b/>
          <w:bCs/>
          <w:szCs w:val="22"/>
          <w:u w:val="single"/>
        </w:rPr>
        <w:t>dysselected</w:t>
      </w:r>
      <w:proofErr w:type="spellEnd"/>
      <w:r w:rsidRPr="00B13D2F">
        <w:rPr>
          <w:b/>
          <w:bCs/>
          <w:szCs w:val="22"/>
          <w:u w:val="single"/>
        </w:rPr>
        <w:t>- ness/</w:t>
      </w:r>
      <w:proofErr w:type="spellStart"/>
      <w:r w:rsidRPr="00B13D2F">
        <w:rPr>
          <w:b/>
          <w:bCs/>
          <w:szCs w:val="22"/>
          <w:u w:val="single"/>
        </w:rPr>
        <w:t>dysgenicity</w:t>
      </w:r>
      <w:proofErr w:type="spellEnd"/>
      <w:r w:rsidRPr="00B13D2F">
        <w:rPr>
          <w:b/>
          <w:bCs/>
          <w:szCs w:val="22"/>
          <w:u w:val="single"/>
        </w:rPr>
        <w:t xml:space="preserve">. </w:t>
      </w:r>
      <w:r w:rsidRPr="00445B2C">
        <w:rPr>
          <w:rStyle w:val="Emphasis"/>
          <w:highlight w:val="cyan"/>
        </w:rPr>
        <w:t>Differential degrees</w:t>
      </w:r>
      <w:r w:rsidRPr="00445B2C">
        <w:rPr>
          <w:sz w:val="12"/>
        </w:rPr>
        <w:t xml:space="preserve">, as </w:t>
      </w:r>
      <w:r w:rsidRPr="00445B2C">
        <w:rPr>
          <w:rStyle w:val="Emphasis"/>
          <w:highlight w:val="cyan"/>
        </w:rPr>
        <w:t>between</w:t>
      </w:r>
      <w:r w:rsidRPr="00445B2C">
        <w:rPr>
          <w:sz w:val="12"/>
        </w:rPr>
        <w:t xml:space="preserve"> the classes (middle and lower and, by extrapolation, between capital and labor) as well as between </w:t>
      </w:r>
      <w:r w:rsidRPr="00445B2C">
        <w:rPr>
          <w:rStyle w:val="Emphasis"/>
          <w:highlight w:val="cyan"/>
        </w:rPr>
        <w:t>men and women</w:t>
      </w:r>
      <w:r w:rsidRPr="00445B2C">
        <w:rPr>
          <w:sz w:val="12"/>
        </w:rPr>
        <w:t xml:space="preserve">, and between the </w:t>
      </w:r>
      <w:r w:rsidRPr="00445B2C">
        <w:rPr>
          <w:rStyle w:val="Emphasis"/>
          <w:highlight w:val="cyan"/>
        </w:rPr>
        <w:t>heterosexual and homosexual</w:t>
      </w:r>
      <w:r w:rsidRPr="00445B2C">
        <w:rPr>
          <w:sz w:val="12"/>
        </w:rPr>
        <w:t xml:space="preserve"> erotic preference - and, even more centrally, as between Breadwinner (job- holding middle and working classes) and the jobless and criminalized Poor, with this rearticulated at the global level as between Sartre's "Men" and Natives (see his guide-quote), before the end of politico-military colonial- ism, then </w:t>
      </w:r>
      <w:proofErr w:type="spellStart"/>
      <w:r w:rsidRPr="00445B2C">
        <w:rPr>
          <w:sz w:val="12"/>
        </w:rPr>
        <w:t>postcolonially</w:t>
      </w:r>
      <w:proofErr w:type="spellEnd"/>
      <w:r w:rsidRPr="00445B2C">
        <w:rPr>
          <w:sz w:val="12"/>
        </w:rPr>
        <w:t xml:space="preserve"> as between the </w:t>
      </w:r>
      <w:r w:rsidRPr="00445B2C">
        <w:rPr>
          <w:rStyle w:val="Emphasis"/>
          <w:highlight w:val="cyan"/>
        </w:rPr>
        <w:t>"developed"</w:t>
      </w:r>
      <w:r w:rsidRPr="00445B2C">
        <w:rPr>
          <w:sz w:val="12"/>
        </w:rPr>
        <w:t xml:space="preserve"> </w:t>
      </w:r>
      <w:r w:rsidRPr="00B13D2F">
        <w:rPr>
          <w:b/>
          <w:bCs/>
          <w:szCs w:val="22"/>
          <w:u w:val="single"/>
        </w:rPr>
        <w:t>First World, on the one hand</w:t>
      </w:r>
      <w:r w:rsidRPr="00445B2C">
        <w:rPr>
          <w:sz w:val="12"/>
        </w:rPr>
        <w:t xml:space="preserve">, </w:t>
      </w:r>
      <w:r w:rsidRPr="00445B2C">
        <w:rPr>
          <w:rStyle w:val="Emphasis"/>
          <w:highlight w:val="cyan"/>
        </w:rPr>
        <w:t>and</w:t>
      </w:r>
      <w:r w:rsidRPr="00445B2C">
        <w:rPr>
          <w:sz w:val="12"/>
        </w:rPr>
        <w:t xml:space="preserve"> the </w:t>
      </w:r>
      <w:r w:rsidRPr="00445B2C">
        <w:rPr>
          <w:rStyle w:val="Emphasis"/>
          <w:highlight w:val="cyan"/>
        </w:rPr>
        <w:t>"underdeveloped"</w:t>
      </w:r>
      <w:r w:rsidRPr="00445B2C">
        <w:rPr>
          <w:sz w:val="12"/>
        </w:rPr>
        <w:t xml:space="preserve"> Third and Fourth Worlds on the other</w:t>
      </w:r>
      <w:r w:rsidRPr="00B13D2F">
        <w:rPr>
          <w:b/>
          <w:bCs/>
          <w:szCs w:val="22"/>
          <w:u w:val="single"/>
        </w:rPr>
        <w:t>. The Color Line</w:t>
      </w:r>
      <w:r w:rsidRPr="00445B2C">
        <w:rPr>
          <w:sz w:val="12"/>
        </w:rPr>
        <w:t xml:space="preserve"> </w:t>
      </w:r>
      <w:r w:rsidRPr="00445B2C">
        <w:rPr>
          <w:rStyle w:val="Emphasis"/>
          <w:highlight w:val="cyan"/>
        </w:rPr>
        <w:t>was</w:t>
      </w:r>
      <w:r w:rsidRPr="00445B2C">
        <w:rPr>
          <w:sz w:val="12"/>
        </w:rPr>
        <w:t xml:space="preserve"> </w:t>
      </w:r>
      <w:r w:rsidRPr="00B13D2F">
        <w:rPr>
          <w:b/>
          <w:bCs/>
          <w:szCs w:val="22"/>
          <w:u w:val="single"/>
        </w:rPr>
        <w:t>now</w:t>
      </w:r>
      <w:r w:rsidRPr="00445B2C">
        <w:rPr>
          <w:sz w:val="12"/>
        </w:rPr>
        <w:t xml:space="preserve"> </w:t>
      </w:r>
      <w:r w:rsidRPr="00445B2C">
        <w:rPr>
          <w:rStyle w:val="Emphasis"/>
          <w:highlight w:val="cyan"/>
        </w:rPr>
        <w:t>projected as the new</w:t>
      </w:r>
      <w:r w:rsidRPr="00445B2C">
        <w:rPr>
          <w:sz w:val="12"/>
        </w:rPr>
        <w:t xml:space="preserve"> </w:t>
      </w:r>
      <w:r w:rsidRPr="00B13D2F">
        <w:rPr>
          <w:b/>
          <w:bCs/>
          <w:szCs w:val="22"/>
          <w:u w:val="single"/>
        </w:rPr>
        <w:t>"space of Otherness</w:t>
      </w:r>
      <w:r w:rsidRPr="00445B2C">
        <w:rPr>
          <w:sz w:val="12"/>
        </w:rPr>
        <w:t xml:space="preserve">" </w:t>
      </w:r>
      <w:r w:rsidRPr="00445B2C">
        <w:rPr>
          <w:rStyle w:val="Emphasis"/>
          <w:highlight w:val="cyan"/>
        </w:rPr>
        <w:t xml:space="preserve">principle of </w:t>
      </w:r>
      <w:proofErr w:type="spellStart"/>
      <w:r w:rsidRPr="00445B2C">
        <w:rPr>
          <w:rStyle w:val="Emphasis"/>
          <w:highlight w:val="cyan"/>
        </w:rPr>
        <w:t>nonhomogeneity</w:t>
      </w:r>
      <w:proofErr w:type="spellEnd"/>
      <w:r w:rsidRPr="00445B2C">
        <w:rPr>
          <w:sz w:val="12"/>
        </w:rPr>
        <w:t xml:space="preserve">, </w:t>
      </w:r>
      <w:r w:rsidRPr="00B13D2F">
        <w:rPr>
          <w:b/>
          <w:bCs/>
          <w:szCs w:val="22"/>
          <w:u w:val="single"/>
        </w:rPr>
        <w:t>made to reoccupy the earlier places of the motion-filled heavens/non-moving Earth, rational humans/irrational animal lines, and</w:t>
      </w:r>
      <w:r w:rsidRPr="00445B2C">
        <w:rPr>
          <w:sz w:val="12"/>
        </w:rPr>
        <w:t xml:space="preserve"> </w:t>
      </w:r>
      <w:r w:rsidRPr="00445B2C">
        <w:rPr>
          <w:rStyle w:val="Emphasis"/>
          <w:highlight w:val="cyan"/>
        </w:rPr>
        <w:t>to recode in new terms</w:t>
      </w:r>
      <w:r w:rsidRPr="00445B2C">
        <w:rPr>
          <w:sz w:val="12"/>
        </w:rPr>
        <w:t xml:space="preserve"> </w:t>
      </w:r>
      <w:r w:rsidRPr="00B13D2F">
        <w:rPr>
          <w:b/>
          <w:bCs/>
          <w:szCs w:val="22"/>
          <w:u w:val="single"/>
        </w:rPr>
        <w:t xml:space="preserve">their ostensible </w:t>
      </w:r>
      <w:proofErr w:type="spellStart"/>
      <w:r w:rsidRPr="00B13D2F">
        <w:rPr>
          <w:b/>
          <w:bCs/>
          <w:szCs w:val="22"/>
          <w:u w:val="single"/>
        </w:rPr>
        <w:t>extrahumanly</w:t>
      </w:r>
      <w:proofErr w:type="spellEnd"/>
      <w:r w:rsidRPr="00B13D2F">
        <w:rPr>
          <w:b/>
          <w:bCs/>
          <w:szCs w:val="22"/>
          <w:u w:val="single"/>
        </w:rPr>
        <w:t xml:space="preserve"> determined</w:t>
      </w:r>
      <w:r w:rsidRPr="00445B2C">
        <w:rPr>
          <w:sz w:val="12"/>
        </w:rPr>
        <w:t xml:space="preserve"> </w:t>
      </w:r>
      <w:r w:rsidRPr="00445B2C">
        <w:rPr>
          <w:rStyle w:val="Emphasis"/>
          <w:highlight w:val="cyan"/>
        </w:rPr>
        <w:t>differences of ontological substance</w:t>
      </w:r>
      <w:r w:rsidRPr="00445B2C">
        <w:rPr>
          <w:sz w:val="12"/>
        </w:rPr>
        <w:t xml:space="preserve">. While, if the earlier two had been </w:t>
      </w:r>
      <w:proofErr w:type="spellStart"/>
      <w:r w:rsidRPr="00445B2C">
        <w:rPr>
          <w:sz w:val="12"/>
        </w:rPr>
        <w:t>indispen</w:t>
      </w:r>
      <w:proofErr w:type="spellEnd"/>
      <w:r w:rsidRPr="00445B2C">
        <w:rPr>
          <w:sz w:val="12"/>
        </w:rP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445B2C">
        <w:rPr>
          <w:sz w:val="12"/>
        </w:rPr>
        <w:t>ment</w:t>
      </w:r>
      <w:proofErr w:type="spellEnd"/>
      <w:r w:rsidRPr="00445B2C">
        <w:rPr>
          <w:sz w:val="12"/>
        </w:rPr>
        <w:t xml:space="preserve">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w:t>
      </w:r>
      <w:proofErr w:type="spellStart"/>
      <w:r w:rsidRPr="00445B2C">
        <w:rPr>
          <w:sz w:val="12"/>
        </w:rPr>
        <w:t>ethnoclass</w:t>
      </w:r>
      <w:proofErr w:type="spellEnd"/>
      <w:r w:rsidRPr="00445B2C">
        <w:rPr>
          <w:sz w:val="12"/>
        </w:rPr>
        <w:t xml:space="preserve"> or Western-bourgeois answer that we now give to the question of the who and what we are.</w:t>
      </w:r>
    </w:p>
    <w:p w14:paraId="2DEEDE6F" w14:textId="77777777" w:rsidR="006C02E5" w:rsidRDefault="006C02E5" w:rsidP="006C02E5">
      <w:pPr>
        <w:pStyle w:val="Heading4"/>
      </w:pPr>
    </w:p>
    <w:p w14:paraId="3FD81EB8" w14:textId="77777777" w:rsidR="006C02E5" w:rsidRDefault="006C02E5" w:rsidP="006C02E5">
      <w:pPr>
        <w:pStyle w:val="Heading4"/>
      </w:pPr>
    </w:p>
    <w:p w14:paraId="611F3CE0" w14:textId="77777777" w:rsidR="006C02E5" w:rsidRDefault="006C02E5" w:rsidP="006C02E5">
      <w:pPr>
        <w:pStyle w:val="Heading4"/>
      </w:pPr>
      <w:r>
        <w:t xml:space="preserve">Those who do not conform to the standard set by Man inhabit a permanent state of exception. The alternative is habeas viscus, which defines the flesh outside of state recognition to shift focus to our affective bonds. This is the only way we can deconstruct the influence of the Man and mobilize collective action against systems of oppression. </w:t>
      </w:r>
    </w:p>
    <w:p w14:paraId="066F5AE2" w14:textId="77777777" w:rsidR="006C02E5" w:rsidRPr="00590491" w:rsidRDefault="006C02E5" w:rsidP="006C02E5">
      <w:pPr>
        <w:pStyle w:val="Heading4"/>
        <w:rPr>
          <w:rStyle w:val="Emphasis"/>
          <w:bCs w:val="0"/>
          <w:iCs w:val="0"/>
          <w:sz w:val="12"/>
          <w:szCs w:val="12"/>
        </w:rPr>
      </w:pPr>
      <w:proofErr w:type="spellStart"/>
      <w:r>
        <w:t>Weheliye</w:t>
      </w:r>
      <w:proofErr w:type="spellEnd"/>
      <w:r>
        <w:t xml:space="preserve"> 3</w:t>
      </w:r>
      <w:r w:rsidRPr="005C3657">
        <w:t xml:space="preserve"> </w:t>
      </w:r>
      <w:r w:rsidRPr="005C3657">
        <w:rPr>
          <w:b w:val="0"/>
          <w:bCs w:val="0"/>
          <w:sz w:val="12"/>
          <w:szCs w:val="12"/>
        </w:rPr>
        <w:t xml:space="preserve">Alexander G. </w:t>
      </w:r>
      <w:proofErr w:type="spellStart"/>
      <w:r w:rsidRPr="005C3657">
        <w:rPr>
          <w:b w:val="0"/>
          <w:bCs w:val="0"/>
          <w:sz w:val="12"/>
          <w:szCs w:val="12"/>
        </w:rPr>
        <w:t>Weheliye</w:t>
      </w:r>
      <w:proofErr w:type="spellEnd"/>
      <w:r>
        <w:rPr>
          <w:b w:val="0"/>
          <w:bCs w:val="0"/>
          <w:sz w:val="12"/>
          <w:szCs w:val="12"/>
        </w:rPr>
        <w:t>, “</w:t>
      </w:r>
      <w:r w:rsidRPr="005C3657">
        <w:rPr>
          <w:b w:val="0"/>
          <w:bCs w:val="0"/>
          <w:sz w:val="12"/>
          <w:szCs w:val="12"/>
        </w:rPr>
        <w:t>Habeas Viscus</w:t>
      </w:r>
      <w:r>
        <w:rPr>
          <w:b w:val="0"/>
          <w:bCs w:val="0"/>
          <w:sz w:val="12"/>
          <w:szCs w:val="12"/>
        </w:rPr>
        <w:t>.”</w:t>
      </w:r>
      <w:r w:rsidRPr="005C3657">
        <w:rPr>
          <w:b w:val="0"/>
          <w:bCs w:val="0"/>
          <w:sz w:val="12"/>
          <w:szCs w:val="12"/>
        </w:rPr>
        <w:t xml:space="preserve"> </w:t>
      </w:r>
      <w:r>
        <w:rPr>
          <w:b w:val="0"/>
          <w:bCs w:val="0"/>
          <w:sz w:val="12"/>
          <w:szCs w:val="12"/>
        </w:rPr>
        <w:t>Duke University Press, 2014</w:t>
      </w:r>
    </w:p>
    <w:p w14:paraId="78FE4D17" w14:textId="77777777" w:rsidR="006C02E5" w:rsidRPr="00590491" w:rsidRDefault="006C02E5" w:rsidP="006C02E5">
      <w:pPr>
        <w:pStyle w:val="NormalWeb"/>
        <w:rPr>
          <w:rStyle w:val="Emphasis"/>
          <w:rFonts w:eastAsiaTheme="majorEastAsia"/>
        </w:rPr>
      </w:pPr>
      <w:r w:rsidRPr="00F0729A">
        <w:rPr>
          <w:rStyle w:val="Emphasis"/>
          <w:rFonts w:eastAsiaTheme="majorEastAsia"/>
          <w:sz w:val="12"/>
          <w:szCs w:val="12"/>
        </w:rPr>
        <w:t xml:space="preserve">Because black cultures have frequently not had access to Man's language, world, future, or humanity, black studies </w:t>
      </w:r>
      <w:proofErr w:type="gramStart"/>
      <w:r w:rsidRPr="00F0729A">
        <w:rPr>
          <w:rStyle w:val="Emphasis"/>
          <w:rFonts w:eastAsiaTheme="majorEastAsia"/>
          <w:sz w:val="12"/>
          <w:szCs w:val="12"/>
        </w:rPr>
        <w:t>has</w:t>
      </w:r>
      <w:proofErr w:type="gramEnd"/>
      <w:r w:rsidRPr="00F0729A">
        <w:rPr>
          <w:rStyle w:val="Emphasis"/>
          <w:rFonts w:eastAsiaTheme="majorEastAsia"/>
          <w:sz w:val="12"/>
          <w:szCs w:val="12"/>
        </w:rPr>
        <w:t xml:space="preserve"> developed a set of assemblages through which to perceive and understand a world in which subjection is but one path to humanity, neither its exception nor its idealized sole feature</w:t>
      </w:r>
      <w:r w:rsidRPr="00590491">
        <w:rPr>
          <w:rStyle w:val="Emphasis"/>
          <w:rFonts w:eastAsiaTheme="majorEastAsia"/>
        </w:rPr>
        <w:t xml:space="preserve">. </w:t>
      </w:r>
      <w:r w:rsidRPr="00590491">
        <w:rPr>
          <w:rFonts w:ascii="font0000000026812577" w:hAnsi="font0000000026812577"/>
          <w:sz w:val="12"/>
          <w:szCs w:val="12"/>
        </w:rPr>
        <w:t>Yet black studies, if it is to remain critical and oppositional, cannot fall prey to juridical humanity and its concomitant pitfalls, since this only affects change in the domain of the map but not the territory.</w:t>
      </w:r>
      <w:r>
        <w:rPr>
          <w:rFonts w:ascii="font0000000026812577" w:hAnsi="font0000000026812577"/>
        </w:rPr>
        <w:t xml:space="preserve"> </w:t>
      </w:r>
      <w:proofErr w:type="gramStart"/>
      <w:r w:rsidRPr="00590491">
        <w:rPr>
          <w:rStyle w:val="Emphasis"/>
          <w:rFonts w:eastAsiaTheme="majorEastAsia"/>
        </w:rPr>
        <w:t>In order to</w:t>
      </w:r>
      <w:proofErr w:type="gramEnd"/>
      <w:r w:rsidRPr="00590491">
        <w:rPr>
          <w:rStyle w:val="Emphasis"/>
          <w:rFonts w:eastAsiaTheme="majorEastAsia"/>
        </w:rPr>
        <w:t xml:space="preserve"> do so, the hieroglyphics of the flesh should not be conceptualized as just exceptional or radically particular, since this habitually leads to the comparative tabulation of different systems of oppression that then serve as the basis for defining personhood as possession</w:t>
      </w:r>
      <w:r>
        <w:rPr>
          <w:rFonts w:ascii="font0000000026812577" w:hAnsi="font0000000026812577"/>
        </w:rPr>
        <w:t xml:space="preserve">. </w:t>
      </w:r>
      <w:r w:rsidRPr="00590491">
        <w:rPr>
          <w:rFonts w:ascii="font0000000026812577" w:hAnsi="font0000000026812577"/>
          <w:sz w:val="12"/>
          <w:szCs w:val="12"/>
        </w:rPr>
        <w:t>As Frantz Fanon states: “All forms of exploitation are identical, since they apply to the same ‘object': man.”</w:t>
      </w:r>
      <w:r w:rsidRPr="00590491">
        <w:rPr>
          <w:rFonts w:ascii="font0000000026812577" w:hAnsi="font0000000026812577"/>
          <w:color w:val="0000ED"/>
          <w:position w:val="10"/>
          <w:sz w:val="12"/>
          <w:szCs w:val="12"/>
        </w:rPr>
        <w:t xml:space="preserve">28 </w:t>
      </w:r>
      <w:r w:rsidRPr="00590491">
        <w:rPr>
          <w:rStyle w:val="Emphasis"/>
          <w:rFonts w:eastAsiaTheme="majorEastAsia"/>
        </w:rPr>
        <w:t xml:space="preserve">Accordingly, </w:t>
      </w:r>
      <w:r w:rsidRPr="00590491">
        <w:rPr>
          <w:rStyle w:val="Emphasis"/>
          <w:rFonts w:eastAsiaTheme="majorEastAsia"/>
          <w:highlight w:val="cyan"/>
        </w:rPr>
        <w:t>humans are exploited</w:t>
      </w:r>
      <w:r w:rsidRPr="00590491">
        <w:rPr>
          <w:rStyle w:val="Emphasis"/>
          <w:rFonts w:eastAsiaTheme="majorEastAsia"/>
        </w:rPr>
        <w:t xml:space="preserve"> as part of the Homo sapiens species </w:t>
      </w:r>
      <w:r w:rsidRPr="00590491">
        <w:rPr>
          <w:rStyle w:val="Emphasis"/>
          <w:rFonts w:eastAsiaTheme="majorEastAsia"/>
          <w:highlight w:val="cyan"/>
        </w:rPr>
        <w:t>for the benefit of other humans,</w:t>
      </w:r>
      <w:r w:rsidRPr="00590491">
        <w:rPr>
          <w:rStyle w:val="Emphasis"/>
          <w:rFonts w:eastAsiaTheme="majorEastAsia"/>
        </w:rPr>
        <w:t xml:space="preserve"> </w:t>
      </w:r>
      <w:r w:rsidRPr="00590491">
        <w:rPr>
          <w:rStyle w:val="Emphasis"/>
          <w:rFonts w:eastAsiaTheme="majorEastAsia"/>
          <w:highlight w:val="cyan"/>
        </w:rPr>
        <w:t>which</w:t>
      </w:r>
      <w:r w:rsidRPr="00590491">
        <w:rPr>
          <w:rStyle w:val="Emphasis"/>
          <w:rFonts w:eastAsiaTheme="majorEastAsia"/>
        </w:rPr>
        <w:t xml:space="preserve"> at the same time </w:t>
      </w:r>
      <w:r w:rsidRPr="00590491">
        <w:rPr>
          <w:rStyle w:val="Emphasis"/>
          <w:rFonts w:eastAsiaTheme="majorEastAsia"/>
          <w:highlight w:val="cyan"/>
        </w:rPr>
        <w:t>yields a surplus version of the human: Man</w:t>
      </w:r>
      <w:r w:rsidRPr="00590491">
        <w:rPr>
          <w:rStyle w:val="Emphasis"/>
          <w:rFonts w:eastAsiaTheme="majorEastAsia"/>
        </w:rPr>
        <w:t xml:space="preserve">. Man </w:t>
      </w:r>
      <w:r w:rsidRPr="00590491">
        <w:rPr>
          <w:rStyle w:val="Emphasis"/>
          <w:rFonts w:eastAsiaTheme="majorEastAsia"/>
          <w:highlight w:val="cyan"/>
        </w:rPr>
        <w:t>represents the western configuration of the human as</w:t>
      </w:r>
      <w:r w:rsidRPr="00590491">
        <w:rPr>
          <w:rStyle w:val="Emphasis"/>
          <w:rFonts w:eastAsiaTheme="majorEastAsia"/>
        </w:rPr>
        <w:t xml:space="preserve"> synonymous with the </w:t>
      </w:r>
      <w:proofErr w:type="spellStart"/>
      <w:r w:rsidRPr="00590491">
        <w:rPr>
          <w:rStyle w:val="Emphasis"/>
          <w:rFonts w:eastAsiaTheme="majorEastAsia"/>
          <w:highlight w:val="cyan"/>
        </w:rPr>
        <w:t>heteromasculine</w:t>
      </w:r>
      <w:proofErr w:type="spellEnd"/>
      <w:r w:rsidRPr="00590491">
        <w:rPr>
          <w:rStyle w:val="Emphasis"/>
          <w:rFonts w:eastAsiaTheme="majorEastAsia"/>
          <w:highlight w:val="cyan"/>
        </w:rPr>
        <w:t>, white, propertied, and liberal subject that renders all those who do not conform</w:t>
      </w:r>
      <w:r w:rsidRPr="00590491">
        <w:rPr>
          <w:rStyle w:val="Emphasis"/>
          <w:rFonts w:eastAsiaTheme="majorEastAsia"/>
        </w:rPr>
        <w:t xml:space="preserve"> to these characteristics </w:t>
      </w:r>
      <w:r w:rsidRPr="00590491">
        <w:rPr>
          <w:rStyle w:val="Emphasis"/>
          <w:rFonts w:eastAsiaTheme="majorEastAsia"/>
          <w:highlight w:val="cyan"/>
        </w:rPr>
        <w:t>as exploitable nonhumans</w:t>
      </w:r>
      <w:r w:rsidRPr="00590491">
        <w:rPr>
          <w:rStyle w:val="Emphasis"/>
          <w:rFonts w:eastAsiaTheme="majorEastAsia"/>
        </w:rPr>
        <w:t>, literal legal no-bodies.</w:t>
      </w:r>
      <w:r w:rsidRPr="00590491">
        <w:rPr>
          <w:rFonts w:ascii="font0000000026812577" w:hAnsi="font0000000026812577"/>
          <w:sz w:val="12"/>
          <w:szCs w:val="12"/>
        </w:rPr>
        <w:t xml:space="preserve"> If we are to affect significant systemic changes, then we must locate at least some of the struggles for justice in the region of humanity as a relational ontological totality (an object of knowledge) that cannot be reduced to either the universal </w:t>
      </w:r>
      <w:proofErr w:type="gramStart"/>
      <w:r w:rsidRPr="00590491">
        <w:rPr>
          <w:rFonts w:ascii="font0000000026812577" w:hAnsi="font0000000026812577"/>
          <w:sz w:val="12"/>
          <w:szCs w:val="12"/>
        </w:rPr>
        <w:t>or particular</w:t>
      </w:r>
      <w:proofErr w:type="gramEnd"/>
      <w:r w:rsidRPr="00590491">
        <w:rPr>
          <w:rFonts w:ascii="font0000000026812577" w:hAnsi="font0000000026812577"/>
          <w:sz w:val="12"/>
          <w:szCs w:val="12"/>
        </w:rPr>
        <w:t xml:space="preserve">. According to Wynter, this process requires us to recognize the “emancipation from the psychic dictates of our present...genre of being human and therefore from ‘the unbearable wrongness of being,’ of </w:t>
      </w:r>
      <w:proofErr w:type="spellStart"/>
      <w:r w:rsidRPr="00590491">
        <w:rPr>
          <w:rFonts w:ascii="font0000000026812577" w:hAnsi="font0000000026812577"/>
          <w:sz w:val="12"/>
          <w:szCs w:val="12"/>
        </w:rPr>
        <w:t>desetre</w:t>
      </w:r>
      <w:proofErr w:type="spellEnd"/>
      <w:r w:rsidRPr="00590491">
        <w:rPr>
          <w:rFonts w:ascii="font0000000026812577" w:hAnsi="font0000000026812577"/>
          <w:sz w:val="12"/>
          <w:szCs w:val="12"/>
        </w:rPr>
        <w:t>, which it imposes upon...all non-white peoples, as an imperative function of its enactment as such a mode of being[;] this emancipation had been effected at the level of the map rather than at the level of the territory.”</w:t>
      </w:r>
      <w:r w:rsidRPr="00590491">
        <w:rPr>
          <w:rFonts w:ascii="font0000000026812577" w:hAnsi="font0000000026812577"/>
          <w:color w:val="0000ED"/>
          <w:position w:val="10"/>
          <w:sz w:val="12"/>
          <w:szCs w:val="12"/>
        </w:rPr>
        <w:t xml:space="preserve">29 </w:t>
      </w:r>
      <w:r w:rsidRPr="00590491">
        <w:rPr>
          <w:rStyle w:val="Emphasis"/>
          <w:rFonts w:eastAsiaTheme="majorEastAsia"/>
        </w:rPr>
        <w:t>The level of the map encompasses the nominal inclusion of nonwhite subjects in the false universality of western humanity in the wake of radical movements of the 1960s, while the territory Wynter invokes in this context, and in all of her work, is the figure of Man as a racializing assemblage.</w:t>
      </w:r>
      <w:r w:rsidRPr="00590491">
        <w:rPr>
          <w:rFonts w:ascii="font0000000026812577" w:hAnsi="font0000000026812577"/>
          <w:sz w:val="12"/>
          <w:szCs w:val="12"/>
        </w:rPr>
        <w:t xml:space="preserve"> Wielding this very particular and historically malleable classification is not an uncritical reiteration of the humanist episteme or an insistence on the exceptional particularity of black humanity. Rather, Afro-diasporic cultures provide singular, mutable, and contingent figurations of the human, and thus do not represent mere bids for inclusion in or critiques of the shortcomings of western liberal humanism. The problematic of humanity, however, needs to be highlighted as one of the prime objects of knowledge of black studies, since not doing so will sustain the structures, discourses, and institutions that detain black life and thought within the strictures of particularity </w:t>
      </w:r>
      <w:proofErr w:type="gramStart"/>
      <w:r w:rsidRPr="00590491">
        <w:rPr>
          <w:rFonts w:ascii="font0000000026812577" w:hAnsi="font0000000026812577"/>
          <w:sz w:val="12"/>
          <w:szCs w:val="12"/>
        </w:rPr>
        <w:t>so as to</w:t>
      </w:r>
      <w:proofErr w:type="gramEnd"/>
      <w:r w:rsidRPr="00590491">
        <w:rPr>
          <w:rFonts w:ascii="font0000000026812577" w:hAnsi="font0000000026812577"/>
          <w:sz w:val="12"/>
          <w:szCs w:val="12"/>
        </w:rPr>
        <w:t xml:space="preserve"> facilitate the violent conflation of Man and the human. Otherwise, the general theory of how humanity has been lived, conceptualized, shrieked, hungered into being, and imagined by those subjects violently barred from this domain and touched by the hieroglyphics of the flesh will sink back into the deafening ocean of prelinguistic particularity. This, in turn, will also render apparent that black studies, especially as it is imagined by thinkers such as Spillers and Wynter, is engaged in engendering forms of the human vital to understanding not only black cultures but past, present, and future humanities. As a demonic island, black studies lifts the fog that shrouds the laws of comparison, particularity, and exception to reveal an aquatic outlook “far away from the continent of man.”</w:t>
      </w:r>
      <w:r w:rsidRPr="00F0729A">
        <w:rPr>
          <w:rFonts w:ascii="font0000000026812577" w:hAnsi="font0000000026812577"/>
          <w:b/>
          <w:bCs/>
          <w:color w:val="0000ED"/>
          <w:position w:val="10"/>
          <w:sz w:val="12"/>
          <w:szCs w:val="12"/>
        </w:rPr>
        <w:t xml:space="preserve">30 </w:t>
      </w:r>
      <w:r w:rsidRPr="00F0729A">
        <w:rPr>
          <w:rStyle w:val="Emphasis"/>
          <w:rFonts w:eastAsiaTheme="majorEastAsia"/>
          <w:sz w:val="12"/>
          <w:szCs w:val="12"/>
        </w:rPr>
        <w:t>The poetics and politics that I have been discussing under the heading of habeas viscus or the flesh are concerned not with inclusion in reigning precincts of the status quo but, in Cedric Robinson's apt phrasing, “the continuing development of a collective consciousness informed by the historical struggles for liberation and motivated by the shared sense of obligation to preserve [and I would add also to reimagine] the collective being, the ontological totality</w:t>
      </w:r>
      <w:r w:rsidRPr="00F0729A">
        <w:rPr>
          <w:rFonts w:ascii="font0000000026812577" w:hAnsi="font0000000026812577"/>
          <w:b/>
          <w:bCs/>
          <w:sz w:val="12"/>
          <w:szCs w:val="12"/>
        </w:rPr>
        <w:t>.</w:t>
      </w:r>
      <w:r w:rsidRPr="00F0729A">
        <w:rPr>
          <w:rFonts w:ascii="font0000000026812577" w:hAnsi="font0000000026812577"/>
          <w:sz w:val="12"/>
          <w:szCs w:val="12"/>
        </w:rPr>
        <w:t>”</w:t>
      </w:r>
      <w:r w:rsidRPr="00590491">
        <w:rPr>
          <w:rFonts w:ascii="font0000000026812577" w:hAnsi="font0000000026812577"/>
          <w:color w:val="0000ED"/>
          <w:position w:val="10"/>
          <w:sz w:val="12"/>
          <w:szCs w:val="12"/>
        </w:rPr>
        <w:t xml:space="preserve">31 </w:t>
      </w:r>
      <w:r w:rsidRPr="00590491">
        <w:rPr>
          <w:rStyle w:val="Emphasis"/>
          <w:rFonts w:eastAsiaTheme="majorEastAsia"/>
          <w:highlight w:val="cyan"/>
        </w:rPr>
        <w:t>Though the laws of Man place the flesh outside the</w:t>
      </w:r>
      <w:r w:rsidRPr="00590491">
        <w:rPr>
          <w:rStyle w:val="Emphasis"/>
          <w:rFonts w:eastAsiaTheme="majorEastAsia"/>
        </w:rPr>
        <w:t xml:space="preserve"> ferocious and ravenous </w:t>
      </w:r>
      <w:r w:rsidRPr="00590491">
        <w:rPr>
          <w:rStyle w:val="Emphasis"/>
          <w:rFonts w:eastAsiaTheme="majorEastAsia"/>
          <w:highlight w:val="cyan"/>
        </w:rPr>
        <w:t>perimeters of the legal body</w:t>
      </w:r>
      <w:r w:rsidRPr="00590491">
        <w:rPr>
          <w:rStyle w:val="Emphasis"/>
          <w:rFonts w:eastAsiaTheme="majorEastAsia"/>
        </w:rPr>
        <w:t xml:space="preserve">, habeas viscus defies domestication both on the basis of particularized personhood as a result of suffering, as in human rights discourse, and on the grounds of the universalized version of western Man. Rather, </w:t>
      </w:r>
      <w:r w:rsidRPr="00590491">
        <w:rPr>
          <w:rStyle w:val="Emphasis"/>
          <w:rFonts w:eastAsiaTheme="majorEastAsia"/>
          <w:highlight w:val="cyan"/>
        </w:rPr>
        <w:t>habeas viscus points to the terrain of humanity as a relational assemblage exterior to the jurisdiction of law</w:t>
      </w:r>
      <w:r w:rsidRPr="00590491">
        <w:rPr>
          <w:rStyle w:val="Emphasis"/>
          <w:rFonts w:eastAsiaTheme="majorEastAsia"/>
        </w:rPr>
        <w:t xml:space="preserve"> </w:t>
      </w:r>
      <w:r w:rsidRPr="00590491">
        <w:rPr>
          <w:rStyle w:val="Emphasis"/>
          <w:rFonts w:eastAsiaTheme="majorEastAsia"/>
          <w:highlight w:val="cyan"/>
        </w:rPr>
        <w:t>given that the law</w:t>
      </w:r>
      <w:r w:rsidRPr="00590491">
        <w:rPr>
          <w:rStyle w:val="Emphasis"/>
          <w:rFonts w:eastAsiaTheme="majorEastAsia"/>
        </w:rPr>
        <w:t xml:space="preserve"> can bequeath or rescind ownership of the body so that it becomes the property of proper persons but </w:t>
      </w:r>
      <w:r w:rsidRPr="00590491">
        <w:rPr>
          <w:rStyle w:val="Emphasis"/>
          <w:rFonts w:eastAsiaTheme="majorEastAsia"/>
          <w:highlight w:val="cyan"/>
        </w:rPr>
        <w:t>does not possess the authority to nullify the politics</w:t>
      </w:r>
      <w:r w:rsidRPr="00590491">
        <w:rPr>
          <w:rStyle w:val="Emphasis"/>
          <w:rFonts w:eastAsiaTheme="majorEastAsia"/>
        </w:rPr>
        <w:t xml:space="preserve"> and poetics </w:t>
      </w:r>
      <w:r w:rsidRPr="00590491">
        <w:rPr>
          <w:rStyle w:val="Emphasis"/>
          <w:rFonts w:eastAsiaTheme="majorEastAsia"/>
          <w:highlight w:val="cyan"/>
        </w:rPr>
        <w:t>of the flesh</w:t>
      </w:r>
      <w:r w:rsidRPr="00590491">
        <w:rPr>
          <w:rStyle w:val="Emphasis"/>
          <w:rFonts w:eastAsiaTheme="majorEastAsia"/>
        </w:rPr>
        <w:t xml:space="preserve"> found in the traditions of the oppressed. As a way of conceptualizing politics</w:t>
      </w:r>
      <w:r w:rsidRPr="00F0729A">
        <w:rPr>
          <w:rStyle w:val="Emphasis"/>
          <w:rFonts w:eastAsiaTheme="majorEastAsia"/>
          <w:sz w:val="12"/>
          <w:szCs w:val="12"/>
        </w:rPr>
        <w:t>, then,</w:t>
      </w:r>
      <w:r w:rsidRPr="00590491">
        <w:rPr>
          <w:rStyle w:val="Emphasis"/>
          <w:rFonts w:eastAsiaTheme="majorEastAsia"/>
        </w:rPr>
        <w:t xml:space="preserve"> habeas viscus diverges from the discourses and institutions that yoke the flesh to political violence in the modus of deviance. </w:t>
      </w:r>
      <w:r w:rsidRPr="00F0729A">
        <w:rPr>
          <w:rStyle w:val="Emphasis"/>
          <w:rFonts w:eastAsiaTheme="majorEastAsia"/>
          <w:sz w:val="12"/>
          <w:szCs w:val="12"/>
        </w:rPr>
        <w:t xml:space="preserve">Instead, it translates the hieroglyphics of the flesh into a potentiality in </w:t>
      </w:r>
      <w:proofErr w:type="gramStart"/>
      <w:r w:rsidRPr="00F0729A">
        <w:rPr>
          <w:rStyle w:val="Emphasis"/>
          <w:rFonts w:eastAsiaTheme="majorEastAsia"/>
          <w:sz w:val="12"/>
          <w:szCs w:val="12"/>
        </w:rPr>
        <w:t>any and all</w:t>
      </w:r>
      <w:proofErr w:type="gramEnd"/>
      <w:r w:rsidRPr="00F0729A">
        <w:rPr>
          <w:rStyle w:val="Emphasis"/>
          <w:rFonts w:eastAsiaTheme="majorEastAsia"/>
          <w:sz w:val="12"/>
          <w:szCs w:val="12"/>
        </w:rPr>
        <w:t xml:space="preserve"> things, an originating leap in the imagining of future anterior freedoms and </w:t>
      </w:r>
      <w:r w:rsidRPr="00590491">
        <w:rPr>
          <w:rFonts w:ascii="font0000000026812577" w:hAnsi="font0000000026812577"/>
          <w:sz w:val="12"/>
          <w:szCs w:val="12"/>
        </w:rPr>
        <w:t>new genres of humanity.</w:t>
      </w:r>
      <w:r>
        <w:rPr>
          <w:rFonts w:ascii="font0000000026812577" w:hAnsi="font0000000026812577"/>
          <w:sz w:val="12"/>
          <w:szCs w:val="12"/>
        </w:rPr>
        <w:t xml:space="preserve"> </w:t>
      </w:r>
      <w:r w:rsidRPr="00590491">
        <w:rPr>
          <w:rFonts w:ascii="font0000000026812577" w:hAnsi="font0000000026812577"/>
          <w:sz w:val="12"/>
          <w:szCs w:val="12"/>
        </w:rPr>
        <w:t xml:space="preserve">To envisage habeas viscus as a forceful assemblage of humanity entails leaving behind the world of Man and some </w:t>
      </w:r>
      <w:r w:rsidRPr="00590491">
        <w:rPr>
          <w:rFonts w:ascii="font0000000026812577" w:hAnsi="font0000000026812577"/>
          <w:sz w:val="12"/>
          <w:szCs w:val="12"/>
        </w:rPr>
        <w:lastRenderedPageBreak/>
        <w:t xml:space="preserve">of its attendant humanist pieties. As opposed to depositing the flesh outside politics, the normal, the human, and so on, </w:t>
      </w:r>
      <w:r w:rsidRPr="00F0729A">
        <w:rPr>
          <w:rStyle w:val="Emphasis"/>
          <w:rFonts w:eastAsiaTheme="majorEastAsia"/>
          <w:highlight w:val="cyan"/>
        </w:rPr>
        <w:t>we need</w:t>
      </w:r>
      <w:r w:rsidRPr="00590491">
        <w:rPr>
          <w:rStyle w:val="Emphasis"/>
          <w:rFonts w:eastAsiaTheme="majorEastAsia"/>
        </w:rPr>
        <w:t xml:space="preserve"> a better understanding of its varied workings in order </w:t>
      </w:r>
      <w:r w:rsidRPr="00F0729A">
        <w:rPr>
          <w:rStyle w:val="Emphasis"/>
          <w:rFonts w:eastAsiaTheme="majorEastAsia"/>
          <w:highlight w:val="cyan"/>
        </w:rPr>
        <w:t>to disrobe the cloak of Man,</w:t>
      </w:r>
      <w:r w:rsidRPr="00590491">
        <w:rPr>
          <w:rStyle w:val="Emphasis"/>
          <w:rFonts w:eastAsiaTheme="majorEastAsia"/>
        </w:rPr>
        <w:t xml:space="preserve"> which gives the human a long-overdue extreme makeover; or, in the words of Sylvia Wynter, “the struggle of our new millennium will be one between the ongoing imperative of securing the well-being of our present </w:t>
      </w:r>
      <w:proofErr w:type="spellStart"/>
      <w:r w:rsidRPr="00590491">
        <w:rPr>
          <w:rStyle w:val="Emphasis"/>
          <w:rFonts w:eastAsiaTheme="majorEastAsia"/>
        </w:rPr>
        <w:t>ethnoclass</w:t>
      </w:r>
      <w:proofErr w:type="spellEnd"/>
      <w:r w:rsidRPr="00590491">
        <w:rPr>
          <w:rStyle w:val="Emphasis"/>
          <w:rFonts w:eastAsiaTheme="majorEastAsia"/>
        </w:rPr>
        <w:t xml:space="preserve"> (i.e. western bourgeois) conception of the human, Man, which overrepresents itself as if it were the human itself, and that of securing the well-being, and therefore the full cognitive and behavioral autonomy of the human species itself/ourselves.”</w:t>
      </w:r>
      <w:r w:rsidRPr="00590491">
        <w:rPr>
          <w:rFonts w:ascii="font0000000026812577" w:hAnsi="font0000000026812577"/>
          <w:color w:val="0000ED"/>
          <w:position w:val="10"/>
          <w:sz w:val="12"/>
          <w:szCs w:val="12"/>
        </w:rPr>
        <w:t xml:space="preserve">32 </w:t>
      </w:r>
      <w:r w:rsidRPr="00590491">
        <w:rPr>
          <w:rFonts w:ascii="font0000000026812577" w:hAnsi="font0000000026812577"/>
          <w:sz w:val="12"/>
          <w:szCs w:val="12"/>
        </w:rPr>
        <w:t>Claiming and dwelling in the monstrosity of the flesh 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590491">
        <w:rPr>
          <w:rStyle w:val="Emphasis"/>
          <w:rFonts w:eastAsiaTheme="majorEastAsia"/>
        </w:rPr>
        <w:t xml:space="preserve">. </w:t>
      </w:r>
      <w:proofErr w:type="gramStart"/>
      <w:r w:rsidRPr="00590491">
        <w:rPr>
          <w:rStyle w:val="Emphasis"/>
          <w:rFonts w:eastAsiaTheme="majorEastAsia"/>
        </w:rPr>
        <w:t xml:space="preserve">As an assemblage of humanity, </w:t>
      </w:r>
      <w:r w:rsidRPr="00F0729A">
        <w:rPr>
          <w:rStyle w:val="Emphasis"/>
          <w:rFonts w:eastAsiaTheme="majorEastAsia"/>
          <w:highlight w:val="cyan"/>
        </w:rPr>
        <w:t>habeas viscus</w:t>
      </w:r>
      <w:proofErr w:type="gramEnd"/>
      <w:r w:rsidRPr="00590491">
        <w:rPr>
          <w:rStyle w:val="Emphasis"/>
          <w:rFonts w:eastAsiaTheme="majorEastAsia"/>
        </w:rPr>
        <w:t xml:space="preserve"> animates the </w:t>
      </w:r>
      <w:proofErr w:type="spellStart"/>
      <w:r w:rsidRPr="00590491">
        <w:rPr>
          <w:rStyle w:val="Emphasis"/>
          <w:rFonts w:eastAsiaTheme="majorEastAsia"/>
        </w:rPr>
        <w:t>elsewheres</w:t>
      </w:r>
      <w:proofErr w:type="spellEnd"/>
      <w:r w:rsidRPr="00590491">
        <w:rPr>
          <w:rStyle w:val="Emphasis"/>
          <w:rFonts w:eastAsiaTheme="majorEastAsia"/>
        </w:rPr>
        <w:t xml:space="preserve"> of Man and </w:t>
      </w:r>
      <w:r w:rsidRPr="00F0729A">
        <w:rPr>
          <w:rStyle w:val="Emphasis"/>
          <w:rFonts w:eastAsiaTheme="majorEastAsia"/>
          <w:highlight w:val="cyan"/>
        </w:rPr>
        <w:t>emancipates the true potentiality</w:t>
      </w:r>
      <w:r w:rsidRPr="00590491">
        <w:rPr>
          <w:rStyle w:val="Emphasis"/>
          <w:rFonts w:eastAsiaTheme="majorEastAsia"/>
        </w:rPr>
        <w:t xml:space="preserve"> that rests </w:t>
      </w:r>
      <w:r w:rsidRPr="00F0729A">
        <w:rPr>
          <w:rStyle w:val="Emphasis"/>
          <w:rFonts w:eastAsiaTheme="majorEastAsia"/>
          <w:highlight w:val="cyan"/>
        </w:rPr>
        <w:t>in those subjects who live behind the veil of the permanent state of exception:</w:t>
      </w:r>
      <w:r w:rsidRPr="00590491">
        <w:rPr>
          <w:rStyle w:val="Emphasis"/>
          <w:rFonts w:eastAsiaTheme="majorEastAsia"/>
        </w:rPr>
        <w:t xml:space="preserve"> freedom; assemblages of freedom that sway to the temporality of new syncopated beginnings for the human beyond the world and continent of Man </w:t>
      </w:r>
    </w:p>
    <w:p w14:paraId="4EE06603" w14:textId="77777777" w:rsidR="006C02E5" w:rsidRDefault="006C02E5" w:rsidP="006C02E5"/>
    <w:p w14:paraId="11B66845" w14:textId="77777777" w:rsidR="006C02E5" w:rsidRDefault="006C02E5" w:rsidP="006C02E5">
      <w:pPr>
        <w:pStyle w:val="Heading4"/>
      </w:pPr>
      <w:r>
        <w:t xml:space="preserve">The role of the ballot is to deconstruct the Western Man. The humanity of minorities is controlled by the state’s definition of personhood as property, forcing them to accept the values of their oppressor in exchange for recognition. Only the removal of Man can break down this form of categorization </w:t>
      </w:r>
    </w:p>
    <w:p w14:paraId="1DCAD71D" w14:textId="77777777" w:rsidR="006C02E5" w:rsidRPr="00065F28" w:rsidRDefault="006C02E5" w:rsidP="006C02E5">
      <w:pPr>
        <w:pStyle w:val="Heading4"/>
        <w:rPr>
          <w:b w:val="0"/>
          <w:bCs w:val="0"/>
          <w:sz w:val="12"/>
          <w:szCs w:val="12"/>
        </w:rPr>
      </w:pPr>
      <w:proofErr w:type="spellStart"/>
      <w:r>
        <w:t>Weheliye</w:t>
      </w:r>
      <w:proofErr w:type="spellEnd"/>
      <w:r>
        <w:t xml:space="preserve"> 4</w:t>
      </w:r>
      <w:r w:rsidRPr="005C3657">
        <w:t xml:space="preserve"> </w:t>
      </w:r>
      <w:r w:rsidRPr="005C3657">
        <w:rPr>
          <w:b w:val="0"/>
          <w:bCs w:val="0"/>
          <w:sz w:val="12"/>
          <w:szCs w:val="12"/>
        </w:rPr>
        <w:t xml:space="preserve">Alexander G. </w:t>
      </w:r>
      <w:proofErr w:type="spellStart"/>
      <w:r w:rsidRPr="005C3657">
        <w:rPr>
          <w:b w:val="0"/>
          <w:bCs w:val="0"/>
          <w:sz w:val="12"/>
          <w:szCs w:val="12"/>
        </w:rPr>
        <w:t>Weheliye</w:t>
      </w:r>
      <w:proofErr w:type="spellEnd"/>
      <w:r>
        <w:rPr>
          <w:b w:val="0"/>
          <w:bCs w:val="0"/>
          <w:sz w:val="12"/>
          <w:szCs w:val="12"/>
        </w:rPr>
        <w:t>, “</w:t>
      </w:r>
      <w:r w:rsidRPr="005C3657">
        <w:rPr>
          <w:b w:val="0"/>
          <w:bCs w:val="0"/>
          <w:sz w:val="12"/>
          <w:szCs w:val="12"/>
        </w:rPr>
        <w:t>Habeas Viscus</w:t>
      </w:r>
      <w:r>
        <w:rPr>
          <w:b w:val="0"/>
          <w:bCs w:val="0"/>
          <w:sz w:val="12"/>
          <w:szCs w:val="12"/>
        </w:rPr>
        <w:t>.”</w:t>
      </w:r>
      <w:r w:rsidRPr="005C3657">
        <w:rPr>
          <w:b w:val="0"/>
          <w:bCs w:val="0"/>
          <w:sz w:val="12"/>
          <w:szCs w:val="12"/>
        </w:rPr>
        <w:t xml:space="preserve"> </w:t>
      </w:r>
      <w:r>
        <w:rPr>
          <w:b w:val="0"/>
          <w:bCs w:val="0"/>
          <w:sz w:val="12"/>
          <w:szCs w:val="12"/>
        </w:rPr>
        <w:t>Duke University Press, 2014</w:t>
      </w:r>
    </w:p>
    <w:p w14:paraId="09AB4848" w14:textId="711D3E56" w:rsidR="006C02E5" w:rsidRDefault="006C02E5" w:rsidP="006C02E5">
      <w:pPr>
        <w:pStyle w:val="NormalWeb"/>
        <w:rPr>
          <w:rFonts w:ascii="font0000000026812577" w:hAnsi="font0000000026812577"/>
          <w:sz w:val="12"/>
          <w:szCs w:val="12"/>
        </w:rPr>
      </w:pPr>
      <w:r w:rsidRPr="00F0729A">
        <w:rPr>
          <w:rFonts w:ascii="font0000000026812577" w:hAnsi="font0000000026812577"/>
          <w:sz w:val="12"/>
          <w:szCs w:val="12"/>
        </w:rPr>
        <w:t xml:space="preserve">Even more generally, the acknowledgment and granting of full personhood of those excluded from its precincts requires the overcoming of physical violence, while epistemic and economic brutalities remain outside the scope of the law. </w:t>
      </w:r>
      <w:r w:rsidRPr="00D96C58">
        <w:rPr>
          <w:rStyle w:val="Emphasis"/>
          <w:rFonts w:eastAsiaTheme="majorEastAsia"/>
          <w:sz w:val="12"/>
          <w:szCs w:val="12"/>
        </w:rPr>
        <w:t xml:space="preserve">Congruently, much of the politics constructed around the effects of political violence, especially within the context of international human rights but also </w:t>
      </w:r>
      <w:proofErr w:type="gramStart"/>
      <w:r w:rsidRPr="00D96C58">
        <w:rPr>
          <w:rStyle w:val="Emphasis"/>
          <w:rFonts w:eastAsiaTheme="majorEastAsia"/>
          <w:sz w:val="12"/>
          <w:szCs w:val="12"/>
        </w:rPr>
        <w:t>with regard to</w:t>
      </w:r>
      <w:proofErr w:type="gramEnd"/>
      <w:r w:rsidRPr="00D96C58">
        <w:rPr>
          <w:rStyle w:val="Emphasis"/>
          <w:rFonts w:eastAsiaTheme="majorEastAsia"/>
          <w:sz w:val="12"/>
          <w:szCs w:val="12"/>
        </w:rPr>
        <w:t xml:space="preserve"> minority politics in the United States, is constructed from the shaky foundation of surmounting or desiring to leave behind physical suffering so as to take on the ghostly semblance of possessing one's personhood. </w:t>
      </w:r>
      <w:r w:rsidRPr="00F0729A">
        <w:rPr>
          <w:rStyle w:val="Emphasis"/>
          <w:rFonts w:eastAsiaTheme="majorEastAsia"/>
        </w:rPr>
        <w:t xml:space="preserve">Then and only then will previously minoritized subjects be granted their humanity as a legal status. Hence, the glitch Brown diagnoses in identity politics is less a product of the minority subject's desire to desperately cling to his or her pain but a consequence of </w:t>
      </w:r>
      <w:r w:rsidRPr="00D96C58">
        <w:rPr>
          <w:rStyle w:val="Emphasis"/>
          <w:rFonts w:eastAsiaTheme="majorEastAsia"/>
          <w:highlight w:val="cyan"/>
        </w:rPr>
        <w:t>the state's</w:t>
      </w:r>
      <w:r w:rsidRPr="00F0729A">
        <w:rPr>
          <w:rStyle w:val="Emphasis"/>
          <w:rFonts w:eastAsiaTheme="majorEastAsia"/>
        </w:rPr>
        <w:t xml:space="preserve"> dogged </w:t>
      </w:r>
      <w:r w:rsidRPr="00D96C58">
        <w:rPr>
          <w:rStyle w:val="Emphasis"/>
          <w:rFonts w:eastAsiaTheme="majorEastAsia"/>
          <w:highlight w:val="cyan"/>
        </w:rPr>
        <w:t>insistence on suffering as the only price of entry to proper personhood</w:t>
      </w:r>
      <w:r w:rsidRPr="00F0729A">
        <w:rPr>
          <w:rFonts w:ascii="font0000000026812577" w:hAnsi="font0000000026812577"/>
          <w:sz w:val="12"/>
          <w:szCs w:val="12"/>
        </w:rPr>
        <w:t xml:space="preserve">, what </w:t>
      </w:r>
      <w:proofErr w:type="spellStart"/>
      <w:r w:rsidRPr="00F0729A">
        <w:rPr>
          <w:rFonts w:ascii="font0000000026812577" w:hAnsi="font0000000026812577"/>
          <w:sz w:val="12"/>
          <w:szCs w:val="12"/>
        </w:rPr>
        <w:t>Samera</w:t>
      </w:r>
      <w:proofErr w:type="spellEnd"/>
      <w:r w:rsidRPr="00F0729A">
        <w:rPr>
          <w:rFonts w:ascii="font0000000026812577" w:hAnsi="font0000000026812577"/>
          <w:sz w:val="12"/>
          <w:szCs w:val="12"/>
        </w:rPr>
        <w:t xml:space="preserve"> </w:t>
      </w:r>
      <w:proofErr w:type="spellStart"/>
      <w:r w:rsidRPr="00F0729A">
        <w:rPr>
          <w:rFonts w:ascii="font0000000026812577" w:hAnsi="font0000000026812577"/>
          <w:sz w:val="12"/>
          <w:szCs w:val="12"/>
        </w:rPr>
        <w:t>Esmeir</w:t>
      </w:r>
      <w:proofErr w:type="spellEnd"/>
      <w:r w:rsidRPr="00F0729A">
        <w:rPr>
          <w:rFonts w:ascii="font0000000026812577" w:hAnsi="font0000000026812577"/>
          <w:sz w:val="12"/>
          <w:szCs w:val="12"/>
        </w:rPr>
        <w:t xml:space="preserve"> has referred to as a </w:t>
      </w:r>
      <w:r w:rsidRPr="00D96C58">
        <w:rPr>
          <w:rFonts w:ascii="font0000000026812577" w:hAnsi="font0000000026812577"/>
          <w:sz w:val="12"/>
          <w:szCs w:val="12"/>
          <w:highlight w:val="cyan"/>
        </w:rPr>
        <w:t>“</w:t>
      </w:r>
      <w:r w:rsidRPr="00D96C58">
        <w:rPr>
          <w:rStyle w:val="Emphasis"/>
          <w:rFonts w:eastAsiaTheme="majorEastAsia"/>
          <w:highlight w:val="cyan"/>
        </w:rPr>
        <w:t>juridical humanity”</w:t>
      </w:r>
      <w:r w:rsidRPr="00F0729A">
        <w:rPr>
          <w:rStyle w:val="Emphasis"/>
          <w:rFonts w:eastAsiaTheme="majorEastAsia"/>
        </w:rPr>
        <w:t xml:space="preserve"> that </w:t>
      </w:r>
      <w:r w:rsidRPr="00D96C58">
        <w:rPr>
          <w:rStyle w:val="Emphasis"/>
          <w:rFonts w:eastAsiaTheme="majorEastAsia"/>
          <w:highlight w:val="cyan"/>
        </w:rPr>
        <w:t>bestows and rescinds humanity as a</w:t>
      </w:r>
      <w:r w:rsidRPr="00F0729A">
        <w:rPr>
          <w:rStyle w:val="Emphasis"/>
          <w:rFonts w:eastAsiaTheme="majorEastAsia"/>
        </w:rPr>
        <w:t xml:space="preserve">n individualized </w:t>
      </w:r>
      <w:r w:rsidRPr="00D96C58">
        <w:rPr>
          <w:rStyle w:val="Emphasis"/>
          <w:rFonts w:eastAsiaTheme="majorEastAsia"/>
          <w:highlight w:val="cyan"/>
        </w:rPr>
        <w:t>legal status in the vein of property</w:t>
      </w:r>
      <w:r w:rsidRPr="00F0729A">
        <w:rPr>
          <w:rStyle w:val="Emphasis"/>
          <w:rFonts w:eastAsiaTheme="majorEastAsia"/>
        </w:rPr>
        <w:t xml:space="preserve">. Apportioning personhood in this way </w:t>
      </w:r>
      <w:r w:rsidRPr="00D96C58">
        <w:rPr>
          <w:rStyle w:val="Emphasis"/>
          <w:rFonts w:eastAsiaTheme="majorEastAsia"/>
          <w:highlight w:val="cyan"/>
        </w:rPr>
        <w:t>maintains the world of Man and its attendant racializing assemblages</w:t>
      </w:r>
      <w:r w:rsidRPr="00F0729A">
        <w:rPr>
          <w:rFonts w:ascii="font0000000026812577" w:hAnsi="font0000000026812577"/>
          <w:sz w:val="12"/>
          <w:szCs w:val="12"/>
        </w:rPr>
        <w:t xml:space="preserve">, which means in essence that </w:t>
      </w:r>
      <w:r w:rsidRPr="00D96C58">
        <w:rPr>
          <w:rStyle w:val="Emphasis"/>
          <w:rFonts w:eastAsiaTheme="majorEastAsia"/>
          <w:highlight w:val="cyan"/>
        </w:rPr>
        <w:t xml:space="preserve">the entry fee for legal recognition is the acceptance of </w:t>
      </w:r>
      <w:r w:rsidRPr="00D96C58">
        <w:rPr>
          <w:rStyle w:val="Emphasis"/>
          <w:rFonts w:eastAsiaTheme="majorEastAsia"/>
        </w:rPr>
        <w:t xml:space="preserve">categories based on </w:t>
      </w:r>
      <w:r w:rsidRPr="00D96C58">
        <w:rPr>
          <w:rStyle w:val="Emphasis"/>
          <w:rFonts w:eastAsiaTheme="majorEastAsia"/>
          <w:highlight w:val="cyan"/>
        </w:rPr>
        <w:t>white supremacy and colonialism</w:t>
      </w:r>
      <w:r w:rsidRPr="00F0729A">
        <w:rPr>
          <w:rStyle w:val="Emphasis"/>
          <w:rFonts w:eastAsiaTheme="majorEastAsia"/>
        </w:rPr>
        <w:t xml:space="preserve">, as well as </w:t>
      </w:r>
      <w:r w:rsidRPr="00D96C58">
        <w:rPr>
          <w:rStyle w:val="Emphasis"/>
          <w:rFonts w:eastAsiaTheme="majorEastAsia"/>
          <w:highlight w:val="cyan"/>
        </w:rPr>
        <w:t>normative genders and sexualities</w:t>
      </w:r>
      <w:r w:rsidRPr="00F0729A">
        <w:rPr>
          <w:rFonts w:ascii="font0000000026812577" w:hAnsi="font0000000026812577"/>
          <w:sz w:val="12"/>
          <w:szCs w:val="12"/>
        </w:rPr>
        <w:t xml:space="preserve">. </w:t>
      </w:r>
      <w:r w:rsidRPr="00F0729A">
        <w:rPr>
          <w:rStyle w:val="Emphasis"/>
          <w:rFonts w:eastAsiaTheme="majorEastAsia"/>
        </w:rPr>
        <w:t xml:space="preserve">We need only to consult the history of habeas corpus, the “great” writ of liberty, which is anchored in the U.S. Constitution (Article 1, Section 9), to see that this type of reasoning leads to reducing inclusion and requires the government to present prisoners before a judge </w:t>
      </w:r>
      <w:proofErr w:type="gramStart"/>
      <w:r w:rsidRPr="00F0729A">
        <w:rPr>
          <w:rStyle w:val="Emphasis"/>
          <w:rFonts w:eastAsiaTheme="majorEastAsia"/>
        </w:rPr>
        <w:t>so as to</w:t>
      </w:r>
      <w:proofErr w:type="gramEnd"/>
      <w:r w:rsidRPr="00F0729A">
        <w:rPr>
          <w:rStyle w:val="Emphasis"/>
          <w:rFonts w:eastAsiaTheme="majorEastAsia"/>
        </w:rPr>
        <w:t xml:space="preserve"> provide a lawful justification for their continued imprisonment</w:t>
      </w:r>
      <w:r w:rsidRPr="00F0729A">
        <w:rPr>
          <w:rFonts w:ascii="font0000000026812577" w:hAnsi="font0000000026812577"/>
          <w:sz w:val="12"/>
          <w:szCs w:val="12"/>
        </w:rPr>
        <w:t xml:space="preserve">. This writ has been considered a pivotal safeguard against the misuse of political power in the modern west. Even though the Military Commissions Act of 2006, which denied habeas corpus to “unlawful enemy combatants” imprisoned in Guantanamo Bay, remains noteworthy and alarming, </w:t>
      </w:r>
      <w:r w:rsidRPr="00F0729A">
        <w:rPr>
          <w:rStyle w:val="Emphasis"/>
          <w:rFonts w:eastAsiaTheme="majorEastAsia"/>
        </w:rPr>
        <w:t>habeas corpus has been used both by and frequently against racialized groups throughout U.S. history</w:t>
      </w:r>
      <w:r w:rsidRPr="00F0729A">
        <w:rPr>
          <w:rFonts w:ascii="font0000000026812577" w:hAnsi="font0000000026812577"/>
          <w:sz w:val="12"/>
          <w:szCs w:val="12"/>
        </w:rPr>
        <w:t xml:space="preserve">,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w:t>
      </w:r>
      <w:proofErr w:type="gramStart"/>
      <w:r w:rsidRPr="00F0729A">
        <w:rPr>
          <w:rFonts w:ascii="font0000000026812577" w:hAnsi="font0000000026812577"/>
          <w:sz w:val="12"/>
          <w:szCs w:val="12"/>
        </w:rPr>
        <w:t>as a result of</w:t>
      </w:r>
      <w:proofErr w:type="gramEnd"/>
      <w:r w:rsidRPr="00F0729A">
        <w:rPr>
          <w:rFonts w:ascii="font0000000026812577" w:hAnsi="font0000000026812577"/>
          <w:sz w:val="12"/>
          <w:szCs w:val="12"/>
        </w:rPr>
        <w:t xml:space="preserve">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F0729A">
        <w:rPr>
          <w:sz w:val="12"/>
          <w:szCs w:val="12"/>
        </w:rPr>
        <w:t xml:space="preserve"> </w:t>
      </w:r>
      <w:r w:rsidRPr="00F0729A">
        <w:rPr>
          <w:rFonts w:ascii="font0000000026812577" w:hAnsi="font0000000026812577"/>
          <w:sz w:val="12"/>
          <w:szCs w:val="12"/>
        </w:rPr>
        <w:t>Nevertheless</w:t>
      </w:r>
      <w:r w:rsidRPr="00D96C58">
        <w:rPr>
          <w:rStyle w:val="Emphasis"/>
          <w:rFonts w:eastAsiaTheme="majorEastAsia"/>
        </w:rPr>
        <w:t xml:space="preserve">, the benefits accrued through the juridical </w:t>
      </w:r>
      <w:r w:rsidRPr="00D96C58">
        <w:rPr>
          <w:rStyle w:val="Emphasis"/>
          <w:rFonts w:eastAsiaTheme="majorEastAsia"/>
        </w:rPr>
        <w:lastRenderedPageBreak/>
        <w:t xml:space="preserve">acknowledgment of racialized subjects as fully human often exacts a steep entry price, because </w:t>
      </w:r>
      <w:r w:rsidRPr="00D96C58">
        <w:rPr>
          <w:rStyle w:val="Emphasis"/>
          <w:rFonts w:eastAsiaTheme="majorEastAsia"/>
          <w:highlight w:val="cyan"/>
        </w:rPr>
        <w:t>inclusion hinges on accepting the codification of personhood as prope</w:t>
      </w:r>
      <w:r w:rsidRPr="00D96C58">
        <w:rPr>
          <w:rStyle w:val="Emphasis"/>
          <w:rFonts w:eastAsiaTheme="majorEastAsia"/>
        </w:rPr>
        <w:t xml:space="preserve">rty, which is, in turn, </w:t>
      </w:r>
      <w:r w:rsidRPr="00D96C58">
        <w:rPr>
          <w:rStyle w:val="Emphasis"/>
          <w:rFonts w:eastAsiaTheme="majorEastAsia"/>
          <w:highlight w:val="cyan"/>
        </w:rPr>
        <w:t>based on the comparative distinction between groups</w:t>
      </w:r>
      <w:r w:rsidRPr="00D96C58">
        <w:rPr>
          <w:rStyle w:val="Emphasis"/>
          <w:rFonts w:eastAsiaTheme="majorEastAsia"/>
        </w:rPr>
        <w:t>, as in one of the best-known court cases in U.S. history: the Dred Scott case. In 1857, the Supreme Court invalidated Dred Scott's habeas corpus, since, as an escaped slave, Scott could not be a legal person</w:t>
      </w:r>
      <w:r w:rsidRPr="00F0729A">
        <w:rPr>
          <w:rFonts w:ascii="font0000000026812577" w:hAnsi="font0000000026812577"/>
          <w:sz w:val="12"/>
          <w:szCs w:val="12"/>
        </w:rPr>
        <w:t>. According to Chief Justice Taney: “Dred Scott is not a citizen of the State of Missouri, as alleged in his declaration, because he is a negro of African descent; his bar victims from claiming legal injury and/or personhood.</w:t>
      </w:r>
    </w:p>
    <w:p w14:paraId="09ED62DB" w14:textId="13DC4A3E" w:rsidR="006C02E5" w:rsidRDefault="006C02E5" w:rsidP="006C02E5">
      <w:pPr>
        <w:pStyle w:val="Heading4"/>
      </w:pPr>
      <w:r>
        <w:t>2</w:t>
      </w:r>
    </w:p>
    <w:p w14:paraId="0518F6EE" w14:textId="0E339772" w:rsidR="006C02E5" w:rsidRDefault="006C02E5" w:rsidP="006C02E5"/>
    <w:p w14:paraId="6C572D88" w14:textId="4A66E7F4" w:rsidR="00935F70" w:rsidRPr="00935F70" w:rsidRDefault="00935F70" w:rsidP="00935F70">
      <w:pPr>
        <w:spacing w:after="0" w:line="240" w:lineRule="auto"/>
        <w:textAlignment w:val="baseline"/>
        <w:rPr>
          <w:rFonts w:ascii="Segoe UI" w:eastAsia="Times New Roman" w:hAnsi="Segoe UI" w:cs="Segoe UI"/>
          <w:b/>
          <w:bCs/>
          <w:sz w:val="18"/>
          <w:szCs w:val="18"/>
        </w:rPr>
      </w:pPr>
      <w:proofErr w:type="spellStart"/>
      <w:r w:rsidRPr="00935F70">
        <w:rPr>
          <w:rFonts w:eastAsia="Times New Roman"/>
          <w:b/>
          <w:bCs/>
          <w:sz w:val="26"/>
          <w:szCs w:val="26"/>
        </w:rPr>
        <w:t>Interp</w:t>
      </w:r>
      <w:proofErr w:type="spellEnd"/>
      <w:r w:rsidRPr="00935F70">
        <w:rPr>
          <w:rFonts w:eastAsia="Times New Roman"/>
          <w:b/>
          <w:bCs/>
          <w:sz w:val="26"/>
          <w:szCs w:val="26"/>
        </w:rPr>
        <w:t> – the </w:t>
      </w:r>
      <w:proofErr w:type="spellStart"/>
      <w:r w:rsidRPr="00935F70">
        <w:rPr>
          <w:rFonts w:eastAsia="Times New Roman"/>
          <w:b/>
          <w:bCs/>
          <w:sz w:val="26"/>
          <w:szCs w:val="26"/>
        </w:rPr>
        <w:t>Aff</w:t>
      </w:r>
      <w:proofErr w:type="spellEnd"/>
      <w:r w:rsidRPr="00935F70">
        <w:rPr>
          <w:rFonts w:eastAsia="Times New Roman"/>
          <w:b/>
          <w:bCs/>
          <w:sz w:val="26"/>
          <w:szCs w:val="26"/>
        </w:rPr>
        <w:t> may not specify a </w:t>
      </w:r>
      <w:r>
        <w:rPr>
          <w:rFonts w:eastAsia="Times New Roman"/>
          <w:b/>
          <w:bCs/>
          <w:sz w:val="26"/>
          <w:szCs w:val="26"/>
        </w:rPr>
        <w:t>single just</w:t>
      </w:r>
      <w:r w:rsidRPr="00935F70">
        <w:rPr>
          <w:rFonts w:eastAsia="Times New Roman"/>
          <w:b/>
          <w:bCs/>
          <w:sz w:val="26"/>
          <w:szCs w:val="26"/>
        </w:rPr>
        <w:t> government. </w:t>
      </w:r>
    </w:p>
    <w:p w14:paraId="677AAACC" w14:textId="77777777" w:rsidR="00935F70" w:rsidRPr="00935F70" w:rsidRDefault="00935F70" w:rsidP="00935F70">
      <w:pPr>
        <w:spacing w:after="0" w:line="240" w:lineRule="auto"/>
        <w:textAlignment w:val="baseline"/>
        <w:rPr>
          <w:rFonts w:ascii="Segoe UI" w:eastAsia="Times New Roman" w:hAnsi="Segoe UI" w:cs="Segoe UI"/>
          <w:b/>
          <w:bCs/>
          <w:sz w:val="18"/>
          <w:szCs w:val="18"/>
        </w:rPr>
      </w:pPr>
      <w:r w:rsidRPr="00935F70">
        <w:rPr>
          <w:rFonts w:eastAsia="Times New Roman"/>
          <w:b/>
          <w:bCs/>
          <w:sz w:val="26"/>
          <w:szCs w:val="26"/>
        </w:rPr>
        <w:t>Governments is a generic bare plural. </w:t>
      </w:r>
    </w:p>
    <w:p w14:paraId="67F73FA1" w14:textId="77777777" w:rsidR="00935F70" w:rsidRPr="00935F70" w:rsidRDefault="00935F70" w:rsidP="00935F70">
      <w:pPr>
        <w:spacing w:after="0" w:line="240" w:lineRule="auto"/>
        <w:textAlignment w:val="baseline"/>
        <w:rPr>
          <w:rFonts w:ascii="Segoe UI" w:eastAsia="Times New Roman" w:hAnsi="Segoe UI" w:cs="Segoe UI"/>
          <w:sz w:val="18"/>
          <w:szCs w:val="18"/>
        </w:rPr>
      </w:pPr>
      <w:proofErr w:type="spellStart"/>
      <w:r w:rsidRPr="00935F70">
        <w:rPr>
          <w:rFonts w:eastAsia="Times New Roman"/>
          <w:b/>
          <w:bCs/>
          <w:sz w:val="26"/>
          <w:szCs w:val="26"/>
          <w:u w:val="single"/>
        </w:rPr>
        <w:t>Nebel</w:t>
      </w:r>
      <w:proofErr w:type="spellEnd"/>
      <w:r w:rsidRPr="00935F70">
        <w:rPr>
          <w:rFonts w:eastAsia="Times New Roman"/>
          <w:b/>
          <w:bCs/>
          <w:sz w:val="26"/>
          <w:szCs w:val="26"/>
          <w:u w:val="single"/>
        </w:rPr>
        <w:t xml:space="preserve"> 20</w:t>
      </w:r>
      <w:r w:rsidRPr="00935F70">
        <w:rPr>
          <w:rFonts w:eastAsia="Times New Roman"/>
          <w:sz w:val="16"/>
          <w:szCs w:val="16"/>
        </w:rPr>
        <w:t xml:space="preserve"> [Jake </w:t>
      </w:r>
      <w:proofErr w:type="spellStart"/>
      <w:r w:rsidRPr="00935F70">
        <w:rPr>
          <w:rFonts w:eastAsia="Times New Roman"/>
          <w:sz w:val="16"/>
          <w:szCs w:val="16"/>
        </w:rPr>
        <w:t>Nebel</w:t>
      </w:r>
      <w:proofErr w:type="spellEnd"/>
      <w:r w:rsidRPr="00935F70">
        <w:rPr>
          <w:rFonts w:eastAsia="Times New Roman"/>
          <w:sz w:val="16"/>
          <w:szCs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935F70">
        <w:rPr>
          <w:rFonts w:eastAsia="Times New Roman"/>
          <w:sz w:val="16"/>
          <w:szCs w:val="16"/>
        </w:rPr>
        <w:t>url</w:t>
      </w:r>
      <w:proofErr w:type="spellEnd"/>
      <w:r w:rsidRPr="00935F70">
        <w:rPr>
          <w:rFonts w:eastAsia="Times New Roman"/>
          <w:sz w:val="16"/>
          <w:szCs w:val="16"/>
        </w:rPr>
        <w:t> AG </w:t>
      </w:r>
    </w:p>
    <w:p w14:paraId="1350F66E" w14:textId="77777777" w:rsidR="00935F70" w:rsidRPr="00935F70" w:rsidRDefault="00935F70" w:rsidP="00935F70">
      <w:pPr>
        <w:spacing w:after="0" w:line="240" w:lineRule="auto"/>
        <w:textAlignment w:val="baseline"/>
        <w:rPr>
          <w:rFonts w:ascii="Segoe UI" w:eastAsia="Times New Roman" w:hAnsi="Segoe UI" w:cs="Segoe UI"/>
          <w:sz w:val="18"/>
          <w:szCs w:val="18"/>
        </w:rPr>
      </w:pPr>
      <w:r w:rsidRPr="00935F70">
        <w:rPr>
          <w:rFonts w:eastAsia="Times New Roman"/>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 </w:t>
      </w:r>
    </w:p>
    <w:p w14:paraId="240AA5DE" w14:textId="77777777" w:rsidR="00935F70" w:rsidRPr="00935F70" w:rsidRDefault="00935F70" w:rsidP="00935F70">
      <w:pPr>
        <w:spacing w:after="0" w:line="240" w:lineRule="auto"/>
        <w:textAlignment w:val="baseline"/>
        <w:rPr>
          <w:rFonts w:ascii="Segoe UI" w:eastAsia="Times New Roman" w:hAnsi="Segoe UI" w:cs="Segoe UI"/>
          <w:sz w:val="18"/>
          <w:szCs w:val="18"/>
        </w:rPr>
      </w:pPr>
      <w:r w:rsidRPr="00935F70">
        <w:rPr>
          <w:rFonts w:eastAsia="Times New Roman"/>
          <w:sz w:val="16"/>
          <w:szCs w:val="16"/>
        </w:rPr>
        <w:t>The most </w:t>
      </w:r>
      <w:r w:rsidRPr="00935F70">
        <w:rPr>
          <w:rFonts w:eastAsia="Times New Roman"/>
          <w:sz w:val="14"/>
          <w:szCs w:val="14"/>
        </w:rPr>
        <w:t>common way of expressing a generic in English is through a </w:t>
      </w:r>
      <w:r w:rsidRPr="00935F70">
        <w:rPr>
          <w:rFonts w:eastAsia="Times New Roman"/>
          <w:i/>
          <w:iCs/>
          <w:sz w:val="14"/>
          <w:szCs w:val="14"/>
        </w:rPr>
        <w:t>bare plural</w:t>
      </w:r>
      <w:r w:rsidRPr="00935F70">
        <w:rPr>
          <w:rFonts w:eastAsia="Times New Roman"/>
          <w:sz w:val="14"/>
          <w:szCs w:val="14"/>
        </w:rPr>
        <w:t>. </w:t>
      </w:r>
      <w:r w:rsidRPr="00935F70">
        <w:rPr>
          <w:rFonts w:eastAsia="Times New Roman"/>
          <w:b/>
          <w:bCs/>
          <w:sz w:val="26"/>
          <w:szCs w:val="26"/>
          <w:u w:val="single"/>
          <w:shd w:val="clear" w:color="auto" w:fill="00FF00"/>
        </w:rPr>
        <w:t>A bare plural is a</w:t>
      </w:r>
      <w:r w:rsidRPr="00935F70">
        <w:rPr>
          <w:rFonts w:eastAsia="Times New Roman"/>
          <w:b/>
          <w:bCs/>
          <w:sz w:val="26"/>
          <w:szCs w:val="26"/>
          <w:u w:val="single"/>
        </w:rPr>
        <w:t> plural </w:t>
      </w:r>
      <w:r w:rsidRPr="00935F70">
        <w:rPr>
          <w:rFonts w:eastAsia="Times New Roman"/>
          <w:b/>
          <w:bCs/>
          <w:sz w:val="26"/>
          <w:szCs w:val="26"/>
          <w:u w:val="single"/>
          <w:shd w:val="clear" w:color="auto" w:fill="00FF00"/>
        </w:rPr>
        <w:t>noun phrase</w:t>
      </w:r>
      <w:r w:rsidRPr="00935F70">
        <w:rPr>
          <w:rFonts w:eastAsia="Times New Roman"/>
          <w:b/>
          <w:bCs/>
          <w:sz w:val="26"/>
          <w:szCs w:val="26"/>
          <w:u w:val="single"/>
        </w:rPr>
        <w:t>, like “dogs” and “cats,” </w:t>
      </w:r>
      <w:r w:rsidRPr="00935F70">
        <w:rPr>
          <w:rFonts w:eastAsia="Times New Roman"/>
          <w:b/>
          <w:bCs/>
          <w:sz w:val="26"/>
          <w:szCs w:val="26"/>
          <w:u w:val="single"/>
          <w:shd w:val="clear" w:color="auto" w:fill="00FF00"/>
        </w:rPr>
        <w:t>that lacks a</w:t>
      </w:r>
      <w:r w:rsidRPr="00935F70">
        <w:rPr>
          <w:rFonts w:eastAsia="Times New Roman"/>
          <w:b/>
          <w:bCs/>
          <w:sz w:val="26"/>
          <w:szCs w:val="26"/>
          <w:u w:val="single"/>
        </w:rPr>
        <w:t>n overt </w:t>
      </w:r>
      <w:r w:rsidRPr="00935F70">
        <w:rPr>
          <w:rFonts w:eastAsia="Times New Roman"/>
          <w:b/>
          <w:bCs/>
          <w:sz w:val="26"/>
          <w:szCs w:val="26"/>
          <w:u w:val="single"/>
          <w:shd w:val="clear" w:color="auto" w:fill="00FF00"/>
        </w:rPr>
        <w:t>determiner</w:t>
      </w:r>
      <w:r w:rsidRPr="00935F70">
        <w:rPr>
          <w:rFonts w:eastAsia="Times New Roman"/>
          <w:sz w:val="14"/>
          <w:szCs w:val="14"/>
        </w:rPr>
        <w:t>. (A determiner is </w:t>
      </w:r>
      <w:r w:rsidRPr="00935F70">
        <w:rPr>
          <w:rFonts w:eastAsia="Times New Roman"/>
          <w:b/>
          <w:bCs/>
          <w:sz w:val="26"/>
          <w:szCs w:val="26"/>
          <w:u w:val="single"/>
          <w:shd w:val="clear" w:color="auto" w:fill="00FF00"/>
        </w:rPr>
        <w:t>a word that tells us which or how many</w:t>
      </w:r>
      <w:r w:rsidRPr="00935F70">
        <w:rPr>
          <w:rFonts w:eastAsia="Times New Roman"/>
          <w:sz w:val="14"/>
          <w:szCs w:val="14"/>
        </w:rPr>
        <w:t>: determiners include quantifier words like “all,” “some,” and “most,” demonstratives like “this” and “those,” posses- </w:t>
      </w:r>
      <w:proofErr w:type="spellStart"/>
      <w:r w:rsidRPr="00935F70">
        <w:rPr>
          <w:rFonts w:eastAsia="Times New Roman"/>
          <w:sz w:val="14"/>
          <w:szCs w:val="14"/>
        </w:rPr>
        <w:t>sives</w:t>
      </w:r>
      <w:proofErr w:type="spellEnd"/>
      <w:r w:rsidRPr="00935F70">
        <w:rPr>
          <w:rFonts w:eastAsia="Times New Roman"/>
          <w:sz w:val="14"/>
          <w:szCs w:val="14"/>
        </w:rPr>
        <w:t> like “mine” and “its,” and so on.) LD resolutions often contain bare plurals, and </w:t>
      </w:r>
      <w:r w:rsidRPr="00935F70">
        <w:rPr>
          <w:rFonts w:eastAsia="Times New Roman"/>
          <w:b/>
          <w:bCs/>
          <w:sz w:val="26"/>
          <w:szCs w:val="26"/>
          <w:u w:val="single"/>
          <w:shd w:val="clear" w:color="auto" w:fill="00FF00"/>
        </w:rPr>
        <w:t>that is the most common clue to </w:t>
      </w:r>
      <w:r w:rsidRPr="00935F70">
        <w:rPr>
          <w:rFonts w:eastAsia="Times New Roman"/>
          <w:b/>
          <w:bCs/>
          <w:sz w:val="26"/>
          <w:szCs w:val="26"/>
          <w:u w:val="single"/>
        </w:rPr>
        <w:t>their </w:t>
      </w:r>
      <w:r w:rsidRPr="00935F70">
        <w:rPr>
          <w:rFonts w:eastAsia="Times New Roman"/>
          <w:b/>
          <w:bCs/>
          <w:sz w:val="26"/>
          <w:szCs w:val="26"/>
          <w:u w:val="single"/>
          <w:shd w:val="clear" w:color="auto" w:fill="00FF00"/>
        </w:rPr>
        <w:t>genericity</w:t>
      </w:r>
      <w:r w:rsidRPr="00935F70">
        <w:rPr>
          <w:rFonts w:eastAsia="Times New Roman"/>
          <w:sz w:val="14"/>
          <w:szCs w:val="14"/>
        </w:rPr>
        <w:t>.  </w:t>
      </w:r>
    </w:p>
    <w:p w14:paraId="4789E933" w14:textId="77777777" w:rsidR="00935F70" w:rsidRPr="00935F70" w:rsidRDefault="00935F70" w:rsidP="00935F70">
      <w:pPr>
        <w:spacing w:after="0" w:line="240" w:lineRule="auto"/>
        <w:textAlignment w:val="baseline"/>
        <w:rPr>
          <w:rFonts w:ascii="Segoe UI" w:eastAsia="Times New Roman" w:hAnsi="Segoe UI" w:cs="Segoe UI"/>
          <w:sz w:val="18"/>
          <w:szCs w:val="18"/>
        </w:rPr>
      </w:pPr>
      <w:r w:rsidRPr="00935F70">
        <w:rPr>
          <w:rFonts w:eastAsia="Times New Roman"/>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935F70">
        <w:rPr>
          <w:rFonts w:eastAsia="Times New Roman"/>
          <w:sz w:val="14"/>
          <w:szCs w:val="14"/>
        </w:rPr>
        <w:t>later on</w:t>
      </w:r>
      <w:proofErr w:type="gramEnd"/>
      <w:r w:rsidRPr="00935F70">
        <w:rPr>
          <w:rFonts w:eastAsia="Times New Roman"/>
          <w:sz w:val="14"/>
          <w:szCs w:val="14"/>
        </w:rPr>
        <w:t>). The resolution’s “a democracy” is an indefinite singular, and so it very well might be—and, as we’ll soon see, is—generic.  </w:t>
      </w:r>
    </w:p>
    <w:p w14:paraId="10C4222C" w14:textId="77777777" w:rsidR="00935F70" w:rsidRPr="00935F70" w:rsidRDefault="00935F70" w:rsidP="00935F70">
      <w:pPr>
        <w:spacing w:after="0" w:line="240" w:lineRule="auto"/>
        <w:textAlignment w:val="baseline"/>
        <w:rPr>
          <w:rFonts w:ascii="Segoe UI" w:eastAsia="Times New Roman" w:hAnsi="Segoe UI" w:cs="Segoe UI"/>
          <w:sz w:val="18"/>
          <w:szCs w:val="18"/>
        </w:rPr>
      </w:pPr>
      <w:r w:rsidRPr="00935F70">
        <w:rPr>
          <w:rFonts w:eastAsia="Times New Roman"/>
          <w:sz w:val="16"/>
          <w:szCs w:val="16"/>
        </w:rPr>
        <w:t xml:space="preserve">But it is also important to keep in mind that, just as not all generics are bare plurals, not all bare plurals are generic. “Dogs are barking” is true </w:t>
      </w:r>
      <w:proofErr w:type="gramStart"/>
      <w:r w:rsidRPr="00935F70">
        <w:rPr>
          <w:rFonts w:eastAsia="Times New Roman"/>
          <w:sz w:val="16"/>
          <w:szCs w:val="16"/>
        </w:rPr>
        <w:t>as long as</w:t>
      </w:r>
      <w:proofErr w:type="gramEnd"/>
      <w:r w:rsidRPr="00935F70">
        <w:rPr>
          <w:rFonts w:eastAsia="Times New Roman"/>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4F5FA0E4" w14:textId="77777777" w:rsidR="00935F70" w:rsidRPr="00935F70" w:rsidRDefault="00935F70" w:rsidP="00935F70">
      <w:pPr>
        <w:spacing w:after="0" w:line="240" w:lineRule="auto"/>
        <w:textAlignment w:val="baseline"/>
        <w:rPr>
          <w:rFonts w:ascii="Segoe UI" w:eastAsia="Times New Roman" w:hAnsi="Segoe UI" w:cs="Segoe UI"/>
          <w:sz w:val="18"/>
          <w:szCs w:val="18"/>
        </w:rPr>
      </w:pPr>
      <w:r w:rsidRPr="00935F70">
        <w:rPr>
          <w:rFonts w:eastAsia="Times New Roman"/>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935F70">
        <w:rPr>
          <w:rFonts w:eastAsia="Times New Roman"/>
          <w:sz w:val="16"/>
          <w:szCs w:val="16"/>
        </w:rPr>
        <w:t>as long as</w:t>
      </w:r>
      <w:proofErr w:type="gramEnd"/>
      <w:r w:rsidRPr="00935F70">
        <w:rPr>
          <w:rFonts w:eastAsia="Times New Roman"/>
          <w:sz w:val="16"/>
          <w:szCs w:val="16"/>
        </w:rPr>
        <w:t xml:space="preserve"> some cat is on the mat. The question is whether the indefinite singular “a democracy” is existential or generic in the resolution.  </w:t>
      </w:r>
    </w:p>
    <w:p w14:paraId="22AC196E" w14:textId="77777777" w:rsidR="00935F70" w:rsidRPr="00935F70" w:rsidRDefault="00935F70" w:rsidP="00935F70">
      <w:pPr>
        <w:spacing w:after="0" w:line="240" w:lineRule="auto"/>
        <w:textAlignment w:val="baseline"/>
        <w:rPr>
          <w:rFonts w:ascii="Segoe UI" w:eastAsia="Times New Roman" w:hAnsi="Segoe UI" w:cs="Segoe UI"/>
          <w:sz w:val="18"/>
          <w:szCs w:val="18"/>
        </w:rPr>
      </w:pPr>
      <w:r w:rsidRPr="00935F70">
        <w:rPr>
          <w:rFonts w:eastAsia="Times New Roman"/>
          <w:sz w:val="16"/>
          <w:szCs w:val="16"/>
        </w:rPr>
        <w:t>Now, my own view is that, if we understand the difference between existential and generic statements, and if we approach the question impartially, without any invest- </w:t>
      </w:r>
      <w:proofErr w:type="spellStart"/>
      <w:r w:rsidRPr="00935F70">
        <w:rPr>
          <w:rFonts w:eastAsia="Times New Roman"/>
          <w:sz w:val="16"/>
          <w:szCs w:val="16"/>
        </w:rPr>
        <w:t>ment</w:t>
      </w:r>
      <w:proofErr w:type="spellEnd"/>
      <w:r w:rsidRPr="00935F70">
        <w:rPr>
          <w:rFonts w:eastAsia="Times New Roman"/>
          <w:sz w:val="16"/>
          <w:szCs w:val="16"/>
        </w:rPr>
        <w:t> in one side of the debate, we can almost always just tell which reading is correct just by thinking about it. </w:t>
      </w:r>
      <w:r w:rsidRPr="00935F70">
        <w:rPr>
          <w:rFonts w:eastAsia="Times New Roman"/>
          <w:b/>
          <w:bCs/>
          <w:sz w:val="26"/>
          <w:szCs w:val="26"/>
          <w:u w:val="single"/>
        </w:rPr>
        <w:t>It is clear that “In a democracy, voting ought to be </w:t>
      </w:r>
      <w:proofErr w:type="spellStart"/>
      <w:r w:rsidRPr="00935F70">
        <w:rPr>
          <w:rFonts w:eastAsia="Times New Roman"/>
          <w:b/>
          <w:bCs/>
          <w:sz w:val="26"/>
          <w:szCs w:val="26"/>
          <w:u w:val="single"/>
        </w:rPr>
        <w:t>compul</w:t>
      </w:r>
      <w:proofErr w:type="spellEnd"/>
      <w:r w:rsidRPr="00935F70">
        <w:rPr>
          <w:rFonts w:eastAsia="Times New Roman"/>
          <w:b/>
          <w:bCs/>
          <w:sz w:val="26"/>
          <w:szCs w:val="26"/>
          <w:u w:val="single"/>
        </w:rPr>
        <w:t>- </w:t>
      </w:r>
      <w:proofErr w:type="spellStart"/>
      <w:r w:rsidRPr="00935F70">
        <w:rPr>
          <w:rFonts w:eastAsia="Times New Roman"/>
          <w:b/>
          <w:bCs/>
          <w:sz w:val="26"/>
          <w:szCs w:val="26"/>
          <w:u w:val="single"/>
        </w:rPr>
        <w:t>sory</w:t>
      </w:r>
      <w:proofErr w:type="spellEnd"/>
      <w:r w:rsidRPr="00935F70">
        <w:rPr>
          <w:rFonts w:eastAsia="Times New Roman"/>
          <w:b/>
          <w:bCs/>
          <w:sz w:val="26"/>
          <w:szCs w:val="26"/>
          <w:u w:val="single"/>
        </w:rPr>
        <w:t>” doesn’t mean “There is one or more democracy in which voting ought to be com- </w:t>
      </w:r>
      <w:proofErr w:type="spellStart"/>
      <w:r w:rsidRPr="00935F70">
        <w:rPr>
          <w:rFonts w:eastAsia="Times New Roman"/>
          <w:b/>
          <w:bCs/>
          <w:sz w:val="26"/>
          <w:szCs w:val="26"/>
          <w:u w:val="single"/>
        </w:rPr>
        <w:t>pulsory</w:t>
      </w:r>
      <w:proofErr w:type="spellEnd"/>
      <w:r w:rsidRPr="00935F70">
        <w:rPr>
          <w:rFonts w:eastAsia="Times New Roman"/>
          <w:b/>
          <w:bCs/>
          <w:sz w:val="26"/>
          <w:szCs w:val="26"/>
          <w:u w:val="single"/>
        </w:rPr>
        <w:t>.”</w:t>
      </w:r>
      <w:r w:rsidRPr="00935F70">
        <w:rPr>
          <w:rFonts w:eastAsia="Times New Roman"/>
          <w:sz w:val="16"/>
          <w:szCs w:val="16"/>
        </w:rPr>
        <w:t>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935F70">
        <w:rPr>
          <w:rFonts w:eastAsia="Times New Roman"/>
          <w:sz w:val="16"/>
          <w:szCs w:val="16"/>
        </w:rPr>
        <w:t>existen</w:t>
      </w:r>
      <w:proofErr w:type="spellEnd"/>
      <w:r w:rsidRPr="00935F70">
        <w:rPr>
          <w:rFonts w:eastAsia="Times New Roman"/>
          <w:sz w:val="16"/>
          <w:szCs w:val="16"/>
        </w:rPr>
        <w:t>- </w:t>
      </w:r>
      <w:proofErr w:type="spellStart"/>
      <w:r w:rsidRPr="00935F70">
        <w:rPr>
          <w:rFonts w:eastAsia="Times New Roman"/>
          <w:sz w:val="16"/>
          <w:szCs w:val="16"/>
        </w:rPr>
        <w:t>tial</w:t>
      </w:r>
      <w:proofErr w:type="spellEnd"/>
      <w:r w:rsidRPr="00935F70">
        <w:rPr>
          <w:rFonts w:eastAsia="Times New Roman"/>
          <w:sz w:val="16"/>
          <w:szCs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935F70">
        <w:rPr>
          <w:rFonts w:eastAsia="Times New Roman"/>
          <w:sz w:val="16"/>
          <w:szCs w:val="16"/>
        </w:rPr>
        <w:t>Otherwise</w:t>
      </w:r>
      <w:proofErr w:type="gramEnd"/>
      <w:r w:rsidRPr="00935F70">
        <w:rPr>
          <w:rFonts w:eastAsia="Times New Roman"/>
          <w:sz w:val="16"/>
          <w:szCs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935F70">
        <w:rPr>
          <w:rFonts w:eastAsia="Times New Roman"/>
          <w:sz w:val="16"/>
          <w:szCs w:val="16"/>
        </w:rPr>
        <w:t>in a position</w:t>
      </w:r>
      <w:proofErr w:type="gramEnd"/>
      <w:r w:rsidRPr="00935F70">
        <w:rPr>
          <w:rFonts w:eastAsia="Times New Roman"/>
          <w:sz w:val="16"/>
          <w:szCs w:val="16"/>
        </w:rPr>
        <w:t xml:space="preserve"> to know exactly where the argument goes wrong. Particularly in matters of logic and language, speakers have more direct knowledge of particular cases (e.g., that some specific inference is </w:t>
      </w:r>
      <w:proofErr w:type="gramStart"/>
      <w:r w:rsidRPr="00935F70">
        <w:rPr>
          <w:rFonts w:eastAsia="Times New Roman"/>
          <w:sz w:val="16"/>
          <w:szCs w:val="16"/>
        </w:rPr>
        <w:t>invalid</w:t>
      </w:r>
      <w:proofErr w:type="gramEnd"/>
      <w:r w:rsidRPr="00935F70">
        <w:rPr>
          <w:rFonts w:eastAsia="Times New Roman"/>
          <w:sz w:val="16"/>
          <w:szCs w:val="16"/>
        </w:rPr>
        <w:t xml:space="preserve"> or some specific sentence is </w:t>
      </w:r>
      <w:proofErr w:type="spellStart"/>
      <w:r w:rsidRPr="00935F70">
        <w:rPr>
          <w:rFonts w:eastAsia="Times New Roman"/>
          <w:sz w:val="16"/>
          <w:szCs w:val="16"/>
        </w:rPr>
        <w:t>infelicitious</w:t>
      </w:r>
      <w:proofErr w:type="spellEnd"/>
      <w:r w:rsidRPr="00935F70">
        <w:rPr>
          <w:rFonts w:eastAsia="Times New Roman"/>
          <w:sz w:val="16"/>
          <w:szCs w:val="16"/>
        </w:rPr>
        <w:t>) than of the underlying explanations.  </w:t>
      </w:r>
    </w:p>
    <w:p w14:paraId="3F585931" w14:textId="77777777" w:rsidR="00935F70" w:rsidRPr="00935F70" w:rsidRDefault="00935F70" w:rsidP="00935F70">
      <w:pPr>
        <w:spacing w:after="0" w:line="240" w:lineRule="auto"/>
        <w:textAlignment w:val="baseline"/>
        <w:rPr>
          <w:rFonts w:ascii="Segoe UI" w:eastAsia="Times New Roman" w:hAnsi="Segoe UI" w:cs="Segoe UI"/>
          <w:sz w:val="18"/>
          <w:szCs w:val="18"/>
        </w:rPr>
      </w:pPr>
      <w:r w:rsidRPr="00935F70">
        <w:rPr>
          <w:rFonts w:eastAsia="Times New Roman"/>
          <w:sz w:val="16"/>
          <w:szCs w:val="16"/>
        </w:rPr>
        <w:t>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3B628A89" w14:textId="77777777" w:rsidR="00935F70" w:rsidRPr="00935F70" w:rsidRDefault="00935F70" w:rsidP="00935F70">
      <w:pPr>
        <w:spacing w:after="0" w:line="240" w:lineRule="auto"/>
        <w:textAlignment w:val="baseline"/>
        <w:rPr>
          <w:rFonts w:ascii="Segoe UI" w:eastAsia="Times New Roman" w:hAnsi="Segoe UI" w:cs="Segoe UI"/>
          <w:sz w:val="18"/>
          <w:szCs w:val="18"/>
        </w:rPr>
      </w:pPr>
      <w:r w:rsidRPr="00935F70">
        <w:rPr>
          <w:rFonts w:eastAsia="Times New Roman"/>
          <w:sz w:val="16"/>
          <w:szCs w:val="16"/>
        </w:rPr>
        <w:t>Second</w:t>
      </w:r>
      <w:r w:rsidRPr="00935F70">
        <w:rPr>
          <w:rFonts w:eastAsia="Times New Roman"/>
          <w:sz w:val="16"/>
          <w:szCs w:val="16"/>
          <w:shd w:val="clear" w:color="auto" w:fill="00FF00"/>
        </w:rPr>
        <w:t>, </w:t>
      </w:r>
      <w:r w:rsidRPr="00935F70">
        <w:rPr>
          <w:rFonts w:eastAsia="Times New Roman"/>
          <w:b/>
          <w:bCs/>
          <w:sz w:val="26"/>
          <w:szCs w:val="26"/>
          <w:u w:val="single"/>
          <w:shd w:val="clear" w:color="auto" w:fill="00FF00"/>
        </w:rPr>
        <w:t>existential uses</w:t>
      </w:r>
      <w:r w:rsidRPr="00935F70">
        <w:rPr>
          <w:rFonts w:eastAsia="Times New Roman"/>
          <w:b/>
          <w:bCs/>
          <w:sz w:val="26"/>
          <w:szCs w:val="26"/>
          <w:u w:val="single"/>
        </w:rPr>
        <w:t> of the indefinite, </w:t>
      </w:r>
      <w:r w:rsidRPr="00935F70">
        <w:rPr>
          <w:rFonts w:eastAsia="Times New Roman"/>
          <w:b/>
          <w:bCs/>
          <w:sz w:val="26"/>
          <w:szCs w:val="26"/>
          <w:u w:val="single"/>
          <w:shd w:val="clear" w:color="auto" w:fill="00FF00"/>
        </w:rPr>
        <w:t>such as “A cat is on the mat,” are upward- entailing</w:t>
      </w:r>
      <w:r w:rsidRPr="00935F70">
        <w:rPr>
          <w:rFonts w:eastAsia="Times New Roman"/>
          <w:b/>
          <w:bCs/>
          <w:sz w:val="26"/>
          <w:szCs w:val="26"/>
          <w:u w:val="single"/>
        </w:rPr>
        <w:t xml:space="preserve">.3 This means that if you replace the noun with a </w:t>
      </w:r>
      <w:r w:rsidRPr="00935F70">
        <w:rPr>
          <w:rFonts w:eastAsia="Times New Roman"/>
          <w:b/>
          <w:bCs/>
          <w:sz w:val="26"/>
          <w:szCs w:val="26"/>
          <w:u w:val="single"/>
        </w:rPr>
        <w:lastRenderedPageBreak/>
        <w:t>more general one, such as “An animal is on the mat,” the sentence will still be true. </w:t>
      </w:r>
      <w:proofErr w:type="gramStart"/>
      <w:r w:rsidRPr="00935F70">
        <w:rPr>
          <w:rFonts w:eastAsia="Times New Roman"/>
          <w:b/>
          <w:bCs/>
          <w:sz w:val="26"/>
          <w:szCs w:val="26"/>
          <w:u w:val="single"/>
        </w:rPr>
        <w:t>So</w:t>
      </w:r>
      <w:proofErr w:type="gramEnd"/>
      <w:r w:rsidRPr="00935F70">
        <w:rPr>
          <w:rFonts w:eastAsia="Times New Roman"/>
          <w:b/>
          <w:bCs/>
          <w:sz w:val="26"/>
          <w:szCs w:val="26"/>
          <w:u w:val="single"/>
        </w:rPr>
        <w:t> let’s do that </w:t>
      </w:r>
      <w:r w:rsidRPr="00935F70">
        <w:rPr>
          <w:rFonts w:eastAsia="Times New Roman"/>
          <w:b/>
          <w:bCs/>
          <w:sz w:val="26"/>
          <w:szCs w:val="26"/>
          <w:u w:val="single"/>
          <w:shd w:val="clear" w:color="auto" w:fill="00FF00"/>
        </w:rPr>
        <w:t>with “a democracy.” Does the resolution entail “In a society, voting ought to be compulsory</w:t>
      </w:r>
      <w:r w:rsidRPr="00935F70">
        <w:rPr>
          <w:rFonts w:eastAsia="Times New Roman"/>
          <w:b/>
          <w:bCs/>
          <w:sz w:val="26"/>
          <w:szCs w:val="26"/>
          <w:u w:val="single"/>
        </w:rPr>
        <w:t>”? Intuitively </w:t>
      </w:r>
      <w:r w:rsidRPr="00935F70">
        <w:rPr>
          <w:rFonts w:eastAsia="Times New Roman"/>
          <w:b/>
          <w:bCs/>
          <w:sz w:val="26"/>
          <w:szCs w:val="26"/>
          <w:u w:val="single"/>
          <w:shd w:val="clear" w:color="auto" w:fill="00FF00"/>
        </w:rPr>
        <w:t>no</w:t>
      </w:r>
      <w:r w:rsidRPr="00935F70">
        <w:rPr>
          <w:rFonts w:eastAsia="Times New Roman"/>
          <w:sz w:val="16"/>
          <w:szCs w:val="16"/>
        </w:rPr>
        <w:t>t, because you could think that voting ought to be compulsory in democracies but not in other sorts of societies. This suggests that “</w:t>
      </w:r>
      <w:r w:rsidRPr="00935F70">
        <w:rPr>
          <w:rFonts w:eastAsia="Times New Roman"/>
          <w:b/>
          <w:bCs/>
          <w:sz w:val="26"/>
          <w:szCs w:val="26"/>
          <w:u w:val="single"/>
          <w:shd w:val="clear" w:color="auto" w:fill="00FF00"/>
        </w:rPr>
        <w:t>a democracy</w:t>
      </w:r>
      <w:r w:rsidRPr="00935F70">
        <w:rPr>
          <w:rFonts w:eastAsia="Times New Roman"/>
          <w:b/>
          <w:bCs/>
          <w:sz w:val="26"/>
          <w:szCs w:val="26"/>
          <w:u w:val="single"/>
        </w:rPr>
        <w:t>” in the resolution </w:t>
      </w:r>
      <w:r w:rsidRPr="00935F70">
        <w:rPr>
          <w:rFonts w:eastAsia="Times New Roman"/>
          <w:b/>
          <w:bCs/>
          <w:sz w:val="26"/>
          <w:szCs w:val="26"/>
          <w:u w:val="single"/>
          <w:shd w:val="clear" w:color="auto" w:fill="00FF00"/>
        </w:rPr>
        <w:t>is not existential</w:t>
      </w:r>
      <w:r w:rsidRPr="00935F70">
        <w:rPr>
          <w:rFonts w:eastAsia="Times New Roman"/>
          <w:sz w:val="16"/>
          <w:szCs w:val="16"/>
        </w:rPr>
        <w:t>.  </w:t>
      </w:r>
    </w:p>
    <w:p w14:paraId="4E698C86" w14:textId="77777777" w:rsidR="00935F70" w:rsidRPr="00935F70" w:rsidRDefault="00935F70" w:rsidP="00935F70">
      <w:pPr>
        <w:spacing w:after="0" w:line="240" w:lineRule="auto"/>
        <w:textAlignment w:val="baseline"/>
        <w:rPr>
          <w:rFonts w:ascii="Segoe UI" w:eastAsia="Times New Roman" w:hAnsi="Segoe UI" w:cs="Segoe UI"/>
          <w:b/>
          <w:bCs/>
          <w:sz w:val="18"/>
          <w:szCs w:val="18"/>
        </w:rPr>
      </w:pPr>
      <w:r w:rsidRPr="00935F70">
        <w:rPr>
          <w:rFonts w:eastAsia="Times New Roman"/>
          <w:b/>
          <w:bCs/>
          <w:sz w:val="26"/>
          <w:szCs w:val="26"/>
        </w:rPr>
        <w:t>Violation – they spec [] </w:t>
      </w:r>
    </w:p>
    <w:p w14:paraId="4240D9F4" w14:textId="77777777" w:rsidR="00935F70" w:rsidRPr="00935F70" w:rsidRDefault="00935F70" w:rsidP="00935F70">
      <w:pPr>
        <w:spacing w:after="0" w:line="240" w:lineRule="auto"/>
        <w:textAlignment w:val="baseline"/>
        <w:rPr>
          <w:rFonts w:ascii="Segoe UI" w:eastAsia="Times New Roman" w:hAnsi="Segoe UI" w:cs="Segoe UI"/>
          <w:b/>
          <w:bCs/>
          <w:sz w:val="18"/>
          <w:szCs w:val="18"/>
        </w:rPr>
      </w:pPr>
      <w:r w:rsidRPr="00935F70">
        <w:rPr>
          <w:rFonts w:eastAsia="Times New Roman"/>
          <w:b/>
          <w:bCs/>
          <w:sz w:val="26"/>
          <w:szCs w:val="26"/>
        </w:rPr>
        <w:t>Upward Entailment test fails – democracy was the subject of </w:t>
      </w:r>
      <w:proofErr w:type="spellStart"/>
      <w:r w:rsidRPr="00935F70">
        <w:rPr>
          <w:rFonts w:eastAsia="Times New Roman"/>
          <w:b/>
          <w:bCs/>
          <w:sz w:val="26"/>
          <w:szCs w:val="26"/>
        </w:rPr>
        <w:t>SeptOct</w:t>
      </w:r>
      <w:proofErr w:type="spellEnd"/>
      <w:r w:rsidRPr="00935F70">
        <w:rPr>
          <w:rFonts w:eastAsia="Times New Roman"/>
          <w:b/>
          <w:bCs/>
          <w:sz w:val="26"/>
          <w:szCs w:val="26"/>
        </w:rPr>
        <w:t> that year the same way governments are the subject of </w:t>
      </w:r>
      <w:proofErr w:type="spellStart"/>
      <w:r w:rsidRPr="00935F70">
        <w:rPr>
          <w:rFonts w:eastAsia="Times New Roman"/>
          <w:b/>
          <w:bCs/>
          <w:sz w:val="26"/>
          <w:szCs w:val="26"/>
        </w:rPr>
        <w:t>NovDec</w:t>
      </w:r>
      <w:proofErr w:type="spellEnd"/>
      <w:r w:rsidRPr="00935F70">
        <w:rPr>
          <w:rFonts w:eastAsia="Times New Roman"/>
          <w:b/>
          <w:bCs/>
          <w:sz w:val="26"/>
          <w:szCs w:val="26"/>
        </w:rPr>
        <w:t> because “A just government ought to recognize the rights of workers– therefore, only [] ought to recognize the rights of all workers” is illogical. </w:t>
      </w:r>
    </w:p>
    <w:p w14:paraId="7C1AF68B" w14:textId="636FC561"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Violation: </w:t>
      </w:r>
      <w:r>
        <w:rPr>
          <w:rFonts w:eastAsia="Times New Roman"/>
          <w:sz w:val="26"/>
          <w:szCs w:val="26"/>
          <w:shd w:val="clear" w:color="auto" w:fill="FFFFFF"/>
        </w:rPr>
        <w:t xml:space="preserve">they spec </w:t>
      </w:r>
      <w:proofErr w:type="spellStart"/>
      <w:r>
        <w:rPr>
          <w:rFonts w:eastAsia="Times New Roman"/>
          <w:sz w:val="26"/>
          <w:szCs w:val="26"/>
          <w:shd w:val="clear" w:color="auto" w:fill="FFFFFF"/>
        </w:rPr>
        <w:t>colombia</w:t>
      </w:r>
      <w:proofErr w:type="spellEnd"/>
      <w:r w:rsidRPr="006C02E5">
        <w:rPr>
          <w:rFonts w:eastAsia="Times New Roman"/>
          <w:b/>
          <w:bCs/>
          <w:sz w:val="26"/>
          <w:szCs w:val="26"/>
        </w:rPr>
        <w:t> </w:t>
      </w:r>
    </w:p>
    <w:p w14:paraId="31711BFF" w14:textId="77777777"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Standards: </w:t>
      </w:r>
    </w:p>
    <w:p w14:paraId="5B4BD5E2" w14:textId="77777777"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[1] Precision and semantics outweigh – the counter-</w:t>
      </w:r>
      <w:proofErr w:type="spellStart"/>
      <w:r w:rsidRPr="006C02E5">
        <w:rPr>
          <w:rFonts w:eastAsia="Times New Roman"/>
          <w:b/>
          <w:bCs/>
          <w:sz w:val="26"/>
          <w:szCs w:val="26"/>
        </w:rPr>
        <w:t>interp</w:t>
      </w:r>
      <w:proofErr w:type="spellEnd"/>
      <w:r w:rsidRPr="006C02E5">
        <w:rPr>
          <w:rFonts w:eastAsia="Times New Roman"/>
          <w:b/>
          <w:bCs/>
          <w:sz w:val="26"/>
          <w:szCs w:val="26"/>
        </w:rPr>
        <w:t> justifies them arbitrarily doing away with random words in the resolution which decks negative ground and preparation because the </w:t>
      </w:r>
      <w:proofErr w:type="spellStart"/>
      <w:r w:rsidRPr="006C02E5">
        <w:rPr>
          <w:rFonts w:eastAsia="Times New Roman"/>
          <w:b/>
          <w:bCs/>
          <w:sz w:val="26"/>
          <w:szCs w:val="26"/>
        </w:rPr>
        <w:t>aff</w:t>
      </w:r>
      <w:proofErr w:type="spellEnd"/>
      <w:r w:rsidRPr="006C02E5">
        <w:rPr>
          <w:rFonts w:eastAsia="Times New Roman"/>
          <w:b/>
          <w:bCs/>
          <w:sz w:val="26"/>
          <w:szCs w:val="26"/>
        </w:rPr>
        <w:t> is no longer bounded by the resolution. Independent voter for jurisdiction – the judge doesn’t have the jurisdiction to vote </w:t>
      </w:r>
      <w:proofErr w:type="spellStart"/>
      <w:r w:rsidRPr="006C02E5">
        <w:rPr>
          <w:rFonts w:eastAsia="Times New Roman"/>
          <w:b/>
          <w:bCs/>
          <w:sz w:val="26"/>
          <w:szCs w:val="26"/>
        </w:rPr>
        <w:t>aff</w:t>
      </w:r>
      <w:proofErr w:type="spellEnd"/>
      <w:r w:rsidRPr="006C02E5">
        <w:rPr>
          <w:rFonts w:eastAsia="Times New Roman"/>
          <w:b/>
          <w:bCs/>
          <w:sz w:val="26"/>
          <w:szCs w:val="26"/>
        </w:rPr>
        <w:t> if there wasn’t a legitimate </w:t>
      </w:r>
      <w:proofErr w:type="spellStart"/>
      <w:r w:rsidRPr="006C02E5">
        <w:rPr>
          <w:rFonts w:eastAsia="Times New Roman"/>
          <w:b/>
          <w:bCs/>
          <w:sz w:val="26"/>
          <w:szCs w:val="26"/>
        </w:rPr>
        <w:t>aff</w:t>
      </w:r>
      <w:proofErr w:type="spellEnd"/>
      <w:r w:rsidRPr="006C02E5">
        <w:rPr>
          <w:rFonts w:eastAsia="Times New Roman"/>
          <w:b/>
          <w:bCs/>
          <w:sz w:val="26"/>
          <w:szCs w:val="26"/>
        </w:rPr>
        <w:t>. </w:t>
      </w:r>
    </w:p>
    <w:p w14:paraId="07592D8D" w14:textId="77777777"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[2] Limits – their model allows </w:t>
      </w:r>
      <w:proofErr w:type="spellStart"/>
      <w:r w:rsidRPr="006C02E5">
        <w:rPr>
          <w:rFonts w:eastAsia="Times New Roman"/>
          <w:b/>
          <w:bCs/>
          <w:sz w:val="26"/>
          <w:szCs w:val="26"/>
        </w:rPr>
        <w:t>affs</w:t>
      </w:r>
      <w:proofErr w:type="spellEnd"/>
      <w:r w:rsidRPr="006C02E5">
        <w:rPr>
          <w:rFonts w:eastAsia="Times New Roman"/>
          <w:b/>
          <w:bCs/>
          <w:sz w:val="26"/>
          <w:szCs w:val="26"/>
        </w:rPr>
        <w:t> to defend anything from </w:t>
      </w:r>
      <w:proofErr w:type="spellStart"/>
      <w:r w:rsidRPr="006C02E5">
        <w:rPr>
          <w:rFonts w:eastAsia="Times New Roman"/>
          <w:b/>
          <w:bCs/>
          <w:sz w:val="26"/>
          <w:szCs w:val="26"/>
        </w:rPr>
        <w:t>morgellons</w:t>
      </w:r>
      <w:proofErr w:type="spellEnd"/>
      <w:r w:rsidRPr="006C02E5">
        <w:rPr>
          <w:rFonts w:eastAsia="Times New Roman"/>
          <w:b/>
          <w:bCs/>
          <w:sz w:val="26"/>
          <w:szCs w:val="26"/>
        </w:rPr>
        <w:t> to progeria to the Mad Cow disease— there's no universal DA since each has different side effects and geopolitical implications – explodes limits since there are tons of independent </w:t>
      </w:r>
      <w:proofErr w:type="spellStart"/>
      <w:r w:rsidRPr="006C02E5">
        <w:rPr>
          <w:rFonts w:eastAsia="Times New Roman"/>
          <w:b/>
          <w:bCs/>
          <w:sz w:val="26"/>
          <w:szCs w:val="26"/>
        </w:rPr>
        <w:t>affs</w:t>
      </w:r>
      <w:proofErr w:type="spellEnd"/>
      <w:r w:rsidRPr="006C02E5">
        <w:rPr>
          <w:rFonts w:eastAsia="Times New Roman"/>
          <w:b/>
          <w:bCs/>
          <w:sz w:val="26"/>
          <w:szCs w:val="26"/>
        </w:rPr>
        <w:t> plus functionally infinite combinations, all with different advantages in different political situations.  </w:t>
      </w:r>
    </w:p>
    <w:p w14:paraId="033523A9" w14:textId="77777777"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[3] TVA – just read your </w:t>
      </w:r>
      <w:proofErr w:type="spellStart"/>
      <w:r w:rsidRPr="006C02E5">
        <w:rPr>
          <w:rFonts w:eastAsia="Times New Roman"/>
          <w:b/>
          <w:bCs/>
          <w:sz w:val="26"/>
          <w:szCs w:val="26"/>
        </w:rPr>
        <w:t>aff</w:t>
      </w:r>
      <w:proofErr w:type="spellEnd"/>
      <w:r w:rsidRPr="006C02E5">
        <w:rPr>
          <w:rFonts w:eastAsia="Times New Roman"/>
          <w:b/>
          <w:bCs/>
          <w:sz w:val="26"/>
          <w:szCs w:val="26"/>
        </w:rPr>
        <w:t> as an advantage under a whole adv, solves all your offense </w:t>
      </w:r>
    </w:p>
    <w:p w14:paraId="28A5CF08" w14:textId="77777777" w:rsidR="006C02E5" w:rsidRPr="006C02E5" w:rsidRDefault="006C02E5" w:rsidP="006C02E5">
      <w:pPr>
        <w:spacing w:after="0" w:line="240" w:lineRule="auto"/>
        <w:textAlignment w:val="baseline"/>
        <w:rPr>
          <w:rFonts w:ascii="Segoe UI" w:eastAsia="Times New Roman" w:hAnsi="Segoe UI" w:cs="Segoe UI"/>
          <w:sz w:val="18"/>
          <w:szCs w:val="18"/>
        </w:rPr>
      </w:pPr>
      <w:r w:rsidRPr="006C02E5">
        <w:rPr>
          <w:rFonts w:eastAsia="Times New Roman"/>
          <w:szCs w:val="22"/>
        </w:rPr>
        <w:t> </w:t>
      </w:r>
    </w:p>
    <w:p w14:paraId="7C042811" w14:textId="77777777"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Voters: </w:t>
      </w:r>
    </w:p>
    <w:p w14:paraId="468213EE" w14:textId="77777777"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 xml:space="preserve">Fairness – Debate is a competitive </w:t>
      </w:r>
      <w:proofErr w:type="gramStart"/>
      <w:r w:rsidRPr="006C02E5">
        <w:rPr>
          <w:rFonts w:eastAsia="Times New Roman"/>
          <w:b/>
          <w:bCs/>
          <w:sz w:val="26"/>
          <w:szCs w:val="26"/>
        </w:rPr>
        <w:t>activity</w:t>
      </w:r>
      <w:proofErr w:type="gramEnd"/>
      <w:r w:rsidRPr="006C02E5">
        <w:rPr>
          <w:rFonts w:eastAsia="Times New Roman"/>
          <w:b/>
          <w:bCs/>
          <w:sz w:val="26"/>
          <w:szCs w:val="26"/>
        </w:rPr>
        <w:t xml:space="preserve"> and the better debater must win. Education – it’s the only portable skill we take out of round. </w:t>
      </w:r>
    </w:p>
    <w:p w14:paraId="07435FC4" w14:textId="77777777"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Drop the debater – 1] a loss deters future abuse 2] dropping the </w:t>
      </w:r>
      <w:proofErr w:type="spellStart"/>
      <w:r w:rsidRPr="006C02E5">
        <w:rPr>
          <w:rFonts w:eastAsia="Times New Roman"/>
          <w:b/>
          <w:bCs/>
          <w:sz w:val="26"/>
          <w:szCs w:val="26"/>
        </w:rPr>
        <w:t>arg</w:t>
      </w:r>
      <w:proofErr w:type="spellEnd"/>
      <w:r w:rsidRPr="006C02E5">
        <w:rPr>
          <w:rFonts w:eastAsia="Times New Roman"/>
          <w:b/>
          <w:bCs/>
          <w:sz w:val="26"/>
          <w:szCs w:val="26"/>
        </w:rPr>
        <w:t> severs from your original advocacy which creates a 7-6 time</w:t>
      </w:r>
      <w:proofErr w:type="spellStart"/>
      <w:r w:rsidRPr="006C02E5">
        <w:rPr>
          <w:rFonts w:eastAsia="Times New Roman"/>
          <w:b/>
          <w:bCs/>
          <w:sz w:val="26"/>
          <w:szCs w:val="26"/>
        </w:rPr>
        <w:t>skew </w:t>
      </w:r>
      <w:proofErr w:type="spellEnd"/>
      <w:r w:rsidRPr="006C02E5">
        <w:rPr>
          <w:rFonts w:eastAsia="Times New Roman"/>
          <w:b/>
          <w:bCs/>
          <w:sz w:val="26"/>
          <w:szCs w:val="26"/>
        </w:rPr>
        <w:t>when you read new offense. </w:t>
      </w:r>
    </w:p>
    <w:p w14:paraId="3EBD8E90" w14:textId="77777777"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Competing </w:t>
      </w:r>
      <w:proofErr w:type="spellStart"/>
      <w:r w:rsidRPr="006C02E5">
        <w:rPr>
          <w:rFonts w:eastAsia="Times New Roman"/>
          <w:b/>
          <w:bCs/>
          <w:sz w:val="26"/>
          <w:szCs w:val="26"/>
        </w:rPr>
        <w:t>interps</w:t>
      </w:r>
      <w:proofErr w:type="spellEnd"/>
      <w:r w:rsidRPr="006C02E5">
        <w:rPr>
          <w:rFonts w:eastAsia="Times New Roman"/>
          <w:b/>
          <w:bCs/>
          <w:sz w:val="26"/>
          <w:szCs w:val="26"/>
        </w:rPr>
        <w:t> – 1] Your </w:t>
      </w:r>
      <w:proofErr w:type="spellStart"/>
      <w:r w:rsidRPr="006C02E5">
        <w:rPr>
          <w:rFonts w:eastAsia="Times New Roman"/>
          <w:b/>
          <w:bCs/>
          <w:sz w:val="26"/>
          <w:szCs w:val="26"/>
        </w:rPr>
        <w:t>brightline</w:t>
      </w:r>
      <w:proofErr w:type="spellEnd"/>
      <w:r w:rsidRPr="006C02E5">
        <w:rPr>
          <w:rFonts w:eastAsia="Times New Roman"/>
          <w:b/>
          <w:bCs/>
          <w:sz w:val="26"/>
          <w:szCs w:val="26"/>
        </w:rPr>
        <w:t> is arbitrary and based on what you did rather than the best one. 2] </w:t>
      </w:r>
      <w:r w:rsidRPr="006C02E5">
        <w:rPr>
          <w:rFonts w:ascii="Cambria" w:eastAsia="Times New Roman" w:hAnsi="Cambria" w:cs="Segoe UI"/>
          <w:b/>
          <w:bCs/>
          <w:sz w:val="26"/>
          <w:szCs w:val="26"/>
        </w:rPr>
        <w:t>leads to a race to the top since we figure out the best possible norm </w:t>
      </w:r>
    </w:p>
    <w:p w14:paraId="0912F22C" w14:textId="77777777" w:rsidR="006C02E5" w:rsidRPr="006C02E5" w:rsidRDefault="006C02E5" w:rsidP="006C02E5">
      <w:pPr>
        <w:spacing w:after="0" w:line="240" w:lineRule="auto"/>
        <w:textAlignment w:val="baseline"/>
        <w:rPr>
          <w:rFonts w:ascii="Segoe UI" w:eastAsia="Times New Roman" w:hAnsi="Segoe UI" w:cs="Segoe UI"/>
          <w:b/>
          <w:bCs/>
          <w:sz w:val="18"/>
          <w:szCs w:val="18"/>
        </w:rPr>
      </w:pPr>
      <w:r w:rsidRPr="006C02E5">
        <w:rPr>
          <w:rFonts w:eastAsia="Times New Roman"/>
          <w:b/>
          <w:bCs/>
          <w:sz w:val="26"/>
          <w:szCs w:val="26"/>
        </w:rPr>
        <w:t>No RVI on T – 1] logic – you shouldn’t win for being topical – outweighs since logic is a litmus test for arguments. 2] they encourage you to read an abusive </w:t>
      </w:r>
      <w:proofErr w:type="spellStart"/>
      <w:r w:rsidRPr="006C02E5">
        <w:rPr>
          <w:rFonts w:eastAsia="Times New Roman"/>
          <w:b/>
          <w:bCs/>
          <w:sz w:val="26"/>
          <w:szCs w:val="26"/>
        </w:rPr>
        <w:t>aff</w:t>
      </w:r>
      <w:proofErr w:type="spellEnd"/>
      <w:r w:rsidRPr="006C02E5">
        <w:rPr>
          <w:rFonts w:eastAsia="Times New Roman"/>
          <w:b/>
          <w:bCs/>
          <w:sz w:val="26"/>
          <w:szCs w:val="26"/>
        </w:rPr>
        <w:t> and prep out T. 3] enables us to return to substance and get that education rather than debating T the whole time. </w:t>
      </w:r>
    </w:p>
    <w:p w14:paraId="6C45998C" w14:textId="77777777" w:rsidR="006C02E5" w:rsidRDefault="006C02E5" w:rsidP="006C02E5"/>
    <w:p w14:paraId="3C5B1B50" w14:textId="77777777" w:rsidR="006C02E5" w:rsidRDefault="006C02E5" w:rsidP="006C02E5"/>
    <w:p w14:paraId="23E6FF6B" w14:textId="241F4E74" w:rsidR="006C02E5" w:rsidRPr="006C02E5" w:rsidRDefault="006C02E5" w:rsidP="006C02E5">
      <w:pPr>
        <w:pStyle w:val="Heading4"/>
      </w:pPr>
      <w:r>
        <w:lastRenderedPageBreak/>
        <w:t>3</w:t>
      </w:r>
    </w:p>
    <w:p w14:paraId="1E8A3851" w14:textId="77777777" w:rsidR="006C02E5" w:rsidRDefault="006C02E5" w:rsidP="006C02E5">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379F49E0" w14:textId="77777777" w:rsidR="006C02E5" w:rsidRPr="00004468" w:rsidRDefault="006C02E5" w:rsidP="006C02E5">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74E1F708" w14:textId="77777777" w:rsidR="006C02E5" w:rsidRPr="00C01178" w:rsidRDefault="006C02E5" w:rsidP="006C02E5">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1BCED3E3" w14:textId="77777777" w:rsidR="006C02E5" w:rsidRDefault="006C02E5" w:rsidP="006C02E5">
      <w:pPr>
        <w:pStyle w:val="Heading4"/>
      </w:pPr>
      <w:r>
        <w:t xml:space="preserve">Strikes create a stigmatization effect over labor and consumption that </w:t>
      </w:r>
      <w:r>
        <w:rPr>
          <w:u w:val="single"/>
        </w:rPr>
        <w:t>devastates</w:t>
      </w:r>
      <w:r>
        <w:t xml:space="preserve"> the Economy</w:t>
      </w:r>
    </w:p>
    <w:p w14:paraId="68A3672E" w14:textId="77777777" w:rsidR="006C02E5" w:rsidRPr="00004468" w:rsidRDefault="006C02E5" w:rsidP="006C02E5">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5FBA46FF" w14:textId="77777777" w:rsidR="006C02E5" w:rsidRPr="00C01178" w:rsidRDefault="006C02E5" w:rsidP="006C02E5">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w:t>
      </w:r>
      <w:r w:rsidRPr="00C01178">
        <w:rPr>
          <w:sz w:val="16"/>
        </w:rPr>
        <w:lastRenderedPageBreak/>
        <w:t xml:space="preserve">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w:t>
      </w:r>
      <w:r w:rsidRPr="00C01178">
        <w:rPr>
          <w:sz w:val="16"/>
        </w:rPr>
        <w:lastRenderedPageBreak/>
        <w:t xml:space="preserve">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08428513" w14:textId="5FB7D716" w:rsidR="006C02E5" w:rsidRDefault="006C02E5" w:rsidP="006C02E5">
      <w:pPr>
        <w:pStyle w:val="Heading4"/>
      </w:pPr>
      <w:r>
        <w:t xml:space="preserve">Economic Collapse goes </w:t>
      </w:r>
      <w:r>
        <w:rPr>
          <w:u w:val="single"/>
        </w:rPr>
        <w:t>Nuclear</w:t>
      </w:r>
      <w:r>
        <w:t xml:space="preserve"> – </w:t>
      </w:r>
      <w:r w:rsidR="00935F70">
        <w:t>at worst this causes extinction</w:t>
      </w:r>
      <w:r w:rsidR="00FC26F9">
        <w:t>, economic collapse will hurt vulnerable communities the worst</w:t>
      </w:r>
      <w:r w:rsidR="00935F70">
        <w:t xml:space="preserve"> </w:t>
      </w:r>
    </w:p>
    <w:p w14:paraId="7AF7D49C" w14:textId="77777777" w:rsidR="006C02E5" w:rsidRPr="00CC4109" w:rsidRDefault="006C02E5" w:rsidP="006C02E5">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10A4530B" w14:textId="77777777" w:rsidR="006C02E5" w:rsidRPr="00004468" w:rsidRDefault="006C02E5" w:rsidP="006C02E5">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2FBC3D0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ont0000000026812577">
    <w:altName w:val="Cambria"/>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02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11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FB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CE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2E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F7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6F9"/>
    <w:rsid w:val="00FC27E3"/>
    <w:rsid w:val="00FC48F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3C664F"/>
  <w14:defaultImageDpi w14:val="300"/>
  <w15:docId w15:val="{C6B8D4E3-0E61-9F4B-8905-F8F223D96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02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02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02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02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6C02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02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02E5"/>
  </w:style>
  <w:style w:type="character" w:customStyle="1" w:styleId="Heading1Char">
    <w:name w:val="Heading 1 Char"/>
    <w:aliases w:val="Pocket Char"/>
    <w:basedOn w:val="DefaultParagraphFont"/>
    <w:link w:val="Heading1"/>
    <w:uiPriority w:val="9"/>
    <w:rsid w:val="006C02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02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02E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C02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6C02E5"/>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It,B,8."/>
    <w:basedOn w:val="DefaultParagraphFont"/>
    <w:uiPriority w:val="1"/>
    <w:qFormat/>
    <w:rsid w:val="006C02E5"/>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6C02E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C02E5"/>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C02E5"/>
    <w:rPr>
      <w:color w:val="auto"/>
      <w:u w:val="none"/>
    </w:rPr>
  </w:style>
  <w:style w:type="paragraph" w:styleId="DocumentMap">
    <w:name w:val="Document Map"/>
    <w:basedOn w:val="Normal"/>
    <w:link w:val="DocumentMapChar"/>
    <w:uiPriority w:val="99"/>
    <w:semiHidden/>
    <w:unhideWhenUsed/>
    <w:rsid w:val="006C02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02E5"/>
    <w:rPr>
      <w:rFonts w:ascii="Lucida Grande" w:hAnsi="Lucida Grande" w:cs="Lucida Grande"/>
    </w:rPr>
  </w:style>
  <w:style w:type="paragraph" w:styleId="NormalWeb">
    <w:name w:val="Normal (Web)"/>
    <w:basedOn w:val="Normal"/>
    <w:uiPriority w:val="99"/>
    <w:unhideWhenUsed/>
    <w:rsid w:val="006C02E5"/>
    <w:pPr>
      <w:spacing w:before="100" w:beforeAutospacing="1" w:after="100" w:afterAutospacing="1"/>
    </w:pPr>
    <w:rPr>
      <w:rFonts w:ascii="Times New Roman" w:eastAsia="Times New Roman" w:hAnsi="Times New Roman" w:cs="Times New Roman"/>
    </w:rPr>
  </w:style>
  <w:style w:type="paragraph" w:customStyle="1" w:styleId="textbold">
    <w:name w:val="text bold"/>
    <w:basedOn w:val="Normal"/>
    <w:link w:val="Emphasis"/>
    <w:uiPriority w:val="20"/>
    <w:qFormat/>
    <w:rsid w:val="006C02E5"/>
    <w:pPr>
      <w:ind w:left="720"/>
      <w:jc w:val="both"/>
    </w:pPr>
    <w:rPr>
      <w:b/>
      <w:iCs/>
      <w:u w:val="single"/>
    </w:rPr>
  </w:style>
  <w:style w:type="paragraph" w:customStyle="1" w:styleId="Emphasize">
    <w:name w:val="Emphasize"/>
    <w:basedOn w:val="Normal"/>
    <w:uiPriority w:val="20"/>
    <w:qFormat/>
    <w:rsid w:val="006C02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
    <w:basedOn w:val="Heading1"/>
    <w:link w:val="Hyperlink"/>
    <w:autoRedefine/>
    <w:uiPriority w:val="99"/>
    <w:qFormat/>
    <w:rsid w:val="006C02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yale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20F31F-921C-8B4C-8A67-64814377C95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7619</Words>
  <Characters>43434</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Lerman</dc:creator>
  <cp:keywords>5.2</cp:keywords>
  <dc:description/>
  <cp:lastModifiedBy>Maya Lerman</cp:lastModifiedBy>
  <cp:revision>2</cp:revision>
  <dcterms:created xsi:type="dcterms:W3CDTF">2021-11-14T16:15:00Z</dcterms:created>
  <dcterms:modified xsi:type="dcterms:W3CDTF">2021-11-14T16:15:00Z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