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75C8" w:rsidRDefault="001875C8" w:rsidP="001875C8">
      <w:pPr>
        <w:pStyle w:val="Heading2"/>
        <w:rPr>
          <w:rFonts w:cs="Calibri"/>
          <w:color w:val="000000" w:themeColor="text1"/>
        </w:rPr>
      </w:pPr>
      <w:r>
        <w:rPr>
          <w:rFonts w:cs="Calibri"/>
          <w:color w:val="000000" w:themeColor="text1"/>
        </w:rPr>
        <w:t>1</w:t>
      </w:r>
    </w:p>
    <w:p w:rsidR="001875C8" w:rsidRPr="003A6C3F" w:rsidRDefault="001875C8" w:rsidP="001875C8">
      <w:pPr>
        <w:pStyle w:val="Heading4"/>
      </w:pPr>
      <w:r w:rsidRPr="003A6C3F">
        <w:rPr>
          <w:u w:val="single"/>
        </w:rPr>
        <w:t xml:space="preserve">1. Interp: </w:t>
      </w:r>
      <w:r w:rsidRPr="003A6C3F">
        <w:t xml:space="preserve">At all TOC bid-distributing tournaments, debaters must disclose all broken positions on the </w:t>
      </w:r>
      <w:r>
        <w:t xml:space="preserve">2020-2021 </w:t>
      </w:r>
      <w:r w:rsidRPr="003A6C3F">
        <w:t xml:space="preserve">NDCA LD wiki.  The disclosure must </w:t>
      </w:r>
      <w:r>
        <w:t>include</w:t>
      </w:r>
      <w:r w:rsidRPr="003A6C3F">
        <w:t xml:space="preserve"> citations, </w:t>
      </w:r>
      <w:r w:rsidRPr="00ED4C60">
        <w:t>all constructive speech docs open source with highlighting</w:t>
      </w:r>
      <w:r>
        <w:t xml:space="preserve">, </w:t>
      </w:r>
      <w:r w:rsidRPr="003A6C3F">
        <w:t xml:space="preserve">and the full text from each card read. </w:t>
      </w:r>
    </w:p>
    <w:p w:rsidR="001875C8" w:rsidRDefault="001875C8" w:rsidP="001875C8">
      <w:pPr>
        <w:pStyle w:val="Heading4"/>
      </w:pPr>
      <w:r w:rsidRPr="003A6C3F">
        <w:rPr>
          <w:u w:val="single"/>
        </w:rPr>
        <w:t>Violation:</w:t>
      </w:r>
      <w:r w:rsidRPr="003A6C3F">
        <w:t xml:space="preserve"> They d</w:t>
      </w:r>
      <w:r>
        <w:t>on’t have a wiki</w:t>
      </w:r>
    </w:p>
    <w:p w:rsidR="001875C8" w:rsidRPr="00ED4C60" w:rsidRDefault="001875C8" w:rsidP="001875C8"/>
    <w:p w:rsidR="001875C8" w:rsidRDefault="001875C8" w:rsidP="001875C8">
      <w:pPr>
        <w:pStyle w:val="Heading4"/>
        <w:rPr>
          <w:u w:val="single"/>
        </w:rPr>
      </w:pPr>
      <w:r w:rsidRPr="003A6C3F">
        <w:rPr>
          <w:u w:val="single"/>
        </w:rPr>
        <w:t>C. Standards</w:t>
      </w:r>
    </w:p>
    <w:p w:rsidR="001875C8" w:rsidRDefault="001875C8" w:rsidP="001875C8">
      <w:pPr>
        <w:pStyle w:val="Heading4"/>
      </w:pPr>
      <w:r w:rsidRPr="006648D2">
        <w:t>1] Debate resource inequities</w:t>
      </w:r>
      <w:r w:rsidRPr="00BB4AA7">
        <w:t>—</w:t>
      </w:r>
    </w:p>
    <w:p w:rsidR="001875C8" w:rsidRPr="00BB4AA7" w:rsidRDefault="001875C8" w:rsidP="001875C8">
      <w:pPr>
        <w:pStyle w:val="Heading4"/>
      </w:pPr>
      <w:r>
        <w:t xml:space="preserve">A] </w:t>
      </w:r>
      <w:r w:rsidRPr="00BB4AA7">
        <w:t>you’ll say people will steal cards, but that’s good—it’s the only way to truly level the playing field for students such as novices in under-privileged programs.</w:t>
      </w:r>
    </w:p>
    <w:p w:rsidR="001875C8" w:rsidRPr="00BB4AA7" w:rsidRDefault="001875C8" w:rsidP="001875C8">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//nick]</w:t>
      </w:r>
    </w:p>
    <w:p w:rsidR="001875C8" w:rsidRPr="00ED4C60" w:rsidRDefault="001875C8" w:rsidP="001875C8">
      <w:r w:rsidRPr="006648D2">
        <w:rPr>
          <w:rStyle w:val="StyleUnderline"/>
          <w:highlight w:val="gree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without targetting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1875C8" w:rsidRDefault="001875C8" w:rsidP="001875C8">
      <w:pPr>
        <w:pStyle w:val="Heading4"/>
      </w:pPr>
      <w:bookmarkStart w:id="0"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0"/>
    <w:p w:rsidR="001875C8" w:rsidRDefault="001875C8" w:rsidP="001875C8">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1875C8" w:rsidRPr="008E04D7" w:rsidRDefault="001875C8" w:rsidP="001875C8">
      <w:pPr>
        <w:pStyle w:val="Heading4"/>
      </w:pPr>
      <w:r>
        <w:t>3</w:t>
      </w:r>
      <w:r>
        <w:t xml:space="preserve">] </w:t>
      </w:r>
      <w:r w:rsidRPr="00BB4AA7">
        <w:t xml:space="preserve">Evidence ethics – </w:t>
      </w:r>
      <w:r>
        <w:t>disclosure is</w:t>
      </w:r>
      <w:r w:rsidRPr="00BB4AA7">
        <w:t xml:space="preserve">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w:t>
      </w:r>
      <w:r w:rsidR="00D818CE">
        <w:t>nternal link</w:t>
      </w:r>
      <w:r>
        <w:t xml:space="preserve"> to infinite abuse bc they can fake best args from best ppl and I wil</w:t>
      </w:r>
      <w:r w:rsidR="00D818CE">
        <w:t>l</w:t>
      </w:r>
      <w:r>
        <w:t xml:space="preserve"> always lo</w:t>
      </w:r>
      <w:r w:rsidR="00D818CE">
        <w:t>s</w:t>
      </w:r>
      <w:r>
        <w:t>e</w:t>
      </w:r>
    </w:p>
    <w:p w:rsidR="001875C8" w:rsidRPr="001875C8" w:rsidRDefault="001875C8" w:rsidP="001875C8"/>
    <w:p w:rsidR="001875C8" w:rsidRDefault="00D818CE" w:rsidP="001875C8">
      <w:pPr>
        <w:pStyle w:val="Heading4"/>
      </w:pPr>
      <w:r>
        <w:t>Paradigm:</w:t>
      </w:r>
    </w:p>
    <w:p w:rsidR="001875C8" w:rsidRPr="00D204AC" w:rsidRDefault="001875C8" w:rsidP="001875C8">
      <w:pPr>
        <w:pStyle w:val="Heading4"/>
      </w:pPr>
      <w:r w:rsidRPr="00D204AC">
        <w:t>Fairness is a voter— we presuppose all arguments are evaluated fairly</w:t>
      </w:r>
    </w:p>
    <w:p w:rsidR="001875C8" w:rsidRPr="00D204AC" w:rsidRDefault="001875C8" w:rsidP="001875C8">
      <w:pPr>
        <w:pStyle w:val="Heading4"/>
      </w:pPr>
      <w:r w:rsidRPr="00D204AC">
        <w:t>Education is a voter – only portable skill outside of debate and only reason debates funded</w:t>
      </w:r>
    </w:p>
    <w:p w:rsidR="001875C8" w:rsidRPr="00D204AC" w:rsidRDefault="001875C8" w:rsidP="001875C8">
      <w:pPr>
        <w:pStyle w:val="Heading4"/>
      </w:pPr>
      <w:r w:rsidRPr="00D204AC">
        <w:t>Drop the debater— a) deter future abuse , b) skewed 1</w:t>
      </w:r>
      <w:r>
        <w:t>A</w:t>
      </w:r>
      <w:r w:rsidRPr="00D204AC">
        <w:t>C strat so we can’t go back on substance</w:t>
      </w:r>
    </w:p>
    <w:p w:rsidR="001875C8" w:rsidRPr="00D204AC" w:rsidRDefault="001875C8" w:rsidP="001875C8">
      <w:pPr>
        <w:pStyle w:val="Heading4"/>
      </w:pPr>
      <w:r w:rsidRPr="00D204AC">
        <w:t xml:space="preserve">Competing interps—a] normsetting—we find the best possible norms b] reasonability’s arbitrary and self-serving c] reasonability collapses—you use offense/defense on paradigm. </w:t>
      </w:r>
    </w:p>
    <w:p w:rsidR="001875C8" w:rsidRDefault="001875C8" w:rsidP="001875C8">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sceonds in the 1</w:t>
      </w:r>
      <w:r>
        <w:t>AC</w:t>
      </w:r>
    </w:p>
    <w:p w:rsidR="001875C8" w:rsidRPr="001875C8" w:rsidRDefault="001875C8" w:rsidP="001875C8"/>
    <w:p w:rsidR="001875C8" w:rsidRPr="006948C8" w:rsidRDefault="001875C8" w:rsidP="001875C8">
      <w:pPr>
        <w:pStyle w:val="Heading2"/>
        <w:rPr>
          <w:rFonts w:cs="Calibri"/>
          <w:color w:val="000000" w:themeColor="text1"/>
        </w:rPr>
      </w:pPr>
      <w:r>
        <w:rPr>
          <w:rFonts w:cs="Calibri"/>
          <w:color w:val="000000" w:themeColor="text1"/>
        </w:rPr>
        <w:t>2</w:t>
      </w:r>
    </w:p>
    <w:p w:rsidR="001875C8" w:rsidRPr="006948C8" w:rsidRDefault="001875C8" w:rsidP="001875C8">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1875C8" w:rsidRPr="006948C8" w:rsidRDefault="001875C8" w:rsidP="001875C8">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1875C8" w:rsidRDefault="001875C8" w:rsidP="001875C8">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1875C8" w:rsidRPr="006948C8" w:rsidRDefault="001875C8" w:rsidP="001875C8">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1875C8" w:rsidRPr="006948C8" w:rsidRDefault="001875C8" w:rsidP="001875C8">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1875C8" w:rsidRPr="006948C8" w:rsidRDefault="001875C8" w:rsidP="001875C8">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B6028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B60288">
        <w:rPr>
          <w:rStyle w:val="Emphasis"/>
          <w:highlight w:val="green"/>
        </w:rPr>
        <w:t>structured in turn by</w:t>
      </w:r>
      <w:r w:rsidRPr="006948C8">
        <w:rPr>
          <w:rStyle w:val="Emphasis"/>
        </w:rPr>
        <w:t xml:space="preserve"> the </w:t>
      </w:r>
      <w:r w:rsidRPr="00B60288">
        <w:rPr>
          <w:rStyle w:val="Emphasis"/>
          <w:highlight w:val="green"/>
        </w:rPr>
        <w:t>symbolic systems that determine</w:t>
      </w:r>
      <w:r w:rsidRPr="006948C8">
        <w:rPr>
          <w:rStyle w:val="Emphasis"/>
        </w:rPr>
        <w:t xml:space="preserve"> </w:t>
      </w:r>
      <w:r w:rsidRPr="00B6028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B60288">
        <w:rPr>
          <w:rStyle w:val="Emphasis"/>
          <w:highlight w:val="green"/>
        </w:rPr>
        <w:t>opposition between language and</w:t>
      </w:r>
      <w:r w:rsidRPr="006948C8">
        <w:rPr>
          <w:rStyle w:val="Emphasis"/>
        </w:rPr>
        <w:t xml:space="preserve"> the thing </w:t>
      </w:r>
      <w:r w:rsidRPr="00B60288">
        <w:rPr>
          <w:rStyle w:val="Emphasis"/>
          <w:highlight w:val="green"/>
        </w:rPr>
        <w:t>about which it speaks</w:t>
      </w:r>
      <w:r w:rsidRPr="006948C8">
        <w:rPr>
          <w:rStyle w:val="Emphasis"/>
        </w:rPr>
        <w:t xml:space="preserve"> is </w:t>
      </w:r>
      <w:r w:rsidRPr="00B6028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B60288">
        <w:rPr>
          <w:rStyle w:val="Emphasis"/>
          <w:highlight w:val="green"/>
        </w:rPr>
        <w:t>signiﬁer actively institutes meaning</w:t>
      </w:r>
      <w:r w:rsidRPr="006948C8">
        <w:rPr>
          <w:sz w:val="14"/>
        </w:rPr>
        <w:t xml:space="preserve">. </w:t>
      </w:r>
      <w:r w:rsidRPr="00B60288">
        <w:rPr>
          <w:rStyle w:val="Emphasis"/>
          <w:highlight w:val="green"/>
        </w:rPr>
        <w:t>Language</w:t>
      </w:r>
      <w:r w:rsidRPr="006948C8">
        <w:rPr>
          <w:rStyle w:val="Emphasis"/>
        </w:rPr>
        <w:t xml:space="preserve"> does </w:t>
      </w:r>
      <w:r w:rsidRPr="00B60288">
        <w:rPr>
          <w:rStyle w:val="Emphasis"/>
          <w:highlight w:val="green"/>
        </w:rPr>
        <w:t>not</w:t>
      </w:r>
      <w:r w:rsidRPr="006948C8">
        <w:rPr>
          <w:rStyle w:val="Emphasis"/>
        </w:rPr>
        <w:t xml:space="preserve"> simply </w:t>
      </w:r>
      <w:r w:rsidRPr="00B60288">
        <w:rPr>
          <w:rStyle w:val="Emphasis"/>
          <w:highlight w:val="green"/>
        </w:rPr>
        <w:t>reflect reality</w:t>
      </w:r>
      <w:r w:rsidRPr="006948C8">
        <w:rPr>
          <w:rStyle w:val="Emphasis"/>
        </w:rPr>
        <w:t xml:space="preserve">; it is not the </w:t>
      </w:r>
      <w:r w:rsidRPr="00B60288">
        <w:rPr>
          <w:rStyle w:val="Emphasis"/>
          <w:highlight w:val="green"/>
        </w:rPr>
        <w:t>expression of</w:t>
      </w:r>
      <w:r w:rsidRPr="006948C8">
        <w:rPr>
          <w:rStyle w:val="Emphasis"/>
        </w:rPr>
        <w:t xml:space="preserve"> a </w:t>
      </w:r>
      <w:r w:rsidRPr="00B6028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B60288">
        <w:rPr>
          <w:rStyle w:val="Emphasis"/>
          <w:highlight w:val="green"/>
        </w:rPr>
        <w:t>signify</w:t>
      </w:r>
      <w:r w:rsidRPr="006948C8">
        <w:rPr>
          <w:rStyle w:val="Emphasis"/>
        </w:rPr>
        <w:t xml:space="preserve"> primarily </w:t>
      </w:r>
      <w:r w:rsidRPr="00B60288">
        <w:rPr>
          <w:rStyle w:val="Emphasis"/>
          <w:highlight w:val="green"/>
        </w:rPr>
        <w:t>on</w:t>
      </w:r>
      <w:r w:rsidRPr="006948C8">
        <w:rPr>
          <w:rStyle w:val="Emphasis"/>
        </w:rPr>
        <w:t xml:space="preserve"> the </w:t>
      </w:r>
      <w:r w:rsidRPr="00B60288">
        <w:rPr>
          <w:rStyle w:val="Emphasis"/>
          <w:highlight w:val="green"/>
        </w:rPr>
        <w:t>basis of</w:t>
      </w:r>
      <w:r w:rsidRPr="006948C8">
        <w:rPr>
          <w:rStyle w:val="Emphasis"/>
        </w:rPr>
        <w:t xml:space="preserve"> their </w:t>
      </w:r>
      <w:r w:rsidRPr="00B6028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B60288">
        <w:rPr>
          <w:rStyle w:val="Emphasis"/>
          <w:highlight w:val="green"/>
        </w:rPr>
        <w:t>man</w:t>
      </w:r>
      <w:r w:rsidRPr="006948C8">
        <w:rPr>
          <w:rStyle w:val="Emphasis"/>
        </w:rPr>
        <w:t xml:space="preserve">” only </w:t>
      </w:r>
      <w:r w:rsidRPr="00B60288">
        <w:rPr>
          <w:rStyle w:val="Emphasis"/>
          <w:highlight w:val="green"/>
        </w:rPr>
        <w:t>has meaning</w:t>
      </w:r>
      <w:r w:rsidRPr="006948C8">
        <w:rPr>
          <w:rStyle w:val="Emphasis"/>
        </w:rPr>
        <w:t xml:space="preserve"> as </w:t>
      </w:r>
      <w:r w:rsidRPr="00B60288">
        <w:rPr>
          <w:rStyle w:val="Emphasis"/>
          <w:highlight w:val="green"/>
        </w:rPr>
        <w:t>opposed to</w:t>
      </w:r>
      <w:r w:rsidRPr="006948C8">
        <w:rPr>
          <w:rStyle w:val="Emphasis"/>
        </w:rPr>
        <w:t xml:space="preserve"> the signiﬁer “</w:t>
      </w:r>
      <w:r w:rsidRPr="00B6028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B60288">
        <w:rPr>
          <w:rStyle w:val="Emphasis"/>
          <w:highlight w:val="green"/>
        </w:rPr>
        <w:t>meaning of a signifier</w:t>
      </w:r>
      <w:r w:rsidRPr="006948C8">
        <w:rPr>
          <w:rStyle w:val="Emphasis"/>
        </w:rPr>
        <w:t xml:space="preserve"> is in the first place </w:t>
      </w:r>
      <w:r w:rsidRPr="00B6028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B60288">
        <w:rPr>
          <w:rStyle w:val="Emphasis"/>
          <w:highlight w:val="green"/>
        </w:rPr>
        <w:t>associative context</w:t>
      </w:r>
      <w:r w:rsidRPr="006948C8">
        <w:rPr>
          <w:rStyle w:val="Emphasis"/>
        </w:rPr>
        <w:t xml:space="preserve"> </w:t>
      </w:r>
      <w:r w:rsidRPr="00B60288">
        <w:rPr>
          <w:rStyle w:val="Emphasis"/>
          <w:highlight w:val="green"/>
        </w:rPr>
        <w:t>determined</w:t>
      </w:r>
      <w:r w:rsidRPr="006948C8">
        <w:rPr>
          <w:rStyle w:val="Emphasis"/>
        </w:rPr>
        <w:t xml:space="preserve"> the </w:t>
      </w:r>
      <w:r w:rsidRPr="00B6028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B60288">
        <w:rPr>
          <w:rStyle w:val="Emphasis"/>
          <w:highlight w:val="green"/>
        </w:rPr>
        <w:t>production of meaning</w:t>
      </w:r>
      <w:r w:rsidRPr="006948C8">
        <w:rPr>
          <w:rStyle w:val="Emphasis"/>
        </w:rPr>
        <w:t xml:space="preserve"> is thus in principle a process that </w:t>
      </w:r>
      <w:r w:rsidRPr="00B60288">
        <w:rPr>
          <w:rStyle w:val="Emphasis"/>
          <w:highlight w:val="green"/>
        </w:rPr>
        <w:t>cannot be closed off</w:t>
      </w:r>
      <w:r w:rsidRPr="006948C8">
        <w:rPr>
          <w:rStyle w:val="Emphasis"/>
        </w:rPr>
        <w:t xml:space="preserve">. There is </w:t>
      </w:r>
      <w:r w:rsidRPr="00B60288">
        <w:rPr>
          <w:rStyle w:val="Emphasis"/>
          <w:highlight w:val="green"/>
        </w:rPr>
        <w:t>no ultimate context that could</w:t>
      </w:r>
      <w:r w:rsidRPr="006948C8">
        <w:rPr>
          <w:rStyle w:val="Emphasis"/>
        </w:rPr>
        <w:t xml:space="preserve">, as it were, embrace all contexts and so </w:t>
      </w:r>
      <w:r w:rsidRPr="00B60288">
        <w:rPr>
          <w:rStyle w:val="Emphasis"/>
          <w:highlight w:val="green"/>
        </w:rPr>
        <w:t>bring</w:t>
      </w:r>
      <w:r w:rsidRPr="006948C8">
        <w:rPr>
          <w:rStyle w:val="Emphasis"/>
        </w:rPr>
        <w:t xml:space="preserve"> the </w:t>
      </w:r>
      <w:r w:rsidRPr="00B60288">
        <w:rPr>
          <w:rStyle w:val="Emphasis"/>
          <w:highlight w:val="green"/>
        </w:rPr>
        <w:t>production of meaning to</w:t>
      </w:r>
      <w:r w:rsidRPr="006948C8">
        <w:rPr>
          <w:rStyle w:val="Emphasis"/>
        </w:rPr>
        <w:t xml:space="preserve"> </w:t>
      </w:r>
      <w:r w:rsidRPr="00B60288">
        <w:rPr>
          <w:rStyle w:val="Emphasis"/>
          <w:highlight w:val="green"/>
        </w:rPr>
        <w:t>completion</w:t>
      </w:r>
      <w:r w:rsidRPr="006948C8">
        <w:rPr>
          <w:rStyle w:val="Emphasis"/>
        </w:rPr>
        <w:t>.</w:t>
      </w:r>
    </w:p>
    <w:p w:rsidR="001875C8" w:rsidRPr="006948C8" w:rsidRDefault="001875C8" w:rsidP="001875C8">
      <w:pPr>
        <w:rPr>
          <w:color w:val="000000" w:themeColor="text1"/>
          <w:sz w:val="14"/>
        </w:rPr>
      </w:pPr>
    </w:p>
    <w:p w:rsidR="001875C8" w:rsidRPr="006948C8" w:rsidRDefault="001875C8" w:rsidP="001875C8">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1875C8" w:rsidRPr="006948C8" w:rsidRDefault="001875C8" w:rsidP="001875C8">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1875C8" w:rsidRDefault="001875C8" w:rsidP="001875C8">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1875C8" w:rsidRPr="006948C8" w:rsidRDefault="001875C8" w:rsidP="001875C8">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1875C8" w:rsidRPr="006948C8" w:rsidRDefault="001875C8" w:rsidP="001875C8">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1875C8" w:rsidRPr="006948C8" w:rsidRDefault="001875C8" w:rsidP="001875C8">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1875C8" w:rsidRPr="006948C8" w:rsidRDefault="001875C8" w:rsidP="001875C8">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1875C8" w:rsidRPr="006948C8" w:rsidRDefault="001875C8" w:rsidP="001875C8">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1875C8" w:rsidRPr="006948C8" w:rsidRDefault="001875C8" w:rsidP="001875C8">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1875C8" w:rsidRPr="006948C8" w:rsidRDefault="001875C8" w:rsidP="001875C8">
      <w:pPr>
        <w:pStyle w:val="Heading4"/>
        <w:rPr>
          <w:rFonts w:cs="Calibri"/>
        </w:rPr>
      </w:pPr>
      <w:r w:rsidRPr="006948C8">
        <w:rPr>
          <w:rFonts w:cs="Calibri"/>
        </w:rPr>
        <w:t>Psychoanalysis is both falsifiable and accurate – studies prove.</w:t>
      </w:r>
    </w:p>
    <w:p w:rsidR="001875C8" w:rsidRPr="006948C8" w:rsidRDefault="001875C8" w:rsidP="001875C8">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1875C8" w:rsidRDefault="001875C8" w:rsidP="001875C8">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1875C8" w:rsidRDefault="001875C8" w:rsidP="001875C8">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BE6621" w:rsidRDefault="00BE6621" w:rsidP="00BE6621"/>
    <w:p w:rsidR="001875C8" w:rsidRDefault="001875C8" w:rsidP="001875C8">
      <w:pPr>
        <w:pStyle w:val="Heading2"/>
      </w:pPr>
      <w:r>
        <w:t>3</w:t>
      </w:r>
    </w:p>
    <w:p w:rsidR="00791423" w:rsidRPr="00FE51A3" w:rsidRDefault="00791423" w:rsidP="00791423">
      <w:pPr>
        <w:pStyle w:val="Heading4"/>
        <w:rPr>
          <w:rFonts w:asciiTheme="majorHAnsi" w:hAnsiTheme="majorHAnsi" w:cstheme="majorHAnsi"/>
        </w:rPr>
      </w:pPr>
      <w:r w:rsidRPr="00FE51A3">
        <w:rPr>
          <w:rFonts w:asciiTheme="majorHAnsi" w:hAnsiTheme="majorHAnsi" w:cstheme="majorHAnsi"/>
        </w:rPr>
        <w:t>Biotech industry strong now.</w:t>
      </w:r>
    </w:p>
    <w:p w:rsidR="00791423" w:rsidRPr="00FE51A3" w:rsidRDefault="00791423" w:rsidP="00791423">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rsidR="00791423" w:rsidRPr="00FE51A3" w:rsidRDefault="00791423" w:rsidP="00791423">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791423" w:rsidRPr="00FE51A3" w:rsidRDefault="00791423" w:rsidP="00791423">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rsidR="00791423" w:rsidRPr="00FE51A3" w:rsidRDefault="00791423" w:rsidP="00791423">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rsidR="00791423" w:rsidRPr="00FE51A3" w:rsidRDefault="00791423" w:rsidP="00791423">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rsidR="00791423" w:rsidRPr="00FE51A3" w:rsidRDefault="00791423" w:rsidP="00791423">
      <w:pPr>
        <w:rPr>
          <w:rFonts w:asciiTheme="majorHAnsi" w:hAnsiTheme="majorHAnsi" w:cstheme="majorHAnsi"/>
        </w:rPr>
      </w:pPr>
      <w:r w:rsidRPr="00FE51A3">
        <w:rPr>
          <w:rFonts w:asciiTheme="majorHAnsi" w:hAnsiTheme="majorHAnsi" w:cstheme="majorHAnsi"/>
        </w:rPr>
        <w:t>Fundamentals continue strong</w:t>
      </w:r>
    </w:p>
    <w:p w:rsidR="00791423" w:rsidRPr="00FE51A3" w:rsidRDefault="00791423" w:rsidP="00791423">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rsidR="00791423" w:rsidRPr="00FE51A3" w:rsidRDefault="00791423" w:rsidP="00791423">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791423" w:rsidRPr="00FE51A3" w:rsidRDefault="00791423" w:rsidP="00791423">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rsidR="00791423" w:rsidRPr="00FE51A3" w:rsidRDefault="00791423" w:rsidP="00791423">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791423" w:rsidRPr="00FE51A3" w:rsidRDefault="00791423" w:rsidP="00791423">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791423" w:rsidRPr="00FE51A3" w:rsidRDefault="00791423" w:rsidP="00791423">
      <w:pPr>
        <w:rPr>
          <w:rFonts w:asciiTheme="majorHAnsi" w:hAnsiTheme="majorHAnsi" w:cstheme="majorHAnsi"/>
        </w:rPr>
      </w:pPr>
      <w:r w:rsidRPr="00FE51A3">
        <w:rPr>
          <w:rFonts w:asciiTheme="majorHAnsi" w:hAnsiTheme="majorHAnsi" w:cstheme="majorHAnsi"/>
        </w:rPr>
        <w:t>More innovation on the horizon</w:t>
      </w:r>
    </w:p>
    <w:p w:rsidR="00791423" w:rsidRPr="00FE51A3" w:rsidRDefault="00791423" w:rsidP="00791423">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rsidR="00791423" w:rsidRPr="00FE51A3" w:rsidRDefault="00791423" w:rsidP="00791423">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rsidR="00791423" w:rsidRDefault="00791423" w:rsidP="00791423"/>
    <w:p w:rsidR="00791423" w:rsidRPr="0027647F" w:rsidRDefault="00791423" w:rsidP="00791423">
      <w:pPr>
        <w:pStyle w:val="Heading4"/>
      </w:pPr>
      <w:r>
        <w:t>IP protections are key to innovation – recouping startup costs and high risk of failure</w:t>
      </w:r>
    </w:p>
    <w:p w:rsidR="00791423" w:rsidRPr="00D1700D" w:rsidRDefault="00791423" w:rsidP="00791423">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rsidR="00791423" w:rsidRPr="006F506E" w:rsidRDefault="00791423" w:rsidP="00791423">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rsidR="00791423" w:rsidRPr="006F506E" w:rsidRDefault="00791423" w:rsidP="00791423">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rsidR="00791423" w:rsidRPr="006F506E" w:rsidRDefault="00791423" w:rsidP="00791423">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rsidR="00791423" w:rsidRPr="006F506E" w:rsidRDefault="00791423" w:rsidP="00791423">
      <w:pPr>
        <w:rPr>
          <w:sz w:val="12"/>
        </w:rPr>
      </w:pPr>
      <w:r w:rsidRPr="006F506E">
        <w:rPr>
          <w:sz w:val="12"/>
        </w:rPr>
        <w:t>Patents confer the right to exclud</w:t>
      </w:r>
      <w:bookmarkStart w:id="1" w:name="_GoBack"/>
      <w:bookmarkEnd w:id="1"/>
      <w:r w:rsidRPr="006F506E">
        <w:rPr>
          <w:sz w:val="12"/>
        </w:rPr>
        <w:t xml:space="preserve">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rsidR="00791423" w:rsidRPr="00D1700D" w:rsidRDefault="00791423" w:rsidP="00791423">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rsidR="00791423" w:rsidRDefault="00791423" w:rsidP="00791423">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rsidR="00791423" w:rsidRDefault="00791423" w:rsidP="00791423">
      <w:pPr>
        <w:rPr>
          <w:sz w:val="12"/>
        </w:rPr>
      </w:pPr>
    </w:p>
    <w:p w:rsidR="00791423" w:rsidRPr="00FE51A3" w:rsidRDefault="00791423" w:rsidP="00791423">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791423" w:rsidRPr="00FE51A3" w:rsidRDefault="00791423" w:rsidP="00791423">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rsidR="00791423" w:rsidRPr="00311A9C" w:rsidRDefault="00791423" w:rsidP="00791423">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rsidR="00791423" w:rsidRDefault="00791423" w:rsidP="00791423"/>
    <w:p w:rsidR="00791423" w:rsidRPr="00131F53" w:rsidRDefault="00791423" w:rsidP="00791423">
      <w:pPr>
        <w:pStyle w:val="Heading4"/>
      </w:pPr>
      <w:r w:rsidRPr="009A7E01">
        <w:rPr>
          <w:u w:val="single"/>
        </w:rPr>
        <w:t>Extinction</w:t>
      </w:r>
      <w:r w:rsidRPr="00131F53">
        <w:t xml:space="preserve"> </w:t>
      </w:r>
    </w:p>
    <w:p w:rsidR="00791423" w:rsidRPr="00131F53" w:rsidRDefault="00791423" w:rsidP="0079142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791423" w:rsidRPr="00790705" w:rsidRDefault="00791423" w:rsidP="00791423">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rsidR="00791423" w:rsidRPr="00790705" w:rsidRDefault="00791423" w:rsidP="00791423">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rsidR="00791423" w:rsidRPr="00790705" w:rsidRDefault="00791423" w:rsidP="00791423">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791423" w:rsidRDefault="00791423" w:rsidP="00791423">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rsidR="00FA2AF0" w:rsidRDefault="00FA2AF0" w:rsidP="00FA2AF0"/>
    <w:p w:rsidR="00D818CE" w:rsidRPr="001250ED" w:rsidRDefault="00265A0A" w:rsidP="00265A0A">
      <w:pPr>
        <w:pStyle w:val="Heading4"/>
      </w:pPr>
      <w:r>
        <w:t>Covid is a form of bio terror.</w:t>
      </w:r>
    </w:p>
    <w:p w:rsidR="00D818CE" w:rsidRPr="00D818CE" w:rsidRDefault="00D818CE" w:rsidP="00D818CE"/>
    <w:sectPr w:rsidR="00D818CE" w:rsidRPr="00D818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DA1F25"/>
    <w:multiLevelType w:val="hybridMultilevel"/>
    <w:tmpl w:val="1BA85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D003E5"/>
    <w:multiLevelType w:val="hybridMultilevel"/>
    <w:tmpl w:val="72ACB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66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2B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5C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B21"/>
    <w:rsid w:val="002343FE"/>
    <w:rsid w:val="00235F7B"/>
    <w:rsid w:val="002502CF"/>
    <w:rsid w:val="00265A0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42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AA4"/>
    <w:rsid w:val="00864E76"/>
    <w:rsid w:val="00872581"/>
    <w:rsid w:val="0087459D"/>
    <w:rsid w:val="00874E51"/>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3454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62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6E7"/>
    <w:rsid w:val="00D61A4E"/>
    <w:rsid w:val="00D634EA"/>
    <w:rsid w:val="00D713A1"/>
    <w:rsid w:val="00D77956"/>
    <w:rsid w:val="00D80F0C"/>
    <w:rsid w:val="00D818C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AE"/>
    <w:rsid w:val="00FA2AF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3305369-1462-9840-A221-BED235A6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75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66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66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66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9"/>
    <w:unhideWhenUsed/>
    <w:qFormat/>
    <w:rsid w:val="00BE66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66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621"/>
  </w:style>
  <w:style w:type="character" w:customStyle="1" w:styleId="Heading1Char">
    <w:name w:val="Heading 1 Char"/>
    <w:aliases w:val="Pocket Char"/>
    <w:basedOn w:val="DefaultParagraphFont"/>
    <w:link w:val="Heading1"/>
    <w:uiPriority w:val="9"/>
    <w:rsid w:val="00BE66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66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6621"/>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BE66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6621"/>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BE6621"/>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BE66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6621"/>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BE6621"/>
    <w:rPr>
      <w:color w:val="auto"/>
      <w:u w:val="none"/>
    </w:rPr>
  </w:style>
  <w:style w:type="paragraph" w:styleId="DocumentMap">
    <w:name w:val="Document Map"/>
    <w:basedOn w:val="Normal"/>
    <w:link w:val="DocumentMapChar"/>
    <w:uiPriority w:val="99"/>
    <w:semiHidden/>
    <w:unhideWhenUsed/>
    <w:rsid w:val="00BE66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6621"/>
    <w:rPr>
      <w:rFonts w:ascii="Lucida Grande" w:hAnsi="Lucida Grande" w:cs="Lucida Grande"/>
    </w:rPr>
  </w:style>
  <w:style w:type="paragraph" w:styleId="ListParagraph">
    <w:name w:val="List Paragraph"/>
    <w:basedOn w:val="Normal"/>
    <w:uiPriority w:val="34"/>
    <w:qFormat/>
    <w:rsid w:val="00BE6621"/>
    <w:pPr>
      <w:ind w:left="720"/>
      <w:contextualSpacing/>
    </w:pPr>
  </w:style>
  <w:style w:type="paragraph" w:customStyle="1" w:styleId="textbold">
    <w:name w:val="text bold"/>
    <w:basedOn w:val="Normal"/>
    <w:link w:val="Emphasis"/>
    <w:uiPriority w:val="20"/>
    <w:qFormat/>
    <w:rsid w:val="001875C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9F5811-52FB-484B-855C-5DCF3DF3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80</TotalTime>
  <Pages>1</Pages>
  <Words>10930</Words>
  <Characters>62301</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2021-09-17T20:43:00Z</dcterms:created>
  <dcterms:modified xsi:type="dcterms:W3CDTF">2021-09-17T23:43:00Z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