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3207A" w:rsidRDefault="0033207A" w:rsidP="006117D4">
      <w:pPr>
        <w:pStyle w:val="Heading2"/>
        <w:rPr>
          <w:rFonts w:cs="Calibri"/>
          <w:color w:val="000000" w:themeColor="text1"/>
        </w:rPr>
      </w:pPr>
      <w:bookmarkStart w:id="0" w:name="OLE_LINK11"/>
      <w:bookmarkStart w:id="1" w:name="OLE_LINK12"/>
      <w:r>
        <w:rPr>
          <w:rFonts w:cs="Calibri"/>
          <w:color w:val="000000" w:themeColor="text1"/>
        </w:rPr>
        <w:t>1</w:t>
      </w:r>
    </w:p>
    <w:p w:rsidR="00A217CD" w:rsidRPr="006D797E" w:rsidRDefault="0033207A" w:rsidP="00A217CD">
      <w:pPr>
        <w:pStyle w:val="Heading4"/>
        <w:rPr>
          <w:rFonts w:cs="Calibri"/>
        </w:rPr>
      </w:pPr>
      <w:r w:rsidRPr="003A6C3F">
        <w:rPr>
          <w:u w:val="single"/>
        </w:rPr>
        <w:t xml:space="preserve">1. Interp: </w:t>
      </w:r>
      <w:r w:rsidRPr="003A6C3F">
        <w:t xml:space="preserve">At all TOC bid-distributing tournaments, </w:t>
      </w:r>
      <w:r w:rsidR="00A217CD" w:rsidRPr="006D797E">
        <w:rPr>
          <w:rFonts w:cs="Calibri"/>
        </w:rPr>
        <w:t>Interp: Debaters must disclose round reports on the 20</w:t>
      </w:r>
      <w:r w:rsidR="00A217CD">
        <w:rPr>
          <w:rFonts w:cs="Calibri"/>
        </w:rPr>
        <w:t>21</w:t>
      </w:r>
      <w:r w:rsidR="00A217CD" w:rsidRPr="006D797E">
        <w:rPr>
          <w:rFonts w:cs="Calibri"/>
        </w:rPr>
        <w:t>-20</w:t>
      </w:r>
      <w:r w:rsidR="00A217CD">
        <w:rPr>
          <w:rFonts w:cs="Calibri"/>
        </w:rPr>
        <w:t>22</w:t>
      </w:r>
      <w:r w:rsidR="00A217CD" w:rsidRPr="006D797E">
        <w:rPr>
          <w:rFonts w:cs="Calibri"/>
        </w:rPr>
        <w:t xml:space="preserve"> NDCA LD wiki for every round they have debated this season. Round reports disclose which positions (AC, NC, K, T, Theory, etc.) were read/gone for in every speech.</w:t>
      </w:r>
    </w:p>
    <w:p w:rsidR="0033207A" w:rsidRDefault="0033207A" w:rsidP="0033207A">
      <w:pPr>
        <w:pStyle w:val="Heading4"/>
      </w:pPr>
      <w:r w:rsidRPr="003A6C3F">
        <w:rPr>
          <w:u w:val="single"/>
        </w:rPr>
        <w:t>Violation:</w:t>
      </w:r>
      <w:r w:rsidRPr="003A6C3F">
        <w:t xml:space="preserve"> They </w:t>
      </w:r>
      <w:r>
        <w:t>didn’t disclose all their rounds a</w:t>
      </w:r>
      <w:r w:rsidR="00A217CD">
        <w:t>t</w:t>
      </w:r>
      <w:r>
        <w:t xml:space="preserve"> Columbia and UPenn.</w:t>
      </w:r>
    </w:p>
    <w:p w:rsidR="0033207A" w:rsidRPr="00B84691" w:rsidRDefault="0033207A" w:rsidP="0033207A">
      <w:r>
        <w:rPr>
          <w:noProof/>
        </w:rPr>
        <w:drawing>
          <wp:inline distT="0" distB="0" distL="0" distR="0">
            <wp:extent cx="7368406" cy="4596613"/>
            <wp:effectExtent l="0" t="0" r="0" b="127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2-02-12 at 8.51.01 AM.png"/>
                    <pic:cNvPicPr/>
                  </pic:nvPicPr>
                  <pic:blipFill>
                    <a:blip r:embed="rId9"/>
                    <a:stretch>
                      <a:fillRect/>
                    </a:stretch>
                  </pic:blipFill>
                  <pic:spPr>
                    <a:xfrm>
                      <a:off x="0" y="0"/>
                      <a:ext cx="7368406" cy="4596613"/>
                    </a:xfrm>
                    <a:prstGeom prst="rect">
                      <a:avLst/>
                    </a:prstGeom>
                  </pic:spPr>
                </pic:pic>
              </a:graphicData>
            </a:graphic>
          </wp:inline>
        </w:drawing>
      </w:r>
    </w:p>
    <w:p w:rsidR="0033207A" w:rsidRPr="00ED4C60" w:rsidRDefault="0033207A" w:rsidP="0033207A"/>
    <w:p w:rsidR="00A217CD" w:rsidRPr="006D797E" w:rsidRDefault="00A217CD" w:rsidP="00A217CD">
      <w:pPr>
        <w:pStyle w:val="Heading4"/>
        <w:rPr>
          <w:rFonts w:cs="Calibri"/>
        </w:rPr>
      </w:pPr>
      <w:r w:rsidRPr="006D797E">
        <w:rPr>
          <w:rFonts w:cs="Calibri"/>
        </w:rPr>
        <w:lastRenderedPageBreak/>
        <w:t>Standards:</w:t>
      </w:r>
    </w:p>
    <w:p w:rsidR="00A217CD" w:rsidRPr="006D797E" w:rsidRDefault="00A217CD" w:rsidP="00A217CD">
      <w:pPr>
        <w:pStyle w:val="Heading4"/>
        <w:rPr>
          <w:rFonts w:cs="Calibri"/>
        </w:rPr>
      </w:pPr>
      <w:r w:rsidRPr="006D797E">
        <w:rPr>
          <w:rFonts w:cs="Calibri"/>
        </w:rPr>
        <w:t xml:space="preserve">1] Level Playing Field – big schools can go around and scout and collect flows but independents are left in the dark so round reports are key </w:t>
      </w:r>
      <w:r>
        <w:rPr>
          <w:rFonts w:cs="Calibri"/>
        </w:rPr>
        <w:t xml:space="preserve">to </w:t>
      </w:r>
      <w:r w:rsidRPr="006D797E">
        <w:rPr>
          <w:rFonts w:cs="Calibri"/>
        </w:rPr>
        <w:t>prep- they give you an idea of overall what layers debaters like going for so you can best prepare your strategy when you hit them. Accessibility first and independent voter – it’s an impact multiplier</w:t>
      </w:r>
    </w:p>
    <w:p w:rsidR="00A217CD" w:rsidRDefault="00A217CD" w:rsidP="00A217CD">
      <w:pPr>
        <w:pStyle w:val="Heading4"/>
        <w:rPr>
          <w:rFonts w:cs="Calibri"/>
        </w:rPr>
      </w:pPr>
      <w:r w:rsidRPr="006D797E">
        <w:rPr>
          <w:rFonts w:cs="Calibri"/>
        </w:rPr>
        <w:t xml:space="preserve">2] Strategy Education – round reports help novices understand the context in which positions are read by good debaters and help with brainstorming potential 1NCs vs </w:t>
      </w:r>
      <w:proofErr w:type="spellStart"/>
      <w:r w:rsidRPr="006D797E">
        <w:rPr>
          <w:rFonts w:cs="Calibri"/>
        </w:rPr>
        <w:t>affs</w:t>
      </w:r>
      <w:proofErr w:type="spellEnd"/>
      <w:r w:rsidRPr="006D797E">
        <w:rPr>
          <w:rFonts w:cs="Calibri"/>
        </w:rPr>
        <w:t xml:space="preserve"> – helps compensate for kids who can’t afford coaches to prep out </w:t>
      </w:r>
      <w:proofErr w:type="spellStart"/>
      <w:r w:rsidRPr="006D797E">
        <w:rPr>
          <w:rFonts w:cs="Calibri"/>
        </w:rPr>
        <w:t>affs</w:t>
      </w:r>
      <w:proofErr w:type="spellEnd"/>
      <w:r w:rsidRPr="006D797E">
        <w:rPr>
          <w:rFonts w:cs="Calibri"/>
        </w:rPr>
        <w:t xml:space="preserve">. </w:t>
      </w:r>
    </w:p>
    <w:p w:rsidR="0033207A" w:rsidRPr="001875C8" w:rsidRDefault="0033207A" w:rsidP="0033207A"/>
    <w:p w:rsidR="0033207A" w:rsidRDefault="0033207A" w:rsidP="0033207A">
      <w:pPr>
        <w:pStyle w:val="Heading4"/>
      </w:pPr>
      <w:r>
        <w:t>Paradigm:</w:t>
      </w:r>
    </w:p>
    <w:p w:rsidR="0033207A" w:rsidRPr="00D204AC" w:rsidRDefault="0033207A" w:rsidP="0033207A">
      <w:pPr>
        <w:pStyle w:val="Heading4"/>
      </w:pPr>
      <w:r w:rsidRPr="00D204AC">
        <w:t>Fairness is a voter— we presuppose all arguments are evaluated fairly</w:t>
      </w:r>
    </w:p>
    <w:p w:rsidR="0033207A" w:rsidRPr="00D204AC" w:rsidRDefault="0033207A" w:rsidP="0033207A">
      <w:pPr>
        <w:pStyle w:val="Heading4"/>
      </w:pPr>
      <w:r w:rsidRPr="00D204AC">
        <w:t>Education is a voter – only portable skill outside of debate and only reason debates funded</w:t>
      </w:r>
    </w:p>
    <w:p w:rsidR="0033207A" w:rsidRPr="00D204AC" w:rsidRDefault="0033207A" w:rsidP="0033207A">
      <w:pPr>
        <w:pStyle w:val="Heading4"/>
      </w:pPr>
      <w:r w:rsidRPr="00D204AC">
        <w:t xml:space="preserve">Drop the debater— a) deter future </w:t>
      </w:r>
      <w:proofErr w:type="gramStart"/>
      <w:r w:rsidRPr="00D204AC">
        <w:t>abuse ,</w:t>
      </w:r>
      <w:proofErr w:type="gramEnd"/>
      <w:r w:rsidRPr="00D204AC">
        <w:t xml:space="preserve"> b) skewed 1</w:t>
      </w:r>
      <w:r>
        <w:t>A</w:t>
      </w:r>
      <w:r w:rsidRPr="00D204AC">
        <w:t xml:space="preserve">C </w:t>
      </w:r>
      <w:proofErr w:type="spellStart"/>
      <w:r w:rsidRPr="00D204AC">
        <w:t>strat</w:t>
      </w:r>
      <w:proofErr w:type="spellEnd"/>
      <w:r w:rsidRPr="00D204AC">
        <w:t xml:space="preserve"> so we can’t go back on substance</w:t>
      </w:r>
    </w:p>
    <w:p w:rsidR="0033207A" w:rsidRPr="00D204AC" w:rsidRDefault="0033207A" w:rsidP="0033207A">
      <w:pPr>
        <w:pStyle w:val="Heading4"/>
      </w:pPr>
      <w:r w:rsidRPr="00D204AC">
        <w:t xml:space="preserve">Competing interps—a] </w:t>
      </w:r>
      <w:proofErr w:type="spellStart"/>
      <w:r w:rsidRPr="00D204AC">
        <w:t>normsetting</w:t>
      </w:r>
      <w:proofErr w:type="spellEnd"/>
      <w:r w:rsidRPr="00D204AC">
        <w:t xml:space="preserve">—we find the best possible norms b] reasonability’s arbitrary and self-serving c] reasonability collapses—you use offense/defense on paradigm. </w:t>
      </w:r>
    </w:p>
    <w:p w:rsidR="0033207A" w:rsidRDefault="0033207A" w:rsidP="0033207A">
      <w:pPr>
        <w:pStyle w:val="Heading4"/>
      </w:pPr>
      <w:r w:rsidRPr="00D204AC">
        <w:t xml:space="preserve">No RVIs—a] illogical—you shouldn’t win for proving you are fair it’s an expectation b] baiting—they’ll bait theory and prep it out—justifies infinite abuse c] they could collapse for </w:t>
      </w:r>
      <w:r>
        <w:t>7</w:t>
      </w:r>
      <w:r w:rsidRPr="00D204AC">
        <w:t xml:space="preserve"> minutes in the 1</w:t>
      </w:r>
      <w:r>
        <w:t>NC</w:t>
      </w:r>
      <w:r w:rsidRPr="00D204AC">
        <w:t xml:space="preserve"> while I only spent 30 </w:t>
      </w:r>
      <w:proofErr w:type="spellStart"/>
      <w:r w:rsidRPr="00D204AC">
        <w:t>sceonds</w:t>
      </w:r>
      <w:proofErr w:type="spellEnd"/>
      <w:r w:rsidRPr="00D204AC">
        <w:t xml:space="preserve"> in the 1</w:t>
      </w:r>
      <w:r>
        <w:t>AC</w:t>
      </w:r>
    </w:p>
    <w:p w:rsidR="0033207A" w:rsidRPr="0033207A" w:rsidRDefault="0033207A" w:rsidP="0033207A"/>
    <w:p w:rsidR="006117D4" w:rsidRPr="006948C8" w:rsidRDefault="0033207A" w:rsidP="006117D4">
      <w:pPr>
        <w:pStyle w:val="Heading2"/>
        <w:rPr>
          <w:rFonts w:cs="Calibri"/>
          <w:color w:val="000000" w:themeColor="text1"/>
        </w:rPr>
      </w:pPr>
      <w:r>
        <w:rPr>
          <w:rFonts w:cs="Calibri"/>
          <w:color w:val="000000" w:themeColor="text1"/>
        </w:rPr>
        <w:lastRenderedPageBreak/>
        <w:t>2</w:t>
      </w:r>
    </w:p>
    <w:p w:rsidR="006117D4" w:rsidRPr="006948C8" w:rsidRDefault="006117D4" w:rsidP="006117D4">
      <w:pPr>
        <w:pStyle w:val="Heading4"/>
        <w:rPr>
          <w:rFonts w:cs="Calibri"/>
          <w:color w:val="000000" w:themeColor="text1"/>
        </w:rPr>
      </w:pPr>
      <w:bookmarkStart w:id="2" w:name="OLE_LINK1"/>
      <w:bookmarkStart w:id="3" w:name="OLE_LINK2"/>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6117D4" w:rsidRPr="006948C8" w:rsidRDefault="006117D4" w:rsidP="006117D4">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10"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6117D4" w:rsidRPr="006948C8" w:rsidRDefault="006117D4" w:rsidP="006117D4">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w:t>
      </w:r>
      <w:proofErr w:type="spellStart"/>
      <w:r w:rsidRPr="006948C8">
        <w:rPr>
          <w:rStyle w:val="Emphasis"/>
          <w:color w:val="000000" w:themeColor="text1"/>
        </w:rPr>
        <w:t>pitier</w:t>
      </w:r>
      <w:proofErr w:type="spellEnd"/>
      <w:r w:rsidRPr="006948C8">
        <w:rPr>
          <w:rStyle w:val="Emphasis"/>
          <w:color w:val="000000" w:themeColor="text1"/>
        </w:rPr>
        <w:t xml:space="preserve">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xml:space="preserve">. In this schema, the pitied person is used as a vehicle for the </w:t>
      </w:r>
      <w:proofErr w:type="spellStart"/>
      <w:r w:rsidRPr="006948C8">
        <w:rPr>
          <w:rStyle w:val="Emphasis"/>
          <w:color w:val="000000" w:themeColor="text1"/>
        </w:rPr>
        <w:t>pitier</w:t>
      </w:r>
      <w:proofErr w:type="spellEnd"/>
      <w:r w:rsidRPr="006948C8">
        <w:rPr>
          <w:rStyle w:val="Emphasis"/>
          <w:color w:val="000000" w:themeColor="text1"/>
        </w:rPr>
        <w:t xml:space="preserve">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6948C8">
        <w:rPr>
          <w:rStyle w:val="Emphasis"/>
          <w:color w:val="000000" w:themeColor="text1"/>
        </w:rPr>
        <w:lastRenderedPageBreak/>
        <w:t>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6948C8">
        <w:rPr>
          <w:rStyle w:val="Emphasis"/>
          <w:color w:val="000000" w:themeColor="text1"/>
        </w:rPr>
        <w:t>puffed up</w:t>
      </w:r>
      <w:proofErr w:type="gramEnd"/>
      <w:r w:rsidRPr="006948C8">
        <w:rPr>
          <w:rStyle w:val="Emphasis"/>
          <w:color w:val="000000" w:themeColor="text1"/>
        </w:rPr>
        <w:t xml:space="preserve">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w:t>
      </w:r>
      <w:proofErr w:type="spellStart"/>
      <w:r w:rsidRPr="006948C8">
        <w:rPr>
          <w:rStyle w:val="Emphasis"/>
          <w:color w:val="000000" w:themeColor="text1"/>
        </w:rPr>
        <w:t>Siebers’s</w:t>
      </w:r>
      <w:proofErr w:type="spellEnd"/>
      <w:r w:rsidRPr="006948C8">
        <w:rPr>
          <w:rStyle w:val="Emphasis"/>
          <w:color w:val="000000" w:themeColor="text1"/>
        </w:rPr>
        <w:t xml:space="preserve">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lastRenderedPageBreak/>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 xml:space="preserve">secondary pity, as a defense against primary pity’s incursions, reinforces the ego’s fantasy of sovereignty. Secondary pity, in other words, can be seen as a variation of secondary narcissism: these affects enlarge the ego of the </w:t>
      </w:r>
      <w:proofErr w:type="spellStart"/>
      <w:r w:rsidRPr="006948C8">
        <w:rPr>
          <w:rStyle w:val="Emphasis"/>
          <w:color w:val="000000" w:themeColor="text1"/>
        </w:rPr>
        <w:t>pitier</w:t>
      </w:r>
      <w:proofErr w:type="spellEnd"/>
      <w:r w:rsidRPr="006948C8">
        <w:rPr>
          <w:rStyle w:val="Emphasis"/>
          <w:color w:val="000000" w:themeColor="text1"/>
        </w:rPr>
        <w:t xml:space="preserve">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 xml:space="preserve">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6948C8">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rsidR="006117D4" w:rsidRPr="006948C8" w:rsidRDefault="006117D4" w:rsidP="006117D4">
      <w:pPr>
        <w:pStyle w:val="Heading4"/>
        <w:rPr>
          <w:rFonts w:cs="Calibri"/>
          <w:color w:val="000000" w:themeColor="text1"/>
        </w:rPr>
      </w:pPr>
      <w:r w:rsidRPr="006948C8">
        <w:rPr>
          <w:rFonts w:cs="Calibri"/>
          <w:color w:val="000000" w:themeColor="text1"/>
        </w:rPr>
        <w:t xml:space="preserve">The affirmative’s politics are tied to a rehabilitative futurism where the signifier of the </w:t>
      </w:r>
      <w:proofErr w:type="spellStart"/>
      <w:r w:rsidRPr="006948C8">
        <w:rPr>
          <w:rFonts w:cs="Calibri"/>
          <w:color w:val="000000" w:themeColor="text1"/>
        </w:rPr>
        <w:t>fantasmatic</w:t>
      </w:r>
      <w:proofErr w:type="spellEnd"/>
      <w:r w:rsidRPr="006948C8">
        <w:rPr>
          <w:rFonts w:cs="Calibri"/>
          <w:color w:val="000000" w:themeColor="text1"/>
        </w:rPr>
        <w:t xml:space="preserve">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rsidR="006117D4" w:rsidRPr="006948C8" w:rsidRDefault="006117D4" w:rsidP="006117D4">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11"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6117D4" w:rsidRDefault="006117D4" w:rsidP="006117D4">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t>
      </w:r>
      <w:r w:rsidRPr="006948C8">
        <w:rPr>
          <w:color w:val="000000" w:themeColor="text1"/>
          <w:sz w:val="14"/>
        </w:rPr>
        <w:lastRenderedPageBreak/>
        <w:t xml:space="preserve">“Who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 xml:space="preserve">a </w:t>
      </w:r>
      <w:proofErr w:type="spellStart"/>
      <w:r w:rsidRPr="00B60288">
        <w:rPr>
          <w:rStyle w:val="Emphasis"/>
          <w:color w:val="000000" w:themeColor="text1"/>
          <w:highlight w:val="green"/>
        </w:rPr>
        <w:t>fantasmatic</w:t>
      </w:r>
      <w:proofErr w:type="spellEnd"/>
      <w:r w:rsidRPr="00B60288">
        <w:rPr>
          <w:rStyle w:val="Emphasis"/>
          <w:color w:val="000000" w:themeColor="text1"/>
          <w:highlight w:val="green"/>
        </w:rPr>
        <w:t xml:space="preserve">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6117D4" w:rsidRPr="0089796E" w:rsidRDefault="006117D4" w:rsidP="006117D4">
      <w:pPr>
        <w:pStyle w:val="Heading4"/>
        <w:spacing w:before="0" w:line="276" w:lineRule="auto"/>
        <w:rPr>
          <w:rFonts w:cs="Calibri"/>
        </w:rPr>
      </w:pPr>
      <w:r>
        <w:rPr>
          <w:rFonts w:cs="Calibri"/>
        </w:rPr>
        <w:t xml:space="preserve">The affirmative’s scenario planning through the invocation of fiat is a voting issue – engagement with simulation forces disability to contemplate the nature of ability and disability which fosters internalized ableism and necessitates </w:t>
      </w:r>
      <w:proofErr w:type="spellStart"/>
      <w:r>
        <w:rPr>
          <w:rFonts w:cs="Calibri"/>
        </w:rPr>
        <w:t>crip</w:t>
      </w:r>
      <w:proofErr w:type="spellEnd"/>
      <w:r>
        <w:rPr>
          <w:rFonts w:cs="Calibri"/>
        </w:rPr>
        <w:t xml:space="preserve"> death.</w:t>
      </w:r>
    </w:p>
    <w:p w:rsidR="006117D4" w:rsidRPr="00A35A28" w:rsidRDefault="006117D4" w:rsidP="006117D4">
      <w:pPr>
        <w:spacing w:line="276" w:lineRule="auto"/>
      </w:pPr>
      <w:r w:rsidRPr="00A35A28">
        <w:rPr>
          <w:rStyle w:val="Style13ptBold"/>
        </w:rPr>
        <w:t>Campbell 08</w:t>
      </w:r>
      <w:r w:rsidRPr="00A35A28">
        <w:t xml:space="preserve"> </w:t>
      </w:r>
      <w:r w:rsidRPr="00A35A28">
        <w:rPr>
          <w:sz w:val="16"/>
          <w:szCs w:val="16"/>
        </w:rPr>
        <w:t xml:space="preserve">(Dr Fiona Kumari </w:t>
      </w:r>
      <w:proofErr w:type="spellStart"/>
      <w:r w:rsidRPr="00A35A28">
        <w:rPr>
          <w:sz w:val="16"/>
          <w:szCs w:val="16"/>
        </w:rPr>
        <w:t>Campbellis</w:t>
      </w:r>
      <w:proofErr w:type="spellEnd"/>
      <w:r w:rsidRPr="00A35A28">
        <w:rPr>
          <w:sz w:val="16"/>
          <w:szCs w:val="16"/>
        </w:rPr>
        <w:t xml:space="preserve"> a Senior Lecturer in the School of Health and Wellbeing at the University of South Queensland </w:t>
      </w:r>
      <w:hyperlink r:id="rId12" w:history="1">
        <w:r w:rsidRPr="00490E60">
          <w:rPr>
            <w:rStyle w:val="Hyperlink"/>
            <w:sz w:val="16"/>
            <w:szCs w:val="16"/>
          </w:rPr>
          <w:t>http://www98.griffith.edu.au/dspace/bitstream/handle/10072/21024/50540_1.pdf</w:t>
        </w:r>
      </w:hyperlink>
      <w:r>
        <w:rPr>
          <w:rStyle w:val="Hyperlink"/>
          <w:sz w:val="16"/>
          <w:szCs w:val="16"/>
        </w:rPr>
        <w:t xml:space="preserve"> </w:t>
      </w:r>
      <w:r w:rsidRPr="00A35A28">
        <w:rPr>
          <w:sz w:val="16"/>
          <w:szCs w:val="16"/>
        </w:rPr>
        <w:t>“Exploring Internalized Ableism using Critical Race Theory” Disability and Society, Vol. 23 (2), p. 151-162) //</w:t>
      </w:r>
      <w:r>
        <w:rPr>
          <w:sz w:val="16"/>
          <w:szCs w:val="16"/>
        </w:rPr>
        <w:t>ACCS JM</w:t>
      </w:r>
    </w:p>
    <w:p w:rsidR="006117D4" w:rsidRPr="00185FCF" w:rsidRDefault="006117D4" w:rsidP="006117D4">
      <w:pPr>
        <w:rPr>
          <w:sz w:val="16"/>
        </w:rPr>
      </w:pPr>
      <w:r w:rsidRPr="00F55A49">
        <w:rPr>
          <w:rStyle w:val="Emphasis"/>
          <w:highlight w:val="green"/>
        </w:rPr>
        <w:t>Internalized oppression</w:t>
      </w:r>
      <w:r w:rsidRPr="00F55A49">
        <w:rPr>
          <w:rStyle w:val="StyleUnderline"/>
        </w:rPr>
        <w:t xml:space="preserve"> is not the cause of our mistreatment; it </w:t>
      </w:r>
      <w:r w:rsidRPr="00F55A49">
        <w:rPr>
          <w:rStyle w:val="Emphasis"/>
          <w:highlight w:val="green"/>
        </w:rPr>
        <w:t>is the result of</w:t>
      </w:r>
      <w:r w:rsidRPr="00F55A49">
        <w:rPr>
          <w:rStyle w:val="Emphasis"/>
        </w:rPr>
        <w:t xml:space="preserve"> our </w:t>
      </w:r>
      <w:r w:rsidRPr="00F55A49">
        <w:rPr>
          <w:rStyle w:val="Emphasis"/>
          <w:highlight w:val="green"/>
        </w:rPr>
        <w:t>mistreatment.</w:t>
      </w:r>
      <w:r w:rsidRPr="00603C72">
        <w:rPr>
          <w:sz w:val="16"/>
        </w:rPr>
        <w:t xml:space="preserve"> </w:t>
      </w:r>
      <w:r w:rsidRPr="00F55A49">
        <w:rPr>
          <w:rStyle w:val="StyleUnderline"/>
        </w:rPr>
        <w:t>It would not exist without the real external oppression that forms the social climate in which we exist.</w:t>
      </w:r>
      <w:r w:rsidRPr="00603C72">
        <w:rPr>
          <w:sz w:val="16"/>
        </w:rPr>
        <w:t xml:space="preserve"> Once oppression has been internalized, little force is needed to keep us submissive. </w:t>
      </w:r>
      <w:r w:rsidRPr="00F55A49">
        <w:rPr>
          <w:rStyle w:val="Emphasis"/>
          <w:highlight w:val="green"/>
        </w:rPr>
        <w:t xml:space="preserve">We </w:t>
      </w:r>
      <w:proofErr w:type="spellStart"/>
      <w:r w:rsidRPr="00F55A49">
        <w:rPr>
          <w:rStyle w:val="Emphasis"/>
          <w:highlight w:val="green"/>
        </w:rPr>
        <w:t>harbour</w:t>
      </w:r>
      <w:proofErr w:type="spellEnd"/>
      <w:r w:rsidRPr="00F55A49">
        <w:rPr>
          <w:rStyle w:val="StyleUnderline"/>
        </w:rPr>
        <w:t xml:space="preserve"> inside ourselves the </w:t>
      </w:r>
      <w:r w:rsidRPr="00F55A49">
        <w:rPr>
          <w:rStyle w:val="Emphasis"/>
          <w:highlight w:val="green"/>
        </w:rPr>
        <w:t>pain and</w:t>
      </w:r>
      <w:r w:rsidRPr="00F55A49">
        <w:rPr>
          <w:rStyle w:val="StyleUnderline"/>
        </w:rPr>
        <w:t xml:space="preserve"> the memories, the </w:t>
      </w:r>
      <w:r w:rsidRPr="00F55A49">
        <w:rPr>
          <w:rStyle w:val="Emphasis"/>
          <w:highlight w:val="green"/>
        </w:rPr>
        <w:t>fears</w:t>
      </w:r>
      <w:r w:rsidRPr="00F55A49">
        <w:rPr>
          <w:rStyle w:val="StyleUnderline"/>
        </w:rPr>
        <w:t xml:space="preserve"> and the confusions, the negative self-images and the low expectations, </w:t>
      </w:r>
      <w:r w:rsidRPr="00F55A49">
        <w:rPr>
          <w:rStyle w:val="Emphasis"/>
          <w:highlight w:val="green"/>
        </w:rPr>
        <w:t>turning them into weapons</w:t>
      </w:r>
      <w:r w:rsidRPr="00F55A49">
        <w:rPr>
          <w:rStyle w:val="StyleUnderline"/>
        </w:rPr>
        <w:t xml:space="preserve"> with </w:t>
      </w:r>
      <w:r w:rsidRPr="00F55A49">
        <w:rPr>
          <w:rStyle w:val="Emphasis"/>
        </w:rPr>
        <w:t>which</w:t>
      </w:r>
      <w:r w:rsidRPr="00F55A49">
        <w:rPr>
          <w:rStyle w:val="StyleUnderline"/>
        </w:rPr>
        <w:t xml:space="preserve"> to </w:t>
      </w:r>
      <w:r w:rsidRPr="00F55A49">
        <w:rPr>
          <w:rStyle w:val="Emphasis"/>
        </w:rPr>
        <w:t>re-injure ourselves</w:t>
      </w:r>
      <w:r w:rsidRPr="00F55A49">
        <w:rPr>
          <w:rStyle w:val="StyleUnderline"/>
        </w:rPr>
        <w:t xml:space="preserve">, </w:t>
      </w:r>
      <w:r w:rsidRPr="00F55A49">
        <w:rPr>
          <w:rStyle w:val="Emphasis"/>
        </w:rPr>
        <w:t>every day of our lives.</w:t>
      </w:r>
      <w:r w:rsidRPr="00603C72">
        <w:rPr>
          <w:sz w:val="16"/>
        </w:rPr>
        <w:t xml:space="preserve"> (Mason, as cited Marks, 1999, p.25). </w:t>
      </w:r>
      <w:proofErr w:type="spellStart"/>
      <w:r w:rsidRPr="00900FBB">
        <w:rPr>
          <w:rStyle w:val="Emphasis"/>
          <w:highlight w:val="green"/>
        </w:rPr>
        <w:t>Internalised</w:t>
      </w:r>
      <w:proofErr w:type="spellEnd"/>
      <w:r w:rsidRPr="00900FBB">
        <w:rPr>
          <w:rStyle w:val="Emphasis"/>
          <w:highlight w:val="green"/>
        </w:rPr>
        <w:t xml:space="preserve"> ableism means that to assimilate into the norm</w:t>
      </w:r>
      <w:r w:rsidRPr="002C528E">
        <w:rPr>
          <w:rStyle w:val="StyleUnderline"/>
        </w:rPr>
        <w:t xml:space="preserve"> the </w:t>
      </w:r>
      <w:r w:rsidRPr="00F55A49">
        <w:rPr>
          <w:rStyle w:val="StyleUnderline"/>
        </w:rPr>
        <w:t xml:space="preserve">referentially disabled individual is required to embrace, </w:t>
      </w:r>
      <w:proofErr w:type="gramStart"/>
      <w:r w:rsidRPr="00F55A49">
        <w:rPr>
          <w:rStyle w:val="StyleUnderline"/>
        </w:rPr>
        <w:t>indeed</w:t>
      </w:r>
      <w:proofErr w:type="gramEnd"/>
      <w:r w:rsidRPr="00F55A49">
        <w:rPr>
          <w:rStyle w:val="StyleUnderline"/>
        </w:rPr>
        <w:t xml:space="preserve"> to assume an ‘identity’ other than one’s own</w:t>
      </w:r>
      <w:r w:rsidRPr="00603C72">
        <w:rPr>
          <w:sz w:val="16"/>
        </w:rPr>
        <w:t xml:space="preserve"> – and </w:t>
      </w:r>
      <w:r w:rsidRPr="00F55A49">
        <w:rPr>
          <w:rStyle w:val="StyleUnderline"/>
        </w:rPr>
        <w:t xml:space="preserve">this subject is repeatedly reminded by epistemological formations and individuals with hegemonic </w:t>
      </w:r>
      <w:proofErr w:type="spellStart"/>
      <w:r w:rsidRPr="00F55A49">
        <w:rPr>
          <w:rStyle w:val="StyleUnderline"/>
        </w:rPr>
        <w:t>subjectifications</w:t>
      </w:r>
      <w:proofErr w:type="spellEnd"/>
      <w:r w:rsidRPr="00F55A49">
        <w:rPr>
          <w:rStyle w:val="StyleUnderline"/>
        </w:rPr>
        <w:t xml:space="preserve"> of their provisional and (real) identity.</w:t>
      </w:r>
      <w:r w:rsidRPr="00603C72">
        <w:rPr>
          <w:sz w:val="16"/>
        </w:rPr>
        <w:t xml:space="preserve"> I am not implying that subjects have a true or real essence. </w:t>
      </w:r>
      <w:proofErr w:type="gramStart"/>
      <w:r w:rsidRPr="00603C72">
        <w:rPr>
          <w:sz w:val="16"/>
        </w:rPr>
        <w:t>Indeed</w:t>
      </w:r>
      <w:proofErr w:type="gramEnd"/>
      <w:r w:rsidRPr="00603C72">
        <w:rPr>
          <w:sz w:val="16"/>
        </w:rPr>
        <w:t xml:space="preserve"> the subjects' formation is in a constant state of fluidity, multiplicity and (re)formation. However, </w:t>
      </w:r>
      <w:r w:rsidRPr="00900FBB">
        <w:rPr>
          <w:rStyle w:val="Emphasis"/>
          <w:highlight w:val="green"/>
        </w:rPr>
        <w:t>disabled people</w:t>
      </w:r>
      <w:r w:rsidRPr="00F55A49">
        <w:rPr>
          <w:rStyle w:val="StyleUnderline"/>
        </w:rPr>
        <w:t xml:space="preserve"> often </w:t>
      </w:r>
      <w:r w:rsidRPr="00900FBB">
        <w:rPr>
          <w:rStyle w:val="Emphasis"/>
          <w:highlight w:val="green"/>
        </w:rPr>
        <w:t>feel compelled to fabricate ‘who’ they are</w:t>
      </w:r>
      <w:r w:rsidRPr="00603C72">
        <w:rPr>
          <w:sz w:val="16"/>
        </w:rPr>
        <w:t xml:space="preserve"> – </w:t>
      </w:r>
      <w:r w:rsidRPr="00F55A49">
        <w:rPr>
          <w:rStyle w:val="StyleUnderline"/>
        </w:rPr>
        <w:t>to adopt postures and comportments that are additional to self.</w:t>
      </w:r>
      <w:r w:rsidRPr="00603C72">
        <w:rPr>
          <w:sz w:val="16"/>
        </w:rPr>
        <w:t xml:space="preserve"> The formation of </w:t>
      </w:r>
      <w:proofErr w:type="spellStart"/>
      <w:r w:rsidRPr="00603C72">
        <w:rPr>
          <w:sz w:val="16"/>
        </w:rPr>
        <w:t>internalised</w:t>
      </w:r>
      <w:proofErr w:type="spellEnd"/>
      <w:r w:rsidRPr="00603C72">
        <w:rPr>
          <w:sz w:val="16"/>
        </w:rPr>
        <w:t xml:space="preserve"> ableism cannot be simply deduced by assessing the responses of individuals to Althusser’s famous interpolative hailing “Hey you, there” (Althusser &amp; </w:t>
      </w:r>
      <w:proofErr w:type="spellStart"/>
      <w:r w:rsidRPr="00603C72">
        <w:rPr>
          <w:sz w:val="16"/>
        </w:rPr>
        <w:t>Balibar</w:t>
      </w:r>
      <w:proofErr w:type="spellEnd"/>
      <w:r w:rsidRPr="00603C72">
        <w:rPr>
          <w:sz w:val="16"/>
        </w:rPr>
        <w:t xml:space="preserve">, 1979). Whilst a subject may respond to “Hey you there, </w:t>
      </w:r>
      <w:proofErr w:type="spellStart"/>
      <w:r w:rsidRPr="00603C72">
        <w:rPr>
          <w:sz w:val="16"/>
        </w:rPr>
        <w:t>crip</w:t>
      </w:r>
      <w:proofErr w:type="spellEnd"/>
      <w:r w:rsidRPr="00603C72">
        <w:rPr>
          <w:sz w:val="16"/>
        </w:rPr>
        <w:t xml:space="preserve">!” – it is naïve to assume that an affirmative response to this hailing repressively inaugurates negative disabled subjectification. In </w:t>
      </w:r>
      <w:proofErr w:type="gramStart"/>
      <w:r w:rsidRPr="00603C72">
        <w:rPr>
          <w:sz w:val="16"/>
        </w:rPr>
        <w:t>fact</w:t>
      </w:r>
      <w:proofErr w:type="gramEnd"/>
      <w:r w:rsidRPr="00603C72">
        <w:rPr>
          <w:sz w:val="16"/>
        </w:rPr>
        <w:t xml:space="preserve"> the adoption of more positive or oppositional ontologies of disability by the subject in question may be unexpectedly enabling. As Susan Park (2000: 91) argues “what is at stake here is not so much the accuracy behind the hailing privilege, but the power of the hailing itself to instantly determine (or elide) that thing it is naming”. Nonetheless, censure and the cancellation of the legitimacy of oppositional subjectivities remains common place as Cherney reminds us with respect to Deaf culture: “</w:t>
      </w:r>
      <w:r w:rsidRPr="00900FBB">
        <w:rPr>
          <w:rStyle w:val="Emphasis"/>
        </w:rPr>
        <w:t>If abnormal</w:t>
      </w:r>
      <w:r w:rsidRPr="00603C72">
        <w:rPr>
          <w:sz w:val="16"/>
        </w:rPr>
        <w:t xml:space="preserve"> [sic] </w:t>
      </w:r>
      <w:r w:rsidRPr="00900FBB">
        <w:rPr>
          <w:rStyle w:val="Emphasis"/>
        </w:rPr>
        <w:t>bodies must</w:t>
      </w:r>
      <w:r w:rsidRPr="00900FBB">
        <w:rPr>
          <w:rStyle w:val="StyleUnderline"/>
        </w:rPr>
        <w:t xml:space="preserve"> be fixed to </w:t>
      </w:r>
      <w:r w:rsidRPr="00900FBB">
        <w:rPr>
          <w:rStyle w:val="Emphasis"/>
        </w:rPr>
        <w:t>fit within dominant</w:t>
      </w:r>
      <w:r w:rsidRPr="00900FBB">
        <w:rPr>
          <w:rStyle w:val="StyleUnderline"/>
        </w:rPr>
        <w:t xml:space="preserve"> cultural </w:t>
      </w:r>
      <w:r w:rsidRPr="00900FBB">
        <w:rPr>
          <w:rStyle w:val="Emphasis"/>
        </w:rPr>
        <w:t>views</w:t>
      </w:r>
      <w:r w:rsidRPr="00900FBB">
        <w:rPr>
          <w:rStyle w:val="StyleUnderline"/>
        </w:rPr>
        <w:t xml:space="preserve"> of appropriateness </w:t>
      </w:r>
      <w:r w:rsidRPr="00900FBB">
        <w:rPr>
          <w:rStyle w:val="Emphasis"/>
        </w:rPr>
        <w:t>then</w:t>
      </w:r>
      <w:r w:rsidRPr="00900FBB">
        <w:rPr>
          <w:rStyle w:val="StyleUnderline"/>
        </w:rPr>
        <w:t xml:space="preserve"> the</w:t>
      </w:r>
      <w:r w:rsidRPr="00603C72">
        <w:rPr>
          <w:sz w:val="16"/>
        </w:rPr>
        <w:t xml:space="preserve"> Deaf </w:t>
      </w:r>
      <w:r w:rsidRPr="00900FBB">
        <w:rPr>
          <w:rStyle w:val="Emphasis"/>
        </w:rPr>
        <w:t>celebration of</w:t>
      </w:r>
      <w:r w:rsidRPr="00900FBB">
        <w:rPr>
          <w:rStyle w:val="StyleUnderline"/>
        </w:rPr>
        <w:t xml:space="preserve"> their </w:t>
      </w:r>
      <w:r w:rsidRPr="00900FBB">
        <w:rPr>
          <w:rStyle w:val="Emphasis"/>
        </w:rPr>
        <w:t>differences must be</w:t>
      </w:r>
      <w:r w:rsidRPr="00900FBB">
        <w:rPr>
          <w:rStyle w:val="StyleUnderline"/>
        </w:rPr>
        <w:t xml:space="preserve"> read as an </w:t>
      </w:r>
      <w:r w:rsidRPr="00900FBB">
        <w:rPr>
          <w:rStyle w:val="Emphasis"/>
        </w:rPr>
        <w:t>illegitimate</w:t>
      </w:r>
      <w:r w:rsidRPr="00900FBB">
        <w:rPr>
          <w:rStyle w:val="StyleUnderline"/>
        </w:rPr>
        <w:t xml:space="preserve"> model of advocacy</w:t>
      </w:r>
      <w:r w:rsidRPr="00603C72">
        <w:rPr>
          <w:sz w:val="16"/>
        </w:rPr>
        <w:t xml:space="preserve">”. (Cherney, 1999, p. 33). Foucault’s (1976; 1980) </w:t>
      </w:r>
      <w:proofErr w:type="spellStart"/>
      <w:r w:rsidRPr="00603C72">
        <w:rPr>
          <w:sz w:val="16"/>
        </w:rPr>
        <w:t>theorisation</w:t>
      </w:r>
      <w:proofErr w:type="spellEnd"/>
      <w:r w:rsidRPr="00603C72">
        <w:rPr>
          <w:sz w:val="16"/>
        </w:rPr>
        <w:t xml:space="preserve"> of power as productive may provide some offerings from which to build a conversation about </w:t>
      </w:r>
      <w:proofErr w:type="spellStart"/>
      <w:r w:rsidRPr="00603C72">
        <w:rPr>
          <w:sz w:val="16"/>
        </w:rPr>
        <w:t>internalised</w:t>
      </w:r>
      <w:proofErr w:type="spellEnd"/>
      <w:r w:rsidRPr="00603C72">
        <w:rPr>
          <w:sz w:val="16"/>
        </w:rPr>
        <w:t xml:space="preserve"> ableism. I am not so much interested in the ‘external’ effects of that power, but for the moment wish to concentrate on what Judith Butler aptly refers to as the ‘psychic life’ of power. She describes this dimension: … an account of subjection, it seems, must be traced in the turns of psychic life. More specifically, it must be traced in the peculiar turning of a subject against itself that takes place in acts of self-reproach, conscience, and melancholia that work in tandem with processes of social regulation (Butler, 1997b, p.19). In other words, the processes of subject formation cannot be separated from the subject him/herself who is brought into being though those very </w:t>
      </w:r>
      <w:proofErr w:type="spellStart"/>
      <w:r w:rsidRPr="00603C72">
        <w:rPr>
          <w:sz w:val="16"/>
        </w:rPr>
        <w:t>subjectifying</w:t>
      </w:r>
      <w:proofErr w:type="spellEnd"/>
      <w:r w:rsidRPr="00603C72">
        <w:rPr>
          <w:sz w:val="16"/>
        </w:rPr>
        <w:t xml:space="preserve"> processes. The consequences of taking into oneself negative subjectivities not only regulate and continually form identity (the disabled citizen) but can transcend and surpass the strictures of ableist authorizations. Judith Butler describes this process of the “carrying of a </w:t>
      </w:r>
      <w:proofErr w:type="spellStart"/>
      <w:r w:rsidRPr="00603C72">
        <w:rPr>
          <w:sz w:val="16"/>
        </w:rPr>
        <w:t>mnemic</w:t>
      </w:r>
      <w:proofErr w:type="spellEnd"/>
      <w:r w:rsidRPr="00603C72">
        <w:rPr>
          <w:sz w:val="16"/>
        </w:rPr>
        <w:t xml:space="preserve"> trace”: One need only consider the way in which the history of having been called an injurious name is embodied, how the words enter the limbs, craft the gesture, bend the spine …how these slurs </w:t>
      </w:r>
      <w:r w:rsidRPr="00603C72">
        <w:rPr>
          <w:sz w:val="16"/>
        </w:rPr>
        <w:lastRenderedPageBreak/>
        <w:t xml:space="preserve">accumulate over time, dissimulating their history, taking on the semblance of the natural, configuring and restricting the doxa that counts as “reality”. (Butler, 1997b, p. 159) The work of Williams and Williams-Morris (2000) links racism experienced by African Americans to the effects of hurtful words and negative cultural symbols on mental health, especially when marginalized groups embrace negative societal beliefs about themselves. They cite an international study by Fischer et al (1996) which inter alia links poor academic performance with poor social status. Although using different disciplinary language </w:t>
      </w:r>
      <w:proofErr w:type="spellStart"/>
      <w:r w:rsidRPr="00603C72">
        <w:rPr>
          <w:sz w:val="16"/>
        </w:rPr>
        <w:t>Wolfensberger</w:t>
      </w:r>
      <w:proofErr w:type="spellEnd"/>
      <w:r w:rsidRPr="00603C72">
        <w:rPr>
          <w:sz w:val="16"/>
        </w:rPr>
        <w:t xml:space="preserve"> (1972) in his seven core themes of SRV, identified role circularity as a significant obstacle to be overcome by disabled people wanting socially valued roles. Philosopher Linda Purdy contends </w:t>
      </w:r>
      <w:r w:rsidRPr="00900FBB">
        <w:rPr>
          <w:rStyle w:val="Emphasis"/>
        </w:rPr>
        <w:t>it is important to resist conflating disability with the disabled person.</w:t>
      </w:r>
      <w:r w:rsidRPr="00603C72">
        <w:rPr>
          <w:sz w:val="16"/>
        </w:rPr>
        <w:t xml:space="preserve"> She writes My disability is not me, no matter how much it may affect my choices. With this point firmly in mind, </w:t>
      </w:r>
      <w:r w:rsidRPr="00712CDB">
        <w:rPr>
          <w:rStyle w:val="StyleUnderline"/>
        </w:rPr>
        <w:t xml:space="preserve">it should be possible mentally </w:t>
      </w:r>
      <w:r w:rsidRPr="00712CDB">
        <w:rPr>
          <w:rStyle w:val="Emphasis"/>
          <w:highlight w:val="green"/>
        </w:rPr>
        <w:t>to separate</w:t>
      </w:r>
      <w:r w:rsidRPr="00603C72">
        <w:rPr>
          <w:rStyle w:val="Emphasis"/>
        </w:rPr>
        <w:t xml:space="preserve"> my </w:t>
      </w:r>
      <w:r w:rsidRPr="00712CDB">
        <w:rPr>
          <w:rStyle w:val="Emphasis"/>
          <w:highlight w:val="green"/>
        </w:rPr>
        <w:t>existence</w:t>
      </w:r>
      <w:r w:rsidRPr="00712CDB">
        <w:rPr>
          <w:rStyle w:val="StyleUnderline"/>
        </w:rPr>
        <w:t xml:space="preserve">s </w:t>
      </w:r>
      <w:r w:rsidRPr="00712CDB">
        <w:rPr>
          <w:rStyle w:val="Emphasis"/>
          <w:highlight w:val="green"/>
        </w:rPr>
        <w:t>from</w:t>
      </w:r>
      <w:r w:rsidRPr="00712CDB">
        <w:rPr>
          <w:rStyle w:val="StyleUnderline"/>
        </w:rPr>
        <w:t xml:space="preserve"> the existence of </w:t>
      </w:r>
      <w:r w:rsidRPr="00603C72">
        <w:rPr>
          <w:rStyle w:val="Emphasis"/>
        </w:rPr>
        <w:t xml:space="preserve">my </w:t>
      </w:r>
      <w:r w:rsidRPr="00712CDB">
        <w:rPr>
          <w:rStyle w:val="Emphasis"/>
          <w:highlight w:val="green"/>
        </w:rPr>
        <w:t>disability</w:t>
      </w:r>
      <w:r w:rsidRPr="00712CDB">
        <w:rPr>
          <w:rStyle w:val="StyleUnderline"/>
        </w:rPr>
        <w:t>.</w:t>
      </w:r>
      <w:r w:rsidRPr="00603C72">
        <w:rPr>
          <w:sz w:val="16"/>
        </w:rPr>
        <w:t xml:space="preserve"> (Purdy, 1996, p. 68). </w:t>
      </w:r>
      <w:r w:rsidRPr="00712CDB">
        <w:rPr>
          <w:rStyle w:val="StyleUnderline"/>
        </w:rPr>
        <w:t>The problem</w:t>
      </w:r>
      <w:r w:rsidRPr="00603C72">
        <w:rPr>
          <w:sz w:val="16"/>
        </w:rPr>
        <w:t xml:space="preserve"> with Purdy’s conclusion </w:t>
      </w:r>
      <w:r w:rsidRPr="00712CDB">
        <w:rPr>
          <w:rStyle w:val="StyleUnderline"/>
        </w:rPr>
        <w:t>is that it</w:t>
      </w:r>
      <w:r w:rsidRPr="00900FBB">
        <w:rPr>
          <w:rStyle w:val="Emphasis"/>
        </w:rPr>
        <w:t xml:space="preserve"> </w:t>
      </w:r>
      <w:r w:rsidRPr="00712CDB">
        <w:rPr>
          <w:rStyle w:val="Emphasis"/>
          <w:highlight w:val="green"/>
        </w:rPr>
        <w:t>is</w:t>
      </w:r>
      <w:r w:rsidRPr="00900FBB">
        <w:rPr>
          <w:rStyle w:val="Emphasis"/>
        </w:rPr>
        <w:t xml:space="preserve"> psychically </w:t>
      </w:r>
      <w:r w:rsidRPr="00712CDB">
        <w:rPr>
          <w:rStyle w:val="Emphasis"/>
          <w:highlight w:val="green"/>
        </w:rPr>
        <w:t>untenable</w:t>
      </w:r>
      <w:r w:rsidRPr="00712CDB">
        <w:rPr>
          <w:rStyle w:val="Emphasis"/>
        </w:rPr>
        <w:t>,</w:t>
      </w:r>
      <w:r w:rsidRPr="00603C72">
        <w:rPr>
          <w:sz w:val="16"/>
        </w:rPr>
        <w:t xml:space="preserve"> not only because it is posited around a type of Cartesian dualism that simply separates being-ness from embodiment, but also because this kind of reasoning disregards the dynamics of subjectivity formation to which Butler (1997a; 1997b) has referred. </w:t>
      </w:r>
      <w:r w:rsidRPr="000E5B78">
        <w:rPr>
          <w:rStyle w:val="StyleUnderline"/>
        </w:rPr>
        <w:t>Whilst the ‘outputs’ of subjectivity are variable the experience of impairment within an ableist context</w:t>
      </w:r>
      <w:r w:rsidRPr="00603C72">
        <w:rPr>
          <w:sz w:val="16"/>
        </w:rPr>
        <w:t xml:space="preserve"> can and </w:t>
      </w:r>
      <w:r w:rsidRPr="000E5B78">
        <w:rPr>
          <w:rStyle w:val="StyleUnderline"/>
        </w:rPr>
        <w:t>does effect formation of self</w:t>
      </w:r>
      <w:r w:rsidRPr="00603C72">
        <w:rPr>
          <w:sz w:val="16"/>
        </w:rPr>
        <w:t xml:space="preserve"> – in other words ‘</w:t>
      </w:r>
      <w:r w:rsidRPr="000E5B78">
        <w:rPr>
          <w:rStyle w:val="StyleUnderline"/>
        </w:rPr>
        <w:t>disability is me</w:t>
      </w:r>
      <w:r w:rsidRPr="00603C72">
        <w:rPr>
          <w:sz w:val="16"/>
        </w:rPr>
        <w:t>’,</w:t>
      </w:r>
      <w:r w:rsidRPr="00603C72">
        <w:rPr>
          <w:rStyle w:val="StyleUnderline"/>
        </w:rPr>
        <w:t xml:space="preserve"> but that ‘me’ does not need to be </w:t>
      </w:r>
      <w:proofErr w:type="spellStart"/>
      <w:r w:rsidRPr="00603C72">
        <w:rPr>
          <w:rStyle w:val="StyleUnderline"/>
        </w:rPr>
        <w:t>enfleshed</w:t>
      </w:r>
      <w:proofErr w:type="spellEnd"/>
      <w:r w:rsidRPr="00603C72">
        <w:rPr>
          <w:rStyle w:val="StyleUnderline"/>
        </w:rPr>
        <w:t xml:space="preserve"> with negative ontologies of subjectivity.</w:t>
      </w:r>
      <w:r w:rsidRPr="00603C72">
        <w:rPr>
          <w:sz w:val="16"/>
        </w:rPr>
        <w:t xml:space="preserve"> Purdy’s </w:t>
      </w:r>
      <w:r w:rsidRPr="00603C72">
        <w:rPr>
          <w:rStyle w:val="Emphasis"/>
          <w:highlight w:val="green"/>
        </w:rPr>
        <w:t>bodily detachment</w:t>
      </w:r>
      <w:r w:rsidRPr="00603C72">
        <w:rPr>
          <w:rStyle w:val="StyleUnderline"/>
        </w:rPr>
        <w:t xml:space="preserve"> appears locked into a loop that </w:t>
      </w:r>
      <w:r w:rsidRPr="00603C72">
        <w:rPr>
          <w:rStyle w:val="Emphasis"/>
          <w:highlight w:val="green"/>
        </w:rPr>
        <w:t xml:space="preserve">is filled with </w:t>
      </w:r>
      <w:proofErr w:type="spellStart"/>
      <w:r w:rsidRPr="00603C72">
        <w:rPr>
          <w:rStyle w:val="Emphasis"/>
          <w:highlight w:val="green"/>
        </w:rPr>
        <w:t>internalised</w:t>
      </w:r>
      <w:proofErr w:type="spellEnd"/>
      <w:r w:rsidRPr="00603C72">
        <w:rPr>
          <w:rStyle w:val="Emphasis"/>
          <w:highlight w:val="green"/>
        </w:rPr>
        <w:t xml:space="preserve"> ableism</w:t>
      </w:r>
      <w:r w:rsidRPr="00603C72">
        <w:rPr>
          <w:rStyle w:val="StyleUnderline"/>
        </w:rPr>
        <w:t xml:space="preserve">, a state with negative views of impairment, </w:t>
      </w:r>
      <w:r w:rsidRPr="00603C72">
        <w:rPr>
          <w:rStyle w:val="Emphasis"/>
        </w:rPr>
        <w:t>from which the only escape is disembodiment</w:t>
      </w:r>
      <w:r w:rsidRPr="00603C72">
        <w:rPr>
          <w:sz w:val="16"/>
        </w:rPr>
        <w:t xml:space="preserve">; the penalty of denial is a flight from her body. This finds agreement in the reasoning of Jean Baudrillard (1983) who posits that it is the simulation, the appearance (representation) that matters. </w:t>
      </w:r>
      <w:r w:rsidRPr="00603C72">
        <w:rPr>
          <w:rStyle w:val="Emphasis"/>
          <w:highlight w:val="green"/>
        </w:rPr>
        <w:t>The subject simulates what it is to be</w:t>
      </w:r>
      <w:r w:rsidRPr="00603C72">
        <w:rPr>
          <w:rStyle w:val="Emphasis"/>
        </w:rPr>
        <w:t xml:space="preserve"> ‘disabled’</w:t>
      </w:r>
      <w:r w:rsidRPr="00603C72">
        <w:rPr>
          <w:rStyle w:val="StyleUnderline"/>
        </w:rPr>
        <w:t xml:space="preserve"> and by inference </w:t>
      </w:r>
      <w:r w:rsidRPr="00603C72">
        <w:rPr>
          <w:rStyle w:val="Emphasis"/>
          <w:highlight w:val="green"/>
        </w:rPr>
        <w:t>‘abled’</w:t>
      </w:r>
      <w:r w:rsidRPr="00603C72">
        <w:rPr>
          <w:rStyle w:val="StyleUnderline"/>
        </w:rPr>
        <w:t xml:space="preserve"> and </w:t>
      </w:r>
      <w:r w:rsidRPr="00603C72">
        <w:rPr>
          <w:rStyle w:val="Emphasis"/>
          <w:highlight w:val="green"/>
        </w:rPr>
        <w:t>whilst morphing ableist imperatives</w:t>
      </w:r>
      <w:r w:rsidRPr="00603C72">
        <w:rPr>
          <w:sz w:val="16"/>
        </w:rPr>
        <w:t>, in effect performs a new hyper reality of be-</w:t>
      </w:r>
      <w:proofErr w:type="spellStart"/>
      <w:r w:rsidRPr="00603C72">
        <w:rPr>
          <w:sz w:val="16"/>
        </w:rPr>
        <w:t>ing</w:t>
      </w:r>
      <w:proofErr w:type="spellEnd"/>
      <w:r w:rsidRPr="00603C72">
        <w:rPr>
          <w:sz w:val="16"/>
        </w:rPr>
        <w:t xml:space="preserve"> disabled. </w:t>
      </w:r>
      <w:r w:rsidRPr="00603C72">
        <w:rPr>
          <w:rStyle w:val="StyleUnderline"/>
        </w:rPr>
        <w:t xml:space="preserve">By unwittingly performing ableism </w:t>
      </w:r>
      <w:r w:rsidRPr="00603C72">
        <w:rPr>
          <w:rStyle w:val="Emphasis"/>
          <w:highlight w:val="green"/>
        </w:rPr>
        <w:t>disabled people become complicit in their own demise</w:t>
      </w:r>
      <w:r w:rsidRPr="00603C72">
        <w:rPr>
          <w:rStyle w:val="StyleUnderline"/>
        </w:rPr>
        <w:t xml:space="preserve"> – reinforcing impairment as an outlaw ontology.</w:t>
      </w:r>
    </w:p>
    <w:p w:rsidR="006117D4" w:rsidRPr="006948C8" w:rsidRDefault="006117D4" w:rsidP="006117D4">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rsidR="006117D4" w:rsidRPr="006948C8" w:rsidRDefault="006117D4" w:rsidP="006117D4">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w:t>
      </w:r>
      <w:proofErr w:type="spellStart"/>
      <w:r w:rsidRPr="006948C8">
        <w:rPr>
          <w:sz w:val="16"/>
          <w:szCs w:val="16"/>
        </w:rPr>
        <w:t>ablement</w:t>
      </w:r>
      <w:proofErr w:type="spellEnd"/>
      <w:r w:rsidRPr="006948C8">
        <w:rPr>
          <w:sz w:val="16"/>
          <w:szCs w:val="16"/>
        </w:rPr>
        <w:t xml:space="preserve"> privileges and entitles certain groups in society. Campbell is the author of Contours of Ableism: The Production of Disability and </w:t>
      </w:r>
      <w:proofErr w:type="spellStart"/>
      <w:r w:rsidRPr="006948C8">
        <w:rPr>
          <w:sz w:val="16"/>
          <w:szCs w:val="16"/>
        </w:rPr>
        <w:t>Abledness</w:t>
      </w:r>
      <w:proofErr w:type="spellEnd"/>
      <w:r w:rsidRPr="006948C8">
        <w:rPr>
          <w:sz w:val="16"/>
          <w:szCs w:val="16"/>
        </w:rPr>
        <w:t> (Palgrave, 2009) and numerous other journal articles and book chapters. SJCP//JG</w:t>
      </w:r>
    </w:p>
    <w:p w:rsidR="006117D4" w:rsidRPr="006948C8" w:rsidRDefault="006117D4" w:rsidP="006117D4">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law;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lastRenderedPageBreak/>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w:t>
      </w:r>
      <w:proofErr w:type="gramStart"/>
      <w:r w:rsidRPr="006948C8">
        <w:rPr>
          <w:rStyle w:val="Emphasis"/>
        </w:rPr>
        <w:t>Of course</w:t>
      </w:r>
      <w:proofErr w:type="gramEnd"/>
      <w:r w:rsidRPr="006948C8">
        <w:rPr>
          <w:rStyle w:val="Emphasis"/>
        </w:rPr>
        <w:t xml:space="preserv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t>
      </w:r>
      <w:proofErr w:type="gramStart"/>
      <w:r w:rsidRPr="006948C8">
        <w:rPr>
          <w:rStyle w:val="Emphasis"/>
        </w:rPr>
        <w:t>ways</w:t>
      </w:r>
      <w:proofErr w:type="gramEnd"/>
      <w:r w:rsidRPr="006948C8">
        <w:rPr>
          <w:rStyle w:val="Emphasis"/>
        </w:rPr>
        <w:t xml:space="preserve">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rsidR="006117D4" w:rsidRPr="006948C8" w:rsidRDefault="006117D4" w:rsidP="006117D4">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rsidR="006117D4" w:rsidRPr="006948C8" w:rsidRDefault="006117D4" w:rsidP="006117D4">
      <w:proofErr w:type="spellStart"/>
      <w:r w:rsidRPr="006948C8">
        <w:rPr>
          <w:rFonts w:eastAsiaTheme="majorEastAsia"/>
          <w:b/>
          <w:bCs/>
          <w:sz w:val="26"/>
          <w:szCs w:val="26"/>
        </w:rPr>
        <w:t>Selck</w:t>
      </w:r>
      <w:proofErr w:type="spellEnd"/>
      <w:r w:rsidRPr="006948C8">
        <w:rPr>
          <w:rFonts w:eastAsiaTheme="majorEastAsia"/>
          <w:b/>
          <w:bCs/>
          <w:sz w:val="26"/>
          <w:szCs w:val="26"/>
        </w:rPr>
        <w:t xml:space="preserve"> 16</w:t>
      </w:r>
      <w:r w:rsidRPr="006948C8">
        <w:t xml:space="preserve"> </w:t>
      </w:r>
      <w:r w:rsidRPr="006948C8">
        <w:rPr>
          <w:sz w:val="16"/>
          <w:szCs w:val="16"/>
        </w:rPr>
        <w:t>Michael (2016): Crip Pessimism: The Language of Dis/ability and the Culture that Isn't, Southern Illinois University Carbondale, SJCP//JG</w:t>
      </w:r>
    </w:p>
    <w:p w:rsidR="006117D4" w:rsidRDefault="006117D4" w:rsidP="006117D4">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948C8">
        <w:rPr>
          <w:sz w:val="14"/>
        </w:rPr>
        <w:t>Siebers</w:t>
      </w:r>
      <w:proofErr w:type="spellEnd"/>
      <w:r w:rsidRPr="006948C8">
        <w:rPr>
          <w:sz w:val="14"/>
        </w:rPr>
        <w:t xml:space="preserve">.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948C8">
        <w:rPr>
          <w:sz w:val="14"/>
        </w:rPr>
        <w:t>handicapable</w:t>
      </w:r>
      <w:proofErr w:type="spellEnd"/>
      <w:r w:rsidRPr="006948C8">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6948C8">
        <w:rPr>
          <w:sz w:val="14"/>
        </w:rPr>
        <w:t>crip</w:t>
      </w:r>
      <w:proofErr w:type="spellEnd"/>
      <w:r w:rsidRPr="006948C8">
        <w:rPr>
          <w:sz w:val="14"/>
        </w:rPr>
        <w:t xml:space="preserve">-pessimist performance art project Under </w:t>
      </w:r>
      <w:proofErr w:type="gramStart"/>
      <w:r w:rsidRPr="006948C8">
        <w:rPr>
          <w:sz w:val="14"/>
        </w:rPr>
        <w:t>The</w:t>
      </w:r>
      <w:proofErr w:type="gramEnd"/>
      <w:r w:rsidRPr="006948C8">
        <w:rPr>
          <w:sz w:val="14"/>
        </w:rPr>
        <w:t xml:space="preserv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w:t>
      </w:r>
      <w:proofErr w:type="gramStart"/>
      <w:r w:rsidRPr="006948C8">
        <w:rPr>
          <w:sz w:val="14"/>
        </w:rPr>
        <w:t>section</w:t>
      </w:r>
      <w:proofErr w:type="gramEnd"/>
      <w:r w:rsidRPr="006948C8">
        <w:rPr>
          <w:sz w:val="14"/>
        </w:rPr>
        <w:t xml:space="preserve">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w:t>
      </w:r>
      <w:proofErr w:type="spellStart"/>
      <w:r w:rsidRPr="006948C8">
        <w:rPr>
          <w:sz w:val="14"/>
        </w:rPr>
        <w:t>ablism</w:t>
      </w:r>
      <w:proofErr w:type="spellEnd"/>
      <w:r w:rsidRPr="006948C8">
        <w:rPr>
          <w:sz w:val="14"/>
        </w:rPr>
        <w:t xml:space="preserve"> (Goodley, 2011, 2014; Devlin &amp; </w:t>
      </w:r>
      <w:proofErr w:type="spellStart"/>
      <w:r w:rsidRPr="006948C8">
        <w:rPr>
          <w:sz w:val="14"/>
        </w:rPr>
        <w:t>Pothier</w:t>
      </w:r>
      <w:proofErr w:type="spellEnd"/>
      <w:r w:rsidRPr="006948C8">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948C8">
        <w:rPr>
          <w:sz w:val="14"/>
        </w:rPr>
        <w:t>studies</w:t>
      </w:r>
      <w:proofErr w:type="spellEnd"/>
      <w:r w:rsidRPr="006948C8">
        <w:rPr>
          <w:sz w:val="14"/>
        </w:rPr>
        <w:t xml:space="preserve"> authors claiming there are as many as seven themes of CDT (Hosking, 2008). In the introduction to their edited collection of dis/ability essays, Richard Devlin and Dianne </w:t>
      </w:r>
      <w:proofErr w:type="spellStart"/>
      <w:r w:rsidRPr="006948C8">
        <w:rPr>
          <w:sz w:val="14"/>
        </w:rPr>
        <w:t>Pothier</w:t>
      </w:r>
      <w:proofErr w:type="spellEnd"/>
      <w:r w:rsidRPr="006948C8">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w:t>
      </w:r>
      <w:r w:rsidRPr="006948C8">
        <w:rPr>
          <w:sz w:val="14"/>
        </w:rPr>
        <w:lastRenderedPageBreak/>
        <w:t xml:space="preserve">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6948C8">
        <w:rPr>
          <w:sz w:val="14"/>
        </w:rPr>
        <w:t>Pothier</w:t>
      </w:r>
      <w:proofErr w:type="spellEnd"/>
      <w:r w:rsidRPr="006948C8">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xml:space="preserve">, necessary, even progress” (Delvin &amp; </w:t>
      </w:r>
      <w:proofErr w:type="spellStart"/>
      <w:r w:rsidRPr="006948C8">
        <w:rPr>
          <w:rStyle w:val="Emphasis"/>
        </w:rPr>
        <w:t>Pothier</w:t>
      </w:r>
      <w:proofErr w:type="spellEnd"/>
      <w:r w:rsidRPr="006948C8">
        <w:rPr>
          <w:rStyle w:val="Emphasis"/>
        </w:rPr>
        <w:t>,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w:t>
      </w:r>
      <w:proofErr w:type="spellStart"/>
      <w:r w:rsidRPr="006948C8">
        <w:rPr>
          <w:sz w:val="14"/>
        </w:rPr>
        <w:t>crip</w:t>
      </w:r>
      <w:proofErr w:type="spellEnd"/>
      <w:r w:rsidRPr="006948C8">
        <w:rPr>
          <w:sz w:val="14"/>
        </w:rPr>
        <w:t xml:space="preserve">-pessimism. Theoretical approaches based in pessimism and skepticism are often necessary to distinguish the instruments of </w:t>
      </w:r>
      <w:proofErr w:type="spellStart"/>
      <w:r w:rsidRPr="006948C8">
        <w:rPr>
          <w:sz w:val="14"/>
        </w:rPr>
        <w:t>self destruction</w:t>
      </w:r>
      <w:proofErr w:type="spellEnd"/>
      <w:r w:rsidRPr="006948C8">
        <w:rPr>
          <w:sz w:val="14"/>
        </w:rPr>
        <w:t xml:space="preserve"> that have been mistaken for those of </w:t>
      </w:r>
      <w:proofErr w:type="spellStart"/>
      <w:r w:rsidRPr="006948C8">
        <w:rPr>
          <w:sz w:val="14"/>
        </w:rPr>
        <w:t>self betterment</w:t>
      </w:r>
      <w:proofErr w:type="spellEnd"/>
      <w:r w:rsidRPr="006948C8">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6948C8">
        <w:rPr>
          <w:sz w:val="14"/>
        </w:rPr>
        <w:t>Pothier</w:t>
      </w:r>
      <w:proofErr w:type="spellEnd"/>
      <w:r w:rsidRPr="006948C8">
        <w:rPr>
          <w:sz w:val="14"/>
        </w:rPr>
        <w:t xml:space="preserve"> (2006) use the language of “anti-necessitarian” (p. 2), which refers to the efficacy of social organizations and an unflinching skepticism of liberalism. For </w:t>
      </w:r>
      <w:proofErr w:type="spellStart"/>
      <w:r w:rsidRPr="006948C8">
        <w:rPr>
          <w:sz w:val="14"/>
        </w:rPr>
        <w:t>Shildrick</w:t>
      </w:r>
      <w:proofErr w:type="spellEnd"/>
      <w:r w:rsidRPr="006948C8">
        <w:rPr>
          <w:sz w:val="14"/>
        </w:rPr>
        <w:t xml:space="preserve"> and Price (1999), “disabled bodies call into question the ‘</w:t>
      </w:r>
      <w:proofErr w:type="spellStart"/>
      <w:r w:rsidRPr="006948C8">
        <w:rPr>
          <w:sz w:val="14"/>
        </w:rPr>
        <w:t>giveness</w:t>
      </w:r>
      <w:proofErr w:type="spellEnd"/>
      <w:r w:rsidRPr="006948C8">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w:t>
      </w:r>
      <w:proofErr w:type="spellStart"/>
      <w:r w:rsidRPr="006948C8">
        <w:rPr>
          <w:sz w:val="14"/>
        </w:rPr>
        <w:t>disablism</w:t>
      </w:r>
      <w:proofErr w:type="spellEnd"/>
      <w:r w:rsidRPr="006948C8">
        <w:rPr>
          <w:sz w:val="14"/>
        </w:rPr>
        <w:t>?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948C8">
        <w:rPr>
          <w:sz w:val="14"/>
        </w:rPr>
        <w:t>denaturalising</w:t>
      </w:r>
      <w:proofErr w:type="spellEnd"/>
      <w:r w:rsidRPr="006948C8">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948C8">
        <w:rPr>
          <w:sz w:val="14"/>
        </w:rPr>
        <w:t>Siebers</w:t>
      </w:r>
      <w:proofErr w:type="spellEnd"/>
      <w:r w:rsidRPr="006948C8">
        <w:rPr>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6948C8">
        <w:rPr>
          <w:sz w:val="14"/>
        </w:rPr>
        <w:t>rights based</w:t>
      </w:r>
      <w:proofErr w:type="gramEnd"/>
      <w:r w:rsidRPr="006948C8">
        <w:rPr>
          <w:sz w:val="14"/>
        </w:rPr>
        <w:t xml:space="preserve"> approach that will be suitable to address all disabled experiences, as the theoretical call for </w:t>
      </w:r>
      <w:proofErr w:type="spellStart"/>
      <w:r w:rsidRPr="006948C8">
        <w:rPr>
          <w:sz w:val="14"/>
        </w:rPr>
        <w:t>crip</w:t>
      </w:r>
      <w:proofErr w:type="spellEnd"/>
      <w:r w:rsidRPr="006948C8">
        <w:rPr>
          <w:sz w:val="14"/>
        </w:rPr>
        <w:t>-pessimism will remind us. Instead of a universal abstract Rawlsian concept of social justice, CDS “attend(s) to the relational components of dis/</w:t>
      </w:r>
      <w:proofErr w:type="spellStart"/>
      <w:r w:rsidRPr="006948C8">
        <w:rPr>
          <w:sz w:val="14"/>
        </w:rPr>
        <w:t>ablism</w:t>
      </w:r>
      <w:proofErr w:type="spellEnd"/>
      <w:r w:rsidRPr="006948C8">
        <w:rPr>
          <w:sz w:val="14"/>
        </w:rPr>
        <w:t xml:space="preserve">” (Goodley, 2011, p. 159). By a Rawlsian concept of social </w:t>
      </w:r>
      <w:proofErr w:type="gramStart"/>
      <w:r w:rsidRPr="006948C8">
        <w:rPr>
          <w:sz w:val="14"/>
        </w:rPr>
        <w:t>justice</w:t>
      </w:r>
      <w:proofErr w:type="gramEnd"/>
      <w:r w:rsidRPr="006948C8">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6948C8">
        <w:rPr>
          <w:sz w:val="14"/>
        </w:rPr>
        <w:t>including:</w:t>
      </w:r>
      <w:proofErr w:type="gramEnd"/>
      <w:r w:rsidRPr="006948C8">
        <w:rPr>
          <w:sz w:val="14"/>
        </w:rPr>
        <w:t xml:space="preserve">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6948C8">
        <w:rPr>
          <w:sz w:val="14"/>
        </w:rPr>
        <w:t>inspirationalize</w:t>
      </w:r>
      <w:proofErr w:type="spellEnd"/>
      <w:r w:rsidRPr="006948C8">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w:t>
      </w:r>
      <w:proofErr w:type="spellStart"/>
      <w:r w:rsidRPr="006948C8">
        <w:rPr>
          <w:sz w:val="14"/>
        </w:rPr>
        <w:t>crip</w:t>
      </w:r>
      <w:proofErr w:type="spellEnd"/>
      <w:r w:rsidRPr="006948C8">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948C8">
        <w:rPr>
          <w:sz w:val="14"/>
        </w:rPr>
        <w:t>Dienstag</w:t>
      </w:r>
      <w:proofErr w:type="spellEnd"/>
      <w:r w:rsidRPr="006948C8">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w:t>
      </w:r>
      <w:proofErr w:type="gramStart"/>
      <w:r w:rsidRPr="006948C8">
        <w:rPr>
          <w:sz w:val="14"/>
        </w:rPr>
        <w:t>does</w:t>
      </w:r>
      <w:proofErr w:type="gramEnd"/>
      <w:r w:rsidRPr="006948C8">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6948C8">
        <w:rPr>
          <w:sz w:val="14"/>
        </w:rPr>
        <w:t>Mudge</w:t>
      </w:r>
      <w:proofErr w:type="spellEnd"/>
      <w:r w:rsidRPr="006948C8">
        <w:rPr>
          <w:sz w:val="14"/>
        </w:rPr>
        <w:t xml:space="preserve">, 2008, p. 706-707). There are four components of pessimism outlined by Joshua </w:t>
      </w:r>
      <w:proofErr w:type="spellStart"/>
      <w:r w:rsidRPr="006948C8">
        <w:rPr>
          <w:sz w:val="14"/>
        </w:rPr>
        <w:t>Foa</w:t>
      </w:r>
      <w:proofErr w:type="spellEnd"/>
      <w:r w:rsidRPr="006948C8">
        <w:rPr>
          <w:sz w:val="14"/>
        </w:rPr>
        <w:t xml:space="preserve"> </w:t>
      </w:r>
      <w:proofErr w:type="spellStart"/>
      <w:r w:rsidRPr="006948C8">
        <w:rPr>
          <w:sz w:val="14"/>
        </w:rPr>
        <w:t>Dienstag</w:t>
      </w:r>
      <w:proofErr w:type="spellEnd"/>
      <w:r w:rsidRPr="006948C8">
        <w:rPr>
          <w:sz w:val="14"/>
        </w:rPr>
        <w:t xml:space="preserve"> (2006) in his book Pessimism: Philosophy, Ethic, Spirit that I wish to explore difference through. They are as following that: (1) time is a burden, (2) history is ironic, (3) human existence is absurd, and finally (4) resignation or </w:t>
      </w:r>
      <w:r w:rsidRPr="006948C8">
        <w:rPr>
          <w:sz w:val="14"/>
        </w:rPr>
        <w:lastRenderedPageBreak/>
        <w:t>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6948C8">
        <w:rPr>
          <w:sz w:val="14"/>
        </w:rPr>
        <w:t>Dienstag</w:t>
      </w:r>
      <w:proofErr w:type="spellEnd"/>
      <w:r w:rsidRPr="006948C8">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w:t>
      </w:r>
      <w:proofErr w:type="spellStart"/>
      <w:r w:rsidRPr="006948C8">
        <w:rPr>
          <w:rStyle w:val="Emphasis"/>
        </w:rPr>
        <w:t>Dienstag</w:t>
      </w:r>
      <w:proofErr w:type="spellEnd"/>
      <w:r w:rsidRPr="006948C8">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w:t>
      </w:r>
      <w:proofErr w:type="spellStart"/>
      <w:r w:rsidRPr="006948C8">
        <w:rPr>
          <w:sz w:val="14"/>
        </w:rPr>
        <w:t>Dienstag</w:t>
      </w:r>
      <w:proofErr w:type="spellEnd"/>
      <w:r w:rsidRPr="006948C8">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rsidR="00A217CD" w:rsidRPr="0004302C" w:rsidRDefault="00A217CD" w:rsidP="00A217CD">
      <w:pPr>
        <w:pStyle w:val="Heading4"/>
        <w:rPr>
          <w:rFonts w:cs="Calibri"/>
          <w:color w:val="000000" w:themeColor="text1"/>
        </w:rPr>
      </w:pPr>
      <w:r>
        <w:rPr>
          <w:rFonts w:cs="Calibri"/>
          <w:color w:val="000000" w:themeColor="text1"/>
        </w:rPr>
        <w:t xml:space="preserve">And, </w:t>
      </w:r>
      <w:r w:rsidRPr="0004302C">
        <w:rPr>
          <w:rFonts w:cs="Calibri"/>
          <w:color w:val="000000" w:themeColor="text1"/>
        </w:rPr>
        <w:t>Disability controls proximate cause to and explains all other violence – treating those as inferior is only justifiable through the guise of disability.</w:t>
      </w:r>
    </w:p>
    <w:p w:rsidR="00A217CD" w:rsidRPr="0004302C" w:rsidRDefault="00A217CD" w:rsidP="00A217CD">
      <w:pPr>
        <w:rPr>
          <w:color w:val="000000" w:themeColor="text1"/>
          <w:sz w:val="16"/>
          <w:szCs w:val="16"/>
        </w:rPr>
      </w:pPr>
      <w:proofErr w:type="spellStart"/>
      <w:r w:rsidRPr="0004302C">
        <w:rPr>
          <w:b/>
          <w:bCs/>
          <w:color w:val="000000" w:themeColor="text1"/>
          <w:sz w:val="26"/>
          <w:szCs w:val="26"/>
        </w:rPr>
        <w:t>Siebers</w:t>
      </w:r>
      <w:proofErr w:type="spellEnd"/>
      <w:r w:rsidRPr="0004302C">
        <w:rPr>
          <w:b/>
          <w:bCs/>
          <w:color w:val="000000" w:themeColor="text1"/>
          <w:sz w:val="26"/>
          <w:szCs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rsidR="00A217CD" w:rsidRDefault="00A217CD" w:rsidP="00A217CD">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w:t>
      </w:r>
      <w:proofErr w:type="spellStart"/>
      <w:r w:rsidRPr="0004302C">
        <w:rPr>
          <w:rStyle w:val="Emphasis"/>
          <w:color w:val="000000" w:themeColor="text1"/>
        </w:rPr>
        <w:t>Baynton</w:t>
      </w:r>
      <w:proofErr w:type="spellEnd"/>
      <w:r w:rsidRPr="0004302C">
        <w:rPr>
          <w:rStyle w:val="Emphasis"/>
          <w:color w:val="000000" w:themeColor="text1"/>
        </w:rPr>
        <w:t xml:space="preserve">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w:t>
      </w:r>
      <w:r w:rsidRPr="0004302C">
        <w:rPr>
          <w:rStyle w:val="Emphasis"/>
          <w:color w:val="000000" w:themeColor="text1"/>
        </w:rPr>
        <w:lastRenderedPageBreak/>
        <w:t xml:space="preserve">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w:t>
      </w:r>
      <w:proofErr w:type="spellStart"/>
      <w:r w:rsidRPr="0004302C">
        <w:rPr>
          <w:color w:val="000000" w:themeColor="text1"/>
          <w:sz w:val="14"/>
        </w:rPr>
        <w:t>Baynton</w:t>
      </w:r>
      <w:proofErr w:type="spellEnd"/>
      <w:r w:rsidRPr="0004302C">
        <w:rPr>
          <w:color w:val="000000" w:themeColor="text1"/>
          <w:sz w:val="14"/>
        </w:rPr>
        <w:t xml:space="preserve">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w:t>
      </w:r>
      <w:proofErr w:type="spellStart"/>
      <w:r w:rsidRPr="0004302C">
        <w:rPr>
          <w:rStyle w:val="Emphasis"/>
          <w:color w:val="000000" w:themeColor="text1"/>
        </w:rPr>
        <w:t>Baynton</w:t>
      </w:r>
      <w:proofErr w:type="spellEnd"/>
      <w:r w:rsidRPr="0004302C">
        <w:rPr>
          <w:rStyle w:val="Emphasis"/>
          <w:color w:val="000000" w:themeColor="text1"/>
        </w:rPr>
        <w:t xml:space="preserve">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w:t>
      </w:r>
      <w:proofErr w:type="gramStart"/>
      <w:r w:rsidRPr="0004302C">
        <w:rPr>
          <w:color w:val="000000" w:themeColor="text1"/>
          <w:sz w:val="14"/>
        </w:rPr>
        <w:t>it</w:t>
      </w:r>
      <w:proofErr w:type="gramEnd"/>
      <w:r w:rsidRPr="0004302C">
        <w:rPr>
          <w:color w:val="000000" w:themeColor="text1"/>
          <w:sz w:val="14"/>
        </w:rPr>
        <w:t xml:space="preserve">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A217CD" w:rsidRPr="006948C8" w:rsidRDefault="00A217CD" w:rsidP="006117D4">
      <w:pPr>
        <w:rPr>
          <w:rStyle w:val="Emphasis"/>
        </w:rPr>
      </w:pPr>
    </w:p>
    <w:p w:rsidR="006117D4" w:rsidRPr="006948C8" w:rsidRDefault="006117D4" w:rsidP="006117D4">
      <w:pPr>
        <w:pStyle w:val="Heading4"/>
        <w:rPr>
          <w:rFonts w:cs="Calibri"/>
        </w:rPr>
      </w:pPr>
      <w:r w:rsidRPr="006948C8">
        <w:rPr>
          <w:rFonts w:cs="Calibri"/>
        </w:rPr>
        <w:t>Psychoanalysis is both falsifiable and accurate – studies prove.</w:t>
      </w:r>
    </w:p>
    <w:p w:rsidR="006117D4" w:rsidRPr="006948C8" w:rsidRDefault="006117D4" w:rsidP="006117D4">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rsidR="006117D4" w:rsidRDefault="006117D4" w:rsidP="006117D4">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rsidR="006117D4" w:rsidRDefault="006117D4" w:rsidP="006117D4">
      <w:pPr>
        <w:pStyle w:val="Heading4"/>
        <w:spacing w:line="276" w:lineRule="auto"/>
        <w:ind w:right="-43"/>
        <w:rPr>
          <w:color w:val="000000" w:themeColor="text1"/>
        </w:rPr>
      </w:pPr>
      <w:r>
        <w:rPr>
          <w:color w:val="000000" w:themeColor="text1"/>
        </w:rPr>
        <w:lastRenderedPageBreak/>
        <w:t xml:space="preserve">No perms: (a) view it as artificially distinct since it’s key to fully flesh out the individual intricacies of both methods and create more concrete proposals (b) justifies infinite </w:t>
      </w:r>
      <w:proofErr w:type="spellStart"/>
      <w:r>
        <w:rPr>
          <w:color w:val="000000" w:themeColor="text1"/>
        </w:rPr>
        <w:t>aff</w:t>
      </w:r>
      <w:proofErr w:type="spellEnd"/>
      <w:r>
        <w:rPr>
          <w:color w:val="000000" w:themeColor="text1"/>
        </w:rPr>
        <w:t xml:space="preserve"> conditionality – </w:t>
      </w:r>
      <w:proofErr w:type="spellStart"/>
      <w:r>
        <w:rPr>
          <w:color w:val="000000" w:themeColor="text1"/>
        </w:rPr>
        <w:t>allowings</w:t>
      </w:r>
      <w:proofErr w:type="spellEnd"/>
      <w:r>
        <w:rPr>
          <w:color w:val="000000" w:themeColor="text1"/>
        </w:rPr>
        <w:t xml:space="preserve"> permutations allows infinite new 1AR advocacies which skews 1 mins of the 1NC and destroys neg ground (c) </w:t>
      </w:r>
      <w:proofErr w:type="spellStart"/>
      <w:r>
        <w:rPr>
          <w:color w:val="000000" w:themeColor="text1"/>
        </w:rPr>
        <w:t>irreciprocal</w:t>
      </w:r>
      <w:proofErr w:type="spellEnd"/>
      <w:r>
        <w:rPr>
          <w:color w:val="000000" w:themeColor="text1"/>
        </w:rPr>
        <w:t xml:space="preserve"> – we can’t permute their methods which means they can always intrinsic perm or sever which destroys neg ground (d) illogical – the alt isn’t </w:t>
      </w:r>
      <w:proofErr w:type="spellStart"/>
      <w:r>
        <w:rPr>
          <w:color w:val="000000" w:themeColor="text1"/>
        </w:rPr>
        <w:t>fiated</w:t>
      </w:r>
      <w:proofErr w:type="spellEnd"/>
      <w:r>
        <w:rPr>
          <w:color w:val="000000" w:themeColor="text1"/>
        </w:rPr>
        <w:t xml:space="preserve"> in the sense of the </w:t>
      </w:r>
      <w:proofErr w:type="spellStart"/>
      <w:r>
        <w:rPr>
          <w:color w:val="000000" w:themeColor="text1"/>
        </w:rPr>
        <w:t>aff</w:t>
      </w:r>
      <w:proofErr w:type="spellEnd"/>
      <w:r>
        <w:rPr>
          <w:color w:val="000000" w:themeColor="text1"/>
        </w:rPr>
        <w:t xml:space="preserve"> so endorsing a </w:t>
      </w:r>
      <w:proofErr w:type="spellStart"/>
      <w:r>
        <w:rPr>
          <w:color w:val="000000" w:themeColor="text1"/>
        </w:rPr>
        <w:t>fiated</w:t>
      </w:r>
      <w:proofErr w:type="spellEnd"/>
      <w:r>
        <w:rPr>
          <w:color w:val="000000" w:themeColor="text1"/>
        </w:rPr>
        <w:t xml:space="preserve"> world mixed with a pre-fiat orientation is incoherent (e) hold the 1AC method by itself since anything else endorses bad scholarship since it justifies </w:t>
      </w:r>
      <w:proofErr w:type="spellStart"/>
      <w:r>
        <w:rPr>
          <w:color w:val="000000" w:themeColor="text1"/>
        </w:rPr>
        <w:t>severence</w:t>
      </w:r>
      <w:proofErr w:type="spellEnd"/>
      <w:r>
        <w:rPr>
          <w:color w:val="000000" w:themeColor="text1"/>
        </w:rPr>
        <w:t xml:space="preserve"> – justifying both in the </w:t>
      </w:r>
      <w:proofErr w:type="spellStart"/>
      <w:r>
        <w:rPr>
          <w:color w:val="000000" w:themeColor="text1"/>
        </w:rPr>
        <w:t>aff</w:t>
      </w:r>
      <w:proofErr w:type="spellEnd"/>
      <w:r>
        <w:rPr>
          <w:color w:val="000000" w:themeColor="text1"/>
        </w:rPr>
        <w:t xml:space="preserve"> solves.</w:t>
      </w:r>
    </w:p>
    <w:bookmarkEnd w:id="0"/>
    <w:bookmarkEnd w:id="1"/>
    <w:bookmarkEnd w:id="2"/>
    <w:bookmarkEnd w:id="3"/>
    <w:p w:rsidR="00E42E4C" w:rsidRDefault="00E42E4C" w:rsidP="00F601E6"/>
    <w:p w:rsidR="006117D4" w:rsidRPr="006117D4" w:rsidRDefault="006117D4" w:rsidP="006117D4">
      <w:bookmarkStart w:id="4" w:name="_GoBack"/>
      <w:bookmarkEnd w:id="4"/>
    </w:p>
    <w:sectPr w:rsidR="006117D4" w:rsidRPr="006117D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17D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620"/>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07A"/>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7D4"/>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D68"/>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17CD"/>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1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22BB870C-E744-834F-AB7E-0DDDFB77B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17D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117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17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117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6117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17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17D4"/>
  </w:style>
  <w:style w:type="character" w:customStyle="1" w:styleId="Heading1Char">
    <w:name w:val="Heading 1 Char"/>
    <w:aliases w:val="Pocket Char"/>
    <w:basedOn w:val="DefaultParagraphFont"/>
    <w:link w:val="Heading1"/>
    <w:uiPriority w:val="9"/>
    <w:rsid w:val="006117D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17D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117D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6117D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117D4"/>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B"/>
    <w:basedOn w:val="DefaultParagraphFont"/>
    <w:uiPriority w:val="1"/>
    <w:qFormat/>
    <w:rsid w:val="006117D4"/>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6117D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117D4"/>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6117D4"/>
    <w:rPr>
      <w:color w:val="auto"/>
      <w:u w:val="none"/>
    </w:rPr>
  </w:style>
  <w:style w:type="paragraph" w:styleId="DocumentMap">
    <w:name w:val="Document Map"/>
    <w:basedOn w:val="Normal"/>
    <w:link w:val="DocumentMapChar"/>
    <w:uiPriority w:val="99"/>
    <w:semiHidden/>
    <w:unhideWhenUsed/>
    <w:rsid w:val="006117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17D4"/>
    <w:rPr>
      <w:rFonts w:ascii="Lucida Grande" w:hAnsi="Lucida Grande" w:cs="Lucida Grande"/>
    </w:rPr>
  </w:style>
  <w:style w:type="paragraph" w:customStyle="1" w:styleId="textbold">
    <w:name w:val="text bold"/>
    <w:basedOn w:val="Normal"/>
    <w:link w:val="Emphasis"/>
    <w:uiPriority w:val="20"/>
    <w:qFormat/>
    <w:rsid w:val="006117D4"/>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tags,card"/>
    <w:basedOn w:val="Heading1"/>
    <w:link w:val="Hyperlink"/>
    <w:autoRedefine/>
    <w:uiPriority w:val="99"/>
    <w:qFormat/>
    <w:rsid w:val="006117D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98.griffith.edu.au/dspace/bitstream/handle/10072/21024/50540_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assets.lib.berkeley.edu/etd/ucb/text/Mollow_berkeley_0028E_15181.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8981349-C4CE-5647-907D-0B6DDDBD2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13</Pages>
  <Words>8975</Words>
  <Characters>51163</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60018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5</cp:revision>
  <dcterms:created xsi:type="dcterms:W3CDTF">2022-02-12T13:33:00Z</dcterms:created>
  <dcterms:modified xsi:type="dcterms:W3CDTF">2022-02-12T14:56:00Z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