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A4DA1" w:rsidRPr="00CF49AE" w:rsidRDefault="00CA4DA1" w:rsidP="00CA4DA1">
      <w:pPr>
        <w:pStyle w:val="Heading1"/>
      </w:pPr>
      <w:r>
        <w:t>1AC</w:t>
      </w:r>
    </w:p>
    <w:p w:rsidR="00CA4DA1" w:rsidRPr="00CF49AE" w:rsidRDefault="00CA4DA1" w:rsidP="00CA4DA1">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CA4DA1" w:rsidRPr="0004302C" w:rsidRDefault="00CA4DA1" w:rsidP="00CA4DA1">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CA4DA1" w:rsidRPr="0004302C" w:rsidRDefault="00CA4DA1" w:rsidP="00CA4DA1">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lastRenderedPageBreak/>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lastRenderedPageBreak/>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 xml:space="preserve">If sadism and masochism are ultimately indistinguishable obverses of each other, then pity, in both its </w:t>
      </w:r>
      <w:r w:rsidRPr="0004302C">
        <w:rPr>
          <w:rStyle w:val="Emphasis"/>
          <w:color w:val="000000" w:themeColor="text1"/>
        </w:rPr>
        <w:lastRenderedPageBreak/>
        <w:t>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CA4DA1" w:rsidRDefault="00CA4DA1" w:rsidP="00CA4DA1">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CA4DA1" w:rsidRPr="0004302C" w:rsidRDefault="00CA4DA1" w:rsidP="00CA4DA1">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CA4DA1" w:rsidRPr="0004302C" w:rsidRDefault="00CA4DA1" w:rsidP="00CA4DA1">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w:t>
      </w:r>
      <w:r w:rsidRPr="00F8270A">
        <w:rPr>
          <w:rStyle w:val="Emphasis"/>
          <w:color w:val="000000" w:themeColor="text1"/>
          <w:highlight w:val="green"/>
        </w:rPr>
        <w:lastRenderedPageBreak/>
        <w:t xml:space="preserve">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CA4DA1" w:rsidRPr="00CF49AE" w:rsidRDefault="00CA4DA1" w:rsidP="00CA4DA1">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CA4DA1" w:rsidRPr="006948C8" w:rsidRDefault="00CA4DA1" w:rsidP="00CA4DA1">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CA4DA1" w:rsidRDefault="00CA4DA1" w:rsidP="00CA4DA1">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w:t>
      </w:r>
      <w:r w:rsidRPr="004B73C8">
        <w:rPr>
          <w:sz w:val="14"/>
        </w:rPr>
        <w:lastRenderedPageBreak/>
        <w:t xml:space="preserve">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w:t>
      </w:r>
      <w:r w:rsidRPr="00CF49AE">
        <w:rPr>
          <w:rFonts w:eastAsia="Cambria"/>
          <w:sz w:val="14"/>
          <w:szCs w:val="26"/>
        </w:rPr>
        <w:lastRenderedPageBreak/>
        <w:t xml:space="preserve">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CA4DA1" w:rsidRDefault="00CA4DA1" w:rsidP="00CA4DA1">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CA4DA1" w:rsidRPr="009C5080" w:rsidRDefault="00CA4DA1" w:rsidP="00CA4DA1">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CA4DA1" w:rsidRPr="00CF49AE" w:rsidRDefault="00CA4DA1" w:rsidP="00CA4DA1">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w:t>
      </w:r>
      <w:r w:rsidRPr="0004302C">
        <w:rPr>
          <w:sz w:val="14"/>
        </w:rPr>
        <w:lastRenderedPageBreak/>
        <w:t xml:space="preserve">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w:t>
      </w:r>
      <w:r w:rsidRPr="0004302C">
        <w:rPr>
          <w:sz w:val="14"/>
        </w:rPr>
        <w:lastRenderedPageBreak/>
        <w:t xml:space="preserve">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CA4DA1" w:rsidRPr="0004302C" w:rsidRDefault="00CA4DA1" w:rsidP="00CA4DA1">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CA4DA1" w:rsidRPr="0004302C" w:rsidRDefault="00CA4DA1" w:rsidP="00CA4DA1">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w:t>
      </w:r>
      <w:r w:rsidRPr="0004302C">
        <w:rPr>
          <w:color w:val="000000" w:themeColor="text1"/>
          <w:sz w:val="16"/>
          <w:szCs w:val="16"/>
        </w:rPr>
        <w:lastRenderedPageBreak/>
        <w:t>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CA4DA1" w:rsidRDefault="00CA4DA1" w:rsidP="00CA4DA1">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CA4DA1" w:rsidRPr="00D24FE5" w:rsidRDefault="00CA4DA1" w:rsidP="00CA4DA1">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CA4DA1" w:rsidRPr="00D24FE5" w:rsidRDefault="00CA4DA1" w:rsidP="00CA4DA1">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CA4DA1" w:rsidRPr="00CF49AE" w:rsidRDefault="00CA4DA1" w:rsidP="00CA4DA1">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w:t>
      </w:r>
      <w:r w:rsidRPr="00CF49AE">
        <w:rPr>
          <w:rStyle w:val="Emphasis"/>
        </w:rPr>
        <w:lastRenderedPageBreak/>
        <w:t xml:space="preserv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w:t>
      </w:r>
      <w:r w:rsidRPr="00CF49AE">
        <w:rPr>
          <w:sz w:val="14"/>
          <w:szCs w:val="26"/>
        </w:rPr>
        <w:lastRenderedPageBreak/>
        <w:t>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E80002" w:rsidRPr="00D026A0" w:rsidRDefault="00E80002" w:rsidP="00CA4DA1">
      <w:bookmarkStart w:id="0" w:name="_GoBack"/>
      <w:bookmarkEnd w:id="0"/>
    </w:p>
    <w:sectPr w:rsidR="00E80002" w:rsidRPr="00D026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21442A"/>
    <w:multiLevelType w:val="hybridMultilevel"/>
    <w:tmpl w:val="C076E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146B7A"/>
    <w:multiLevelType w:val="hybridMultilevel"/>
    <w:tmpl w:val="69042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F10AA9"/>
    <w:multiLevelType w:val="hybridMultilevel"/>
    <w:tmpl w:val="5CB62A1E"/>
    <w:lvl w:ilvl="0" w:tplc="144C1606">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26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AB0"/>
    <w:rsid w:val="001B73E3"/>
    <w:rsid w:val="001C316D"/>
    <w:rsid w:val="001D1A0D"/>
    <w:rsid w:val="001D36BF"/>
    <w:rsid w:val="001D4C28"/>
    <w:rsid w:val="001E0B1F"/>
    <w:rsid w:val="001E0C0F"/>
    <w:rsid w:val="001E1E0B"/>
    <w:rsid w:val="001F1173"/>
    <w:rsid w:val="002005A8"/>
    <w:rsid w:val="00203DD8"/>
    <w:rsid w:val="00204E1D"/>
    <w:rsid w:val="002059BD"/>
    <w:rsid w:val="002075C3"/>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68E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CEE"/>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81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DA1"/>
    <w:rsid w:val="00CA6D6D"/>
    <w:rsid w:val="00CC7A4E"/>
    <w:rsid w:val="00CD1359"/>
    <w:rsid w:val="00CD4C83"/>
    <w:rsid w:val="00D01EDC"/>
    <w:rsid w:val="00D026A0"/>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5A1"/>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002"/>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FCEAB23-8ECA-1048-96FC-B83A67B55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4DA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026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26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D026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D026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26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26A0"/>
  </w:style>
  <w:style w:type="character" w:customStyle="1" w:styleId="Heading1Char">
    <w:name w:val="Heading 1 Char"/>
    <w:aliases w:val="Pocket Char"/>
    <w:basedOn w:val="DefaultParagraphFont"/>
    <w:link w:val="Heading1"/>
    <w:uiPriority w:val="9"/>
    <w:rsid w:val="00D026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26A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026A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D026A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026A0"/>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D026A0"/>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D026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026A0"/>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D026A0"/>
    <w:rPr>
      <w:color w:val="auto"/>
      <w:u w:val="none"/>
    </w:rPr>
  </w:style>
  <w:style w:type="paragraph" w:styleId="DocumentMap">
    <w:name w:val="Document Map"/>
    <w:basedOn w:val="Normal"/>
    <w:link w:val="DocumentMapChar"/>
    <w:uiPriority w:val="99"/>
    <w:semiHidden/>
    <w:unhideWhenUsed/>
    <w:rsid w:val="00D026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26A0"/>
    <w:rPr>
      <w:rFonts w:ascii="Lucida Grande" w:hAnsi="Lucida Grande" w:cs="Lucida Grande"/>
    </w:rPr>
  </w:style>
  <w:style w:type="paragraph" w:styleId="ListParagraph">
    <w:name w:val="List Paragraph"/>
    <w:basedOn w:val="Normal"/>
    <w:uiPriority w:val="34"/>
    <w:qFormat/>
    <w:rsid w:val="00D026A0"/>
    <w:pPr>
      <w:ind w:left="720"/>
      <w:contextualSpacing/>
    </w:pPr>
  </w:style>
  <w:style w:type="paragraph" w:customStyle="1" w:styleId="textbold">
    <w:name w:val="text bold"/>
    <w:basedOn w:val="Normal"/>
    <w:link w:val="Emphasis"/>
    <w:uiPriority w:val="20"/>
    <w:qFormat/>
    <w:rsid w:val="00CA4DA1"/>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CA4D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CA4DA1"/>
    <w:rPr>
      <w:rFonts w:eastAsia="Calibri"/>
      <w:sz w:val="14"/>
    </w:rPr>
  </w:style>
  <w:style w:type="character" w:customStyle="1" w:styleId="SmalltextChar">
    <w:name w:val="Small text Char"/>
    <w:aliases w:val="Quote Char,Quote1 Char1"/>
    <w:link w:val="Smalltext"/>
    <w:rsid w:val="00CA4DA1"/>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3378478">
      <w:bodyDiv w:val="1"/>
      <w:marLeft w:val="0"/>
      <w:marRight w:val="0"/>
      <w:marTop w:val="0"/>
      <w:marBottom w:val="0"/>
      <w:divBdr>
        <w:top w:val="none" w:sz="0" w:space="0" w:color="auto"/>
        <w:left w:val="none" w:sz="0" w:space="0" w:color="auto"/>
        <w:bottom w:val="none" w:sz="0" w:space="0" w:color="auto"/>
        <w:right w:val="none" w:sz="0" w:space="0" w:color="auto"/>
      </w:divBdr>
    </w:div>
    <w:div w:id="9466996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CB2FD2-A09C-8A4A-BD4D-8C6396A89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69</TotalTime>
  <Pages>16</Pages>
  <Words>9528</Words>
  <Characters>54316</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63717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4</cp:revision>
  <dcterms:created xsi:type="dcterms:W3CDTF">2021-09-18T19:05:00Z</dcterms:created>
  <dcterms:modified xsi:type="dcterms:W3CDTF">2021-09-18T22:16:00Z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