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041A9" w:rsidRPr="00CF49AE" w:rsidRDefault="009041A9" w:rsidP="009041A9">
      <w:pPr>
        <w:pStyle w:val="Heading2"/>
      </w:pPr>
      <w:r>
        <w:t>AC</w:t>
      </w:r>
    </w:p>
    <w:p w:rsidR="009041A9" w:rsidRPr="00CF49AE" w:rsidRDefault="009041A9" w:rsidP="009041A9">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9041A9" w:rsidRPr="0004302C" w:rsidRDefault="009041A9" w:rsidP="009041A9">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9041A9" w:rsidRPr="0004302C" w:rsidRDefault="009041A9" w:rsidP="009041A9">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04302C">
        <w:rPr>
          <w:rStyle w:val="Emphasis"/>
          <w:color w:val="000000" w:themeColor="text1"/>
        </w:rPr>
        <w:lastRenderedPageBreak/>
        <w:t>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lastRenderedPageBreak/>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04302C">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9041A9" w:rsidRDefault="009041A9" w:rsidP="009041A9">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9041A9" w:rsidRPr="0004302C" w:rsidRDefault="009041A9" w:rsidP="009041A9">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9041A9" w:rsidRPr="0004302C" w:rsidRDefault="009041A9" w:rsidP="009041A9">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w:t>
      </w:r>
      <w:r w:rsidRPr="0004302C">
        <w:rPr>
          <w:rStyle w:val="Emphasis"/>
          <w:color w:val="000000" w:themeColor="text1"/>
        </w:rPr>
        <w:lastRenderedPageBreak/>
        <w:t xml:space="preserve">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9041A9" w:rsidRPr="00CF49AE" w:rsidRDefault="009041A9" w:rsidP="009041A9">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9041A9" w:rsidRPr="006948C8" w:rsidRDefault="009041A9" w:rsidP="009041A9">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9041A9" w:rsidRDefault="009041A9" w:rsidP="009041A9">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 xml:space="preserve">function </w:t>
      </w:r>
      <w:r w:rsidRPr="005C72AC">
        <w:rPr>
          <w:rStyle w:val="Emphasis"/>
        </w:rPr>
        <w:lastRenderedPageBreak/>
        <w:t>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w:t>
      </w:r>
      <w:r w:rsidRPr="00CF49AE">
        <w:rPr>
          <w:rFonts w:eastAsia="Cambria"/>
          <w:sz w:val="14"/>
          <w:szCs w:val="26"/>
        </w:rPr>
        <w:lastRenderedPageBreak/>
        <w:t xml:space="preserve">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9041A9" w:rsidRDefault="009041A9" w:rsidP="009041A9">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9041A9" w:rsidRPr="009C5080" w:rsidRDefault="009041A9" w:rsidP="009041A9">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9041A9" w:rsidRPr="00CF49AE" w:rsidRDefault="009041A9" w:rsidP="009041A9">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w:t>
      </w:r>
      <w:r w:rsidRPr="0004302C">
        <w:rPr>
          <w:sz w:val="14"/>
        </w:rPr>
        <w:lastRenderedPageBreak/>
        <w:t xml:space="preserve">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w:t>
      </w:r>
      <w:r w:rsidRPr="0004302C">
        <w:rPr>
          <w:rStyle w:val="Emphasis"/>
        </w:rPr>
        <w:lastRenderedPageBreak/>
        <w:t xml:space="preserve">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9041A9" w:rsidRPr="0004302C" w:rsidRDefault="009041A9" w:rsidP="009041A9">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9041A9" w:rsidRPr="0004302C" w:rsidRDefault="009041A9" w:rsidP="009041A9">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w:t>
      </w:r>
      <w:r w:rsidRPr="0004302C">
        <w:rPr>
          <w:color w:val="000000" w:themeColor="text1"/>
          <w:sz w:val="16"/>
          <w:szCs w:val="16"/>
        </w:rPr>
        <w:lastRenderedPageBreak/>
        <w:t>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9041A9" w:rsidRDefault="009041A9" w:rsidP="009041A9">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9041A9" w:rsidRPr="00D24FE5" w:rsidRDefault="009041A9" w:rsidP="009041A9">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9041A9" w:rsidRPr="00D24FE5" w:rsidRDefault="009041A9" w:rsidP="009041A9">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9041A9" w:rsidRPr="00CF49AE" w:rsidRDefault="009041A9" w:rsidP="009041A9">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w:t>
      </w:r>
      <w:r w:rsidRPr="00CF49AE">
        <w:rPr>
          <w:rStyle w:val="Emphasis"/>
        </w:rPr>
        <w:lastRenderedPageBreak/>
        <w:t xml:space="preserv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w:t>
      </w:r>
      <w:r w:rsidRPr="00CF49AE">
        <w:rPr>
          <w:sz w:val="14"/>
          <w:szCs w:val="26"/>
        </w:rPr>
        <w:lastRenderedPageBreak/>
        <w:t>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9041A9" w:rsidRDefault="009041A9" w:rsidP="00F601E6"/>
    <w:p w:rsidR="000110C5" w:rsidRDefault="000110C5" w:rsidP="000110C5">
      <w:pPr>
        <w:pStyle w:val="Heading2"/>
      </w:pPr>
      <w:r>
        <w:lastRenderedPageBreak/>
        <w:t>UV</w:t>
      </w:r>
    </w:p>
    <w:p w:rsidR="000110C5" w:rsidRPr="003C0707" w:rsidRDefault="000110C5" w:rsidP="000110C5">
      <w:pPr>
        <w:pStyle w:val="Heading4"/>
      </w:pPr>
      <w:r>
        <w:t xml:space="preserve">The 1AC method is compatible with a form of </w:t>
      </w:r>
      <w:r w:rsidRPr="003C0707">
        <w:t>conspiratorial communism – it’s the only solution</w:t>
      </w:r>
      <w:r>
        <w:t xml:space="preserve"> to neoliberalism.</w:t>
      </w:r>
    </w:p>
    <w:p w:rsidR="000110C5" w:rsidRPr="003C0707" w:rsidRDefault="000110C5" w:rsidP="000110C5">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0110C5" w:rsidRDefault="000110C5" w:rsidP="000110C5">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0110C5" w:rsidRDefault="000110C5" w:rsidP="000110C5">
      <w:pPr>
        <w:rPr>
          <w:sz w:val="16"/>
        </w:rPr>
      </w:pPr>
    </w:p>
    <w:p w:rsidR="000110C5" w:rsidRPr="00F36ABA" w:rsidRDefault="000110C5" w:rsidP="000110C5">
      <w:pPr>
        <w:pStyle w:val="Heading4"/>
        <w:spacing w:before="0" w:after="80" w:line="276" w:lineRule="auto"/>
        <w:rPr>
          <w:rFonts w:cs="Calibri"/>
        </w:rPr>
      </w:pPr>
      <w:bookmarkStart w:id="0" w:name="_GoBack"/>
      <w:bookmarkEnd w:id="0"/>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0110C5" w:rsidRPr="00F36ABA" w:rsidRDefault="000110C5" w:rsidP="000110C5">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0110C5" w:rsidRPr="00F36ABA" w:rsidRDefault="000110C5" w:rsidP="000110C5">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p w:rsidR="000110C5" w:rsidRPr="000110C5" w:rsidRDefault="000110C5" w:rsidP="000110C5"/>
    <w:sectPr w:rsidR="000110C5" w:rsidRPr="000110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41A9"/>
    <w:rsid w:val="000029E3"/>
    <w:rsid w:val="000029E8"/>
    <w:rsid w:val="00004225"/>
    <w:rsid w:val="000066CA"/>
    <w:rsid w:val="00007264"/>
    <w:rsid w:val="000076A9"/>
    <w:rsid w:val="000110C5"/>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A4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1A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F19CE544-6D76-FE4F-8C49-ABB0C4C4C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41A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41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41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41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9041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41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41A9"/>
  </w:style>
  <w:style w:type="character" w:customStyle="1" w:styleId="Heading1Char">
    <w:name w:val="Heading 1 Char"/>
    <w:aliases w:val="Pocket Char"/>
    <w:basedOn w:val="DefaultParagraphFont"/>
    <w:link w:val="Heading1"/>
    <w:uiPriority w:val="9"/>
    <w:rsid w:val="009041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41A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41A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9041A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041A9"/>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9041A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9041A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41A9"/>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9041A9"/>
    <w:rPr>
      <w:color w:val="auto"/>
      <w:u w:val="none"/>
    </w:rPr>
  </w:style>
  <w:style w:type="paragraph" w:styleId="DocumentMap">
    <w:name w:val="Document Map"/>
    <w:basedOn w:val="Normal"/>
    <w:link w:val="DocumentMapChar"/>
    <w:uiPriority w:val="99"/>
    <w:semiHidden/>
    <w:unhideWhenUsed/>
    <w:rsid w:val="009041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41A9"/>
    <w:rPr>
      <w:rFonts w:ascii="Lucida Grande" w:hAnsi="Lucida Grande" w:cs="Lucida Grande"/>
    </w:rPr>
  </w:style>
  <w:style w:type="paragraph" w:customStyle="1" w:styleId="textbold">
    <w:name w:val="text bold"/>
    <w:basedOn w:val="Normal"/>
    <w:link w:val="Emphasis"/>
    <w:uiPriority w:val="20"/>
    <w:qFormat/>
    <w:rsid w:val="009041A9"/>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9041A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9041A9"/>
    <w:rPr>
      <w:rFonts w:eastAsia="Calibri"/>
      <w:sz w:val="14"/>
    </w:rPr>
  </w:style>
  <w:style w:type="character" w:customStyle="1" w:styleId="SmalltextChar">
    <w:name w:val="Small text Char"/>
    <w:aliases w:val="Quote Char,Quote1 Char1"/>
    <w:link w:val="Smalltext"/>
    <w:rsid w:val="009041A9"/>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6DFF7A-47C7-4A47-8EC5-149BC0C4F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13</Pages>
  <Words>10364</Words>
  <Characters>59078</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3</cp:revision>
  <dcterms:created xsi:type="dcterms:W3CDTF">2021-09-17T20:29:00Z</dcterms:created>
  <dcterms:modified xsi:type="dcterms:W3CDTF">2021-09-17T21:44:00Z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