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A2E0F" w:rsidRDefault="00EA2E0F" w:rsidP="00EA2E0F">
      <w:pPr>
        <w:pStyle w:val="Heading3"/>
      </w:pPr>
      <w:r>
        <w:t>Plan</w:t>
      </w:r>
    </w:p>
    <w:p w:rsidR="00EA2E0F" w:rsidRPr="00355308" w:rsidRDefault="00EA2E0F" w:rsidP="00EA2E0F">
      <w:pPr>
        <w:pStyle w:val="Heading4"/>
        <w:rPr>
          <w:rFonts w:cs="Calibri"/>
        </w:rPr>
      </w:pPr>
      <w:r w:rsidRPr="00355308">
        <w:rPr>
          <w:rFonts w:cs="Calibri"/>
        </w:rPr>
        <w:t>Plan: The appropriation of outer space through asteroid mining by private entities should be banned.</w:t>
      </w:r>
    </w:p>
    <w:p w:rsidR="00EA2E0F" w:rsidRPr="00355308" w:rsidRDefault="00EA2E0F" w:rsidP="00EA2E0F"/>
    <w:p w:rsidR="00EA2E0F" w:rsidRPr="00355308" w:rsidRDefault="00EA2E0F" w:rsidP="00EA2E0F">
      <w:pPr>
        <w:rPr>
          <w:sz w:val="16"/>
          <w:szCs w:val="16"/>
        </w:rPr>
      </w:pPr>
    </w:p>
    <w:p w:rsidR="00EA2E0F" w:rsidRDefault="00EA2E0F" w:rsidP="00EA2E0F">
      <w:pPr>
        <w:pStyle w:val="Heading3"/>
      </w:pPr>
      <w:r>
        <w:t>Framework</w:t>
      </w:r>
    </w:p>
    <w:p w:rsidR="00EA2E0F" w:rsidRDefault="00EA2E0F" w:rsidP="00EA2E0F">
      <w:pPr>
        <w:pStyle w:val="Heading4"/>
        <w:rPr>
          <w:rFonts w:cs="Calibri"/>
        </w:rPr>
      </w:pPr>
      <w:r>
        <w:rPr>
          <w:rFonts w:cs="Calibri"/>
        </w:rPr>
        <w:t>T</w:t>
      </w:r>
      <w:r w:rsidRPr="00A0610A">
        <w:rPr>
          <w:rFonts w:cs="Calibri"/>
        </w:rPr>
        <w:t xml:space="preserve">he standard is maximizing expected well-being. </w:t>
      </w:r>
    </w:p>
    <w:p w:rsidR="00EA2E0F" w:rsidRPr="00A0610A" w:rsidRDefault="00EA2E0F" w:rsidP="00EA2E0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rsidR="00EA2E0F" w:rsidRPr="00C50CA3" w:rsidRDefault="00EA2E0F" w:rsidP="00EA2E0F">
      <w:pPr>
        <w:pStyle w:val="Heading4"/>
        <w:rPr>
          <w:rFonts w:cs="Calibri"/>
          <w:color w:val="000000" w:themeColor="text1"/>
        </w:rPr>
      </w:pPr>
      <w:r>
        <w:rPr>
          <w:rFonts w:cs="Calibri"/>
          <w:color w:val="000000" w:themeColor="text1"/>
        </w:rPr>
        <w:t>2.</w:t>
      </w:r>
      <w:r w:rsidRPr="00C50CA3">
        <w:rPr>
          <w:rFonts w:cs="Calibri"/>
          <w:color w:val="000000" w:themeColor="text1"/>
        </w:rPr>
        <w:t xml:space="preserve"> Actor specificity: Governments must aggregate since every policy benefits some and harms others, which also means side constraints freeze action. </w:t>
      </w:r>
    </w:p>
    <w:p w:rsidR="00EA2E0F" w:rsidRPr="00C50CA3" w:rsidRDefault="00EA2E0F" w:rsidP="00EA2E0F">
      <w:pPr>
        <w:pStyle w:val="Heading4"/>
        <w:rPr>
          <w:rFonts w:eastAsia="Times New Roman" w:cs="Calibri"/>
          <w:color w:val="000000" w:themeColor="text1"/>
          <w:shd w:val="clear" w:color="auto" w:fill="FFFFFF"/>
        </w:rPr>
      </w:pPr>
    </w:p>
    <w:p w:rsidR="00EA2E0F" w:rsidRPr="00586B80" w:rsidRDefault="00EA2E0F" w:rsidP="00EA2E0F">
      <w:pPr>
        <w:pStyle w:val="Heading4"/>
      </w:pPr>
      <w:r>
        <w:t xml:space="preserve">2. Extinction outweighs -  </w:t>
      </w:r>
    </w:p>
    <w:p w:rsidR="00EA2E0F" w:rsidRPr="00611230" w:rsidRDefault="00EA2E0F" w:rsidP="00EA2E0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rsidR="00EA2E0F" w:rsidRDefault="00EA2E0F" w:rsidP="00EA2E0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rsidR="00EA2E0F" w:rsidRDefault="00EA2E0F" w:rsidP="00EA2E0F">
      <w:pPr>
        <w:pStyle w:val="Heading3"/>
      </w:pPr>
      <w:r>
        <w:t>Advantage 1 – Space War</w:t>
      </w:r>
    </w:p>
    <w:p w:rsidR="00EA2E0F" w:rsidRPr="00355308" w:rsidRDefault="00EA2E0F" w:rsidP="00EA2E0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rsidR="00EA2E0F" w:rsidRPr="00355308" w:rsidRDefault="00EA2E0F" w:rsidP="00EA2E0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rsidR="00EA2E0F" w:rsidRPr="00355308" w:rsidRDefault="00EA2E0F" w:rsidP="00EA2E0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rsidR="00EA2E0F" w:rsidRPr="00355308" w:rsidRDefault="00EA2E0F" w:rsidP="00EA2E0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rsidR="00EA2E0F" w:rsidRPr="00355308" w:rsidRDefault="00EA2E0F" w:rsidP="00EA2E0F">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9" w:history="1">
        <w:r w:rsidRPr="00355308">
          <w:rPr>
            <w:color w:val="000000" w:themeColor="text1"/>
          </w:rPr>
          <w:t>https://scholarship.law.wm.edu/cgi/viewcontent.cgi?article=1653&amp;context=wmelpr</w:t>
        </w:r>
      </w:hyperlink>
    </w:p>
    <w:p w:rsidR="00EA2E0F" w:rsidRPr="00355308" w:rsidRDefault="00EA2E0F" w:rsidP="00EA2E0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rsidR="00EA2E0F" w:rsidRPr="00355308" w:rsidRDefault="00EA2E0F" w:rsidP="00EA2E0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rsidR="00EA2E0F" w:rsidRPr="00355308" w:rsidRDefault="00EA2E0F" w:rsidP="00EA2E0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rsidR="00EA2E0F" w:rsidRPr="00355308" w:rsidRDefault="00EA2E0F" w:rsidP="00EA2E0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rsidR="00EA2E0F" w:rsidRPr="00AD4C5F" w:rsidRDefault="00EA2E0F" w:rsidP="00EA2E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rsidR="00EA2E0F" w:rsidRPr="00AD4C5F" w:rsidRDefault="00EA2E0F" w:rsidP="00EA2E0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rsidR="00EA2E0F" w:rsidRPr="00AD4C5F" w:rsidRDefault="00EA2E0F" w:rsidP="00EA2E0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rsidR="00EA2E0F" w:rsidRPr="00AD4C5F" w:rsidRDefault="00EA2E0F" w:rsidP="00EA2E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rsidR="00EA2E0F" w:rsidRPr="00AD4C5F" w:rsidRDefault="00EA2E0F" w:rsidP="00EA2E0F">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rsidR="00EA2E0F" w:rsidRDefault="00EA2E0F" w:rsidP="00EA2E0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rsidR="00EA2E0F" w:rsidRPr="00AD4C5F" w:rsidRDefault="00EA2E0F" w:rsidP="00EA2E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rsidR="00EA2E0F" w:rsidRPr="00AD4C5F" w:rsidRDefault="00EA2E0F" w:rsidP="00EA2E0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rsidR="00EA2E0F" w:rsidRPr="00AD4C5F" w:rsidRDefault="00EA2E0F" w:rsidP="00EA2E0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rsidR="00EA2E0F" w:rsidRPr="00AD4C5F" w:rsidRDefault="00EA2E0F" w:rsidP="00EA2E0F">
      <w:pPr>
        <w:rPr>
          <w:rFonts w:asciiTheme="majorHAnsi" w:hAnsiTheme="majorHAnsi" w:cstheme="majorHAnsi"/>
          <w:color w:val="000000" w:themeColor="text1"/>
          <w:sz w:val="16"/>
        </w:rPr>
      </w:pPr>
    </w:p>
    <w:p w:rsidR="00EA2E0F" w:rsidRPr="00AD4C5F" w:rsidRDefault="00EA2E0F" w:rsidP="00EA2E0F">
      <w:pPr>
        <w:pStyle w:val="Heading4"/>
        <w:rPr>
          <w:rFonts w:asciiTheme="majorHAnsi" w:hAnsiTheme="majorHAnsi" w:cstheme="majorHAnsi"/>
        </w:rPr>
      </w:pPr>
      <w:r w:rsidRPr="00AD4C5F">
        <w:rPr>
          <w:rFonts w:asciiTheme="majorHAnsi" w:hAnsiTheme="majorHAnsi" w:cstheme="majorHAnsi"/>
        </w:rPr>
        <w:t xml:space="preserve">Nuclear war causes extinction. </w:t>
      </w:r>
    </w:p>
    <w:p w:rsidR="00EA2E0F" w:rsidRPr="00AD4C5F" w:rsidRDefault="00EA2E0F" w:rsidP="00EA2E0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rsidR="00EA2E0F" w:rsidRDefault="00EA2E0F" w:rsidP="00EA2E0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rsidR="00EA2E0F" w:rsidRPr="0098474F" w:rsidRDefault="00EA2E0F" w:rsidP="00EA2E0F">
      <w:pPr>
        <w:rPr>
          <w:rFonts w:asciiTheme="majorHAnsi" w:eastAsia="Calibri" w:hAnsiTheme="majorHAnsi" w:cstheme="majorHAnsi"/>
          <w:sz w:val="14"/>
        </w:rPr>
      </w:pPr>
    </w:p>
    <w:p w:rsidR="00EA2E0F" w:rsidRDefault="00EA2E0F" w:rsidP="00EA2E0F">
      <w:pPr>
        <w:pStyle w:val="Heading3"/>
      </w:pPr>
      <w:r>
        <w:t>Advantage 2 – Collisions</w:t>
      </w:r>
    </w:p>
    <w:p w:rsidR="00EA2E0F" w:rsidRPr="00355308" w:rsidRDefault="00EA2E0F" w:rsidP="00EA2E0F">
      <w:pPr>
        <w:pStyle w:val="Heading4"/>
        <w:rPr>
          <w:rFonts w:cs="Calibri"/>
          <w:color w:val="000000" w:themeColor="text1"/>
        </w:rPr>
      </w:pPr>
      <w:r w:rsidRPr="00355308">
        <w:rPr>
          <w:rFonts w:cs="Calibri"/>
          <w:color w:val="000000" w:themeColor="text1"/>
        </w:rPr>
        <w:t>Unregulated mining is existential and causes collisions – multiple scenarios</w:t>
      </w:r>
    </w:p>
    <w:p w:rsidR="00EA2E0F" w:rsidRPr="00355308" w:rsidRDefault="00EA2E0F" w:rsidP="00EA2E0F">
      <w:pPr>
        <w:pStyle w:val="Heading4"/>
        <w:rPr>
          <w:rFonts w:cs="Calibri"/>
        </w:rPr>
      </w:pPr>
      <w:r w:rsidRPr="00355308">
        <w:rPr>
          <w:rFonts w:cs="Calibri"/>
        </w:rPr>
        <w:t>Scenario 1 is deflection</w:t>
      </w:r>
    </w:p>
    <w:p w:rsidR="00EA2E0F" w:rsidRPr="00355308" w:rsidRDefault="00EA2E0F" w:rsidP="00EA2E0F">
      <w:pPr>
        <w:pStyle w:val="Heading4"/>
        <w:rPr>
          <w:rFonts w:cs="Calibri"/>
          <w:color w:val="000000" w:themeColor="text1"/>
        </w:rPr>
      </w:pPr>
      <w:r w:rsidRPr="00355308">
        <w:rPr>
          <w:rFonts w:cs="Calibri"/>
          <w:color w:val="000000" w:themeColor="text1"/>
        </w:rPr>
        <w:t>Unregulated mining causes asteroid deflection and astroterror</w:t>
      </w:r>
    </w:p>
    <w:p w:rsidR="00EA2E0F" w:rsidRPr="00355308" w:rsidRDefault="00EA2E0F" w:rsidP="00EA2E0F">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4" w:history="1">
        <w:r w:rsidRPr="00355308">
          <w:rPr>
            <w:color w:val="000000" w:themeColor="text1"/>
          </w:rPr>
          <w:t>https://academic.oup.com/astrogeo/article/56/5/5.15/235650</w:t>
        </w:r>
      </w:hyperlink>
    </w:p>
    <w:p w:rsidR="00EA2E0F" w:rsidRPr="00355308" w:rsidRDefault="00EA2E0F" w:rsidP="00EA2E0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rsidR="00EA2E0F" w:rsidRPr="00355308" w:rsidRDefault="00EA2E0F" w:rsidP="00EA2E0F">
      <w:pPr>
        <w:pStyle w:val="Heading4"/>
        <w:rPr>
          <w:rFonts w:cs="Calibri"/>
          <w:color w:val="000000" w:themeColor="text1"/>
        </w:rPr>
      </w:pPr>
      <w:r w:rsidRPr="00355308">
        <w:rPr>
          <w:rFonts w:cs="Calibri"/>
          <w:color w:val="000000" w:themeColor="text1"/>
        </w:rPr>
        <w:t>Major collisions cause extinction</w:t>
      </w:r>
    </w:p>
    <w:p w:rsidR="00EA2E0F" w:rsidRPr="00355308" w:rsidRDefault="00EA2E0F" w:rsidP="00EA2E0F">
      <w:r w:rsidRPr="00355308">
        <w:rPr>
          <w:rStyle w:val="Style13ptBold"/>
        </w:rPr>
        <w:t xml:space="preserve">Baum ’19 </w:t>
      </w:r>
      <w:r w:rsidRPr="00355308">
        <w:t>- executive director of the Global Catastrophic Risk Institute, Ph.D in Geography</w:t>
      </w:r>
    </w:p>
    <w:p w:rsidR="00EA2E0F" w:rsidRPr="00355308" w:rsidRDefault="00EA2E0F" w:rsidP="00EA2E0F">
      <w:r w:rsidRPr="00355308">
        <w:t xml:space="preserve">Seth Baum, “Risk-Risk Tradeoff Analysis of Nuclear Explosives for Asteroid Deflection,” SSRN Scholarly Paper (Rochester, NY: Social Science Research Network, May 31, 2019), </w:t>
      </w:r>
      <w:hyperlink r:id="rId15" w:history="1">
        <w:r w:rsidRPr="00355308">
          <w:rPr>
            <w:rStyle w:val="Hyperlink"/>
          </w:rPr>
          <w:t>https://papers.ssrn.com/abstract=3397559</w:t>
        </w:r>
      </w:hyperlink>
      <w:r w:rsidRPr="00355308">
        <w:t>.</w:t>
      </w:r>
    </w:p>
    <w:p w:rsidR="00EA2E0F" w:rsidRPr="00355308" w:rsidRDefault="00EA2E0F" w:rsidP="00EA2E0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rsidR="00EA2E0F" w:rsidRPr="00355308" w:rsidRDefault="00EA2E0F" w:rsidP="00EA2E0F">
      <w:pPr>
        <w:pStyle w:val="Heading4"/>
        <w:rPr>
          <w:rFonts w:cs="Calibri"/>
        </w:rPr>
      </w:pPr>
      <w:r w:rsidRPr="00355308">
        <w:rPr>
          <w:rFonts w:cs="Calibri"/>
        </w:rPr>
        <w:t>Scenario 2 is satellite collisions</w:t>
      </w:r>
    </w:p>
    <w:p w:rsidR="00EA2E0F" w:rsidRDefault="00EA2E0F" w:rsidP="00EA2E0F">
      <w:pPr>
        <w:pStyle w:val="Heading4"/>
      </w:pPr>
      <w:r>
        <w:t>Mining creates space debris</w:t>
      </w:r>
    </w:p>
    <w:p w:rsidR="00EA2E0F" w:rsidRDefault="00EA2E0F" w:rsidP="00EA2E0F">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rsidR="00EA2E0F" w:rsidRPr="00AD3BF1" w:rsidRDefault="00EA2E0F" w:rsidP="00EA2E0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rsidR="00EA2E0F" w:rsidRDefault="00EA2E0F" w:rsidP="00EA2E0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 xml:space="preserve">Mining </w:t>
      </w:r>
      <w:r w:rsidRPr="00152DB0">
        <w:rPr>
          <w:rStyle w:val="StyleUnderline"/>
          <w:i/>
          <w:iCs/>
          <w:highlight w:val="green"/>
        </w:rPr>
        <w:t>would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rsidR="00EA2E0F" w:rsidRDefault="00EA2E0F" w:rsidP="00EA2E0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rsidR="00EA2E0F" w:rsidRPr="00355308" w:rsidRDefault="00EA2E0F" w:rsidP="00EA2E0F"/>
    <w:p w:rsidR="00EA2E0F" w:rsidRPr="00355308" w:rsidRDefault="00EA2E0F" w:rsidP="00EA2E0F">
      <w:pPr>
        <w:pStyle w:val="Heading4"/>
        <w:rPr>
          <w:rFonts w:cs="Calibri"/>
        </w:rPr>
      </w:pPr>
      <w:r w:rsidRPr="00355308">
        <w:rPr>
          <w:rFonts w:cs="Calibri"/>
        </w:rPr>
        <w:t xml:space="preserve">An increase in space debris and dust from mining collides with key defense satellites </w:t>
      </w:r>
    </w:p>
    <w:p w:rsidR="00EA2E0F" w:rsidRPr="00355308" w:rsidRDefault="00EA2E0F" w:rsidP="00EA2E0F">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rsidR="00EA2E0F" w:rsidRPr="00355308" w:rsidRDefault="00EA2E0F" w:rsidP="00EA2E0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rsidR="00EA2E0F" w:rsidRPr="00355308" w:rsidRDefault="00EA2E0F" w:rsidP="00EA2E0F">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rsidR="00EA2E0F" w:rsidRPr="00355308" w:rsidRDefault="00EA2E0F" w:rsidP="00EA2E0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rsidR="00EA2E0F" w:rsidRPr="00355308" w:rsidRDefault="00EA2E0F" w:rsidP="00EA2E0F">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rsidR="00EA2E0F" w:rsidRPr="00355308" w:rsidRDefault="00EA2E0F" w:rsidP="00EA2E0F">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rsidR="00EA2E0F" w:rsidRDefault="00EA2E0F" w:rsidP="00EA2E0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rsidR="00EA2E0F" w:rsidRDefault="00EA2E0F" w:rsidP="00EA2E0F"/>
    <w:p w:rsidR="00EA2E0F" w:rsidRPr="00355308" w:rsidRDefault="00EA2E0F" w:rsidP="00EA2E0F">
      <w:pPr>
        <w:rPr>
          <w:sz w:val="16"/>
        </w:rPr>
      </w:pPr>
    </w:p>
    <w:p w:rsidR="00EA2E0F" w:rsidRPr="00355308" w:rsidRDefault="00EA2E0F" w:rsidP="00EA2E0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rsidR="00EA2E0F" w:rsidRPr="00355308" w:rsidRDefault="00EA2E0F" w:rsidP="00EA2E0F">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rsidR="00EA2E0F" w:rsidRDefault="00EA2E0F" w:rsidP="00EA2E0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rsidR="00EA2E0F" w:rsidRDefault="00EA2E0F" w:rsidP="00EA2E0F"/>
    <w:p w:rsidR="00EA2E0F" w:rsidRPr="001E51E3" w:rsidRDefault="00EA2E0F" w:rsidP="00EA2E0F">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rsidR="00EA2E0F" w:rsidRPr="001E51E3" w:rsidRDefault="00EA2E0F" w:rsidP="00EA2E0F">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19"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rsidR="00EA2E0F" w:rsidRPr="001E51E3" w:rsidRDefault="00EA2E0F" w:rsidP="00EA2E0F">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rsidR="00EA2E0F" w:rsidRPr="001E51E3" w:rsidRDefault="00EA2E0F" w:rsidP="00EA2E0F">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0"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rsidR="00EA2E0F" w:rsidRPr="001E51E3" w:rsidRDefault="00EA2E0F" w:rsidP="00EA2E0F">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rsidR="00EA2E0F" w:rsidRPr="00607F45" w:rsidRDefault="00EA2E0F" w:rsidP="00EA2E0F">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rsidR="00EA2E0F" w:rsidRPr="00607F45" w:rsidRDefault="00EA2E0F" w:rsidP="00EA2E0F">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rsidR="00EA2E0F" w:rsidRPr="00607F45" w:rsidRDefault="00EA2E0F" w:rsidP="00EA2E0F">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1"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rsidR="00EA2E0F" w:rsidRPr="00F601E6" w:rsidRDefault="00EA2E0F" w:rsidP="00EA2E0F"/>
    <w:p w:rsidR="00423017" w:rsidRPr="00423017" w:rsidRDefault="00423017" w:rsidP="00423017">
      <w:bookmarkStart w:id="6" w:name="_GoBack"/>
      <w:bookmarkEnd w:id="6"/>
    </w:p>
    <w:sectPr w:rsidR="00423017" w:rsidRPr="004230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4F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D4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FEF"/>
    <w:rsid w:val="00407AFF"/>
    <w:rsid w:val="0041155D"/>
    <w:rsid w:val="004170BF"/>
    <w:rsid w:val="0042301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2E0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69129BFD-2E04-5145-BEB0-9E35D4D9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2E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4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4F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404F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04FE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A2E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04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FEF"/>
  </w:style>
  <w:style w:type="character" w:customStyle="1" w:styleId="Heading1Char">
    <w:name w:val="Heading 1 Char"/>
    <w:aliases w:val="Pocket Char"/>
    <w:basedOn w:val="DefaultParagraphFont"/>
    <w:link w:val="Heading1"/>
    <w:uiPriority w:val="9"/>
    <w:rsid w:val="00404F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4FE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04FE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04F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04FE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404FEF"/>
    <w:rPr>
      <w:b w:val="0"/>
      <w:sz w:val="22"/>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Style1"/>
    <w:basedOn w:val="DefaultParagraphFont"/>
    <w:link w:val="textbold"/>
    <w:uiPriority w:val="20"/>
    <w:qFormat/>
    <w:rsid w:val="00404F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4FE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04FEF"/>
    <w:rPr>
      <w:color w:val="auto"/>
      <w:u w:val="none"/>
    </w:rPr>
  </w:style>
  <w:style w:type="paragraph" w:styleId="DocumentMap">
    <w:name w:val="Document Map"/>
    <w:basedOn w:val="Normal"/>
    <w:link w:val="DocumentMapChar"/>
    <w:uiPriority w:val="99"/>
    <w:semiHidden/>
    <w:unhideWhenUsed/>
    <w:rsid w:val="00404F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4FEF"/>
    <w:rPr>
      <w:rFonts w:ascii="Lucida Grande" w:hAnsi="Lucida Grande" w:cs="Lucida Grande"/>
    </w:rPr>
  </w:style>
  <w:style w:type="paragraph" w:customStyle="1" w:styleId="textbold">
    <w:name w:val="text bold"/>
    <w:basedOn w:val="Normal"/>
    <w:link w:val="Emphasis"/>
    <w:uiPriority w:val="20"/>
    <w:qFormat/>
    <w:rsid w:val="00423017"/>
    <w:pPr>
      <w:ind w:left="720"/>
    </w:pPr>
    <w:rPr>
      <w:b/>
      <w:iCs/>
      <w:u w:val="single"/>
    </w:rPr>
  </w:style>
  <w:style w:type="character" w:customStyle="1" w:styleId="Heading5Char">
    <w:name w:val="Heading 5 Char"/>
    <w:basedOn w:val="DefaultParagraphFont"/>
    <w:link w:val="Heading5"/>
    <w:uiPriority w:val="9"/>
    <w:semiHidden/>
    <w:rsid w:val="00EA2E0F"/>
    <w:rPr>
      <w:rFonts w:asciiTheme="majorHAnsi" w:eastAsiaTheme="majorEastAsia" w:hAnsiTheme="majorHAnsi" w:cstheme="majorBidi"/>
      <w:color w:val="365F91" w:themeColor="accent1" w:themeShade="BF"/>
      <w:sz w:val="22"/>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A2E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A2E0F"/>
    <w:rPr>
      <w:b/>
      <w:sz w:val="26"/>
      <w:u w:val="single"/>
    </w:rPr>
  </w:style>
  <w:style w:type="paragraph" w:styleId="ListParagraph">
    <w:name w:val="List Paragraph"/>
    <w:aliases w:val="6 font"/>
    <w:basedOn w:val="Normal"/>
    <w:uiPriority w:val="34"/>
    <w:qFormat/>
    <w:rsid w:val="00EA2E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retaliation" TargetMode="Externa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s://www.sciencedirect.com/topics/social-sciences/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papers.ssrn.com/abstract=3397559" TargetMode="External"/><Relationship Id="rId23" Type="http://schemas.openxmlformats.org/officeDocument/2006/relationships/theme" Target="theme/theme1.xm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doi.org/10.1016/j.spacepol.2021.101447" TargetMode="External"/><Relationship Id="rId4" Type="http://schemas.openxmlformats.org/officeDocument/2006/relationships/customXml" Target="../customXml/item4.xml"/><Relationship Id="rId9" Type="http://schemas.openxmlformats.org/officeDocument/2006/relationships/hyperlink" Target="https://scholarship.law.wm.edu/cgi/viewcontent.cgi?article=1653&amp;context=wmelpr" TargetMode="External"/><Relationship Id="rId14" Type="http://schemas.openxmlformats.org/officeDocument/2006/relationships/hyperlink" Target="https://academic.oup.com/astrogeo/article/56/5/5.15/235650"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16273F-EA2B-0145-8B73-E0D98C07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14698</Words>
  <Characters>83783</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2022-02-12T13:56:00Z</dcterms:created>
  <dcterms:modified xsi:type="dcterms:W3CDTF">2022-02-12T15:39:00Z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