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D54DB" w:rsidRPr="00CF49AE" w:rsidRDefault="005D54DB" w:rsidP="005D54DB">
      <w:pPr>
        <w:pStyle w:val="Heading2"/>
      </w:pPr>
      <w:r>
        <w:t>AC</w:t>
      </w:r>
    </w:p>
    <w:p w:rsidR="005D54DB" w:rsidRPr="00CF49AE" w:rsidRDefault="005D54DB" w:rsidP="005D54DB">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5D54DB" w:rsidRPr="0004302C" w:rsidRDefault="005D54DB" w:rsidP="005D54DB">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5D54DB" w:rsidRPr="0004302C" w:rsidRDefault="005D54DB" w:rsidP="005D54DB">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04302C">
        <w:rPr>
          <w:rStyle w:val="Emphasis"/>
          <w:color w:val="000000" w:themeColor="text1"/>
        </w:rPr>
        <w:lastRenderedPageBreak/>
        <w:t>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lastRenderedPageBreak/>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04302C">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5D54DB" w:rsidRDefault="00C06F07" w:rsidP="005D54DB">
      <w:pPr>
        <w:pStyle w:val="Heading4"/>
      </w:pPr>
      <w:r>
        <w:rPr>
          <w:rFonts w:cs="Calibri"/>
          <w:color w:val="000000" w:themeColor="text1"/>
        </w:rPr>
        <w:t xml:space="preserve">I would want to be topical but not the cost of ableist violence. </w:t>
      </w:r>
      <w:r w:rsidR="005D54DB">
        <w:rPr>
          <w:rFonts w:cs="Calibri"/>
          <w:color w:val="000000" w:themeColor="text1"/>
        </w:rPr>
        <w:t xml:space="preserve">Debate is a sphere of “fiat” and “futurism” which reifies </w:t>
      </w:r>
      <w:r w:rsidR="005D54DB" w:rsidRPr="0004302C">
        <w:rPr>
          <w:rFonts w:cs="Calibri"/>
          <w:color w:val="000000" w:themeColor="text1"/>
        </w:rPr>
        <w:t>rehabilitative futurism where the signifier of the fantasmatic child is placed forward to eradicate and cure disability</w:t>
      </w:r>
      <w:r w:rsidR="005D54DB">
        <w:rPr>
          <w:rFonts w:cs="Calibri"/>
          <w:color w:val="000000" w:themeColor="text1"/>
        </w:rPr>
        <w:t xml:space="preserve">. </w:t>
      </w:r>
      <w:r w:rsidR="005D54DB" w:rsidRPr="00CF49AE">
        <w:t>When</w:t>
      </w:r>
      <w:r w:rsidR="005D54DB" w:rsidRPr="00D24FE5">
        <w:t xml:space="preserve"> the question of disability arises, communicative projects such as debate are centered around solely optimism and trying to create the ‘better future’ – this obsession with optimism pathologizes the disabled Child that </w:t>
      </w:r>
      <w:r w:rsidR="005D54DB" w:rsidRPr="00D24FE5">
        <w:rPr>
          <w:u w:val="single"/>
        </w:rPr>
        <w:t xml:space="preserve">cannot </w:t>
      </w:r>
      <w:r w:rsidR="005D54DB" w:rsidRPr="00D24FE5">
        <w:t xml:space="preserve">be in the better future – this 1AC serves as an ‘perspective shift’ that differs from the current </w:t>
      </w:r>
      <w:r w:rsidR="005D54DB" w:rsidRPr="00D24FE5">
        <w:rPr>
          <w:u w:val="single"/>
        </w:rPr>
        <w:t>form</w:t>
      </w:r>
      <w:r w:rsidR="005D54DB" w:rsidRPr="00D24FE5">
        <w:t xml:space="preserve"> of how disability is presented – absent questioning the form of argumentation the content of </w:t>
      </w:r>
      <w:r w:rsidR="005D54DB" w:rsidRPr="005F25D3">
        <w:t>argumentation becomes unethically flawed – thus, the role of the ballot is to disrupt biopolitical systems of productivity and futurity.</w:t>
      </w:r>
    </w:p>
    <w:p w:rsidR="005D54DB" w:rsidRPr="0004302C" w:rsidRDefault="005D54DB" w:rsidP="005D54DB">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5D54DB" w:rsidRPr="0004302C" w:rsidRDefault="005D54DB" w:rsidP="005D54DB">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w:t>
      </w:r>
      <w:r w:rsidRPr="0004302C">
        <w:rPr>
          <w:rStyle w:val="Emphasis"/>
          <w:color w:val="000000" w:themeColor="text1"/>
        </w:rPr>
        <w:lastRenderedPageBreak/>
        <w:t xml:space="preserve">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5D54DB" w:rsidRPr="00CF49AE" w:rsidRDefault="005D54DB" w:rsidP="005D54DB">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r w:rsidR="00C03EE0">
        <w:t xml:space="preserve"> Don’t force me to submit to the rules of this violent activity by reading your bs TVA and SSD. Don’t try to change the subject and have a discussion.</w:t>
      </w:r>
      <w:bookmarkStart w:id="0" w:name="_GoBack"/>
      <w:bookmarkEnd w:id="0"/>
    </w:p>
    <w:p w:rsidR="005D54DB" w:rsidRPr="006948C8" w:rsidRDefault="005D54DB" w:rsidP="005D54DB">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5D54DB" w:rsidRDefault="005D54DB" w:rsidP="005D54DB">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w:t>
      </w:r>
      <w:r w:rsidRPr="004B73C8">
        <w:rPr>
          <w:sz w:val="14"/>
        </w:rPr>
        <w:lastRenderedPageBreak/>
        <w:t xml:space="preserve">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 xml:space="preserve">oppresses </w:t>
      </w:r>
      <w:r w:rsidRPr="009C2DDA">
        <w:rPr>
          <w:rStyle w:val="Emphasis"/>
          <w:highlight w:val="green"/>
        </w:rPr>
        <w:lastRenderedPageBreak/>
        <w:t>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5D54DB" w:rsidRDefault="005D54DB" w:rsidP="005D54DB">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5D54DB" w:rsidRPr="009C5080" w:rsidRDefault="005D54DB" w:rsidP="005D54DB">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5D54DB" w:rsidRPr="00CF49AE" w:rsidRDefault="005D54DB" w:rsidP="005D54DB">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w:t>
      </w:r>
      <w:r w:rsidRPr="0004302C">
        <w:rPr>
          <w:rStyle w:val="Emphasis"/>
        </w:rPr>
        <w:lastRenderedPageBreak/>
        <w:t xml:space="preserve">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w:t>
      </w:r>
      <w:r w:rsidRPr="0004302C">
        <w:rPr>
          <w:sz w:val="14"/>
        </w:rPr>
        <w:lastRenderedPageBreak/>
        <w:t xml:space="preserve">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5D54DB" w:rsidRPr="0004302C" w:rsidRDefault="005D54DB" w:rsidP="005D54DB">
      <w:pPr>
        <w:pStyle w:val="Heading4"/>
        <w:rPr>
          <w:rFonts w:cs="Calibri"/>
          <w:color w:val="000000" w:themeColor="text1"/>
        </w:rPr>
      </w:pPr>
      <w:r w:rsidRPr="0004302C">
        <w:rPr>
          <w:rFonts w:cs="Calibri"/>
          <w:color w:val="000000" w:themeColor="text1"/>
        </w:rPr>
        <w:lastRenderedPageBreak/>
        <w:t>Disability controls proximate cause to and explains all other violence – treating those as inferior is only justifiable through the guise of disability.</w:t>
      </w:r>
    </w:p>
    <w:p w:rsidR="005D54DB" w:rsidRPr="0004302C" w:rsidRDefault="005D54DB" w:rsidP="005D54DB">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5D54DB" w:rsidRDefault="005D54DB" w:rsidP="005D54DB">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5D54DB" w:rsidRPr="00D24FE5" w:rsidRDefault="005D54DB" w:rsidP="005D54DB">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5D54DB" w:rsidRPr="00D24FE5" w:rsidRDefault="005D54DB" w:rsidP="005D54DB">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5D54DB" w:rsidRPr="00CF49AE" w:rsidRDefault="005D54DB" w:rsidP="005D54DB">
      <w:pPr>
        <w:rPr>
          <w:sz w:val="14"/>
          <w:szCs w:val="26"/>
        </w:rPr>
      </w:pPr>
      <w:r w:rsidRPr="00CF49AE">
        <w:rPr>
          <w:sz w:val="14"/>
          <w:szCs w:val="26"/>
        </w:rPr>
        <w:lastRenderedPageBreak/>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w:t>
      </w:r>
      <w:r w:rsidRPr="00CF49AE">
        <w:rPr>
          <w:sz w:val="14"/>
          <w:szCs w:val="26"/>
        </w:rPr>
        <w:lastRenderedPageBreak/>
        <w:t xml:space="preserve">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5D54DB" w:rsidRDefault="005D54DB" w:rsidP="005D54DB">
      <w:pPr>
        <w:pStyle w:val="Heading2"/>
      </w:pPr>
      <w:r>
        <w:lastRenderedPageBreak/>
        <w:t>UV</w:t>
      </w:r>
    </w:p>
    <w:p w:rsidR="005D54DB" w:rsidRPr="0005677F" w:rsidRDefault="005D54DB" w:rsidP="005D54DB">
      <w:pPr>
        <w:pStyle w:val="Heading4"/>
        <w:rPr>
          <w:rFonts w:cs="Calibri"/>
        </w:rPr>
      </w:pPr>
      <w:r>
        <w:rPr>
          <w:rFonts w:cs="Calibri"/>
        </w:rPr>
        <w:t>Exclusionary conceptions of topical correctness are violent.</w:t>
      </w:r>
    </w:p>
    <w:p w:rsidR="005D54DB" w:rsidRPr="003A2CE2" w:rsidRDefault="005D54DB" w:rsidP="005D54DB">
      <w:pPr>
        <w:shd w:val="clear" w:color="auto" w:fill="FFFFFF"/>
        <w:spacing w:line="235" w:lineRule="atLeast"/>
        <w:rPr>
          <w:rFonts w:eastAsia="Times New Roman"/>
          <w:color w:val="000000" w:themeColor="text1"/>
          <w:szCs w:val="22"/>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szCs w:val="22"/>
          <w:lang w:eastAsia="zh-CN"/>
        </w:rPr>
        <w:t> [Conquergood, Dwight. Cultural struggles: Performance, ethnography, praxis. University of Michigan Press, 2013. (a professor of anthropology and performance studies at Northwestern University)//Elmer</w:t>
      </w:r>
    </w:p>
    <w:p w:rsidR="005D54DB" w:rsidRPr="003A2CE2" w:rsidRDefault="005D54DB" w:rsidP="005D54DB">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According to de Certeau, </w:t>
      </w:r>
      <w:r w:rsidRPr="003A2CE2">
        <w:rPr>
          <w:rFonts w:eastAsia="Times New Roman"/>
          <w:color w:val="000000" w:themeColor="text1"/>
          <w:szCs w:val="22"/>
          <w:u w:val="single"/>
          <w:lang w:eastAsia="zh-CN"/>
        </w:rPr>
        <w:t>this </w:t>
      </w:r>
      <w:r w:rsidRPr="003A2CE2">
        <w:rPr>
          <w:rFonts w:eastAsia="Times New Roman"/>
          <w:color w:val="000000" w:themeColor="text1"/>
          <w:szCs w:val="22"/>
          <w:u w:val="single"/>
          <w:shd w:val="clear" w:color="auto" w:fill="00FF00"/>
          <w:lang w:eastAsia="zh-CN"/>
        </w:rPr>
        <w:t>scriptocentrism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5D54DB" w:rsidRPr="00B10F37" w:rsidRDefault="005D54DB" w:rsidP="005D54DB">
      <w:pPr>
        <w:pStyle w:val="Heading4"/>
        <w:rPr>
          <w:sz w:val="8"/>
        </w:rPr>
      </w:pPr>
      <w:r>
        <w:t xml:space="preserve">Notions of competitive equity </w:t>
      </w:r>
      <w:r w:rsidRPr="00B10F37">
        <w:t>marginalize the out group and retrench power structures</w:t>
      </w:r>
      <w:r>
        <w:t>.</w:t>
      </w:r>
    </w:p>
    <w:p w:rsidR="005D54DB" w:rsidRDefault="005D54DB" w:rsidP="005D54DB">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5D54DB" w:rsidRDefault="005D54DB" w:rsidP="005D54DB">
      <w:r>
        <w:t xml:space="preserve">A lot of things explain objective approach to fairness is false. </w:t>
      </w:r>
    </w:p>
    <w:p w:rsidR="005D54DB" w:rsidRDefault="005D54DB" w:rsidP="005D54DB">
      <w:r>
        <w:t>Fairness is non unique in the round</w:t>
      </w:r>
    </w:p>
    <w:p w:rsidR="005D54DB" w:rsidRPr="002C0175" w:rsidRDefault="005D54DB" w:rsidP="005D54DB">
      <w:r>
        <w:t>Impact turns fairness: even if fairness is good, your form of fairness ignores structural fairness(tfwk only cares about in round competive equity), which means you further entrenches violence and unfairness.</w:t>
      </w:r>
    </w:p>
    <w:p w:rsidR="005D54DB" w:rsidRPr="00B10F37" w:rsidRDefault="005D54DB" w:rsidP="005D54DB">
      <w:pPr>
        <w:pStyle w:val="Smalltext"/>
        <w:rPr>
          <w:color w:val="000000" w:themeColor="text1"/>
        </w:rPr>
      </w:pPr>
    </w:p>
    <w:p w:rsidR="005D54DB" w:rsidRDefault="005D54DB" w:rsidP="005D54DB">
      <w:pPr>
        <w:pStyle w:val="Smalltext"/>
        <w:rPr>
          <w:color w:val="000000" w:themeColor="text1"/>
        </w:rPr>
      </w:pPr>
      <w:r w:rsidRPr="00B10F37">
        <w:rPr>
          <w:rStyle w:val="Emphasis"/>
        </w:rPr>
        <w:lastRenderedPageBreak/>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1" w:name="PAGE_820_8325"/>
      <w:bookmarkEnd w:id="1"/>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2" w:name="PAGE_821_8325"/>
      <w:bookmarkEnd w:id="2"/>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5D54DB" w:rsidRPr="00BC324F" w:rsidRDefault="005D54DB" w:rsidP="005D54DB">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5D54DB" w:rsidRPr="00BC324F" w:rsidRDefault="005D54DB" w:rsidP="005D54DB">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Antisociology: Subjectified Culture and the End of History; American Journal of Sociology; Volume 101, No. 1; July 1995]</w:t>
      </w:r>
    </w:p>
    <w:p w:rsidR="005D54DB" w:rsidRPr="00BC324F" w:rsidRDefault="005D54DB" w:rsidP="005D54DB">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subjectified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 xml:space="preserve">an oblivious attitude about the fortuitous circumstances that </w:t>
      </w:r>
      <w:r w:rsidRPr="00BC324F">
        <w:rPr>
          <w:b/>
          <w:bCs/>
          <w:color w:val="000000" w:themeColor="text1"/>
          <w:szCs w:val="22"/>
          <w:u w:val="single"/>
        </w:rPr>
        <w:lastRenderedPageBreak/>
        <w:t>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and praised their ability to redirect ressentiment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The deadly combination of desperate conforming and overreaching and untrammeled ressentiment paves the way for a new type of tyrant</w:t>
      </w:r>
      <w:r w:rsidRPr="00BC324F">
        <w:rPr>
          <w:color w:val="000000" w:themeColor="text1"/>
          <w:sz w:val="10"/>
          <w:szCs w:val="22"/>
        </w:rPr>
        <w:t xml:space="preserve"> (Nietzsche 1986, pp. 137, 168; 1974, pp. 117-18, 213, 288-89, 303-4).</w:t>
      </w:r>
    </w:p>
    <w:p w:rsidR="005D54DB" w:rsidRDefault="005D54DB" w:rsidP="005D54DB">
      <w:pPr>
        <w:pStyle w:val="Heading4"/>
      </w:pPr>
      <w:bookmarkStart w:id="3" w:name="OLE_LINK9"/>
      <w:bookmarkStart w:id="4" w:name="OLE_LINK10"/>
    </w:p>
    <w:p w:rsidR="005D54DB" w:rsidRPr="003C0707" w:rsidRDefault="005D54DB" w:rsidP="005D54DB">
      <w:pPr>
        <w:pStyle w:val="Heading4"/>
      </w:pPr>
      <w:r>
        <w:t xml:space="preserve">The 1AC method is compatible with a form of </w:t>
      </w:r>
      <w:r w:rsidRPr="003C0707">
        <w:t>conspiratorial communism – it’s the only solution</w:t>
      </w:r>
      <w:r>
        <w:t xml:space="preserve"> to neoliberalism.</w:t>
      </w:r>
    </w:p>
    <w:p w:rsidR="005D54DB" w:rsidRPr="003C0707" w:rsidRDefault="005D54DB" w:rsidP="005D54DB">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Angelaki: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rsidR="005D54DB" w:rsidRDefault="005D54DB" w:rsidP="005D54DB">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Rancière,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r w:rsidRPr="003C0707">
        <w:rPr>
          <w:rStyle w:val="Emphasis"/>
        </w:rPr>
        <w:t>productivist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Negriism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productivist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We have no use for the judgment of a communist natura, which comes from the Joyous Deleuzians’ confusion of metaphysics for politics</w:t>
      </w:r>
      <w:r w:rsidRPr="003C0707">
        <w:rPr>
          <w:sz w:val="16"/>
        </w:rPr>
        <w:t xml:space="preserve">. </w:t>
      </w:r>
      <w:r w:rsidRPr="003C0707">
        <w:rPr>
          <w:rStyle w:val="Emphasis"/>
        </w:rPr>
        <w:t>Neither automatic or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r w:rsidRPr="00DA7FB9">
        <w:rPr>
          <w:rStyle w:val="Emphasis"/>
          <w:highlight w:val="green"/>
        </w:rPr>
        <w:t>autoproductive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rsidR="005D54DB" w:rsidRDefault="005D54DB" w:rsidP="005D54DB">
      <w:pPr>
        <w:rPr>
          <w:sz w:val="16"/>
        </w:rPr>
      </w:pPr>
    </w:p>
    <w:p w:rsidR="005D54DB" w:rsidRPr="00F36ABA" w:rsidRDefault="005D54DB" w:rsidP="005D54DB">
      <w:pPr>
        <w:pStyle w:val="Heading4"/>
        <w:spacing w:before="0" w:after="80" w:line="276" w:lineRule="auto"/>
        <w:rPr>
          <w:rFonts w:cs="Calibri"/>
        </w:rPr>
      </w:pPr>
      <w:r w:rsidRPr="00F36ABA">
        <w:rPr>
          <w:rFonts w:cs="Calibri"/>
        </w:rPr>
        <w:t xml:space="preserve">Gradations in suffering is how the 1ACs analysis operates. Semiocapitalism has shifted the terrain and now requires information to move quickly and effortlessly. The result is the capacitation of certain disabled bodies at the expense of debilitating dysfluent laborers. </w:t>
      </w:r>
    </w:p>
    <w:p w:rsidR="005D54DB" w:rsidRPr="00F36ABA" w:rsidRDefault="005D54DB" w:rsidP="005D54DB">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rsidR="005D54DB" w:rsidRPr="00F36ABA" w:rsidRDefault="005D54DB" w:rsidP="005D54DB">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F36ABA">
        <w:rPr>
          <w:rFonts w:cs="Calibri"/>
          <w:b/>
          <w:highlight w:val="cya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F36ABA">
        <w:rPr>
          <w:rFonts w:cs="Calibri"/>
          <w:b/>
          <w:highlight w:val="cyan"/>
          <w:u w:val="single"/>
        </w:rPr>
        <w:t xml:space="preserve">technologies of fluency </w:t>
      </w:r>
      <w:r w:rsidRPr="00F36ABA">
        <w:rPr>
          <w:rFonts w:cs="Calibri"/>
          <w:b/>
          <w:u w:val="single"/>
        </w:rPr>
        <w:t xml:space="preserve">have come to </w:t>
      </w:r>
      <w:r w:rsidRPr="00F36ABA">
        <w:rPr>
          <w:rFonts w:cs="Calibri"/>
          <w:b/>
          <w:highlight w:val="cyan"/>
          <w:u w:val="single"/>
        </w:rPr>
        <w:t xml:space="preserve">play a central role in </w:t>
      </w:r>
      <w:r w:rsidRPr="00F36ABA">
        <w:rPr>
          <w:rFonts w:cs="Calibri"/>
          <w:b/>
          <w:u w:val="single"/>
        </w:rPr>
        <w:t xml:space="preserve">the productive machinery of </w:t>
      </w:r>
      <w:r w:rsidRPr="00F36ABA">
        <w:rPr>
          <w:rFonts w:cs="Calibri"/>
          <w:b/>
          <w:highlight w:val="cyan"/>
          <w:u w:val="single"/>
        </w:rPr>
        <w:t>semiocapitalism. This system requires</w:t>
      </w:r>
      <w:r w:rsidRPr="00F36ABA">
        <w:rPr>
          <w:rFonts w:cs="Calibri"/>
          <w:b/>
          <w:u w:val="single"/>
        </w:rPr>
        <w:t xml:space="preserve"> not only vast quantities of </w:t>
      </w:r>
      <w:r w:rsidRPr="00F36ABA">
        <w:rPr>
          <w:rFonts w:cs="Calibri"/>
          <w:b/>
          <w:highlight w:val="cyan"/>
          <w:u w:val="single"/>
        </w:rPr>
        <w:t>information</w:t>
      </w:r>
      <w:r w:rsidRPr="00F36ABA">
        <w:rPr>
          <w:rFonts w:cs="Calibri"/>
          <w:b/>
          <w:u w:val="single"/>
        </w:rPr>
        <w:t xml:space="preserve">, but the ability </w:t>
      </w:r>
      <w:r w:rsidRPr="00F36ABA">
        <w:rPr>
          <w:rFonts w:cs="Calibri"/>
          <w:b/>
          <w:highlight w:val="cyan"/>
          <w:u w:val="single"/>
        </w:rPr>
        <w:t>to move</w:t>
      </w:r>
      <w:r w:rsidRPr="00F36ABA">
        <w:rPr>
          <w:rFonts w:cs="Calibri"/>
          <w:b/>
          <w:u w:val="single"/>
        </w:rPr>
        <w:t xml:space="preserve"> it around </w:t>
      </w:r>
      <w:r w:rsidRPr="00F36ABA">
        <w:rPr>
          <w:rFonts w:cs="Calibri"/>
          <w:b/>
          <w:highlight w:val="cya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F36ABA">
        <w:rPr>
          <w:rFonts w:cs="Calibri"/>
          <w:b/>
          <w:highlight w:val="cyan"/>
          <w:u w:val="single"/>
        </w:rPr>
        <w:t>impels modern subjects to</w:t>
      </w:r>
      <w:r w:rsidRPr="00F36ABA">
        <w:rPr>
          <w:rFonts w:cs="Calibri"/>
        </w:rPr>
        <w:t xml:space="preserve"> </w:t>
      </w:r>
      <w:r w:rsidRPr="00F36ABA">
        <w:rPr>
          <w:rFonts w:cs="Calibri"/>
          <w:sz w:val="16"/>
          <w:szCs w:val="16"/>
        </w:rPr>
        <w:t xml:space="preserve">be loquacious, to </w:t>
      </w:r>
      <w:r w:rsidRPr="00F36ABA">
        <w:rPr>
          <w:rFonts w:cs="Calibri"/>
          <w:b/>
          <w:highlight w:val="cya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F36ABA">
        <w:rPr>
          <w:rFonts w:cs="Calibri"/>
          <w:b/>
          <w:highlight w:val="cya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F36ABA">
        <w:rPr>
          <w:rFonts w:cs="Calibri"/>
          <w:b/>
          <w:highlight w:val="cyan"/>
          <w:u w:val="single"/>
        </w:rPr>
        <w:t>yet such changes,</w:t>
      </w:r>
      <w:r w:rsidRPr="00F36ABA">
        <w:rPr>
          <w:rFonts w:cs="Calibri"/>
          <w:b/>
          <w:u w:val="single"/>
        </w:rPr>
        <w:t xml:space="preserve"> while empowering for some, </w:t>
      </w:r>
      <w:r w:rsidRPr="00F36ABA">
        <w:rPr>
          <w:rFonts w:cs="Calibri"/>
          <w:b/>
          <w:highlight w:val="cya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F36ABA">
        <w:rPr>
          <w:rFonts w:cs="Calibri"/>
          <w:b/>
          <w:highlight w:val="cya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F36ABA">
        <w:rPr>
          <w:rFonts w:cs="Calibri"/>
          <w:b/>
          <w:highlight w:val="cya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bookmarkEnd w:id="3"/>
    <w:bookmarkEnd w:id="4"/>
    <w:p w:rsidR="005D54DB" w:rsidRPr="00F601E6" w:rsidRDefault="005D54DB" w:rsidP="002E7EB2"/>
    <w:sectPr w:rsidR="005D54DB"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4AA5760"/>
    <w:multiLevelType w:val="hybridMultilevel"/>
    <w:tmpl w:val="7DFCAE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B305AE"/>
    <w:multiLevelType w:val="hybridMultilevel"/>
    <w:tmpl w:val="27FEB8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C00AB1"/>
    <w:multiLevelType w:val="hybridMultilevel"/>
    <w:tmpl w:val="43744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5947C2"/>
    <w:multiLevelType w:val="hybridMultilevel"/>
    <w:tmpl w:val="3FFC1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7E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3A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72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EB2"/>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4DB"/>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4822"/>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EE0"/>
    <w:rsid w:val="00C06F0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3456"/>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1F8"/>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1B22EDDD-77AD-0249-9D4D-D267BD38B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54D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E7E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7E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E7E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2E7E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7E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7EB2"/>
  </w:style>
  <w:style w:type="character" w:customStyle="1" w:styleId="Heading1Char">
    <w:name w:val="Heading 1 Char"/>
    <w:aliases w:val="Pocket Char"/>
    <w:basedOn w:val="DefaultParagraphFont"/>
    <w:link w:val="Heading1"/>
    <w:uiPriority w:val="9"/>
    <w:rsid w:val="002E7E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7EB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E7EB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2E7EB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E7EB2"/>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2E7EB2"/>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2E7EB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E7EB2"/>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2E7EB2"/>
    <w:rPr>
      <w:color w:val="auto"/>
      <w:u w:val="none"/>
    </w:rPr>
  </w:style>
  <w:style w:type="paragraph" w:styleId="DocumentMap">
    <w:name w:val="Document Map"/>
    <w:basedOn w:val="Normal"/>
    <w:link w:val="DocumentMapChar"/>
    <w:uiPriority w:val="99"/>
    <w:semiHidden/>
    <w:unhideWhenUsed/>
    <w:rsid w:val="002E7E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7EB2"/>
    <w:rPr>
      <w:rFonts w:ascii="Lucida Grande" w:hAnsi="Lucida Grande" w:cs="Lucida Grande"/>
    </w:rPr>
  </w:style>
  <w:style w:type="paragraph" w:styleId="ListParagraph">
    <w:name w:val="List Paragraph"/>
    <w:basedOn w:val="Normal"/>
    <w:uiPriority w:val="34"/>
    <w:qFormat/>
    <w:rsid w:val="002E7EB2"/>
    <w:pPr>
      <w:ind w:left="720"/>
      <w:contextualSpacing/>
    </w:pPr>
  </w:style>
  <w:style w:type="paragraph" w:customStyle="1" w:styleId="textbold">
    <w:name w:val="text bold"/>
    <w:basedOn w:val="Normal"/>
    <w:link w:val="Emphasis"/>
    <w:uiPriority w:val="20"/>
    <w:qFormat/>
    <w:rsid w:val="00194726"/>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5D54D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5D54DB"/>
    <w:rPr>
      <w:rFonts w:eastAsia="Calibri"/>
      <w:sz w:val="14"/>
    </w:rPr>
  </w:style>
  <w:style w:type="character" w:customStyle="1" w:styleId="SmalltextChar">
    <w:name w:val="Small text Char"/>
    <w:aliases w:val="Quote Char,Quote1 Char1"/>
    <w:link w:val="Smalltext"/>
    <w:rsid w:val="005D54DB"/>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193795A-3AC1-C442-AD76-9D0EBC1D6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16</Pages>
  <Words>11895</Words>
  <Characters>67807</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79543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3</cp:revision>
  <dcterms:created xsi:type="dcterms:W3CDTF">2021-12-04T20:16:00Z</dcterms:created>
  <dcterms:modified xsi:type="dcterms:W3CDTF">2021-12-04T22:22:00Z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