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A00B5" w:rsidRDefault="002A00B5" w:rsidP="002A00B5">
      <w:pPr>
        <w:pStyle w:val="Heading1"/>
      </w:pPr>
      <w:r>
        <w:t xml:space="preserve">NSD </w:t>
      </w:r>
      <w:r>
        <w:t>R1</w:t>
      </w:r>
    </w:p>
    <w:p w:rsidR="002A00B5" w:rsidRPr="00802F6D" w:rsidRDefault="002A00B5" w:rsidP="002A00B5"/>
    <w:p w:rsidR="002A00B5" w:rsidRDefault="002A00B5" w:rsidP="002A00B5">
      <w:pPr>
        <w:pStyle w:val="Heading2"/>
      </w:pPr>
      <w:r>
        <w:lastRenderedPageBreak/>
        <w:t>Framing</w:t>
      </w:r>
    </w:p>
    <w:p w:rsidR="002A00B5" w:rsidRDefault="002A00B5" w:rsidP="002A00B5">
      <w:pPr>
        <w:pStyle w:val="Heading3"/>
      </w:pPr>
      <w:r>
        <w:lastRenderedPageBreak/>
        <w:t>Part 1 is instability</w:t>
      </w:r>
    </w:p>
    <w:p w:rsidR="002A00B5" w:rsidRPr="00A457D9" w:rsidRDefault="002A00B5" w:rsidP="002A00B5">
      <w:pPr>
        <w:pStyle w:val="Heading4"/>
        <w:rPr>
          <w:rFonts w:cs="Calibri"/>
        </w:rPr>
      </w:pPr>
      <w:r w:rsidRPr="00A457D9">
        <w:rPr>
          <w:rStyle w:val="StyleUnderline"/>
          <w:sz w:val="26"/>
          <w:u w:val="none"/>
        </w:rPr>
        <w:t>[1] Subjectivity is a matter of constantly changing affects and effects that allow us to be a constantly changing desire machine. There isn’t a static view of identity – rather, identity is constantly changing.</w:t>
      </w:r>
    </w:p>
    <w:p w:rsidR="002A00B5" w:rsidRPr="00A457D9" w:rsidRDefault="002A00B5" w:rsidP="002A00B5">
      <w:pPr>
        <w:pStyle w:val="Heading4"/>
        <w:rPr>
          <w:rFonts w:cs="Calibri"/>
          <w:color w:val="000000" w:themeColor="text1"/>
        </w:rPr>
      </w:pPr>
      <w:proofErr w:type="spellStart"/>
      <w:r w:rsidRPr="00A457D9">
        <w:rPr>
          <w:rFonts w:cs="Calibri"/>
          <w:color w:val="000000" w:themeColor="text1"/>
        </w:rPr>
        <w:t>Semetsky</w:t>
      </w:r>
      <w:proofErr w:type="spellEnd"/>
      <w:r w:rsidRPr="00A457D9">
        <w:rPr>
          <w:rFonts w:cs="Calibri"/>
          <w:color w:val="000000" w:themeColor="text1"/>
        </w:rPr>
        <w:t xml:space="preserve"> 06</w:t>
      </w:r>
    </w:p>
    <w:p w:rsidR="002A00B5" w:rsidRPr="00A457D9" w:rsidRDefault="002A00B5" w:rsidP="002A00B5">
      <w:pPr>
        <w:rPr>
          <w:color w:val="000000" w:themeColor="text1"/>
          <w:sz w:val="16"/>
          <w:szCs w:val="16"/>
        </w:rPr>
      </w:pPr>
      <w:r w:rsidRPr="00A457D9">
        <w:rPr>
          <w:color w:val="000000" w:themeColor="text1"/>
          <w:sz w:val="16"/>
          <w:szCs w:val="16"/>
        </w:rPr>
        <w:t>[</w:t>
      </w:r>
      <w:proofErr w:type="spellStart"/>
      <w:r w:rsidRPr="00A457D9">
        <w:rPr>
          <w:color w:val="000000" w:themeColor="text1"/>
          <w:sz w:val="16"/>
          <w:szCs w:val="16"/>
        </w:rPr>
        <w:t>Semetsky</w:t>
      </w:r>
      <w:proofErr w:type="spellEnd"/>
      <w:r w:rsidRPr="00A457D9">
        <w:rPr>
          <w:color w:val="000000" w:themeColor="text1"/>
          <w:sz w:val="16"/>
          <w:szCs w:val="16"/>
        </w:rPr>
        <w:t xml:space="preserve">. </w:t>
      </w:r>
      <w:proofErr w:type="spellStart"/>
      <w:r w:rsidRPr="00A457D9">
        <w:rPr>
          <w:color w:val="000000" w:themeColor="text1"/>
          <w:sz w:val="16"/>
          <w:szCs w:val="16"/>
        </w:rPr>
        <w:t>Semetsky</w:t>
      </w:r>
      <w:proofErr w:type="spellEnd"/>
      <w:r w:rsidRPr="00A457D9">
        <w:rPr>
          <w:color w:val="000000" w:themeColor="text1"/>
          <w:sz w:val="16"/>
          <w:szCs w:val="16"/>
        </w:rPr>
        <w:t>, Inna. “Deleuze, Education, and Becoming.</w:t>
      </w:r>
      <w:proofErr w:type="gramStart"/>
      <w:r w:rsidRPr="00A457D9">
        <w:rPr>
          <w:color w:val="000000" w:themeColor="text1"/>
          <w:sz w:val="16"/>
          <w:szCs w:val="16"/>
        </w:rPr>
        <w:t>2006 ”</w:t>
      </w:r>
      <w:proofErr w:type="gramEnd"/>
      <w:r w:rsidRPr="00A457D9">
        <w:rPr>
          <w:color w:val="000000" w:themeColor="text1"/>
          <w:sz w:val="16"/>
          <w:szCs w:val="16"/>
        </w:rPr>
        <w:t>]</w:t>
      </w:r>
    </w:p>
    <w:p w:rsidR="002A00B5" w:rsidRDefault="002A00B5" w:rsidP="002A00B5">
      <w:pPr>
        <w:widowControl w:val="0"/>
        <w:autoSpaceDE w:val="0"/>
        <w:autoSpaceDN w:val="0"/>
        <w:adjustRightInd w:val="0"/>
        <w:spacing w:after="240"/>
        <w:rPr>
          <w:color w:val="000000" w:themeColor="text1"/>
          <w:sz w:val="12"/>
        </w:rPr>
      </w:pPr>
      <w:r w:rsidRPr="00A457D9">
        <w:rPr>
          <w:color w:val="000000" w:themeColor="text1"/>
          <w:sz w:val="12"/>
        </w:rPr>
        <w:t xml:space="preserve">Unconscious formations are to be brought into play both because an individual is a desiring machine and the “family drama depends ... on the unconscious social investments that come out in </w:t>
      </w:r>
      <w:proofErr w:type="spellStart"/>
      <w:r w:rsidRPr="00A457D9">
        <w:rPr>
          <w:i/>
          <w:iCs/>
          <w:color w:val="000000" w:themeColor="text1"/>
          <w:sz w:val="12"/>
        </w:rPr>
        <w:t>delire</w:t>
      </w:r>
      <w:proofErr w:type="spellEnd"/>
      <w:r w:rsidRPr="00A457D9">
        <w:rPr>
          <w:color w:val="000000" w:themeColor="text1"/>
          <w:sz w:val="12"/>
        </w:rPr>
        <w:t xml:space="preserve">” (Deleuze, 1995, p. 20), that is, in a pre- rational, differential and excessive, triadic logic of floating images and disparate meanings inhabiting the Alice’s paradoxical Wonderland. </w:t>
      </w:r>
      <w:r w:rsidRPr="008248F5">
        <w:rPr>
          <w:b/>
          <w:color w:val="000000" w:themeColor="text1"/>
          <w:highlight w:val="green"/>
          <w:u w:val="single"/>
        </w:rPr>
        <w:t xml:space="preserve">Desire is not a single drive – it is an assembly </w:t>
      </w:r>
      <w:r w:rsidRPr="00A457D9">
        <w:rPr>
          <w:b/>
          <w:color w:val="000000" w:themeColor="text1"/>
          <w:u w:val="single"/>
        </w:rPr>
        <w:t xml:space="preserve">line </w:t>
      </w:r>
      <w:r w:rsidRPr="008248F5">
        <w:rPr>
          <w:b/>
          <w:color w:val="000000" w:themeColor="text1"/>
          <w:highlight w:val="green"/>
          <w:u w:val="single"/>
        </w:rPr>
        <w:t>of affects and effects</w:t>
      </w:r>
      <w:r w:rsidRPr="00A457D9">
        <w:rPr>
          <w:b/>
          <w:color w:val="000000" w:themeColor="text1"/>
          <w:u w:val="single"/>
        </w:rPr>
        <w:t xml:space="preserve">; </w:t>
      </w:r>
      <w:r w:rsidRPr="00A457D9">
        <w:rPr>
          <w:color w:val="000000" w:themeColor="text1"/>
          <w:sz w:val="12"/>
        </w:rPr>
        <w:t xml:space="preserve">machine is not a mechanical law utilized in the production of some predetermined end imposed by a transcendental subject – </w:t>
      </w:r>
      <w:r w:rsidRPr="00A457D9">
        <w:rPr>
          <w:b/>
          <w:color w:val="000000" w:themeColor="text1"/>
          <w:u w:val="single"/>
        </w:rPr>
        <w:t xml:space="preserve">instead </w:t>
      </w:r>
      <w:r w:rsidRPr="008248F5">
        <w:rPr>
          <w:b/>
          <w:color w:val="000000" w:themeColor="text1"/>
          <w:highlight w:val="green"/>
          <w:u w:val="single"/>
        </w:rPr>
        <w:t xml:space="preserve">subjects </w:t>
      </w:r>
      <w:r w:rsidRPr="00A457D9">
        <w:rPr>
          <w:b/>
          <w:color w:val="000000" w:themeColor="text1"/>
          <w:u w:val="single"/>
        </w:rPr>
        <w:t xml:space="preserve">and objects </w:t>
      </w:r>
      <w:r w:rsidRPr="008248F5">
        <w:rPr>
          <w:b/>
          <w:color w:val="000000" w:themeColor="text1"/>
          <w:highlight w:val="green"/>
          <w:u w:val="single"/>
        </w:rPr>
        <w:t xml:space="preserve">are </w:t>
      </w:r>
      <w:r w:rsidRPr="00A457D9">
        <w:rPr>
          <w:b/>
          <w:color w:val="000000" w:themeColor="text1"/>
          <w:u w:val="single"/>
        </w:rPr>
        <w:t xml:space="preserve">themselves </w:t>
      </w:r>
      <w:r w:rsidRPr="008248F5">
        <w:rPr>
          <w:b/>
          <w:color w:val="000000" w:themeColor="text1"/>
          <w:highlight w:val="green"/>
          <w:u w:val="single"/>
        </w:rPr>
        <w:t xml:space="preserve">differentiated </w:t>
      </w:r>
      <w:r w:rsidRPr="00A457D9">
        <w:rPr>
          <w:b/>
          <w:color w:val="000000" w:themeColor="text1"/>
          <w:u w:val="single"/>
        </w:rPr>
        <w:t xml:space="preserve">and produced </w:t>
      </w:r>
      <w:r w:rsidRPr="008248F5">
        <w:rPr>
          <w:b/>
          <w:color w:val="000000" w:themeColor="text1"/>
          <w:highlight w:val="green"/>
          <w:u w:val="single"/>
        </w:rPr>
        <w:t xml:space="preserve">as the outcomes of desiring machines. The unconscious </w:t>
      </w:r>
      <w:r w:rsidRPr="00A457D9">
        <w:rPr>
          <w:b/>
          <w:color w:val="000000" w:themeColor="text1"/>
          <w:u w:val="single"/>
        </w:rPr>
        <w:t xml:space="preserve">enfolded in subjectivity </w:t>
      </w:r>
      <w:r w:rsidRPr="008248F5">
        <w:rPr>
          <w:b/>
          <w:color w:val="000000" w:themeColor="text1"/>
          <w:highlight w:val="green"/>
          <w:u w:val="single"/>
        </w:rPr>
        <w:t>entails</w:t>
      </w:r>
      <w:r w:rsidRPr="00A457D9">
        <w:rPr>
          <w:b/>
          <w:color w:val="000000" w:themeColor="text1"/>
          <w:u w:val="single"/>
        </w:rPr>
        <w:t xml:space="preserve"> the </w:t>
      </w:r>
      <w:r w:rsidRPr="008248F5">
        <w:rPr>
          <w:b/>
          <w:color w:val="000000" w:themeColor="text1"/>
          <w:highlight w:val="green"/>
          <w:u w:val="single"/>
        </w:rPr>
        <w:t xml:space="preserve">insufficiency for subjectivity </w:t>
      </w:r>
      <w:r w:rsidRPr="00A457D9">
        <w:rPr>
          <w:b/>
          <w:color w:val="000000" w:themeColor="text1"/>
          <w:u w:val="single"/>
        </w:rPr>
        <w:t xml:space="preserve">to be interpreted just </w:t>
      </w:r>
      <w:r w:rsidRPr="008248F5">
        <w:rPr>
          <w:b/>
          <w:color w:val="000000" w:themeColor="text1"/>
          <w:highlight w:val="green"/>
          <w:u w:val="single"/>
        </w:rPr>
        <w:t xml:space="preserve">in terms of </w:t>
      </w:r>
      <w:r w:rsidRPr="00A457D9">
        <w:rPr>
          <w:b/>
          <w:color w:val="000000" w:themeColor="text1"/>
          <w:u w:val="single"/>
        </w:rPr>
        <w:t xml:space="preserve">the </w:t>
      </w:r>
      <w:r w:rsidRPr="008248F5">
        <w:rPr>
          <w:b/>
          <w:color w:val="000000" w:themeColor="text1"/>
          <w:highlight w:val="green"/>
          <w:u w:val="single"/>
        </w:rPr>
        <w:t xml:space="preserve">stable identity of the rational </w:t>
      </w:r>
      <w:r w:rsidRPr="00A457D9">
        <w:rPr>
          <w:b/>
          <w:color w:val="000000" w:themeColor="text1"/>
          <w:u w:val="single"/>
        </w:rPr>
        <w:t xml:space="preserve">and intentional </w:t>
      </w:r>
      <w:r w:rsidRPr="008248F5">
        <w:rPr>
          <w:b/>
          <w:color w:val="000000" w:themeColor="text1"/>
          <w:highlight w:val="green"/>
          <w:u w:val="single"/>
        </w:rPr>
        <w:t>subject, or some ideal authentic self.</w:t>
      </w:r>
      <w:r w:rsidRPr="00A457D9">
        <w:rPr>
          <w:color w:val="000000" w:themeColor="text1"/>
          <w:sz w:val="12"/>
        </w:rPr>
        <w:t xml:space="preserve"> There is no transcendental subject for Deleuze, it vanishes like the infamous ghost into the unconscious machine, it is nowhere to be found. </w:t>
      </w:r>
      <w:r w:rsidRPr="008248F5">
        <w:rPr>
          <w:b/>
          <w:color w:val="000000" w:themeColor="text1"/>
          <w:highlight w:val="green"/>
          <w:u w:val="single"/>
        </w:rPr>
        <w:t>The unconscious</w:t>
      </w:r>
      <w:r w:rsidRPr="00A457D9">
        <w:rPr>
          <w:b/>
          <w:color w:val="000000" w:themeColor="text1"/>
          <w:u w:val="single"/>
        </w:rPr>
        <w:t xml:space="preserve">, as yet a-conceptual part of the plane of immanence </w:t>
      </w:r>
      <w:r w:rsidRPr="008248F5">
        <w:rPr>
          <w:b/>
          <w:color w:val="000000" w:themeColor="text1"/>
          <w:highlight w:val="green"/>
          <w:u w:val="single"/>
        </w:rPr>
        <w:t xml:space="preserve">is </w:t>
      </w:r>
      <w:r w:rsidRPr="00A457D9">
        <w:rPr>
          <w:b/>
          <w:color w:val="000000" w:themeColor="text1"/>
          <w:u w:val="single"/>
        </w:rPr>
        <w:t xml:space="preserve">always </w:t>
      </w:r>
      <w:r w:rsidRPr="008248F5">
        <w:rPr>
          <w:b/>
          <w:color w:val="000000" w:themeColor="text1"/>
          <w:highlight w:val="green"/>
          <w:u w:val="single"/>
        </w:rPr>
        <w:t>productive and constructive, making subjectivity changing and transient</w:t>
      </w:r>
      <w:r w:rsidRPr="00A457D9">
        <w:rPr>
          <w:color w:val="000000" w:themeColor="text1"/>
          <w:sz w:val="12"/>
        </w:rPr>
        <w:t xml:space="preserve"> as though forcing it into becoming-other. According to Deleuze, “the intentionality of being is surpassed by the fold of Being, Being as fold” (Deleuze, 1988a, p. 110). In this respect, the unconscious perceptions are implicated as minute, or </w:t>
      </w:r>
      <w:proofErr w:type="spellStart"/>
      <w:r w:rsidRPr="00A457D9">
        <w:rPr>
          <w:color w:val="000000" w:themeColor="text1"/>
          <w:sz w:val="12"/>
        </w:rPr>
        <w:t>microperceptions</w:t>
      </w:r>
      <w:proofErr w:type="spellEnd"/>
      <w:r w:rsidRPr="00A457D9">
        <w:rPr>
          <w:color w:val="000000" w:themeColor="text1"/>
          <w:sz w:val="12"/>
        </w:rPr>
        <w:t xml:space="preserve">; as such – and </w:t>
      </w:r>
      <w:r w:rsidRPr="00A457D9">
        <w:rPr>
          <w:i/>
          <w:iCs/>
          <w:color w:val="000000" w:themeColor="text1"/>
          <w:sz w:val="12"/>
        </w:rPr>
        <w:t xml:space="preserve">le </w:t>
      </w:r>
      <w:proofErr w:type="spellStart"/>
      <w:r w:rsidRPr="00A457D9">
        <w:rPr>
          <w:i/>
          <w:iCs/>
          <w:color w:val="000000" w:themeColor="text1"/>
          <w:sz w:val="12"/>
        </w:rPr>
        <w:t>pli</w:t>
      </w:r>
      <w:proofErr w:type="spellEnd"/>
      <w:r w:rsidRPr="00A457D9">
        <w:rPr>
          <w:color w:val="000000" w:themeColor="text1"/>
          <w:sz w:val="12"/>
        </w:rPr>
        <w:t xml:space="preserve">, the root of the </w:t>
      </w:r>
      <w:proofErr w:type="spellStart"/>
      <w:r w:rsidRPr="00A457D9">
        <w:rPr>
          <w:i/>
          <w:iCs/>
          <w:color w:val="000000" w:themeColor="text1"/>
          <w:sz w:val="12"/>
        </w:rPr>
        <w:t>im</w:t>
      </w:r>
      <w:r w:rsidRPr="00A457D9">
        <w:rPr>
          <w:color w:val="000000" w:themeColor="text1"/>
          <w:sz w:val="12"/>
        </w:rPr>
        <w:t>-</w:t>
      </w:r>
      <w:r w:rsidRPr="00A457D9">
        <w:rPr>
          <w:i/>
          <w:iCs/>
          <w:color w:val="000000" w:themeColor="text1"/>
          <w:sz w:val="12"/>
        </w:rPr>
        <w:t>pli-cated</w:t>
      </w:r>
      <w:proofErr w:type="spellEnd"/>
      <w:r w:rsidRPr="00A457D9">
        <w:rPr>
          <w:color w:val="000000" w:themeColor="text1"/>
          <w:sz w:val="12"/>
        </w:rPr>
        <w:t xml:space="preserve">, means in French </w:t>
      </w:r>
      <w:r w:rsidRPr="00A457D9">
        <w:rPr>
          <w:i/>
          <w:iCs/>
          <w:color w:val="000000" w:themeColor="text1"/>
          <w:sz w:val="12"/>
        </w:rPr>
        <w:t xml:space="preserve">the fold </w:t>
      </w:r>
      <w:r w:rsidRPr="00A457D9">
        <w:rPr>
          <w:color w:val="000000" w:themeColor="text1"/>
          <w:sz w:val="12"/>
        </w:rPr>
        <w:t xml:space="preserve">– they are part of the cartographic microanalysis of establishing “an unconscious psychic mechanism that engenders the perceived in consciousness” (Deleuze, 1993, p. 95). </w:t>
      </w:r>
      <w:r w:rsidRPr="00A457D9">
        <w:rPr>
          <w:b/>
          <w:color w:val="000000" w:themeColor="text1"/>
          <w:u w:val="single"/>
        </w:rPr>
        <w:t xml:space="preserve">The notion of being as fold points toward a subjectivity understood </w:t>
      </w:r>
      <w:r w:rsidRPr="008248F5">
        <w:rPr>
          <w:b/>
          <w:color w:val="000000" w:themeColor="text1"/>
          <w:highlight w:val="green"/>
          <w:u w:val="single"/>
        </w:rPr>
        <w:t xml:space="preserve">as a process irreducible to </w:t>
      </w:r>
      <w:r w:rsidRPr="00A457D9">
        <w:rPr>
          <w:b/>
          <w:color w:val="000000" w:themeColor="text1"/>
          <w:u w:val="single"/>
        </w:rPr>
        <w:t xml:space="preserve">universal notions such as totality, unity or any </w:t>
      </w:r>
      <w:r w:rsidRPr="00A457D9">
        <w:rPr>
          <w:b/>
          <w:i/>
          <w:iCs/>
          <w:color w:val="000000" w:themeColor="text1"/>
          <w:u w:val="single"/>
        </w:rPr>
        <w:t xml:space="preserve">a priori </w:t>
      </w:r>
      <w:r w:rsidRPr="008248F5">
        <w:rPr>
          <w:b/>
          <w:color w:val="000000" w:themeColor="text1"/>
          <w:highlight w:val="green"/>
          <w:u w:val="single"/>
        </w:rPr>
        <w:t>fixed self- identity</w:t>
      </w:r>
      <w:r w:rsidRPr="008248F5">
        <w:rPr>
          <w:color w:val="000000" w:themeColor="text1"/>
          <w:sz w:val="12"/>
          <w:highlight w:val="green"/>
        </w:rPr>
        <w:t>. As</w:t>
      </w:r>
      <w:r w:rsidRPr="00A457D9">
        <w:rPr>
          <w:color w:val="000000" w:themeColor="text1"/>
          <w:sz w:val="12"/>
        </w:rPr>
        <w:t xml:space="preserve"> a mode of intensity, </w:t>
      </w:r>
      <w:r w:rsidRPr="00A457D9">
        <w:rPr>
          <w:b/>
          <w:color w:val="000000" w:themeColor="text1"/>
          <w:u w:val="single"/>
        </w:rPr>
        <w:t>subjectivity is capable of express[es]</w:t>
      </w:r>
      <w:proofErr w:type="spellStart"/>
      <w:r w:rsidRPr="00A457D9">
        <w:rPr>
          <w:b/>
          <w:color w:val="000000" w:themeColor="text1"/>
          <w:u w:val="single"/>
        </w:rPr>
        <w:t>ing</w:t>
      </w:r>
      <w:proofErr w:type="spellEnd"/>
      <w:r w:rsidRPr="00A457D9">
        <w:rPr>
          <w:b/>
          <w:color w:val="000000" w:themeColor="text1"/>
          <w:u w:val="single"/>
        </w:rPr>
        <w:t xml:space="preserve"> itself in its present actuality neither by means of progressive climbing toward the ultimate truth or the higher moral ideal</w:t>
      </w:r>
      <w:r w:rsidRPr="00A457D9">
        <w:rPr>
          <w:color w:val="000000" w:themeColor="text1"/>
          <w:sz w:val="12"/>
        </w:rPr>
        <w:t xml:space="preserve">, nor by “looking for origins, even lost or deleted 19 CHAPTER 1 ones, but setting out to catch things where they were at work, in the middle: breaking things open, breaking words open” (Deleuze, 1995, p. 86). The </w:t>
      </w:r>
      <w:r w:rsidRPr="00A457D9">
        <w:rPr>
          <w:b/>
          <w:color w:val="000000" w:themeColor="text1"/>
          <w:u w:val="single"/>
        </w:rPr>
        <w:t xml:space="preserve">complexity of subjectivation is related to the complexity of language: there cannot be a single meaning derived from the classical signifier-signified based model, because such description would </w:t>
      </w:r>
      <w:proofErr w:type="spellStart"/>
      <w:r w:rsidRPr="00A457D9">
        <w:rPr>
          <w:b/>
          <w:color w:val="000000" w:themeColor="text1"/>
          <w:u w:val="single"/>
        </w:rPr>
        <w:t>failto</w:t>
      </w:r>
      <w:proofErr w:type="spellEnd"/>
      <w:r w:rsidRPr="00A457D9">
        <w:rPr>
          <w:b/>
          <w:color w:val="000000" w:themeColor="text1"/>
          <w:u w:val="single"/>
        </w:rPr>
        <w:t xml:space="preserve"> acknowledge the </w:t>
      </w:r>
      <w:proofErr w:type="spellStart"/>
      <w:r w:rsidRPr="00A457D9">
        <w:rPr>
          <w:b/>
          <w:color w:val="000000" w:themeColor="text1"/>
          <w:u w:val="single"/>
        </w:rPr>
        <w:t>Deleuzean</w:t>
      </w:r>
      <w:proofErr w:type="spellEnd"/>
      <w:r w:rsidRPr="00A457D9">
        <w:rPr>
          <w:b/>
          <w:color w:val="000000" w:themeColor="text1"/>
          <w:u w:val="single"/>
        </w:rPr>
        <w:t xml:space="preserve"> plural and pragmatic subject’s mode of existence as qualitative multiplicity. Subjectivity is always derivative to the expression of </w:t>
      </w:r>
      <w:proofErr w:type="gramStart"/>
      <w:r w:rsidRPr="00A457D9">
        <w:rPr>
          <w:b/>
          <w:color w:val="000000" w:themeColor="text1"/>
          <w:u w:val="single"/>
        </w:rPr>
        <w:t>thought</w:t>
      </w:r>
      <w:r w:rsidRPr="00A457D9">
        <w:rPr>
          <w:color w:val="000000" w:themeColor="text1"/>
          <w:sz w:val="12"/>
        </w:rPr>
        <w:t>, and</w:t>
      </w:r>
      <w:proofErr w:type="gramEnd"/>
      <w:r w:rsidRPr="00A457D9">
        <w:rPr>
          <w:color w:val="000000" w:themeColor="text1"/>
          <w:sz w:val="12"/>
        </w:rPr>
        <w:t xml:space="preserve"> being true to thought is pre- eminent to the production of subjectivity. </w:t>
      </w:r>
      <w:r w:rsidRPr="00A457D9">
        <w:rPr>
          <w:b/>
          <w:color w:val="000000" w:themeColor="text1"/>
          <w:u w:val="single"/>
        </w:rPr>
        <w:t xml:space="preserve">The fundamental </w:t>
      </w:r>
      <w:proofErr w:type="spellStart"/>
      <w:r w:rsidRPr="00A457D9">
        <w:rPr>
          <w:b/>
          <w:color w:val="000000" w:themeColor="text1"/>
          <w:u w:val="single"/>
        </w:rPr>
        <w:t>Deleuzean</w:t>
      </w:r>
      <w:proofErr w:type="spellEnd"/>
      <w:r w:rsidRPr="00A457D9">
        <w:rPr>
          <w:b/>
          <w:color w:val="000000" w:themeColor="text1"/>
          <w:u w:val="single"/>
        </w:rPr>
        <w:t xml:space="preserve"> concept of fold contributes to the blurring of boundaries between epistemology, ethics, and psychology</w:t>
      </w:r>
      <w:r w:rsidRPr="008248F5">
        <w:rPr>
          <w:b/>
          <w:color w:val="000000" w:themeColor="text1"/>
          <w:highlight w:val="green"/>
          <w:u w:val="single"/>
        </w:rPr>
        <w:t>: subjectivity expresses itself</w:t>
      </w:r>
      <w:r w:rsidRPr="00A457D9">
        <w:rPr>
          <w:b/>
          <w:color w:val="000000" w:themeColor="text1"/>
          <w:u w:val="single"/>
        </w:rPr>
        <w:t xml:space="preserve"> [and] through emergence of a new form of content</w:t>
      </w:r>
      <w:r w:rsidRPr="00A457D9">
        <w:rPr>
          <w:color w:val="000000" w:themeColor="text1"/>
          <w:sz w:val="12"/>
        </w:rPr>
        <w:t xml:space="preserve">: it </w:t>
      </w:r>
      <w:r w:rsidRPr="008248F5">
        <w:rPr>
          <w:b/>
          <w:color w:val="000000" w:themeColor="text1"/>
          <w:highlight w:val="green"/>
          <w:u w:val="single"/>
        </w:rPr>
        <w:t>becomes other by way of interaction</w:t>
      </w:r>
      <w:r w:rsidRPr="00A457D9">
        <w:rPr>
          <w:color w:val="000000" w:themeColor="text1"/>
          <w:sz w:val="12"/>
        </w:rPr>
        <w:t xml:space="preserve">, or the double transformation – as in the aforementioned and oft-cited example of wasp and orchid. </w:t>
      </w:r>
    </w:p>
    <w:p w:rsidR="002A00B5" w:rsidRPr="00BD6ECA" w:rsidRDefault="002A00B5" w:rsidP="002A00B5">
      <w:pPr>
        <w:widowControl w:val="0"/>
        <w:autoSpaceDE w:val="0"/>
        <w:autoSpaceDN w:val="0"/>
        <w:adjustRightInd w:val="0"/>
        <w:spacing w:after="240"/>
        <w:rPr>
          <w:color w:val="000000" w:themeColor="text1"/>
          <w:sz w:val="12"/>
        </w:rPr>
      </w:pPr>
    </w:p>
    <w:p w:rsidR="002A00B5" w:rsidRDefault="002A00B5" w:rsidP="002A00B5">
      <w:pPr>
        <w:pStyle w:val="Heading4"/>
        <w:rPr>
          <w:rFonts w:cs="Calibri"/>
        </w:rPr>
      </w:pPr>
      <w:r w:rsidRPr="00A457D9">
        <w:t>[2]</w:t>
      </w:r>
      <w:r w:rsidRPr="00A457D9">
        <w:rPr>
          <w:rFonts w:eastAsiaTheme="minorHAnsi" w:cs="Calibri"/>
          <w:b w:val="0"/>
          <w:sz w:val="22"/>
        </w:rPr>
        <w:t xml:space="preserve"> </w:t>
      </w:r>
      <w:r w:rsidRPr="00A457D9">
        <w:t xml:space="preserve">Thinking only affects a subject as a being in time and so is not a transcendent feature. </w:t>
      </w:r>
      <w:r w:rsidRPr="00A457D9">
        <w:rPr>
          <w:rFonts w:cs="Calibri"/>
        </w:rPr>
        <w:t xml:space="preserve"> Transcendent subject hood fails because differentiation through time causes instability. </w:t>
      </w:r>
    </w:p>
    <w:p w:rsidR="002A00B5" w:rsidRDefault="002A00B5" w:rsidP="002A00B5">
      <w:pPr>
        <w:rPr>
          <w:rStyle w:val="Style13ptBold"/>
        </w:rPr>
      </w:pPr>
      <w:r w:rsidRPr="007E4DEB">
        <w:rPr>
          <w:rStyle w:val="Style13ptBold"/>
        </w:rPr>
        <w:t xml:space="preserve">Deleuze 68 </w:t>
      </w:r>
    </w:p>
    <w:p w:rsidR="002A00B5" w:rsidRPr="00E8040C" w:rsidRDefault="002A00B5" w:rsidP="002A00B5">
      <w:pPr>
        <w:rPr>
          <w:color w:val="000000" w:themeColor="text1"/>
          <w:sz w:val="16"/>
          <w:szCs w:val="16"/>
        </w:rPr>
      </w:pPr>
      <w:r w:rsidRPr="00E8040C">
        <w:rPr>
          <w:color w:val="000000" w:themeColor="text1"/>
          <w:sz w:val="16"/>
          <w:szCs w:val="16"/>
        </w:rPr>
        <w:t xml:space="preserve">[Deleuze, Gilles. Difference and </w:t>
      </w:r>
      <w:proofErr w:type="spellStart"/>
      <w:r w:rsidRPr="00E8040C">
        <w:rPr>
          <w:color w:val="000000" w:themeColor="text1"/>
          <w:sz w:val="16"/>
          <w:szCs w:val="16"/>
        </w:rPr>
        <w:t>Repitition</w:t>
      </w:r>
      <w:proofErr w:type="spellEnd"/>
      <w:r w:rsidRPr="00E8040C">
        <w:rPr>
          <w:color w:val="000000" w:themeColor="text1"/>
          <w:sz w:val="16"/>
          <w:szCs w:val="16"/>
        </w:rPr>
        <w:t xml:space="preserve">. Translated by Paul Patton. 1968.] </w:t>
      </w:r>
    </w:p>
    <w:p w:rsidR="002A00B5" w:rsidRPr="007E4DEB" w:rsidRDefault="002A00B5" w:rsidP="002A00B5">
      <w:pPr>
        <w:rPr>
          <w:color w:val="000000" w:themeColor="text1"/>
        </w:rPr>
      </w:pPr>
      <w:r w:rsidRPr="007E4DEB">
        <w:rPr>
          <w:color w:val="000000" w:themeColor="text1"/>
          <w:sz w:val="12"/>
          <w:szCs w:val="12"/>
        </w:rPr>
        <w:t>Temporally speaking - in other words, from the point of view of the theory of time - nothing is more instructive than the difference between the Kantian and the Cartesian Cogito. It is as though</w:t>
      </w:r>
      <w:r w:rsidRPr="007E4DEB">
        <w:rPr>
          <w:color w:val="000000" w:themeColor="text1"/>
        </w:rPr>
        <w:t xml:space="preserve"> </w:t>
      </w:r>
      <w:r w:rsidRPr="007E4DEB">
        <w:rPr>
          <w:b/>
          <w:color w:val="000000" w:themeColor="text1"/>
          <w:u w:val="single"/>
        </w:rPr>
        <w:t>Descartes's Cogito</w:t>
      </w:r>
      <w:r w:rsidRPr="007E4DEB">
        <w:rPr>
          <w:color w:val="000000" w:themeColor="text1"/>
        </w:rPr>
        <w:t xml:space="preserve"> </w:t>
      </w:r>
      <w:r w:rsidRPr="007E4DEB">
        <w:rPr>
          <w:b/>
          <w:color w:val="000000" w:themeColor="text1"/>
          <w:u w:val="single"/>
        </w:rPr>
        <w:t>operated</w:t>
      </w:r>
      <w:r w:rsidRPr="007E4DEB">
        <w:rPr>
          <w:color w:val="000000" w:themeColor="text1"/>
        </w:rPr>
        <w:t xml:space="preserve"> </w:t>
      </w:r>
      <w:r w:rsidRPr="007E4DEB">
        <w:rPr>
          <w:b/>
          <w:color w:val="000000" w:themeColor="text1"/>
          <w:u w:val="single"/>
        </w:rPr>
        <w:t>with</w:t>
      </w:r>
      <w:r w:rsidRPr="007E4DEB">
        <w:rPr>
          <w:color w:val="000000" w:themeColor="text1"/>
        </w:rPr>
        <w:t xml:space="preserve"> </w:t>
      </w:r>
      <w:r w:rsidRPr="007E4DEB">
        <w:rPr>
          <w:color w:val="000000" w:themeColor="text1"/>
          <w:sz w:val="12"/>
          <w:szCs w:val="12"/>
        </w:rPr>
        <w:t>two logical values: determination and undetermined existence.</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b/>
          <w:color w:val="000000" w:themeColor="text1"/>
          <w:u w:val="single"/>
        </w:rPr>
        <w:t>determination (I think) implies an undetermined</w:t>
      </w:r>
      <w:r w:rsidRPr="007E4DEB">
        <w:rPr>
          <w:color w:val="000000" w:themeColor="text1"/>
        </w:rPr>
        <w:t xml:space="preserve"> </w:t>
      </w:r>
      <w:r w:rsidRPr="007E4DEB">
        <w:rPr>
          <w:b/>
          <w:color w:val="000000" w:themeColor="text1"/>
          <w:u w:val="single"/>
        </w:rPr>
        <w:t>existence</w:t>
      </w:r>
      <w:r w:rsidRPr="007E4DEB">
        <w:rPr>
          <w:color w:val="000000" w:themeColor="text1"/>
        </w:rPr>
        <w:t xml:space="preserve"> (</w:t>
      </w:r>
      <w:r w:rsidRPr="007E4DEB">
        <w:rPr>
          <w:b/>
          <w:color w:val="000000" w:themeColor="text1"/>
          <w:u w:val="single"/>
        </w:rPr>
        <w:t>I am,</w:t>
      </w:r>
      <w:r w:rsidRPr="007E4DEB">
        <w:rPr>
          <w:color w:val="000000" w:themeColor="text1"/>
        </w:rPr>
        <w:t xml:space="preserve"> </w:t>
      </w:r>
      <w:r w:rsidRPr="007E4DEB">
        <w:rPr>
          <w:color w:val="000000" w:themeColor="text1"/>
          <w:sz w:val="12"/>
          <w:szCs w:val="12"/>
        </w:rPr>
        <w:t>because 'in order to think one must exist') -</w:t>
      </w:r>
      <w:r w:rsidRPr="007E4DEB">
        <w:rPr>
          <w:color w:val="000000" w:themeColor="text1"/>
        </w:rPr>
        <w:t xml:space="preserve"> </w:t>
      </w:r>
      <w:r w:rsidRPr="007E4DEB">
        <w:rPr>
          <w:b/>
          <w:color w:val="000000" w:themeColor="text1"/>
          <w:u w:val="single"/>
        </w:rPr>
        <w:t>and</w:t>
      </w:r>
      <w:r w:rsidRPr="007E4DEB">
        <w:rPr>
          <w:color w:val="000000" w:themeColor="text1"/>
        </w:rPr>
        <w:t xml:space="preserve"> </w:t>
      </w:r>
      <w:r w:rsidRPr="007E4DEB">
        <w:rPr>
          <w:b/>
          <w:color w:val="000000" w:themeColor="text1"/>
          <w:u w:val="single"/>
        </w:rPr>
        <w:t>determines it precisely as the existence of a thinking subject</w:t>
      </w:r>
      <w:r w:rsidRPr="007E4DEB">
        <w:rPr>
          <w:color w:val="000000" w:themeColor="text1"/>
        </w:rPr>
        <w:t xml:space="preserve">: </w:t>
      </w:r>
      <w:r w:rsidRPr="007E4DEB">
        <w:rPr>
          <w:color w:val="000000" w:themeColor="text1"/>
          <w:sz w:val="12"/>
          <w:szCs w:val="12"/>
        </w:rPr>
        <w:t>I think therefore I</w:t>
      </w:r>
      <w:r w:rsidRPr="007E4DEB">
        <w:rPr>
          <w:color w:val="000000" w:themeColor="text1"/>
        </w:rPr>
        <w:t xml:space="preserve"> </w:t>
      </w:r>
      <w:r w:rsidRPr="007E4DEB">
        <w:rPr>
          <w:color w:val="000000" w:themeColor="text1"/>
          <w:sz w:val="12"/>
          <w:szCs w:val="12"/>
        </w:rPr>
        <w:t>am, I am a thing which thinks.</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color w:val="000000" w:themeColor="text1"/>
          <w:sz w:val="12"/>
          <w:szCs w:val="12"/>
        </w:rPr>
        <w:t>entire</w:t>
      </w:r>
      <w:r w:rsidRPr="007E4DEB">
        <w:rPr>
          <w:color w:val="000000" w:themeColor="text1"/>
        </w:rPr>
        <w:t xml:space="preserve"> </w:t>
      </w:r>
      <w:r w:rsidRPr="007E4DEB">
        <w:rPr>
          <w:b/>
          <w:color w:val="000000" w:themeColor="text1"/>
          <w:u w:val="single"/>
        </w:rPr>
        <w:t>Kantian</w:t>
      </w:r>
      <w:r w:rsidRPr="007E4DEB">
        <w:rPr>
          <w:color w:val="000000" w:themeColor="text1"/>
        </w:rPr>
        <w:t xml:space="preserve"> </w:t>
      </w:r>
      <w:r w:rsidRPr="007E4DEB">
        <w:rPr>
          <w:b/>
          <w:color w:val="000000" w:themeColor="text1"/>
          <w:u w:val="single"/>
        </w:rPr>
        <w:t>critique [is]</w:t>
      </w:r>
      <w:r w:rsidRPr="007E4DEB">
        <w:rPr>
          <w:color w:val="000000" w:themeColor="text1"/>
        </w:rPr>
        <w:t xml:space="preserve"> </w:t>
      </w:r>
      <w:r w:rsidRPr="007E4DEB">
        <w:rPr>
          <w:color w:val="000000" w:themeColor="text1"/>
          <w:sz w:val="12"/>
          <w:szCs w:val="12"/>
        </w:rPr>
        <w:t>amounts to objecting against Descartes that it is impossible for determination to bear directly upon the undetermined.</w:t>
      </w:r>
      <w:r w:rsidRPr="007E4DEB">
        <w:rPr>
          <w:color w:val="000000" w:themeColor="text1"/>
        </w:rPr>
        <w:t xml:space="preserve"> </w:t>
      </w:r>
      <w:r w:rsidRPr="007E4DEB">
        <w:rPr>
          <w:b/>
          <w:color w:val="000000" w:themeColor="text1"/>
          <w:u w:val="single"/>
        </w:rPr>
        <w:t xml:space="preserve">The </w:t>
      </w:r>
      <w:r w:rsidRPr="007E4DEB">
        <w:rPr>
          <w:b/>
          <w:color w:val="000000" w:themeColor="text1"/>
          <w:u w:val="single"/>
        </w:rPr>
        <w:lastRenderedPageBreak/>
        <w:t>determination ('I think')</w:t>
      </w:r>
      <w:r w:rsidRPr="007E4DEB">
        <w:rPr>
          <w:color w:val="000000" w:themeColor="text1"/>
        </w:rPr>
        <w:t xml:space="preserve"> </w:t>
      </w:r>
      <w:r w:rsidRPr="007E4DEB">
        <w:rPr>
          <w:color w:val="000000" w:themeColor="text1"/>
          <w:sz w:val="12"/>
          <w:szCs w:val="12"/>
        </w:rPr>
        <w:t>obviously</w:t>
      </w:r>
      <w:r w:rsidRPr="007E4DEB">
        <w:rPr>
          <w:color w:val="000000" w:themeColor="text1"/>
        </w:rPr>
        <w:t xml:space="preserve"> </w:t>
      </w:r>
      <w:r w:rsidRPr="007E4DEB">
        <w:rPr>
          <w:b/>
          <w:color w:val="000000" w:themeColor="text1"/>
          <w:u w:val="single"/>
        </w:rPr>
        <w:t>implies</w:t>
      </w:r>
      <w:r w:rsidRPr="007E4DEB">
        <w:rPr>
          <w:color w:val="000000" w:themeColor="text1"/>
        </w:rPr>
        <w:t xml:space="preserve"> </w:t>
      </w:r>
      <w:r w:rsidRPr="007E4DEB">
        <w:rPr>
          <w:color w:val="000000" w:themeColor="text1"/>
          <w:sz w:val="12"/>
          <w:szCs w:val="12"/>
        </w:rPr>
        <w:t>something undetermined</w:t>
      </w:r>
      <w:r w:rsidRPr="007E4DEB">
        <w:rPr>
          <w:color w:val="000000" w:themeColor="text1"/>
        </w:rPr>
        <w:t xml:space="preserve"> </w:t>
      </w:r>
      <w:r w:rsidRPr="007E4DEB">
        <w:rPr>
          <w:b/>
          <w:color w:val="000000" w:themeColor="text1"/>
          <w:u w:val="single"/>
        </w:rPr>
        <w:t>('I am'), but</w:t>
      </w:r>
      <w:r w:rsidRPr="007E4DEB">
        <w:rPr>
          <w:color w:val="000000" w:themeColor="text1"/>
        </w:rPr>
        <w:t xml:space="preserve"> </w:t>
      </w:r>
      <w:r w:rsidRPr="007E4DEB">
        <w:rPr>
          <w:b/>
          <w:color w:val="000000" w:themeColor="text1"/>
          <w:u w:val="single"/>
        </w:rPr>
        <w:t>nothing so far tells us how it is that</w:t>
      </w:r>
      <w:r w:rsidRPr="007E4DEB">
        <w:rPr>
          <w:color w:val="000000" w:themeColor="text1"/>
        </w:rPr>
        <w:t xml:space="preserve"> </w:t>
      </w:r>
      <w:r w:rsidRPr="007E4DEB">
        <w:rPr>
          <w:b/>
          <w:color w:val="000000" w:themeColor="text1"/>
          <w:u w:val="single"/>
        </w:rPr>
        <w:t>this undetermined is determinable</w:t>
      </w:r>
      <w:r w:rsidRPr="007E4DEB">
        <w:rPr>
          <w:color w:val="000000" w:themeColor="text1"/>
        </w:rPr>
        <w:t xml:space="preserve"> </w:t>
      </w:r>
      <w:r w:rsidRPr="007E4DEB">
        <w:rPr>
          <w:b/>
          <w:color w:val="000000" w:themeColor="text1"/>
          <w:u w:val="single"/>
        </w:rPr>
        <w:t>by the 'I think'</w:t>
      </w:r>
      <w:r w:rsidRPr="007E4DEB">
        <w:rPr>
          <w:color w:val="000000" w:themeColor="text1"/>
          <w:sz w:val="12"/>
          <w:szCs w:val="12"/>
        </w:rPr>
        <w:t>: 'in the consciousness of myself in mere thought I am the being itself although nothing in myself is thereby given for thought.'8</w:t>
      </w:r>
      <w:r w:rsidRPr="007E4DEB">
        <w:rPr>
          <w:color w:val="000000" w:themeColor="text1"/>
        </w:rPr>
        <w:t xml:space="preserve"> </w:t>
      </w:r>
      <w:r w:rsidRPr="007E4DEB">
        <w:rPr>
          <w:b/>
          <w:color w:val="000000" w:themeColor="text1"/>
          <w:u w:val="single"/>
        </w:rPr>
        <w:t>Kant</w:t>
      </w:r>
      <w:r w:rsidRPr="007E4DEB">
        <w:rPr>
          <w:color w:val="000000" w:themeColor="text1"/>
        </w:rPr>
        <w:t xml:space="preserve"> </w:t>
      </w:r>
      <w:r w:rsidRPr="007E4DEB">
        <w:rPr>
          <w:color w:val="000000" w:themeColor="text1"/>
          <w:sz w:val="12"/>
          <w:szCs w:val="12"/>
        </w:rPr>
        <w:t xml:space="preserve">therefore </w:t>
      </w:r>
      <w:r w:rsidRPr="007E4DEB">
        <w:rPr>
          <w:b/>
          <w:color w:val="000000" w:themeColor="text1"/>
          <w:u w:val="single"/>
        </w:rPr>
        <w:t>adds</w:t>
      </w:r>
      <w:r w:rsidRPr="007E4DEB">
        <w:rPr>
          <w:color w:val="000000" w:themeColor="text1"/>
        </w:rPr>
        <w:t xml:space="preserve"> </w:t>
      </w:r>
      <w:r w:rsidRPr="007E4DEB">
        <w:rPr>
          <w:color w:val="000000" w:themeColor="text1"/>
          <w:sz w:val="12"/>
          <w:szCs w:val="12"/>
        </w:rPr>
        <w:t>a third logical value:</w:t>
      </w:r>
      <w:r w:rsidRPr="007E4DEB">
        <w:rPr>
          <w:color w:val="000000" w:themeColor="text1"/>
        </w:rPr>
        <w:t xml:space="preserve"> </w:t>
      </w:r>
      <w:r w:rsidRPr="007E4DEB">
        <w:rPr>
          <w:b/>
          <w:color w:val="000000" w:themeColor="text1"/>
          <w:u w:val="single"/>
        </w:rPr>
        <w:t>the determinable</w:t>
      </w:r>
      <w:r w:rsidRPr="007E4DEB">
        <w:rPr>
          <w:color w:val="000000" w:themeColor="text1"/>
          <w:sz w:val="12"/>
          <w:szCs w:val="12"/>
        </w:rPr>
        <w:t>, or rather the form in which the undetermined is determinable (by the deter</w:t>
      </w:r>
      <w:r w:rsidRPr="007E4DEB">
        <w:rPr>
          <w:color w:val="000000" w:themeColor="text1"/>
          <w:sz w:val="12"/>
          <w:szCs w:val="12"/>
        </w:rPr>
        <w:softHyphen/>
        <w:t xml:space="preserve"> </w:t>
      </w:r>
      <w:proofErr w:type="spellStart"/>
      <w:r w:rsidRPr="007E4DEB">
        <w:rPr>
          <w:color w:val="000000" w:themeColor="text1"/>
          <w:sz w:val="12"/>
          <w:szCs w:val="12"/>
        </w:rPr>
        <w:t>mination</w:t>
      </w:r>
      <w:proofErr w:type="spellEnd"/>
      <w:r w:rsidRPr="007E4DEB">
        <w:rPr>
          <w:color w:val="000000" w:themeColor="text1"/>
          <w:sz w:val="12"/>
          <w:szCs w:val="12"/>
        </w:rPr>
        <w:t>). This third value suffices to make logic a transcendental instance. It amounts to the discovery of Difference - no longer in the form of an empirical difference between two determinations, but</w:t>
      </w:r>
      <w:r w:rsidRPr="007E4DEB">
        <w:rPr>
          <w:color w:val="000000" w:themeColor="text1"/>
        </w:rPr>
        <w:t xml:space="preserve"> </w:t>
      </w:r>
      <w:r w:rsidRPr="007E4DEB">
        <w:rPr>
          <w:b/>
          <w:color w:val="000000" w:themeColor="text1"/>
          <w:u w:val="single"/>
        </w:rPr>
        <w:t>in the form of a transcendental</w:t>
      </w:r>
      <w:r w:rsidRPr="007E4DEB">
        <w:rPr>
          <w:color w:val="000000" w:themeColor="text1"/>
        </w:rPr>
        <w:t xml:space="preserve"> </w:t>
      </w:r>
      <w:r w:rsidRPr="007E4DEB">
        <w:rPr>
          <w:b/>
          <w:color w:val="000000" w:themeColor="text1"/>
          <w:u w:val="single"/>
        </w:rPr>
        <w:t>Difference</w:t>
      </w:r>
      <w:r w:rsidRPr="007E4DEB">
        <w:rPr>
          <w:color w:val="000000" w:themeColor="text1"/>
        </w:rPr>
        <w:t xml:space="preserve"> </w:t>
      </w:r>
      <w:r w:rsidRPr="007E4DEB">
        <w:rPr>
          <w:color w:val="000000" w:themeColor="text1"/>
          <w:sz w:val="12"/>
          <w:szCs w:val="12"/>
        </w:rPr>
        <w:t>between the</w:t>
      </w:r>
      <w:r w:rsidRPr="007E4DEB">
        <w:rPr>
          <w:color w:val="000000" w:themeColor="text1"/>
        </w:rPr>
        <w:t xml:space="preserve"> </w:t>
      </w:r>
      <w:r w:rsidRPr="007E4DEB">
        <w:rPr>
          <w:color w:val="000000" w:themeColor="text1"/>
          <w:sz w:val="12"/>
          <w:szCs w:val="12"/>
        </w:rPr>
        <w:t>Determination as such and what it determines;</w:t>
      </w:r>
      <w:r w:rsidRPr="007E4DEB">
        <w:rPr>
          <w:color w:val="000000" w:themeColor="text1"/>
        </w:rPr>
        <w:t xml:space="preserve"> </w:t>
      </w:r>
      <w:r w:rsidRPr="007E4DEB">
        <w:rPr>
          <w:b/>
          <w:color w:val="000000" w:themeColor="text1"/>
          <w:u w:val="single"/>
        </w:rPr>
        <w:t>no[t] longer in the form of an external difference which separates</w:t>
      </w:r>
      <w:r w:rsidRPr="007E4DEB">
        <w:rPr>
          <w:color w:val="000000" w:themeColor="text1"/>
        </w:rPr>
        <w:t xml:space="preserve">, </w:t>
      </w:r>
      <w:r w:rsidRPr="007E4DEB">
        <w:rPr>
          <w:b/>
          <w:color w:val="000000" w:themeColor="text1"/>
          <w:u w:val="single"/>
        </w:rPr>
        <w:t>but in the form of an</w:t>
      </w:r>
      <w:r w:rsidRPr="007E4DEB">
        <w:rPr>
          <w:color w:val="000000" w:themeColor="text1"/>
        </w:rPr>
        <w:t xml:space="preserve"> </w:t>
      </w:r>
      <w:r w:rsidRPr="007E4DEB">
        <w:rPr>
          <w:b/>
          <w:color w:val="000000" w:themeColor="text1"/>
          <w:u w:val="single"/>
        </w:rPr>
        <w:t>internal Difference which establishes an a priori relation</w:t>
      </w:r>
      <w:r w:rsidRPr="007E4DEB">
        <w:rPr>
          <w:color w:val="000000" w:themeColor="text1"/>
        </w:rPr>
        <w:t xml:space="preserve"> </w:t>
      </w:r>
      <w:r w:rsidRPr="007E4DEB">
        <w:rPr>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7E4DEB">
        <w:rPr>
          <w:b/>
          <w:color w:val="000000" w:themeColor="text1"/>
          <w:u w:val="single"/>
        </w:rPr>
        <w:t xml:space="preserve">my </w:t>
      </w:r>
      <w:r w:rsidRPr="008248F5">
        <w:rPr>
          <w:b/>
          <w:color w:val="000000" w:themeColor="text1"/>
          <w:highlight w:val="green"/>
          <w:u w:val="single"/>
        </w:rPr>
        <w:t>undetermined existence can be determined only within time</w:t>
      </w:r>
      <w:r w:rsidRPr="007E4DEB">
        <w:rPr>
          <w:b/>
          <w:color w:val="000000" w:themeColor="text1"/>
          <w:u w:val="single"/>
        </w:rPr>
        <w:t xml:space="preserve"> as the existence of a</w:t>
      </w:r>
      <w:r w:rsidRPr="007E4DEB">
        <w:rPr>
          <w:color w:val="000000" w:themeColor="text1"/>
        </w:rPr>
        <w:t xml:space="preserve"> </w:t>
      </w:r>
      <w:r w:rsidRPr="007E4DEB">
        <w:rPr>
          <w:b/>
          <w:color w:val="000000" w:themeColor="text1"/>
          <w:u w:val="single"/>
        </w:rPr>
        <w:t>phenomenon</w:t>
      </w:r>
      <w:r w:rsidRPr="007E4DEB">
        <w:rPr>
          <w:color w:val="000000" w:themeColor="text1"/>
          <w:sz w:val="12"/>
          <w:szCs w:val="12"/>
        </w:rPr>
        <w:t>, of a passive, receptive phenomenal subject appearing within time. As a result</w:t>
      </w:r>
      <w:r w:rsidRPr="007E4DEB">
        <w:rPr>
          <w:color w:val="000000" w:themeColor="text1"/>
        </w:rPr>
        <w:t xml:space="preserve">, </w:t>
      </w:r>
      <w:r w:rsidRPr="008248F5">
        <w:rPr>
          <w:b/>
          <w:color w:val="000000" w:themeColor="text1"/>
          <w:highlight w:val="green"/>
          <w:u w:val="single"/>
        </w:rPr>
        <w:t>the spontaneity of which I am</w:t>
      </w:r>
      <w:r w:rsidRPr="008248F5">
        <w:rPr>
          <w:color w:val="000000" w:themeColor="text1"/>
          <w:highlight w:val="green"/>
        </w:rPr>
        <w:t xml:space="preserve"> </w:t>
      </w:r>
      <w:r w:rsidRPr="008248F5">
        <w:rPr>
          <w:b/>
          <w:color w:val="000000" w:themeColor="text1"/>
          <w:highlight w:val="green"/>
          <w:u w:val="single"/>
        </w:rPr>
        <w:t xml:space="preserve">conscious </w:t>
      </w:r>
      <w:r w:rsidRPr="007E4DEB">
        <w:rPr>
          <w:b/>
          <w:color w:val="000000" w:themeColor="text1"/>
          <w:u w:val="single"/>
        </w:rPr>
        <w:t xml:space="preserve">in the 'I think' </w:t>
      </w:r>
      <w:r w:rsidRPr="008248F5">
        <w:rPr>
          <w:b/>
          <w:color w:val="000000" w:themeColor="text1"/>
          <w:highlight w:val="green"/>
          <w:u w:val="single"/>
        </w:rPr>
        <w:t>cannot</w:t>
      </w:r>
      <w:r w:rsidRPr="008248F5">
        <w:rPr>
          <w:color w:val="000000" w:themeColor="text1"/>
          <w:highlight w:val="green"/>
        </w:rPr>
        <w:t xml:space="preserve"> </w:t>
      </w:r>
      <w:r w:rsidRPr="008248F5">
        <w:rPr>
          <w:b/>
          <w:color w:val="000000" w:themeColor="text1"/>
          <w:highlight w:val="green"/>
          <w:u w:val="single"/>
        </w:rPr>
        <w:t>be understood as the</w:t>
      </w:r>
      <w:r w:rsidRPr="007E4DEB">
        <w:rPr>
          <w:color w:val="000000" w:themeColor="text1"/>
        </w:rPr>
        <w:t xml:space="preserve"> </w:t>
      </w:r>
      <w:r w:rsidRPr="007E4DEB">
        <w:rPr>
          <w:b/>
          <w:color w:val="000000" w:themeColor="text1"/>
          <w:u w:val="single"/>
        </w:rPr>
        <w:t xml:space="preserve">attribute of a </w:t>
      </w:r>
      <w:r w:rsidRPr="008248F5">
        <w:rPr>
          <w:b/>
          <w:color w:val="000000" w:themeColor="text1"/>
          <w:highlight w:val="green"/>
          <w:u w:val="single"/>
        </w:rPr>
        <w:t>substantial</w:t>
      </w:r>
      <w:r w:rsidRPr="008248F5">
        <w:rPr>
          <w:color w:val="000000" w:themeColor="text1"/>
          <w:highlight w:val="green"/>
        </w:rPr>
        <w:t xml:space="preserve"> </w:t>
      </w:r>
      <w:r w:rsidRPr="007E4DEB">
        <w:rPr>
          <w:color w:val="000000" w:themeColor="text1"/>
          <w:sz w:val="12"/>
          <w:szCs w:val="12"/>
        </w:rPr>
        <w:t>and spontaneous</w:t>
      </w:r>
      <w:r w:rsidRPr="007E4DEB">
        <w:rPr>
          <w:color w:val="000000" w:themeColor="text1"/>
        </w:rPr>
        <w:t xml:space="preserve"> </w:t>
      </w:r>
      <w:r w:rsidRPr="008248F5">
        <w:rPr>
          <w:b/>
          <w:color w:val="000000" w:themeColor="text1"/>
          <w:highlight w:val="green"/>
          <w:u w:val="single"/>
        </w:rPr>
        <w:t>being</w:t>
      </w:r>
      <w:r w:rsidRPr="007E4DEB">
        <w:rPr>
          <w:color w:val="000000" w:themeColor="text1"/>
        </w:rPr>
        <w:t xml:space="preserve">, </w:t>
      </w:r>
      <w:r w:rsidRPr="008248F5">
        <w:rPr>
          <w:b/>
          <w:color w:val="000000" w:themeColor="text1"/>
          <w:highlight w:val="green"/>
          <w:u w:val="single"/>
        </w:rPr>
        <w:t xml:space="preserve">but </w:t>
      </w:r>
      <w:r w:rsidRPr="007E4DEB">
        <w:rPr>
          <w:b/>
          <w:color w:val="000000" w:themeColor="text1"/>
          <w:u w:val="single"/>
        </w:rPr>
        <w:t xml:space="preserve">only </w:t>
      </w:r>
      <w:r w:rsidRPr="008248F5">
        <w:rPr>
          <w:b/>
          <w:color w:val="000000" w:themeColor="text1"/>
          <w:highlight w:val="green"/>
          <w:u w:val="single"/>
        </w:rPr>
        <w:t>as the affection</w:t>
      </w:r>
      <w:r w:rsidRPr="008248F5">
        <w:rPr>
          <w:color w:val="000000" w:themeColor="text1"/>
          <w:highlight w:val="green"/>
        </w:rPr>
        <w:t xml:space="preserve"> </w:t>
      </w:r>
      <w:r w:rsidRPr="008248F5">
        <w:rPr>
          <w:b/>
          <w:color w:val="000000" w:themeColor="text1"/>
          <w:highlight w:val="green"/>
          <w:u w:val="single"/>
        </w:rPr>
        <w:t xml:space="preserve">of a passive </w:t>
      </w:r>
      <w:r w:rsidRPr="007E4DEB">
        <w:rPr>
          <w:b/>
          <w:color w:val="000000" w:themeColor="text1"/>
          <w:u w:val="single"/>
        </w:rPr>
        <w:t>self</w:t>
      </w:r>
      <w:r w:rsidRPr="007E4DEB">
        <w:rPr>
          <w:color w:val="000000" w:themeColor="text1"/>
        </w:rPr>
        <w:t xml:space="preserve"> </w:t>
      </w:r>
      <w:r w:rsidRPr="007E4DEB">
        <w:rPr>
          <w:b/>
          <w:color w:val="000000" w:themeColor="text1"/>
          <w:u w:val="single"/>
        </w:rPr>
        <w:t>which experiences its own thought</w:t>
      </w:r>
      <w:r w:rsidRPr="007E4DEB">
        <w:rPr>
          <w:color w:val="000000" w:themeColor="text1"/>
        </w:rPr>
        <w:t xml:space="preserve"> </w:t>
      </w:r>
      <w:r w:rsidRPr="007E4DEB">
        <w:rPr>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7E4DEB">
        <w:rPr>
          <w:color w:val="000000" w:themeColor="text1"/>
          <w:sz w:val="12"/>
          <w:szCs w:val="12"/>
        </w:rPr>
        <w:t>is</w:t>
      </w:r>
      <w:proofErr w:type="gramEnd"/>
      <w:r w:rsidRPr="007E4DEB">
        <w:rPr>
          <w:color w:val="000000" w:themeColor="text1"/>
          <w:sz w:val="12"/>
          <w:szCs w:val="12"/>
        </w:rPr>
        <w:t xml:space="preserve"> </w:t>
      </w:r>
      <w:proofErr w:type="spellStart"/>
      <w:r w:rsidRPr="007E4DEB">
        <w:rPr>
          <w:color w:val="000000" w:themeColor="text1"/>
          <w:sz w:val="12"/>
          <w:szCs w:val="12"/>
        </w:rPr>
        <w:t>an other</w:t>
      </w:r>
      <w:proofErr w:type="spellEnd"/>
      <w:r w:rsidRPr="007E4DEB">
        <w:rPr>
          <w:color w:val="000000" w:themeColor="text1"/>
          <w:sz w:val="12"/>
          <w:szCs w:val="12"/>
        </w:rPr>
        <w:t>, or the paradox of inner sense.</w:t>
      </w:r>
      <w:r w:rsidRPr="007E4DEB">
        <w:rPr>
          <w:color w:val="000000" w:themeColor="text1"/>
        </w:rPr>
        <w:t xml:space="preserve"> </w:t>
      </w:r>
      <w:r w:rsidRPr="007E4DEB">
        <w:rPr>
          <w:b/>
          <w:color w:val="000000" w:themeColor="text1"/>
          <w:u w:val="single"/>
        </w:rPr>
        <w:t xml:space="preserve">The activity of thought applies </w:t>
      </w:r>
      <w:r w:rsidRPr="007E4DEB">
        <w:rPr>
          <w:color w:val="000000" w:themeColor="text1"/>
          <w:sz w:val="12"/>
          <w:szCs w:val="12"/>
        </w:rPr>
        <w:t>to a receptive being</w:t>
      </w:r>
      <w:r w:rsidRPr="007E4DEB">
        <w:rPr>
          <w:color w:val="000000" w:themeColor="text1"/>
        </w:rPr>
        <w:t xml:space="preserve">, </w:t>
      </w:r>
      <w:r w:rsidRPr="007E4DEB">
        <w:rPr>
          <w:b/>
          <w:color w:val="000000" w:themeColor="text1"/>
          <w:u w:val="single"/>
        </w:rPr>
        <w:t>to a passive subject which represents that activity to itself rather than enacts it</w:t>
      </w:r>
      <w:r w:rsidRPr="007E4DEB">
        <w:rPr>
          <w:color w:val="000000" w:themeColor="text1"/>
        </w:rPr>
        <w:t xml:space="preserve">, </w:t>
      </w:r>
      <w:r w:rsidRPr="007E4DEB">
        <w:rPr>
          <w:color w:val="000000" w:themeColor="text1"/>
          <w:sz w:val="12"/>
          <w:szCs w:val="12"/>
        </w:rPr>
        <w:t xml:space="preserve">which experiences its effect rather than initiates it, and which lives it like </w:t>
      </w:r>
      <w:proofErr w:type="gramStart"/>
      <w:r w:rsidRPr="007E4DEB">
        <w:rPr>
          <w:color w:val="000000" w:themeColor="text1"/>
          <w:sz w:val="12"/>
          <w:szCs w:val="12"/>
        </w:rPr>
        <w:t>an Other</w:t>
      </w:r>
      <w:proofErr w:type="gramEnd"/>
      <w:r w:rsidRPr="007E4DEB">
        <w:rPr>
          <w:color w:val="000000" w:themeColor="text1"/>
          <w:sz w:val="12"/>
          <w:szCs w:val="12"/>
        </w:rPr>
        <w:t xml:space="preserve"> within itself.</w:t>
      </w:r>
      <w:r w:rsidRPr="007E4DEB">
        <w:rPr>
          <w:color w:val="000000" w:themeColor="text1"/>
        </w:rPr>
        <w:t xml:space="preserve"> </w:t>
      </w:r>
      <w:r w:rsidRPr="008248F5">
        <w:rPr>
          <w:b/>
          <w:color w:val="000000" w:themeColor="text1"/>
          <w:highlight w:val="green"/>
          <w:u w:val="single"/>
        </w:rPr>
        <w:t xml:space="preserve">To 'I </w:t>
      </w:r>
      <w:proofErr w:type="gramStart"/>
      <w:r w:rsidRPr="008248F5">
        <w:rPr>
          <w:b/>
          <w:color w:val="000000" w:themeColor="text1"/>
          <w:highlight w:val="green"/>
          <w:u w:val="single"/>
        </w:rPr>
        <w:t>think</w:t>
      </w:r>
      <w:proofErr w:type="gramEnd"/>
      <w:r w:rsidRPr="008248F5">
        <w:rPr>
          <w:b/>
          <w:color w:val="000000" w:themeColor="text1"/>
          <w:highlight w:val="green"/>
          <w:u w:val="single"/>
        </w:rPr>
        <w:t>' and 'I am' must be added</w:t>
      </w:r>
      <w:r w:rsidRPr="007E4DEB">
        <w:rPr>
          <w:b/>
          <w:color w:val="000000" w:themeColor="text1"/>
          <w:u w:val="single"/>
        </w:rPr>
        <w:t xml:space="preserve"> the</w:t>
      </w:r>
      <w:r w:rsidRPr="007E4DEB">
        <w:rPr>
          <w:color w:val="000000" w:themeColor="text1"/>
        </w:rPr>
        <w:t xml:space="preserve"> </w:t>
      </w:r>
      <w:r w:rsidRPr="007E4DEB">
        <w:rPr>
          <w:b/>
          <w:color w:val="000000" w:themeColor="text1"/>
          <w:u w:val="single"/>
        </w:rPr>
        <w:t>self</w:t>
      </w:r>
      <w:r w:rsidRPr="007E4DEB">
        <w:rPr>
          <w:color w:val="000000" w:themeColor="text1"/>
        </w:rPr>
        <w:t xml:space="preserve"> - </w:t>
      </w:r>
      <w:r w:rsidRPr="007E4DEB">
        <w:rPr>
          <w:b/>
          <w:color w:val="000000" w:themeColor="text1"/>
          <w:u w:val="single"/>
        </w:rPr>
        <w:t xml:space="preserve">that is, </w:t>
      </w:r>
      <w:r w:rsidRPr="008248F5">
        <w:rPr>
          <w:b/>
          <w:color w:val="000000" w:themeColor="text1"/>
          <w:highlight w:val="green"/>
          <w:u w:val="single"/>
        </w:rPr>
        <w:t>the passive position</w:t>
      </w:r>
      <w:r w:rsidRPr="007E4DEB">
        <w:rPr>
          <w:color w:val="000000" w:themeColor="text1"/>
        </w:rPr>
        <w:t xml:space="preserve"> </w:t>
      </w:r>
      <w:r w:rsidRPr="007E4DEB">
        <w:rPr>
          <w:color w:val="000000" w:themeColor="text1"/>
          <w:sz w:val="12"/>
          <w:szCs w:val="12"/>
        </w:rPr>
        <w:t>(what Kant calls the receptivity of intuition); to the determination and the undetermined must be added the form of the determinable,</w:t>
      </w:r>
      <w:r w:rsidRPr="007E4DEB">
        <w:rPr>
          <w:color w:val="000000" w:themeColor="text1"/>
        </w:rPr>
        <w:t xml:space="preserve"> </w:t>
      </w:r>
      <w:r w:rsidRPr="008248F5">
        <w:rPr>
          <w:b/>
          <w:color w:val="000000" w:themeColor="text1"/>
          <w:highlight w:val="green"/>
          <w:u w:val="single"/>
        </w:rPr>
        <w:t>namely</w:t>
      </w:r>
      <w:r w:rsidRPr="008248F5">
        <w:rPr>
          <w:color w:val="000000" w:themeColor="text1"/>
          <w:highlight w:val="green"/>
        </w:rPr>
        <w:t xml:space="preserve"> </w:t>
      </w:r>
      <w:r w:rsidRPr="008248F5">
        <w:rPr>
          <w:b/>
          <w:color w:val="000000" w:themeColor="text1"/>
          <w:highlight w:val="green"/>
          <w:u w:val="single"/>
        </w:rPr>
        <w:t>time</w:t>
      </w:r>
      <w:r w:rsidRPr="007E4DEB">
        <w:rPr>
          <w:color w:val="000000" w:themeColor="text1"/>
        </w:rPr>
        <w:t xml:space="preserve">. </w:t>
      </w:r>
      <w:r w:rsidRPr="007E4DEB">
        <w:rPr>
          <w:color w:val="000000" w:themeColor="text1"/>
          <w:sz w:val="12"/>
          <w:szCs w:val="12"/>
        </w:rPr>
        <w:t xml:space="preserve">Nor is 'add' entirely the right word here, since it is rather a matter of establishing the difference and </w:t>
      </w:r>
      <w:proofErr w:type="spellStart"/>
      <w:r w:rsidRPr="007E4DEB">
        <w:rPr>
          <w:color w:val="000000" w:themeColor="text1"/>
          <w:sz w:val="12"/>
          <w:szCs w:val="12"/>
        </w:rPr>
        <w:t>interiorising</w:t>
      </w:r>
      <w:proofErr w:type="spellEnd"/>
      <w:r w:rsidRPr="007E4DEB">
        <w:rPr>
          <w:color w:val="000000" w:themeColor="text1"/>
          <w:sz w:val="12"/>
          <w:szCs w:val="12"/>
        </w:rPr>
        <w:t xml:space="preserve"> it within being and thought. It is as though the</w:t>
      </w:r>
      <w:r w:rsidRPr="007E4DEB">
        <w:rPr>
          <w:color w:val="000000" w:themeColor="text1"/>
        </w:rPr>
        <w:t xml:space="preserve"> </w:t>
      </w:r>
      <w:r w:rsidRPr="007E4DEB">
        <w:rPr>
          <w:b/>
          <w:color w:val="000000" w:themeColor="text1"/>
          <w:u w:val="single"/>
        </w:rPr>
        <w:t xml:space="preserve">I </w:t>
      </w:r>
      <w:proofErr w:type="gramStart"/>
      <w:r w:rsidRPr="007E4DEB">
        <w:rPr>
          <w:b/>
          <w:color w:val="000000" w:themeColor="text1"/>
          <w:u w:val="single"/>
        </w:rPr>
        <w:t>were</w:t>
      </w:r>
      <w:proofErr w:type="gramEnd"/>
      <w:r w:rsidRPr="007E4DEB">
        <w:rPr>
          <w:b/>
          <w:color w:val="000000" w:themeColor="text1"/>
          <w:u w:val="single"/>
        </w:rPr>
        <w:t xml:space="preserve"> fractured</w:t>
      </w:r>
      <w:r w:rsidRPr="007E4DEB">
        <w:rPr>
          <w:color w:val="000000" w:themeColor="text1"/>
        </w:rPr>
        <w:t xml:space="preserve"> </w:t>
      </w:r>
      <w:r w:rsidRPr="007E4DEB">
        <w:rPr>
          <w:color w:val="000000" w:themeColor="text1"/>
          <w:sz w:val="12"/>
          <w:szCs w:val="12"/>
        </w:rPr>
        <w:t>from one end to the other: fractured</w:t>
      </w:r>
      <w:r w:rsidRPr="007E4DEB">
        <w:rPr>
          <w:color w:val="000000" w:themeColor="text1"/>
        </w:rPr>
        <w:t xml:space="preserve"> </w:t>
      </w:r>
      <w:r w:rsidRPr="007E4DEB">
        <w:rPr>
          <w:b/>
          <w:color w:val="000000" w:themeColor="text1"/>
          <w:u w:val="single"/>
        </w:rPr>
        <w:t>by</w:t>
      </w:r>
      <w:r w:rsidRPr="007E4DEB">
        <w:rPr>
          <w:color w:val="000000" w:themeColor="text1"/>
        </w:rPr>
        <w:t xml:space="preserve"> </w:t>
      </w:r>
      <w:r w:rsidRPr="007E4DEB">
        <w:rPr>
          <w:color w:val="000000" w:themeColor="text1"/>
          <w:sz w:val="12"/>
          <w:szCs w:val="12"/>
        </w:rPr>
        <w:t>the pure and empty form of</w:t>
      </w:r>
      <w:r w:rsidRPr="007E4DEB">
        <w:rPr>
          <w:color w:val="000000" w:themeColor="text1"/>
        </w:rPr>
        <w:t xml:space="preserve"> </w:t>
      </w:r>
      <w:r w:rsidRPr="007E4DEB">
        <w:rPr>
          <w:b/>
          <w:color w:val="000000" w:themeColor="text1"/>
          <w:u w:val="single"/>
        </w:rPr>
        <w:t>time</w:t>
      </w:r>
      <w:r w:rsidRPr="007E4DEB">
        <w:rPr>
          <w:color w:val="000000" w:themeColor="text1"/>
        </w:rPr>
        <w:t xml:space="preserve">. </w:t>
      </w:r>
      <w:r w:rsidRPr="008248F5">
        <w:rPr>
          <w:b/>
          <w:bCs/>
          <w:color w:val="000000" w:themeColor="text1"/>
          <w:highlight w:val="green"/>
          <w:u w:val="single"/>
        </w:rPr>
        <w:t>In this form it is the correlate of the passive self which appears in time.</w:t>
      </w:r>
      <w:r w:rsidRPr="007E4DEB">
        <w:rPr>
          <w:color w:val="000000" w:themeColor="text1"/>
        </w:rPr>
        <w:t xml:space="preserve"> </w:t>
      </w:r>
      <w:r w:rsidRPr="008248F5">
        <w:rPr>
          <w:b/>
          <w:color w:val="000000" w:themeColor="text1"/>
          <w:highlight w:val="green"/>
          <w:u w:val="single"/>
        </w:rPr>
        <w:t>Time signifies a</w:t>
      </w:r>
      <w:r w:rsidRPr="008248F5">
        <w:rPr>
          <w:color w:val="000000" w:themeColor="text1"/>
          <w:highlight w:val="green"/>
        </w:rPr>
        <w:t xml:space="preserve"> </w:t>
      </w:r>
      <w:r w:rsidRPr="007E4DEB">
        <w:rPr>
          <w:color w:val="000000" w:themeColor="text1"/>
          <w:sz w:val="12"/>
          <w:szCs w:val="12"/>
        </w:rPr>
        <w:t>fault</w:t>
      </w:r>
      <w:r w:rsidRPr="007E4DEB">
        <w:rPr>
          <w:color w:val="000000" w:themeColor="text1"/>
        </w:rPr>
        <w:t xml:space="preserve"> </w:t>
      </w:r>
      <w:r w:rsidRPr="007E4DEB">
        <w:rPr>
          <w:color w:val="000000" w:themeColor="text1"/>
          <w:sz w:val="12"/>
          <w:szCs w:val="12"/>
        </w:rPr>
        <w:t>or a</w:t>
      </w:r>
      <w:r w:rsidRPr="007E4DEB">
        <w:rPr>
          <w:color w:val="000000" w:themeColor="text1"/>
        </w:rPr>
        <w:t xml:space="preserve"> </w:t>
      </w:r>
      <w:r w:rsidRPr="008248F5">
        <w:rPr>
          <w:b/>
          <w:color w:val="000000" w:themeColor="text1"/>
          <w:highlight w:val="green"/>
          <w:u w:val="single"/>
        </w:rPr>
        <w:t>fracture in the I and a passivity in the self</w:t>
      </w:r>
      <w:r w:rsidRPr="008248F5">
        <w:rPr>
          <w:color w:val="000000" w:themeColor="text1"/>
          <w:sz w:val="12"/>
          <w:szCs w:val="12"/>
          <w:highlight w:val="green"/>
        </w:rPr>
        <w:t xml:space="preserve">, and </w:t>
      </w:r>
      <w:r w:rsidRPr="007E4DEB">
        <w:rPr>
          <w:color w:val="000000" w:themeColor="text1"/>
          <w:sz w:val="12"/>
          <w:szCs w:val="12"/>
        </w:rPr>
        <w:t xml:space="preserve">the correlation between the passive self and the fractured I constitutes the discovery of the transcendental, the element of the Copernican Revolution. </w:t>
      </w:r>
      <w:r w:rsidRPr="007E4DEB">
        <w:rPr>
          <w:b/>
          <w:color w:val="000000" w:themeColor="text1"/>
          <w:u w:val="single"/>
        </w:rPr>
        <w:t>Descartes could draw his conclusion only by expelling time, by reducing the Cogito to an instant</w:t>
      </w:r>
      <w:r w:rsidRPr="007E4DEB">
        <w:rPr>
          <w:color w:val="000000" w:themeColor="text1"/>
          <w:sz w:val="12"/>
          <w:szCs w:val="12"/>
        </w:rPr>
        <w:t xml:space="preserve"> and entrusting time to the operation of continuous creation carried out by God. More generally, the supposed identity of the I </w:t>
      </w:r>
      <w:proofErr w:type="gramStart"/>
      <w:r w:rsidRPr="007E4DEB">
        <w:rPr>
          <w:color w:val="000000" w:themeColor="text1"/>
          <w:sz w:val="12"/>
          <w:szCs w:val="12"/>
        </w:rPr>
        <w:t>has</w:t>
      </w:r>
      <w:proofErr w:type="gramEnd"/>
      <w:r w:rsidRPr="007E4DEB">
        <w:rPr>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7E4DEB">
        <w:rPr>
          <w:color w:val="000000" w:themeColor="text1"/>
          <w:sz w:val="12"/>
          <w:szCs w:val="12"/>
        </w:rPr>
        <w:t>tt</w:t>
      </w:r>
      <w:proofErr w:type="spellEnd"/>
      <w:r w:rsidRPr="007E4DEB">
        <w:rPr>
          <w:color w:val="000000" w:themeColor="text1"/>
          <w:sz w:val="12"/>
          <w:szCs w:val="12"/>
        </w:rPr>
        <w:t xml:space="preserve">. If the greatest </w:t>
      </w:r>
      <w:proofErr w:type="spellStart"/>
      <w:r w:rsidRPr="007E4DEB">
        <w:rPr>
          <w:color w:val="000000" w:themeColor="text1"/>
          <w:sz w:val="12"/>
          <w:szCs w:val="12"/>
        </w:rPr>
        <w:t>tmttattve</w:t>
      </w:r>
      <w:proofErr w:type="spellEnd"/>
      <w:r w:rsidRPr="007E4DEB">
        <w:rPr>
          <w:color w:val="000000" w:themeColor="text1"/>
          <w:sz w:val="12"/>
          <w:szCs w:val="12"/>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7E4DEB">
        <w:rPr>
          <w:color w:val="000000" w:themeColor="text1"/>
          <w:sz w:val="12"/>
          <w:szCs w:val="12"/>
        </w:rPr>
        <w:t>ontraction</w:t>
      </w:r>
      <w:proofErr w:type="spellEnd"/>
      <w:r w:rsidRPr="007E4DEB">
        <w:rPr>
          <w:color w:val="000000" w:themeColor="text1"/>
          <w:sz w:val="12"/>
          <w:szCs w:val="12"/>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7E4DEB">
        <w:rPr>
          <w:color w:val="000000" w:themeColor="text1"/>
          <w:sz w:val="12"/>
          <w:szCs w:val="12"/>
        </w:rPr>
        <w:t>Holderlin</w:t>
      </w:r>
      <w:proofErr w:type="spellEnd"/>
      <w:r w:rsidRPr="007E4DEB">
        <w:rPr>
          <w:color w:val="000000" w:themeColor="text1"/>
          <w:sz w:val="12"/>
          <w:szCs w:val="12"/>
        </w:rPr>
        <w:t xml:space="preserve">, who discovers the emptiness of pure time and, in this emptiness, simultaneously the continued diversion of the divine, the prolonged fracture of the I and the constitutive passion of the self.10 </w:t>
      </w:r>
      <w:proofErr w:type="spellStart"/>
      <w:r w:rsidRPr="007E4DEB">
        <w:rPr>
          <w:color w:val="000000" w:themeColor="text1"/>
          <w:sz w:val="12"/>
          <w:szCs w:val="12"/>
        </w:rPr>
        <w:t>Holderlin</w:t>
      </w:r>
      <w:proofErr w:type="spellEnd"/>
      <w:r w:rsidRPr="007E4DEB">
        <w:rPr>
          <w:color w:val="000000" w:themeColor="text1"/>
          <w:sz w:val="12"/>
          <w:szCs w:val="12"/>
        </w:rPr>
        <w:t xml:space="preserve"> saw in this form of time both the essence of tragedy and the adventure of Oedipus, as though these were complementary figures of the same death instinct. Is it possible that Kantian philosophy should thus be the heir of Oedipus?</w:t>
      </w:r>
      <w:r w:rsidRPr="007E4DEB">
        <w:rPr>
          <w:color w:val="000000" w:themeColor="text1"/>
        </w:rPr>
        <w:t xml:space="preserve"> </w:t>
      </w:r>
    </w:p>
    <w:p w:rsidR="002A00B5" w:rsidRDefault="002A00B5" w:rsidP="002A00B5">
      <w:pPr>
        <w:pStyle w:val="Heading4"/>
        <w:rPr>
          <w:rFonts w:ascii="Georgia" w:hAnsi="Georgia"/>
          <w:color w:val="000000" w:themeColor="text1"/>
        </w:rPr>
      </w:pPr>
    </w:p>
    <w:p w:rsidR="002A00B5" w:rsidRDefault="002A00B5" w:rsidP="002A00B5">
      <w:pPr>
        <w:pStyle w:val="Heading4"/>
        <w:rPr>
          <w:rFonts w:ascii="Georgia" w:hAnsi="Georgia"/>
          <w:color w:val="000000" w:themeColor="text1"/>
        </w:rPr>
      </w:pPr>
      <w:r w:rsidRPr="00602394">
        <w:rPr>
          <w:rFonts w:ascii="Georgia" w:hAnsi="Georgia"/>
          <w:color w:val="000000" w:themeColor="text1"/>
        </w:rPr>
        <w:t xml:space="preserve">Impacts: (a) </w:t>
      </w:r>
      <w:r w:rsidRPr="00602394">
        <w:rPr>
          <w:rFonts w:ascii="Georgia" w:hAnsi="Georgia"/>
        </w:rPr>
        <w:t>Comes before any ethical claim – its binding that no ethical theory can be inconsistent with the instability of the subject and (b) S</w:t>
      </w:r>
      <w:r w:rsidRPr="00602394">
        <w:rPr>
          <w:rFonts w:ascii="Georgia" w:hAnsi="Georgia"/>
          <w:color w:val="000000" w:themeColor="text1"/>
        </w:rPr>
        <w:t>table subjectivity makes critique impossible since it takes empirical features and treats it as a model, which provides no place for contestation.</w:t>
      </w:r>
      <w:r w:rsidRPr="00EE0842">
        <w:t xml:space="preserve"> </w:t>
      </w:r>
      <w:r>
        <w:rPr>
          <w:rFonts w:ascii="Georgia" w:hAnsi="Georgia"/>
          <w:color w:val="000000" w:themeColor="text1"/>
        </w:rPr>
        <w:t>(</w:t>
      </w:r>
      <w:r w:rsidRPr="00EE0842">
        <w:rPr>
          <w:rFonts w:ascii="Georgia" w:hAnsi="Georgia"/>
          <w:color w:val="000000" w:themeColor="text1"/>
        </w:rPr>
        <w:t>c</w:t>
      </w:r>
      <w:r>
        <w:rPr>
          <w:rFonts w:ascii="Georgia" w:hAnsi="Georgia"/>
          <w:color w:val="000000" w:themeColor="text1"/>
        </w:rPr>
        <w:t>)</w:t>
      </w:r>
      <w:r w:rsidRPr="00EE0842">
        <w:rPr>
          <w:rFonts w:ascii="Georgia" w:hAnsi="Georgia"/>
          <w:color w:val="000000" w:themeColor="text1"/>
        </w:rPr>
        <w:t xml:space="preserve"> every negation is just a reconfiguration of a set of relationships of differences. It doesn’t in truth deny those relations, it just affirms them in a different way. There is a multiplicity of “yes’” from which we shape a no, which means even if there is no logical conclusion from this, then only affirmation is true </w:t>
      </w:r>
    </w:p>
    <w:p w:rsidR="002A00B5" w:rsidRPr="0065407A" w:rsidRDefault="002A00B5" w:rsidP="002A00B5"/>
    <w:p w:rsidR="002A00B5" w:rsidRDefault="002A00B5" w:rsidP="002A00B5">
      <w:pPr>
        <w:pStyle w:val="Heading3"/>
      </w:pPr>
      <w:r>
        <w:lastRenderedPageBreak/>
        <w:t>Part 2 is Affect</w:t>
      </w:r>
    </w:p>
    <w:p w:rsidR="002A00B5" w:rsidRPr="00E528ED" w:rsidRDefault="002A00B5" w:rsidP="002A00B5">
      <w:pPr>
        <w:pStyle w:val="Heading4"/>
      </w:pPr>
      <w:r w:rsidRPr="00E528ED">
        <w:t>Our instability means that we’re temporally bound and connected by affect</w:t>
      </w:r>
      <w:r>
        <w:t>,</w:t>
      </w:r>
      <w:r w:rsidRPr="008846C9">
        <w:t xml:space="preserve"> the intensities, flows, and desires that shape a subject as it moves through time</w:t>
      </w:r>
      <w:r>
        <w:t>,</w:t>
      </w:r>
      <w:r w:rsidRPr="00E528ED">
        <w:t xml:space="preserve"> – Our encounters with the world change the way we form relations with everything else. Hardt 14</w:t>
      </w:r>
    </w:p>
    <w:p w:rsidR="002A00B5" w:rsidRPr="00E528ED" w:rsidRDefault="002A00B5" w:rsidP="002A00B5">
      <w:pPr>
        <w:rPr>
          <w:sz w:val="12"/>
          <w:szCs w:val="12"/>
        </w:rPr>
      </w:pPr>
      <w:r w:rsidRPr="00E528ED">
        <w:rPr>
          <w:sz w:val="12"/>
          <w:szCs w:val="12"/>
        </w:rPr>
        <w:t xml:space="preserve">The Power to be Affected Michael Hardt Published online: 12 December 2014 # Springer </w:t>
      </w:r>
      <w:proofErr w:type="spellStart"/>
      <w:r w:rsidRPr="00E528ED">
        <w:rPr>
          <w:sz w:val="12"/>
          <w:szCs w:val="12"/>
        </w:rPr>
        <w:t>Science+Business</w:t>
      </w:r>
      <w:proofErr w:type="spellEnd"/>
      <w:r w:rsidRPr="00E528ED">
        <w:rPr>
          <w:sz w:val="12"/>
          <w:szCs w:val="12"/>
        </w:rPr>
        <w:t xml:space="preserve"> Media New York 2014 Int J Polit Cult Soc (2015) 28:215–222 DOI 10.1007/s10767-014-9191-x </w:t>
      </w:r>
      <w:r>
        <w:rPr>
          <w:sz w:val="12"/>
          <w:szCs w:val="12"/>
        </w:rPr>
        <w:t xml:space="preserve">Scarsdale </w:t>
      </w:r>
      <w:r w:rsidRPr="00E528ED">
        <w:rPr>
          <w:sz w:val="12"/>
          <w:szCs w:val="12"/>
        </w:rPr>
        <w:t>CC</w:t>
      </w:r>
    </w:p>
    <w:p w:rsidR="002A00B5" w:rsidRDefault="002A00B5" w:rsidP="002A00B5">
      <w:pPr>
        <w:rPr>
          <w:sz w:val="12"/>
        </w:rPr>
      </w:pPr>
      <w:r w:rsidRPr="00E528ED">
        <w:rPr>
          <w:sz w:val="12"/>
        </w:rPr>
        <w:t xml:space="preserve">By focusing on the causes of the affects, however, Spinoza points toward a practical project. </w:t>
      </w:r>
      <w:r w:rsidRPr="00E528ED">
        <w:rPr>
          <w:b/>
          <w:u w:val="single"/>
        </w:rPr>
        <w:t xml:space="preserve">All </w:t>
      </w:r>
      <w:r w:rsidRPr="008248F5">
        <w:rPr>
          <w:b/>
          <w:highlight w:val="green"/>
          <w:u w:val="single"/>
        </w:rPr>
        <w:t>affects</w:t>
      </w:r>
      <w:r w:rsidRPr="00E528ED">
        <w:rPr>
          <w:b/>
          <w:u w:val="single"/>
        </w:rPr>
        <w:t xml:space="preserve"> can be either active (that is, caused internally) or passive (caused externally). </w:t>
      </w:r>
      <w:proofErr w:type="gramStart"/>
      <w:r w:rsidRPr="00E528ED">
        <w:rPr>
          <w:b/>
          <w:u w:val="single"/>
        </w:rPr>
        <w:t>Indeed</w:t>
      </w:r>
      <w:proofErr w:type="gramEnd"/>
      <w:r w:rsidRPr="00E528ED">
        <w:rPr>
          <w:b/>
          <w:u w:val="single"/>
        </w:rPr>
        <w:t xml:space="preserve"> one advantage of using “affect” instead of the more colloquial “emotion” or “feeling” to translate Spinoza’s Latin term “</w:t>
      </w:r>
      <w:proofErr w:type="spellStart"/>
      <w:r w:rsidRPr="00E528ED">
        <w:rPr>
          <w:b/>
          <w:u w:val="single"/>
        </w:rPr>
        <w:t>affectus</w:t>
      </w:r>
      <w:proofErr w:type="spellEnd"/>
      <w:r w:rsidRPr="00E528ED">
        <w:rPr>
          <w:b/>
          <w:u w:val="single"/>
        </w:rPr>
        <w:t xml:space="preserve">” is that it </w:t>
      </w:r>
      <w:r w:rsidRPr="008248F5">
        <w:rPr>
          <w:b/>
          <w:highlight w:val="green"/>
          <w:u w:val="single"/>
        </w:rPr>
        <w:t>highlights</w:t>
      </w:r>
      <w:r w:rsidRPr="00E528ED">
        <w:rPr>
          <w:b/>
          <w:u w:val="single"/>
        </w:rPr>
        <w:t xml:space="preserve"> the </w:t>
      </w:r>
      <w:r w:rsidRPr="008248F5">
        <w:rPr>
          <w:b/>
          <w:highlight w:val="green"/>
          <w:u w:val="single"/>
        </w:rPr>
        <w:t>causes and effects of actions</w:t>
      </w:r>
      <w:r w:rsidRPr="00E528ED">
        <w:rPr>
          <w:b/>
          <w:u w:val="single"/>
        </w:rPr>
        <w:t xml:space="preserve"> by and upon us.</w:t>
      </w:r>
      <w:r w:rsidRPr="00E528ED">
        <w:rPr>
          <w:sz w:val="12"/>
        </w:rPr>
        <w:t xml:space="preserve"> Once the causes are revealed, the project becomes to shift from passive to active affections, from external to internal causes. The reason to prefer active over passive does not reside in the experience of the affect, which does not change depending on cause or source.</w:t>
      </w:r>
      <w:r w:rsidRPr="00E528ED">
        <w:rPr>
          <w:b/>
          <w:u w:val="single"/>
        </w:rPr>
        <w:t xml:space="preserve"> A </w:t>
      </w:r>
      <w:r w:rsidRPr="008248F5">
        <w:rPr>
          <w:b/>
          <w:highlight w:val="green"/>
          <w:u w:val="single"/>
        </w:rPr>
        <w:t>passive affect</w:t>
      </w:r>
      <w:r w:rsidRPr="00E528ED">
        <w:rPr>
          <w:b/>
          <w:u w:val="single"/>
        </w:rPr>
        <w:t>ion, Deleuze explains, “</w:t>
      </w:r>
      <w:r w:rsidRPr="008248F5">
        <w:rPr>
          <w:b/>
          <w:highlight w:val="green"/>
          <w:u w:val="single"/>
        </w:rPr>
        <w:t>does not express its cause</w:t>
      </w:r>
      <w:r w:rsidRPr="00E528ED">
        <w:rPr>
          <w:b/>
          <w:u w:val="single"/>
        </w:rPr>
        <w:t>, that is to say, the nature or essence of the external body: rather, it indicates the present constitution of our own body, and so the way in which our power to be affected is filled at that moment”</w:t>
      </w:r>
      <w:r w:rsidRPr="00E528ED">
        <w:rPr>
          <w:sz w:val="12"/>
          <w:szCs w:val="12"/>
        </w:rPr>
        <w:t xml:space="preserve"> (</w:t>
      </w:r>
      <w:r w:rsidRPr="00E528ED">
        <w:rPr>
          <w:sz w:val="12"/>
        </w:rPr>
        <w:t xml:space="preserve">1992, pp. 219–220, translation modified). Just like passive affections, active affections too indicate the present constitution of our body. The crucial difference is really a temporal one and regards duration and repetition. </w:t>
      </w:r>
      <w:r w:rsidRPr="00E528ED">
        <w:rPr>
          <w:b/>
          <w:u w:val="single"/>
        </w:rPr>
        <w:t xml:space="preserve">We need the ability to select, as Nietzsche would say, in order to extend and repeat those encounters </w:t>
      </w:r>
      <w:r w:rsidRPr="008248F5">
        <w:rPr>
          <w:b/>
          <w:highlight w:val="green"/>
          <w:u w:val="single"/>
        </w:rPr>
        <w:t>and</w:t>
      </w:r>
      <w:r w:rsidRPr="00E528ED">
        <w:rPr>
          <w:b/>
          <w:u w:val="single"/>
        </w:rPr>
        <w:t xml:space="preserve"> affects that are beneficial and prevent those that are detrimental. The repetition of passive affections </w:t>
      </w:r>
      <w:r w:rsidRPr="008248F5">
        <w:rPr>
          <w:b/>
          <w:highlight w:val="green"/>
          <w:u w:val="single"/>
        </w:rPr>
        <w:t>is</w:t>
      </w:r>
      <w:r w:rsidRPr="00E528ED">
        <w:rPr>
          <w:b/>
          <w:u w:val="single"/>
        </w:rPr>
        <w:t xml:space="preserve"> completely </w:t>
      </w:r>
      <w:r w:rsidRPr="008248F5">
        <w:rPr>
          <w:b/>
          <w:highlight w:val="green"/>
          <w:u w:val="single"/>
        </w:rPr>
        <w:t>out of our control</w:t>
      </w:r>
      <w:r w:rsidRPr="00E528ED">
        <w:rPr>
          <w:b/>
          <w:u w:val="single"/>
        </w:rPr>
        <w:t xml:space="preserve">. Some random encounters, of course, do bring us joy, but that passes quickly if we cannot make them last or repeat them. And </w:t>
      </w:r>
      <w:r w:rsidRPr="008248F5">
        <w:rPr>
          <w:b/>
          <w:highlight w:val="green"/>
          <w:u w:val="single"/>
        </w:rPr>
        <w:t>most random encounters</w:t>
      </w:r>
      <w:r w:rsidRPr="00E528ED">
        <w:rPr>
          <w:b/>
          <w:u w:val="single"/>
        </w:rPr>
        <w:t xml:space="preserve">, unfortunately, </w:t>
      </w:r>
      <w:r w:rsidRPr="008248F5">
        <w:rPr>
          <w:b/>
          <w:highlight w:val="green"/>
          <w:u w:val="single"/>
        </w:rPr>
        <w:t>result in sadness</w:t>
      </w:r>
      <w:r w:rsidRPr="00E528ED">
        <w:rPr>
          <w:b/>
          <w:u w:val="single"/>
        </w:rPr>
        <w:t>. If we leave this to hazard, we will stay stuck with no way forward. “As long as you don’t know what is the power to be affected of a body, as long as you understand it like that, in chance encounters, you will not have a wise life, you will not have wisdom”</w:t>
      </w:r>
      <w:r w:rsidRPr="00E528ED">
        <w:rPr>
          <w:sz w:val="12"/>
        </w:rPr>
        <w:t xml:space="preserve"> (1978 “</w:t>
      </w:r>
      <w:proofErr w:type="spellStart"/>
      <w:r w:rsidRPr="00E528ED">
        <w:rPr>
          <w:sz w:val="12"/>
        </w:rPr>
        <w:t>L’affect</w:t>
      </w:r>
      <w:proofErr w:type="spellEnd"/>
      <w:r w:rsidRPr="00E528ED">
        <w:rPr>
          <w:sz w:val="12"/>
        </w:rPr>
        <w:t xml:space="preserve"> et </w:t>
      </w:r>
      <w:proofErr w:type="spellStart"/>
      <w:r w:rsidRPr="00E528ED">
        <w:rPr>
          <w:sz w:val="12"/>
        </w:rPr>
        <w:t>l’idée</w:t>
      </w:r>
      <w:proofErr w:type="spellEnd"/>
      <w:r w:rsidRPr="00E528ED">
        <w:rPr>
          <w:sz w:val="12"/>
        </w:rPr>
        <w:t xml:space="preserve">”). </w:t>
      </w:r>
      <w:r w:rsidRPr="00E528ED">
        <w:rPr>
          <w:b/>
          <w:u w:val="single"/>
        </w:rPr>
        <w:t xml:space="preserve">The great advantage of the </w:t>
      </w:r>
      <w:r w:rsidRPr="008248F5">
        <w:rPr>
          <w:b/>
          <w:highlight w:val="green"/>
          <w:u w:val="single"/>
        </w:rPr>
        <w:t>active</w:t>
      </w:r>
      <w:r w:rsidRPr="00E528ED">
        <w:rPr>
          <w:b/>
          <w:u w:val="single"/>
        </w:rPr>
        <w:t xml:space="preserve"> over the passive </w:t>
      </w:r>
      <w:r w:rsidRPr="008248F5">
        <w:rPr>
          <w:b/>
          <w:highlight w:val="green"/>
          <w:u w:val="single"/>
        </w:rPr>
        <w:t>affect</w:t>
      </w:r>
      <w:r w:rsidRPr="00E528ED">
        <w:rPr>
          <w:b/>
          <w:u w:val="single"/>
        </w:rPr>
        <w:t xml:space="preserve">ion </w:t>
      </w:r>
      <w:r w:rsidRPr="008248F5">
        <w:rPr>
          <w:b/>
          <w:highlight w:val="green"/>
          <w:u w:val="single"/>
        </w:rPr>
        <w:t>is</w:t>
      </w:r>
      <w:r w:rsidRPr="00E528ED">
        <w:rPr>
          <w:b/>
          <w:u w:val="single"/>
        </w:rPr>
        <w:t xml:space="preserve"> that it is </w:t>
      </w:r>
      <w:r w:rsidRPr="008248F5">
        <w:rPr>
          <w:b/>
          <w:highlight w:val="green"/>
          <w:u w:val="single"/>
        </w:rPr>
        <w:t>no longer dependent on</w:t>
      </w:r>
      <w:r w:rsidRPr="00E528ED">
        <w:rPr>
          <w:b/>
          <w:u w:val="single"/>
        </w:rPr>
        <w:t xml:space="preserve"> the vagaries of </w:t>
      </w:r>
      <w:r w:rsidRPr="008248F5">
        <w:rPr>
          <w:b/>
          <w:highlight w:val="green"/>
          <w:u w:val="single"/>
        </w:rPr>
        <w:t>external forces</w:t>
      </w:r>
      <w:r w:rsidRPr="00E528ED">
        <w:rPr>
          <w:b/>
          <w:u w:val="single"/>
        </w:rPr>
        <w:t xml:space="preserve">. Since </w:t>
      </w:r>
      <w:r w:rsidRPr="008248F5">
        <w:rPr>
          <w:b/>
          <w:highlight w:val="green"/>
          <w:u w:val="single"/>
        </w:rPr>
        <w:t>the body causes itself to be affected</w:t>
      </w:r>
      <w:r w:rsidRPr="00E528ED">
        <w:rPr>
          <w:b/>
          <w:u w:val="single"/>
        </w:rPr>
        <w:t xml:space="preserve">, chance is </w:t>
      </w:r>
      <w:proofErr w:type="gramStart"/>
      <w:r w:rsidRPr="00E528ED">
        <w:rPr>
          <w:b/>
          <w:u w:val="single"/>
        </w:rPr>
        <w:t>removed</w:t>
      </w:r>
      <w:proofErr w:type="gramEnd"/>
      <w:r w:rsidRPr="00E528ED">
        <w:rPr>
          <w:b/>
          <w:u w:val="single"/>
        </w:rPr>
        <w:t xml:space="preserve"> and it is able to control the duration and repetition of encounters. The issue, then, is not only understanding and expanding your power to be affected but also augmenting proportion of that power that is filled with active rather than passive affections</w:t>
      </w:r>
      <w:r w:rsidRPr="00E528ED">
        <w:rPr>
          <w:sz w:val="12"/>
        </w:rPr>
        <w:t xml:space="preserve">. This notion of active affection could appear obscure or, worse, moralistic if not linked to Spinoza’s definition of bodies (and, ultimately, subjects). From his perspective, there is no basic or default unitary body. “A body,” Spinoza explains, “is constituted by the relation among its parts” (1985 Ethics, IV P39 dem), and the number and constitution of those parts is changeable. We need to shift perspective so as no longer to consider a body as an entity (or even a cluster of entities) but instead as a relation. </w:t>
      </w:r>
      <w:r w:rsidRPr="008248F5">
        <w:rPr>
          <w:b/>
          <w:highlight w:val="green"/>
          <w:u w:val="single"/>
        </w:rPr>
        <w:t xml:space="preserve">When a new relation is added, a larger body is composed, </w:t>
      </w:r>
      <w:r w:rsidRPr="00E528ED">
        <w:rPr>
          <w:b/>
          <w:u w:val="single"/>
        </w:rPr>
        <w:t xml:space="preserve">and when a relation is broken, the body diminishes or decomposes. All this simply means that </w:t>
      </w:r>
      <w:r w:rsidRPr="008248F5">
        <w:rPr>
          <w:b/>
          <w:highlight w:val="green"/>
          <w:u w:val="single"/>
        </w:rPr>
        <w:t xml:space="preserve">the border between </w:t>
      </w:r>
      <w:r w:rsidRPr="00E528ED">
        <w:rPr>
          <w:b/>
          <w:u w:val="single"/>
        </w:rPr>
        <w:t xml:space="preserve">the </w:t>
      </w:r>
      <w:r w:rsidRPr="008248F5">
        <w:rPr>
          <w:b/>
          <w:highlight w:val="green"/>
          <w:u w:val="single"/>
        </w:rPr>
        <w:t xml:space="preserve">inside and outside </w:t>
      </w:r>
      <w:r w:rsidRPr="00E528ED">
        <w:rPr>
          <w:b/>
          <w:u w:val="single"/>
        </w:rPr>
        <w:t xml:space="preserve">of </w:t>
      </w:r>
      <w:r w:rsidRPr="008248F5">
        <w:rPr>
          <w:b/>
          <w:highlight w:val="green"/>
          <w:u w:val="single"/>
        </w:rPr>
        <w:t xml:space="preserve">bodies, </w:t>
      </w:r>
      <w:r w:rsidRPr="00E528ED">
        <w:rPr>
          <w:b/>
          <w:u w:val="single"/>
        </w:rPr>
        <w:t xml:space="preserve">and hence between internal and external causes, </w:t>
      </w:r>
      <w:r w:rsidRPr="008248F5">
        <w:rPr>
          <w:b/>
          <w:highlight w:val="green"/>
          <w:u w:val="single"/>
        </w:rPr>
        <w:t>is fluid</w:t>
      </w:r>
      <w:r w:rsidRPr="00E528ED">
        <w:rPr>
          <w:b/>
          <w:u w:val="single"/>
        </w:rPr>
        <w:t xml:space="preserve"> and subject to our efforts. In order for a passive affection to become an active one, then, it is not necessary for the body that previously experienced the effect of an external body somehow to cut off that relationship and learn to become itself the cause. The body instead can, under certain conditions, envelop the cause—this is the term Deleuze uses—by creating a relation with it or, really, by expanding the relation that constitutes the body. You only gain the knowledge of when these conditions exist through encounters with others: every encounter reveals the extent to which the relations that constitute your body agree with or are “composable” with those of another</w:t>
      </w:r>
      <w:r w:rsidRPr="00E528ED">
        <w:rPr>
          <w:sz w:val="12"/>
        </w:rPr>
        <w:t xml:space="preserve">. And a joyful encounter always indicates that there is something in common to discover. “We must, then,” Deleuze explains, “by the aid of joyful passions, form the idea of what is common to some external body and our own” (1992, p. 283). Once we recognize those common relations, we can compose a new, greater body, which contains the cause of our joy. The cause, then, does not really change. It simply becomes internal—annexed, as it were, by the affected body. The real change is the border between inside and outside and hence the composition of the body. </w:t>
      </w:r>
      <w:r w:rsidRPr="00E528ED">
        <w:rPr>
          <w:b/>
          <w:u w:val="single"/>
        </w:rPr>
        <w:t xml:space="preserve">Once the cause is internal and the affection is active, </w:t>
      </w:r>
      <w:r w:rsidRPr="00E528ED">
        <w:rPr>
          <w:b/>
          <w:u w:val="single"/>
        </w:rPr>
        <w:lastRenderedPageBreak/>
        <w:t>then you are no longer subject to chance: the affect can be prolonged and repeated as long as it brings you joy.</w:t>
      </w:r>
      <w:r w:rsidRPr="00E528ED">
        <w:rPr>
          <w:sz w:val="12"/>
        </w:rPr>
        <w:t xml:space="preserve">8 The practical project to transform passive into active affections thus ultimately involves a strategy of bonds and relations to maintain or transform the constitution of the body. The advice, if Spinoza were your therapist, could be as simple as this: first, discover your body’s power to be affected and the affects that compose it, and, then, if an encounter with someone or something results in joy, form a relationship with it, make it part of you, and transform the passive affection into an active one so that you can repeat the encounter or make it last until the joy no longer results. </w:t>
      </w:r>
      <w:r w:rsidRPr="00E528ED">
        <w:rPr>
          <w:b/>
          <w:u w:val="single"/>
        </w:rPr>
        <w:t xml:space="preserve">You have to recognize that </w:t>
      </w:r>
      <w:r w:rsidRPr="008248F5">
        <w:rPr>
          <w:b/>
          <w:highlight w:val="green"/>
          <w:u w:val="single"/>
        </w:rPr>
        <w:t xml:space="preserve">you are not a fixed </w:t>
      </w:r>
      <w:proofErr w:type="gramStart"/>
      <w:r w:rsidRPr="008248F5">
        <w:rPr>
          <w:b/>
          <w:highlight w:val="green"/>
          <w:u w:val="single"/>
        </w:rPr>
        <w:t>entity</w:t>
      </w:r>
      <w:proofErr w:type="gramEnd"/>
      <w:r w:rsidRPr="008248F5">
        <w:rPr>
          <w:b/>
          <w:highlight w:val="green"/>
          <w:u w:val="single"/>
        </w:rPr>
        <w:t xml:space="preserve"> but a bundle of relations</w:t>
      </w:r>
      <w:r w:rsidRPr="00E528ED">
        <w:rPr>
          <w:b/>
          <w:u w:val="single"/>
        </w:rPr>
        <w:t xml:space="preserve"> and your task is to compose new joyful relations and decompose sad ones. Increasing the proportion of active affections does not primarily mean becoming the cause, at least not in a direct way. The bad therapist is the one who simply berates you to take control of your life as if it were an act of sovereign will. Instead </w:t>
      </w:r>
      <w:r w:rsidRPr="008248F5">
        <w:rPr>
          <w:b/>
          <w:highlight w:val="green"/>
          <w:u w:val="single"/>
        </w:rPr>
        <w:t>you</w:t>
      </w:r>
      <w:r w:rsidRPr="00E528ED">
        <w:rPr>
          <w:b/>
          <w:u w:val="single"/>
        </w:rPr>
        <w:t xml:space="preserve"> must discover joyful encounters and then </w:t>
      </w:r>
      <w:r w:rsidRPr="008248F5">
        <w:rPr>
          <w:b/>
          <w:highlight w:val="green"/>
          <w:u w:val="single"/>
        </w:rPr>
        <w:t>make the passive affect</w:t>
      </w:r>
      <w:r w:rsidRPr="002F7F19">
        <w:rPr>
          <w:b/>
          <w:u w:val="single"/>
        </w:rPr>
        <w:t>ion</w:t>
      </w:r>
      <w:r w:rsidRPr="00E528ED">
        <w:rPr>
          <w:b/>
          <w:u w:val="single"/>
        </w:rPr>
        <w:t xml:space="preserve"> </w:t>
      </w:r>
      <w:r w:rsidRPr="008248F5">
        <w:rPr>
          <w:b/>
          <w:highlight w:val="green"/>
          <w:u w:val="single"/>
        </w:rPr>
        <w:t>into an active one by forming a consistent relation with the cause</w:t>
      </w:r>
      <w:r w:rsidRPr="00E528ED">
        <w:rPr>
          <w:b/>
          <w:u w:val="single"/>
        </w:rPr>
        <w:t>, thereby enveloping the cause with a new relation that constitutes us as a new body</w:t>
      </w:r>
      <w:r w:rsidRPr="00E528ED">
        <w:rPr>
          <w:sz w:val="12"/>
        </w:rPr>
        <w:t xml:space="preserve">.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w:t>
      </w:r>
    </w:p>
    <w:p w:rsidR="002A00B5" w:rsidRPr="00051DAF" w:rsidRDefault="002A00B5" w:rsidP="002A00B5">
      <w:pPr>
        <w:rPr>
          <w:sz w:val="12"/>
        </w:rPr>
      </w:pPr>
    </w:p>
    <w:p w:rsidR="002A00B5" w:rsidRPr="00B077F8" w:rsidRDefault="002A00B5" w:rsidP="002A00B5">
      <w:pPr>
        <w:pStyle w:val="Heading4"/>
      </w:pPr>
      <w:r>
        <w:t xml:space="preserve">Death is </w:t>
      </w:r>
      <w:r>
        <w:rPr>
          <w:u w:val="single"/>
        </w:rPr>
        <w:t>inevitable</w:t>
      </w:r>
      <w:r>
        <w:t xml:space="preserve"> – your heart stops, your body decomposes into new life, the cycle continues – we should not be afraid to enter </w:t>
      </w:r>
      <w:r w:rsidRPr="00F26B5E">
        <w:rPr>
          <w:u w:val="single"/>
        </w:rPr>
        <w:t>new worlds</w:t>
      </w:r>
      <w:r>
        <w:t xml:space="preserve"> of affective relations.</w:t>
      </w:r>
    </w:p>
    <w:p w:rsidR="002A00B5" w:rsidRPr="001A453A" w:rsidRDefault="002A00B5" w:rsidP="002A00B5">
      <w:pPr>
        <w:rPr>
          <w:rStyle w:val="Style13ptBold"/>
          <w:b w:val="0"/>
        </w:rPr>
      </w:pPr>
      <w:r>
        <w:rPr>
          <w:rStyle w:val="Style13ptBold"/>
        </w:rPr>
        <w:t xml:space="preserve">Baugh 05 </w:t>
      </w:r>
      <w:r w:rsidRPr="001A453A">
        <w:rPr>
          <w:rStyle w:val="Style13ptBold"/>
        </w:rPr>
        <w:t>Bracketed for efficiency</w:t>
      </w:r>
    </w:p>
    <w:p w:rsidR="002A00B5" w:rsidRPr="0009747A" w:rsidRDefault="002A00B5" w:rsidP="002A00B5">
      <w:pPr>
        <w:rPr>
          <w:sz w:val="16"/>
          <w:szCs w:val="16"/>
        </w:rPr>
      </w:pPr>
      <w:r w:rsidRPr="0009747A">
        <w:rPr>
          <w:sz w:val="16"/>
          <w:szCs w:val="16"/>
        </w:rPr>
        <w:t xml:space="preserve">[Bruce, Professor of Philosophy at Thompson Rivers University. He is the author of French Hegel: From Surrealism to Postmodernism (2003), as well as several articles on Deleuze. 2005. “Death”. Published in “The Deleuze Dictionary”.] </w:t>
      </w:r>
    </w:p>
    <w:p w:rsidR="002A00B5" w:rsidRDefault="002A00B5" w:rsidP="002A00B5">
      <w:pPr>
        <w:rPr>
          <w:sz w:val="14"/>
        </w:rPr>
      </w:pPr>
      <w:r w:rsidRPr="00E03687">
        <w:rPr>
          <w:rStyle w:val="Emphasis"/>
          <w:highlight w:val="green"/>
        </w:rPr>
        <w:t>Death is</w:t>
      </w:r>
      <w:r w:rsidRPr="007D0DBA">
        <w:rPr>
          <w:rStyle w:val="StyleUnderline"/>
        </w:rPr>
        <w:t xml:space="preserve"> many things</w:t>
      </w:r>
      <w:r w:rsidRPr="007D0DBA">
        <w:rPr>
          <w:sz w:val="14"/>
        </w:rPr>
        <w:t xml:space="preserve">: a state of affairs, </w:t>
      </w:r>
      <w:r w:rsidRPr="00E03687">
        <w:rPr>
          <w:rStyle w:val="Emphasis"/>
          <w:highlight w:val="green"/>
        </w:rPr>
        <w:t xml:space="preserve">when </w:t>
      </w:r>
      <w:r w:rsidRPr="007D0DBA">
        <w:rPr>
          <w:rStyle w:val="Emphasis"/>
        </w:rPr>
        <w:t xml:space="preserve">a body’s </w:t>
      </w:r>
      <w:r w:rsidRPr="00E03687">
        <w:rPr>
          <w:rStyle w:val="Emphasis"/>
          <w:highlight w:val="green"/>
        </w:rPr>
        <w:t>parts</w:t>
      </w:r>
      <w:r w:rsidRPr="007D0DBA">
        <w:rPr>
          <w:rStyle w:val="Emphasis"/>
        </w:rPr>
        <w:t xml:space="preserve">, through external causes, </w:t>
      </w:r>
      <w:r w:rsidRPr="00E03687">
        <w:rPr>
          <w:rStyle w:val="Emphasis"/>
          <w:highlight w:val="green"/>
        </w:rPr>
        <w:t>enter</w:t>
      </w:r>
      <w:r w:rsidRPr="007D0DBA">
        <w:rPr>
          <w:rStyle w:val="Emphasis"/>
        </w:rPr>
        <w:t xml:space="preserve"> into a </w:t>
      </w:r>
      <w:r w:rsidRPr="00E03687">
        <w:rPr>
          <w:rStyle w:val="Emphasis"/>
          <w:highlight w:val="green"/>
        </w:rPr>
        <w:t>relation</w:t>
      </w:r>
      <w:r w:rsidRPr="007D0DBA">
        <w:rPr>
          <w:rStyle w:val="Emphasis"/>
        </w:rPr>
        <w:t xml:space="preserve"> that is </w:t>
      </w:r>
      <w:r w:rsidRPr="00E03687">
        <w:rPr>
          <w:rStyle w:val="Emphasis"/>
          <w:highlight w:val="green"/>
        </w:rPr>
        <w:t>incompatible with that body’s</w:t>
      </w:r>
      <w:r w:rsidRPr="007D0DBA">
        <w:rPr>
          <w:rStyle w:val="Emphasis"/>
        </w:rPr>
        <w:t xml:space="preserve"> continued </w:t>
      </w:r>
      <w:r w:rsidRPr="00E03687">
        <w:rPr>
          <w:rStyle w:val="Emphasis"/>
          <w:highlight w:val="green"/>
        </w:rPr>
        <w:t>existence</w:t>
      </w:r>
      <w:r w:rsidRPr="00E03687">
        <w:rPr>
          <w:sz w:val="14"/>
          <w:highlight w:val="green"/>
        </w:rPr>
        <w:t xml:space="preserve">; </w:t>
      </w:r>
      <w:r w:rsidRPr="00E03687">
        <w:rPr>
          <w:rStyle w:val="Emphasis"/>
          <w:highlight w:val="green"/>
        </w:rPr>
        <w:t>an impersonal event</w:t>
      </w:r>
      <w:r w:rsidRPr="007D0DBA">
        <w:rPr>
          <w:sz w:val="14"/>
        </w:rPr>
        <w:t xml:space="preserve"> of dying, expressed through an </w:t>
      </w:r>
      <w:proofErr w:type="spellStart"/>
      <w:r w:rsidRPr="007D0DBA">
        <w:rPr>
          <w:sz w:val="14"/>
        </w:rPr>
        <w:t>inﬁ</w:t>
      </w:r>
      <w:proofErr w:type="spellEnd"/>
      <w:r w:rsidRPr="007D0DBA">
        <w:rPr>
          <w:sz w:val="14"/>
        </w:rPr>
        <w:t xml:space="preserve"> </w:t>
      </w:r>
      <w:proofErr w:type="spellStart"/>
      <w:r w:rsidRPr="007D0DBA">
        <w:rPr>
          <w:sz w:val="14"/>
        </w:rPr>
        <w:t>nitive</w:t>
      </w:r>
      <w:proofErr w:type="spellEnd"/>
      <w:r w:rsidRPr="007D0DBA">
        <w:rPr>
          <w:sz w:val="14"/>
        </w:rPr>
        <w:t xml:space="preserve"> verb (</w:t>
      </w:r>
      <w:proofErr w:type="spellStart"/>
      <w:r w:rsidRPr="007D0DBA">
        <w:rPr>
          <w:sz w:val="14"/>
        </w:rPr>
        <w:t>mourir</w:t>
      </w:r>
      <w:proofErr w:type="spellEnd"/>
      <w:r w:rsidRPr="007D0DBA">
        <w:rPr>
          <w:sz w:val="14"/>
        </w:rPr>
        <w:t xml:space="preserve">, to die); the experience of zero ‘intensity’ that is implicit in a body’s feeling or experience of an increase or decrease in its force of existence; a ‘model’ of immobility and of energy that is not </w:t>
      </w:r>
      <w:proofErr w:type="spellStart"/>
      <w:r w:rsidRPr="007D0DBA">
        <w:rPr>
          <w:sz w:val="14"/>
        </w:rPr>
        <w:t>organised</w:t>
      </w:r>
      <w:proofErr w:type="spellEnd"/>
      <w:r w:rsidRPr="007D0DBA">
        <w:rPr>
          <w:sz w:val="14"/>
        </w:rPr>
        <w:t xml:space="preserve"> and put to work; </w:t>
      </w:r>
      <w:r w:rsidRPr="007D0DBA">
        <w:rPr>
          <w:rStyle w:val="StyleUnderline"/>
        </w:rPr>
        <w:t xml:space="preserve">and ﬁ </w:t>
      </w:r>
      <w:proofErr w:type="spellStart"/>
      <w:r w:rsidRPr="007D0DBA">
        <w:rPr>
          <w:rStyle w:val="StyleUnderline"/>
        </w:rPr>
        <w:t>nally</w:t>
      </w:r>
      <w:proofErr w:type="spellEnd"/>
      <w:r w:rsidRPr="007D0DBA">
        <w:rPr>
          <w:rStyle w:val="StyleUnderline"/>
        </w:rPr>
        <w:t>, the ‘death instinct’, capitalism’s destruction of surplus value through war, unemployment, famine and disease</w:t>
      </w:r>
      <w:r w:rsidRPr="007D0DBA">
        <w:rPr>
          <w:sz w:val="14"/>
        </w:rPr>
        <w:t xml:space="preserve">. </w:t>
      </w:r>
      <w:r w:rsidRPr="007D0DBA">
        <w:rPr>
          <w:rStyle w:val="StyleUnderline"/>
        </w:rPr>
        <w:t xml:space="preserve">A body exists when its parts compose a relation that expresses the singular force of existence or ‘essence’ of that </w:t>
      </w:r>
      <w:proofErr w:type="gramStart"/>
      <w:r w:rsidRPr="007D0DBA">
        <w:rPr>
          <w:rStyle w:val="StyleUnderline"/>
        </w:rPr>
        <w:t>body, and</w:t>
      </w:r>
      <w:proofErr w:type="gramEnd"/>
      <w:r w:rsidRPr="007D0DBA">
        <w:rPr>
          <w:rStyle w:val="StyleUnderline"/>
        </w:rPr>
        <w:t xml:space="preserve"> ceases to be when its parts are determined by outside causes to enter into a relation that is incompatible with its own</w:t>
      </w:r>
      <w:r w:rsidRPr="007D0DBA">
        <w:rPr>
          <w:sz w:val="14"/>
        </w:rPr>
        <w:t xml:space="preserve">. </w:t>
      </w:r>
      <w:r w:rsidRPr="00E03687">
        <w:rPr>
          <w:rStyle w:val="Emphasis"/>
          <w:highlight w:val="green"/>
        </w:rPr>
        <w:t>Death</w:t>
      </w:r>
      <w:r w:rsidRPr="007D0DBA">
        <w:rPr>
          <w:sz w:val="14"/>
        </w:rPr>
        <w:t xml:space="preserve"> in this sense always comes from outside and as such </w:t>
      </w:r>
      <w:r w:rsidRPr="00E03687">
        <w:rPr>
          <w:rStyle w:val="Emphasis"/>
          <w:highlight w:val="green"/>
        </w:rPr>
        <w:t>is</w:t>
      </w:r>
      <w:r w:rsidRPr="007D0DBA">
        <w:rPr>
          <w:sz w:val="14"/>
        </w:rPr>
        <w:t xml:space="preserve"> both </w:t>
      </w:r>
      <w:r w:rsidRPr="00E03687">
        <w:rPr>
          <w:rStyle w:val="Emphasis"/>
          <w:highlight w:val="green"/>
        </w:rPr>
        <w:t>fortuitous and inevitable</w:t>
      </w:r>
      <w:r w:rsidRPr="007D0DBA">
        <w:rPr>
          <w:sz w:val="14"/>
        </w:rPr>
        <w:t xml:space="preserve">: it is </w:t>
      </w:r>
      <w:r w:rsidRPr="00E03687">
        <w:rPr>
          <w:rStyle w:val="Emphasis"/>
          <w:highlight w:val="green"/>
        </w:rPr>
        <w:t xml:space="preserve">the </w:t>
      </w:r>
      <w:r w:rsidRPr="007D0DBA">
        <w:rPr>
          <w:rStyle w:val="Emphasis"/>
        </w:rPr>
        <w:t>necessary</w:t>
      </w:r>
      <w:r w:rsidRPr="007D0DBA">
        <w:rPr>
          <w:sz w:val="14"/>
        </w:rPr>
        <w:t xml:space="preserve"> and determined </w:t>
      </w:r>
      <w:r w:rsidRPr="00E03687">
        <w:rPr>
          <w:rStyle w:val="Emphasis"/>
          <w:highlight w:val="green"/>
        </w:rPr>
        <w:t>result of a body’s chance encounters</w:t>
      </w:r>
      <w:r w:rsidRPr="007D0DBA">
        <w:rPr>
          <w:sz w:val="14"/>
        </w:rPr>
        <w:t xml:space="preserve"> </w:t>
      </w:r>
      <w:r w:rsidRPr="007D0DBA">
        <w:rPr>
          <w:rStyle w:val="StyleUnderline"/>
        </w:rPr>
        <w:t xml:space="preserve">with other bodies, governed by purely mechanical laws of cause and effect. </w:t>
      </w:r>
      <w:r w:rsidRPr="00E03687">
        <w:rPr>
          <w:rStyle w:val="Emphasis"/>
          <w:highlight w:val="green"/>
        </w:rPr>
        <w:t xml:space="preserve">Since </w:t>
      </w:r>
      <w:proofErr w:type="spellStart"/>
      <w:proofErr w:type="gramStart"/>
      <w:r w:rsidRPr="00E03687">
        <w:rPr>
          <w:rStyle w:val="Emphasis"/>
          <w:highlight w:val="green"/>
        </w:rPr>
        <w:t>every body</w:t>
      </w:r>
      <w:proofErr w:type="spellEnd"/>
      <w:proofErr w:type="gramEnd"/>
      <w:r w:rsidRPr="00E03687">
        <w:rPr>
          <w:rStyle w:val="Emphasis"/>
          <w:highlight w:val="green"/>
        </w:rPr>
        <w:t xml:space="preserve"> interacts</w:t>
      </w:r>
      <w:r w:rsidRPr="007D0DBA">
        <w:rPr>
          <w:sz w:val="14"/>
        </w:rPr>
        <w:t xml:space="preserve"> with other bodies</w:t>
      </w:r>
      <w:r w:rsidRPr="007D0DBA">
        <w:rPr>
          <w:rStyle w:val="Emphasis"/>
        </w:rPr>
        <w:t>, it is inevitable</w:t>
      </w:r>
      <w:r w:rsidRPr="007D0DBA">
        <w:rPr>
          <w:sz w:val="14"/>
        </w:rPr>
        <w:t xml:space="preserve"> that at some </w:t>
      </w:r>
      <w:r w:rsidRPr="007D0DBA">
        <w:rPr>
          <w:sz w:val="14"/>
          <w:szCs w:val="12"/>
        </w:rPr>
        <w:t>point</w:t>
      </w:r>
      <w:r w:rsidRPr="007D0DBA">
        <w:rPr>
          <w:rStyle w:val="Emphasis"/>
        </w:rPr>
        <w:t xml:space="preserve"> </w:t>
      </w:r>
      <w:r w:rsidRPr="00E03687">
        <w:rPr>
          <w:rStyle w:val="Emphasis"/>
          <w:highlight w:val="green"/>
        </w:rPr>
        <w:t>it will encounter bodies that ‘decompose’ the vital relation of its parts</w:t>
      </w:r>
      <w:r w:rsidRPr="00E03687">
        <w:rPr>
          <w:sz w:val="14"/>
          <w:highlight w:val="green"/>
        </w:rPr>
        <w:t xml:space="preserve">, </w:t>
      </w:r>
      <w:r w:rsidRPr="00E03687">
        <w:rPr>
          <w:rStyle w:val="Emphasis"/>
          <w:highlight w:val="green"/>
        </w:rPr>
        <w:t>and cause those</w:t>
      </w:r>
      <w:r w:rsidRPr="007D0DBA">
        <w:rPr>
          <w:sz w:val="14"/>
        </w:rPr>
        <w:t xml:space="preserve"> parts to enter </w:t>
      </w:r>
      <w:r w:rsidRPr="00E03687">
        <w:rPr>
          <w:rStyle w:val="Emphasis"/>
          <w:highlight w:val="green"/>
        </w:rPr>
        <w:t>into new relations</w:t>
      </w:r>
      <w:r w:rsidRPr="007D0DBA">
        <w:rPr>
          <w:sz w:val="14"/>
        </w:rPr>
        <w:t xml:space="preserve">, characteristic of other bodies. Death, as the decomposition of a body’s characteristic relation, forms the basis of the personal and present death of the Self or </w:t>
      </w:r>
      <w:proofErr w:type="spellStart"/>
      <w:r w:rsidRPr="007D0DBA">
        <w:rPr>
          <w:sz w:val="14"/>
        </w:rPr>
        <w:t>ego.To</w:t>
      </w:r>
      <w:proofErr w:type="spellEnd"/>
      <w:r w:rsidRPr="007D0DBA">
        <w:rPr>
          <w:sz w:val="14"/>
        </w:rPr>
        <w:t xml:space="preserve"> this death, as founded in the personal self and the body, Deleuze contrasts the ‘event’ of dying, which is impersonal and incorporeal, expressed in the </w:t>
      </w:r>
      <w:proofErr w:type="spellStart"/>
      <w:r w:rsidRPr="007D0DBA">
        <w:rPr>
          <w:sz w:val="14"/>
        </w:rPr>
        <w:t>inﬁ</w:t>
      </w:r>
      <w:proofErr w:type="spellEnd"/>
      <w:r w:rsidRPr="007D0DBA">
        <w:rPr>
          <w:sz w:val="14"/>
        </w:rPr>
        <w:t xml:space="preserve"> </w:t>
      </w:r>
      <w:proofErr w:type="spellStart"/>
      <w:r w:rsidRPr="007D0DBA">
        <w:rPr>
          <w:sz w:val="14"/>
        </w:rPr>
        <w:t>nitive</w:t>
      </w:r>
      <w:proofErr w:type="spellEnd"/>
      <w:r w:rsidRPr="007D0DBA">
        <w:rPr>
          <w:sz w:val="14"/>
        </w:rPr>
        <w:t xml:space="preserve"> verb ‘to die’ and in the predicate mortal. Dying is not a process that takes place in things, nor is ‘mortal’ a quality that inheres in things or subjects. Rather, </w:t>
      </w:r>
      <w:r w:rsidRPr="007D0DBA">
        <w:rPr>
          <w:rStyle w:val="StyleUnderline"/>
        </w:rPr>
        <w:t>the verb and the predicate express meanings that extend over the past and future, but which are never physically present in bodies and things</w:t>
      </w:r>
      <w:r w:rsidRPr="007D0DBA">
        <w:rPr>
          <w:sz w:val="14"/>
        </w:rPr>
        <w:t xml:space="preserve">, even though the death of a body effectuates or </w:t>
      </w:r>
      <w:proofErr w:type="spellStart"/>
      <w:r w:rsidRPr="007D0DBA">
        <w:rPr>
          <w:sz w:val="14"/>
        </w:rPr>
        <w:t>actualises</w:t>
      </w:r>
      <w:proofErr w:type="spellEnd"/>
      <w:r w:rsidRPr="007D0DBA">
        <w:rPr>
          <w:sz w:val="14"/>
        </w:rPr>
        <w:t xml:space="preserve"> this dying. In impersonal dying, ‘one’ </w:t>
      </w:r>
      <w:proofErr w:type="gramStart"/>
      <w:r w:rsidRPr="007D0DBA">
        <w:rPr>
          <w:sz w:val="14"/>
        </w:rPr>
        <w:t>dies</w:t>
      </w:r>
      <w:proofErr w:type="gramEnd"/>
      <w:r w:rsidRPr="007D0DBA">
        <w:rPr>
          <w:sz w:val="14"/>
        </w:rPr>
        <w:t xml:space="preserve">, but one never ceases or ﬁ </w:t>
      </w:r>
      <w:proofErr w:type="spellStart"/>
      <w:r w:rsidRPr="007D0DBA">
        <w:rPr>
          <w:sz w:val="14"/>
        </w:rPr>
        <w:t>nishes</w:t>
      </w:r>
      <w:proofErr w:type="spellEnd"/>
      <w:r w:rsidRPr="007D0DBA">
        <w:rPr>
          <w:sz w:val="14"/>
        </w:rPr>
        <w:t xml:space="preserve"> dying. </w:t>
      </w:r>
      <w:r w:rsidRPr="00E03687">
        <w:rPr>
          <w:rStyle w:val="Emphasis"/>
          <w:highlight w:val="green"/>
        </w:rPr>
        <w:t>The death of the Self</w:t>
      </w:r>
      <w:r w:rsidRPr="007D0DBA">
        <w:rPr>
          <w:sz w:val="14"/>
        </w:rPr>
        <w:t xml:space="preserve"> or ‘I’ </w:t>
      </w:r>
      <w:r w:rsidRPr="00E03687">
        <w:rPr>
          <w:rStyle w:val="Emphasis"/>
          <w:highlight w:val="green"/>
        </w:rPr>
        <w:t xml:space="preserve">is when </w:t>
      </w:r>
      <w:r w:rsidRPr="00FE199C">
        <w:rPr>
          <w:rStyle w:val="Emphasis"/>
        </w:rPr>
        <w:t>it ceases to die and is actually dead</w:t>
      </w:r>
      <w:r w:rsidRPr="007D0DBA">
        <w:rPr>
          <w:sz w:val="14"/>
        </w:rPr>
        <w:t xml:space="preserve">: when its vital </w:t>
      </w:r>
      <w:r w:rsidRPr="00E03687">
        <w:rPr>
          <w:rStyle w:val="Emphasis"/>
          <w:highlight w:val="green"/>
        </w:rPr>
        <w:t>relations are decomposed</w:t>
      </w:r>
      <w:r w:rsidRPr="00E03687">
        <w:rPr>
          <w:sz w:val="14"/>
          <w:highlight w:val="green"/>
        </w:rPr>
        <w:t>,</w:t>
      </w:r>
      <w:r w:rsidRPr="007D0DBA">
        <w:rPr>
          <w:sz w:val="14"/>
        </w:rPr>
        <w:t xml:space="preserve"> </w:t>
      </w:r>
      <w:r w:rsidRPr="007D0DBA">
        <w:rPr>
          <w:rStyle w:val="StyleUnderline"/>
        </w:rPr>
        <w:t>and its essence or power of existence is reduced to zero intensity</w:t>
      </w:r>
      <w:r w:rsidRPr="007D0DBA">
        <w:rPr>
          <w:sz w:val="14"/>
        </w:rPr>
        <w:t xml:space="preserve">. Yet, at this very instant, </w:t>
      </w:r>
      <w:r w:rsidRPr="00E03687">
        <w:rPr>
          <w:rStyle w:val="Emphasis"/>
          <w:highlight w:val="green"/>
        </w:rPr>
        <w:t>impersonal dying makes death lose itself in itself</w:t>
      </w:r>
      <w:r w:rsidRPr="007D0DBA">
        <w:rPr>
          <w:rStyle w:val="Emphasis"/>
        </w:rPr>
        <w:t xml:space="preserve">, as the </w:t>
      </w:r>
      <w:r w:rsidRPr="00E03687">
        <w:rPr>
          <w:rStyle w:val="Emphasis"/>
          <w:highlight w:val="green"/>
        </w:rPr>
        <w:t>decomposition</w:t>
      </w:r>
      <w:r w:rsidRPr="007D0DBA">
        <w:rPr>
          <w:rStyle w:val="Emphasis"/>
        </w:rPr>
        <w:t xml:space="preserve"> of one living body </w:t>
      </w:r>
      <w:r w:rsidRPr="00E03687">
        <w:rPr>
          <w:rStyle w:val="Emphasis"/>
          <w:highlight w:val="green"/>
        </w:rPr>
        <w:t>is simultaneously</w:t>
      </w:r>
      <w:r w:rsidRPr="007D0DBA">
        <w:rPr>
          <w:rStyle w:val="Emphasis"/>
        </w:rPr>
        <w:t xml:space="preserve"> the </w:t>
      </w:r>
      <w:r w:rsidRPr="00E03687">
        <w:rPr>
          <w:rStyle w:val="Emphasis"/>
          <w:highlight w:val="green"/>
        </w:rPr>
        <w:t>composition</w:t>
      </w:r>
      <w:r w:rsidRPr="007D0DBA">
        <w:rPr>
          <w:rStyle w:val="Emphasis"/>
        </w:rPr>
        <w:t xml:space="preserve"> of a new singular life</w:t>
      </w:r>
      <w:r w:rsidRPr="007D0DBA">
        <w:rPr>
          <w:sz w:val="14"/>
        </w:rPr>
        <w:t xml:space="preserve">, </w:t>
      </w:r>
      <w:proofErr w:type="gramStart"/>
      <w:r w:rsidRPr="007D0DBA">
        <w:rPr>
          <w:sz w:val="14"/>
        </w:rPr>
        <w:t xml:space="preserve">the  </w:t>
      </w:r>
      <w:proofErr w:type="spellStart"/>
      <w:r w:rsidRPr="007D0DBA">
        <w:rPr>
          <w:sz w:val="14"/>
        </w:rPr>
        <w:t>subsumption</w:t>
      </w:r>
      <w:proofErr w:type="spellEnd"/>
      <w:proofErr w:type="gramEnd"/>
      <w:r w:rsidRPr="007D0DBA">
        <w:rPr>
          <w:sz w:val="14"/>
        </w:rPr>
        <w:t xml:space="preserve"> of the dead body’s parts under a new relation. During its existence, bodies experience increases or diminutions of their power or force of existing. </w:t>
      </w:r>
      <w:r w:rsidRPr="007D0DBA">
        <w:rPr>
          <w:rStyle w:val="StyleUnderline"/>
        </w:rPr>
        <w:t xml:space="preserve">Other </w:t>
      </w:r>
      <w:r w:rsidRPr="00E03687">
        <w:rPr>
          <w:rStyle w:val="Emphasis"/>
          <w:highlight w:val="green"/>
        </w:rPr>
        <w:t xml:space="preserve">bodies </w:t>
      </w:r>
      <w:r w:rsidRPr="007D0DBA">
        <w:rPr>
          <w:rStyle w:val="Emphasis"/>
          <w:b w:val="0"/>
        </w:rPr>
        <w:t>can</w:t>
      </w:r>
      <w:r w:rsidRPr="007D0DBA">
        <w:rPr>
          <w:rStyle w:val="StyleUnderline"/>
        </w:rPr>
        <w:t xml:space="preserve"> </w:t>
      </w:r>
      <w:r w:rsidRPr="00E03687">
        <w:rPr>
          <w:rStyle w:val="Emphasis"/>
          <w:highlight w:val="green"/>
        </w:rPr>
        <w:t>combine</w:t>
      </w:r>
      <w:r w:rsidRPr="007D0DBA">
        <w:rPr>
          <w:rStyle w:val="StyleUnderline"/>
        </w:rPr>
        <w:t xml:space="preserve"> with a body either in a </w:t>
      </w:r>
      <w:r w:rsidRPr="007D0DBA">
        <w:rPr>
          <w:rStyle w:val="StyleUnderline"/>
        </w:rPr>
        <w:lastRenderedPageBreak/>
        <w:t xml:space="preserve">way that </w:t>
      </w:r>
      <w:r w:rsidRPr="007D0DBA">
        <w:rPr>
          <w:rStyle w:val="Emphasis"/>
        </w:rPr>
        <w:t>agree</w:t>
      </w:r>
      <w:r w:rsidRPr="007D0DBA">
        <w:rPr>
          <w:rStyle w:val="StyleUnderline"/>
        </w:rPr>
        <w:t xml:space="preserve">s with the body’s constitutive relation, that </w:t>
      </w:r>
      <w:r w:rsidRPr="00E03687">
        <w:rPr>
          <w:rStyle w:val="Emphasis"/>
          <w:highlight w:val="green"/>
        </w:rPr>
        <w:t>[resulting]</w:t>
      </w:r>
      <w:r>
        <w:rPr>
          <w:rStyle w:val="StyleUnderline"/>
        </w:rPr>
        <w:t xml:space="preserve"> </w:t>
      </w:r>
      <w:r w:rsidRPr="007D0DBA">
        <w:rPr>
          <w:rStyle w:val="StyleUnderline"/>
          <w:strike/>
        </w:rPr>
        <w:t>results</w:t>
      </w:r>
      <w:r w:rsidRPr="007D0DBA">
        <w:rPr>
          <w:rStyle w:val="StyleUnderline"/>
        </w:rPr>
        <w:t xml:space="preserve"> </w:t>
      </w:r>
      <w:r w:rsidRPr="00E03687">
        <w:rPr>
          <w:rStyle w:val="Emphasis"/>
          <w:highlight w:val="green"/>
        </w:rPr>
        <w:t>in</w:t>
      </w:r>
      <w:r w:rsidRPr="007D0DBA">
        <w:rPr>
          <w:rStyle w:val="StyleUnderline"/>
        </w:rPr>
        <w:t xml:space="preserve"> an increase in the body’s power felt as </w:t>
      </w:r>
      <w:r w:rsidRPr="00E03687">
        <w:rPr>
          <w:rStyle w:val="Emphasis"/>
          <w:highlight w:val="green"/>
        </w:rPr>
        <w:t>joy, or</w:t>
      </w:r>
      <w:r w:rsidRPr="007D0DBA">
        <w:rPr>
          <w:rStyle w:val="StyleUnderline"/>
        </w:rPr>
        <w:t xml:space="preserve"> in a way that is incompatible with that relation, resulting in a diminution of power felt as </w:t>
      </w:r>
      <w:r w:rsidRPr="00E03687">
        <w:rPr>
          <w:rStyle w:val="Emphasis"/>
          <w:highlight w:val="green"/>
        </w:rPr>
        <w:t>sadness</w:t>
      </w:r>
      <w:r w:rsidRPr="00E03687">
        <w:rPr>
          <w:sz w:val="14"/>
          <w:highlight w:val="green"/>
        </w:rPr>
        <w:t>.</w:t>
      </w:r>
      <w:r w:rsidRPr="007D0DBA">
        <w:rPr>
          <w:sz w:val="14"/>
        </w:rPr>
        <w:t xml:space="preserve"> </w:t>
      </w:r>
      <w:r w:rsidRPr="007D0DBA">
        <w:rPr>
          <w:rStyle w:val="StyleUnderline"/>
        </w:rPr>
        <w:t>Power is physical energy, a degree of intensity, so that every increase or decrease in power is an increase or decrease in intensity. When the body dies, and the Self or the ego with it, they are returned to the zero intensity from which existence emerges</w:t>
      </w:r>
      <w:r w:rsidRPr="007D0DBA">
        <w:rPr>
          <w:sz w:val="14"/>
        </w:rPr>
        <w:t xml:space="preserve">. </w:t>
      </w:r>
      <w:r w:rsidRPr="00E03687">
        <w:rPr>
          <w:rStyle w:val="Emphasis"/>
          <w:highlight w:val="green"/>
        </w:rPr>
        <w:t>Every transition</w:t>
      </w:r>
      <w:r w:rsidRPr="007D0DBA">
        <w:rPr>
          <w:sz w:val="14"/>
        </w:rPr>
        <w:t xml:space="preserve"> from a greater to a lesser intensity, or from a lesser to a greater, </w:t>
      </w:r>
      <w:r w:rsidRPr="00E03687">
        <w:rPr>
          <w:rStyle w:val="Emphasis"/>
          <w:highlight w:val="green"/>
        </w:rPr>
        <w:t>involves</w:t>
      </w:r>
      <w:r w:rsidRPr="007D0DBA">
        <w:rPr>
          <w:sz w:val="14"/>
        </w:rPr>
        <w:t xml:space="preserve"> and envelops the zero intensity with respect to which it experiences its </w:t>
      </w:r>
      <w:r w:rsidRPr="00E03687">
        <w:rPr>
          <w:rStyle w:val="Emphasis"/>
          <w:highlight w:val="green"/>
        </w:rPr>
        <w:t xml:space="preserve">power </w:t>
      </w:r>
      <w:r w:rsidRPr="007D0DBA">
        <w:rPr>
          <w:sz w:val="14"/>
          <w:szCs w:val="16"/>
        </w:rPr>
        <w:t>as</w:t>
      </w:r>
      <w:r w:rsidRPr="00E03687">
        <w:rPr>
          <w:rStyle w:val="Emphasis"/>
          <w:highlight w:val="green"/>
        </w:rPr>
        <w:t xml:space="preserve"> increasing or decreasing</w:t>
      </w:r>
      <w:r w:rsidRPr="00E03687">
        <w:rPr>
          <w:sz w:val="14"/>
          <w:highlight w:val="green"/>
        </w:rPr>
        <w:t xml:space="preserve">. </w:t>
      </w:r>
      <w:r w:rsidRPr="00E03687">
        <w:rPr>
          <w:rStyle w:val="Emphasis"/>
          <w:highlight w:val="green"/>
        </w:rPr>
        <w:t>Death is thus felt in every feeling,</w:t>
      </w:r>
      <w:r w:rsidRPr="007D0DBA">
        <w:rPr>
          <w:sz w:val="14"/>
        </w:rPr>
        <w:t xml:space="preserve"> experienced ‘in life and for </w:t>
      </w:r>
      <w:proofErr w:type="spellStart"/>
      <w:r w:rsidRPr="007D0DBA">
        <w:rPr>
          <w:sz w:val="14"/>
        </w:rPr>
        <w:t>life</w:t>
      </w:r>
      <w:proofErr w:type="gramStart"/>
      <w:r w:rsidRPr="007D0DBA">
        <w:rPr>
          <w:sz w:val="14"/>
        </w:rPr>
        <w:t>’.It</w:t>
      </w:r>
      <w:proofErr w:type="spellEnd"/>
      <w:proofErr w:type="gramEnd"/>
      <w:r w:rsidRPr="007D0DBA">
        <w:rPr>
          <w:sz w:val="14"/>
        </w:rPr>
        <w:t xml:space="preserve"> is in that sense that the life instincts and appetites arise from the emptiness or zero intensity of death. </w:t>
      </w:r>
      <w:r w:rsidRPr="00E03687">
        <w:rPr>
          <w:rStyle w:val="Emphasis"/>
          <w:highlight w:val="green"/>
        </w:rPr>
        <w:t>The ‘model’ of zero intensity</w:t>
      </w:r>
      <w:r w:rsidRPr="007D0DBA">
        <w:rPr>
          <w:sz w:val="14"/>
        </w:rPr>
        <w:t xml:space="preserve"> is thus </w:t>
      </w:r>
      <w:r w:rsidRPr="00E03687">
        <w:rPr>
          <w:rStyle w:val="Emphasis"/>
          <w:highlight w:val="green"/>
        </w:rPr>
        <w:t>the Body without Organs</w:t>
      </w:r>
      <w:r w:rsidRPr="007D0DBA">
        <w:rPr>
          <w:sz w:val="14"/>
        </w:rPr>
        <w:t xml:space="preserve"> (</w:t>
      </w:r>
      <w:proofErr w:type="spellStart"/>
      <w:r w:rsidRPr="007D0DBA">
        <w:rPr>
          <w:sz w:val="14"/>
        </w:rPr>
        <w:t>BwO</w:t>
      </w:r>
      <w:proofErr w:type="spellEnd"/>
      <w:r w:rsidRPr="007D0DBA">
        <w:rPr>
          <w:sz w:val="14"/>
        </w:rPr>
        <w:t xml:space="preserve">), the body that is not </w:t>
      </w:r>
      <w:proofErr w:type="spellStart"/>
      <w:r w:rsidRPr="007D0DBA">
        <w:rPr>
          <w:sz w:val="14"/>
        </w:rPr>
        <w:t>organised</w:t>
      </w:r>
      <w:proofErr w:type="spellEnd"/>
      <w:r w:rsidRPr="007D0DBA">
        <w:rPr>
          <w:sz w:val="14"/>
        </w:rPr>
        <w:t xml:space="preserve"> into organs with </w:t>
      </w:r>
      <w:proofErr w:type="spellStart"/>
      <w:r w:rsidRPr="007D0DBA">
        <w:rPr>
          <w:sz w:val="14"/>
        </w:rPr>
        <w:t>speciﬁ</w:t>
      </w:r>
      <w:proofErr w:type="spellEnd"/>
      <w:r w:rsidRPr="007D0DBA">
        <w:rPr>
          <w:sz w:val="14"/>
        </w:rPr>
        <w:t xml:space="preserve"> c functions performing </w:t>
      </w:r>
      <w:proofErr w:type="spellStart"/>
      <w:r w:rsidRPr="007D0DBA">
        <w:rPr>
          <w:sz w:val="14"/>
        </w:rPr>
        <w:t>speciﬁ</w:t>
      </w:r>
      <w:proofErr w:type="spellEnd"/>
      <w:r w:rsidRPr="007D0DBA">
        <w:rPr>
          <w:sz w:val="14"/>
        </w:rPr>
        <w:t xml:space="preserve"> c tasks, the energy of which is not put to work, but is available for investment, what Deleuze calls death in its speculative form (taking ‘speculative’ in the sense of ﬁ </w:t>
      </w:r>
      <w:proofErr w:type="spellStart"/>
      <w:r w:rsidRPr="007D0DBA">
        <w:rPr>
          <w:sz w:val="14"/>
        </w:rPr>
        <w:t>nancial</w:t>
      </w:r>
      <w:proofErr w:type="spellEnd"/>
      <w:r w:rsidRPr="007D0DBA">
        <w:rPr>
          <w:sz w:val="14"/>
        </w:rPr>
        <w:t xml:space="preserve"> speculation). Since the </w:t>
      </w:r>
      <w:proofErr w:type="spellStart"/>
      <w:r w:rsidRPr="007D0DBA">
        <w:rPr>
          <w:sz w:val="14"/>
        </w:rPr>
        <w:t>BwO</w:t>
      </w:r>
      <w:proofErr w:type="spellEnd"/>
      <w:r w:rsidRPr="007D0DBA">
        <w:rPr>
          <w:sz w:val="14"/>
        </w:rPr>
        <w:t xml:space="preserve"> does not perform any </w:t>
      </w:r>
      <w:proofErr w:type="spellStart"/>
      <w:r w:rsidRPr="007D0DBA">
        <w:rPr>
          <w:sz w:val="14"/>
        </w:rPr>
        <w:t>labour</w:t>
      </w:r>
      <w:proofErr w:type="spellEnd"/>
      <w:r w:rsidRPr="007D0DBA">
        <w:rPr>
          <w:sz w:val="14"/>
        </w:rPr>
        <w:t xml:space="preserve">, it is immobile and catatonic. In </w:t>
      </w:r>
      <w:proofErr w:type="gramStart"/>
      <w:r w:rsidRPr="007D0DBA">
        <w:rPr>
          <w:sz w:val="14"/>
        </w:rPr>
        <w:t>The</w:t>
      </w:r>
      <w:proofErr w:type="gramEnd"/>
      <w:r w:rsidRPr="007D0DBA">
        <w:rPr>
          <w:sz w:val="14"/>
        </w:rPr>
        <w:t xml:space="preserve"> Logic of Sense, the catatonic </w:t>
      </w:r>
      <w:proofErr w:type="spellStart"/>
      <w:r w:rsidRPr="007D0DBA">
        <w:rPr>
          <w:sz w:val="14"/>
        </w:rPr>
        <w:t>BwO</w:t>
      </w:r>
      <w:proofErr w:type="spellEnd"/>
      <w:r w:rsidRPr="007D0DBA">
        <w:rPr>
          <w:sz w:val="14"/>
        </w:rPr>
        <w:t xml:space="preserve"> arises from within the depths of the instincts, </w:t>
      </w:r>
      <w:r w:rsidRPr="00E03687">
        <w:rPr>
          <w:rStyle w:val="Emphasis"/>
          <w:highlight w:val="green"/>
        </w:rPr>
        <w:t>as a death instinct</w:t>
      </w:r>
      <w:r w:rsidRPr="007D0DBA">
        <w:rPr>
          <w:sz w:val="14"/>
        </w:rPr>
        <w:t xml:space="preserve">, an emptiness disguised by every appetite. In Anti- Oedipus, Deleuze retains his </w:t>
      </w:r>
      <w:proofErr w:type="spellStart"/>
      <w:r w:rsidRPr="007D0DBA">
        <w:rPr>
          <w:sz w:val="14"/>
        </w:rPr>
        <w:t>deﬁ</w:t>
      </w:r>
      <w:proofErr w:type="spellEnd"/>
      <w:r w:rsidRPr="007D0DBA">
        <w:rPr>
          <w:sz w:val="14"/>
        </w:rPr>
        <w:t xml:space="preserve"> </w:t>
      </w:r>
      <w:proofErr w:type="spellStart"/>
      <w:r w:rsidRPr="007D0DBA">
        <w:rPr>
          <w:sz w:val="14"/>
        </w:rPr>
        <w:t>nition</w:t>
      </w:r>
      <w:proofErr w:type="spellEnd"/>
      <w:r w:rsidRPr="007D0DBA">
        <w:rPr>
          <w:sz w:val="14"/>
        </w:rPr>
        <w:t xml:space="preserve"> of the death instinct as </w:t>
      </w:r>
      <w:proofErr w:type="spellStart"/>
      <w:r w:rsidRPr="007D0DBA">
        <w:rPr>
          <w:sz w:val="14"/>
        </w:rPr>
        <w:t>desexualised</w:t>
      </w:r>
      <w:proofErr w:type="spellEnd"/>
      <w:r w:rsidRPr="007D0DBA">
        <w:rPr>
          <w:sz w:val="14"/>
        </w:rPr>
        <w:t xml:space="preserve"> energy available for investment, </w:t>
      </w:r>
      <w:r w:rsidRPr="00E03687">
        <w:rPr>
          <w:rStyle w:val="Emphasis"/>
          <w:highlight w:val="green"/>
        </w:rPr>
        <w:t>and</w:t>
      </w:r>
      <w:r w:rsidRPr="007D0DBA">
        <w:rPr>
          <w:sz w:val="14"/>
        </w:rPr>
        <w:t xml:space="preserve"> as </w:t>
      </w:r>
      <w:r w:rsidRPr="00E03687">
        <w:rPr>
          <w:rStyle w:val="Emphasis"/>
          <w:highlight w:val="green"/>
        </w:rPr>
        <w:t xml:space="preserve">the source of the destructiveness </w:t>
      </w:r>
      <w:r w:rsidRPr="007D0DBA">
        <w:rPr>
          <w:rStyle w:val="Emphasis"/>
          <w:b w:val="0"/>
          <w:sz w:val="14"/>
        </w:rPr>
        <w:t>of</w:t>
      </w:r>
      <w:r w:rsidRPr="007D0DBA">
        <w:rPr>
          <w:sz w:val="14"/>
        </w:rPr>
        <w:t xml:space="preserve"> drives and instincts, but argues that rather than a principle, the death instinct is a product of the socially determined relations of production in the capitalist system. Death becomes an instinct, a diffused and immanent function of the capitalist system – </w:t>
      </w:r>
      <w:proofErr w:type="spellStart"/>
      <w:r w:rsidRPr="007D0DBA">
        <w:rPr>
          <w:sz w:val="14"/>
        </w:rPr>
        <w:t>speciﬁ</w:t>
      </w:r>
      <w:proofErr w:type="spellEnd"/>
      <w:r w:rsidRPr="007D0DBA">
        <w:rPr>
          <w:sz w:val="14"/>
        </w:rPr>
        <w:t xml:space="preserve"> </w:t>
      </w:r>
      <w:proofErr w:type="spellStart"/>
      <w:r w:rsidRPr="007D0DBA">
        <w:rPr>
          <w:sz w:val="14"/>
        </w:rPr>
        <w:t>cally</w:t>
      </w:r>
      <w:proofErr w:type="spellEnd"/>
      <w:r w:rsidRPr="007D0DBA">
        <w:rPr>
          <w:sz w:val="14"/>
        </w:rPr>
        <w:t>, capitalism’s absorption of the surplus value it produces through anti- production or the production of lack, such as war, unemployment, and the selection of certain populations for starvation and disease. The death instinct is thus historical and political, not natural.</w:t>
      </w:r>
    </w:p>
    <w:p w:rsidR="002A00B5" w:rsidRPr="00C145BC" w:rsidRDefault="002A00B5" w:rsidP="002A00B5"/>
    <w:p w:rsidR="002A00B5" w:rsidRPr="00602394" w:rsidRDefault="002A00B5" w:rsidP="002A00B5">
      <w:pPr>
        <w:pStyle w:val="Heading4"/>
        <w:rPr>
          <w:rFonts w:ascii="Georgia" w:hAnsi="Georgia"/>
          <w:color w:val="000000" w:themeColor="text1"/>
        </w:rPr>
      </w:pPr>
      <w:r>
        <w:rPr>
          <w:rFonts w:ascii="Georgia" w:hAnsi="Georgia"/>
          <w:color w:val="000000" w:themeColor="text1"/>
        </w:rPr>
        <w:t>And, i</w:t>
      </w:r>
      <w:r w:rsidRPr="00602394">
        <w:rPr>
          <w:rFonts w:ascii="Georgia" w:hAnsi="Georgia"/>
          <w:color w:val="000000" w:themeColor="text1"/>
        </w:rPr>
        <w:t xml:space="preserve">nstability necessitates the politics of </w:t>
      </w:r>
      <w:r w:rsidRPr="00602394">
        <w:rPr>
          <w:rFonts w:ascii="Georgia" w:hAnsi="Georgia"/>
          <w:color w:val="000000" w:themeColor="text1"/>
          <w:u w:val="single"/>
        </w:rPr>
        <w:t>active desire</w:t>
      </w:r>
      <w:r w:rsidRPr="00602394">
        <w:rPr>
          <w:rFonts w:ascii="Georgia" w:hAnsi="Georgia"/>
          <w:color w:val="000000" w:themeColor="text1"/>
        </w:rPr>
        <w:t xml:space="preserve"> – a desire that embraces the constitution of difference – and a rejection of </w:t>
      </w:r>
      <w:r w:rsidRPr="00602394">
        <w:rPr>
          <w:rFonts w:ascii="Georgia" w:hAnsi="Georgia"/>
          <w:color w:val="000000" w:themeColor="text1"/>
          <w:u w:val="single"/>
        </w:rPr>
        <w:t>reactive desire</w:t>
      </w:r>
      <w:r w:rsidRPr="00602394">
        <w:rPr>
          <w:rFonts w:ascii="Georgia" w:hAnsi="Georgia"/>
          <w:color w:val="000000" w:themeColor="text1"/>
        </w:rPr>
        <w:t xml:space="preserve"> – a desire that reduces anything to a transcendent identity or a singular relation.</w:t>
      </w:r>
    </w:p>
    <w:p w:rsidR="002A00B5" w:rsidRPr="00602394" w:rsidRDefault="002A00B5" w:rsidP="002A00B5">
      <w:pPr>
        <w:rPr>
          <w:rFonts w:ascii="Georgia" w:hAnsi="Georgia"/>
        </w:rPr>
      </w:pPr>
      <w:proofErr w:type="spellStart"/>
      <w:r w:rsidRPr="00602394">
        <w:rPr>
          <w:rStyle w:val="Heading4Char"/>
          <w:rFonts w:ascii="Georgia" w:hAnsi="Georgia"/>
        </w:rPr>
        <w:t>Karatzogianni</w:t>
      </w:r>
      <w:proofErr w:type="spellEnd"/>
      <w:r w:rsidRPr="00602394">
        <w:rPr>
          <w:rStyle w:val="Heading4Char"/>
          <w:rFonts w:ascii="Georgia" w:hAnsi="Georgia"/>
        </w:rPr>
        <w:t xml:space="preserve"> and</w:t>
      </w:r>
      <w:r w:rsidRPr="00602394">
        <w:rPr>
          <w:rFonts w:ascii="Georgia" w:hAnsi="Georgia"/>
        </w:rPr>
        <w:t xml:space="preserve"> </w:t>
      </w:r>
      <w:r w:rsidRPr="00602394">
        <w:rPr>
          <w:rStyle w:val="Style13ptBold"/>
          <w:rFonts w:ascii="Georgia" w:hAnsi="Georgia"/>
        </w:rPr>
        <w:t>Robinson 17</w:t>
      </w:r>
      <w:r w:rsidRPr="00602394">
        <w:rPr>
          <w:rFonts w:ascii="Georgia" w:hAnsi="Georgia"/>
        </w:rPr>
        <w:t xml:space="preserve"> [</w:t>
      </w:r>
      <w:proofErr w:type="spellStart"/>
      <w:r w:rsidRPr="00602394">
        <w:rPr>
          <w:rFonts w:ascii="Georgia" w:hAnsi="Georgia"/>
        </w:rPr>
        <w:t>Athina</w:t>
      </w:r>
      <w:proofErr w:type="spellEnd"/>
      <w:r w:rsidRPr="00602394">
        <w:rPr>
          <w:rFonts w:ascii="Georgia" w:hAnsi="Georgia"/>
        </w:rPr>
        <w:t xml:space="preserve"> </w:t>
      </w:r>
      <w:proofErr w:type="spellStart"/>
      <w:r w:rsidRPr="00602394">
        <w:rPr>
          <w:rFonts w:ascii="Georgia" w:hAnsi="Georgia"/>
        </w:rPr>
        <w:t>Karatzogianni</w:t>
      </w:r>
      <w:proofErr w:type="spellEnd"/>
      <w:r w:rsidRPr="00602394">
        <w:rPr>
          <w:rFonts w:ascii="Georgia" w:hAnsi="Georgia"/>
        </w:rPr>
        <w:t xml:space="preserve"> (University of Leicester) and Andrew Robinson (n/a). “</w:t>
      </w:r>
      <w:proofErr w:type="spellStart"/>
      <w:r w:rsidRPr="00602394">
        <w:rPr>
          <w:rFonts w:ascii="Georgia" w:hAnsi="Georgia"/>
        </w:rPr>
        <w:t>Schizorevolutions</w:t>
      </w:r>
      <w:proofErr w:type="spellEnd"/>
      <w:r w:rsidRPr="00602394">
        <w:rPr>
          <w:rFonts w:ascii="Georgia" w:hAnsi="Georgia"/>
        </w:rPr>
        <w:t xml:space="preserve"> versus </w:t>
      </w:r>
      <w:proofErr w:type="spellStart"/>
      <w:r w:rsidRPr="00602394">
        <w:rPr>
          <w:rFonts w:ascii="Georgia" w:hAnsi="Georgia"/>
        </w:rPr>
        <w:t>microfacisms</w:t>
      </w:r>
      <w:proofErr w:type="spellEnd"/>
      <w:r w:rsidRPr="00602394">
        <w:rPr>
          <w:rFonts w:ascii="Georgia" w:hAnsi="Georgia"/>
        </w:rPr>
        <w:t xml:space="preserve">: The fear of anarchy in state </w:t>
      </w:r>
      <w:proofErr w:type="spellStart"/>
      <w:r w:rsidRPr="00602394">
        <w:rPr>
          <w:rFonts w:ascii="Georgia" w:hAnsi="Georgia"/>
        </w:rPr>
        <w:t>securitisation</w:t>
      </w:r>
      <w:proofErr w:type="spellEnd"/>
      <w:r w:rsidRPr="00602394">
        <w:rPr>
          <w:rFonts w:ascii="Georgia" w:hAnsi="Georgia"/>
        </w:rPr>
        <w:t xml:space="preserve">.” Journal of International Political Theory. 2017.] MK </w:t>
      </w:r>
    </w:p>
    <w:p w:rsidR="002A00B5" w:rsidRPr="00602394" w:rsidRDefault="002A00B5" w:rsidP="002A00B5">
      <w:pPr>
        <w:rPr>
          <w:rFonts w:ascii="Georgia" w:hAnsi="Georgia"/>
          <w:sz w:val="12"/>
          <w:szCs w:val="22"/>
        </w:rPr>
      </w:pPr>
      <w:r w:rsidRPr="00602394">
        <w:rPr>
          <w:rFonts w:ascii="Georgia" w:hAnsi="Georgia"/>
          <w:sz w:val="12"/>
          <w:szCs w:val="22"/>
        </w:rPr>
        <w:t xml:space="preserve">Contrary to the traditional international relations (IR) argument that there is ‘anarchy’ in the international system, meaning that is there is no hierarchically superior, coercive power that can resolve disputes, enforce law or order the system of international politics, the central starting point of this argumentation is that there is no anarchy in the </w:t>
      </w:r>
      <w:proofErr w:type="spellStart"/>
      <w:r w:rsidRPr="00602394">
        <w:rPr>
          <w:rFonts w:ascii="Georgia" w:hAnsi="Georgia"/>
          <w:sz w:val="12"/>
          <w:szCs w:val="22"/>
        </w:rPr>
        <w:t>interna</w:t>
      </w:r>
      <w:proofErr w:type="spellEnd"/>
      <w:r w:rsidRPr="00602394">
        <w:rPr>
          <w:rFonts w:ascii="Georgia" w:hAnsi="Georgia"/>
          <w:sz w:val="12"/>
          <w:szCs w:val="22"/>
        </w:rPr>
        <w:t xml:space="preserve">- </w:t>
      </w:r>
      <w:proofErr w:type="spellStart"/>
      <w:r w:rsidRPr="00602394">
        <w:rPr>
          <w:rFonts w:ascii="Georgia" w:hAnsi="Georgia"/>
          <w:sz w:val="12"/>
          <w:szCs w:val="22"/>
        </w:rPr>
        <w:t>tional</w:t>
      </w:r>
      <w:proofErr w:type="spellEnd"/>
      <w:r w:rsidRPr="00602394">
        <w:rPr>
          <w:rFonts w:ascii="Georgia" w:hAnsi="Georgia"/>
          <w:sz w:val="12"/>
          <w:szCs w:val="22"/>
        </w:rPr>
        <w:t xml:space="preserve"> system. </w:t>
      </w:r>
      <w:r w:rsidRPr="00602394">
        <w:rPr>
          <w:rFonts w:ascii="Georgia" w:hAnsi="Georgia"/>
          <w:b/>
          <w:szCs w:val="22"/>
          <w:u w:val="single"/>
        </w:rPr>
        <w:t>The world system is a hierarchical system</w:t>
      </w:r>
      <w:r w:rsidRPr="00602394">
        <w:rPr>
          <w:rFonts w:ascii="Georgia" w:hAnsi="Georgia"/>
          <w:sz w:val="12"/>
          <w:szCs w:val="22"/>
        </w:rPr>
        <w:t xml:space="preserve">, not an anarchic system and the fear of ‘anarchy’ itself is </w:t>
      </w:r>
      <w:r w:rsidRPr="00602394">
        <w:rPr>
          <w:rFonts w:ascii="Georgia" w:hAnsi="Georgia"/>
          <w:b/>
          <w:szCs w:val="22"/>
          <w:u w:val="single"/>
        </w:rPr>
        <w:t>used as a red herring by states, in the context of the antagonism between statist, hierarchical structures versus network social logics</w:t>
      </w:r>
      <w:r w:rsidRPr="00602394">
        <w:rPr>
          <w:rFonts w:ascii="Georgia" w:hAnsi="Georgia"/>
          <w:sz w:val="12"/>
          <w:szCs w:val="22"/>
        </w:rPr>
        <w:t xml:space="preserve"> (both active and reactive). We suggest that </w:t>
      </w:r>
      <w:r w:rsidRPr="00602394">
        <w:rPr>
          <w:rFonts w:ascii="Georgia" w:hAnsi="Georgia"/>
          <w:b/>
          <w:szCs w:val="22"/>
          <w:u w:val="single"/>
        </w:rPr>
        <w:t>the network form and ‘social principle’</w:t>
      </w:r>
      <w:r w:rsidRPr="00602394">
        <w:rPr>
          <w:rFonts w:ascii="Georgia" w:hAnsi="Georgia"/>
          <w:sz w:val="12"/>
          <w:szCs w:val="22"/>
        </w:rPr>
        <w:t xml:space="preserve"> in Kropotkin’s (1897) sense </w:t>
      </w:r>
      <w:r w:rsidRPr="00602394">
        <w:rPr>
          <w:rFonts w:ascii="Georgia" w:hAnsi="Georgia"/>
          <w:b/>
          <w:szCs w:val="22"/>
          <w:u w:val="single"/>
        </w:rPr>
        <w:t>translate to statist thought</w:t>
      </w:r>
      <w:r w:rsidRPr="00602394">
        <w:rPr>
          <w:rFonts w:ascii="Georgia" w:hAnsi="Georgia"/>
          <w:sz w:val="12"/>
          <w:szCs w:val="22"/>
        </w:rPr>
        <w:t xml:space="preserve"> as anarchy in the Hobbesian sense. The </w:t>
      </w:r>
      <w:proofErr w:type="spellStart"/>
      <w:r w:rsidRPr="00602394">
        <w:rPr>
          <w:rFonts w:ascii="Georgia" w:hAnsi="Georgia"/>
          <w:b/>
          <w:szCs w:val="22"/>
          <w:u w:val="single"/>
        </w:rPr>
        <w:t>conceptualisation</w:t>
      </w:r>
      <w:proofErr w:type="spellEnd"/>
      <w:r w:rsidRPr="00602394">
        <w:rPr>
          <w:rFonts w:ascii="Georgia" w:hAnsi="Georgia"/>
          <w:b/>
          <w:szCs w:val="22"/>
          <w:u w:val="single"/>
        </w:rPr>
        <w:t xml:space="preserve"> of states as</w:t>
      </w:r>
      <w:r w:rsidRPr="00602394">
        <w:rPr>
          <w:rFonts w:ascii="Georgia" w:hAnsi="Georgia"/>
          <w:sz w:val="12"/>
          <w:szCs w:val="22"/>
        </w:rPr>
        <w:t xml:space="preserve"> necessarily </w:t>
      </w:r>
      <w:r w:rsidRPr="00602394">
        <w:rPr>
          <w:rFonts w:ascii="Georgia" w:hAnsi="Georgia"/>
          <w:b/>
          <w:szCs w:val="22"/>
          <w:u w:val="single"/>
        </w:rPr>
        <w:t xml:space="preserve">protective and industry-promoting is a viewpoint untenable from a bottom–up point of </w:t>
      </w:r>
      <w:proofErr w:type="gramStart"/>
      <w:r w:rsidRPr="00602394">
        <w:rPr>
          <w:rFonts w:ascii="Georgia" w:hAnsi="Georgia"/>
          <w:b/>
          <w:szCs w:val="22"/>
          <w:u w:val="single"/>
        </w:rPr>
        <w:t>view, yet</w:t>
      </w:r>
      <w:proofErr w:type="gramEnd"/>
      <w:r w:rsidRPr="00602394">
        <w:rPr>
          <w:rFonts w:ascii="Georgia" w:hAnsi="Georgia"/>
          <w:b/>
          <w:szCs w:val="22"/>
          <w:u w:val="single"/>
        </w:rPr>
        <w:t xml:space="preserve"> pointing to the necessity of the state’s integrative function for capitalism as an axiomatic system. </w:t>
      </w:r>
      <w:r w:rsidRPr="00602394">
        <w:rPr>
          <w:rFonts w:ascii="Georgia" w:hAnsi="Georgia"/>
          <w:sz w:val="12"/>
          <w:szCs w:val="22"/>
        </w:rPr>
        <w:t xml:space="preserve">This role </w:t>
      </w:r>
      <w:r w:rsidRPr="00602394">
        <w:rPr>
          <w:rFonts w:ascii="Georgia" w:hAnsi="Georgia"/>
          <w:b/>
          <w:szCs w:val="22"/>
          <w:u w:val="single"/>
        </w:rPr>
        <w:t>is not productive, but rather consists in separating active force from what it can do</w:t>
      </w:r>
      <w:r w:rsidRPr="00602394">
        <w:rPr>
          <w:rFonts w:ascii="Georgia" w:hAnsi="Georgia"/>
          <w:sz w:val="12"/>
          <w:szCs w:val="22"/>
        </w:rPr>
        <w:t>, to capture it for exploitation. As an ‘</w:t>
      </w:r>
      <w:proofErr w:type="spellStart"/>
      <w:r w:rsidRPr="00602394">
        <w:rPr>
          <w:rFonts w:ascii="Georgia" w:hAnsi="Georgia"/>
          <w:sz w:val="12"/>
          <w:szCs w:val="22"/>
        </w:rPr>
        <w:t>antiproduction</w:t>
      </w:r>
      <w:proofErr w:type="spellEnd"/>
      <w:r w:rsidRPr="00602394">
        <w:rPr>
          <w:rFonts w:ascii="Georgia" w:hAnsi="Georgia"/>
          <w:sz w:val="12"/>
          <w:szCs w:val="22"/>
        </w:rPr>
        <w:t xml:space="preserve"> assemblage’, </w:t>
      </w:r>
      <w:r w:rsidRPr="000276AD">
        <w:rPr>
          <w:rFonts w:ascii="Georgia" w:hAnsi="Georgia"/>
          <w:b/>
          <w:szCs w:val="22"/>
          <w:highlight w:val="green"/>
          <w:u w:val="single"/>
        </w:rPr>
        <w:t>the state treats</w:t>
      </w:r>
      <w:r w:rsidRPr="00602394">
        <w:rPr>
          <w:rFonts w:ascii="Georgia" w:hAnsi="Georgia"/>
          <w:b/>
          <w:szCs w:val="22"/>
          <w:u w:val="single"/>
        </w:rPr>
        <w:t xml:space="preserve"> logics stemming from the ‘</w:t>
      </w:r>
      <w:r w:rsidRPr="000276AD">
        <w:rPr>
          <w:rFonts w:ascii="Georgia" w:hAnsi="Georgia"/>
          <w:b/>
          <w:szCs w:val="22"/>
          <w:highlight w:val="green"/>
          <w:u w:val="single"/>
        </w:rPr>
        <w:t xml:space="preserve">social principle’ as a repressed Real, the exclusion of which underpins its </w:t>
      </w:r>
      <w:r w:rsidRPr="00602394">
        <w:rPr>
          <w:rFonts w:ascii="Georgia" w:hAnsi="Georgia"/>
          <w:b/>
          <w:szCs w:val="22"/>
          <w:u w:val="single"/>
        </w:rPr>
        <w:t xml:space="preserve">own </w:t>
      </w:r>
      <w:r w:rsidRPr="000276AD">
        <w:rPr>
          <w:rFonts w:ascii="Georgia" w:hAnsi="Georgia"/>
          <w:b/>
          <w:szCs w:val="22"/>
          <w:highlight w:val="green"/>
          <w:u w:val="single"/>
        </w:rPr>
        <w:t>functioning</w:t>
      </w:r>
      <w:r w:rsidRPr="00602394">
        <w:rPr>
          <w:rFonts w:ascii="Georgia" w:hAnsi="Georgia"/>
          <w:sz w:val="12"/>
          <w:szCs w:val="22"/>
        </w:rPr>
        <w:t xml:space="preserve">. Applying this analysis to the present day, we </w:t>
      </w:r>
      <w:proofErr w:type="spellStart"/>
      <w:r w:rsidRPr="00602394">
        <w:rPr>
          <w:rFonts w:ascii="Georgia" w:hAnsi="Georgia"/>
          <w:sz w:val="12"/>
          <w:szCs w:val="22"/>
        </w:rPr>
        <w:t>analyse</w:t>
      </w:r>
      <w:proofErr w:type="spellEnd"/>
      <w:r w:rsidRPr="00602394">
        <w:rPr>
          <w:rFonts w:ascii="Georgia" w:hAnsi="Georgia"/>
          <w:sz w:val="12"/>
          <w:szCs w:val="22"/>
        </w:rPr>
        <w:t xml:space="preserve"> the </w:t>
      </w:r>
      <w:proofErr w:type="spellStart"/>
      <w:r w:rsidRPr="00602394">
        <w:rPr>
          <w:rFonts w:ascii="Georgia" w:hAnsi="Georgia"/>
          <w:sz w:val="12"/>
          <w:szCs w:val="22"/>
        </w:rPr>
        <w:t>securitisation</w:t>
      </w:r>
      <w:proofErr w:type="spellEnd"/>
      <w:r w:rsidRPr="00602394">
        <w:rPr>
          <w:rFonts w:ascii="Georgia" w:hAnsi="Georgia"/>
          <w:sz w:val="12"/>
          <w:szCs w:val="22"/>
        </w:rPr>
        <w:t xml:space="preserve"> discourse of ‘new threats’ as a statist response to the uncertainty and fear brought on by the </w:t>
      </w:r>
      <w:proofErr w:type="spellStart"/>
      <w:r w:rsidRPr="00602394">
        <w:rPr>
          <w:rFonts w:ascii="Georgia" w:hAnsi="Georgia"/>
          <w:sz w:val="12"/>
          <w:szCs w:val="22"/>
        </w:rPr>
        <w:t>prolifera</w:t>
      </w:r>
      <w:proofErr w:type="spellEnd"/>
      <w:r w:rsidRPr="00602394">
        <w:rPr>
          <w:rFonts w:ascii="Georgia" w:hAnsi="Georgia"/>
          <w:sz w:val="12"/>
          <w:szCs w:val="22"/>
        </w:rPr>
        <w:t xml:space="preserve">- </w:t>
      </w:r>
      <w:proofErr w:type="spellStart"/>
      <w:r w:rsidRPr="00602394">
        <w:rPr>
          <w:rFonts w:ascii="Georgia" w:hAnsi="Georgia"/>
          <w:sz w:val="12"/>
          <w:szCs w:val="22"/>
        </w:rPr>
        <w:t>tion</w:t>
      </w:r>
      <w:proofErr w:type="spellEnd"/>
      <w:r w:rsidRPr="00602394">
        <w:rPr>
          <w:rFonts w:ascii="Georgia" w:hAnsi="Georgia"/>
          <w:sz w:val="12"/>
          <w:szCs w:val="22"/>
        </w:rPr>
        <w:t xml:space="preserve"> of opposing network forms of </w:t>
      </w:r>
      <w:proofErr w:type="spellStart"/>
      <w:r w:rsidRPr="00602394">
        <w:rPr>
          <w:rFonts w:ascii="Georgia" w:hAnsi="Georgia"/>
          <w:sz w:val="12"/>
          <w:szCs w:val="22"/>
        </w:rPr>
        <w:t>organisation</w:t>
      </w:r>
      <w:proofErr w:type="spellEnd"/>
      <w:r w:rsidRPr="00602394">
        <w:rPr>
          <w:rFonts w:ascii="Georgia" w:hAnsi="Georgia"/>
          <w:sz w:val="12"/>
          <w:szCs w:val="22"/>
        </w:rPr>
        <w:t xml:space="preserve">. This response is a statist form of terror attempting to fix network flows in place. </w:t>
      </w:r>
      <w:r w:rsidRPr="00602394">
        <w:rPr>
          <w:rFonts w:ascii="Georgia" w:hAnsi="Georgia"/>
          <w:b/>
          <w:szCs w:val="22"/>
          <w:u w:val="single"/>
        </w:rPr>
        <w:t xml:space="preserve">The scarcity arising from capitalist/statist resource grabs and fear resulting from </w:t>
      </w:r>
      <w:r w:rsidRPr="000276AD">
        <w:rPr>
          <w:rFonts w:ascii="Georgia" w:hAnsi="Georgia"/>
          <w:b/>
          <w:szCs w:val="22"/>
          <w:highlight w:val="green"/>
          <w:u w:val="single"/>
        </w:rPr>
        <w:t>state terror ensure</w:t>
      </w:r>
      <w:r w:rsidRPr="0074649E">
        <w:rPr>
          <w:rFonts w:ascii="Georgia" w:hAnsi="Georgia"/>
          <w:b/>
          <w:szCs w:val="22"/>
          <w:u w:val="single"/>
        </w:rPr>
        <w:t xml:space="preserve"> responses</w:t>
      </w:r>
      <w:r w:rsidRPr="00602394">
        <w:rPr>
          <w:rFonts w:ascii="Georgia" w:hAnsi="Georgia"/>
          <w:b/>
          <w:szCs w:val="22"/>
          <w:u w:val="single"/>
        </w:rPr>
        <w:t xml:space="preserve"> to this structural violence by </w:t>
      </w:r>
      <w:r w:rsidRPr="000276AD">
        <w:rPr>
          <w:rFonts w:ascii="Georgia" w:hAnsi="Georgia"/>
          <w:b/>
          <w:szCs w:val="22"/>
          <w:highlight w:val="green"/>
          <w:u w:val="single"/>
        </w:rPr>
        <w:t>reactive networks</w:t>
      </w:r>
      <w:r w:rsidRPr="00602394">
        <w:rPr>
          <w:rFonts w:ascii="Georgia" w:hAnsi="Georgia"/>
          <w:sz w:val="12"/>
          <w:szCs w:val="22"/>
        </w:rPr>
        <w:t xml:space="preserve">, while paradoxically also exacerbating reactive tendencies within social movements, creating a spiral of terror, and the very situation of global civil war which Hobbesian/Realist IR theory – reliant on the schema of states struggling for power in an anarchic international system – attempts to ward off. Furthermore, </w:t>
      </w:r>
      <w:r w:rsidRPr="00602394">
        <w:rPr>
          <w:rFonts w:ascii="Georgia" w:hAnsi="Georgia"/>
          <w:b/>
          <w:szCs w:val="22"/>
          <w:u w:val="single"/>
        </w:rPr>
        <w:t xml:space="preserve">this argumentation is </w:t>
      </w:r>
      <w:r w:rsidRPr="000276AD">
        <w:rPr>
          <w:rFonts w:ascii="Georgia" w:hAnsi="Georgia"/>
          <w:b/>
          <w:szCs w:val="22"/>
          <w:highlight w:val="green"/>
          <w:u w:val="single"/>
        </w:rPr>
        <w:t>based on a distinction between states and net- work movements</w:t>
      </w:r>
      <w:r w:rsidRPr="00602394">
        <w:rPr>
          <w:rFonts w:ascii="Georgia" w:hAnsi="Georgia"/>
          <w:b/>
          <w:szCs w:val="22"/>
          <w:u w:val="single"/>
        </w:rPr>
        <w:t xml:space="preserve">, on one hand, and between two types of network, on the other. Elsewhere, we have conceptually divided networks into the </w:t>
      </w:r>
      <w:r w:rsidRPr="00602394">
        <w:rPr>
          <w:rFonts w:ascii="Georgia" w:hAnsi="Georgia"/>
          <w:b/>
          <w:szCs w:val="22"/>
          <w:u w:val="single"/>
        </w:rPr>
        <w:lastRenderedPageBreak/>
        <w:t>affinity-active network form and the reactive network form</w:t>
      </w:r>
      <w:r w:rsidRPr="00602394">
        <w:rPr>
          <w:rFonts w:ascii="Georgia" w:hAnsi="Georgia"/>
          <w:sz w:val="12"/>
          <w:szCs w:val="22"/>
        </w:rPr>
        <w:t xml:space="preserve"> (</w:t>
      </w:r>
      <w:proofErr w:type="spellStart"/>
      <w:r w:rsidRPr="00602394">
        <w:rPr>
          <w:rFonts w:ascii="Georgia" w:hAnsi="Georgia"/>
          <w:sz w:val="12"/>
          <w:szCs w:val="22"/>
        </w:rPr>
        <w:t>Karatzogianni</w:t>
      </w:r>
      <w:proofErr w:type="spellEnd"/>
      <w:r w:rsidRPr="00602394">
        <w:rPr>
          <w:rFonts w:ascii="Georgia" w:hAnsi="Georgia"/>
          <w:sz w:val="12"/>
          <w:szCs w:val="22"/>
        </w:rPr>
        <w:t xml:space="preserve"> and Robinson, 2010). These derive from the distinctions between active (or schizoid) and reactive (or paranoiac) forces or desires in a Deleuze/Nietzsche synthetical theory (</w:t>
      </w:r>
      <w:proofErr w:type="spellStart"/>
      <w:r w:rsidRPr="00602394">
        <w:rPr>
          <w:rFonts w:ascii="Georgia" w:hAnsi="Georgia"/>
          <w:sz w:val="12"/>
          <w:szCs w:val="22"/>
        </w:rPr>
        <w:t>Karatzogianni</w:t>
      </w:r>
      <w:proofErr w:type="spellEnd"/>
      <w:r w:rsidRPr="00602394">
        <w:rPr>
          <w:rFonts w:ascii="Georgia" w:hAnsi="Georgia"/>
          <w:sz w:val="12"/>
          <w:szCs w:val="22"/>
        </w:rPr>
        <w:t xml:space="preserve"> and Robinson, 2010). </w:t>
      </w:r>
      <w:r w:rsidRPr="00602394">
        <w:rPr>
          <w:rFonts w:ascii="Georgia" w:hAnsi="Georgia"/>
          <w:b/>
          <w:szCs w:val="22"/>
          <w:u w:val="single"/>
        </w:rPr>
        <w:t xml:space="preserve">Reactive forces are </w:t>
      </w:r>
      <w:r w:rsidRPr="000276AD">
        <w:rPr>
          <w:rFonts w:ascii="Georgia" w:hAnsi="Georgia"/>
          <w:b/>
          <w:szCs w:val="22"/>
          <w:highlight w:val="green"/>
          <w:u w:val="single"/>
        </w:rPr>
        <w:t xml:space="preserve">associated with closure of </w:t>
      </w:r>
      <w:r w:rsidRPr="00602394">
        <w:rPr>
          <w:rFonts w:ascii="Georgia" w:hAnsi="Georgia"/>
          <w:b/>
          <w:szCs w:val="22"/>
          <w:u w:val="single"/>
        </w:rPr>
        <w:t xml:space="preserve">meaning and </w:t>
      </w:r>
      <w:r w:rsidRPr="000276AD">
        <w:rPr>
          <w:rFonts w:ascii="Georgia" w:hAnsi="Georgia"/>
          <w:b/>
          <w:szCs w:val="22"/>
          <w:highlight w:val="green"/>
          <w:u w:val="single"/>
        </w:rPr>
        <w:t>identity. Active</w:t>
      </w:r>
      <w:r w:rsidRPr="0074649E">
        <w:rPr>
          <w:rFonts w:ascii="Georgia" w:hAnsi="Georgia"/>
          <w:b/>
          <w:szCs w:val="22"/>
          <w:u w:val="single"/>
        </w:rPr>
        <w:t xml:space="preserve"> </w:t>
      </w:r>
      <w:r w:rsidRPr="000276AD">
        <w:rPr>
          <w:rFonts w:ascii="Georgia" w:hAnsi="Georgia"/>
          <w:b/>
          <w:szCs w:val="22"/>
          <w:highlight w:val="green"/>
          <w:u w:val="single"/>
        </w:rPr>
        <w:t xml:space="preserve">desire </w:t>
      </w:r>
      <w:proofErr w:type="gramStart"/>
      <w:r w:rsidRPr="000276AD">
        <w:rPr>
          <w:rFonts w:ascii="Georgia" w:hAnsi="Georgia"/>
          <w:b/>
          <w:szCs w:val="22"/>
          <w:highlight w:val="green"/>
          <w:u w:val="single"/>
        </w:rPr>
        <w:t>subordinates</w:t>
      </w:r>
      <w:proofErr w:type="gramEnd"/>
      <w:r w:rsidRPr="000276AD">
        <w:rPr>
          <w:rFonts w:ascii="Georgia" w:hAnsi="Georgia"/>
          <w:b/>
          <w:szCs w:val="22"/>
          <w:highlight w:val="green"/>
          <w:u w:val="single"/>
        </w:rPr>
        <w:t xml:space="preserve"> social production to desiring production</w:t>
      </w:r>
      <w:r w:rsidRPr="000276AD">
        <w:rPr>
          <w:rFonts w:ascii="Georgia" w:hAnsi="Georgia"/>
          <w:sz w:val="12"/>
          <w:szCs w:val="22"/>
          <w:highlight w:val="green"/>
        </w:rPr>
        <w:t>.</w:t>
      </w:r>
      <w:r w:rsidRPr="00602394">
        <w:rPr>
          <w:rFonts w:ascii="Georgia" w:hAnsi="Georgia"/>
          <w:sz w:val="12"/>
          <w:szCs w:val="22"/>
        </w:rPr>
        <w:t xml:space="preserve"> Active forces are associated with difference and transformation: ‘only active force asserts </w:t>
      </w:r>
      <w:proofErr w:type="gramStart"/>
      <w:r w:rsidRPr="00602394">
        <w:rPr>
          <w:rFonts w:ascii="Georgia" w:hAnsi="Georgia"/>
          <w:sz w:val="12"/>
          <w:szCs w:val="22"/>
        </w:rPr>
        <w:t>itself,</w:t>
      </w:r>
      <w:proofErr w:type="gramEnd"/>
      <w:r w:rsidRPr="00602394">
        <w:rPr>
          <w:rFonts w:ascii="Georgia" w:hAnsi="Georgia"/>
          <w:sz w:val="12"/>
          <w:szCs w:val="22"/>
        </w:rPr>
        <w:t xml:space="preserve"> it affirms its difference and makes its difference an object of affirmation’ (Deleuze, 2006: 55–56). </w:t>
      </w:r>
      <w:r w:rsidRPr="000276AD">
        <w:rPr>
          <w:rFonts w:ascii="Georgia" w:hAnsi="Georgia"/>
          <w:b/>
          <w:szCs w:val="22"/>
          <w:highlight w:val="green"/>
          <w:u w:val="single"/>
        </w:rPr>
        <w:t xml:space="preserve">Active forces are </w:t>
      </w:r>
      <w:r w:rsidRPr="00602394">
        <w:rPr>
          <w:rFonts w:ascii="Georgia" w:hAnsi="Georgia"/>
          <w:b/>
          <w:szCs w:val="22"/>
          <w:u w:val="single"/>
        </w:rPr>
        <w:t xml:space="preserve">connected to </w:t>
      </w:r>
      <w:r w:rsidRPr="000276AD">
        <w:rPr>
          <w:rFonts w:ascii="Georgia" w:hAnsi="Georgia"/>
          <w:b/>
          <w:szCs w:val="22"/>
          <w:highlight w:val="green"/>
          <w:u w:val="single"/>
        </w:rPr>
        <w:t>affirmative desire</w:t>
      </w:r>
      <w:r w:rsidRPr="00602394">
        <w:rPr>
          <w:rFonts w:ascii="Georgia" w:hAnsi="Georgia"/>
          <w:b/>
          <w:szCs w:val="22"/>
          <w:u w:val="single"/>
        </w:rPr>
        <w:t xml:space="preserve"> and reactive forces to nihilistic desire; affirmation and negation are ‘becoming-active’ and ‘becoming-reactive’, r</w:t>
      </w:r>
      <w:r w:rsidRPr="00602394">
        <w:rPr>
          <w:rFonts w:ascii="Georgia" w:hAnsi="Georgia"/>
          <w:sz w:val="12"/>
          <w:szCs w:val="22"/>
        </w:rPr>
        <w:t xml:space="preserve">espectively (Deleuze, 2006: 54). For Deleuze (2006), </w:t>
      </w:r>
      <w:r w:rsidRPr="00602394">
        <w:rPr>
          <w:rFonts w:ascii="Georgia" w:hAnsi="Georgia"/>
          <w:b/>
          <w:szCs w:val="22"/>
          <w:u w:val="single"/>
        </w:rPr>
        <w:t>active forces are primary</w:t>
      </w:r>
      <w:r w:rsidRPr="00602394">
        <w:rPr>
          <w:rFonts w:ascii="Georgia" w:hAnsi="Georgia"/>
          <w:sz w:val="12"/>
          <w:szCs w:val="22"/>
        </w:rPr>
        <w:t xml:space="preserve">, as without them reactive forces could not be forces (2006: 41). </w:t>
      </w:r>
      <w:r w:rsidRPr="00602394">
        <w:rPr>
          <w:rFonts w:ascii="Georgia" w:hAnsi="Georgia"/>
          <w:b/>
          <w:szCs w:val="22"/>
          <w:u w:val="single"/>
        </w:rPr>
        <w:t xml:space="preserve">Reactive force can dominate active force, but not by becoming active – rather, by alienating and </w:t>
      </w:r>
      <w:proofErr w:type="spellStart"/>
      <w:r w:rsidRPr="00602394">
        <w:rPr>
          <w:rFonts w:ascii="Georgia" w:hAnsi="Georgia"/>
          <w:b/>
          <w:szCs w:val="22"/>
          <w:u w:val="single"/>
        </w:rPr>
        <w:t>disem</w:t>
      </w:r>
      <w:proofErr w:type="spellEnd"/>
      <w:r w:rsidRPr="00602394">
        <w:rPr>
          <w:rFonts w:ascii="Georgia" w:hAnsi="Georgia"/>
          <w:b/>
          <w:szCs w:val="22"/>
          <w:u w:val="single"/>
        </w:rPr>
        <w:t>- powering it</w:t>
      </w:r>
      <w:r w:rsidRPr="00602394">
        <w:rPr>
          <w:rFonts w:ascii="Georgia" w:hAnsi="Georgia"/>
          <w:sz w:val="12"/>
          <w:szCs w:val="22"/>
        </w:rPr>
        <w:t xml:space="preserve"> (Deleuze, 2006: 57). In Nick Land’s (2011: 277) terrific take, revolutionary and anti-fascist politics lies in resisting capital’s molar projection of its death. </w:t>
      </w:r>
      <w:r w:rsidRPr="00602394">
        <w:rPr>
          <w:rFonts w:ascii="Georgia" w:hAnsi="Georgia"/>
          <w:b/>
          <w:szCs w:val="22"/>
          <w:u w:val="single"/>
        </w:rPr>
        <w:t xml:space="preserve">That is the key and the </w:t>
      </w:r>
      <w:r w:rsidRPr="000276AD">
        <w:rPr>
          <w:rFonts w:ascii="Georgia" w:hAnsi="Georgia"/>
          <w:b/>
          <w:szCs w:val="22"/>
          <w:highlight w:val="green"/>
          <w:u w:val="single"/>
        </w:rPr>
        <w:t>contrast with fascist desire: Revolutionary desire allies itself with</w:t>
      </w:r>
      <w:r w:rsidRPr="00602394">
        <w:rPr>
          <w:rFonts w:ascii="Georgia" w:hAnsi="Georgia"/>
          <w:sz w:val="12"/>
          <w:szCs w:val="22"/>
        </w:rPr>
        <w:t xml:space="preserve"> the molecular death that is distributed by the signifier; </w:t>
      </w:r>
      <w:r w:rsidRPr="00602394">
        <w:rPr>
          <w:rFonts w:ascii="Georgia" w:hAnsi="Georgia"/>
          <w:b/>
          <w:szCs w:val="22"/>
          <w:u w:val="single"/>
        </w:rPr>
        <w:t xml:space="preserve">facilitating </w:t>
      </w:r>
      <w:r w:rsidRPr="000276AD">
        <w:rPr>
          <w:rFonts w:ascii="Georgia" w:hAnsi="Georgia"/>
          <w:b/>
          <w:szCs w:val="22"/>
          <w:highlight w:val="green"/>
          <w:u w:val="single"/>
        </w:rPr>
        <w:t xml:space="preserve">uninhibited productive flows, whilst fascist desire </w:t>
      </w:r>
      <w:r w:rsidRPr="00602394">
        <w:rPr>
          <w:rFonts w:ascii="Georgia" w:hAnsi="Georgia"/>
          <w:b/>
          <w:szCs w:val="22"/>
          <w:u w:val="single"/>
        </w:rPr>
        <w:t xml:space="preserve">invests the molar death that </w:t>
      </w:r>
      <w:r w:rsidRPr="000276AD">
        <w:rPr>
          <w:rFonts w:ascii="Georgia" w:hAnsi="Georgia"/>
          <w:b/>
          <w:szCs w:val="22"/>
          <w:highlight w:val="green"/>
          <w:u w:val="single"/>
        </w:rPr>
        <w:t>is</w:t>
      </w:r>
      <w:r w:rsidRPr="00602394">
        <w:rPr>
          <w:rFonts w:ascii="Georgia" w:hAnsi="Georgia"/>
          <w:sz w:val="12"/>
          <w:szCs w:val="22"/>
        </w:rPr>
        <w:t xml:space="preserve"> distributed by the signifier; </w:t>
      </w:r>
      <w:r w:rsidRPr="000276AD">
        <w:rPr>
          <w:rFonts w:ascii="Georgia" w:hAnsi="Georgia"/>
          <w:b/>
          <w:szCs w:val="22"/>
          <w:highlight w:val="green"/>
          <w:u w:val="single"/>
        </w:rPr>
        <w:t>rigid</w:t>
      </w:r>
      <w:r w:rsidRPr="00602394">
        <w:rPr>
          <w:rFonts w:ascii="Georgia" w:hAnsi="Georgia"/>
          <w:sz w:val="12"/>
          <w:szCs w:val="12"/>
        </w:rPr>
        <w:t>ly segmenting the production process according to the borders of transcendent identities. While open space is a necessary and enabling good from the standpoint of active desire, it is perceived as a threat by the state, because it is sp</w:t>
      </w:r>
      <w:r w:rsidRPr="00602394">
        <w:rPr>
          <w:rFonts w:ascii="Georgia" w:hAnsi="Georgia"/>
          <w:sz w:val="12"/>
          <w:szCs w:val="22"/>
        </w:rPr>
        <w:t xml:space="preserve">ace in which </w:t>
      </w:r>
      <w:proofErr w:type="spellStart"/>
      <w:r w:rsidRPr="00602394">
        <w:rPr>
          <w:rFonts w:ascii="Georgia" w:hAnsi="Georgia"/>
          <w:sz w:val="12"/>
          <w:szCs w:val="22"/>
        </w:rPr>
        <w:t>demonised</w:t>
      </w:r>
      <w:proofErr w:type="spellEnd"/>
      <w:r w:rsidRPr="00602394">
        <w:rPr>
          <w:rFonts w:ascii="Georgia" w:hAnsi="Georgia"/>
          <w:sz w:val="12"/>
          <w:szCs w:val="22"/>
        </w:rPr>
        <w:t xml:space="preserve"> Others can gather and recompose networks outside state control. Hence, for the threat- </w:t>
      </w:r>
      <w:proofErr w:type="spellStart"/>
      <w:r w:rsidRPr="00602394">
        <w:rPr>
          <w:rFonts w:ascii="Georgia" w:hAnsi="Georgia"/>
          <w:sz w:val="12"/>
          <w:szCs w:val="22"/>
        </w:rPr>
        <w:t>ened</w:t>
      </w:r>
      <w:proofErr w:type="spellEnd"/>
      <w:r w:rsidRPr="00602394">
        <w:rPr>
          <w:rFonts w:ascii="Georgia" w:hAnsi="Georgia"/>
          <w:sz w:val="12"/>
          <w:szCs w:val="22"/>
        </w:rPr>
        <w:t xml:space="preserve"> state, open space is space for the enemy. It is a space of risk, which needs to be mitigated. Given that open space is necessary for difference to function, since otherwise it is excluded as unrepresentable or excessive, the attempts to render all space closed and governable involve a constant war on difference, which expands into the fabric of everyday life. </w:t>
      </w:r>
      <w:r w:rsidRPr="00602394">
        <w:rPr>
          <w:rFonts w:ascii="Georgia" w:hAnsi="Georgia"/>
          <w:b/>
          <w:szCs w:val="22"/>
          <w:u w:val="single"/>
        </w:rPr>
        <w:t>Horizontal networks flow around the state’s restrictions, moving into residual unregulated spaces, gaps in the state’s capacity to repress, across national borders, or into the virtual</w:t>
      </w:r>
      <w:r w:rsidRPr="00602394">
        <w:rPr>
          <w:rFonts w:ascii="Georgia" w:hAnsi="Georgia"/>
          <w:sz w:val="12"/>
          <w:szCs w:val="22"/>
        </w:rPr>
        <w:t xml:space="preserve">. Networks tend to take a reactive form when exposed to a hostile context. Similarly, Bourdieu (1998) argues that neoliberalism strengthens reactive net- works by </w:t>
      </w:r>
      <w:proofErr w:type="spellStart"/>
      <w:r w:rsidRPr="00602394">
        <w:rPr>
          <w:rFonts w:ascii="Georgia" w:hAnsi="Georgia"/>
          <w:sz w:val="12"/>
          <w:szCs w:val="22"/>
        </w:rPr>
        <w:t>demoralising</w:t>
      </w:r>
      <w:proofErr w:type="spellEnd"/>
      <w:r w:rsidRPr="00602394">
        <w:rPr>
          <w:rFonts w:ascii="Georgia" w:hAnsi="Georgia"/>
          <w:sz w:val="12"/>
          <w:szCs w:val="22"/>
        </w:rPr>
        <w:t xml:space="preserve"> and producing emotional turmoil (1998: 100), while Bauman (2000) links paranoiac social forces to insecurity. Baudrillard (2010) argues in The Agony of Power that every extension of hegemony is also an extension of terror: ‘Terror is multiplied by the grotesque profusion of security measures that end up causing per- verse autoimmune effects: the antibodies turn against the body and cause more damage than the virus’ (2010: 94). Within this context, our discussion focuses on unravelling the interplay between </w:t>
      </w:r>
      <w:proofErr w:type="spellStart"/>
      <w:r w:rsidRPr="00602394">
        <w:rPr>
          <w:rFonts w:ascii="Georgia" w:hAnsi="Georgia"/>
          <w:sz w:val="12"/>
          <w:szCs w:val="22"/>
        </w:rPr>
        <w:t>secu</w:t>
      </w:r>
      <w:proofErr w:type="spellEnd"/>
      <w:r w:rsidRPr="00602394">
        <w:rPr>
          <w:rFonts w:ascii="Georgia" w:hAnsi="Georgia"/>
          <w:sz w:val="12"/>
          <w:szCs w:val="22"/>
        </w:rPr>
        <w:t xml:space="preserve">- </w:t>
      </w:r>
      <w:proofErr w:type="spellStart"/>
      <w:r w:rsidRPr="00602394">
        <w:rPr>
          <w:rFonts w:ascii="Georgia" w:hAnsi="Georgia"/>
          <w:sz w:val="12"/>
          <w:szCs w:val="22"/>
        </w:rPr>
        <w:t>rity</w:t>
      </w:r>
      <w:proofErr w:type="spellEnd"/>
      <w:r w:rsidRPr="00602394">
        <w:rPr>
          <w:rFonts w:ascii="Georgia" w:hAnsi="Georgia"/>
          <w:sz w:val="12"/>
          <w:szCs w:val="22"/>
        </w:rPr>
        <w:t xml:space="preserve">/insecurity, active/reactive, </w:t>
      </w:r>
      <w:proofErr w:type="spellStart"/>
      <w:r w:rsidRPr="00602394">
        <w:rPr>
          <w:rFonts w:ascii="Georgia" w:hAnsi="Georgia"/>
          <w:sz w:val="12"/>
          <w:szCs w:val="22"/>
        </w:rPr>
        <w:t>schizorevolutionary</w:t>
      </w:r>
      <w:proofErr w:type="spellEnd"/>
      <w:r w:rsidRPr="00602394">
        <w:rPr>
          <w:rFonts w:ascii="Georgia" w:hAnsi="Georgia"/>
          <w:sz w:val="12"/>
          <w:szCs w:val="22"/>
        </w:rPr>
        <w:t>/</w:t>
      </w:r>
      <w:proofErr w:type="spellStart"/>
      <w:r w:rsidRPr="00602394">
        <w:rPr>
          <w:rFonts w:ascii="Georgia" w:hAnsi="Georgia"/>
          <w:sz w:val="12"/>
          <w:szCs w:val="22"/>
        </w:rPr>
        <w:t>microfascist</w:t>
      </w:r>
      <w:proofErr w:type="spellEnd"/>
      <w:r w:rsidRPr="00602394">
        <w:rPr>
          <w:rFonts w:ascii="Georgia" w:hAnsi="Georgia"/>
          <w:sz w:val="12"/>
          <w:szCs w:val="22"/>
        </w:rPr>
        <w:t xml:space="preserve"> and autonomous desire/ fear management in contemporary agency, state (in)security and resistance movements. The key point is that </w:t>
      </w:r>
      <w:r w:rsidRPr="000276AD">
        <w:rPr>
          <w:rFonts w:ascii="Georgia" w:hAnsi="Georgia"/>
          <w:b/>
          <w:szCs w:val="22"/>
          <w:highlight w:val="green"/>
          <w:u w:val="single"/>
        </w:rPr>
        <w:t xml:space="preserve">reactive </w:t>
      </w:r>
      <w:proofErr w:type="spellStart"/>
      <w:r w:rsidRPr="000276AD">
        <w:rPr>
          <w:rFonts w:ascii="Georgia" w:hAnsi="Georgia"/>
          <w:b/>
          <w:szCs w:val="22"/>
          <w:highlight w:val="green"/>
          <w:u w:val="single"/>
        </w:rPr>
        <w:t>microfascist</w:t>
      </w:r>
      <w:proofErr w:type="spellEnd"/>
      <w:r w:rsidRPr="000276AD">
        <w:rPr>
          <w:rFonts w:ascii="Georgia" w:hAnsi="Georgia"/>
          <w:b/>
          <w:szCs w:val="22"/>
          <w:highlight w:val="green"/>
          <w:u w:val="single"/>
        </w:rPr>
        <w:t xml:space="preserve"> (in)security</w:t>
      </w:r>
      <w:r w:rsidRPr="00602394">
        <w:rPr>
          <w:rFonts w:ascii="Georgia" w:hAnsi="Georgia"/>
          <w:b/>
          <w:szCs w:val="22"/>
          <w:u w:val="single"/>
        </w:rPr>
        <w:t xml:space="preserve"> fear management discourses </w:t>
      </w:r>
      <w:r w:rsidRPr="000276AD">
        <w:rPr>
          <w:rFonts w:ascii="Georgia" w:hAnsi="Georgia"/>
          <w:b/>
          <w:szCs w:val="22"/>
          <w:highlight w:val="green"/>
          <w:u w:val="single"/>
        </w:rPr>
        <w:t xml:space="preserve">represent a </w:t>
      </w:r>
      <w:r w:rsidRPr="00602394">
        <w:rPr>
          <w:rFonts w:ascii="Georgia" w:hAnsi="Georgia"/>
          <w:b/>
          <w:szCs w:val="22"/>
          <w:u w:val="single"/>
        </w:rPr>
        <w:t>distinct standpoint of the state,</w:t>
      </w:r>
      <w:r w:rsidRPr="00602394">
        <w:rPr>
          <w:rFonts w:ascii="Georgia" w:hAnsi="Georgia"/>
          <w:sz w:val="12"/>
          <w:szCs w:val="22"/>
        </w:rPr>
        <w:t xml:space="preserve"> and not an orientation to protecting civilians or non-state actors. </w:t>
      </w:r>
      <w:r w:rsidRPr="00602394">
        <w:rPr>
          <w:rFonts w:ascii="Georgia" w:hAnsi="Georgia"/>
          <w:b/>
          <w:szCs w:val="22"/>
          <w:u w:val="single"/>
        </w:rPr>
        <w:t xml:space="preserve">It represents an </w:t>
      </w:r>
      <w:r w:rsidRPr="000276AD">
        <w:rPr>
          <w:rFonts w:ascii="Georgia" w:hAnsi="Georgia"/>
          <w:b/>
          <w:szCs w:val="22"/>
          <w:highlight w:val="green"/>
          <w:u w:val="single"/>
        </w:rPr>
        <w:t>attempt by the state, to seize control of society</w:t>
      </w:r>
      <w:r w:rsidRPr="00602394">
        <w:rPr>
          <w:rFonts w:ascii="Georgia" w:hAnsi="Georgia"/>
          <w:b/>
          <w:szCs w:val="22"/>
          <w:u w:val="single"/>
        </w:rPr>
        <w:t xml:space="preserve">, so as </w:t>
      </w:r>
      <w:r w:rsidRPr="000276AD">
        <w:rPr>
          <w:rFonts w:ascii="Georgia" w:hAnsi="Georgia"/>
          <w:b/>
          <w:szCs w:val="22"/>
          <w:highlight w:val="green"/>
          <w:u w:val="single"/>
        </w:rPr>
        <w:t>to operate social relations according to its own guiding principles</w:t>
      </w:r>
      <w:r w:rsidRPr="00602394">
        <w:rPr>
          <w:rFonts w:ascii="Georgia" w:hAnsi="Georgia"/>
          <w:sz w:val="12"/>
          <w:szCs w:val="22"/>
        </w:rPr>
        <w:t>. It is thus fundamentally against the interests of non-state social groups and networks. Or as Reid explains, ‘</w:t>
      </w:r>
      <w:r w:rsidRPr="00602394">
        <w:rPr>
          <w:rFonts w:ascii="Georgia" w:hAnsi="Georgia"/>
          <w:b/>
          <w:szCs w:val="22"/>
          <w:u w:val="single"/>
        </w:rPr>
        <w:t>Deleuze does not simply mean that nomads employed warfare against the actual existing states</w:t>
      </w:r>
      <w:r w:rsidRPr="00602394">
        <w:rPr>
          <w:rFonts w:ascii="Georgia" w:hAnsi="Georgia"/>
          <w:sz w:val="12"/>
          <w:szCs w:val="22"/>
        </w:rPr>
        <w:t xml:space="preserve"> they encountered </w:t>
      </w:r>
      <w:r w:rsidRPr="00602394">
        <w:rPr>
          <w:rFonts w:ascii="Georgia" w:hAnsi="Georgia"/>
          <w:b/>
          <w:szCs w:val="22"/>
          <w:u w:val="single"/>
        </w:rPr>
        <w:t>but that they used war as a means to fend off the emergence of a state apparatus within their own societies’</w:t>
      </w:r>
      <w:r w:rsidRPr="00602394">
        <w:rPr>
          <w:rFonts w:ascii="Georgia" w:hAnsi="Georgia"/>
          <w:sz w:val="12"/>
          <w:szCs w:val="22"/>
        </w:rPr>
        <w:t xml:space="preserve"> (Reid, 2003: 63). Here, the difference is between forms of war that are codified by the state and ‘absolute war’ defying state </w:t>
      </w:r>
      <w:proofErr w:type="spellStart"/>
      <w:r w:rsidRPr="00602394">
        <w:rPr>
          <w:rFonts w:ascii="Georgia" w:hAnsi="Georgia"/>
          <w:sz w:val="12"/>
          <w:szCs w:val="22"/>
        </w:rPr>
        <w:t>codi</w:t>
      </w:r>
      <w:proofErr w:type="spellEnd"/>
      <w:r w:rsidRPr="00602394">
        <w:rPr>
          <w:rFonts w:ascii="Georgia" w:hAnsi="Georgia"/>
          <w:sz w:val="12"/>
          <w:szCs w:val="22"/>
        </w:rPr>
        <w:t xml:space="preserve">- </w:t>
      </w:r>
      <w:proofErr w:type="spellStart"/>
      <w:r w:rsidRPr="00602394">
        <w:rPr>
          <w:rFonts w:ascii="Georgia" w:hAnsi="Georgia"/>
          <w:sz w:val="12"/>
          <w:szCs w:val="22"/>
        </w:rPr>
        <w:t>fication</w:t>
      </w:r>
      <w:proofErr w:type="spellEnd"/>
      <w:r w:rsidRPr="00602394">
        <w:rPr>
          <w:rFonts w:ascii="Georgia" w:hAnsi="Georgia"/>
          <w:sz w:val="12"/>
          <w:szCs w:val="22"/>
        </w:rPr>
        <w:t xml:space="preserve"> (Reid, 2003: 74). The following section </w:t>
      </w:r>
      <w:proofErr w:type="spellStart"/>
      <w:r w:rsidRPr="00602394">
        <w:rPr>
          <w:rFonts w:ascii="Georgia" w:hAnsi="Georgia"/>
          <w:sz w:val="12"/>
          <w:szCs w:val="22"/>
        </w:rPr>
        <w:t>theorises</w:t>
      </w:r>
      <w:proofErr w:type="spellEnd"/>
      <w:r w:rsidRPr="00602394">
        <w:rPr>
          <w:rFonts w:ascii="Georgia" w:hAnsi="Georgia"/>
          <w:sz w:val="12"/>
          <w:szCs w:val="22"/>
        </w:rPr>
        <w:t xml:space="preserve"> the state in existential crises to set up the fear of anarchy in </w:t>
      </w:r>
      <w:proofErr w:type="spellStart"/>
      <w:r w:rsidRPr="00602394">
        <w:rPr>
          <w:rFonts w:ascii="Georgia" w:hAnsi="Georgia"/>
          <w:sz w:val="12"/>
          <w:szCs w:val="22"/>
        </w:rPr>
        <w:t>securitisation</w:t>
      </w:r>
      <w:proofErr w:type="spellEnd"/>
      <w:r w:rsidRPr="00602394">
        <w:rPr>
          <w:rFonts w:ascii="Georgia" w:hAnsi="Georgia"/>
          <w:sz w:val="12"/>
          <w:szCs w:val="22"/>
        </w:rPr>
        <w:t xml:space="preserve"> critique. </w:t>
      </w:r>
    </w:p>
    <w:p w:rsidR="002A00B5" w:rsidRDefault="002A00B5" w:rsidP="002A00B5">
      <w:pPr>
        <w:pStyle w:val="Heading4"/>
        <w:rPr>
          <w:rFonts w:ascii="Georgia" w:hAnsi="Georgia"/>
        </w:rPr>
      </w:pPr>
    </w:p>
    <w:p w:rsidR="002A00B5" w:rsidRPr="00602394" w:rsidRDefault="002A00B5" w:rsidP="002A00B5">
      <w:pPr>
        <w:pStyle w:val="Heading4"/>
        <w:rPr>
          <w:rFonts w:ascii="Georgia" w:hAnsi="Georgia"/>
        </w:rPr>
      </w:pPr>
      <w:r w:rsidRPr="00602394">
        <w:rPr>
          <w:rFonts w:ascii="Georgia" w:hAnsi="Georgia"/>
        </w:rPr>
        <w:t xml:space="preserve">Specifically, the state can become a weapon in its embrace of reactive politics. The state, in its regulatory function represses creative desires and over codes social life – social fields that are not intelligible under the state’s vision are eliminated as deviant. </w:t>
      </w:r>
    </w:p>
    <w:p w:rsidR="002A00B5" w:rsidRPr="00602394" w:rsidRDefault="002A00B5" w:rsidP="002A00B5">
      <w:pPr>
        <w:rPr>
          <w:rFonts w:ascii="Georgia" w:hAnsi="Georgia"/>
        </w:rPr>
      </w:pPr>
      <w:r w:rsidRPr="00602394">
        <w:rPr>
          <w:rStyle w:val="Heading4Char"/>
          <w:rFonts w:ascii="Georgia" w:hAnsi="Georgia"/>
        </w:rPr>
        <w:t>Robinson 09</w:t>
      </w:r>
      <w:r w:rsidRPr="00602394">
        <w:rPr>
          <w:rFonts w:ascii="Georgia" w:hAnsi="Georgia"/>
        </w:rPr>
        <w:t xml:space="preserve"> [Andrew. Andrew Robinson is a political theorist and activist based in the UK. His book Power, Resistance and Conflict in the Contemporary World: Social Movements, Networks and Hierarchies (co-authored with </w:t>
      </w:r>
      <w:proofErr w:type="spellStart"/>
      <w:r w:rsidRPr="00602394">
        <w:rPr>
          <w:rFonts w:ascii="Georgia" w:hAnsi="Georgia"/>
        </w:rPr>
        <w:t>Athina</w:t>
      </w:r>
      <w:proofErr w:type="spellEnd"/>
      <w:r w:rsidRPr="00602394">
        <w:rPr>
          <w:rFonts w:ascii="Georgia" w:hAnsi="Georgia"/>
        </w:rPr>
        <w:t xml:space="preserve"> </w:t>
      </w:r>
      <w:proofErr w:type="spellStart"/>
      <w:r w:rsidRPr="00602394">
        <w:rPr>
          <w:rFonts w:ascii="Georgia" w:hAnsi="Georgia"/>
        </w:rPr>
        <w:t>Karatzogianni</w:t>
      </w:r>
      <w:proofErr w:type="spellEnd"/>
      <w:r w:rsidRPr="00602394">
        <w:rPr>
          <w:rFonts w:ascii="Georgia" w:hAnsi="Georgia"/>
        </w:rPr>
        <w:t>) was published in Sep 2009 by Routledge. “In Theory Why Deleuze (still) matters: States, war-machines and radical transformation”. Ceasefire. September 10th] AA</w:t>
      </w:r>
    </w:p>
    <w:p w:rsidR="002A00B5" w:rsidRPr="00602394" w:rsidRDefault="002A00B5" w:rsidP="002A00B5">
      <w:pPr>
        <w:rPr>
          <w:rFonts w:ascii="Georgia" w:hAnsi="Georgia"/>
          <w:sz w:val="12"/>
        </w:rPr>
      </w:pPr>
      <w:r w:rsidRPr="00602394">
        <w:rPr>
          <w:rFonts w:ascii="Georgia" w:hAnsi="Georgia"/>
          <w:sz w:val="12"/>
        </w:rPr>
        <w:t xml:space="preserve">Instead of seeking to trim their conceptual innovations and neologisms (new words) for simplicity and necessity (an efficiency model of theory – “just in time”, like modern production), they multiply concepts as tools for use, which, although possibly redundant in some analyses, may be useful for others (a resilience model of theory – “just in case”, like indigenous and autonomous cultures). They encourage readers to pick and choose from their concepts, selecting those which are useful and simply passing by those which are not. This has contributed to the spread of diverse </w:t>
      </w:r>
      <w:proofErr w:type="spellStart"/>
      <w:r w:rsidRPr="00602394">
        <w:rPr>
          <w:rFonts w:ascii="Georgia" w:hAnsi="Georgia"/>
          <w:sz w:val="12"/>
        </w:rPr>
        <w:t>Deleuzian</w:t>
      </w:r>
      <w:proofErr w:type="spellEnd"/>
      <w:r w:rsidRPr="00602394">
        <w:rPr>
          <w:rFonts w:ascii="Georgia" w:hAnsi="Georgia"/>
          <w:sz w:val="12"/>
        </w:rPr>
        <w:t xml:space="preserve"> approaches which draw on different aspects of their work, but also makes it easy for people to make incomplete readings of their theories, appropriating certain concepts for incompatible theoretical projects while rejecting the revolutionary dynamic of the theory itself. As a result, a large proportion of what passes for </w:t>
      </w:r>
      <w:proofErr w:type="spellStart"/>
      <w:r w:rsidRPr="00602394">
        <w:rPr>
          <w:rFonts w:ascii="Georgia" w:hAnsi="Georgia"/>
          <w:sz w:val="12"/>
        </w:rPr>
        <w:t>Deleuzian</w:t>
      </w:r>
      <w:proofErr w:type="spellEnd"/>
      <w:r w:rsidRPr="00602394">
        <w:rPr>
          <w:rFonts w:ascii="Georgia" w:hAnsi="Georgia"/>
          <w:sz w:val="12"/>
        </w:rPr>
        <w:t xml:space="preserve"> theory has limited resonance with the general gist of Deleuze </w:t>
      </w:r>
      <w:r w:rsidRPr="00602394">
        <w:rPr>
          <w:rFonts w:ascii="Georgia" w:hAnsi="Georgia"/>
          <w:sz w:val="12"/>
        </w:rPr>
        <w:lastRenderedPageBreak/>
        <w:t xml:space="preserve">and </w:t>
      </w:r>
      <w:proofErr w:type="spellStart"/>
      <w:r w:rsidRPr="00602394">
        <w:rPr>
          <w:rFonts w:ascii="Georgia" w:hAnsi="Georgia"/>
          <w:sz w:val="12"/>
        </w:rPr>
        <w:t>Guattari’s</w:t>
      </w:r>
      <w:proofErr w:type="spellEnd"/>
      <w:r w:rsidRPr="00602394">
        <w:rPr>
          <w:rFonts w:ascii="Georgia" w:hAnsi="Georgia"/>
          <w:sz w:val="12"/>
        </w:rPr>
        <w:t xml:space="preserve"> work, which is not at all about reconciling oneself to the dominant system, but rather, is about constructing other kinds of social relations impossible within the dominant frame. The proliferation of concepts is intended to support such constructions of other ways of being. Another effect of the proliferation of concepts is to make </w:t>
      </w:r>
      <w:proofErr w:type="spellStart"/>
      <w:r w:rsidRPr="00602394">
        <w:rPr>
          <w:rFonts w:ascii="Georgia" w:hAnsi="Georgia"/>
          <w:sz w:val="12"/>
        </w:rPr>
        <w:t>Deleuzian</w:t>
      </w:r>
      <w:proofErr w:type="spellEnd"/>
      <w:r w:rsidRPr="00602394">
        <w:rPr>
          <w:rFonts w:ascii="Georgia" w:hAnsi="Georgia"/>
          <w:sz w:val="12"/>
        </w:rPr>
        <w:t xml:space="preserve"> theory difficult to explain or express in its entirety.\¶ In this article, I have chosen to concentrate on </w:t>
      </w:r>
      <w:r w:rsidRPr="00602394">
        <w:rPr>
          <w:rFonts w:ascii="Georgia" w:hAnsi="Georgia"/>
          <w:b/>
          <w:szCs w:val="22"/>
          <w:u w:val="single"/>
        </w:rPr>
        <w:t>the</w:t>
      </w:r>
      <w:r w:rsidRPr="00602394">
        <w:rPr>
          <w:rFonts w:ascii="Georgia" w:hAnsi="Georgia"/>
          <w:b/>
          <w:u w:val="single"/>
        </w:rPr>
        <w:t xml:space="preserve"> conceptual pairing of states and war-</w:t>
      </w:r>
      <w:r w:rsidRPr="00602394">
        <w:rPr>
          <w:rFonts w:ascii="Georgia" w:hAnsi="Georgia"/>
          <w:b/>
          <w:szCs w:val="22"/>
          <w:u w:val="single"/>
        </w:rPr>
        <w:t>machines as a way</w:t>
      </w:r>
      <w:r w:rsidRPr="00602394">
        <w:rPr>
          <w:rFonts w:ascii="Georgia" w:hAnsi="Georgia"/>
          <w:b/>
          <w:u w:val="single"/>
        </w:rPr>
        <w:t xml:space="preserve"> of understanding the differences between autonomous social networks and hierarchical</w:t>
      </w:r>
      <w:r w:rsidRPr="00602394">
        <w:rPr>
          <w:rFonts w:ascii="Georgia" w:hAnsi="Georgia"/>
          <w:sz w:val="12"/>
        </w:rPr>
        <w:t xml:space="preserve">, repressive </w:t>
      </w:r>
      <w:r w:rsidRPr="00602394">
        <w:rPr>
          <w:rFonts w:ascii="Georgia" w:hAnsi="Georgia"/>
          <w:b/>
          <w:u w:val="single"/>
        </w:rPr>
        <w:t>formations</w:t>
      </w:r>
      <w:r w:rsidRPr="00602394">
        <w:rPr>
          <w:rFonts w:ascii="Georgia" w:hAnsi="Georgia"/>
          <w:sz w:val="12"/>
        </w:rPr>
        <w:t xml:space="preserve">. </w:t>
      </w:r>
      <w:r w:rsidRPr="00602394">
        <w:rPr>
          <w:rFonts w:ascii="Georgia" w:hAnsi="Georgia"/>
          <w:b/>
          <w:u w:val="single"/>
        </w:rPr>
        <w:t xml:space="preserve">Deleuze and </w:t>
      </w:r>
      <w:proofErr w:type="spellStart"/>
      <w:r w:rsidRPr="00602394">
        <w:rPr>
          <w:rFonts w:ascii="Georgia" w:hAnsi="Georgia"/>
          <w:b/>
          <w:u w:val="single"/>
        </w:rPr>
        <w:t>Guattari</w:t>
      </w:r>
      <w:proofErr w:type="spellEnd"/>
      <w:r w:rsidRPr="00602394">
        <w:rPr>
          <w:rFonts w:ascii="Georgia" w:hAnsi="Georgia"/>
          <w:b/>
          <w:u w:val="single"/>
        </w:rPr>
        <w:t xml:space="preserve"> view the ‘state’ as a particular </w:t>
      </w:r>
      <w:r w:rsidRPr="00602394">
        <w:rPr>
          <w:rFonts w:ascii="Georgia" w:hAnsi="Georgia"/>
          <w:sz w:val="12"/>
        </w:rPr>
        <w:t xml:space="preserve">kind of institutional </w:t>
      </w:r>
      <w:r w:rsidRPr="00602394">
        <w:rPr>
          <w:rFonts w:ascii="Georgia" w:hAnsi="Georgia"/>
          <w:b/>
          <w:u w:val="single"/>
        </w:rPr>
        <w:t>regime derived</w:t>
      </w:r>
      <w:r w:rsidRPr="00602394">
        <w:rPr>
          <w:rFonts w:ascii="Georgia" w:hAnsi="Georgia"/>
          <w:sz w:val="12"/>
        </w:rPr>
        <w:t xml:space="preserve"> </w:t>
      </w:r>
      <w:r w:rsidRPr="00602394">
        <w:rPr>
          <w:rFonts w:ascii="Georgia" w:hAnsi="Georgia"/>
          <w:b/>
          <w:u w:val="single"/>
        </w:rPr>
        <w:t>from a set of social relations</w:t>
      </w:r>
      <w:r w:rsidRPr="00602394">
        <w:rPr>
          <w:rFonts w:ascii="Georgia" w:hAnsi="Georgia"/>
          <w:sz w:val="12"/>
        </w:rPr>
        <w:t xml:space="preserve"> </w:t>
      </w:r>
      <w:r w:rsidRPr="00602394">
        <w:rPr>
          <w:rFonts w:ascii="Georgia" w:hAnsi="Georgia"/>
          <w:b/>
          <w:u w:val="single"/>
        </w:rPr>
        <w:t xml:space="preserve">which can be </w:t>
      </w:r>
      <w:r w:rsidRPr="00602394">
        <w:rPr>
          <w:rFonts w:ascii="Georgia" w:hAnsi="Georgia"/>
          <w:sz w:val="12"/>
        </w:rPr>
        <w:t xml:space="preserve">traced to </w:t>
      </w:r>
      <w:r w:rsidRPr="00602394">
        <w:rPr>
          <w:rFonts w:ascii="Georgia" w:hAnsi="Georgia"/>
          <w:b/>
          <w:u w:val="single"/>
        </w:rPr>
        <w:t>a way of seeing</w:t>
      </w:r>
      <w:r w:rsidRPr="00602394">
        <w:rPr>
          <w:rFonts w:ascii="Georgia" w:hAnsi="Georgia"/>
          <w:sz w:val="12"/>
        </w:rPr>
        <w:t xml:space="preserve"> focused on </w:t>
      </w:r>
      <w:r w:rsidRPr="00602394">
        <w:rPr>
          <w:rFonts w:ascii="Georgia" w:hAnsi="Georgia"/>
          <w:b/>
          <w:u w:val="single"/>
        </w:rPr>
        <w:t>the construction</w:t>
      </w:r>
      <w:r w:rsidRPr="00602394">
        <w:rPr>
          <w:rFonts w:ascii="Georgia" w:hAnsi="Georgia"/>
          <w:sz w:val="12"/>
        </w:rPr>
        <w:t xml:space="preserve"> of </w:t>
      </w:r>
      <w:r w:rsidRPr="00602394">
        <w:rPr>
          <w:rFonts w:ascii="Georgia" w:hAnsi="Georgia"/>
          <w:b/>
          <w:u w:val="single"/>
        </w:rPr>
        <w:t>fixities</w:t>
      </w:r>
      <w:r w:rsidRPr="00602394">
        <w:rPr>
          <w:rFonts w:ascii="Georgia" w:hAnsi="Georgia"/>
          <w:sz w:val="12"/>
        </w:rPr>
        <w:t xml:space="preserve"> and representation. There is thus a basic form of the state (a “state-form”) in spite of the differences among specific states. Since Deleuze and </w:t>
      </w:r>
      <w:proofErr w:type="spellStart"/>
      <w:r w:rsidRPr="00602394">
        <w:rPr>
          <w:rFonts w:ascii="Georgia" w:hAnsi="Georgia"/>
          <w:sz w:val="12"/>
        </w:rPr>
        <w:t>Guattari’s</w:t>
      </w:r>
      <w:proofErr w:type="spellEnd"/>
      <w:r w:rsidRPr="00602394">
        <w:rPr>
          <w:rFonts w:ascii="Georgia" w:hAnsi="Georgia"/>
          <w:sz w:val="12"/>
        </w:rPr>
        <w:t xml:space="preserve"> theory is primarily relational and processual, </w:t>
      </w:r>
      <w:r w:rsidRPr="00602394">
        <w:rPr>
          <w:rFonts w:ascii="Georgia" w:hAnsi="Georgia"/>
          <w:b/>
          <w:u w:val="single"/>
        </w:rPr>
        <w:t>the state exists</w:t>
      </w:r>
      <w:r w:rsidRPr="00602394">
        <w:rPr>
          <w:rFonts w:ascii="Georgia" w:hAnsi="Georgia"/>
          <w:sz w:val="12"/>
        </w:rPr>
        <w:t xml:space="preserve"> primarily </w:t>
      </w:r>
      <w:r w:rsidRPr="00602394">
        <w:rPr>
          <w:rFonts w:ascii="Georgia" w:hAnsi="Georgia"/>
          <w:b/>
          <w:u w:val="single"/>
        </w:rPr>
        <w:t>as a process rather than a thing</w:t>
      </w:r>
      <w:r w:rsidRPr="00602394">
        <w:rPr>
          <w:rFonts w:ascii="Georgia" w:hAnsi="Georgia"/>
          <w:sz w:val="12"/>
        </w:rPr>
        <w:t>. The state-form is defined by the processes or practices of ‘</w:t>
      </w:r>
      <w:proofErr w:type="spellStart"/>
      <w:r w:rsidRPr="00602394">
        <w:rPr>
          <w:rFonts w:ascii="Georgia" w:hAnsi="Georgia"/>
          <w:sz w:val="12"/>
        </w:rPr>
        <w:t>overcoding</w:t>
      </w:r>
      <w:proofErr w:type="spellEnd"/>
      <w:r w:rsidRPr="00602394">
        <w:rPr>
          <w:rFonts w:ascii="Georgia" w:hAnsi="Georgia"/>
          <w:sz w:val="12"/>
        </w:rPr>
        <w:t>’, ‘despotic signification’ and ‘machinic enslavement’. These attributes can be explained one at a time. The concept of despotic signification, derived from Lacan’s idea of the master-signifier, suggests that, in statist thought, a particular signifier is elevated to the status of standing for the whole, and the other of this signifier (remembering that signification is necessarily differential) is defined as radically excluded. ‘</w:t>
      </w:r>
      <w:proofErr w:type="spellStart"/>
      <w:r w:rsidRPr="000276AD">
        <w:rPr>
          <w:rFonts w:ascii="Georgia" w:hAnsi="Georgia"/>
          <w:b/>
          <w:highlight w:val="green"/>
          <w:u w:val="single"/>
        </w:rPr>
        <w:t>Overcoding</w:t>
      </w:r>
      <w:proofErr w:type="spellEnd"/>
      <w:r w:rsidRPr="000276AD">
        <w:rPr>
          <w:rFonts w:ascii="Georgia" w:hAnsi="Georgia"/>
          <w:b/>
          <w:highlight w:val="green"/>
          <w:u w:val="single"/>
        </w:rPr>
        <w:t>’ consists in</w:t>
      </w:r>
      <w:r w:rsidRPr="00602394">
        <w:rPr>
          <w:rFonts w:ascii="Georgia" w:hAnsi="Georgia"/>
          <w:b/>
          <w:u w:val="single"/>
        </w:rPr>
        <w:t xml:space="preserve"> the </w:t>
      </w:r>
      <w:r w:rsidRPr="000276AD">
        <w:rPr>
          <w:rFonts w:ascii="Georgia" w:hAnsi="Georgia"/>
          <w:b/>
          <w:highlight w:val="green"/>
          <w:u w:val="single"/>
        </w:rPr>
        <w:t>imposition of</w:t>
      </w:r>
      <w:r w:rsidRPr="00602394">
        <w:rPr>
          <w:rFonts w:ascii="Georgia" w:hAnsi="Georgia"/>
          <w:b/>
          <w:u w:val="single"/>
        </w:rPr>
        <w:t xml:space="preserve"> the regime of meanings arising from this </w:t>
      </w:r>
      <w:r w:rsidRPr="000276AD">
        <w:rPr>
          <w:rFonts w:ascii="Georgia" w:hAnsi="Georgia"/>
          <w:b/>
          <w:highlight w:val="green"/>
          <w:u w:val="single"/>
        </w:rPr>
        <w:t>fixing</w:t>
      </w:r>
      <w:r w:rsidRPr="00602394">
        <w:rPr>
          <w:rFonts w:ascii="Georgia" w:hAnsi="Georgia"/>
          <w:b/>
          <w:u w:val="single"/>
        </w:rPr>
        <w:t xml:space="preserve"> of </w:t>
      </w:r>
      <w:r w:rsidRPr="000276AD">
        <w:rPr>
          <w:rFonts w:ascii="Georgia" w:hAnsi="Georgia"/>
          <w:b/>
          <w:highlight w:val="green"/>
          <w:u w:val="single"/>
        </w:rPr>
        <w:t>representations on</w:t>
      </w:r>
      <w:r w:rsidRPr="00602394">
        <w:rPr>
          <w:rFonts w:ascii="Georgia" w:hAnsi="Georgia"/>
          <w:b/>
          <w:u w:val="single"/>
        </w:rPr>
        <w:t xml:space="preserve"> the</w:t>
      </w:r>
      <w:r w:rsidRPr="00602394">
        <w:rPr>
          <w:rFonts w:ascii="Georgia" w:hAnsi="Georgia"/>
          <w:sz w:val="12"/>
        </w:rPr>
        <w:t xml:space="preserve"> </w:t>
      </w:r>
      <w:r w:rsidRPr="00602394">
        <w:rPr>
          <w:rFonts w:ascii="Georgia" w:hAnsi="Georgia"/>
          <w:b/>
          <w:u w:val="single"/>
        </w:rPr>
        <w:t>various processes</w:t>
      </w:r>
      <w:r w:rsidRPr="00602394">
        <w:rPr>
          <w:rFonts w:ascii="Georgia" w:hAnsi="Georgia"/>
          <w:sz w:val="12"/>
        </w:rPr>
        <w:t xml:space="preserve"> </w:t>
      </w:r>
      <w:r w:rsidRPr="00602394">
        <w:rPr>
          <w:rFonts w:ascii="Georgia" w:hAnsi="Georgia"/>
          <w:b/>
          <w:u w:val="single"/>
        </w:rPr>
        <w:t>through which</w:t>
      </w:r>
      <w:r w:rsidRPr="00602394">
        <w:rPr>
          <w:rFonts w:ascii="Georgia" w:hAnsi="Georgia"/>
          <w:sz w:val="12"/>
        </w:rPr>
        <w:t xml:space="preserve"> </w:t>
      </w:r>
      <w:r w:rsidRPr="000276AD">
        <w:rPr>
          <w:rFonts w:ascii="Georgia" w:hAnsi="Georgia"/>
          <w:b/>
          <w:highlight w:val="green"/>
          <w:u w:val="single"/>
        </w:rPr>
        <w:t>social life</w:t>
      </w:r>
      <w:r w:rsidRPr="000276AD">
        <w:rPr>
          <w:rFonts w:ascii="Georgia" w:hAnsi="Georgia"/>
          <w:sz w:val="12"/>
          <w:highlight w:val="green"/>
        </w:rPr>
        <w:t xml:space="preserve"> </w:t>
      </w:r>
      <w:r w:rsidRPr="000276AD">
        <w:rPr>
          <w:rFonts w:ascii="Georgia" w:hAnsi="Georgia"/>
          <w:b/>
          <w:highlight w:val="green"/>
          <w:u w:val="single"/>
        </w:rPr>
        <w:t>and desire</w:t>
      </w:r>
      <w:r w:rsidRPr="00602394">
        <w:rPr>
          <w:rFonts w:ascii="Georgia" w:hAnsi="Georgia"/>
          <w:b/>
          <w:u w:val="single"/>
        </w:rPr>
        <w:t xml:space="preserve"> operate</w:t>
      </w:r>
      <w:r w:rsidRPr="00602394">
        <w:rPr>
          <w:rFonts w:ascii="Georgia" w:hAnsi="Georgia"/>
          <w:sz w:val="12"/>
        </w:rPr>
        <w:t xml:space="preserve">. In contrast to the deep penetration which occurs in capitalism, states often do this fairly lightly, but with brutality around the edges. Hence for instance, in historical despotic states, the inclusion of peripheral areas only required their symbolic subordination, and not any real impact on everyday life in these areas. </w:t>
      </w:r>
      <w:proofErr w:type="spellStart"/>
      <w:r w:rsidRPr="00602394">
        <w:rPr>
          <w:rFonts w:ascii="Georgia" w:hAnsi="Georgia"/>
          <w:b/>
          <w:u w:val="single"/>
        </w:rPr>
        <w:t>Overcoding</w:t>
      </w:r>
      <w:proofErr w:type="spellEnd"/>
      <w:r w:rsidRPr="00602394">
        <w:rPr>
          <w:rFonts w:ascii="Georgia" w:hAnsi="Georgia"/>
          <w:sz w:val="12"/>
        </w:rPr>
        <w:t xml:space="preserve"> </w:t>
      </w:r>
      <w:r w:rsidRPr="00602394">
        <w:rPr>
          <w:rFonts w:ascii="Georgia" w:hAnsi="Georgia"/>
          <w:b/>
          <w:u w:val="single"/>
        </w:rPr>
        <w:t>also</w:t>
      </w:r>
      <w:r w:rsidRPr="00602394">
        <w:rPr>
          <w:rFonts w:ascii="Georgia" w:hAnsi="Georgia"/>
          <w:sz w:val="12"/>
        </w:rPr>
        <w:t>, however, e</w:t>
      </w:r>
      <w:r w:rsidRPr="00602394">
        <w:rPr>
          <w:rFonts w:ascii="Georgia" w:hAnsi="Georgia"/>
          <w:b/>
          <w:u w:val="single"/>
        </w:rPr>
        <w:t xml:space="preserve">ntails the </w:t>
      </w:r>
      <w:r w:rsidRPr="000276AD">
        <w:rPr>
          <w:rFonts w:ascii="Georgia" w:hAnsi="Georgia"/>
          <w:b/>
          <w:highlight w:val="green"/>
          <w:u w:val="single"/>
        </w:rPr>
        <w:t>destruction of anything which cannot be</w:t>
      </w:r>
      <w:r w:rsidRPr="00602394">
        <w:rPr>
          <w:rFonts w:ascii="Georgia" w:hAnsi="Georgia"/>
          <w:b/>
          <w:u w:val="single"/>
        </w:rPr>
        <w:t xml:space="preserve"> represented or </w:t>
      </w:r>
      <w:r w:rsidRPr="000276AD">
        <w:rPr>
          <w:rFonts w:ascii="Georgia" w:hAnsi="Georgia"/>
          <w:b/>
          <w:highlight w:val="green"/>
          <w:u w:val="single"/>
        </w:rPr>
        <w:t>encoded</w:t>
      </w:r>
      <w:r w:rsidRPr="00602394">
        <w:rPr>
          <w:rFonts w:ascii="Georgia" w:hAnsi="Georgia"/>
          <w:b/>
          <w:szCs w:val="22"/>
          <w:u w:val="single"/>
        </w:rPr>
        <w:t>.¶ ‘</w:t>
      </w:r>
      <w:r w:rsidRPr="000276AD">
        <w:rPr>
          <w:rFonts w:ascii="Georgia" w:hAnsi="Georgia"/>
          <w:b/>
          <w:szCs w:val="22"/>
          <w:highlight w:val="green"/>
          <w:u w:val="single"/>
        </w:rPr>
        <w:t>Machinic enslavement’ occurs when</w:t>
      </w:r>
      <w:r w:rsidRPr="00602394">
        <w:rPr>
          <w:rFonts w:ascii="Georgia" w:hAnsi="Georgia"/>
          <w:b/>
          <w:szCs w:val="22"/>
          <w:u w:val="single"/>
        </w:rPr>
        <w:t xml:space="preserve"> assembled groups of </w:t>
      </w:r>
      <w:r w:rsidRPr="000276AD">
        <w:rPr>
          <w:rFonts w:ascii="Georgia" w:hAnsi="Georgia"/>
          <w:b/>
          <w:szCs w:val="22"/>
          <w:highlight w:val="green"/>
          <w:u w:val="single"/>
        </w:rPr>
        <w:t>social relations and desires</w:t>
      </w:r>
      <w:r w:rsidRPr="00602394">
        <w:rPr>
          <w:rFonts w:ascii="Georgia" w:hAnsi="Georgia"/>
          <w:b/>
          <w:szCs w:val="22"/>
          <w:u w:val="single"/>
        </w:rPr>
        <w:t xml:space="preserve">, known in </w:t>
      </w:r>
      <w:proofErr w:type="spellStart"/>
      <w:r w:rsidRPr="00602394">
        <w:rPr>
          <w:rFonts w:ascii="Georgia" w:hAnsi="Georgia"/>
          <w:b/>
          <w:szCs w:val="22"/>
          <w:u w:val="single"/>
        </w:rPr>
        <w:t>Deleuzian</w:t>
      </w:r>
      <w:proofErr w:type="spellEnd"/>
      <w:r w:rsidRPr="00602394">
        <w:rPr>
          <w:rFonts w:ascii="Georgia" w:hAnsi="Georgia"/>
          <w:b/>
          <w:szCs w:val="22"/>
          <w:u w:val="single"/>
        </w:rPr>
        <w:t xml:space="preserve"> theory as ‘machines’, </w:t>
      </w:r>
      <w:r w:rsidRPr="000276AD">
        <w:rPr>
          <w:rFonts w:ascii="Georgia" w:hAnsi="Georgia"/>
          <w:b/>
          <w:szCs w:val="22"/>
          <w:highlight w:val="green"/>
          <w:u w:val="single"/>
        </w:rPr>
        <w:t>are rendered subordinate to</w:t>
      </w:r>
      <w:r w:rsidRPr="00602394">
        <w:rPr>
          <w:rFonts w:ascii="Georgia" w:hAnsi="Georgia"/>
          <w:b/>
          <w:szCs w:val="22"/>
          <w:u w:val="single"/>
        </w:rPr>
        <w:t xml:space="preserve"> the </w:t>
      </w:r>
      <w:r w:rsidRPr="000276AD">
        <w:rPr>
          <w:rFonts w:ascii="Georgia" w:hAnsi="Georgia"/>
          <w:b/>
          <w:szCs w:val="22"/>
          <w:highlight w:val="green"/>
          <w:u w:val="single"/>
        </w:rPr>
        <w:t xml:space="preserve">regulatory function </w:t>
      </w:r>
      <w:r w:rsidRPr="00602394">
        <w:rPr>
          <w:rFonts w:ascii="Georgia" w:hAnsi="Georgia"/>
          <w:b/>
          <w:u w:val="single"/>
        </w:rPr>
        <w:t>of the despotic signifier and hence</w:t>
      </w:r>
      <w:r w:rsidRPr="00602394">
        <w:rPr>
          <w:rFonts w:ascii="Georgia" w:hAnsi="Georgia"/>
          <w:b/>
          <w:szCs w:val="22"/>
          <w:u w:val="single"/>
        </w:rPr>
        <w:t xml:space="preserve"> incorporated in an overarching totality.</w:t>
      </w:r>
      <w:r w:rsidRPr="00602394">
        <w:rPr>
          <w:rFonts w:ascii="Georgia" w:hAnsi="Georgia"/>
          <w:sz w:val="12"/>
        </w:rPr>
        <w:t xml:space="preserve"> This process identifies Deleuze and </w:t>
      </w:r>
      <w:proofErr w:type="spellStart"/>
      <w:r w:rsidRPr="00602394">
        <w:rPr>
          <w:rFonts w:ascii="Georgia" w:hAnsi="Georgia"/>
          <w:sz w:val="12"/>
        </w:rPr>
        <w:t>Guattari’s</w:t>
      </w:r>
      <w:proofErr w:type="spellEnd"/>
      <w:r w:rsidRPr="00602394">
        <w:rPr>
          <w:rFonts w:ascii="Georgia" w:hAnsi="Georgia"/>
          <w:sz w:val="12"/>
        </w:rPr>
        <w:t xml:space="preserve"> view of the state-form with Mumford’s idea of the </w:t>
      </w:r>
      <w:proofErr w:type="spellStart"/>
      <w:r w:rsidRPr="00602394">
        <w:rPr>
          <w:rFonts w:ascii="Georgia" w:hAnsi="Georgia"/>
          <w:sz w:val="12"/>
        </w:rPr>
        <w:t>megamachine</w:t>
      </w:r>
      <w:proofErr w:type="spellEnd"/>
      <w:r w:rsidRPr="00602394">
        <w:rPr>
          <w:rFonts w:ascii="Georgia" w:hAnsi="Georgia"/>
          <w:sz w:val="12"/>
        </w:rPr>
        <w:t xml:space="preserve">, with the state operating as a kind of absorbing and enclosing totality, a bit like the Borg in Star Trek, eating up and assimilating the social networks with which it comes into contact. Crucially, while these relations it absorbs often start out as horizontal, or as hierarchical only at a local level, their absorption rearranges them as vertical and hierarchical aggregates. </w:t>
      </w:r>
      <w:r w:rsidRPr="00602394">
        <w:rPr>
          <w:rFonts w:ascii="Georgia" w:hAnsi="Georgia"/>
          <w:b/>
          <w:u w:val="single"/>
        </w:rPr>
        <w:t xml:space="preserve">It tends to destroy </w:t>
      </w:r>
      <w:r w:rsidRPr="00602394">
        <w:rPr>
          <w:rFonts w:ascii="Georgia" w:hAnsi="Georgia"/>
          <w:sz w:val="12"/>
        </w:rPr>
        <w:t xml:space="preserve">or reduce </w:t>
      </w:r>
      <w:r w:rsidRPr="00602394">
        <w:rPr>
          <w:rFonts w:ascii="Georgia" w:hAnsi="Georgia"/>
          <w:b/>
          <w:u w:val="single"/>
        </w:rPr>
        <w:t>the intensity of horizontal connections, instead increasing the intensity of vertical subordination</w:t>
      </w:r>
      <w:r w:rsidRPr="00602394">
        <w:rPr>
          <w:rFonts w:ascii="Georgia" w:hAnsi="Georgia"/>
          <w:sz w:val="12"/>
        </w:rPr>
        <w:t xml:space="preserve">. Take, </w:t>
      </w:r>
      <w:r w:rsidRPr="00602394">
        <w:rPr>
          <w:rFonts w:ascii="Georgia" w:hAnsi="Georgia"/>
          <w:b/>
          <w:u w:val="single"/>
        </w:rPr>
        <w:t xml:space="preserve">for instance, the formation of </w:t>
      </w:r>
      <w:r w:rsidRPr="000276AD">
        <w:rPr>
          <w:rFonts w:ascii="Georgia" w:hAnsi="Georgia"/>
          <w:b/>
          <w:highlight w:val="green"/>
          <w:u w:val="single"/>
        </w:rPr>
        <w:t>the colonial state</w:t>
      </w:r>
      <w:r w:rsidRPr="000276AD">
        <w:rPr>
          <w:rFonts w:ascii="Georgia" w:hAnsi="Georgia"/>
          <w:sz w:val="12"/>
          <w:highlight w:val="green"/>
        </w:rPr>
        <w:t xml:space="preserve"> </w:t>
      </w:r>
      <w:r w:rsidRPr="000276AD">
        <w:rPr>
          <w:rFonts w:ascii="Georgia" w:hAnsi="Georgia"/>
          <w:b/>
          <w:highlight w:val="green"/>
          <w:u w:val="single"/>
        </w:rPr>
        <w:t>in Africa: loose social identities were rigidly reclassified as exclusive ethnicities</w:t>
      </w:r>
      <w:r w:rsidRPr="000276AD">
        <w:rPr>
          <w:rFonts w:ascii="Georgia" w:hAnsi="Georgia"/>
          <w:sz w:val="12"/>
          <w:highlight w:val="green"/>
        </w:rPr>
        <w:t xml:space="preserve">, </w:t>
      </w:r>
      <w:r w:rsidRPr="000276AD">
        <w:rPr>
          <w:rFonts w:ascii="Georgia" w:hAnsi="Georgia"/>
          <w:b/>
          <w:highlight w:val="green"/>
          <w:u w:val="single"/>
        </w:rPr>
        <w:t>and these</w:t>
      </w:r>
      <w:r w:rsidRPr="00602394">
        <w:rPr>
          <w:rFonts w:ascii="Georgia" w:hAnsi="Georgia"/>
          <w:b/>
          <w:u w:val="single"/>
        </w:rPr>
        <w:t xml:space="preserve"> ethnicities </w:t>
      </w:r>
      <w:r w:rsidRPr="000276AD">
        <w:rPr>
          <w:rFonts w:ascii="Georgia" w:hAnsi="Georgia"/>
          <w:b/>
          <w:highlight w:val="green"/>
          <w:u w:val="single"/>
        </w:rPr>
        <w:t>were arranged in hierarchies</w:t>
      </w:r>
      <w:r w:rsidRPr="00602394">
        <w:rPr>
          <w:rFonts w:ascii="Georgia" w:hAnsi="Georgia"/>
          <w:sz w:val="12"/>
        </w:rPr>
        <w:t xml:space="preserve"> (for instance, </w:t>
      </w:r>
      <w:r w:rsidRPr="00602394">
        <w:rPr>
          <w:rFonts w:ascii="Georgia" w:hAnsi="Georgia"/>
          <w:b/>
          <w:u w:val="single"/>
        </w:rPr>
        <w:t>Tutsi as superior to Hutu</w:t>
      </w:r>
      <w:r w:rsidRPr="00602394">
        <w:rPr>
          <w:rFonts w:ascii="Georgia" w:hAnsi="Georgia"/>
          <w:sz w:val="12"/>
        </w:rPr>
        <w:t xml:space="preserve">) in ways </w:t>
      </w:r>
      <w:r w:rsidRPr="00602394">
        <w:rPr>
          <w:rFonts w:ascii="Georgia" w:hAnsi="Georgia"/>
          <w:b/>
          <w:u w:val="single"/>
        </w:rPr>
        <w:t>which created rigid</w:t>
      </w:r>
      <w:r w:rsidRPr="00602394">
        <w:rPr>
          <w:rFonts w:ascii="Georgia" w:hAnsi="Georgia"/>
          <w:sz w:val="12"/>
        </w:rPr>
        <w:t xml:space="preserve"> </w:t>
      </w:r>
      <w:r w:rsidRPr="00602394">
        <w:rPr>
          <w:rFonts w:ascii="Georgia" w:hAnsi="Georgia"/>
          <w:b/>
          <w:u w:val="single"/>
        </w:rPr>
        <w:t>boundaries</w:t>
      </w:r>
      <w:r w:rsidRPr="00602394">
        <w:rPr>
          <w:rFonts w:ascii="Georgia" w:hAnsi="Georgia"/>
          <w:sz w:val="12"/>
        </w:rPr>
        <w:t xml:space="preserve"> </w:t>
      </w:r>
      <w:r w:rsidRPr="00602394">
        <w:rPr>
          <w:rFonts w:ascii="Georgia" w:hAnsi="Georgia"/>
          <w:b/>
          <w:u w:val="single"/>
        </w:rPr>
        <w:t>and oppressive relations</w:t>
      </w:r>
      <w:r w:rsidRPr="00602394">
        <w:rPr>
          <w:rFonts w:ascii="Georgia" w:hAnsi="Georgia"/>
          <w:sz w:val="12"/>
        </w:rPr>
        <w:t xml:space="preserve"> culminating in today’s conflicts.¶ According to this theory of the state-form, states are at once ‘isomorphic’, sharing a basic structure and function, and heterogeneous, differing in how they express this structure. In particular, states vary in terms of the relative balance between ‘adding’ and ‘subtracting axioms’ (capitalism is also seen as performing these two operations). An axiom here refers to the inclusion of a particular group or social logic or set of desires as something </w:t>
      </w:r>
      <w:proofErr w:type="spellStart"/>
      <w:r w:rsidRPr="00602394">
        <w:rPr>
          <w:rFonts w:ascii="Georgia" w:hAnsi="Georgia"/>
          <w:sz w:val="12"/>
        </w:rPr>
        <w:t>recognised</w:t>
      </w:r>
      <w:proofErr w:type="spellEnd"/>
      <w:r w:rsidRPr="00602394">
        <w:rPr>
          <w:rFonts w:ascii="Georgia" w:hAnsi="Georgia"/>
          <w:sz w:val="12"/>
        </w:rPr>
        <w:t xml:space="preserve"> by a state: examples of addition of axioms would be the recognition of minority rights (e.g. gay rights), the recognition and systematic inclusion of minority groups in formal multiculturalism (e.g. Indian ‘scheduled castes’), the creation of niche markets for particular groups (e.g. ‘ethnic food’ sections in supermarkets), and the provision of inclusive services (e.g. support for independent living for people with disabilities). It is most marked in social-democratic kinds of states. The subtraction of axioms consists in the encoding of differences as problems to be suppressed, for example in the classification of differences as crimes, the </w:t>
      </w:r>
      <w:proofErr w:type="spellStart"/>
      <w:r w:rsidRPr="00602394">
        <w:rPr>
          <w:rFonts w:ascii="Georgia" w:hAnsi="Georgia"/>
          <w:sz w:val="12"/>
        </w:rPr>
        <w:t>institutionalisation</w:t>
      </w:r>
      <w:proofErr w:type="spellEnd"/>
      <w:r w:rsidRPr="00602394">
        <w:rPr>
          <w:rFonts w:ascii="Georgia" w:hAnsi="Georgia"/>
          <w:sz w:val="12"/>
        </w:rPr>
        <w:t xml:space="preserve"> of unwanted minorities (e.g. ‘sectioning’ people who are psychologically different), or the restriction of services to members of an in-group (excluding ‘disruptive’ children, denying council housing to migrants). This process reaches its culmination in totalitarian states. It is important to </w:t>
      </w:r>
      <w:proofErr w:type="spellStart"/>
      <w:r w:rsidRPr="00602394">
        <w:rPr>
          <w:rFonts w:ascii="Georgia" w:hAnsi="Georgia"/>
          <w:sz w:val="12"/>
        </w:rPr>
        <w:t>realise</w:t>
      </w:r>
      <w:proofErr w:type="spellEnd"/>
      <w:r w:rsidRPr="00602394">
        <w:rPr>
          <w:rFonts w:ascii="Georgia" w:hAnsi="Georgia"/>
          <w:sz w:val="12"/>
        </w:rPr>
        <w:t xml:space="preserve"> that in both cases, the state is expressing the logic of the state-form, finding ways to encode and represent differences; but that the effects of the two strategies on the freedom and social power of </w:t>
      </w:r>
      <w:proofErr w:type="spellStart"/>
      <w:r w:rsidRPr="00602394">
        <w:rPr>
          <w:rFonts w:ascii="Georgia" w:hAnsi="Georgia"/>
          <w:sz w:val="12"/>
        </w:rPr>
        <w:t>marginalised</w:t>
      </w:r>
      <w:proofErr w:type="spellEnd"/>
      <w:r w:rsidRPr="00602394">
        <w:rPr>
          <w:rFonts w:ascii="Georgia" w:hAnsi="Georgia"/>
          <w:sz w:val="12"/>
        </w:rPr>
        <w:t xml:space="preserve"> groups are very different.¶ </w:t>
      </w:r>
      <w:r w:rsidRPr="00602394">
        <w:rPr>
          <w:rFonts w:ascii="Georgia" w:hAnsi="Georgia"/>
          <w:b/>
          <w:u w:val="single"/>
        </w:rPr>
        <w:t>The state</w:t>
      </w:r>
      <w:r w:rsidRPr="00602394">
        <w:rPr>
          <w:rFonts w:ascii="Georgia" w:hAnsi="Georgia"/>
          <w:sz w:val="12"/>
        </w:rPr>
        <w:t xml:space="preserve"> </w:t>
      </w:r>
      <w:r w:rsidRPr="00602394">
        <w:rPr>
          <w:rFonts w:ascii="Georgia" w:hAnsi="Georgia"/>
          <w:b/>
          <w:u w:val="single"/>
        </w:rPr>
        <w:t>is</w:t>
      </w:r>
      <w:r w:rsidRPr="00602394">
        <w:rPr>
          <w:rFonts w:ascii="Georgia" w:hAnsi="Georgia"/>
          <w:sz w:val="12"/>
        </w:rPr>
        <w:t xml:space="preserve"> also </w:t>
      </w:r>
      <w:r w:rsidRPr="00602394">
        <w:rPr>
          <w:rFonts w:ascii="Georgia" w:hAnsi="Georgia"/>
          <w:b/>
          <w:u w:val="single"/>
        </w:rPr>
        <w:t>viewed</w:t>
      </w:r>
      <w:r w:rsidRPr="00602394">
        <w:rPr>
          <w:rFonts w:ascii="Georgia" w:hAnsi="Georgia"/>
          <w:sz w:val="12"/>
        </w:rPr>
        <w:t xml:space="preserve"> as a force of ‘</w:t>
      </w:r>
      <w:proofErr w:type="spellStart"/>
      <w:r w:rsidRPr="00602394">
        <w:rPr>
          <w:rFonts w:ascii="Georgia" w:hAnsi="Georgia"/>
          <w:sz w:val="12"/>
        </w:rPr>
        <w:t>antiproduction</w:t>
      </w:r>
      <w:proofErr w:type="spellEnd"/>
      <w:r w:rsidRPr="00602394">
        <w:rPr>
          <w:rFonts w:ascii="Georgia" w:hAnsi="Georgia"/>
          <w:sz w:val="12"/>
        </w:rPr>
        <w:t xml:space="preserve">’. This term is defined </w:t>
      </w:r>
      <w:r w:rsidRPr="00602394">
        <w:rPr>
          <w:rFonts w:ascii="Georgia" w:hAnsi="Georgia"/>
          <w:b/>
          <w:u w:val="single"/>
        </w:rPr>
        <w:t>against</w:t>
      </w:r>
      <w:r w:rsidRPr="00602394">
        <w:rPr>
          <w:rFonts w:ascii="Georgia" w:hAnsi="Georgia"/>
          <w:sz w:val="12"/>
        </w:rPr>
        <w:t xml:space="preserve"> the ‘productive’ or creative power Deleuze and </w:t>
      </w:r>
      <w:proofErr w:type="spellStart"/>
      <w:r w:rsidRPr="00602394">
        <w:rPr>
          <w:rFonts w:ascii="Georgia" w:hAnsi="Georgia"/>
          <w:sz w:val="12"/>
        </w:rPr>
        <w:t>Guattari</w:t>
      </w:r>
      <w:proofErr w:type="spellEnd"/>
      <w:r w:rsidRPr="00602394">
        <w:rPr>
          <w:rFonts w:ascii="Georgia" w:hAnsi="Georgia"/>
          <w:sz w:val="12"/>
        </w:rPr>
        <w:t xml:space="preserve"> believe resides in processes of </w:t>
      </w:r>
      <w:r w:rsidRPr="00602394">
        <w:rPr>
          <w:rFonts w:ascii="Georgia" w:hAnsi="Georgia"/>
          <w:b/>
          <w:u w:val="single"/>
        </w:rPr>
        <w:t>desiring-production</w:t>
      </w:r>
      <w:r w:rsidRPr="00602394">
        <w:rPr>
          <w:rFonts w:ascii="Georgia" w:hAnsi="Georgia"/>
          <w:sz w:val="12"/>
        </w:rPr>
        <w:t xml:space="preserve"> (the process through which desires are formed and connected to objects or others) and social production (the process of constructing social ‘assemblages’ or networks). </w:t>
      </w:r>
      <w:r w:rsidRPr="00602394">
        <w:rPr>
          <w:rFonts w:ascii="Georgia" w:hAnsi="Georgia"/>
          <w:b/>
          <w:u w:val="single"/>
        </w:rPr>
        <w:t>Desiring-production</w:t>
      </w:r>
      <w:r w:rsidRPr="00602394">
        <w:rPr>
          <w:rFonts w:ascii="Georgia" w:hAnsi="Georgia"/>
          <w:sz w:val="12"/>
        </w:rPr>
        <w:t xml:space="preserve"> tends to </w:t>
      </w:r>
      <w:r w:rsidRPr="00602394">
        <w:rPr>
          <w:rFonts w:ascii="Georgia" w:hAnsi="Georgia"/>
          <w:b/>
          <w:u w:val="single"/>
        </w:rPr>
        <w:t>proliferate</w:t>
      </w:r>
      <w:r w:rsidRPr="00602394">
        <w:rPr>
          <w:rFonts w:ascii="Georgia" w:hAnsi="Georgia"/>
          <w:sz w:val="12"/>
        </w:rPr>
        <w:t xml:space="preserve"> </w:t>
      </w:r>
      <w:r w:rsidRPr="00602394">
        <w:rPr>
          <w:rFonts w:ascii="Georgia" w:hAnsi="Georgia"/>
          <w:b/>
          <w:u w:val="single"/>
        </w:rPr>
        <w:t>differences</w:t>
      </w:r>
      <w:r w:rsidRPr="00602394">
        <w:rPr>
          <w:rFonts w:ascii="Georgia" w:hAnsi="Georgia"/>
          <w:sz w:val="12"/>
        </w:rPr>
        <w:t xml:space="preserve">, </w:t>
      </w:r>
      <w:r w:rsidRPr="00602394">
        <w:rPr>
          <w:rFonts w:ascii="Georgia" w:hAnsi="Georgia"/>
          <w:b/>
          <w:u w:val="single"/>
        </w:rPr>
        <w:t>because desire operates through fluxes and breaks</w:t>
      </w:r>
      <w:r w:rsidRPr="00602394">
        <w:rPr>
          <w:rFonts w:ascii="Georgia" w:hAnsi="Georgia"/>
          <w:sz w:val="12"/>
        </w:rPr>
        <w:t xml:space="preserve">, </w:t>
      </w:r>
      <w:r w:rsidRPr="00602394">
        <w:rPr>
          <w:rFonts w:ascii="Georgia" w:hAnsi="Georgia"/>
          <w:b/>
          <w:u w:val="single"/>
        </w:rPr>
        <w:t>overflowing particular boundaries</w:t>
      </w:r>
      <w:r w:rsidRPr="00602394">
        <w:rPr>
          <w:rFonts w:ascii="Georgia" w:hAnsi="Georgia"/>
          <w:sz w:val="12"/>
        </w:rPr>
        <w:t xml:space="preserve">. </w:t>
      </w:r>
      <w:r w:rsidRPr="000276AD">
        <w:rPr>
          <w:rFonts w:ascii="Georgia" w:hAnsi="Georgia"/>
          <w:b/>
          <w:highlight w:val="green"/>
          <w:u w:val="single"/>
        </w:rPr>
        <w:t>The</w:t>
      </w:r>
      <w:r w:rsidRPr="000276AD">
        <w:rPr>
          <w:rFonts w:ascii="Georgia" w:hAnsi="Georgia"/>
          <w:sz w:val="12"/>
          <w:highlight w:val="green"/>
        </w:rPr>
        <w:t xml:space="preserve"> </w:t>
      </w:r>
      <w:r w:rsidRPr="000276AD">
        <w:rPr>
          <w:rFonts w:ascii="Georgia" w:hAnsi="Georgia"/>
          <w:b/>
          <w:highlight w:val="green"/>
          <w:u w:val="single"/>
        </w:rPr>
        <w:t>state</w:t>
      </w:r>
      <w:r w:rsidRPr="00602394">
        <w:rPr>
          <w:rFonts w:ascii="Georgia" w:hAnsi="Georgia"/>
          <w:sz w:val="12"/>
        </w:rPr>
        <w:t xml:space="preserve"> as machine of </w:t>
      </w:r>
      <w:proofErr w:type="spellStart"/>
      <w:r w:rsidRPr="00602394">
        <w:rPr>
          <w:rFonts w:ascii="Georgia" w:hAnsi="Georgia"/>
          <w:sz w:val="12"/>
        </w:rPr>
        <w:t>antiproduction</w:t>
      </w:r>
      <w:proofErr w:type="spellEnd"/>
      <w:r w:rsidRPr="00602394">
        <w:rPr>
          <w:rFonts w:ascii="Georgia" w:hAnsi="Georgia"/>
          <w:sz w:val="12"/>
        </w:rPr>
        <w:t xml:space="preserve"> </w:t>
      </w:r>
      <w:r w:rsidRPr="000276AD">
        <w:rPr>
          <w:rFonts w:ascii="Georgia" w:hAnsi="Georgia"/>
          <w:b/>
          <w:highlight w:val="green"/>
          <w:u w:val="single"/>
        </w:rPr>
        <w:t>operates to restrict</w:t>
      </w:r>
      <w:r w:rsidRPr="00602394">
        <w:rPr>
          <w:rFonts w:ascii="Georgia" w:hAnsi="Georgia"/>
          <w:sz w:val="12"/>
        </w:rPr>
        <w:t xml:space="preserve">, prevent or channel </w:t>
      </w:r>
      <w:r w:rsidRPr="00602394">
        <w:rPr>
          <w:rFonts w:ascii="Georgia" w:hAnsi="Georgia"/>
          <w:b/>
          <w:u w:val="single"/>
        </w:rPr>
        <w:t xml:space="preserve">these </w:t>
      </w:r>
      <w:r w:rsidRPr="000276AD">
        <w:rPr>
          <w:rFonts w:ascii="Georgia" w:hAnsi="Georgia"/>
          <w:b/>
          <w:highlight w:val="green"/>
          <w:u w:val="single"/>
        </w:rPr>
        <w:t>flows of creative</w:t>
      </w:r>
      <w:r w:rsidRPr="000276AD">
        <w:rPr>
          <w:rFonts w:ascii="Georgia" w:hAnsi="Georgia"/>
          <w:sz w:val="12"/>
          <w:highlight w:val="green"/>
        </w:rPr>
        <w:t xml:space="preserve"> </w:t>
      </w:r>
      <w:r w:rsidRPr="000276AD">
        <w:rPr>
          <w:rFonts w:ascii="Georgia" w:hAnsi="Georgia"/>
          <w:b/>
          <w:highlight w:val="green"/>
          <w:u w:val="single"/>
        </w:rPr>
        <w:t>energy</w:t>
      </w:r>
      <w:r w:rsidRPr="00602394">
        <w:rPr>
          <w:rFonts w:ascii="Georgia" w:hAnsi="Georgia"/>
          <w:b/>
          <w:u w:val="single"/>
        </w:rPr>
        <w:t xml:space="preserve"> so as to preserve fixed social</w:t>
      </w:r>
      <w:r w:rsidRPr="00602394">
        <w:rPr>
          <w:rFonts w:ascii="Georgia" w:hAnsi="Georgia"/>
          <w:sz w:val="12"/>
        </w:rPr>
        <w:t xml:space="preserve"> </w:t>
      </w:r>
      <w:r w:rsidRPr="00602394">
        <w:rPr>
          <w:rFonts w:ascii="Georgia" w:hAnsi="Georgia"/>
          <w:b/>
          <w:u w:val="single"/>
        </w:rPr>
        <w:t>forms and restrict the extent</w:t>
      </w:r>
      <w:r w:rsidRPr="00602394">
        <w:rPr>
          <w:rFonts w:ascii="Georgia" w:hAnsi="Georgia"/>
          <w:sz w:val="12"/>
        </w:rPr>
        <w:t xml:space="preserve"> of </w:t>
      </w:r>
      <w:proofErr w:type="gramStart"/>
      <w:r w:rsidRPr="00602394">
        <w:rPr>
          <w:rFonts w:ascii="Georgia" w:hAnsi="Georgia"/>
          <w:b/>
          <w:u w:val="single"/>
        </w:rPr>
        <w:t>difference</w:t>
      </w:r>
      <w:proofErr w:type="gramEnd"/>
      <w:r w:rsidRPr="00602394">
        <w:rPr>
          <w:rFonts w:ascii="Georgia" w:hAnsi="Georgia"/>
          <w:b/>
          <w:u w:val="single"/>
        </w:rPr>
        <w:t xml:space="preserve"> which is able to exist</w:t>
      </w:r>
      <w:r w:rsidRPr="00602394">
        <w:rPr>
          <w:rFonts w:ascii="Georgia" w:hAnsi="Georgia"/>
          <w:sz w:val="12"/>
        </w:rPr>
        <w:t xml:space="preserve">, or the connections it is able to form. Hence, </w:t>
      </w:r>
      <w:r w:rsidRPr="00602394">
        <w:rPr>
          <w:rFonts w:ascii="Georgia" w:hAnsi="Georgia"/>
          <w:b/>
          <w:u w:val="single"/>
        </w:rPr>
        <w:t>states try to restrict</w:t>
      </w:r>
      <w:r w:rsidRPr="00602394">
        <w:rPr>
          <w:rFonts w:ascii="Georgia" w:hAnsi="Georgia"/>
          <w:sz w:val="12"/>
        </w:rPr>
        <w:t xml:space="preserve"> and break down </w:t>
      </w:r>
      <w:r w:rsidRPr="00602394">
        <w:rPr>
          <w:rFonts w:ascii="Georgia" w:hAnsi="Georgia"/>
          <w:b/>
          <w:u w:val="single"/>
        </w:rPr>
        <w:t>the coming-together of</w:t>
      </w:r>
      <w:r w:rsidRPr="00602394">
        <w:rPr>
          <w:rFonts w:ascii="Georgia" w:hAnsi="Georgia"/>
          <w:sz w:val="12"/>
        </w:rPr>
        <w:t xml:space="preserve"> </w:t>
      </w:r>
      <w:r w:rsidRPr="00602394">
        <w:rPr>
          <w:rFonts w:ascii="Georgia" w:hAnsi="Georgia"/>
          <w:b/>
          <w:u w:val="single"/>
        </w:rPr>
        <w:t>social networks by prohibiting</w:t>
      </w:r>
      <w:r w:rsidRPr="00602394">
        <w:rPr>
          <w:rFonts w:ascii="Georgia" w:hAnsi="Georgia"/>
          <w:sz w:val="12"/>
        </w:rPr>
        <w:t xml:space="preserve"> or making difficult </w:t>
      </w:r>
      <w:r w:rsidRPr="00602394">
        <w:rPr>
          <w:rFonts w:ascii="Georgia" w:hAnsi="Georgia"/>
          <w:b/>
          <w:u w:val="single"/>
        </w:rPr>
        <w:t>the formation of</w:t>
      </w:r>
      <w:r w:rsidRPr="00602394">
        <w:rPr>
          <w:rFonts w:ascii="Georgia" w:hAnsi="Georgia"/>
          <w:sz w:val="12"/>
        </w:rPr>
        <w:t xml:space="preserve"> hierarchical </w:t>
      </w:r>
      <w:r w:rsidRPr="00602394">
        <w:rPr>
          <w:rFonts w:ascii="Georgia" w:hAnsi="Georgia"/>
          <w:b/>
          <w:u w:val="single"/>
        </w:rPr>
        <w:t>assemblages</w:t>
      </w:r>
      <w:r w:rsidRPr="00602394">
        <w:rPr>
          <w:rFonts w:ascii="Georgia" w:hAnsi="Georgia"/>
          <w:sz w:val="12"/>
        </w:rPr>
        <w:t xml:space="preserve">; it operates to block ‘subject-formation’ in terms of social groups, or the emergence of subjectivities which are not already encoded in dominant terms. Take for instance the laws on ‘dispersal’, in which the British state allows police to break up groups (often of young people) congregating in public spaces. Absurdly, the state defines the social act of coming-together as anti-social, because it creates a space in which different kinds of social relations can be formed. </w:t>
      </w:r>
      <w:r w:rsidRPr="00602394">
        <w:rPr>
          <w:rFonts w:ascii="Georgia" w:hAnsi="Georgia"/>
          <w:b/>
          <w:u w:val="single"/>
        </w:rPr>
        <w:t xml:space="preserve">The state wishes </w:t>
      </w:r>
      <w:r w:rsidRPr="000276AD">
        <w:rPr>
          <w:rFonts w:ascii="Georgia" w:hAnsi="Georgia"/>
          <w:b/>
          <w:highlight w:val="green"/>
          <w:u w:val="single"/>
        </w:rPr>
        <w:t>to have a monopoly on how people interrelate</w:t>
      </w:r>
      <w:r w:rsidRPr="00602394">
        <w:rPr>
          <w:rFonts w:ascii="Georgia" w:hAnsi="Georgia"/>
          <w:b/>
          <w:u w:val="single"/>
        </w:rPr>
        <w:t>, and so acts to prevent people from associating horizontally</w:t>
      </w:r>
      <w:r w:rsidRPr="00602394">
        <w:rPr>
          <w:rFonts w:ascii="Georgia" w:hAnsi="Georgia"/>
          <w:sz w:val="12"/>
        </w:rPr>
        <w:t xml:space="preserve">. Another example of </w:t>
      </w:r>
      <w:proofErr w:type="spellStart"/>
      <w:r w:rsidRPr="00602394">
        <w:rPr>
          <w:rFonts w:ascii="Georgia" w:hAnsi="Georgia"/>
          <w:sz w:val="12"/>
        </w:rPr>
        <w:t>antiproduction</w:t>
      </w:r>
      <w:proofErr w:type="spellEnd"/>
      <w:r w:rsidRPr="00602394">
        <w:rPr>
          <w:rFonts w:ascii="Georgia" w:hAnsi="Georgia"/>
          <w:sz w:val="12"/>
        </w:rPr>
        <w:t xml:space="preserve"> is the way that participation in imposed activities such as the requirement to work and the unpaid reproductive </w:t>
      </w:r>
      <w:proofErr w:type="spellStart"/>
      <w:r w:rsidRPr="00602394">
        <w:rPr>
          <w:rFonts w:ascii="Georgia" w:hAnsi="Georgia"/>
          <w:sz w:val="12"/>
        </w:rPr>
        <w:t>labour</w:t>
      </w:r>
      <w:proofErr w:type="spellEnd"/>
      <w:r w:rsidRPr="00602394">
        <w:rPr>
          <w:rFonts w:ascii="Georgia" w:hAnsi="Georgia"/>
          <w:sz w:val="12"/>
        </w:rPr>
        <w:t xml:space="preserve"> involved in families, leaves little time for other kinds of relationships – people don’t have time to form other assemblages either with other </w:t>
      </w:r>
      <w:r w:rsidRPr="00602394">
        <w:rPr>
          <w:rFonts w:ascii="Georgia" w:hAnsi="Georgia"/>
          <w:sz w:val="12"/>
        </w:rPr>
        <w:lastRenderedPageBreak/>
        <w:t>people or with other objects of desire. Hakim Bey has argued that this pressure to restrict connections is so strong that simply finding time and space for other forms of belonging – regardless of the goal of these other connections – is already a victory against the system.</w:t>
      </w:r>
    </w:p>
    <w:p w:rsidR="002A00B5" w:rsidRDefault="002A00B5" w:rsidP="002A00B5">
      <w:pPr>
        <w:pStyle w:val="Heading4"/>
        <w:rPr>
          <w:rFonts w:ascii="Georgia" w:hAnsi="Georgia"/>
        </w:rPr>
      </w:pPr>
    </w:p>
    <w:p w:rsidR="002A00B5" w:rsidRPr="00602394" w:rsidRDefault="002A00B5" w:rsidP="002A00B5">
      <w:pPr>
        <w:pStyle w:val="Heading4"/>
        <w:rPr>
          <w:rFonts w:ascii="Georgia" w:hAnsi="Georgia"/>
        </w:rPr>
      </w:pPr>
      <w:r w:rsidRPr="00602394">
        <w:rPr>
          <w:rFonts w:ascii="Georgia" w:hAnsi="Georgia"/>
        </w:rPr>
        <w:t xml:space="preserve">And, the politics of active desire is the only way we can promote the social relations the state seeks to suppress – this allows us to envision a truly revolutionary praxis, where difference is </w:t>
      </w:r>
      <w:proofErr w:type="gramStart"/>
      <w:r w:rsidRPr="00602394">
        <w:rPr>
          <w:rFonts w:ascii="Georgia" w:hAnsi="Georgia"/>
        </w:rPr>
        <w:t>promoted</w:t>
      </w:r>
      <w:proofErr w:type="gramEnd"/>
      <w:r w:rsidRPr="00602394">
        <w:rPr>
          <w:rFonts w:ascii="Georgia" w:hAnsi="Georgia"/>
        </w:rPr>
        <w:t xml:space="preserve"> and desire is no longer misdirected towards fascism.  </w:t>
      </w:r>
    </w:p>
    <w:p w:rsidR="002A00B5" w:rsidRPr="00602394" w:rsidRDefault="002A00B5" w:rsidP="002A00B5">
      <w:pPr>
        <w:rPr>
          <w:rFonts w:ascii="Georgia" w:hAnsi="Georgia"/>
        </w:rPr>
      </w:pPr>
      <w:proofErr w:type="spellStart"/>
      <w:r w:rsidRPr="00602394">
        <w:rPr>
          <w:rStyle w:val="Heading4Char"/>
          <w:rFonts w:ascii="Georgia" w:hAnsi="Georgia"/>
        </w:rPr>
        <w:t>Karatzogianni</w:t>
      </w:r>
      <w:proofErr w:type="spellEnd"/>
      <w:r w:rsidRPr="00602394">
        <w:rPr>
          <w:rStyle w:val="Heading4Char"/>
          <w:rFonts w:ascii="Georgia" w:hAnsi="Georgia"/>
        </w:rPr>
        <w:t xml:space="preserve"> and Robinson 13</w:t>
      </w:r>
      <w:r w:rsidRPr="00602394">
        <w:rPr>
          <w:rFonts w:ascii="Georgia" w:hAnsi="Georgia"/>
          <w:szCs w:val="22"/>
        </w:rPr>
        <w:t xml:space="preserve"> [</w:t>
      </w:r>
      <w:proofErr w:type="spellStart"/>
      <w:r w:rsidRPr="00602394">
        <w:rPr>
          <w:rFonts w:ascii="Georgia" w:hAnsi="Georgia"/>
          <w:szCs w:val="22"/>
        </w:rPr>
        <w:t>Athina</w:t>
      </w:r>
      <w:proofErr w:type="spellEnd"/>
      <w:r w:rsidRPr="00602394">
        <w:rPr>
          <w:rFonts w:ascii="Georgia" w:hAnsi="Georgia"/>
          <w:szCs w:val="22"/>
        </w:rPr>
        <w:t xml:space="preserve"> </w:t>
      </w:r>
      <w:proofErr w:type="spellStart"/>
      <w:r w:rsidRPr="00602394">
        <w:rPr>
          <w:rFonts w:ascii="Georgia" w:hAnsi="Georgia"/>
          <w:szCs w:val="22"/>
        </w:rPr>
        <w:t>Karatzogianni</w:t>
      </w:r>
      <w:proofErr w:type="spellEnd"/>
      <w:r w:rsidRPr="00602394">
        <w:rPr>
          <w:rFonts w:ascii="Georgia" w:hAnsi="Georgia"/>
          <w:szCs w:val="22"/>
        </w:rPr>
        <w:t xml:space="preserve"> and Andrew Robinson. “</w:t>
      </w:r>
      <w:proofErr w:type="spellStart"/>
      <w:r w:rsidRPr="00602394">
        <w:rPr>
          <w:rFonts w:ascii="Georgia" w:hAnsi="Georgia"/>
          <w:szCs w:val="22"/>
        </w:rPr>
        <w:t>Schizorevolutions</w:t>
      </w:r>
      <w:proofErr w:type="spellEnd"/>
      <w:r w:rsidRPr="00602394">
        <w:rPr>
          <w:rFonts w:ascii="Georgia" w:hAnsi="Georgia"/>
          <w:szCs w:val="22"/>
        </w:rPr>
        <w:t xml:space="preserve"> vs. </w:t>
      </w:r>
      <w:proofErr w:type="spellStart"/>
      <w:r w:rsidRPr="00602394">
        <w:rPr>
          <w:rFonts w:ascii="Georgia" w:hAnsi="Georgia"/>
          <w:szCs w:val="22"/>
        </w:rPr>
        <w:t>Microfascisms</w:t>
      </w:r>
      <w:proofErr w:type="spellEnd"/>
      <w:r w:rsidRPr="00602394">
        <w:rPr>
          <w:rFonts w:ascii="Georgia" w:hAnsi="Georgia"/>
          <w:szCs w:val="22"/>
        </w:rPr>
        <w:t xml:space="preserve">: A </w:t>
      </w:r>
      <w:proofErr w:type="spellStart"/>
      <w:r w:rsidRPr="00602394">
        <w:rPr>
          <w:rFonts w:ascii="Georgia" w:hAnsi="Georgia"/>
          <w:szCs w:val="22"/>
        </w:rPr>
        <w:t>Deleuzo-Neitzschean</w:t>
      </w:r>
      <w:proofErr w:type="spellEnd"/>
      <w:r w:rsidRPr="00602394">
        <w:rPr>
          <w:rFonts w:ascii="Georgia" w:hAnsi="Georgia"/>
          <w:szCs w:val="22"/>
        </w:rPr>
        <w:t xml:space="preserve"> Perspective on State, Security, and Active/Reactive Networks.” </w:t>
      </w:r>
      <w:r w:rsidRPr="00602394">
        <w:rPr>
          <w:rFonts w:ascii="Georgia" w:hAnsi="Georgia"/>
          <w:i/>
          <w:szCs w:val="22"/>
        </w:rPr>
        <w:t xml:space="preserve">From the Selected Works of </w:t>
      </w:r>
      <w:proofErr w:type="spellStart"/>
      <w:r w:rsidRPr="00602394">
        <w:rPr>
          <w:rFonts w:ascii="Georgia" w:hAnsi="Georgia"/>
          <w:i/>
          <w:szCs w:val="22"/>
        </w:rPr>
        <w:t>Athina</w:t>
      </w:r>
      <w:proofErr w:type="spellEnd"/>
      <w:r w:rsidRPr="00602394">
        <w:rPr>
          <w:rFonts w:ascii="Georgia" w:hAnsi="Georgia"/>
          <w:i/>
          <w:szCs w:val="22"/>
        </w:rPr>
        <w:t xml:space="preserve"> </w:t>
      </w:r>
      <w:proofErr w:type="spellStart"/>
      <w:r w:rsidRPr="00602394">
        <w:rPr>
          <w:rFonts w:ascii="Georgia" w:hAnsi="Georgia"/>
          <w:i/>
          <w:szCs w:val="22"/>
        </w:rPr>
        <w:t>Karatzogianni</w:t>
      </w:r>
      <w:proofErr w:type="spellEnd"/>
      <w:r w:rsidRPr="00602394">
        <w:rPr>
          <w:rFonts w:ascii="Georgia" w:hAnsi="Georgia"/>
          <w:i/>
          <w:szCs w:val="22"/>
        </w:rPr>
        <w:t xml:space="preserve">. </w:t>
      </w:r>
      <w:r w:rsidRPr="00602394">
        <w:rPr>
          <w:rFonts w:ascii="Georgia" w:hAnsi="Georgia"/>
          <w:szCs w:val="22"/>
        </w:rPr>
        <w:t>July 2013. Works.bepress.com/</w:t>
      </w:r>
      <w:proofErr w:type="spellStart"/>
      <w:r w:rsidRPr="00602394">
        <w:rPr>
          <w:rFonts w:ascii="Georgia" w:hAnsi="Georgia"/>
          <w:szCs w:val="22"/>
        </w:rPr>
        <w:t>athina_karatzogianni</w:t>
      </w:r>
      <w:proofErr w:type="spellEnd"/>
      <w:r w:rsidRPr="00602394">
        <w:rPr>
          <w:rFonts w:ascii="Georgia" w:hAnsi="Georgia"/>
          <w:szCs w:val="22"/>
        </w:rPr>
        <w:t>/19] JW</w:t>
      </w:r>
    </w:p>
    <w:p w:rsidR="002A00B5" w:rsidRPr="00602394" w:rsidRDefault="002A00B5" w:rsidP="002A00B5">
      <w:pPr>
        <w:rPr>
          <w:rFonts w:ascii="Georgia" w:hAnsi="Georgia"/>
          <w:sz w:val="12"/>
        </w:rPr>
      </w:pPr>
      <w:r w:rsidRPr="00602394">
        <w:rPr>
          <w:rFonts w:ascii="Georgia" w:hAnsi="Georgia"/>
          <w:b/>
          <w:u w:val="single"/>
        </w:rPr>
        <w:t>The impulse to condemn deviance, resistance and insurrection is disturbingly strong in academia</w:t>
      </w:r>
      <w:r w:rsidRPr="00602394">
        <w:rPr>
          <w:rFonts w:ascii="Georgia" w:hAnsi="Georgia"/>
          <w:sz w:val="12"/>
        </w:rPr>
        <w:t xml:space="preserve">, and doubtless strengthened by revulsion against network terror. Yet </w:t>
      </w:r>
      <w:r w:rsidRPr="00602394">
        <w:rPr>
          <w:rFonts w:ascii="Georgia" w:hAnsi="Georgia"/>
          <w:b/>
          <w:u w:val="single"/>
        </w:rPr>
        <w:t xml:space="preserve">this </w:t>
      </w:r>
      <w:r w:rsidRPr="000276AD">
        <w:rPr>
          <w:rFonts w:ascii="Georgia" w:hAnsi="Georgia"/>
          <w:b/>
          <w:highlight w:val="green"/>
          <w:u w:val="single"/>
        </w:rPr>
        <w:t>networked rebellion of the excluded is the key to</w:t>
      </w:r>
      <w:r w:rsidRPr="00602394">
        <w:rPr>
          <w:rFonts w:ascii="Georgia" w:hAnsi="Georgia"/>
          <w:b/>
          <w:u w:val="single"/>
        </w:rPr>
        <w:t xml:space="preserve"> hopes for </w:t>
      </w:r>
      <w:r w:rsidRPr="000276AD">
        <w:rPr>
          <w:rFonts w:ascii="Georgia" w:hAnsi="Georgia"/>
          <w:b/>
          <w:highlight w:val="green"/>
          <w:u w:val="single"/>
        </w:rPr>
        <w:t>a better world</w:t>
      </w:r>
      <w:r w:rsidRPr="000276AD">
        <w:rPr>
          <w:rFonts w:ascii="Georgia" w:hAnsi="Georgia"/>
          <w:sz w:val="12"/>
          <w:highlight w:val="green"/>
        </w:rPr>
        <w:t>.</w:t>
      </w:r>
      <w:r w:rsidRPr="00602394">
        <w:rPr>
          <w:rFonts w:ascii="Georgia" w:hAnsi="Georgia"/>
          <w:sz w:val="12"/>
        </w:rPr>
        <w:t xml:space="preserve"> In the spiral of terror between states and movements, it is important to </w:t>
      </w:r>
      <w:proofErr w:type="spellStart"/>
      <w:r w:rsidRPr="00602394">
        <w:rPr>
          <w:rFonts w:ascii="Georgia" w:hAnsi="Georgia"/>
          <w:sz w:val="12"/>
        </w:rPr>
        <w:t>recognise</w:t>
      </w:r>
      <w:proofErr w:type="spellEnd"/>
      <w:r w:rsidRPr="00602394">
        <w:rPr>
          <w:rFonts w:ascii="Georgia" w:hAnsi="Georgia"/>
          <w:sz w:val="12"/>
        </w:rPr>
        <w:t xml:space="preserve"> that </w:t>
      </w:r>
      <w:r w:rsidRPr="00602394">
        <w:rPr>
          <w:rFonts w:ascii="Georgia" w:hAnsi="Georgia"/>
          <w:b/>
          <w:u w:val="single"/>
        </w:rPr>
        <w:t>the source is the state and the weak point is in the movements</w:t>
      </w:r>
      <w:r w:rsidRPr="00602394">
        <w:rPr>
          <w:rFonts w:ascii="Georgia" w:hAnsi="Georgia"/>
          <w:sz w:val="12"/>
        </w:rPr>
        <w:t xml:space="preserve">. In today’s social war, the Other is not even accorded the </w:t>
      </w:r>
      <w:proofErr w:type="spellStart"/>
      <w:r w:rsidRPr="00602394">
        <w:rPr>
          <w:rFonts w:ascii="Georgia" w:hAnsi="Georgia"/>
          <w:sz w:val="12"/>
        </w:rPr>
        <w:t>honour</w:t>
      </w:r>
      <w:proofErr w:type="spellEnd"/>
      <w:r w:rsidRPr="00602394">
        <w:rPr>
          <w:rFonts w:ascii="Georgia" w:hAnsi="Georgia"/>
          <w:sz w:val="12"/>
        </w:rPr>
        <w:t xml:space="preserve"> of being an enemy in a fair fight. As long as social conflicts are seen through a statist frame, social war is doomed to continue, because discursive exclusion produces social war as its underside, and renders resistance both necessary and justified. </w:t>
      </w:r>
      <w:r w:rsidRPr="00602394">
        <w:rPr>
          <w:rFonts w:ascii="Georgia" w:hAnsi="Georgia"/>
          <w:b/>
          <w:u w:val="single"/>
        </w:rPr>
        <w:t>The cycle of terror starts with the state: its terror at an existential level of losing control and fixity.</w:t>
      </w:r>
      <w:r w:rsidRPr="00602394">
        <w:rPr>
          <w:rFonts w:ascii="Georgia" w:hAnsi="Georgia"/>
          <w:sz w:val="12"/>
        </w:rPr>
        <w:t xml:space="preserve"> This terrified state produces state terror and thereby creates the conditions for movement terror. It is naive to look for a way out from this side of the equation. </w:t>
      </w:r>
      <w:r w:rsidRPr="000276AD">
        <w:rPr>
          <w:rFonts w:ascii="Georgia" w:hAnsi="Georgia"/>
          <w:b/>
          <w:highlight w:val="green"/>
          <w:u w:val="single"/>
        </w:rPr>
        <w:t>State terror can end only when the state</w:t>
      </w:r>
      <w:r w:rsidRPr="00602394">
        <w:rPr>
          <w:rFonts w:ascii="Georgia" w:hAnsi="Georgia"/>
          <w:b/>
          <w:u w:val="single"/>
        </w:rPr>
        <w:t xml:space="preserve">, both </w:t>
      </w:r>
      <w:r w:rsidRPr="000276AD">
        <w:rPr>
          <w:rFonts w:ascii="Georgia" w:hAnsi="Georgia"/>
          <w:b/>
          <w:highlight w:val="green"/>
          <w:u w:val="single"/>
        </w:rPr>
        <w:t>accepts the proliferation of networks beyond its control, and adopts a</w:t>
      </w:r>
      <w:r w:rsidRPr="00602394">
        <w:rPr>
          <w:rFonts w:ascii="Georgia" w:hAnsi="Georgia"/>
          <w:b/>
          <w:u w:val="single"/>
        </w:rPr>
        <w:t xml:space="preserve"> </w:t>
      </w:r>
      <w:proofErr w:type="gramStart"/>
      <w:r w:rsidRPr="00602394">
        <w:rPr>
          <w:rFonts w:ascii="Georgia" w:hAnsi="Georgia"/>
          <w:b/>
          <w:u w:val="single"/>
        </w:rPr>
        <w:t xml:space="preserve">more </w:t>
      </w:r>
      <w:r w:rsidRPr="000276AD">
        <w:rPr>
          <w:rFonts w:ascii="Georgia" w:hAnsi="Georgia"/>
          <w:b/>
          <w:highlight w:val="green"/>
          <w:u w:val="single"/>
        </w:rPr>
        <w:t>humble</w:t>
      </w:r>
      <w:proofErr w:type="gramEnd"/>
      <w:r w:rsidRPr="000276AD">
        <w:rPr>
          <w:rFonts w:ascii="Georgia" w:hAnsi="Georgia"/>
          <w:b/>
          <w:highlight w:val="green"/>
          <w:u w:val="single"/>
        </w:rPr>
        <w:t xml:space="preserve"> role for itself</w:t>
      </w:r>
      <w:r w:rsidRPr="00602394">
        <w:rPr>
          <w:rFonts w:ascii="Georgia" w:hAnsi="Georgia"/>
          <w:b/>
          <w:u w:val="single"/>
        </w:rPr>
        <w:t xml:space="preserve">, or </w:t>
      </w:r>
      <w:r w:rsidRPr="000276AD">
        <w:rPr>
          <w:rFonts w:ascii="Georgia" w:hAnsi="Georgia"/>
          <w:b/>
          <w:highlight w:val="green"/>
          <w:u w:val="single"/>
        </w:rPr>
        <w:t xml:space="preserve">when </w:t>
      </w:r>
      <w:r w:rsidRPr="00602394">
        <w:rPr>
          <w:rFonts w:ascii="Georgia" w:hAnsi="Georgia"/>
          <w:b/>
          <w:u w:val="single"/>
        </w:rPr>
        <w:t xml:space="preserve">it collapses or is </w:t>
      </w:r>
      <w:r w:rsidRPr="000276AD">
        <w:rPr>
          <w:rFonts w:ascii="Georgia" w:hAnsi="Georgia"/>
          <w:b/>
          <w:highlight w:val="green"/>
          <w:u w:val="single"/>
        </w:rPr>
        <w:t>destroyed</w:t>
      </w:r>
      <w:r w:rsidRPr="00602394">
        <w:rPr>
          <w:rFonts w:ascii="Georgia" w:hAnsi="Georgia"/>
          <w:sz w:val="12"/>
        </w:rPr>
        <w:t xml:space="preserve">. On the other side, </w:t>
      </w:r>
      <w:r w:rsidRPr="000276AD">
        <w:rPr>
          <w:rFonts w:ascii="Georgia" w:hAnsi="Georgia"/>
          <w:b/>
          <w:highlight w:val="green"/>
          <w:u w:val="single"/>
        </w:rPr>
        <w:t>we should find hope in the proliferation of resistance among the excluded</w:t>
      </w:r>
      <w:r w:rsidRPr="00602394">
        <w:rPr>
          <w:rFonts w:ascii="Georgia" w:hAnsi="Georgia"/>
          <w:b/>
          <w:u w:val="single"/>
        </w:rPr>
        <w:t>. We need to see in movements of the excluded the radical potential and not only the reactive distortions</w:t>
      </w:r>
      <w:r w:rsidRPr="00602394">
        <w:rPr>
          <w:rFonts w:ascii="Georgia" w:hAnsi="Georgia"/>
          <w:sz w:val="12"/>
        </w:rPr>
        <w:t xml:space="preserve">. To take Tupac Shakur’s metaphor, we need to see the rose that grows from concrete, not merely the thorns. The problem is, rather, that </w:t>
      </w:r>
      <w:r w:rsidRPr="00602394">
        <w:rPr>
          <w:rFonts w:ascii="Georgia" w:hAnsi="Georgia"/>
          <w:b/>
          <w:u w:val="single"/>
        </w:rPr>
        <w:t>many of the movements on the network side of the equation are still thinking, seeing and feeling like states. Such movements are potential bearers of the Other of the state-form, of networks as alternatives to states, a</w:t>
      </w:r>
      <w:r w:rsidRPr="00602394">
        <w:rPr>
          <w:rFonts w:ascii="Georgia" w:hAnsi="Georgia"/>
          <w:sz w:val="12"/>
        </w:rPr>
        <w:t xml:space="preserve">ffinity against hegemony, abundance against scarcity. The question thus becomes how they can learn to </w:t>
      </w:r>
      <w:proofErr w:type="spellStart"/>
      <w:r w:rsidRPr="00602394">
        <w:rPr>
          <w:rFonts w:ascii="Georgia" w:hAnsi="Georgia"/>
          <w:sz w:val="12"/>
        </w:rPr>
        <w:t>valorise</w:t>
      </w:r>
      <w:proofErr w:type="spellEnd"/>
      <w:r w:rsidRPr="00602394">
        <w:rPr>
          <w:rFonts w:ascii="Georgia" w:hAnsi="Georgia"/>
          <w:sz w:val="12"/>
        </w:rPr>
        <w:t xml:space="preserve"> what they are -- autonomous affinity-networks -- rather than </w:t>
      </w:r>
      <w:proofErr w:type="spellStart"/>
      <w:r w:rsidRPr="00602394">
        <w:rPr>
          <w:rFonts w:ascii="Georgia" w:hAnsi="Georgia"/>
          <w:sz w:val="12"/>
        </w:rPr>
        <w:t>internalising</w:t>
      </w:r>
      <w:proofErr w:type="spellEnd"/>
      <w:r w:rsidRPr="00602394">
        <w:rPr>
          <w:rFonts w:ascii="Georgia" w:hAnsi="Georgia"/>
          <w:sz w:val="12"/>
        </w:rPr>
        <w:t xml:space="preserve"> majoritarian norms. For instance, in terms of the impact of </w:t>
      </w:r>
      <w:proofErr w:type="spellStart"/>
      <w:r w:rsidRPr="00602394">
        <w:rPr>
          <w:rFonts w:ascii="Georgia" w:hAnsi="Georgia"/>
          <w:sz w:val="12"/>
        </w:rPr>
        <w:t>technosocial</w:t>
      </w:r>
      <w:proofErr w:type="spellEnd"/>
      <w:r w:rsidRPr="00602394">
        <w:rPr>
          <w:rFonts w:ascii="Georgia" w:hAnsi="Georgia"/>
          <w:sz w:val="12"/>
        </w:rPr>
        <w:t xml:space="preserve">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w:t>
      </w:r>
      <w:proofErr w:type="spellStart"/>
      <w:r w:rsidRPr="00602394">
        <w:rPr>
          <w:rFonts w:ascii="Georgia" w:hAnsi="Georgia"/>
          <w:sz w:val="12"/>
        </w:rPr>
        <w:t>non exploitative</w:t>
      </w:r>
      <w:proofErr w:type="spellEnd"/>
      <w:r w:rsidRPr="00602394">
        <w:rPr>
          <w:rFonts w:ascii="Georgia" w:hAnsi="Georgia"/>
          <w:sz w:val="12"/>
        </w:rPr>
        <w:t xml:space="preserve"> form of production (</w:t>
      </w:r>
      <w:proofErr w:type="spellStart"/>
      <w:r w:rsidRPr="00602394">
        <w:rPr>
          <w:rFonts w:ascii="Georgia" w:hAnsi="Georgia"/>
          <w:sz w:val="12"/>
        </w:rPr>
        <w:t>Karatzogianni</w:t>
      </w:r>
      <w:proofErr w:type="spellEnd"/>
      <w:r w:rsidRPr="00602394">
        <w:rPr>
          <w:rFonts w:ascii="Georgia" w:hAnsi="Georgia"/>
          <w:sz w:val="12"/>
        </w:rPr>
        <w:t xml:space="preserve"> and </w:t>
      </w:r>
      <w:proofErr w:type="spellStart"/>
      <w:r w:rsidRPr="00602394">
        <w:rPr>
          <w:rFonts w:ascii="Georgia" w:hAnsi="Georgia"/>
          <w:sz w:val="12"/>
        </w:rPr>
        <w:t>Schandorf</w:t>
      </w:r>
      <w:proofErr w:type="spellEnd"/>
      <w:r w:rsidRPr="00602394">
        <w:rPr>
          <w:rFonts w:ascii="Georgia" w:hAnsi="Georgia"/>
          <w:sz w:val="12"/>
        </w:rPr>
        <w:t xml:space="preserve">, 2012). Here the exception may like in the global justice movements and Occupy, although still here the discourse remains often in reactive mode, due to state crackdowns experienced by the movements. </w:t>
      </w:r>
      <w:r w:rsidRPr="000276AD">
        <w:rPr>
          <w:rFonts w:ascii="Georgia" w:hAnsi="Georgia"/>
          <w:b/>
          <w:highlight w:val="green"/>
          <w:u w:val="single"/>
        </w:rPr>
        <w:t>There is</w:t>
      </w:r>
      <w:r w:rsidRPr="00602394">
        <w:rPr>
          <w:rFonts w:ascii="Georgia" w:hAnsi="Georgia"/>
          <w:b/>
          <w:u w:val="single"/>
        </w:rPr>
        <w:t xml:space="preserve"> a great </w:t>
      </w:r>
      <w:r w:rsidRPr="000276AD">
        <w:rPr>
          <w:rFonts w:ascii="Georgia" w:hAnsi="Georgia"/>
          <w:b/>
          <w:highlight w:val="green"/>
          <w:u w:val="single"/>
        </w:rPr>
        <w:t>need to</w:t>
      </w:r>
      <w:r w:rsidRPr="00602394">
        <w:rPr>
          <w:rFonts w:ascii="Georgia" w:hAnsi="Georgia"/>
          <w:b/>
          <w:u w:val="single"/>
        </w:rPr>
        <w:t xml:space="preserve"> find ways to </w:t>
      </w:r>
      <w:proofErr w:type="spellStart"/>
      <w:r w:rsidRPr="000276AD">
        <w:rPr>
          <w:rFonts w:ascii="Georgia" w:hAnsi="Georgia"/>
          <w:b/>
          <w:highlight w:val="green"/>
          <w:u w:val="single"/>
        </w:rPr>
        <w:t>energise</w:t>
      </w:r>
      <w:proofErr w:type="spellEnd"/>
      <w:r w:rsidRPr="000276AD">
        <w:rPr>
          <w:rFonts w:ascii="Georgia" w:hAnsi="Georgia"/>
          <w:b/>
          <w:highlight w:val="green"/>
          <w:u w:val="single"/>
        </w:rPr>
        <w:t xml:space="preserve"> hope against fear</w:t>
      </w:r>
      <w:r w:rsidRPr="00602394">
        <w:rPr>
          <w:rFonts w:ascii="Georgia" w:hAnsi="Georgia"/>
          <w:b/>
          <w:u w:val="single"/>
        </w:rPr>
        <w:t xml:space="preserve">. Hope </w:t>
      </w:r>
      <w:r w:rsidRPr="000276AD">
        <w:rPr>
          <w:rFonts w:ascii="Georgia" w:hAnsi="Georgia"/>
          <w:b/>
          <w:highlight w:val="green"/>
          <w:u w:val="single"/>
        </w:rPr>
        <w:t>as an active force</w:t>
      </w:r>
      <w:r w:rsidRPr="00602394">
        <w:rPr>
          <w:rFonts w:ascii="Georgia" w:hAnsi="Georgia"/>
          <w:b/>
          <w:u w:val="single"/>
        </w:rPr>
        <w:t xml:space="preserve"> can be </w:t>
      </w:r>
      <w:r w:rsidRPr="000276AD">
        <w:rPr>
          <w:rFonts w:ascii="Georgia" w:hAnsi="Georgia"/>
          <w:b/>
          <w:highlight w:val="green"/>
          <w:u w:val="single"/>
        </w:rPr>
        <w:t>counterposed to</w:t>
      </w:r>
      <w:r w:rsidRPr="00602394">
        <w:rPr>
          <w:rFonts w:ascii="Georgia" w:hAnsi="Georgia"/>
          <w:b/>
          <w:u w:val="single"/>
        </w:rPr>
        <w:t xml:space="preserve"> the </w:t>
      </w:r>
      <w:r w:rsidRPr="000276AD">
        <w:rPr>
          <w:rFonts w:ascii="Georgia" w:hAnsi="Georgia"/>
          <w:b/>
          <w:highlight w:val="green"/>
          <w:u w:val="single"/>
        </w:rPr>
        <w:t>reactive</w:t>
      </w:r>
      <w:r w:rsidRPr="00602394">
        <w:rPr>
          <w:rFonts w:ascii="Georgia" w:hAnsi="Georgia"/>
          <w:b/>
          <w:u w:val="single"/>
        </w:rPr>
        <w:t xml:space="preserve"> power of </w:t>
      </w:r>
      <w:r w:rsidRPr="000276AD">
        <w:rPr>
          <w:rFonts w:ascii="Georgia" w:hAnsi="Georgia"/>
          <w:b/>
          <w:highlight w:val="green"/>
          <w:u w:val="single"/>
        </w:rPr>
        <w:t>fear</w:t>
      </w:r>
      <w:r w:rsidRPr="00602394">
        <w:rPr>
          <w:rFonts w:ascii="Georgia" w:hAnsi="Georgia"/>
          <w:b/>
          <w:u w:val="single"/>
        </w:rPr>
        <w:t>.</w:t>
      </w:r>
      <w:r w:rsidRPr="00602394">
        <w:rPr>
          <w:rFonts w:ascii="Georgia" w:hAnsi="Georgia"/>
          <w:sz w:val="12"/>
        </w:rPr>
        <w:t xml:space="preserve"> </w:t>
      </w:r>
      <w:r w:rsidRPr="00602394">
        <w:rPr>
          <w:rFonts w:ascii="Georgia" w:hAnsi="Georgia"/>
          <w:b/>
          <w:u w:val="single"/>
        </w:rPr>
        <w:t xml:space="preserve">People are not in fact </w:t>
      </w:r>
      <w:proofErr w:type="gramStart"/>
      <w:r w:rsidRPr="00602394">
        <w:rPr>
          <w:rFonts w:ascii="Georgia" w:hAnsi="Georgia"/>
          <w:b/>
          <w:u w:val="single"/>
        </w:rPr>
        <w:t>powerless, but</w:t>
      </w:r>
      <w:proofErr w:type="gramEnd"/>
      <w:r w:rsidRPr="00602394">
        <w:rPr>
          <w:rFonts w:ascii="Georgia" w:hAnsi="Georgia"/>
          <w:b/>
          <w:u w:val="single"/>
        </w:rPr>
        <w:t xml:space="preserve"> are made to feel powerless </w:t>
      </w:r>
      <w:r w:rsidRPr="000276AD">
        <w:rPr>
          <w:rFonts w:ascii="Georgia" w:hAnsi="Georgia"/>
          <w:b/>
          <w:highlight w:val="green"/>
          <w:u w:val="single"/>
        </w:rPr>
        <w:t>by the pervasiveness of the dominant social fantasy and of separation. This yields a temptation to fall back on the power of ‘the powerful’, those who gain a kind of distorted agency through alienation</w:t>
      </w:r>
      <w:r w:rsidRPr="00602394">
        <w:rPr>
          <w:rFonts w:ascii="Georgia" w:hAnsi="Georgia"/>
          <w:sz w:val="12"/>
        </w:rPr>
        <w:t xml:space="preserve">. </w:t>
      </w:r>
      <w:r w:rsidRPr="00602394">
        <w:rPr>
          <w:rFonts w:ascii="Georgia" w:hAnsi="Georgia"/>
          <w:b/>
          <w:u w:val="single"/>
        </w:rPr>
        <w:t xml:space="preserve">But powerlessness and constituted power are both effects of alienation, which can be broken down by creating affinity-network forms of life. An emotional shift can thus be enough to </w:t>
      </w:r>
      <w:proofErr w:type="spellStart"/>
      <w:r w:rsidRPr="00602394">
        <w:rPr>
          <w:rFonts w:ascii="Georgia" w:hAnsi="Georgia"/>
          <w:b/>
          <w:u w:val="single"/>
        </w:rPr>
        <w:t>revolutionise</w:t>
      </w:r>
      <w:proofErr w:type="spellEnd"/>
      <w:r w:rsidRPr="00602394">
        <w:rPr>
          <w:rFonts w:ascii="Georgia" w:hAnsi="Georgia"/>
          <w:b/>
          <w:u w:val="single"/>
        </w:rPr>
        <w:t xml:space="preserve"> subjectivities. </w:t>
      </w:r>
      <w:r w:rsidRPr="00602394">
        <w:rPr>
          <w:rFonts w:ascii="Georgia" w:hAnsi="Georgia"/>
          <w:sz w:val="12"/>
        </w:rPr>
        <w:t xml:space="preserve">Hence, as </w:t>
      </w:r>
      <w:proofErr w:type="spellStart"/>
      <w:r w:rsidRPr="00602394">
        <w:rPr>
          <w:rFonts w:ascii="Georgia" w:hAnsi="Georgia"/>
          <w:sz w:val="12"/>
        </w:rPr>
        <w:t>Vaneigem</w:t>
      </w:r>
      <w:proofErr w:type="spellEnd"/>
      <w:r w:rsidRPr="00602394">
        <w:rPr>
          <w:rFonts w:ascii="Georgia" w:hAnsi="Georgia"/>
          <w:sz w:val="12"/>
        </w:rPr>
        <w:t xml:space="preserve"> argues, ‘[t]o work for delight and authentic festivity is barely distinguishable from preparing for a general insurrection’ (</w:t>
      </w:r>
      <w:proofErr w:type="spellStart"/>
      <w:r w:rsidRPr="00602394">
        <w:rPr>
          <w:rFonts w:ascii="Georgia" w:hAnsi="Georgia"/>
          <w:sz w:val="12"/>
        </w:rPr>
        <w:t>Vaneigem</w:t>
      </w:r>
      <w:proofErr w:type="spellEnd"/>
      <w:r w:rsidRPr="00602394">
        <w:rPr>
          <w:rFonts w:ascii="Georgia" w:hAnsi="Georgia"/>
          <w:sz w:val="12"/>
        </w:rPr>
        <w:t xml:space="preserve"> 1967: 50-1). It has been argued in utopian studies that fear and hope form part of a continuum, expressing ‘aspects of affective ambivalence’ connected to the indeterminacy of the future (McManus 2005). </w:t>
      </w:r>
      <w:r w:rsidRPr="00602394">
        <w:rPr>
          <w:rFonts w:ascii="Georgia" w:hAnsi="Georgia"/>
          <w:b/>
          <w:u w:val="single"/>
        </w:rPr>
        <w:t>The type of hope needed is active and immanent, brought into the present as a propulsive force rather than deferred to the future</w:t>
      </w:r>
      <w:r w:rsidRPr="00602394">
        <w:rPr>
          <w:rFonts w:ascii="Georgia" w:hAnsi="Georgia"/>
          <w:sz w:val="12"/>
        </w:rPr>
        <w:t xml:space="preserve">. Deleuze and </w:t>
      </w:r>
      <w:proofErr w:type="spellStart"/>
      <w:r w:rsidRPr="00602394">
        <w:rPr>
          <w:rFonts w:ascii="Georgia" w:hAnsi="Georgia"/>
          <w:sz w:val="12"/>
        </w:rPr>
        <w:t>Guattari</w:t>
      </w:r>
      <w:proofErr w:type="spellEnd"/>
      <w:r w:rsidRPr="00602394">
        <w:rPr>
          <w:rFonts w:ascii="Georgia" w:hAnsi="Georgia"/>
          <w:sz w:val="12"/>
        </w:rPr>
        <w:t xml:space="preserve"> use the term ‘absolute </w:t>
      </w:r>
      <w:proofErr w:type="spellStart"/>
      <w:r w:rsidRPr="00602394">
        <w:rPr>
          <w:rFonts w:ascii="Georgia" w:hAnsi="Georgia"/>
          <w:sz w:val="12"/>
        </w:rPr>
        <w:t>deterritorialisation</w:t>
      </w:r>
      <w:proofErr w:type="spellEnd"/>
      <w:r w:rsidRPr="00602394">
        <w:rPr>
          <w:rFonts w:ascii="Georgia" w:hAnsi="Georgia"/>
          <w:sz w:val="12"/>
        </w:rPr>
        <w:t xml:space="preserve">’ for this possibility. In his work on conflict transformation, John Paul </w:t>
      </w:r>
      <w:proofErr w:type="spellStart"/>
      <w:r w:rsidRPr="00602394">
        <w:rPr>
          <w:rFonts w:ascii="Georgia" w:hAnsi="Georgia"/>
          <w:sz w:val="12"/>
        </w:rPr>
        <w:t>Lederach</w:t>
      </w:r>
      <w:proofErr w:type="spellEnd"/>
      <w:r w:rsidRPr="00602394">
        <w:rPr>
          <w:rFonts w:ascii="Georgia" w:hAnsi="Georgia"/>
          <w:sz w:val="12"/>
        </w:rPr>
        <w:t xml:space="preserve"> </w:t>
      </w:r>
      <w:proofErr w:type="spellStart"/>
      <w:r w:rsidRPr="00602394">
        <w:rPr>
          <w:rFonts w:ascii="Georgia" w:hAnsi="Georgia"/>
          <w:sz w:val="12"/>
        </w:rPr>
        <w:t>emphasises</w:t>
      </w:r>
      <w:proofErr w:type="spellEnd"/>
      <w:r w:rsidRPr="00602394">
        <w:rPr>
          <w:rFonts w:ascii="Georgia" w:hAnsi="Georgia"/>
          <w:sz w:val="12"/>
        </w:rPr>
        <w:t xml:space="preserve"> the need to turn negative energies into creative energies and </w:t>
      </w:r>
      <w:proofErr w:type="spellStart"/>
      <w:r w:rsidRPr="00602394">
        <w:rPr>
          <w:rFonts w:ascii="Georgia" w:hAnsi="Georgia"/>
          <w:sz w:val="12"/>
        </w:rPr>
        <w:t>mobilising</w:t>
      </w:r>
      <w:proofErr w:type="spellEnd"/>
      <w:r w:rsidRPr="00602394">
        <w:rPr>
          <w:rFonts w:ascii="Georgia" w:hAnsi="Georgia"/>
          <w:sz w:val="12"/>
        </w:rPr>
        <w:t xml:space="preserve"> hope against fear (</w:t>
      </w:r>
      <w:proofErr w:type="spellStart"/>
      <w:r w:rsidRPr="00602394">
        <w:rPr>
          <w:rFonts w:ascii="Georgia" w:hAnsi="Georgia"/>
          <w:sz w:val="12"/>
        </w:rPr>
        <w:t>Lederach</w:t>
      </w:r>
      <w:proofErr w:type="spellEnd"/>
      <w:r w:rsidRPr="00602394">
        <w:rPr>
          <w:rFonts w:ascii="Georgia" w:hAnsi="Georgia"/>
          <w:sz w:val="12"/>
        </w:rPr>
        <w:t xml:space="preserve"> and </w:t>
      </w:r>
      <w:proofErr w:type="spellStart"/>
      <w:r w:rsidRPr="00602394">
        <w:rPr>
          <w:rFonts w:ascii="Georgia" w:hAnsi="Georgia"/>
          <w:sz w:val="12"/>
        </w:rPr>
        <w:t>Maiese</w:t>
      </w:r>
      <w:proofErr w:type="spellEnd"/>
      <w:r w:rsidRPr="00602394">
        <w:rPr>
          <w:rFonts w:ascii="Georgia" w:hAnsi="Georgia"/>
          <w:sz w:val="12"/>
        </w:rPr>
        <w:t xml:space="preserve">, n.d.: 2-3; </w:t>
      </w:r>
      <w:proofErr w:type="spellStart"/>
      <w:r w:rsidRPr="00602394">
        <w:rPr>
          <w:rFonts w:ascii="Georgia" w:hAnsi="Georgia"/>
          <w:sz w:val="12"/>
        </w:rPr>
        <w:t>Lederach</w:t>
      </w:r>
      <w:proofErr w:type="spellEnd"/>
      <w:r w:rsidRPr="00602394">
        <w:rPr>
          <w:rFonts w:ascii="Georgia" w:hAnsi="Georgia"/>
          <w:sz w:val="12"/>
        </w:rPr>
        <w:t xml:space="preserve">, 2005). How is this change in vital energies to be accomplished? Deleuze and </w:t>
      </w:r>
      <w:proofErr w:type="spellStart"/>
      <w:r w:rsidRPr="00602394">
        <w:rPr>
          <w:rFonts w:ascii="Georgia" w:hAnsi="Georgia"/>
          <w:sz w:val="12"/>
        </w:rPr>
        <w:t>Guattari</w:t>
      </w:r>
      <w:proofErr w:type="spellEnd"/>
      <w:r w:rsidRPr="00602394">
        <w:rPr>
          <w:rFonts w:ascii="Georgia" w:hAnsi="Georgia"/>
          <w:sz w:val="12"/>
        </w:rPr>
        <w:t xml:space="preserve"> invoke a figure of the shaman as a way to overcome reactive energies (1983: 167-8). </w:t>
      </w:r>
      <w:r w:rsidRPr="000276AD">
        <w:rPr>
          <w:rFonts w:ascii="Georgia" w:hAnsi="Georgia"/>
          <w:b/>
          <w:highlight w:val="green"/>
          <w:u w:val="single"/>
        </w:rPr>
        <w:t xml:space="preserve">They call for a </w:t>
      </w:r>
      <w:r w:rsidRPr="00602394">
        <w:rPr>
          <w:rFonts w:ascii="Georgia" w:hAnsi="Georgia"/>
          <w:b/>
          <w:u w:val="single"/>
        </w:rPr>
        <w:t xml:space="preserve">type of </w:t>
      </w:r>
      <w:r w:rsidRPr="000276AD">
        <w:rPr>
          <w:rFonts w:ascii="Georgia" w:hAnsi="Georgia"/>
          <w:b/>
          <w:highlight w:val="green"/>
          <w:u w:val="single"/>
        </w:rPr>
        <w:t xml:space="preserve">revolutionary social movement ‘that </w:t>
      </w:r>
      <w:r w:rsidRPr="000276AD">
        <w:rPr>
          <w:rFonts w:ascii="Georgia" w:hAnsi="Georgia"/>
          <w:b/>
          <w:highlight w:val="green"/>
          <w:u w:val="single"/>
        </w:rPr>
        <w:lastRenderedPageBreak/>
        <w:t>follows the lines of escape of desire</w:t>
      </w:r>
      <w:r w:rsidRPr="00602394">
        <w:rPr>
          <w:rFonts w:ascii="Georgia" w:hAnsi="Georgia"/>
          <w:b/>
          <w:u w:val="single"/>
        </w:rPr>
        <w:t>; breaches the wall and causes flows to move; assembles its machines and its groups-in-fusion in the enclaves or at the periphery’</w:t>
      </w:r>
      <w:r w:rsidRPr="00602394">
        <w:rPr>
          <w:rFonts w:ascii="Georgia" w:hAnsi="Georgia"/>
          <w:sz w:val="12"/>
        </w:rPr>
        <w:t xml:space="preserve">, countering reactive energies (ibid. 277). In looking at how </w:t>
      </w:r>
      <w:r w:rsidRPr="00602394">
        <w:rPr>
          <w:rFonts w:ascii="Georgia" w:hAnsi="Georgia"/>
          <w:b/>
          <w:u w:val="single"/>
        </w:rPr>
        <w:t>this might operate in practice</w:t>
      </w:r>
      <w:r w:rsidRPr="00602394">
        <w:rPr>
          <w:rFonts w:ascii="Georgia" w:hAnsi="Georgia"/>
          <w:sz w:val="12"/>
        </w:rPr>
        <w:t xml:space="preserve">, let us examine briefly </w:t>
      </w:r>
      <w:r w:rsidRPr="000276AD">
        <w:rPr>
          <w:rFonts w:ascii="Georgia" w:hAnsi="Georgia"/>
          <w:b/>
          <w:highlight w:val="green"/>
          <w:u w:val="single"/>
        </w:rPr>
        <w:t>[like] the Colombian feminist anti-militarist group</w:t>
      </w:r>
      <w:r w:rsidRPr="00602394">
        <w:rPr>
          <w:rFonts w:ascii="Georgia" w:hAnsi="Georgia"/>
          <w:b/>
          <w:u w:val="single"/>
        </w:rPr>
        <w:t xml:space="preserve"> La </w:t>
      </w:r>
      <w:proofErr w:type="spellStart"/>
      <w:r w:rsidRPr="00602394">
        <w:rPr>
          <w:rFonts w:ascii="Georgia" w:hAnsi="Georgia"/>
          <w:b/>
          <w:u w:val="single"/>
        </w:rPr>
        <w:t>Ruta</w:t>
      </w:r>
      <w:proofErr w:type="spellEnd"/>
      <w:r w:rsidRPr="00602394">
        <w:rPr>
          <w:rFonts w:ascii="Georgia" w:hAnsi="Georgia"/>
          <w:b/>
          <w:u w:val="single"/>
        </w:rPr>
        <w:t xml:space="preserve"> Pacifica de las </w:t>
      </w:r>
      <w:proofErr w:type="spellStart"/>
      <w:r w:rsidRPr="00602394">
        <w:rPr>
          <w:rFonts w:ascii="Georgia" w:hAnsi="Georgia"/>
          <w:b/>
          <w:u w:val="single"/>
        </w:rPr>
        <w:t>Mujere</w:t>
      </w:r>
      <w:r w:rsidRPr="00602394">
        <w:rPr>
          <w:rFonts w:ascii="Georgia" w:hAnsi="Georgia"/>
          <w:sz w:val="12"/>
        </w:rPr>
        <w:t>s</w:t>
      </w:r>
      <w:proofErr w:type="spellEnd"/>
      <w:r w:rsidRPr="00602394">
        <w:rPr>
          <w:rFonts w:ascii="Georgia" w:hAnsi="Georgia"/>
          <w:sz w:val="12"/>
        </w:rPr>
        <w:t xml:space="preserve">. In particular, </w:t>
      </w:r>
      <w:r w:rsidRPr="000276AD">
        <w:rPr>
          <w:rFonts w:ascii="Georgia" w:hAnsi="Georgia"/>
          <w:b/>
          <w:highlight w:val="green"/>
          <w:u w:val="single"/>
        </w:rPr>
        <w:t xml:space="preserve">the aspects of social weaving and collective mourning </w:t>
      </w:r>
      <w:r w:rsidRPr="00602394">
        <w:rPr>
          <w:rFonts w:ascii="Georgia" w:hAnsi="Georgia"/>
          <w:b/>
          <w:u w:val="single"/>
        </w:rPr>
        <w:t xml:space="preserve">prominent in their methodology </w:t>
      </w:r>
      <w:r w:rsidRPr="000276AD">
        <w:rPr>
          <w:rFonts w:ascii="Georgia" w:hAnsi="Georgia"/>
          <w:b/>
          <w:highlight w:val="green"/>
          <w:u w:val="single"/>
        </w:rPr>
        <w:t xml:space="preserve">are crucial forms </w:t>
      </w:r>
      <w:r w:rsidRPr="00602394">
        <w:rPr>
          <w:rFonts w:ascii="Georgia" w:hAnsi="Georgia"/>
          <w:b/>
          <w:u w:val="single"/>
        </w:rPr>
        <w:t xml:space="preserve">of creative shamanism, </w:t>
      </w:r>
      <w:r w:rsidRPr="000276AD">
        <w:rPr>
          <w:rFonts w:ascii="Georgia" w:hAnsi="Georgia"/>
          <w:b/>
          <w:highlight w:val="green"/>
          <w:u w:val="single"/>
        </w:rPr>
        <w:t>which turns fear into hope</w:t>
      </w:r>
      <w:r w:rsidRPr="00602394">
        <w:rPr>
          <w:rFonts w:ascii="Georgia" w:hAnsi="Georgia"/>
          <w:b/>
          <w:u w:val="single"/>
        </w:rPr>
        <w:t>.</w:t>
      </w:r>
      <w:r w:rsidRPr="00602394">
        <w:rPr>
          <w:rFonts w:ascii="Georgia" w:hAnsi="Georgia"/>
          <w:sz w:val="12"/>
        </w:rPr>
        <w:t xml:space="preserve"> </w:t>
      </w:r>
      <w:r w:rsidRPr="00602394">
        <w:rPr>
          <w:rFonts w:ascii="Georgia" w:hAnsi="Georgia"/>
          <w:b/>
          <w:u w:val="single"/>
        </w:rPr>
        <w:t xml:space="preserve">Their approach involves ‘the deconstruction of the pervasive symbolism of violence and war and the substitution of a new visual and textual language and creative rituals’ </w:t>
      </w:r>
      <w:r w:rsidRPr="00602394">
        <w:rPr>
          <w:rFonts w:ascii="Georgia" w:hAnsi="Georgia"/>
          <w:sz w:val="12"/>
        </w:rPr>
        <w:t xml:space="preserve">(Cockburn, 2005: 14; Brouwer, 2008: 62). </w:t>
      </w:r>
      <w:r w:rsidRPr="000276AD">
        <w:rPr>
          <w:rFonts w:ascii="Georgia" w:hAnsi="Georgia"/>
          <w:b/>
          <w:highlight w:val="green"/>
          <w:u w:val="single"/>
        </w:rPr>
        <w:t xml:space="preserve">Weaving as a metaphor refers </w:t>
      </w:r>
      <w:r w:rsidRPr="00602394">
        <w:rPr>
          <w:rFonts w:ascii="Georgia" w:hAnsi="Georgia"/>
          <w:b/>
          <w:u w:val="single"/>
        </w:rPr>
        <w:t xml:space="preserve">to social </w:t>
      </w:r>
      <w:proofErr w:type="spellStart"/>
      <w:r w:rsidRPr="00602394">
        <w:rPr>
          <w:rFonts w:ascii="Georgia" w:hAnsi="Georgia"/>
          <w:b/>
          <w:u w:val="single"/>
        </w:rPr>
        <w:t>recomposition</w:t>
      </w:r>
      <w:proofErr w:type="spellEnd"/>
      <w:r w:rsidRPr="00602394">
        <w:rPr>
          <w:rFonts w:ascii="Georgia" w:hAnsi="Georgia"/>
          <w:b/>
          <w:u w:val="single"/>
        </w:rPr>
        <w:t>,</w:t>
      </w:r>
      <w:r w:rsidRPr="000276AD">
        <w:rPr>
          <w:rFonts w:ascii="Georgia" w:hAnsi="Georgia"/>
          <w:b/>
          <w:highlight w:val="green"/>
          <w:u w:val="single"/>
        </w:rPr>
        <w:t xml:space="preserve"> the reconstruction of affinity</w:t>
      </w:r>
      <w:r w:rsidRPr="00602394">
        <w:rPr>
          <w:rFonts w:ascii="Georgia" w:hAnsi="Georgia"/>
          <w:sz w:val="12"/>
        </w:rPr>
        <w:t xml:space="preserve">; being ‘bound’ through social weaving is believed to control fear. It is taken as a way to counter everyday violence on the frontlines of the ‘war on terror’. </w:t>
      </w:r>
      <w:r w:rsidRPr="000276AD">
        <w:rPr>
          <w:rFonts w:ascii="Georgia" w:hAnsi="Georgia"/>
          <w:b/>
          <w:highlight w:val="green"/>
          <w:u w:val="single"/>
        </w:rPr>
        <w:t>Rituals</w:t>
      </w:r>
      <w:r w:rsidRPr="00602394">
        <w:rPr>
          <w:rFonts w:ascii="Georgia" w:hAnsi="Georgia"/>
          <w:b/>
          <w:u w:val="single"/>
        </w:rPr>
        <w:t xml:space="preserve"> of mourning and weaving are believed by participants to disarm the armed and </w:t>
      </w:r>
      <w:r w:rsidRPr="000276AD">
        <w:rPr>
          <w:rFonts w:ascii="Georgia" w:hAnsi="Georgia"/>
          <w:b/>
          <w:highlight w:val="green"/>
          <w:u w:val="single"/>
        </w:rPr>
        <w:t>create invisible connections among participants</w:t>
      </w:r>
      <w:r w:rsidRPr="00602394">
        <w:rPr>
          <w:rFonts w:ascii="Georgia" w:hAnsi="Georgia"/>
          <w:sz w:val="12"/>
        </w:rPr>
        <w:t xml:space="preserve"> (Colorado, 2003). La </w:t>
      </w:r>
      <w:proofErr w:type="spellStart"/>
      <w:r w:rsidRPr="00602394">
        <w:rPr>
          <w:rFonts w:ascii="Georgia" w:hAnsi="Georgia"/>
          <w:sz w:val="12"/>
        </w:rPr>
        <w:t>Ruta</w:t>
      </w:r>
      <w:proofErr w:type="spellEnd"/>
      <w:r w:rsidRPr="00602394">
        <w:rPr>
          <w:rFonts w:ascii="Georgia" w:hAnsi="Georgia"/>
          <w:sz w:val="12"/>
        </w:rPr>
        <w:t xml:space="preserve"> seek to create new combinations of cognitive and emotional elements strong enough to disrupt dominant monologues (Cockburn, 2005: 14). Weaving reconstructs social connections and </w:t>
      </w:r>
      <w:proofErr w:type="gramStart"/>
      <w:r w:rsidRPr="00602394">
        <w:rPr>
          <w:rFonts w:ascii="Georgia" w:hAnsi="Georgia"/>
          <w:sz w:val="12"/>
        </w:rPr>
        <w:t>life-cycles</w:t>
      </w:r>
      <w:proofErr w:type="gramEnd"/>
      <w:r w:rsidRPr="00602394">
        <w:rPr>
          <w:rFonts w:ascii="Georgia" w:hAnsi="Georgia"/>
          <w:sz w:val="12"/>
        </w:rPr>
        <w:t xml:space="preserve">, and thereby enhances wellbeing (ibid. 15). </w:t>
      </w:r>
      <w:r w:rsidRPr="00602394">
        <w:rPr>
          <w:rFonts w:ascii="Georgia" w:hAnsi="Georgia"/>
          <w:b/>
          <w:u w:val="single"/>
        </w:rPr>
        <w:t xml:space="preserve">Participants recount inner strength and physical recovery as effects of such rituals </w:t>
      </w:r>
      <w:r w:rsidRPr="00602394">
        <w:rPr>
          <w:rFonts w:ascii="Georgia" w:hAnsi="Georgia"/>
          <w:sz w:val="12"/>
        </w:rPr>
        <w:t xml:space="preserve">(Brouwer, 2008: 85). Hence, </w:t>
      </w:r>
      <w:r w:rsidRPr="00602394">
        <w:rPr>
          <w:rFonts w:ascii="Georgia" w:hAnsi="Georgia"/>
          <w:b/>
          <w:u w:val="single"/>
        </w:rPr>
        <w:t>it is in open spaces, safe spaces, and spaces of dialogue that hope can be found to counter the spiral of terror. This opening of space, this creation of autonomous zones, should be viewed as a break with the majoritarian logics of social control.</w:t>
      </w:r>
      <w:r w:rsidRPr="00602394">
        <w:rPr>
          <w:rFonts w:ascii="Georgia" w:hAnsi="Georgia"/>
          <w:sz w:val="12"/>
        </w:rPr>
        <w:t xml:space="preserve"> The coming ‘other worlds’ counterposed to the spaces of terror are not an integrated ‘new order’, but rather, a proliferation of smooth spaces in a horizontality without borders. These ‘other worlds’ are being built unconsciously, wherever networks, affinity and hope counterpose themselves to state terror and the desire for fixed identity be it national, ethnic, religious or cultural. It is in the incommensurable antagonism between the autonomous zones of these ‘other worlds’ and the terror state’s demands for controlled spaces to serve capital, that the nexus of the conflicts of the present and near-future lies. And interestingly, there is also a certain active/reactive difference between state responses in the Turkey and Brazil protests of June 2013.</w:t>
      </w:r>
    </w:p>
    <w:p w:rsidR="002A00B5" w:rsidRDefault="002A00B5" w:rsidP="002A00B5">
      <w:pPr>
        <w:pStyle w:val="Heading4"/>
        <w:rPr>
          <w:rFonts w:ascii="Georgia" w:hAnsi="Georgia"/>
          <w:color w:val="000000" w:themeColor="text1"/>
        </w:rPr>
      </w:pPr>
    </w:p>
    <w:p w:rsidR="002A00B5" w:rsidRPr="00602394" w:rsidRDefault="002A00B5" w:rsidP="002A00B5">
      <w:pPr>
        <w:pStyle w:val="Heading4"/>
        <w:rPr>
          <w:rFonts w:ascii="Georgia" w:hAnsi="Georgia"/>
          <w:color w:val="000000" w:themeColor="text1"/>
        </w:rPr>
      </w:pPr>
      <w:r w:rsidRPr="00602394">
        <w:rPr>
          <w:rFonts w:ascii="Georgia" w:hAnsi="Georgia"/>
          <w:color w:val="000000" w:themeColor="text1"/>
        </w:rPr>
        <w:t xml:space="preserve">Thus, the standard and ROB is embracing the politics of active desire. That’s key to education </w:t>
      </w:r>
      <w:proofErr w:type="gramStart"/>
      <w:r w:rsidRPr="00602394">
        <w:rPr>
          <w:rFonts w:ascii="Georgia" w:hAnsi="Georgia"/>
          <w:color w:val="000000" w:themeColor="text1"/>
        </w:rPr>
        <w:t>–  majoritarian</w:t>
      </w:r>
      <w:proofErr w:type="gramEnd"/>
      <w:r w:rsidRPr="00602394">
        <w:rPr>
          <w:rFonts w:ascii="Georgia" w:hAnsi="Georgia"/>
          <w:color w:val="000000" w:themeColor="text1"/>
        </w:rPr>
        <w:t xml:space="preserve"> stabilized schooling wrecks thought and is unethical. </w:t>
      </w:r>
    </w:p>
    <w:p w:rsidR="002A00B5" w:rsidRPr="00602394" w:rsidRDefault="002A00B5" w:rsidP="002A00B5">
      <w:pPr>
        <w:rPr>
          <w:rFonts w:ascii="Georgia" w:eastAsia="Georgia" w:hAnsi="Georgia" w:cs="Georgia"/>
          <w:color w:val="000000" w:themeColor="text1"/>
          <w:sz w:val="16"/>
          <w:szCs w:val="16"/>
        </w:rPr>
      </w:pPr>
      <w:r w:rsidRPr="00602394">
        <w:rPr>
          <w:rStyle w:val="Heading4Char"/>
          <w:rFonts w:ascii="Georgia" w:hAnsi="Georgia"/>
        </w:rPr>
        <w:t xml:space="preserve">Carlin and </w:t>
      </w:r>
      <w:proofErr w:type="spellStart"/>
      <w:r w:rsidRPr="00602394">
        <w:rPr>
          <w:rStyle w:val="Heading4Char"/>
          <w:rFonts w:ascii="Georgia" w:hAnsi="Georgia"/>
        </w:rPr>
        <w:t>Wallin</w:t>
      </w:r>
      <w:proofErr w:type="spellEnd"/>
      <w:r w:rsidRPr="00602394">
        <w:rPr>
          <w:rFonts w:ascii="Georgia" w:eastAsia="Georgia" w:hAnsi="Georgia" w:cs="Georgia"/>
          <w:color w:val="000000" w:themeColor="text1"/>
          <w:sz w:val="16"/>
          <w:szCs w:val="16"/>
        </w:rPr>
        <w:t xml:space="preserve"> [Carlin, Matthew. </w:t>
      </w:r>
      <w:proofErr w:type="spellStart"/>
      <w:r w:rsidRPr="00602394">
        <w:rPr>
          <w:rFonts w:ascii="Georgia" w:eastAsia="Georgia" w:hAnsi="Georgia" w:cs="Georgia"/>
          <w:color w:val="000000" w:themeColor="text1"/>
          <w:sz w:val="16"/>
          <w:szCs w:val="16"/>
        </w:rPr>
        <w:t>Wallin</w:t>
      </w:r>
      <w:proofErr w:type="spellEnd"/>
      <w:r w:rsidRPr="00602394">
        <w:rPr>
          <w:rFonts w:ascii="Georgia" w:eastAsia="Georgia" w:hAnsi="Georgia" w:cs="Georgia"/>
          <w:color w:val="000000" w:themeColor="text1"/>
          <w:sz w:val="16"/>
          <w:szCs w:val="16"/>
        </w:rPr>
        <w:t xml:space="preserve">, Jason. “Deleuze &amp; </w:t>
      </w:r>
      <w:proofErr w:type="spellStart"/>
      <w:r w:rsidRPr="00602394">
        <w:rPr>
          <w:rFonts w:ascii="Georgia" w:eastAsia="Georgia" w:hAnsi="Georgia" w:cs="Georgia"/>
          <w:color w:val="000000" w:themeColor="text1"/>
          <w:sz w:val="16"/>
          <w:szCs w:val="16"/>
        </w:rPr>
        <w:t>Guattari</w:t>
      </w:r>
      <w:proofErr w:type="spellEnd"/>
      <w:r w:rsidRPr="00602394">
        <w:rPr>
          <w:rFonts w:ascii="Georgia" w:eastAsia="Georgia" w:hAnsi="Georgia" w:cs="Georgia"/>
          <w:color w:val="000000" w:themeColor="text1"/>
          <w:sz w:val="16"/>
          <w:szCs w:val="16"/>
        </w:rPr>
        <w:t>, Politics and Education.” Bloomsbury. 2014. Pg. 119-121] MK</w:t>
      </w:r>
    </w:p>
    <w:p w:rsidR="002A00B5" w:rsidRPr="00602394" w:rsidRDefault="002A00B5" w:rsidP="002A00B5">
      <w:pPr>
        <w:rPr>
          <w:rFonts w:ascii="Georgia" w:eastAsia="Georgia" w:hAnsi="Georgia" w:cs="Georgia"/>
          <w:color w:val="000000" w:themeColor="text1"/>
          <w:sz w:val="12"/>
          <w:szCs w:val="12"/>
        </w:rPr>
      </w:pPr>
      <w:r w:rsidRPr="00602394">
        <w:rPr>
          <w:rFonts w:ascii="Georgia" w:eastAsia="Georgia" w:hAnsi="Georgia" w:cs="Georgia"/>
          <w:color w:val="000000" w:themeColor="text1"/>
          <w:sz w:val="12"/>
          <w:szCs w:val="12"/>
        </w:rPr>
        <w:t>As a social machine through which ‘</w:t>
      </w:r>
      <w:proofErr w:type="spellStart"/>
      <w:r w:rsidRPr="00602394">
        <w:rPr>
          <w:rFonts w:ascii="Georgia" w:eastAsia="Georgia" w:hAnsi="Georgia" w:cs="Georgia"/>
          <w:color w:val="000000" w:themeColor="text1"/>
          <w:sz w:val="12"/>
          <w:szCs w:val="12"/>
        </w:rPr>
        <w:t>labour</w:t>
      </w:r>
      <w:proofErr w:type="spellEnd"/>
      <w:r w:rsidRPr="00602394">
        <w:rPr>
          <w:rFonts w:ascii="Georgia" w:eastAsia="Georgia" w:hAnsi="Georgia" w:cs="Georgia"/>
          <w:color w:val="000000" w:themeColor="text1"/>
          <w:sz w:val="12"/>
          <w:szCs w:val="12"/>
        </w:rPr>
        <w:t xml:space="preserve"> power and the socius as a whole is manufactured’, schooling figures in the production of social territories that already anticipate a certain kind of people (</w:t>
      </w:r>
      <w:proofErr w:type="spellStart"/>
      <w:r w:rsidRPr="00602394">
        <w:rPr>
          <w:rFonts w:ascii="Georgia" w:eastAsia="Georgia" w:hAnsi="Georgia" w:cs="Georgia"/>
          <w:color w:val="000000" w:themeColor="text1"/>
          <w:sz w:val="12"/>
          <w:szCs w:val="12"/>
        </w:rPr>
        <w:t>Guattari</w:t>
      </w:r>
      <w:proofErr w:type="spellEnd"/>
      <w:r w:rsidRPr="00602394">
        <w:rPr>
          <w:rFonts w:ascii="Georgia" w:eastAsia="Georgia" w:hAnsi="Georgia" w:cs="Georgia"/>
          <w:color w:val="000000" w:themeColor="text1"/>
          <w:sz w:val="12"/>
          <w:szCs w:val="12"/>
        </w:rPr>
        <w:t xml:space="preserve">, 2009, p. 47). And what kind of people does orthodox schooling seek to produce but a ‘molar public’, or, rather, a public regulated in the abstract image of </w:t>
      </w:r>
      <w:proofErr w:type="spellStart"/>
      <w:r w:rsidRPr="00602394">
        <w:rPr>
          <w:rFonts w:ascii="Georgia" w:eastAsia="Georgia" w:hAnsi="Georgia" w:cs="Georgia"/>
          <w:color w:val="000000" w:themeColor="text1"/>
          <w:sz w:val="12"/>
          <w:szCs w:val="12"/>
        </w:rPr>
        <w:t>segmentary</w:t>
      </w:r>
      <w:proofErr w:type="spellEnd"/>
      <w:r w:rsidRPr="00602394">
        <w:rPr>
          <w:rFonts w:ascii="Georgia" w:eastAsia="Georgia" w:hAnsi="Georgia" w:cs="Georgia"/>
          <w:color w:val="000000" w:themeColor="text1"/>
          <w:sz w:val="12"/>
          <w:szCs w:val="12"/>
        </w:rPr>
        <w:t xml:space="preserve"> social categories (age, gender, ethnicity, class, rank, achievement) (Deleuze and </w:t>
      </w:r>
      <w:proofErr w:type="spellStart"/>
      <w:r w:rsidRPr="00602394">
        <w:rPr>
          <w:rFonts w:ascii="Georgia" w:eastAsia="Georgia" w:hAnsi="Georgia" w:cs="Georgia"/>
          <w:color w:val="000000" w:themeColor="text1"/>
          <w:sz w:val="12"/>
          <w:szCs w:val="12"/>
        </w:rPr>
        <w:t>Guattari</w:t>
      </w:r>
      <w:proofErr w:type="spellEnd"/>
      <w:r w:rsidRPr="00602394">
        <w:rPr>
          <w:rFonts w:ascii="Georgia" w:eastAsia="Georgia" w:hAnsi="Georgia" w:cs="Georgia"/>
          <w:color w:val="000000" w:themeColor="text1"/>
          <w:sz w:val="12"/>
          <w:szCs w:val="12"/>
        </w:rPr>
        <w:t xml:space="preserve">, 1987)? Such an aspiration is intimately wed to the territorializing powers of the State, for as Deleuze and </w:t>
      </w:r>
      <w:proofErr w:type="spellStart"/>
      <w:r w:rsidRPr="00602394">
        <w:rPr>
          <w:rFonts w:ascii="Georgia" w:eastAsia="Georgia" w:hAnsi="Georgia" w:cs="Georgia"/>
          <w:color w:val="000000" w:themeColor="text1"/>
          <w:sz w:val="12"/>
          <w:szCs w:val="12"/>
        </w:rPr>
        <w:t>Guattari</w:t>
      </w:r>
      <w:proofErr w:type="spellEnd"/>
      <w:r w:rsidRPr="00602394">
        <w:rPr>
          <w:rFonts w:ascii="Georgia" w:eastAsia="Georgia" w:hAnsi="Georgia" w:cs="Georgia"/>
          <w:color w:val="000000" w:themeColor="text1"/>
          <w:sz w:val="12"/>
          <w:szCs w:val="12"/>
        </w:rPr>
        <w:t xml:space="preserve"> argue (1983), State power first requires a ‘representational subject’ as both an abstract and unconscious model in relation to which one is taught to desire. As </w:t>
      </w:r>
      <w:proofErr w:type="spellStart"/>
      <w:r w:rsidRPr="00602394">
        <w:rPr>
          <w:rFonts w:ascii="Georgia" w:eastAsia="Georgia" w:hAnsi="Georgia" w:cs="Georgia"/>
          <w:color w:val="000000" w:themeColor="text1"/>
          <w:sz w:val="12"/>
          <w:szCs w:val="12"/>
        </w:rPr>
        <w:t>Massumi</w:t>
      </w:r>
      <w:proofErr w:type="spellEnd"/>
      <w:r w:rsidRPr="00602394">
        <w:rPr>
          <w:rFonts w:ascii="Georgia" w:eastAsia="Georgia" w:hAnsi="Georgia" w:cs="Georgia"/>
          <w:color w:val="000000" w:themeColor="text1"/>
          <w:sz w:val="12"/>
          <w:szCs w:val="12"/>
        </w:rPr>
        <w:t xml:space="preserve"> (2002) writes, </w:t>
      </w:r>
      <w:r w:rsidRPr="00602394">
        <w:rPr>
          <w:rFonts w:ascii="Georgia" w:eastAsia="Georgia" w:hAnsi="Georgia" w:cs="Georgia"/>
          <w:color w:val="000000" w:themeColor="text1"/>
        </w:rPr>
        <w:t>‘</w:t>
      </w:r>
      <w:r w:rsidRPr="000276AD">
        <w:rPr>
          <w:rFonts w:ascii="Georgia" w:eastAsia="Georgia" w:hAnsi="Georgia" w:cs="Georgia"/>
          <w:b/>
          <w:bCs/>
          <w:color w:val="000000" w:themeColor="text1"/>
          <w:highlight w:val="green"/>
          <w:u w:val="single"/>
        </w:rPr>
        <w:t>the subject is made to</w:t>
      </w:r>
      <w:r w:rsidRPr="00602394">
        <w:rPr>
          <w:rFonts w:ascii="Georgia" w:eastAsia="Georgia" w:hAnsi="Georgia" w:cs="Georgia"/>
          <w:b/>
          <w:bCs/>
          <w:color w:val="000000" w:themeColor="text1"/>
          <w:u w:val="single"/>
        </w:rPr>
        <w:t xml:space="preserve"> be in </w:t>
      </w:r>
      <w:r w:rsidRPr="000276AD">
        <w:rPr>
          <w:rFonts w:ascii="Georgia" w:eastAsia="Georgia" w:hAnsi="Georgia" w:cs="Georgia"/>
          <w:b/>
          <w:bCs/>
          <w:color w:val="000000" w:themeColor="text1"/>
          <w:highlight w:val="green"/>
          <w:u w:val="single"/>
        </w:rPr>
        <w:t>conform</w:t>
      </w:r>
      <w:r w:rsidRPr="00602394">
        <w:rPr>
          <w:rFonts w:ascii="Georgia" w:eastAsia="Georgia" w:hAnsi="Georgia" w:cs="Georgia"/>
          <w:b/>
          <w:bCs/>
          <w:color w:val="000000" w:themeColor="text1"/>
          <w:u w:val="single"/>
        </w:rPr>
        <w:t xml:space="preserve">ity </w:t>
      </w:r>
      <w:r w:rsidRPr="000276AD">
        <w:rPr>
          <w:rFonts w:ascii="Georgia" w:eastAsia="Georgia" w:hAnsi="Georgia" w:cs="Georgia"/>
          <w:b/>
          <w:bCs/>
          <w:color w:val="000000" w:themeColor="text1"/>
          <w:highlight w:val="green"/>
          <w:u w:val="single"/>
        </w:rPr>
        <w:t xml:space="preserve">with </w:t>
      </w:r>
      <w:r w:rsidRPr="00602394">
        <w:rPr>
          <w:rFonts w:ascii="Georgia" w:eastAsia="Georgia" w:hAnsi="Georgia" w:cs="Georgia"/>
          <w:b/>
          <w:bCs/>
          <w:color w:val="000000" w:themeColor="text1"/>
          <w:u w:val="single"/>
        </w:rPr>
        <w:t xml:space="preserve">the </w:t>
      </w:r>
      <w:r w:rsidRPr="000276AD">
        <w:rPr>
          <w:rFonts w:ascii="Georgia" w:eastAsia="Georgia" w:hAnsi="Georgia" w:cs="Georgia"/>
          <w:b/>
          <w:bCs/>
          <w:color w:val="000000" w:themeColor="text1"/>
          <w:highlight w:val="green"/>
          <w:u w:val="single"/>
        </w:rPr>
        <w:t>systems that produces it</w:t>
      </w:r>
      <w:r w:rsidRPr="00602394">
        <w:rPr>
          <w:rFonts w:ascii="Georgia" w:eastAsia="Georgia" w:hAnsi="Georgia" w:cs="Georgia"/>
          <w:b/>
          <w:bCs/>
          <w:color w:val="000000" w:themeColor="text1"/>
          <w:u w:val="single"/>
        </w:rPr>
        <w:t>, such that the subject reproduces the system’</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(p. 6). Where</w:t>
      </w:r>
      <w:r w:rsidRPr="00602394">
        <w:rPr>
          <w:rFonts w:ascii="Georgia" w:eastAsia="Georgia" w:hAnsi="Georgia" w:cs="Georgia"/>
          <w:color w:val="000000" w:themeColor="text1"/>
        </w:rPr>
        <w:t xml:space="preserve"> </w:t>
      </w:r>
      <w:r w:rsidRPr="000276AD">
        <w:rPr>
          <w:rFonts w:ascii="Georgia" w:eastAsia="Georgia" w:hAnsi="Georgia" w:cs="Georgia"/>
          <w:b/>
          <w:bCs/>
          <w:color w:val="000000" w:themeColor="text1"/>
          <w:highlight w:val="green"/>
          <w:u w:val="single"/>
        </w:rPr>
        <w:t>education has</w:t>
      </w:r>
      <w:r w:rsidRPr="00602394">
        <w:rPr>
          <w:rFonts w:ascii="Georgia" w:eastAsia="Georgia" w:hAnsi="Georgia" w:cs="Georgia"/>
          <w:b/>
          <w:bCs/>
          <w:color w:val="000000" w:themeColor="text1"/>
          <w:u w:val="single"/>
        </w:rPr>
        <w:t xml:space="preserve"> historically </w:t>
      </w:r>
      <w:r w:rsidRPr="000276AD">
        <w:rPr>
          <w:rFonts w:ascii="Georgia" w:eastAsia="Georgia" w:hAnsi="Georgia" w:cs="Georgia"/>
          <w:b/>
          <w:bCs/>
          <w:color w:val="000000" w:themeColor="text1"/>
          <w:highlight w:val="green"/>
          <w:u w:val="single"/>
        </w:rPr>
        <w:t>functioned to regulate</w:t>
      </w:r>
      <w:r w:rsidRPr="00602394">
        <w:rPr>
          <w:rFonts w:ascii="Georgia" w:eastAsia="Georgia" w:hAnsi="Georgia" w:cs="Georgia"/>
          <w:b/>
          <w:bCs/>
          <w:color w:val="000000" w:themeColor="text1"/>
          <w:u w:val="single"/>
        </w:rPr>
        <w:t xml:space="preserve"> institutional </w:t>
      </w:r>
      <w:r w:rsidRPr="000276AD">
        <w:rPr>
          <w:rFonts w:ascii="Georgia" w:eastAsia="Georgia" w:hAnsi="Georgia" w:cs="Georgia"/>
          <w:b/>
          <w:bCs/>
          <w:color w:val="000000" w:themeColor="text1"/>
          <w:highlight w:val="green"/>
          <w:u w:val="single"/>
        </w:rPr>
        <w:t>life according to</w:t>
      </w:r>
      <w:r w:rsidRPr="00602394">
        <w:rPr>
          <w:rFonts w:ascii="Georgia" w:eastAsia="Georgia" w:hAnsi="Georgia" w:cs="Georgia"/>
          <w:b/>
          <w:bCs/>
          <w:color w:val="000000" w:themeColor="text1"/>
          <w:u w:val="single"/>
        </w:rPr>
        <w:t xml:space="preserve"> such </w:t>
      </w:r>
      <w:proofErr w:type="spellStart"/>
      <w:r w:rsidRPr="00602394">
        <w:rPr>
          <w:rFonts w:ascii="Georgia" w:eastAsia="Georgia" w:hAnsi="Georgia" w:cs="Georgia"/>
          <w:b/>
          <w:bCs/>
          <w:color w:val="000000" w:themeColor="text1"/>
          <w:u w:val="single"/>
        </w:rPr>
        <w:t>segmentary</w:t>
      </w:r>
      <w:proofErr w:type="spellEnd"/>
      <w:r w:rsidRPr="00602394">
        <w:rPr>
          <w:rFonts w:ascii="Georgia" w:eastAsia="Georgia" w:hAnsi="Georgia" w:cs="Georgia"/>
          <w:b/>
          <w:bCs/>
          <w:color w:val="000000" w:themeColor="text1"/>
          <w:u w:val="single"/>
        </w:rPr>
        <w:t xml:space="preserve"> molar codes, </w:t>
      </w:r>
      <w:r w:rsidRPr="000276AD">
        <w:rPr>
          <w:rFonts w:ascii="Georgia" w:eastAsia="Georgia" w:hAnsi="Georgia" w:cs="Georgia"/>
          <w:b/>
          <w:bCs/>
          <w:color w:val="000000" w:themeColor="text1"/>
          <w:highlight w:val="green"/>
          <w:u w:val="single"/>
        </w:rPr>
        <w:t xml:space="preserve">its </w:t>
      </w:r>
      <w:r w:rsidRPr="00602394">
        <w:rPr>
          <w:rFonts w:ascii="Georgia" w:eastAsia="Georgia" w:hAnsi="Georgia" w:cs="Georgia"/>
          <w:color w:val="000000" w:themeColor="text1"/>
          <w:sz w:val="12"/>
          <w:szCs w:val="12"/>
        </w:rPr>
        <w:t>modes of production have taken as their teleological</w:t>
      </w:r>
      <w:r w:rsidRPr="00602394">
        <w:rPr>
          <w:rFonts w:ascii="Georgia" w:eastAsia="Georgia" w:hAnsi="Georgia" w:cs="Georgia"/>
          <w:color w:val="000000" w:themeColor="text1"/>
        </w:rPr>
        <w:t xml:space="preserve"> </w:t>
      </w:r>
      <w:r w:rsidRPr="000276AD">
        <w:rPr>
          <w:rFonts w:ascii="Georgia" w:eastAsia="Georgia" w:hAnsi="Georgia" w:cs="Georgia"/>
          <w:b/>
          <w:bCs/>
          <w:color w:val="000000" w:themeColor="text1"/>
          <w:highlight w:val="green"/>
          <w:u w:val="single"/>
        </w:rPr>
        <w:t>goal</w:t>
      </w:r>
      <w:r w:rsidRPr="000276AD">
        <w:rPr>
          <w:rFonts w:ascii="Georgia" w:eastAsia="Georgia" w:hAnsi="Georgia" w:cs="Georgia"/>
          <w:color w:val="000000" w:themeColor="text1"/>
          <w:highlight w:val="green"/>
        </w:rPr>
        <w:t xml:space="preserve"> </w:t>
      </w:r>
      <w:r w:rsidRPr="00602394">
        <w:rPr>
          <w:rFonts w:ascii="Georgia" w:eastAsia="Georgia" w:hAnsi="Georgia" w:cs="Georgia"/>
          <w:color w:val="000000" w:themeColor="text1"/>
          <w:sz w:val="12"/>
          <w:szCs w:val="12"/>
        </w:rPr>
        <w:t xml:space="preserve">the </w:t>
      </w:r>
      <w:r w:rsidRPr="00602394">
        <w:rPr>
          <w:rFonts w:ascii="Georgia" w:eastAsia="Georgia" w:hAnsi="Georgia" w:cs="Georgia"/>
          <w:b/>
          <w:bCs/>
          <w:color w:val="000000" w:themeColor="text1"/>
          <w:u w:val="single"/>
        </w:rPr>
        <w:t xml:space="preserve">production </w:t>
      </w:r>
      <w:r w:rsidRPr="000276AD">
        <w:rPr>
          <w:rFonts w:ascii="Georgia" w:eastAsia="Georgia" w:hAnsi="Georgia" w:cs="Georgia"/>
          <w:b/>
          <w:bCs/>
          <w:color w:val="000000" w:themeColor="text1"/>
          <w:highlight w:val="green"/>
          <w:u w:val="single"/>
        </w:rPr>
        <w:t>of a ‘majoritarian people’</w:t>
      </w:r>
      <w:r w:rsidRPr="00602394">
        <w:rPr>
          <w:rFonts w:ascii="Georgia" w:eastAsia="Georgia" w:hAnsi="Georgia" w:cs="Georgia"/>
          <w:color w:val="000000" w:themeColor="text1"/>
        </w:rPr>
        <w:t>,</w:t>
      </w:r>
      <w:r w:rsidRPr="00602394">
        <w:rPr>
          <w:rFonts w:ascii="Georgia" w:eastAsia="Georgia" w:hAnsi="Georgia" w:cs="Georgia"/>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education aspires to invest desire in the</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production of a ‘</w:t>
      </w:r>
      <w:r w:rsidRPr="00602394">
        <w:rPr>
          <w:rFonts w:ascii="Georgia" w:eastAsia="Georgia" w:hAnsi="Georgia" w:cs="Georgia"/>
          <w:b/>
          <w:bCs/>
          <w:color w:val="000000" w:themeColor="text1"/>
          <w:u w:val="single"/>
        </w:rPr>
        <w:t>majoritarian’</w:t>
      </w:r>
      <w:r w:rsidRPr="00602394">
        <w:rPr>
          <w:rFonts w:ascii="Georgia" w:eastAsia="Georgia" w:hAnsi="Georgia" w:cs="Georgia"/>
          <w:color w:val="000000" w:themeColor="text1"/>
          <w:sz w:val="12"/>
          <w:szCs w:val="12"/>
        </w:rPr>
        <w:t xml:space="preserve"> or ‘molar’</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public, the prospect of thinking singularities are stayed</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 xml:space="preserve">not only through the paucity of </w:t>
      </w:r>
      <w:proofErr w:type="spellStart"/>
      <w:r w:rsidRPr="00602394">
        <w:rPr>
          <w:rFonts w:ascii="Georgia" w:eastAsia="Georgia" w:hAnsi="Georgia" w:cs="Georgia"/>
          <w:color w:val="000000" w:themeColor="text1"/>
          <w:sz w:val="12"/>
          <w:szCs w:val="12"/>
        </w:rPr>
        <w:t>enunciatory</w:t>
      </w:r>
      <w:proofErr w:type="spellEnd"/>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forms and images available for thinking education</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in the first place, but further,</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 xml:space="preserve">through the organization of the school’s </w:t>
      </w:r>
      <w:proofErr w:type="spellStart"/>
      <w:r w:rsidRPr="00602394">
        <w:rPr>
          <w:rFonts w:ascii="Georgia" w:eastAsia="Georgia" w:hAnsi="Georgia" w:cs="Georgia"/>
          <w:b/>
          <w:bCs/>
          <w:color w:val="000000" w:themeColor="text1"/>
          <w:u w:val="single"/>
        </w:rPr>
        <w:t>enunciatory</w:t>
      </w:r>
      <w:proofErr w:type="spellEnd"/>
      <w:r w:rsidRPr="00602394">
        <w:rPr>
          <w:rFonts w:ascii="Georgia" w:eastAsia="Georgia" w:hAnsi="Georgia" w:cs="Georgia"/>
          <w:b/>
          <w:bCs/>
          <w:color w:val="000000" w:themeColor="text1"/>
          <w:u w:val="single"/>
        </w:rPr>
        <w:t xml:space="preserve"> machines into</w:t>
      </w:r>
      <w:r w:rsidRPr="00602394">
        <w:rPr>
          <w:rFonts w:ascii="Georgia" w:eastAsia="Georgia" w:hAnsi="Georgia" w:cs="Georgia"/>
          <w:b/>
          <w:bCs/>
          <w:color w:val="000000" w:themeColor="text1"/>
          <w:highlight w:val="yellow"/>
          <w:u w:val="single"/>
        </w:rPr>
        <w:t xml:space="preserve"> </w:t>
      </w:r>
      <w:r w:rsidRPr="00602394">
        <w:rPr>
          <w:rFonts w:ascii="Georgia" w:eastAsia="Georgia" w:hAnsi="Georgia" w:cs="Georgia"/>
          <w:b/>
          <w:bCs/>
          <w:color w:val="000000" w:themeColor="text1"/>
          <w:u w:val="single"/>
        </w:rPr>
        <w:t xml:space="preserve">vehicles of representation that repeat in </w:t>
      </w:r>
      <w:proofErr w:type="spellStart"/>
      <w:r w:rsidRPr="00602394">
        <w:rPr>
          <w:rFonts w:ascii="Georgia" w:eastAsia="Georgia" w:hAnsi="Georgia" w:cs="Georgia"/>
          <w:b/>
          <w:bCs/>
          <w:color w:val="000000" w:themeColor="text1"/>
          <w:u w:val="single"/>
        </w:rPr>
        <w:t>molarizing</w:t>
      </w:r>
      <w:proofErr w:type="spellEnd"/>
      <w:r w:rsidRPr="00602394">
        <w:rPr>
          <w:rFonts w:ascii="Georgia" w:eastAsia="Georgia" w:hAnsi="Georgia" w:cs="Georgia"/>
          <w:b/>
          <w:bCs/>
          <w:color w:val="000000" w:themeColor="text1"/>
          <w:u w:val="single"/>
        </w:rPr>
        <w:t xml:space="preserve"> forms of self-reflection</w:t>
      </w:r>
      <w:r w:rsidRPr="00602394">
        <w:rPr>
          <w:rFonts w:ascii="Georgia" w:eastAsia="Georgia" w:hAnsi="Georgia" w:cs="Georgia"/>
          <w:color w:val="000000" w:themeColor="text1"/>
        </w:rPr>
        <w:t>, ‘</w:t>
      </w:r>
      <w:r w:rsidRPr="00602394">
        <w:rPr>
          <w:rFonts w:ascii="Georgia" w:eastAsia="Georgia" w:hAnsi="Georgia" w:cs="Georgia"/>
          <w:color w:val="000000" w:themeColor="text1"/>
          <w:sz w:val="12"/>
          <w:szCs w:val="12"/>
        </w:rPr>
        <w:t xml:space="preserve">majoritarian’ perspective, and dominant circuits of desiring-investment. Herein, </w:t>
      </w:r>
      <w:r w:rsidRPr="00602394">
        <w:rPr>
          <w:rFonts w:ascii="Georgia" w:eastAsia="Georgia" w:hAnsi="Georgia" w:cs="Georgia"/>
          <w:b/>
          <w:bCs/>
          <w:color w:val="000000" w:themeColor="text1"/>
          <w:u w:val="single"/>
        </w:rPr>
        <w:t xml:space="preserve">the impulse of standardization obliterates alternative subject formations and the modes of counter-signifying enunciation that might palpate them. </w:t>
      </w:r>
      <w:r w:rsidRPr="00602394">
        <w:rPr>
          <w:rFonts w:ascii="Georgia" w:eastAsia="Georgia" w:hAnsi="Georgia" w:cs="Georgia"/>
          <w:b/>
          <w:bCs/>
          <w:color w:val="000000" w:themeColor="text1"/>
          <w:u w:val="single"/>
        </w:rPr>
        <w:lastRenderedPageBreak/>
        <w:t>Repelling the</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 xml:space="preserve">singular, the </w:t>
      </w:r>
      <w:r w:rsidRPr="00602394">
        <w:rPr>
          <w:rFonts w:ascii="Georgia" w:eastAsia="Georgia" w:hAnsi="Georgia" w:cs="Georgia"/>
          <w:color w:val="000000" w:themeColor="text1"/>
        </w:rPr>
        <w:t>‘</w:t>
      </w:r>
      <w:r w:rsidRPr="000276AD">
        <w:rPr>
          <w:rFonts w:ascii="Georgia" w:eastAsia="Georgia" w:hAnsi="Georgia" w:cs="Georgia"/>
          <w:b/>
          <w:bCs/>
          <w:color w:val="000000" w:themeColor="text1"/>
          <w:highlight w:val="green"/>
          <w:u w:val="single"/>
        </w:rPr>
        <w:t>majoritarian’</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and standardizing</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 xml:space="preserve">impulse of </w:t>
      </w:r>
      <w:r w:rsidRPr="000276AD">
        <w:rPr>
          <w:rFonts w:ascii="Georgia" w:eastAsia="Georgia" w:hAnsi="Georgia" w:cs="Georgia"/>
          <w:b/>
          <w:bCs/>
          <w:color w:val="000000" w:themeColor="text1"/>
          <w:highlight w:val="green"/>
          <w:u w:val="single"/>
        </w:rPr>
        <w:t>education takes</w:t>
      </w:r>
      <w:r w:rsidRPr="00602394">
        <w:rPr>
          <w:rFonts w:ascii="Georgia" w:eastAsia="Georgia" w:hAnsi="Georgia" w:cs="Georgia"/>
          <w:b/>
          <w:bCs/>
          <w:color w:val="000000" w:themeColor="text1"/>
          <w:u w:val="single"/>
        </w:rPr>
        <w:t xml:space="preserve"> as </w:t>
      </w:r>
      <w:r w:rsidRPr="000276AD">
        <w:rPr>
          <w:rFonts w:ascii="Georgia" w:eastAsia="Georgia" w:hAnsi="Georgia" w:cs="Georgia"/>
          <w:b/>
          <w:bCs/>
          <w:color w:val="000000" w:themeColor="text1"/>
          <w:highlight w:val="green"/>
          <w:u w:val="single"/>
        </w:rPr>
        <w:t>its ‘fundamental’ mode of production</w:t>
      </w:r>
      <w:r w:rsidRPr="000276AD">
        <w:rPr>
          <w:rFonts w:ascii="Georgia" w:eastAsia="Georgia" w:hAnsi="Georgia" w:cs="Georgia"/>
          <w:color w:val="000000" w:themeColor="text1"/>
          <w:highlight w:val="green"/>
        </w:rPr>
        <w:t xml:space="preserve"> </w:t>
      </w:r>
      <w:r w:rsidRPr="000276AD">
        <w:rPr>
          <w:rFonts w:ascii="Georgia" w:eastAsia="Georgia" w:hAnsi="Georgia" w:cs="Georgia"/>
          <w:b/>
          <w:bCs/>
          <w:color w:val="000000" w:themeColor="text1"/>
          <w:highlight w:val="green"/>
          <w:u w:val="single"/>
        </w:rPr>
        <w:t>the reification of common sense</w:t>
      </w:r>
      <w:r w:rsidRPr="00602394">
        <w:rPr>
          <w:rFonts w:ascii="Georgia" w:eastAsia="Georgia" w:hAnsi="Georgia" w:cs="Georgia"/>
          <w:color w:val="000000" w:themeColor="text1"/>
        </w:rPr>
        <w:t>,</w:t>
      </w:r>
      <w:r w:rsidRPr="00602394">
        <w:rPr>
          <w:rFonts w:ascii="Georgia" w:eastAsia="Georgia" w:hAnsi="Georgia" w:cs="Georgia"/>
          <w:color w:val="000000" w:themeColor="text1"/>
          <w:sz w:val="12"/>
          <w:szCs w:val="12"/>
        </w:rPr>
        <w:t xml:space="preserve"> or, rather, the </w:t>
      </w:r>
      <w:proofErr w:type="spellStart"/>
      <w:r w:rsidRPr="00602394">
        <w:rPr>
          <w:rFonts w:ascii="Georgia" w:eastAsia="Georgia" w:hAnsi="Georgia" w:cs="Georgia"/>
          <w:color w:val="000000" w:themeColor="text1"/>
          <w:sz w:val="12"/>
          <w:szCs w:val="12"/>
        </w:rPr>
        <w:t>territorialization</w:t>
      </w:r>
      <w:proofErr w:type="spellEnd"/>
      <w:r w:rsidRPr="00602394">
        <w:rPr>
          <w:rFonts w:ascii="Georgia" w:eastAsia="Georgia" w:hAnsi="Georgia" w:cs="Georgia"/>
          <w:color w:val="000000" w:themeColor="text1"/>
          <w:sz w:val="12"/>
          <w:szCs w:val="12"/>
        </w:rPr>
        <w:t xml:space="preserve"> of thought according to that which is given (that which everyone already knows).</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 xml:space="preserve">Figuring </w:t>
      </w:r>
      <w:r w:rsidRPr="000276AD">
        <w:rPr>
          <w:rFonts w:ascii="Georgia" w:eastAsia="Georgia" w:hAnsi="Georgia" w:cs="Georgia"/>
          <w:b/>
          <w:bCs/>
          <w:color w:val="000000" w:themeColor="text1"/>
          <w:highlight w:val="green"/>
          <w:u w:val="single"/>
        </w:rPr>
        <w:t>in</w:t>
      </w:r>
      <w:r w:rsidRPr="00602394">
        <w:rPr>
          <w:rFonts w:ascii="Georgia" w:eastAsia="Georgia" w:hAnsi="Georgia" w:cs="Georgia"/>
          <w:b/>
          <w:bCs/>
          <w:color w:val="000000" w:themeColor="text1"/>
          <w:u w:val="single"/>
        </w:rPr>
        <w:t xml:space="preserve"> a mode ‘of </w:t>
      </w:r>
      <w:r w:rsidRPr="000276AD">
        <w:rPr>
          <w:rFonts w:ascii="Georgia" w:eastAsia="Georgia" w:hAnsi="Georgia" w:cs="Georgia"/>
          <w:b/>
          <w:bCs/>
          <w:color w:val="000000" w:themeColor="text1"/>
          <w:highlight w:val="green"/>
          <w:u w:val="single"/>
        </w:rPr>
        <w:t>identification that brings diversity in general to bear upon the form of the Same’</w:t>
      </w:r>
      <w:r w:rsidRPr="00602394">
        <w:rPr>
          <w:rFonts w:ascii="Georgia" w:eastAsia="Georgia" w:hAnsi="Georgia" w:cs="Georgia"/>
          <w:b/>
          <w:bCs/>
          <w:color w:val="000000" w:themeColor="text1"/>
          <w:u w:val="single"/>
        </w:rPr>
        <w:t>,</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602394">
        <w:rPr>
          <w:rFonts w:ascii="Georgia" w:eastAsia="Georgia" w:hAnsi="Georgia" w:cs="Georgia"/>
          <w:color w:val="000000" w:themeColor="text1"/>
          <w:sz w:val="12"/>
          <w:szCs w:val="12"/>
        </w:rPr>
        <w:t>Daignault</w:t>
      </w:r>
      <w:proofErr w:type="spellEnd"/>
      <w:r w:rsidRPr="00602394">
        <w:rPr>
          <w:rFonts w:ascii="Georgia" w:eastAsia="Georgia" w:hAnsi="Georgia" w:cs="Georgia"/>
          <w:color w:val="000000" w:themeColor="text1"/>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602394">
        <w:rPr>
          <w:rFonts w:ascii="Georgia" w:eastAsia="Georgia" w:hAnsi="Georgia" w:cs="Georgia"/>
          <w:color w:val="000000" w:themeColor="text1"/>
          <w:sz w:val="12"/>
          <w:szCs w:val="12"/>
        </w:rPr>
        <w:t>Hwu</w:t>
      </w:r>
      <w:proofErr w:type="spellEnd"/>
      <w:r w:rsidRPr="00602394">
        <w:rPr>
          <w:rFonts w:ascii="Georgia" w:eastAsia="Georgia" w:hAnsi="Georgia" w:cs="Georgia"/>
          <w:color w:val="000000" w:themeColor="text1"/>
          <w:sz w:val="12"/>
          <w:szCs w:val="12"/>
        </w:rPr>
        <w:t xml:space="preserve">, 2004). Its function, </w:t>
      </w:r>
      <w:proofErr w:type="spellStart"/>
      <w:r w:rsidRPr="00602394">
        <w:rPr>
          <w:rFonts w:ascii="Georgia" w:eastAsia="Georgia" w:hAnsi="Georgia" w:cs="Georgia"/>
          <w:color w:val="000000" w:themeColor="text1"/>
          <w:sz w:val="12"/>
          <w:szCs w:val="12"/>
        </w:rPr>
        <w:t>Daignault</w:t>
      </w:r>
      <w:proofErr w:type="spellEnd"/>
      <w:r w:rsidRPr="00602394">
        <w:rPr>
          <w:rFonts w:ascii="Georgia" w:eastAsia="Georgia" w:hAnsi="Georgia" w:cs="Georgia"/>
          <w:color w:val="000000" w:themeColor="text1"/>
          <w:sz w:val="12"/>
          <w:szCs w:val="12"/>
        </w:rPr>
        <w:t xml:space="preserve"> alludes apropos </w:t>
      </w:r>
      <w:proofErr w:type="spellStart"/>
      <w:r w:rsidRPr="00602394">
        <w:rPr>
          <w:rFonts w:ascii="Georgia" w:eastAsia="Georgia" w:hAnsi="Georgia" w:cs="Georgia"/>
          <w:color w:val="000000" w:themeColor="text1"/>
          <w:sz w:val="12"/>
          <w:szCs w:val="12"/>
        </w:rPr>
        <w:t>Serres</w:t>
      </w:r>
      <w:proofErr w:type="spellEnd"/>
      <w:r w:rsidRPr="00602394">
        <w:rPr>
          <w:rFonts w:ascii="Georgia" w:eastAsia="Georgia" w:hAnsi="Georgia" w:cs="Georgia"/>
          <w:color w:val="000000" w:themeColor="text1"/>
          <w:sz w:val="12"/>
          <w:szCs w:val="12"/>
        </w:rPr>
        <w:t>, is oriented to the annihilation of difference. Hence,</w:t>
      </w:r>
      <w:r w:rsidRPr="00602394">
        <w:rPr>
          <w:rFonts w:ascii="Georgia" w:eastAsia="Georgia" w:hAnsi="Georgia" w:cs="Georgia"/>
          <w:color w:val="000000" w:themeColor="text1"/>
        </w:rPr>
        <w:t xml:space="preserve"> </w:t>
      </w:r>
      <w:r w:rsidRPr="000276AD">
        <w:rPr>
          <w:rFonts w:ascii="Georgia" w:eastAsia="Georgia" w:hAnsi="Georgia" w:cs="Georgia"/>
          <w:b/>
          <w:bCs/>
          <w:color w:val="000000" w:themeColor="text1"/>
          <w:highlight w:val="green"/>
          <w:u w:val="single"/>
        </w:rPr>
        <w:t>where</w:t>
      </w:r>
      <w:r w:rsidRPr="00602394">
        <w:rPr>
          <w:rFonts w:ascii="Georgia" w:eastAsia="Georgia" w:hAnsi="Georgia" w:cs="Georgia"/>
          <w:b/>
          <w:bCs/>
          <w:color w:val="000000" w:themeColor="text1"/>
          <w:u w:val="single"/>
        </w:rPr>
        <w:t xml:space="preserve"> the conceptualization of ‘public’ </w:t>
      </w:r>
      <w:r w:rsidRPr="000276AD">
        <w:rPr>
          <w:rFonts w:ascii="Georgia" w:eastAsia="Georgia" w:hAnsi="Georgia" w:cs="Georgia"/>
          <w:b/>
          <w:bCs/>
          <w:color w:val="000000" w:themeColor="text1"/>
          <w:highlight w:val="green"/>
          <w:u w:val="single"/>
        </w:rPr>
        <w:t>education is founded in common sense, potentials for political action</w:t>
      </w:r>
      <w:r w:rsidRPr="00602394">
        <w:rPr>
          <w:rFonts w:ascii="Georgia" w:eastAsia="Georgia" w:hAnsi="Georgia" w:cs="Georgia"/>
          <w:b/>
          <w:bCs/>
          <w:color w:val="000000" w:themeColor="text1"/>
          <w:u w:val="single"/>
        </w:rPr>
        <w:t xml:space="preserve"> through tactics of proliferation, disjunction, and singularization </w:t>
      </w:r>
      <w:r w:rsidRPr="000276AD">
        <w:rPr>
          <w:rFonts w:ascii="Georgia" w:eastAsia="Georgia" w:hAnsi="Georgia" w:cs="Georgia"/>
          <w:b/>
          <w:bCs/>
          <w:color w:val="000000" w:themeColor="text1"/>
          <w:highlight w:val="green"/>
          <w:u w:val="single"/>
        </w:rPr>
        <w:t>are</w:t>
      </w:r>
      <w:r w:rsidRPr="00602394">
        <w:rPr>
          <w:rFonts w:ascii="Georgia" w:eastAsia="Georgia" w:hAnsi="Georgia" w:cs="Georgia"/>
          <w:b/>
          <w:bCs/>
          <w:color w:val="000000" w:themeColor="text1"/>
          <w:u w:val="single"/>
        </w:rPr>
        <w:t xml:space="preserve"> radically </w:t>
      </w:r>
      <w:r w:rsidRPr="000276AD">
        <w:rPr>
          <w:rFonts w:ascii="Georgia" w:eastAsia="Georgia" w:hAnsi="Georgia" w:cs="Georgia"/>
          <w:b/>
          <w:bCs/>
          <w:color w:val="000000" w:themeColor="text1"/>
          <w:highlight w:val="green"/>
          <w:u w:val="single"/>
        </w:rPr>
        <w:t>delimited</w:t>
      </w:r>
      <w:r w:rsidRPr="00602394">
        <w:rPr>
          <w:rFonts w:ascii="Georgia" w:eastAsia="Georgia" w:hAnsi="Georgia" w:cs="Georgia"/>
          <w:b/>
          <w:bCs/>
          <w:color w:val="000000" w:themeColor="text1"/>
          <w:u w:val="single"/>
        </w:rPr>
        <w:t xml:space="preserve"> </w:t>
      </w:r>
      <w:r w:rsidRPr="00602394">
        <w:rPr>
          <w:rFonts w:ascii="Georgia" w:eastAsia="Georgia" w:hAnsi="Georgia" w:cs="Georgia"/>
          <w:color w:val="000000" w:themeColor="text1"/>
          <w:sz w:val="12"/>
          <w:szCs w:val="12"/>
        </w:rPr>
        <w:t>and captured within prior territorialities of use (Foucault, 1983, p. xiii). The problem of this scenario is clear:</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common sense has yet to force us to think in a manner capable of subtracting desire from majoritarian thought in lieu of alternative forms of organization and experimental expression</w:t>
      </w:r>
      <w:r w:rsidRPr="00602394">
        <w:rPr>
          <w:rFonts w:ascii="Georgia" w:eastAsia="Georgia" w:hAnsi="Georgia" w:cs="Georgia"/>
          <w:color w:val="000000" w:themeColor="text1"/>
        </w:rPr>
        <w:t xml:space="preserve">. </w:t>
      </w:r>
      <w:r w:rsidRPr="00602394">
        <w:rPr>
          <w:rFonts w:ascii="Georgia" w:eastAsia="Georgia" w:hAnsi="Georgia" w:cs="Georgia"/>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602394">
        <w:rPr>
          <w:rFonts w:ascii="Georgia" w:eastAsia="Georgia" w:hAnsi="Georgia" w:cs="Georgia"/>
          <w:color w:val="000000" w:themeColor="text1"/>
        </w:rPr>
        <w:t xml:space="preserve"> </w:t>
      </w:r>
      <w:r w:rsidRPr="00602394">
        <w:rPr>
          <w:rFonts w:ascii="Georgia" w:eastAsia="Georgia" w:hAnsi="Georgia" w:cs="Georgia"/>
          <w:b/>
          <w:bCs/>
          <w:color w:val="000000" w:themeColor="text1"/>
          <w:u w:val="single"/>
        </w:rPr>
        <w:t>while antithetical to the espoused purpose of schooling, the majoritarian impulse of the school has yet to produce conditions for thinking</w:t>
      </w:r>
      <w:r w:rsidRPr="00602394">
        <w:rPr>
          <w:rFonts w:ascii="Georgia" w:eastAsia="Georgia" w:hAnsi="Georgia" w:cs="Georgia"/>
          <w:color w:val="000000" w:themeColor="text1"/>
          <w:sz w:val="12"/>
          <w:szCs w:val="12"/>
        </w:rPr>
        <w:t xml:space="preserve"> – at least in the </w:t>
      </w:r>
      <w:proofErr w:type="spellStart"/>
      <w:r w:rsidRPr="00602394">
        <w:rPr>
          <w:rFonts w:ascii="Georgia" w:eastAsia="Georgia" w:hAnsi="Georgia" w:cs="Georgia"/>
          <w:color w:val="000000" w:themeColor="text1"/>
          <w:sz w:val="12"/>
          <w:szCs w:val="12"/>
        </w:rPr>
        <w:t>Deleuzian</w:t>
      </w:r>
      <w:proofErr w:type="spellEnd"/>
      <w:r w:rsidRPr="00602394">
        <w:rPr>
          <w:rFonts w:ascii="Georgia" w:eastAsia="Georgia" w:hAnsi="Georgia" w:cs="Georgia"/>
          <w:color w:val="000000" w:themeColor="text1"/>
          <w:sz w:val="12"/>
          <w:szCs w:val="12"/>
        </w:rPr>
        <w:t xml:space="preserve"> (2000) sense whereupon thought proceeds from a necessary violence to those habits of repetition with which thought becomes contracted.</w:t>
      </w:r>
    </w:p>
    <w:p w:rsidR="002A00B5" w:rsidRDefault="002A00B5" w:rsidP="002A00B5">
      <w:pPr>
        <w:pStyle w:val="Heading4"/>
        <w:rPr>
          <w:rFonts w:ascii="Georgia" w:hAnsi="Georgia"/>
          <w:color w:val="000000" w:themeColor="text1"/>
        </w:rPr>
      </w:pPr>
    </w:p>
    <w:p w:rsidR="002A00B5" w:rsidRPr="00602394" w:rsidRDefault="002A00B5" w:rsidP="002A00B5">
      <w:pPr>
        <w:pStyle w:val="Heading4"/>
        <w:rPr>
          <w:rFonts w:ascii="Georgia" w:hAnsi="Georgia"/>
          <w:color w:val="000000" w:themeColor="text1"/>
        </w:rPr>
      </w:pPr>
      <w:r w:rsidRPr="00602394">
        <w:rPr>
          <w:rFonts w:ascii="Georgia" w:hAnsi="Georgia"/>
          <w:color w:val="000000" w:themeColor="text1"/>
        </w:rPr>
        <w:t>Prefer the standard additionally:</w:t>
      </w:r>
    </w:p>
    <w:p w:rsidR="002A00B5" w:rsidRPr="00602394" w:rsidRDefault="002A00B5" w:rsidP="002A00B5">
      <w:pPr>
        <w:pStyle w:val="Heading4"/>
        <w:rPr>
          <w:rFonts w:ascii="Georgia" w:hAnsi="Georgia"/>
          <w:color w:val="000000" w:themeColor="text1"/>
        </w:rPr>
      </w:pPr>
      <w:r w:rsidRPr="00602394">
        <w:rPr>
          <w:rFonts w:ascii="Georgia" w:hAnsi="Georgia"/>
          <w:color w:val="000000" w:themeColor="text1"/>
        </w:rPr>
        <w:t xml:space="preserve">[1] General understandings of the relation between norms, subjects, and the world are insufficient for ethics because there is a gap between discursive regimes and real subjectivity. Only structures of affect distinguish the subject from static concepts of it – it is cruelly optimistic to think we can fit into stable structures. </w:t>
      </w:r>
    </w:p>
    <w:p w:rsidR="002A00B5" w:rsidRPr="00602394" w:rsidRDefault="002A00B5" w:rsidP="002A00B5">
      <w:pPr>
        <w:rPr>
          <w:rFonts w:ascii="Georgia" w:hAnsi="Georgia"/>
          <w:color w:val="000000" w:themeColor="text1"/>
          <w:sz w:val="16"/>
          <w:szCs w:val="16"/>
        </w:rPr>
      </w:pPr>
      <w:r w:rsidRPr="00C145BC">
        <w:rPr>
          <w:rStyle w:val="Heading4Char"/>
          <w:rFonts w:ascii="Georgia" w:hAnsi="Georgia"/>
        </w:rPr>
        <w:t>Schaefer 13</w:t>
      </w:r>
      <w:r w:rsidRPr="00602394">
        <w:rPr>
          <w:rFonts w:ascii="Georgia" w:hAnsi="Georgia"/>
          <w:color w:val="000000" w:themeColor="text1"/>
          <w:sz w:val="16"/>
          <w:szCs w:val="16"/>
        </w:rPr>
        <w:t xml:space="preserve"> [Schaefer ’13. Schaefer, D. "The Promise of Affect: The Politics of the Event in Ahmed's The Promise of Happiness and Berlant's Cruel Optimism." Theory &amp; Event 16.2 (2013). Project MUSE. Web] MK</w:t>
      </w:r>
    </w:p>
    <w:p w:rsidR="002A00B5" w:rsidRDefault="002A00B5" w:rsidP="002A00B5">
      <w:pPr>
        <w:rPr>
          <w:rFonts w:ascii="Georgia" w:hAnsi="Georgia"/>
          <w:color w:val="000000" w:themeColor="text1"/>
          <w:sz w:val="12"/>
        </w:rPr>
      </w:pPr>
      <w:r w:rsidRPr="00602394">
        <w:rPr>
          <w:rFonts w:ascii="Georgia" w:hAnsi="Georgia"/>
          <w:color w:val="000000" w:themeColor="text1"/>
          <w:sz w:val="12"/>
        </w:rPr>
        <w:t xml:space="preserve">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(Berlant: 2012).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602394">
        <w:rPr>
          <w:rFonts w:ascii="Georgia" w:hAnsi="Georgia"/>
          <w:color w:val="000000" w:themeColor="text1"/>
          <w:sz w:val="12"/>
        </w:rPr>
        <w:t>aparticular</w:t>
      </w:r>
      <w:proofErr w:type="spellEnd"/>
      <w:r w:rsidRPr="00602394">
        <w:rPr>
          <w:rFonts w:ascii="Georgia" w:hAnsi="Georgia"/>
          <w:color w:val="000000" w:themeColor="text1"/>
          <w:sz w:val="12"/>
        </w:rPr>
        <w:t xml:space="preserve"> embodied iteration within this field. </w:t>
      </w:r>
      <w:r w:rsidRPr="000276AD">
        <w:rPr>
          <w:rFonts w:ascii="Georgia" w:hAnsi="Georgia"/>
          <w:b/>
          <w:color w:val="000000" w:themeColor="text1"/>
          <w:highlight w:val="green"/>
          <w:u w:val="single"/>
        </w:rPr>
        <w:t>Texts are produced by bodies</w:t>
      </w:r>
      <w:r w:rsidRPr="00602394">
        <w:rPr>
          <w:rFonts w:ascii="Georgia" w:hAnsi="Georgia"/>
          <w:b/>
          <w:color w:val="000000" w:themeColor="text1"/>
          <w:u w:val="single"/>
        </w:rPr>
        <w:t xml:space="preserve"> that are both </w:t>
      </w:r>
      <w:r w:rsidRPr="000276AD">
        <w:rPr>
          <w:rFonts w:ascii="Georgia" w:hAnsi="Georgia"/>
          <w:b/>
          <w:color w:val="000000" w:themeColor="text1"/>
          <w:highlight w:val="green"/>
          <w:u w:val="single"/>
        </w:rPr>
        <w:t xml:space="preserve">enmeshed in their political worlds and trying to negotiate those worlds in their own </w:t>
      </w:r>
      <w:r w:rsidRPr="00602394">
        <w:rPr>
          <w:rFonts w:ascii="Georgia" w:hAnsi="Georgia"/>
          <w:b/>
          <w:color w:val="000000" w:themeColor="text1"/>
          <w:u w:val="single"/>
        </w:rPr>
        <w:t xml:space="preserve">distinct </w:t>
      </w:r>
      <w:r w:rsidRPr="000276AD">
        <w:rPr>
          <w:rFonts w:ascii="Georgia" w:hAnsi="Georgia"/>
          <w:b/>
          <w:color w:val="000000" w:themeColor="text1"/>
          <w:highlight w:val="green"/>
          <w:u w:val="single"/>
        </w:rPr>
        <w:t>way.</w:t>
      </w:r>
      <w:r w:rsidRPr="00602394">
        <w:rPr>
          <w:rFonts w:ascii="Georgia" w:hAnsi="Georgia"/>
          <w:b/>
          <w:color w:val="000000" w:themeColor="text1"/>
          <w:u w:val="single"/>
        </w:rPr>
        <w:t xml:space="preserve"> Everything we do is realism: Berlant's textual objects of study are mediations, attempts to work something out, exhibitions of tensed, embodied, affective realities</w:t>
      </w:r>
      <w:r w:rsidRPr="00602394">
        <w:rPr>
          <w:rFonts w:ascii="Georgia" w:hAnsi="Georgia"/>
          <w:color w:val="000000" w:themeColor="text1"/>
          <w:sz w:val="12"/>
        </w:rPr>
        <w:t xml:space="preserve">.1 This is the promise of </w:t>
      </w:r>
      <w:r w:rsidRPr="00602394">
        <w:rPr>
          <w:rFonts w:ascii="Georgia" w:hAnsi="Georgia"/>
          <w:b/>
          <w:color w:val="000000" w:themeColor="text1"/>
          <w:u w:val="single"/>
        </w:rPr>
        <w:t xml:space="preserve">affect theory, the possibility sliding together analytical tools used to pick apart both highly individuated and highly social contact zones—bodies and histories—as incarnated realities. Affect theory wants to maintain the insights of high theory, the doctrinaire approach that </w:t>
      </w:r>
      <w:proofErr w:type="gramStart"/>
      <w:r w:rsidRPr="00602394">
        <w:rPr>
          <w:rFonts w:ascii="Georgia" w:hAnsi="Georgia"/>
          <w:b/>
          <w:color w:val="000000" w:themeColor="text1"/>
          <w:u w:val="single"/>
        </w:rPr>
        <w:t>says</w:t>
      </w:r>
      <w:proofErr w:type="gramEnd"/>
      <w:r w:rsidRPr="00602394">
        <w:rPr>
          <w:rFonts w:ascii="Georgia" w:hAnsi="Georgia"/>
          <w:b/>
          <w:color w:val="000000" w:themeColor="text1"/>
          <w:u w:val="single"/>
        </w:rPr>
        <w:t xml:space="preserve"> "historicize everything," while</w:t>
      </w:r>
      <w:r w:rsidRPr="00602394">
        <w:rPr>
          <w:rFonts w:ascii="Georgia" w:hAnsi="Georgia"/>
          <w:color w:val="000000" w:themeColor="text1"/>
          <w:sz w:val="12"/>
        </w:rPr>
        <w:t xml:space="preserve"> at the same time </w:t>
      </w:r>
      <w:r w:rsidRPr="00602394">
        <w:rPr>
          <w:rFonts w:ascii="Georgia" w:hAnsi="Georgia"/>
          <w:b/>
          <w:color w:val="000000" w:themeColor="text1"/>
          <w:u w:val="single"/>
        </w:rPr>
        <w:t>thinking of how bodies inject their own materiality</w:t>
      </w:r>
      <w:r w:rsidRPr="00602394">
        <w:rPr>
          <w:rFonts w:ascii="Georgia" w:hAnsi="Georgia"/>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602394">
        <w:rPr>
          <w:rFonts w:ascii="Georgia" w:hAnsi="Georgia"/>
          <w:color w:val="000000" w:themeColor="text1"/>
          <w:sz w:val="12"/>
        </w:rPr>
        <w:t>Kosofsky</w:t>
      </w:r>
      <w:proofErr w:type="spellEnd"/>
      <w:r w:rsidRPr="00602394">
        <w:rPr>
          <w:rFonts w:ascii="Georgia" w:hAnsi="Georgia"/>
          <w:color w:val="000000" w:themeColor="text1"/>
          <w:sz w:val="12"/>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w:t>
      </w:r>
      <w:r w:rsidRPr="000276AD">
        <w:rPr>
          <w:rFonts w:ascii="Georgia" w:hAnsi="Georgia"/>
          <w:b/>
          <w:color w:val="000000" w:themeColor="text1"/>
          <w:highlight w:val="green"/>
          <w:u w:val="single"/>
        </w:rPr>
        <w:t>Affect theory</w:t>
      </w:r>
      <w:r w:rsidRPr="00602394">
        <w:rPr>
          <w:rFonts w:ascii="Georgia" w:hAnsi="Georgia"/>
          <w:b/>
          <w:color w:val="000000" w:themeColor="text1"/>
          <w:u w:val="single"/>
        </w:rPr>
        <w:t xml:space="preserve"> in this vision is designed to </w:t>
      </w:r>
      <w:r w:rsidRPr="000276AD">
        <w:rPr>
          <w:rFonts w:ascii="Georgia" w:hAnsi="Georgia"/>
          <w:b/>
          <w:color w:val="000000" w:themeColor="text1"/>
          <w:highlight w:val="green"/>
          <w:u w:val="single"/>
        </w:rPr>
        <w:t>explore[s]</w:t>
      </w:r>
      <w:r w:rsidRPr="00602394">
        <w:rPr>
          <w:rFonts w:ascii="Georgia" w:hAnsi="Georgia"/>
          <w:b/>
          <w:color w:val="000000" w:themeColor="text1"/>
          <w:u w:val="single"/>
        </w:rPr>
        <w:t xml:space="preserve"> the "crucial </w:t>
      </w:r>
      <w:r w:rsidRPr="000276AD">
        <w:rPr>
          <w:rFonts w:ascii="Georgia" w:hAnsi="Georgia"/>
          <w:b/>
          <w:color w:val="000000" w:themeColor="text1"/>
          <w:highlight w:val="green"/>
          <w:u w:val="single"/>
        </w:rPr>
        <w:t>knowledges" of bodies outside</w:t>
      </w:r>
      <w:r w:rsidRPr="00602394">
        <w:rPr>
          <w:rFonts w:ascii="Georgia" w:hAnsi="Georgia"/>
          <w:b/>
          <w:color w:val="000000" w:themeColor="text1"/>
          <w:u w:val="single"/>
        </w:rPr>
        <w:t xml:space="preserve"> a </w:t>
      </w:r>
      <w:r w:rsidRPr="000276AD">
        <w:rPr>
          <w:rFonts w:ascii="Georgia" w:hAnsi="Georgia"/>
          <w:b/>
          <w:color w:val="000000" w:themeColor="text1"/>
          <w:highlight w:val="green"/>
          <w:u w:val="single"/>
        </w:rPr>
        <w:t>purely theoretical</w:t>
      </w:r>
      <w:r w:rsidRPr="00602394">
        <w:rPr>
          <w:rFonts w:ascii="Georgia" w:hAnsi="Georgia"/>
          <w:b/>
          <w:color w:val="000000" w:themeColor="text1"/>
          <w:u w:val="single"/>
        </w:rPr>
        <w:t xml:space="preserve"> determination, outside</w:t>
      </w:r>
      <w:r w:rsidRPr="00602394">
        <w:rPr>
          <w:rFonts w:ascii="Georgia" w:hAnsi="Georgia"/>
          <w:color w:val="000000" w:themeColor="text1"/>
          <w:sz w:val="12"/>
        </w:rPr>
        <w:t xml:space="preserve"> the traditional </w:t>
      </w:r>
      <w:r w:rsidRPr="000276AD">
        <w:rPr>
          <w:rFonts w:ascii="Georgia" w:hAnsi="Georgia"/>
          <w:b/>
          <w:color w:val="000000" w:themeColor="text1"/>
          <w:highlight w:val="green"/>
          <w:u w:val="single"/>
        </w:rPr>
        <w:t xml:space="preserve">domains of </w:t>
      </w:r>
      <w:r w:rsidRPr="00602394">
        <w:rPr>
          <w:rFonts w:ascii="Georgia" w:hAnsi="Georgia"/>
          <w:b/>
          <w:color w:val="000000" w:themeColor="text1"/>
          <w:u w:val="single"/>
        </w:rPr>
        <w:lastRenderedPageBreak/>
        <w:t>humanist scholarship—</w:t>
      </w:r>
      <w:r w:rsidRPr="000276AD">
        <w:rPr>
          <w:rFonts w:ascii="Georgia" w:hAnsi="Georgia"/>
          <w:b/>
          <w:color w:val="000000" w:themeColor="text1"/>
          <w:highlight w:val="green"/>
          <w:u w:val="single"/>
        </w:rPr>
        <w:t>reason, cognition, and language</w:t>
      </w:r>
      <w:r w:rsidRPr="00602394">
        <w:rPr>
          <w:rFonts w:ascii="Georgia" w:hAnsi="Georgia"/>
          <w:color w:val="000000" w:themeColor="text1"/>
          <w:sz w:val="12"/>
        </w:rPr>
        <w:t xml:space="preserve"> (Sedgwick: 2003, 114). </w:t>
      </w:r>
      <w:r w:rsidRPr="000276AD">
        <w:rPr>
          <w:rFonts w:ascii="Georgia" w:hAnsi="Georgia"/>
          <w:b/>
          <w:color w:val="000000" w:themeColor="text1"/>
          <w:highlight w:val="green"/>
          <w:u w:val="single"/>
        </w:rPr>
        <w:t>Affect</w:t>
      </w:r>
      <w:r w:rsidRPr="00602394">
        <w:rPr>
          <w:rFonts w:ascii="Georgia" w:hAnsi="Georgia"/>
          <w:color w:val="000000" w:themeColor="text1"/>
          <w:sz w:val="12"/>
        </w:rPr>
        <w:t>, for Lauren Berlant</w:t>
      </w:r>
      <w:r w:rsidRPr="000276AD">
        <w:rPr>
          <w:rFonts w:ascii="Georgia" w:hAnsi="Georgia"/>
          <w:color w:val="000000" w:themeColor="text1"/>
          <w:sz w:val="12"/>
          <w:highlight w:val="green"/>
        </w:rPr>
        <w:t xml:space="preserve">, </w:t>
      </w:r>
      <w:r w:rsidRPr="000276AD">
        <w:rPr>
          <w:rFonts w:ascii="Georgia" w:hAnsi="Georgia"/>
          <w:b/>
          <w:color w:val="000000" w:themeColor="text1"/>
          <w:highlight w:val="green"/>
          <w:u w:val="single"/>
        </w:rPr>
        <w:t>is</w:t>
      </w:r>
      <w:r w:rsidRPr="00602394">
        <w:rPr>
          <w:rFonts w:ascii="Georgia" w:hAnsi="Georgia"/>
          <w:color w:val="000000" w:themeColor="text1"/>
          <w:sz w:val="12"/>
        </w:rPr>
        <w:t xml:space="preserve"> thus understandable as "sensual </w:t>
      </w:r>
      <w:r w:rsidRPr="000276AD">
        <w:rPr>
          <w:rFonts w:ascii="Georgia" w:hAnsi="Georgia"/>
          <w:b/>
          <w:color w:val="000000" w:themeColor="text1"/>
          <w:highlight w:val="green"/>
          <w:u w:val="single"/>
        </w:rPr>
        <w:t>matter that is elsewhere to sovereign consciousness but</w:t>
      </w:r>
      <w:r w:rsidRPr="00602394">
        <w:rPr>
          <w:rFonts w:ascii="Georgia" w:hAnsi="Georgia"/>
          <w:color w:val="000000" w:themeColor="text1"/>
          <w:sz w:val="12"/>
        </w:rPr>
        <w:t xml:space="preserve"> that </w:t>
      </w:r>
      <w:r w:rsidRPr="000276AD">
        <w:rPr>
          <w:rFonts w:ascii="Georgia" w:hAnsi="Georgia"/>
          <w:b/>
          <w:color w:val="000000" w:themeColor="text1"/>
          <w:highlight w:val="green"/>
          <w:u w:val="single"/>
        </w:rPr>
        <w:t>has</w:t>
      </w:r>
      <w:r w:rsidRPr="00602394">
        <w:rPr>
          <w:rFonts w:ascii="Georgia" w:hAnsi="Georgia"/>
          <w:color w:val="000000" w:themeColor="text1"/>
          <w:sz w:val="12"/>
        </w:rPr>
        <w:t xml:space="preserve"> historical </w:t>
      </w:r>
      <w:r w:rsidRPr="004A3314">
        <w:rPr>
          <w:rFonts w:ascii="Georgia" w:hAnsi="Georgia"/>
          <w:b/>
          <w:color w:val="000000" w:themeColor="text1"/>
          <w:highlight w:val="green"/>
          <w:u w:val="single"/>
        </w:rPr>
        <w:t>significance in domains of subjectivity</w:t>
      </w:r>
      <w:r w:rsidRPr="00602394">
        <w:rPr>
          <w:rFonts w:ascii="Georgia" w:hAnsi="Georgia"/>
          <w:color w:val="000000" w:themeColor="text1"/>
          <w:sz w:val="12"/>
        </w:rPr>
        <w:t xml:space="preserve">" (Berlant: 2011, 53). </w:t>
      </w:r>
      <w:r w:rsidRPr="00602394">
        <w:rPr>
          <w:rFonts w:ascii="Georgia" w:hAnsi="Georgia"/>
          <w:b/>
          <w:color w:val="000000" w:themeColor="text1"/>
          <w:u w:val="single"/>
        </w:rPr>
        <w:t>Affect theory is about how systems of forces circulating within bodies</w:t>
      </w:r>
      <w:r w:rsidRPr="00602394">
        <w:rPr>
          <w:rFonts w:ascii="Georgia" w:hAnsi="Georgia"/>
          <w:color w:val="000000" w:themeColor="text1"/>
          <w:sz w:val="12"/>
        </w:rPr>
        <w:t>—forces not necessarily subsumable or describable by language—</w:t>
      </w:r>
      <w:r w:rsidRPr="00602394">
        <w:rPr>
          <w:rFonts w:ascii="Georgia" w:hAnsi="Georgia"/>
          <w:b/>
          <w:color w:val="000000" w:themeColor="text1"/>
          <w:u w:val="single"/>
        </w:rPr>
        <w:t>interface with histories</w:t>
      </w:r>
      <w:r w:rsidRPr="00602394">
        <w:rPr>
          <w:rFonts w:ascii="Georgia" w:hAnsi="Georgia"/>
          <w:color w:val="000000" w:themeColor="text1"/>
          <w:sz w:val="12"/>
        </w:rPr>
        <w:t xml:space="preserve">.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heavily informed by Gilles Deleuze's reading of Spinoza. In this strand, affect is rendered as a set of ontological properties, as an ensemble of mutable attributes.3 Contemporary </w:t>
      </w:r>
      <w:proofErr w:type="spellStart"/>
      <w:r w:rsidRPr="00602394">
        <w:rPr>
          <w:rFonts w:ascii="Georgia" w:hAnsi="Georgia"/>
          <w:color w:val="000000" w:themeColor="text1"/>
          <w:sz w:val="12"/>
        </w:rPr>
        <w:t>Deleuzians</w:t>
      </w:r>
      <w:proofErr w:type="spellEnd"/>
      <w:r w:rsidRPr="00602394">
        <w:rPr>
          <w:rFonts w:ascii="Georgia" w:hAnsi="Georgia"/>
          <w:color w:val="000000" w:themeColor="text1"/>
          <w:sz w:val="12"/>
        </w:rPr>
        <w:t xml:space="preserve"> such as Brian Massumi4 and William Connolly5 have been targeted by these critics for their attempts at absorbing scientific research into the </w:t>
      </w:r>
      <w:proofErr w:type="spellStart"/>
      <w:r w:rsidRPr="00602394">
        <w:rPr>
          <w:rFonts w:ascii="Georgia" w:hAnsi="Georgia"/>
          <w:color w:val="000000" w:themeColor="text1"/>
          <w:sz w:val="12"/>
        </w:rPr>
        <w:t>Spinozistic</w:t>
      </w:r>
      <w:proofErr w:type="spellEnd"/>
      <w:r w:rsidRPr="00602394">
        <w:rPr>
          <w:rFonts w:ascii="Georgia" w:hAnsi="Georgia"/>
          <w:color w:val="000000" w:themeColor="text1"/>
          <w:sz w:val="12"/>
        </w:rPr>
        <w:t xml:space="preserve"> discourse of affect. But Spinoza and Deleuze are second-tier characters in Ahmed and Berlant's work—which is perhaps why Ahmed situates herself in a lineage—stretching back to Sedgwick—that she calls "feminist cultural studies of affect"6 (Ahmed: 2010, 13). Where the </w:t>
      </w:r>
      <w:proofErr w:type="spellStart"/>
      <w:r w:rsidRPr="00602394">
        <w:rPr>
          <w:rFonts w:ascii="Georgia" w:hAnsi="Georgia"/>
          <w:color w:val="000000" w:themeColor="text1"/>
          <w:sz w:val="12"/>
        </w:rPr>
        <w:t>Deleuzian</w:t>
      </w:r>
      <w:proofErr w:type="spellEnd"/>
      <w:r w:rsidRPr="00602394">
        <w:rPr>
          <w:rFonts w:ascii="Georgia" w:hAnsi="Georgia"/>
          <w:color w:val="000000" w:themeColor="text1"/>
          <w:sz w:val="12"/>
        </w:rPr>
        <w:t xml:space="preserve"> strands focuses on affect as the raw material of becoming, as the play of substances, Ahmed and Berlant locate </w:t>
      </w:r>
      <w:r w:rsidRPr="00602394">
        <w:rPr>
          <w:rFonts w:ascii="Georgia" w:hAnsi="Georgia"/>
          <w:b/>
          <w:color w:val="000000" w:themeColor="text1"/>
          <w:u w:val="single"/>
        </w:rPr>
        <w:t>affect theory [is]</w:t>
      </w:r>
      <w:r w:rsidRPr="00602394">
        <w:rPr>
          <w:rFonts w:ascii="Georgia" w:hAnsi="Georgia"/>
          <w:color w:val="000000" w:themeColor="text1"/>
          <w:sz w:val="12"/>
        </w:rPr>
        <w:t xml:space="preserve"> as a </w:t>
      </w:r>
      <w:r w:rsidRPr="00602394">
        <w:rPr>
          <w:rFonts w:ascii="Georgia" w:hAnsi="Georgia"/>
          <w:b/>
          <w:color w:val="000000" w:themeColor="text1"/>
          <w:u w:val="single"/>
        </w:rPr>
        <w:t>phenomenological, rather than ontological</w:t>
      </w:r>
      <w:r w:rsidRPr="00602394">
        <w:rPr>
          <w:rFonts w:ascii="Georgia" w:hAnsi="Georgia"/>
          <w:color w:val="000000" w:themeColor="text1"/>
          <w:sz w:val="12"/>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(Ahmed: 2010, 2). </w:t>
      </w:r>
      <w:r w:rsidRPr="00602394">
        <w:rPr>
          <w:rFonts w:ascii="Georgia" w:hAnsi="Georgia"/>
          <w:b/>
          <w:color w:val="000000" w:themeColor="text1"/>
          <w:u w:val="single"/>
        </w:rPr>
        <w:t>Happiness is not autonomous,</w:t>
      </w:r>
      <w:r w:rsidRPr="00602394">
        <w:rPr>
          <w:rFonts w:ascii="Georgia" w:hAnsi="Georgia"/>
          <w:color w:val="000000" w:themeColor="text1"/>
          <w:sz w:val="12"/>
        </w:rPr>
        <w:t xml:space="preserve"> Ahmed argues, </w:t>
      </w:r>
      <w:r w:rsidRPr="00602394">
        <w:rPr>
          <w:rFonts w:ascii="Georgia" w:hAnsi="Georgia"/>
          <w:b/>
          <w:color w:val="000000" w:themeColor="text1"/>
          <w:u w:val="single"/>
        </w:rPr>
        <w:t>but a relationship of evaluation that creates the horizon of the self.</w:t>
      </w:r>
      <w:r w:rsidRPr="00602394">
        <w:rPr>
          <w:rFonts w:ascii="Georgia" w:hAnsi="Georgia"/>
          <w:color w:val="000000" w:themeColor="text1"/>
          <w:sz w:val="12"/>
        </w:rPr>
        <w:t xml:space="preserve"> For Ahmed, the "near sphere" of </w:t>
      </w:r>
      <w:r w:rsidRPr="00602394">
        <w:rPr>
          <w:rFonts w:ascii="Georgia" w:hAnsi="Georgia"/>
          <w:b/>
          <w:color w:val="000000" w:themeColor="text1"/>
          <w:u w:val="single"/>
        </w:rPr>
        <w:t>the self is constituted by a perimeter studded with "happy objects." This cluster</w:t>
      </w:r>
      <w:r w:rsidRPr="00602394">
        <w:rPr>
          <w:rFonts w:ascii="Georgia" w:hAnsi="Georgia"/>
          <w:color w:val="000000" w:themeColor="text1"/>
          <w:sz w:val="12"/>
        </w:rPr>
        <w:t xml:space="preserve"> of objects </w:t>
      </w:r>
      <w:r w:rsidRPr="00602394">
        <w:rPr>
          <w:rFonts w:ascii="Georgia" w:hAnsi="Georgia"/>
          <w:b/>
          <w:color w:val="000000" w:themeColor="text1"/>
          <w:u w:val="single"/>
        </w:rPr>
        <w:t>is what gives the field of mobile operations of the self its shape</w:t>
      </w:r>
      <w:r w:rsidRPr="00602394">
        <w:rPr>
          <w:rFonts w:ascii="Georgia" w:hAnsi="Georgia"/>
          <w:color w:val="000000" w:themeColor="text1"/>
          <w:sz w:val="12"/>
        </w:rPr>
        <w:t xml:space="preserv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602394">
        <w:rPr>
          <w:rFonts w:ascii="Georgia" w:hAnsi="Georgia"/>
          <w:color w:val="000000" w:themeColor="text1"/>
          <w:sz w:val="12"/>
        </w:rPr>
        <w:t>promittere</w:t>
      </w:r>
      <w:proofErr w:type="spellEnd"/>
      <w:r w:rsidRPr="00602394">
        <w:rPr>
          <w:rFonts w:ascii="Georgia" w:hAnsi="Georgia"/>
          <w:color w:val="000000" w:themeColor="text1"/>
          <w:sz w:val="12"/>
        </w:rPr>
        <w:t xml:space="preserv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book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4A3314">
        <w:rPr>
          <w:rFonts w:ascii="Georgia" w:hAnsi="Georgia"/>
          <w:b/>
          <w:color w:val="000000" w:themeColor="text1"/>
          <w:highlight w:val="green"/>
          <w:u w:val="single"/>
        </w:rPr>
        <w:t>Cruel optimism</w:t>
      </w:r>
      <w:r w:rsidRPr="00602394">
        <w:rPr>
          <w:rFonts w:ascii="Georgia" w:hAnsi="Georgia"/>
          <w:color w:val="000000" w:themeColor="text1"/>
          <w:sz w:val="12"/>
        </w:rPr>
        <w:t xml:space="preserve">, she explains at the book's outset, refers to a relation that </w:t>
      </w:r>
      <w:r w:rsidRPr="004A3314">
        <w:rPr>
          <w:rFonts w:ascii="Georgia" w:hAnsi="Georgia"/>
          <w:b/>
          <w:color w:val="000000" w:themeColor="text1"/>
          <w:highlight w:val="green"/>
          <w:u w:val="single"/>
        </w:rPr>
        <w:t>emerges "when something you desire is actually an obstacle to your flourishing</w:t>
      </w:r>
      <w:r w:rsidRPr="00602394">
        <w:rPr>
          <w:rFonts w:ascii="Georgia" w:hAnsi="Georgia"/>
          <w:color w:val="000000" w:themeColor="text1"/>
          <w:sz w:val="12"/>
        </w:rPr>
        <w:t xml:space="preserve">. It might involve food, or a kind of love; </w:t>
      </w:r>
      <w:r w:rsidRPr="00602394">
        <w:rPr>
          <w:rFonts w:ascii="Georgia" w:hAnsi="Georgia"/>
          <w:b/>
          <w:color w:val="000000" w:themeColor="text1"/>
          <w:u w:val="single"/>
        </w:rPr>
        <w:t xml:space="preserve">it might be </w:t>
      </w:r>
      <w:r w:rsidRPr="004A3314">
        <w:rPr>
          <w:rFonts w:ascii="Georgia" w:hAnsi="Georgia"/>
          <w:b/>
          <w:color w:val="000000" w:themeColor="text1"/>
          <w:highlight w:val="green"/>
          <w:u w:val="single"/>
        </w:rPr>
        <w:t>a fantasy of the good life, or a political project</w:t>
      </w:r>
      <w:r w:rsidRPr="00602394">
        <w:rPr>
          <w:rFonts w:ascii="Georgia" w:hAnsi="Georgia"/>
          <w:color w:val="000000" w:themeColor="text1"/>
          <w:sz w:val="12"/>
        </w:rPr>
        <w:t xml:space="preserve">" (Berlant: 2011, 1). Berlant explores a range of situations where </w:t>
      </w:r>
      <w:r w:rsidRPr="00602394">
        <w:rPr>
          <w:rFonts w:ascii="Georgia" w:hAnsi="Georgia"/>
          <w:b/>
          <w:color w:val="000000" w:themeColor="text1"/>
          <w:u w:val="single"/>
        </w:rPr>
        <w:t>these attachments emerge, as a response to trauma or out of the ongoing pressures of the ordinary</w:t>
      </w:r>
      <w:r w:rsidRPr="00602394">
        <w:rPr>
          <w:rFonts w:ascii="Georgia" w:hAnsi="Georgia"/>
          <w:color w:val="000000" w:themeColor="text1"/>
          <w:sz w:val="12"/>
        </w:rPr>
        <w:t xml:space="preserve">,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Realism: texts always reflect an affective situation, a force field of desires, a labile contact zone between bodies and intersecting historical frames. Framing literary criticism (broadly construed) as a practice of </w:t>
      </w:r>
      <w:r w:rsidRPr="00602394">
        <w:rPr>
          <w:rFonts w:ascii="Georgia" w:hAnsi="Georgia"/>
          <w:b/>
          <w:color w:val="000000" w:themeColor="text1"/>
          <w:u w:val="single"/>
        </w:rPr>
        <w:t>tracing the connective tissue between bodies and situations</w:t>
      </w:r>
      <w:r w:rsidRPr="00602394">
        <w:rPr>
          <w:rFonts w:ascii="Georgia" w:hAnsi="Georgia"/>
          <w:b/>
          <w:color w:val="000000" w:themeColor="text1"/>
          <w:sz w:val="12"/>
          <w:u w:val="single"/>
        </w:rPr>
        <w:t xml:space="preserve"> </w:t>
      </w:r>
      <w:r w:rsidRPr="00602394">
        <w:rPr>
          <w:rFonts w:ascii="Georgia" w:hAnsi="Georgia"/>
          <w:b/>
          <w:color w:val="000000" w:themeColor="text1"/>
          <w:u w:val="single"/>
        </w:rPr>
        <w:t>is</w:t>
      </w:r>
      <w:r w:rsidRPr="00602394">
        <w:rPr>
          <w:rFonts w:ascii="Georgia" w:hAnsi="Georgia"/>
          <w:color w:val="000000" w:themeColor="text1"/>
          <w:sz w:val="12"/>
        </w:rPr>
        <w:t xml:space="preserve"> what lets Berlant speak to </w:t>
      </w:r>
      <w:r w:rsidRPr="00602394">
        <w:rPr>
          <w:rFonts w:ascii="Georgia" w:hAnsi="Georgia"/>
          <w:b/>
          <w:color w:val="000000" w:themeColor="text1"/>
          <w:u w:val="single"/>
        </w:rPr>
        <w:t>the political use</w:t>
      </w:r>
      <w:r w:rsidRPr="00602394">
        <w:rPr>
          <w:rFonts w:ascii="Georgia" w:hAnsi="Georgia"/>
          <w:color w:val="000000" w:themeColor="text1"/>
          <w:sz w:val="12"/>
        </w:rPr>
        <w:t xml:space="preserve">s </w:t>
      </w:r>
      <w:r w:rsidRPr="00602394">
        <w:rPr>
          <w:rFonts w:ascii="Georgia" w:hAnsi="Georgia"/>
          <w:b/>
          <w:color w:val="000000" w:themeColor="text1"/>
          <w:u w:val="single"/>
        </w:rPr>
        <w:t>of affect</w:t>
      </w:r>
      <w:r w:rsidRPr="00602394">
        <w:rPr>
          <w:rFonts w:ascii="Georgia" w:hAnsi="Georgia"/>
          <w:color w:val="000000" w:themeColor="text1"/>
          <w:sz w:val="12"/>
        </w:rPr>
        <w:t xml:space="preserve">. She suggests that affect theory is a "another phase in the history of ideology theory," that it "brings us back to the encounter of what is sensed with what is known and what has impact in a new but also recognizable way" (Berlant: 2011, 53). </w:t>
      </w:r>
      <w:r w:rsidRPr="004A3314">
        <w:rPr>
          <w:rFonts w:ascii="Georgia" w:hAnsi="Georgia"/>
          <w:b/>
          <w:color w:val="000000" w:themeColor="text1"/>
          <w:highlight w:val="green"/>
          <w:u w:val="single"/>
        </w:rPr>
        <w:t>Affect</w:t>
      </w:r>
      <w:r w:rsidRPr="00602394">
        <w:rPr>
          <w:rFonts w:ascii="Georgia" w:hAnsi="Georgia"/>
          <w:color w:val="000000" w:themeColor="text1"/>
          <w:sz w:val="12"/>
        </w:rPr>
        <w:t>—especially ordinary affect—</w:t>
      </w:r>
      <w:r w:rsidRPr="004A3314">
        <w:rPr>
          <w:rFonts w:ascii="Georgia" w:hAnsi="Georgia"/>
          <w:b/>
          <w:color w:val="000000" w:themeColor="text1"/>
          <w:highlight w:val="green"/>
          <w:u w:val="single"/>
        </w:rPr>
        <w:t>is the missing link between discursive regimes and bodies</w:t>
      </w:r>
      <w:r w:rsidRPr="00602394">
        <w:rPr>
          <w:rFonts w:ascii="Georgia" w:hAnsi="Georgia"/>
          <w:b/>
          <w:color w:val="000000" w:themeColor="text1"/>
          <w:u w:val="single"/>
        </w:rPr>
        <w:t>, the arterial linkages through which power is disseminated. "</w:t>
      </w:r>
      <w:r w:rsidRPr="004A3314">
        <w:rPr>
          <w:rFonts w:ascii="Georgia" w:hAnsi="Georgia"/>
          <w:b/>
          <w:color w:val="000000" w:themeColor="text1"/>
          <w:highlight w:val="green"/>
          <w:u w:val="single"/>
        </w:rPr>
        <w:t>The present" is not an assemblage of texts and knowledges, bloodless discursive inscriptions</w:t>
      </w:r>
      <w:r w:rsidRPr="00602394">
        <w:rPr>
          <w:rFonts w:ascii="Georgia" w:hAnsi="Georgia"/>
          <w:b/>
          <w:color w:val="000000" w:themeColor="text1"/>
          <w:u w:val="single"/>
        </w:rPr>
        <w:t xml:space="preserve"> on the body, </w:t>
      </w:r>
      <w:r w:rsidRPr="004A3314">
        <w:rPr>
          <w:rFonts w:ascii="Georgia" w:hAnsi="Georgia"/>
          <w:b/>
          <w:color w:val="000000" w:themeColor="text1"/>
          <w:highlight w:val="green"/>
          <w:u w:val="single"/>
        </w:rPr>
        <w:t xml:space="preserve">but a felt sense out of which political circumstances emerge. </w:t>
      </w:r>
      <w:r w:rsidRPr="00602394">
        <w:rPr>
          <w:rFonts w:ascii="Georgia" w:hAnsi="Georgia"/>
          <w:b/>
          <w:color w:val="000000" w:themeColor="text1"/>
          <w:u w:val="single"/>
        </w:rPr>
        <w:t>"We understand nothing about impasses of the political," she writes, "without having an account of the production of the present"</w:t>
      </w:r>
      <w:r w:rsidRPr="00602394">
        <w:rPr>
          <w:rFonts w:ascii="Georgia" w:hAnsi="Georgia"/>
          <w:color w:val="000000" w:themeColor="text1"/>
          <w:sz w:val="12"/>
        </w:rPr>
        <w:t xml:space="preserve"> (Berlant: 2011, 4). Cruel optimism as a byproduct of political situations colliding with bodies plays out in ongoing, </w:t>
      </w:r>
      <w:proofErr w:type="spellStart"/>
      <w:r w:rsidRPr="00602394">
        <w:rPr>
          <w:rFonts w:ascii="Georgia" w:hAnsi="Georgia"/>
          <w:color w:val="000000" w:themeColor="text1"/>
          <w:sz w:val="12"/>
        </w:rPr>
        <w:t>semistable</w:t>
      </w:r>
      <w:proofErr w:type="spellEnd"/>
      <w:r w:rsidRPr="00602394">
        <w:rPr>
          <w:rFonts w:ascii="Georgia" w:hAnsi="Georgia"/>
          <w:color w:val="000000" w:themeColor="text1"/>
          <w:sz w:val="12"/>
        </w:rPr>
        <w:t xml:space="preserve"> routines, in ordinariness. This focus on the ordinary frames Berlant's conception of the </w:t>
      </w:r>
      <w:r w:rsidRPr="00602394">
        <w:rPr>
          <w:rFonts w:ascii="Georgia" w:hAnsi="Georgia"/>
          <w:color w:val="000000" w:themeColor="text1"/>
          <w:sz w:val="12"/>
        </w:rPr>
        <w:lastRenderedPageBreak/>
        <w:t xml:space="preserve">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"Trauma," she writes, ... forces its subjects not into mere </w:t>
      </w:r>
      <w:proofErr w:type="spellStart"/>
      <w:r w:rsidRPr="00602394">
        <w:rPr>
          <w:rFonts w:ascii="Georgia" w:hAnsi="Georgia"/>
          <w:color w:val="000000" w:themeColor="text1"/>
          <w:sz w:val="12"/>
        </w:rPr>
        <w:t>stuckness</w:t>
      </w:r>
      <w:proofErr w:type="spellEnd"/>
      <w:r w:rsidRPr="00602394">
        <w:rPr>
          <w:rFonts w:ascii="Georgia" w:hAnsi="Georgia"/>
          <w:color w:val="000000" w:themeColor="text1"/>
          <w:sz w:val="12"/>
        </w:rPr>
        <w:t xml:space="preserve">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602394">
        <w:rPr>
          <w:rFonts w:ascii="Georgia" w:hAnsi="Georgia"/>
          <w:color w:val="000000" w:themeColor="text1"/>
          <w:sz w:val="12"/>
        </w:rPr>
        <w:t>gonna</w:t>
      </w:r>
      <w:proofErr w:type="spellEnd"/>
      <w:r w:rsidRPr="00602394">
        <w:rPr>
          <w:rFonts w:ascii="Georgia" w:hAnsi="Georgia"/>
          <w:color w:val="000000" w:themeColor="text1"/>
          <w:sz w:val="12"/>
        </w:rPr>
        <w:t xml:space="preserve"> come'" (Berlant: 2011, 2). </w:t>
      </w:r>
      <w:r w:rsidRPr="00602394">
        <w:rPr>
          <w:rFonts w:ascii="Georgia" w:hAnsi="Georgia"/>
          <w:b/>
          <w:color w:val="000000" w:themeColor="text1"/>
          <w:u w:val="single"/>
        </w:rPr>
        <w:t xml:space="preserve">Rather than a singularly identifiable feeling, optimism takes the phenomenological form of a "knotty tethering to objects, scenes, and modes of life that generate so much overwhelming yet sustaining negation" (Berlant: 2011, 52). </w:t>
      </w:r>
      <w:r w:rsidRPr="004A3314">
        <w:rPr>
          <w:rFonts w:ascii="Georgia" w:hAnsi="Georgia"/>
          <w:b/>
          <w:color w:val="000000" w:themeColor="text1"/>
          <w:highlight w:val="green"/>
          <w:u w:val="single"/>
        </w:rPr>
        <w:t xml:space="preserve">Optimism binds bodies to "fantasies of the good life," </w:t>
      </w:r>
      <w:r w:rsidRPr="00602394">
        <w:rPr>
          <w:rFonts w:ascii="Georgia" w:hAnsi="Georgia"/>
          <w:b/>
          <w:color w:val="000000" w:themeColor="text1"/>
          <w:u w:val="single"/>
        </w:rPr>
        <w:t xml:space="preserve">to horizons of </w:t>
      </w:r>
      <w:r w:rsidRPr="004A3314">
        <w:rPr>
          <w:rFonts w:ascii="Georgia" w:hAnsi="Georgia"/>
          <w:b/>
          <w:color w:val="000000" w:themeColor="text1"/>
          <w:highlight w:val="green"/>
          <w:u w:val="single"/>
        </w:rPr>
        <w:t xml:space="preserve">possibility that may or may not be defeated by the conditions of their own emergence. </w:t>
      </w:r>
      <w:r w:rsidRPr="00602394">
        <w:rPr>
          <w:rFonts w:ascii="Georgia" w:hAnsi="Georgia"/>
          <w:b/>
          <w:color w:val="000000" w:themeColor="text1"/>
          <w:u w:val="single"/>
        </w:rPr>
        <w:t>Cruel optimism is the outcome of this circumstance of tethering confused by itself, of Möbius-strip cycles of ambition and frustration.</w:t>
      </w:r>
      <w:r w:rsidRPr="00602394">
        <w:rPr>
          <w:rFonts w:ascii="Georgia" w:hAnsi="Georgia"/>
          <w:color w:val="000000" w:themeColor="text1"/>
          <w:sz w:val="12"/>
        </w:rPr>
        <w:t xml:space="preserve">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w:t>
      </w:r>
      <w:proofErr w:type="spellStart"/>
      <w:r w:rsidRPr="00602394">
        <w:rPr>
          <w:rFonts w:ascii="Georgia" w:hAnsi="Georgia"/>
          <w:color w:val="000000" w:themeColor="text1"/>
          <w:sz w:val="12"/>
        </w:rPr>
        <w:t>Bordowitz's</w:t>
      </w:r>
      <w:proofErr w:type="spellEnd"/>
      <w:r w:rsidRPr="00602394">
        <w:rPr>
          <w:rFonts w:ascii="Georgia" w:hAnsi="Georgia"/>
          <w:color w:val="000000" w:themeColor="text1"/>
          <w:sz w:val="12"/>
        </w:rPr>
        <w:t xml:space="preserve"> documentary </w:t>
      </w:r>
      <w:proofErr w:type="spellStart"/>
      <w:r w:rsidRPr="00602394">
        <w:rPr>
          <w:rFonts w:ascii="Georgia" w:hAnsi="Georgia"/>
          <w:color w:val="000000" w:themeColor="text1"/>
          <w:sz w:val="12"/>
        </w:rPr>
        <w:t>filmHabit</w:t>
      </w:r>
      <w:proofErr w:type="spellEnd"/>
      <w:r w:rsidRPr="00602394">
        <w:rPr>
          <w:rFonts w:ascii="Georgia" w:hAnsi="Georgia"/>
          <w:color w:val="000000" w:themeColor="text1"/>
          <w:sz w:val="12"/>
        </w:rPr>
        <w:t xml:space="preserve"> (2001), about the body rituals that structure the daily lives of a gay man living with AIDS and his partner in New York City in the 1990s. </w:t>
      </w:r>
      <w:proofErr w:type="spellStart"/>
      <w:r w:rsidRPr="00602394">
        <w:rPr>
          <w:rFonts w:ascii="Georgia" w:hAnsi="Georgia"/>
          <w:color w:val="000000" w:themeColor="text1"/>
          <w:sz w:val="12"/>
        </w:rPr>
        <w:t>Bordowitz's</w:t>
      </w:r>
      <w:proofErr w:type="spellEnd"/>
      <w:r w:rsidRPr="00602394">
        <w:rPr>
          <w:rFonts w:ascii="Georgia" w:hAnsi="Georgia"/>
          <w:color w:val="000000" w:themeColor="text1"/>
          <w:sz w:val="12"/>
        </w:rPr>
        <w:t xml:space="preserve">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w:t>
      </w:r>
      <w:proofErr w:type="gramStart"/>
      <w:r w:rsidRPr="00602394">
        <w:rPr>
          <w:rFonts w:ascii="Georgia" w:hAnsi="Georgia"/>
          <w:color w:val="000000" w:themeColor="text1"/>
          <w:sz w:val="12"/>
        </w:rPr>
        <w:t>cross-cut</w:t>
      </w:r>
      <w:proofErr w:type="gramEnd"/>
      <w:r w:rsidRPr="00602394">
        <w:rPr>
          <w:rFonts w:ascii="Georgia" w:hAnsi="Georgia"/>
          <w:color w:val="000000" w:themeColor="text1"/>
          <w:sz w:val="12"/>
        </w:rPr>
        <w:t xml:space="preserve">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w:t>
      </w:r>
      <w:proofErr w:type="gramStart"/>
      <w:r w:rsidRPr="00602394">
        <w:rPr>
          <w:rFonts w:ascii="Georgia" w:hAnsi="Georgia"/>
          <w:color w:val="000000" w:themeColor="text1"/>
          <w:sz w:val="12"/>
        </w:rPr>
        <w:t>affectively-embroidered</w:t>
      </w:r>
      <w:proofErr w:type="gramEnd"/>
      <w:r w:rsidRPr="00602394">
        <w:rPr>
          <w:rFonts w:ascii="Georgia" w:hAnsi="Georgia"/>
          <w:color w:val="000000" w:themeColor="text1"/>
          <w:sz w:val="12"/>
        </w:rPr>
        <w:t xml:space="preserve">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602394">
        <w:rPr>
          <w:rFonts w:ascii="Georgia" w:hAnsi="Georgia"/>
          <w:b/>
          <w:color w:val="000000" w:themeColor="text1"/>
          <w:u w:val="single"/>
        </w:rPr>
        <w:t>cruel optimism</w:t>
      </w:r>
      <w:r w:rsidRPr="00602394">
        <w:rPr>
          <w:rFonts w:ascii="Georgia" w:hAnsi="Georgia"/>
          <w:color w:val="000000" w:themeColor="text1"/>
          <w:sz w:val="12"/>
        </w:rPr>
        <w:t xml:space="preserve">, they brainstormed the following list: heroin, abusive relationships, candy, horcruxes. Each of these instances </w:t>
      </w:r>
      <w:r w:rsidRPr="00602394">
        <w:rPr>
          <w:rFonts w:ascii="Georgia" w:hAnsi="Georgia"/>
          <w:b/>
          <w:color w:val="000000" w:themeColor="text1"/>
          <w:u w:val="single"/>
        </w:rPr>
        <w:t>suggests a vital but destructive need, an ambivalent compulsion—an addiction</w:t>
      </w:r>
      <w:r w:rsidRPr="00602394">
        <w:rPr>
          <w:rFonts w:ascii="Georgia" w:hAnsi="Georgia"/>
          <w:color w:val="000000" w:themeColor="text1"/>
          <w:sz w:val="12"/>
        </w:rPr>
        <w:t xml:space="preserve">, where the tectonic plates of the body's affects shift in friction with one another. </w:t>
      </w:r>
      <w:r w:rsidRPr="00602394">
        <w:rPr>
          <w:rFonts w:ascii="Georgia" w:hAnsi="Georgia"/>
          <w:b/>
          <w:color w:val="000000" w:themeColor="text1"/>
          <w:u w:val="single"/>
        </w:rPr>
        <w:t>Cruel optimism indexes these moments where a body desires and needs an arrangement of the world that is also frustrating or corrosive</w:t>
      </w:r>
      <w:r w:rsidRPr="00602394">
        <w:rPr>
          <w:rFonts w:ascii="Georgia" w:hAnsi="Georgia"/>
          <w:color w:val="000000" w:themeColor="text1"/>
          <w:sz w:val="12"/>
        </w:rPr>
        <w:t xml:space="preser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w:t>
      </w:r>
      <w:r w:rsidRPr="00602394">
        <w:rPr>
          <w:rFonts w:ascii="Georgia" w:hAnsi="Georgia"/>
          <w:b/>
          <w:color w:val="000000" w:themeColor="text1"/>
          <w:u w:val="single"/>
        </w:rPr>
        <w:t>Politics produces fantasies, tethers that draw us forward to particular attachments in the form of images, narratives, bodily practices</w:t>
      </w:r>
      <w:r w:rsidRPr="00602394">
        <w:rPr>
          <w:rFonts w:ascii="Georgia" w:hAnsi="Georgia"/>
          <w:color w:val="000000" w:themeColor="text1"/>
          <w:sz w:val="12"/>
        </w:rPr>
        <w:t xml:space="preserve">. But </w:t>
      </w:r>
      <w:r w:rsidRPr="00602394">
        <w:rPr>
          <w:rFonts w:ascii="Georgia" w:hAnsi="Georgia"/>
          <w:b/>
          <w:color w:val="000000" w:themeColor="text1"/>
          <w:u w:val="single"/>
        </w:rPr>
        <w:t>these fantasies also contain the elements of their own frustration or refusal.</w:t>
      </w:r>
      <w:r w:rsidRPr="00602394">
        <w:rPr>
          <w:rFonts w:ascii="Georgia" w:hAnsi="Georgia"/>
          <w:color w:val="000000" w:themeColor="text1"/>
          <w:sz w:val="12"/>
        </w:rPr>
        <w:t xml:space="preserve"> President George W. Bush, for example, is able to use the affective elements of statecraft (a practice which, Berlant assures us, is decidedly non-partisan) to create a façade that diverts attention from his flailing foreign and economic policies (Berlant: 2011, 226). Berlant's focus in Cruel Optimism is on politics as a field of attachments, a skein of affectively pulsing tissues linking bodies together. "Pace </w:t>
      </w:r>
      <w:proofErr w:type="spellStart"/>
      <w:r w:rsidRPr="00602394">
        <w:rPr>
          <w:rFonts w:ascii="Georgia" w:hAnsi="Georgia"/>
          <w:color w:val="000000" w:themeColor="text1"/>
          <w:sz w:val="12"/>
        </w:rPr>
        <w:t>Žižek</w:t>
      </w:r>
      <w:proofErr w:type="spellEnd"/>
      <w:r w:rsidRPr="00602394">
        <w:rPr>
          <w:rFonts w:ascii="Georgia" w:hAnsi="Georgia"/>
          <w:color w:val="000000" w:themeColor="text1"/>
          <w:sz w:val="12"/>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602394">
        <w:rPr>
          <w:rFonts w:ascii="Georgia" w:hAnsi="Georgia"/>
          <w:color w:val="000000" w:themeColor="text1"/>
          <w:sz w:val="12"/>
        </w:rPr>
        <w:t>affectsphere</w:t>
      </w:r>
      <w:proofErr w:type="spellEnd"/>
      <w:r w:rsidRPr="00602394">
        <w:rPr>
          <w:rFonts w:ascii="Georgia" w:hAnsi="Georgia"/>
          <w:color w:val="000000" w:themeColor="text1"/>
          <w:sz w:val="12"/>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602394">
        <w:rPr>
          <w:rFonts w:ascii="Georgia" w:hAnsi="Georgia"/>
          <w:color w:val="000000" w:themeColor="text1"/>
          <w:sz w:val="12"/>
        </w:rPr>
        <w:t>Thus</w:t>
      </w:r>
      <w:proofErr w:type="gramEnd"/>
      <w:r w:rsidRPr="00602394">
        <w:rPr>
          <w:rFonts w:ascii="Georgia" w:hAnsi="Georgia"/>
          <w:color w:val="000000" w:themeColor="text1"/>
          <w:sz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602394">
        <w:rPr>
          <w:rFonts w:ascii="Georgia" w:hAnsi="Georgia"/>
          <w:color w:val="000000" w:themeColor="text1"/>
          <w:sz w:val="12"/>
        </w:rPr>
        <w:t>ofpromise</w:t>
      </w:r>
      <w:proofErr w:type="spellEnd"/>
      <w:r w:rsidRPr="00602394">
        <w:rPr>
          <w:rFonts w:ascii="Georgia" w:hAnsi="Georgia"/>
          <w:color w:val="000000" w:themeColor="text1"/>
          <w:sz w:val="12"/>
        </w:rPr>
        <w:t xml:space="preserve">. </w:t>
      </w:r>
      <w:proofErr w:type="gramStart"/>
      <w:r w:rsidRPr="00602394">
        <w:rPr>
          <w:rFonts w:ascii="Georgia" w:hAnsi="Georgia"/>
          <w:color w:val="000000" w:themeColor="text1"/>
          <w:sz w:val="12"/>
        </w:rPr>
        <w:t>Thus</w:t>
      </w:r>
      <w:proofErr w:type="gramEnd"/>
      <w:r w:rsidRPr="00602394">
        <w:rPr>
          <w:rFonts w:ascii="Georgia" w:hAnsi="Georgia"/>
          <w:color w:val="000000" w:themeColor="text1"/>
          <w:sz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w:t>
      </w:r>
      <w:proofErr w:type="gramStart"/>
      <w:r w:rsidRPr="00602394">
        <w:rPr>
          <w:rFonts w:ascii="Georgia" w:hAnsi="Georgia"/>
          <w:color w:val="000000" w:themeColor="text1"/>
          <w:sz w:val="12"/>
        </w:rPr>
        <w:t>always-anticipated</w:t>
      </w:r>
      <w:proofErr w:type="gramEnd"/>
      <w:r w:rsidRPr="00602394">
        <w:rPr>
          <w:rFonts w:ascii="Georgia" w:hAnsi="Georgia"/>
          <w:color w:val="000000" w:themeColor="text1"/>
          <w:sz w:val="12"/>
        </w:rPr>
        <w:t xml:space="preserve"> but radically unknown future. There is also a complementarity to these books, a sense in which both come at the relationship between affect and the political from different sides of the </w:t>
      </w:r>
      <w:proofErr w:type="gramStart"/>
      <w:r w:rsidRPr="00602394">
        <w:rPr>
          <w:rFonts w:ascii="Georgia" w:hAnsi="Georgia"/>
          <w:color w:val="000000" w:themeColor="text1"/>
          <w:sz w:val="12"/>
        </w:rPr>
        <w:t>problem, but</w:t>
      </w:r>
      <w:proofErr w:type="gramEnd"/>
      <w:r w:rsidRPr="00602394">
        <w:rPr>
          <w:rFonts w:ascii="Georgia" w:hAnsi="Georgia"/>
          <w:color w:val="000000" w:themeColor="text1"/>
          <w:sz w:val="12"/>
        </w:rPr>
        <w:t xml:space="preserve">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602394">
        <w:rPr>
          <w:rFonts w:ascii="Georgia" w:hAnsi="Georgia"/>
          <w:color w:val="000000" w:themeColor="text1"/>
          <w:sz w:val="12"/>
        </w:rPr>
        <w:t>thematics</w:t>
      </w:r>
      <w:proofErr w:type="spellEnd"/>
      <w:r w:rsidRPr="00602394">
        <w:rPr>
          <w:rFonts w:ascii="Georgia" w:hAnsi="Georgia"/>
          <w:color w:val="000000" w:themeColor="text1"/>
          <w:sz w:val="12"/>
        </w:rPr>
        <w:t xml:space="preserve"> of the promise that allows us to view affect as a state of deferral. But Ahmed comes closest to Berlant when she writes that "[</w:t>
      </w:r>
      <w:proofErr w:type="spellStart"/>
      <w:r w:rsidRPr="00602394">
        <w:rPr>
          <w:rFonts w:ascii="Georgia" w:hAnsi="Georgia"/>
          <w:color w:val="000000" w:themeColor="text1"/>
          <w:sz w:val="12"/>
        </w:rPr>
        <w:t>i</w:t>
      </w:r>
      <w:proofErr w:type="spellEnd"/>
      <w:r w:rsidRPr="00602394">
        <w:rPr>
          <w:rFonts w:ascii="Georgia" w:hAnsi="Georgia"/>
          <w:color w:val="000000" w:themeColor="text1"/>
          <w:sz w:val="12"/>
        </w:rPr>
        <w:t xml:space="preserve">]f we hope for happiness, then we might be happy as long as we can retain this hope (a happiness that paradoxically allows us to be happy with unhappiness)" (Ahmed: 2010, 181). Is deferred happiness really divided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w:t>
      </w:r>
      <w:proofErr w:type="spellStart"/>
      <w:r w:rsidRPr="00602394">
        <w:rPr>
          <w:rFonts w:ascii="Georgia" w:hAnsi="Georgia"/>
          <w:color w:val="000000" w:themeColor="text1"/>
          <w:sz w:val="12"/>
        </w:rPr>
        <w:t>evental</w:t>
      </w:r>
      <w:proofErr w:type="spellEnd"/>
      <w:r w:rsidRPr="00602394">
        <w:rPr>
          <w:rFonts w:ascii="Georgia" w:hAnsi="Georgia"/>
          <w:color w:val="000000" w:themeColor="text1"/>
          <w:sz w:val="12"/>
        </w:rPr>
        <w:t xml:space="preserve"> horizon constituted by uncertainty, rather than promise. Berlant seems more skeptical about the possibility of untethering ourselves from an orientation to future happiness. As in her response to </w:t>
      </w:r>
      <w:proofErr w:type="spellStart"/>
      <w:r w:rsidRPr="00602394">
        <w:rPr>
          <w:rFonts w:ascii="Georgia" w:hAnsi="Georgia"/>
          <w:color w:val="000000" w:themeColor="text1"/>
          <w:sz w:val="12"/>
        </w:rPr>
        <w:t>Žižek</w:t>
      </w:r>
      <w:proofErr w:type="spellEnd"/>
      <w:r w:rsidRPr="00602394">
        <w:rPr>
          <w:rFonts w:ascii="Georgia" w:hAnsi="Georgia"/>
          <w:color w:val="000000" w:themeColor="text1"/>
          <w:sz w:val="12"/>
        </w:rPr>
        <w:t xml:space="preserve">, she emphasizes the intransigence of fantasy, especially as a conduit that can produce political energy. I wonder if Berlant's </w:t>
      </w:r>
      <w:r w:rsidRPr="00602394">
        <w:rPr>
          <w:rFonts w:ascii="Georgia" w:hAnsi="Georgia"/>
          <w:color w:val="000000" w:themeColor="text1"/>
          <w:sz w:val="12"/>
        </w:rPr>
        <w:lastRenderedPageBreak/>
        <w:t xml:space="preserve">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602394">
        <w:rPr>
          <w:rFonts w:ascii="Georgia" w:hAnsi="Georgia"/>
          <w:color w:val="000000" w:themeColor="text1"/>
          <w:sz w:val="12"/>
        </w:rPr>
        <w:t>thematics</w:t>
      </w:r>
      <w:proofErr w:type="spellEnd"/>
      <w:r w:rsidRPr="00602394">
        <w:rPr>
          <w:rFonts w:ascii="Georgia" w:hAnsi="Georgia"/>
          <w:color w:val="000000" w:themeColor="text1"/>
          <w:sz w:val="12"/>
        </w:rPr>
        <w:t xml:space="preserve"> of frustration and of addiction in the moving </w:t>
      </w:r>
      <w:proofErr w:type="spellStart"/>
      <w:r w:rsidRPr="00602394">
        <w:rPr>
          <w:rFonts w:ascii="Georgia" w:hAnsi="Georgia"/>
          <w:color w:val="000000" w:themeColor="text1"/>
          <w:sz w:val="12"/>
        </w:rPr>
        <w:t>affectsphere</w:t>
      </w:r>
      <w:proofErr w:type="spellEnd"/>
      <w:r w:rsidRPr="00602394">
        <w:rPr>
          <w:rFonts w:ascii="Georgia" w:hAnsi="Georgia"/>
          <w:color w:val="000000" w:themeColor="text1"/>
          <w:sz w:val="12"/>
        </w:rPr>
        <w:t xml:space="preserve"> of the political. What both Ahmed and Berlant demonstrate is that </w:t>
      </w:r>
      <w:r w:rsidRPr="004A3314">
        <w:rPr>
          <w:rFonts w:ascii="Georgia" w:hAnsi="Georgia"/>
          <w:b/>
          <w:color w:val="000000" w:themeColor="text1"/>
          <w:highlight w:val="green"/>
          <w:u w:val="single"/>
        </w:rPr>
        <w:t xml:space="preserve">affect theory offers </w:t>
      </w:r>
      <w:r w:rsidRPr="00602394">
        <w:rPr>
          <w:rFonts w:ascii="Georgia" w:hAnsi="Georgia"/>
          <w:b/>
          <w:color w:val="000000" w:themeColor="text1"/>
          <w:u w:val="single"/>
        </w:rPr>
        <w:t xml:space="preserve">a crucial set of </w:t>
      </w:r>
      <w:r w:rsidRPr="004A3314">
        <w:rPr>
          <w:rFonts w:ascii="Georgia" w:hAnsi="Georgia"/>
          <w:b/>
          <w:color w:val="000000" w:themeColor="text1"/>
          <w:highlight w:val="green"/>
          <w:u w:val="single"/>
        </w:rPr>
        <w:t>resources for thinking through the relationship between bodies and discourses</w:t>
      </w:r>
      <w:r w:rsidRPr="00602394">
        <w:rPr>
          <w:rFonts w:ascii="Georgia" w:hAnsi="Georgia"/>
          <w:b/>
          <w:color w:val="000000" w:themeColor="text1"/>
          <w:u w:val="single"/>
        </w:rPr>
        <w:t>.</w:t>
      </w:r>
      <w:r w:rsidRPr="00602394">
        <w:rPr>
          <w:rFonts w:ascii="Georgia" w:hAnsi="Georgia"/>
          <w:color w:val="000000" w:themeColor="text1"/>
          <w:sz w:val="12"/>
        </w:rPr>
        <w:t xml:space="preserve"> The enterprise of thinking politics, of mapping the enfolding of bodies by power, cannot move forward without affect.</w:t>
      </w:r>
    </w:p>
    <w:p w:rsidR="002A00B5" w:rsidRDefault="002A00B5" w:rsidP="002A00B5">
      <w:pPr>
        <w:pStyle w:val="Heading4"/>
        <w:spacing w:line="276" w:lineRule="auto"/>
        <w:rPr>
          <w:rFonts w:asciiTheme="minorHAnsi" w:hAnsiTheme="minorHAnsi" w:cstheme="minorHAnsi"/>
        </w:rPr>
      </w:pPr>
    </w:p>
    <w:p w:rsidR="002A00B5" w:rsidRPr="00E64062" w:rsidRDefault="002A00B5" w:rsidP="002A00B5">
      <w:pPr>
        <w:pStyle w:val="Heading4"/>
        <w:spacing w:line="276" w:lineRule="auto"/>
        <w:rPr>
          <w:rStyle w:val="Style13ptBold"/>
          <w:rFonts w:asciiTheme="minorHAnsi" w:hAnsiTheme="minorHAnsi" w:cstheme="minorHAnsi"/>
          <w:b/>
          <w:bCs w:val="0"/>
        </w:rPr>
      </w:pPr>
      <w:r w:rsidRPr="00E64062">
        <w:rPr>
          <w:rFonts w:asciiTheme="minorHAnsi" w:hAnsiTheme="minorHAnsi" w:cstheme="minorHAnsi"/>
        </w:rPr>
        <w:t xml:space="preserve">State rejection dooms them to reproduce the static categories they critique. </w:t>
      </w:r>
    </w:p>
    <w:p w:rsidR="002A00B5" w:rsidRPr="00E64062" w:rsidRDefault="002A00B5" w:rsidP="002A00B5">
      <w:pPr>
        <w:spacing w:line="276" w:lineRule="auto"/>
        <w:rPr>
          <w:rFonts w:asciiTheme="minorHAnsi" w:hAnsiTheme="minorHAnsi" w:cstheme="minorHAnsi"/>
          <w:sz w:val="16"/>
          <w:szCs w:val="16"/>
        </w:rPr>
      </w:pPr>
      <w:proofErr w:type="spellStart"/>
      <w:r w:rsidRPr="00E64062">
        <w:rPr>
          <w:rStyle w:val="Style13ptBold"/>
          <w:rFonts w:asciiTheme="minorHAnsi" w:hAnsiTheme="minorHAnsi" w:cstheme="minorHAnsi"/>
        </w:rPr>
        <w:t>Guattari</w:t>
      </w:r>
      <w:proofErr w:type="spellEnd"/>
      <w:r w:rsidRPr="00E64062">
        <w:rPr>
          <w:rStyle w:val="Style13ptBold"/>
          <w:rFonts w:asciiTheme="minorHAnsi" w:hAnsiTheme="minorHAnsi" w:cstheme="minorHAnsi"/>
        </w:rPr>
        <w:t xml:space="preserve"> 86 </w:t>
      </w:r>
      <w:r w:rsidRPr="00E64062">
        <w:rPr>
          <w:rFonts w:asciiTheme="minorHAnsi" w:hAnsiTheme="minorHAnsi" w:cstheme="minorHAnsi"/>
          <w:sz w:val="16"/>
          <w:szCs w:val="16"/>
        </w:rPr>
        <w:t xml:space="preserve">(Felix </w:t>
      </w:r>
      <w:proofErr w:type="spellStart"/>
      <w:r w:rsidRPr="00E64062">
        <w:rPr>
          <w:rFonts w:asciiTheme="minorHAnsi" w:hAnsiTheme="minorHAnsi" w:cstheme="minorHAnsi"/>
          <w:sz w:val="16"/>
          <w:szCs w:val="16"/>
        </w:rPr>
        <w:t>Guattari</w:t>
      </w:r>
      <w:proofErr w:type="spellEnd"/>
      <w:r w:rsidRPr="00E64062">
        <w:rPr>
          <w:rFonts w:asciiTheme="minorHAnsi" w:hAnsiTheme="minorHAnsi" w:cstheme="minorHAnsi"/>
          <w:sz w:val="16"/>
          <w:szCs w:val="16"/>
        </w:rPr>
        <w:t xml:space="preserve"> and </w:t>
      </w:r>
      <w:proofErr w:type="spellStart"/>
      <w:r w:rsidRPr="00E64062">
        <w:rPr>
          <w:rFonts w:asciiTheme="minorHAnsi" w:hAnsiTheme="minorHAnsi" w:cstheme="minorHAnsi"/>
          <w:sz w:val="16"/>
          <w:szCs w:val="16"/>
        </w:rPr>
        <w:t>Suely</w:t>
      </w:r>
      <w:proofErr w:type="spellEnd"/>
      <w:r w:rsidRPr="00E64062">
        <w:rPr>
          <w:rFonts w:asciiTheme="minorHAnsi" w:hAnsiTheme="minorHAnsi" w:cstheme="minorHAnsi"/>
          <w:sz w:val="16"/>
          <w:szCs w:val="16"/>
        </w:rPr>
        <w:t xml:space="preserve"> </w:t>
      </w:r>
      <w:proofErr w:type="spellStart"/>
      <w:r w:rsidRPr="00E64062">
        <w:rPr>
          <w:rFonts w:asciiTheme="minorHAnsi" w:hAnsiTheme="minorHAnsi" w:cstheme="minorHAnsi"/>
          <w:sz w:val="16"/>
          <w:szCs w:val="16"/>
        </w:rPr>
        <w:t>Rolnik</w:t>
      </w:r>
      <w:proofErr w:type="spellEnd"/>
      <w:r w:rsidRPr="00E64062">
        <w:rPr>
          <w:rFonts w:asciiTheme="minorHAnsi" w:hAnsiTheme="minorHAnsi" w:cstheme="minorHAnsi"/>
          <w:sz w:val="16"/>
          <w:szCs w:val="16"/>
        </w:rPr>
        <w:t xml:space="preserve">, </w:t>
      </w:r>
      <w:proofErr w:type="spellStart"/>
      <w:r w:rsidRPr="00E64062">
        <w:rPr>
          <w:rFonts w:asciiTheme="minorHAnsi" w:hAnsiTheme="minorHAnsi" w:cstheme="minorHAnsi"/>
          <w:sz w:val="16"/>
          <w:szCs w:val="16"/>
        </w:rPr>
        <w:t>schitzoanalysts</w:t>
      </w:r>
      <w:proofErr w:type="spellEnd"/>
      <w:r w:rsidRPr="00E64062">
        <w:rPr>
          <w:rFonts w:asciiTheme="minorHAnsi" w:hAnsiTheme="minorHAnsi" w:cstheme="minorHAnsi"/>
          <w:sz w:val="16"/>
          <w:szCs w:val="16"/>
        </w:rPr>
        <w:t xml:space="preserve"> and revolutionaries, 1986, “Molecular Revolution in Brazil, p.120-121) MK</w:t>
      </w:r>
    </w:p>
    <w:p w:rsidR="002A00B5" w:rsidRPr="00E64062" w:rsidRDefault="002A00B5" w:rsidP="002A00B5">
      <w:pPr>
        <w:spacing w:line="276" w:lineRule="auto"/>
        <w:rPr>
          <w:rFonts w:asciiTheme="minorHAnsi" w:hAnsiTheme="minorHAnsi" w:cstheme="minorHAnsi"/>
          <w:sz w:val="12"/>
        </w:rPr>
      </w:pPr>
      <w:r w:rsidRPr="00E64062">
        <w:rPr>
          <w:rFonts w:asciiTheme="minorHAnsi" w:hAnsiTheme="minorHAnsi" w:cstheme="minorHAnsi"/>
          <w:sz w:val="12"/>
        </w:rPr>
        <w:t xml:space="preserve">Comment: It's good that you mentioned those homosexuals who worked within the system as lawyers and succeeded in shaking it up. Here, everyone looks down on the institutional </w:t>
      </w:r>
      <w:proofErr w:type="gramStart"/>
      <w:r w:rsidRPr="00E64062">
        <w:rPr>
          <w:rFonts w:asciiTheme="minorHAnsi" w:hAnsiTheme="minorHAnsi" w:cstheme="minorHAnsi"/>
          <w:sz w:val="12"/>
        </w:rPr>
        <w:t>part.¶</w:t>
      </w:r>
      <w:proofErr w:type="gramEnd"/>
      <w:r w:rsidRPr="00E64062">
        <w:rPr>
          <w:rFonts w:asciiTheme="minorHAnsi" w:hAnsiTheme="minorHAnsi" w:cstheme="minorHAnsi"/>
          <w:sz w:val="12"/>
        </w:rPr>
        <w:t xml:space="preserve"> </w:t>
      </w:r>
      <w:proofErr w:type="spellStart"/>
      <w:r w:rsidRPr="00E64062">
        <w:rPr>
          <w:rFonts w:asciiTheme="minorHAnsi" w:hAnsiTheme="minorHAnsi" w:cstheme="minorHAnsi"/>
          <w:sz w:val="12"/>
        </w:rPr>
        <w:t>Guattari</w:t>
      </w:r>
      <w:proofErr w:type="spellEnd"/>
      <w:r w:rsidRPr="00E64062">
        <w:rPr>
          <w:rFonts w:asciiTheme="minorHAnsi" w:hAnsiTheme="minorHAnsi" w:cstheme="minorHAnsi"/>
          <w:sz w:val="12"/>
        </w:rPr>
        <w:t xml:space="preserve">: That's silly.¶ Comment: </w:t>
      </w:r>
      <w:r w:rsidRPr="00E64062">
        <w:rPr>
          <w:rStyle w:val="StyleUnderline"/>
          <w:rFonts w:asciiTheme="minorHAnsi" w:hAnsiTheme="minorHAnsi" w:cstheme="minorHAnsi"/>
        </w:rPr>
        <w:t>They think that dealing with the institutional side is reformism, that it doesn't change anything.</w:t>
      </w:r>
      <w:r w:rsidRPr="00E64062">
        <w:rPr>
          <w:rFonts w:asciiTheme="minorHAnsi" w:hAnsiTheme="minorHAnsi" w:cstheme="minorHAnsi"/>
          <w:sz w:val="12"/>
        </w:rPr>
        <w:t xml:space="preserve"> As far as they're concerned, the institutions should be ignored because only one kind of thing is worthwhile, anarchism—which I question deeply</w:t>
      </w:r>
      <w:r w:rsidRPr="00E64062">
        <w:rPr>
          <w:rStyle w:val="StyleUnderline"/>
          <w:rFonts w:asciiTheme="minorHAnsi" w:hAnsiTheme="minorHAnsi" w:cstheme="minorHAnsi"/>
        </w:rPr>
        <w:t xml:space="preserve">. I think </w:t>
      </w:r>
      <w:r w:rsidRPr="00E14E59">
        <w:rPr>
          <w:rStyle w:val="StyleUnderline"/>
          <w:rFonts w:asciiTheme="minorHAnsi" w:hAnsiTheme="minorHAnsi" w:cstheme="minorHAnsi"/>
          <w:highlight w:val="green"/>
        </w:rPr>
        <w:t xml:space="preserve">it's </w:t>
      </w:r>
      <w:r w:rsidRPr="00E64062">
        <w:rPr>
          <w:rStyle w:val="StyleUnderline"/>
          <w:rFonts w:asciiTheme="minorHAnsi" w:hAnsiTheme="minorHAnsi" w:cstheme="minorHAnsi"/>
        </w:rPr>
        <w:t xml:space="preserve">very </w:t>
      </w:r>
      <w:r w:rsidRPr="00E14E59">
        <w:rPr>
          <w:rStyle w:val="StyleUnderline"/>
          <w:rFonts w:asciiTheme="minorHAnsi" w:hAnsiTheme="minorHAnsi" w:cstheme="minorHAnsi"/>
          <w:highlight w:val="green"/>
        </w:rPr>
        <w:t>naive</w:t>
      </w:r>
      <w:r w:rsidRPr="00E64062">
        <w:rPr>
          <w:rFonts w:asciiTheme="minorHAnsi" w:hAnsiTheme="minorHAnsi" w:cstheme="minorHAnsi"/>
          <w:sz w:val="12"/>
        </w:rPr>
        <w:t xml:space="preserve">, as you yourself say, </w:t>
      </w:r>
      <w:r w:rsidRPr="00E14E59">
        <w:rPr>
          <w:rStyle w:val="StyleUnderline"/>
          <w:rFonts w:asciiTheme="minorHAnsi" w:hAnsiTheme="minorHAnsi" w:cstheme="minorHAnsi"/>
          <w:highlight w:val="green"/>
        </w:rPr>
        <w:t xml:space="preserve">to ignore the state </w:t>
      </w:r>
      <w:r w:rsidRPr="00E64062">
        <w:rPr>
          <w:rStyle w:val="StyleUnderline"/>
          <w:rFonts w:asciiTheme="minorHAnsi" w:hAnsiTheme="minorHAnsi" w:cstheme="minorHAnsi"/>
        </w:rPr>
        <w:t xml:space="preserve">on the basis that "it's useless," or "it oppresses us," and therefore to leave it aside </w:t>
      </w:r>
      <w:r w:rsidRPr="00E14E59">
        <w:rPr>
          <w:rStyle w:val="StyleUnderline"/>
          <w:rFonts w:asciiTheme="minorHAnsi" w:hAnsiTheme="minorHAnsi" w:cstheme="minorHAnsi"/>
          <w:highlight w:val="green"/>
        </w:rPr>
        <w:t xml:space="preserve">and try to do something </w:t>
      </w:r>
      <w:r w:rsidRPr="00E64062">
        <w:rPr>
          <w:rStyle w:val="StyleUnderline"/>
          <w:rFonts w:asciiTheme="minorHAnsi" w:hAnsiTheme="minorHAnsi" w:cstheme="minorHAnsi"/>
        </w:rPr>
        <w:t xml:space="preserve">totally from </w:t>
      </w:r>
      <w:r w:rsidRPr="00E14E59">
        <w:rPr>
          <w:rStyle w:val="StyleUnderline"/>
          <w:rFonts w:asciiTheme="minorHAnsi" w:hAnsiTheme="minorHAnsi" w:cstheme="minorHAnsi"/>
          <w:highlight w:val="green"/>
        </w:rPr>
        <w:t xml:space="preserve">outside, </w:t>
      </w:r>
      <w:r w:rsidRPr="00E64062">
        <w:rPr>
          <w:rStyle w:val="StyleUnderline"/>
          <w:rFonts w:asciiTheme="minorHAnsi" w:hAnsiTheme="minorHAnsi" w:cstheme="minorHAnsi"/>
        </w:rPr>
        <w:t xml:space="preserve">as though it might be possible for us </w:t>
      </w:r>
      <w:r w:rsidRPr="00E14E59">
        <w:rPr>
          <w:rStyle w:val="StyleUnderline"/>
          <w:rFonts w:asciiTheme="minorHAnsi" w:hAnsiTheme="minorHAnsi" w:cstheme="minorHAnsi"/>
          <w:highlight w:val="green"/>
        </w:rPr>
        <w:t xml:space="preserve">to destroy it </w:t>
      </w:r>
      <w:r w:rsidRPr="00E64062">
        <w:rPr>
          <w:rStyle w:val="StyleUnderline"/>
          <w:rFonts w:asciiTheme="minorHAnsi" w:hAnsiTheme="minorHAnsi" w:cstheme="minorHAnsi"/>
        </w:rPr>
        <w:t xml:space="preserve">like that.¶ </w:t>
      </w:r>
      <w:proofErr w:type="spellStart"/>
      <w:r w:rsidRPr="00E64062">
        <w:rPr>
          <w:rFonts w:asciiTheme="minorHAnsi" w:hAnsiTheme="minorHAnsi" w:cstheme="minorHAnsi"/>
          <w:sz w:val="12"/>
        </w:rPr>
        <w:t>Suely</w:t>
      </w:r>
      <w:proofErr w:type="spellEnd"/>
      <w:r w:rsidRPr="00E64062">
        <w:rPr>
          <w:rFonts w:asciiTheme="minorHAnsi" w:hAnsiTheme="minorHAnsi" w:cstheme="minorHAnsi"/>
          <w:sz w:val="12"/>
        </w:rPr>
        <w:t xml:space="preserve"> </w:t>
      </w:r>
      <w:proofErr w:type="spellStart"/>
      <w:r w:rsidRPr="00E64062">
        <w:rPr>
          <w:rFonts w:asciiTheme="minorHAnsi" w:hAnsiTheme="minorHAnsi" w:cstheme="minorHAnsi"/>
          <w:sz w:val="12"/>
        </w:rPr>
        <w:t>Rolnik</w:t>
      </w:r>
      <w:proofErr w:type="spellEnd"/>
      <w:r w:rsidRPr="00E64062">
        <w:rPr>
          <w:rFonts w:asciiTheme="minorHAnsi" w:hAnsiTheme="minorHAnsi" w:cstheme="minorHAnsi"/>
          <w:sz w:val="12"/>
        </w:rPr>
        <w:t xml:space="preserve">: This malaise in relation to institutions is nothing new; on the contrary, </w:t>
      </w:r>
      <w:r w:rsidRPr="00E64062">
        <w:rPr>
          <w:rStyle w:val="StyleUnderline"/>
          <w:rFonts w:asciiTheme="minorHAnsi" w:hAnsiTheme="minorHAnsi" w:cstheme="minorHAnsi"/>
        </w:rPr>
        <w:t>the feeling is particularly strong in our generation which, since the 1960s, has taken institutions as one of its main targets</w:t>
      </w:r>
      <w:r w:rsidRPr="00E64062">
        <w:rPr>
          <w:rFonts w:asciiTheme="minorHAnsi" w:hAnsiTheme="minorHAnsi" w:cstheme="minorHAnsi"/>
          <w:sz w:val="12"/>
        </w:rPr>
        <w:t xml:space="preserve">. But it's true that the malaise has been especially pronounced in Brazil over the last few years, and in my </w:t>
      </w:r>
      <w:proofErr w:type="gramStart"/>
      <w:r w:rsidRPr="00E64062">
        <w:rPr>
          <w:rFonts w:asciiTheme="minorHAnsi" w:hAnsiTheme="minorHAnsi" w:cstheme="minorHAnsi"/>
          <w:sz w:val="12"/>
        </w:rPr>
        <w:t>view</w:t>
      </w:r>
      <w:proofErr w:type="gramEnd"/>
      <w:r w:rsidRPr="00E64062">
        <w:rPr>
          <w:rFonts w:asciiTheme="minorHAnsi" w:hAnsiTheme="minorHAnsi" w:cstheme="minorHAnsi"/>
          <w:sz w:val="12"/>
        </w:rPr>
        <w:t xml:space="preserve"> this must have to do with an absolutely objective (and obvious) fact, which is the hardness of the dictatorship to which we were subjected for so long. The rigidity of that regime is embodied in all the country's institutions, in one way or another; in fact, that constituted an important factor for the permanence of the dictatorship in power over so many years.¶ </w:t>
      </w:r>
      <w:r w:rsidRPr="00E64062">
        <w:rPr>
          <w:rStyle w:val="StyleUnderline"/>
          <w:rFonts w:asciiTheme="minorHAnsi" w:hAnsiTheme="minorHAnsi" w:cstheme="minorHAnsi"/>
        </w:rPr>
        <w:t xml:space="preserve">But I think that this </w:t>
      </w:r>
      <w:proofErr w:type="spellStart"/>
      <w:r w:rsidRPr="00E64062">
        <w:rPr>
          <w:rStyle w:val="StyleUnderline"/>
          <w:rFonts w:asciiTheme="minorHAnsi" w:hAnsiTheme="minorHAnsi" w:cstheme="minorHAnsi"/>
        </w:rPr>
        <w:t>antiinstitutional</w:t>
      </w:r>
      <w:proofErr w:type="spellEnd"/>
      <w:r w:rsidRPr="00E64062">
        <w:rPr>
          <w:rStyle w:val="StyleUnderline"/>
          <w:rFonts w:asciiTheme="minorHAnsi" w:hAnsiTheme="minorHAnsi" w:cstheme="minorHAnsi"/>
        </w:rPr>
        <w:t xml:space="preserve"> malaise, whatever its cause, doesn't end there: the </w:t>
      </w:r>
      <w:r w:rsidRPr="00E14E59">
        <w:rPr>
          <w:rStyle w:val="StyleUnderline"/>
          <w:rFonts w:asciiTheme="minorHAnsi" w:hAnsiTheme="minorHAnsi" w:cstheme="minorHAnsi"/>
          <w:highlight w:val="green"/>
        </w:rPr>
        <w:t>feeling that</w:t>
      </w:r>
      <w:r w:rsidRPr="00E64062">
        <w:rPr>
          <w:rStyle w:val="StyleUnderline"/>
          <w:rFonts w:asciiTheme="minorHAnsi" w:hAnsiTheme="minorHAnsi" w:cstheme="minorHAnsi"/>
        </w:rPr>
        <w:t xml:space="preserve"> the </w:t>
      </w:r>
      <w:r w:rsidRPr="00E14E59">
        <w:rPr>
          <w:rStyle w:val="StyleUnderline"/>
          <w:rFonts w:asciiTheme="minorHAnsi" w:hAnsiTheme="minorHAnsi" w:cstheme="minorHAnsi"/>
          <w:highlight w:val="green"/>
        </w:rPr>
        <w:t>institutions are contaminated</w:t>
      </w:r>
      <w:r w:rsidRPr="00E64062">
        <w:rPr>
          <w:rStyle w:val="StyleUnderline"/>
          <w:rFonts w:asciiTheme="minorHAnsi" w:hAnsiTheme="minorHAnsi" w:cstheme="minorHAnsi"/>
        </w:rPr>
        <w:t xml:space="preserve"> territories, </w:t>
      </w:r>
      <w:r w:rsidRPr="00E14E59">
        <w:rPr>
          <w:rStyle w:val="StyleUnderline"/>
          <w:rFonts w:asciiTheme="minorHAnsi" w:hAnsiTheme="minorHAnsi" w:cstheme="minorHAnsi"/>
          <w:highlight w:val="green"/>
        </w:rPr>
        <w:t>and</w:t>
      </w:r>
      <w:r w:rsidRPr="00E64062">
        <w:rPr>
          <w:rStyle w:val="StyleUnderline"/>
          <w:rFonts w:asciiTheme="minorHAnsi" w:hAnsiTheme="minorHAnsi" w:cstheme="minorHAnsi"/>
        </w:rPr>
        <w:t xml:space="preserve"> the conclusion that </w:t>
      </w:r>
      <w:r w:rsidRPr="00E14E59">
        <w:rPr>
          <w:rStyle w:val="StyleUnderline"/>
          <w:rFonts w:asciiTheme="minorHAnsi" w:hAnsiTheme="minorHAnsi" w:cstheme="minorHAnsi"/>
          <w:highlight w:val="green"/>
        </w:rPr>
        <w:t>nothing should be invested in them, is</w:t>
      </w:r>
      <w:r w:rsidRPr="00E64062">
        <w:rPr>
          <w:rStyle w:val="StyleUnderline"/>
          <w:rFonts w:asciiTheme="minorHAnsi" w:hAnsiTheme="minorHAnsi" w:cstheme="minorHAnsi"/>
        </w:rPr>
        <w:t xml:space="preserve"> often the expression of a </w:t>
      </w:r>
      <w:r w:rsidRPr="00E14E59">
        <w:rPr>
          <w:rStyle w:val="StyleUnderline"/>
          <w:rFonts w:asciiTheme="minorHAnsi" w:hAnsiTheme="minorHAnsi" w:cstheme="minorHAnsi"/>
          <w:highlight w:val="green"/>
        </w:rPr>
        <w:t>defensive</w:t>
      </w:r>
      <w:r w:rsidRPr="00E64062">
        <w:rPr>
          <w:rStyle w:val="StyleUnderline"/>
          <w:rFonts w:asciiTheme="minorHAnsi" w:hAnsiTheme="minorHAnsi" w:cstheme="minorHAnsi"/>
        </w:rPr>
        <w:t xml:space="preserve"> role. This kind of sensation is,</w:t>
      </w:r>
      <w:r w:rsidRPr="00E64062">
        <w:rPr>
          <w:rFonts w:asciiTheme="minorHAnsi" w:hAnsiTheme="minorHAnsi" w:cstheme="minorHAnsi"/>
          <w:sz w:val="12"/>
        </w:rPr>
        <w:t xml:space="preserve"> in my view, </w:t>
      </w:r>
      <w:r w:rsidRPr="00E64062">
        <w:rPr>
          <w:rStyle w:val="StyleUnderline"/>
          <w:rFonts w:asciiTheme="minorHAnsi" w:hAnsiTheme="minorHAnsi" w:cstheme="minorHAnsi"/>
        </w:rPr>
        <w:t>the flip side of the fascination with the institution that characterizes the "bureaucratic libido."</w:t>
      </w:r>
      <w:r w:rsidRPr="00E64062">
        <w:rPr>
          <w:rFonts w:asciiTheme="minorHAnsi" w:hAnsiTheme="minorHAnsi" w:cstheme="minorHAnsi"/>
          <w:sz w:val="12"/>
        </w:rPr>
        <w:t xml:space="preserve"> These two attitudes really satisfy the same need, which is to use the prevailing forms, the instituted, as the sole, exclusive parameter in the organization of oneself and of relations with the other, and thus avoid succumbing to the danger of collapse that might be brought about by any kind of change. </w:t>
      </w:r>
      <w:r w:rsidRPr="00E64062">
        <w:rPr>
          <w:rStyle w:val="StyleUnderline"/>
          <w:rFonts w:asciiTheme="minorHAnsi" w:hAnsiTheme="minorHAnsi" w:cstheme="minorHAnsi"/>
        </w:rPr>
        <w:t>Those are two styles of symbiosis with the institution: either "gluey" adhesion and identification (</w:t>
      </w:r>
      <w:r w:rsidRPr="00E64062">
        <w:rPr>
          <w:rFonts w:asciiTheme="minorHAnsi" w:hAnsiTheme="minorHAnsi" w:cstheme="minorHAnsi"/>
          <w:sz w:val="12"/>
        </w:rPr>
        <w:t xml:space="preserve">those who adopt this style base their identity on the "instituted"), </w:t>
      </w:r>
      <w:r w:rsidRPr="00E64062">
        <w:rPr>
          <w:rStyle w:val="StyleUnderline"/>
          <w:rFonts w:asciiTheme="minorHAnsi" w:hAnsiTheme="minorHAnsi" w:cstheme="minorHAnsi"/>
        </w:rPr>
        <w:t xml:space="preserve">or else repulsion and </w:t>
      </w:r>
      <w:proofErr w:type="spellStart"/>
      <w:r w:rsidRPr="00E64062">
        <w:rPr>
          <w:rStyle w:val="StyleUnderline"/>
          <w:rFonts w:asciiTheme="minorHAnsi" w:hAnsiTheme="minorHAnsi" w:cstheme="minorHAnsi"/>
        </w:rPr>
        <w:t>counteridentification</w:t>
      </w:r>
      <w:proofErr w:type="spellEnd"/>
      <w:r w:rsidRPr="00E64062">
        <w:rPr>
          <w:rFonts w:asciiTheme="minorHAnsi" w:hAnsiTheme="minorHAnsi" w:cstheme="minorHAnsi"/>
          <w:sz w:val="12"/>
        </w:rPr>
        <w:t xml:space="preserve"> (those who adopt this style base their </w:t>
      </w:r>
      <w:r w:rsidRPr="00E64062">
        <w:rPr>
          <w:rStyle w:val="StyleUnderline"/>
          <w:rFonts w:asciiTheme="minorHAnsi" w:hAnsiTheme="minorHAnsi" w:cstheme="minorHAnsi"/>
        </w:rPr>
        <w:t>identity on negation of the "instituted," as if there were something "outside" the institutions, a supposed "alternative" space to this world</w:t>
      </w:r>
      <w:r w:rsidRPr="00E64062">
        <w:rPr>
          <w:rFonts w:asciiTheme="minorHAnsi" w:hAnsiTheme="minorHAnsi" w:cstheme="minorHAnsi"/>
          <w:sz w:val="12"/>
        </w:rPr>
        <w:t xml:space="preserve">).¶ Seen in this light, both </w:t>
      </w:r>
      <w:r w:rsidRPr="00E14E59">
        <w:rPr>
          <w:rStyle w:val="StyleUnderline"/>
          <w:rFonts w:asciiTheme="minorHAnsi" w:hAnsiTheme="minorHAnsi" w:cstheme="minorHAnsi"/>
          <w:highlight w:val="green"/>
        </w:rPr>
        <w:t>"</w:t>
      </w:r>
      <w:proofErr w:type="spellStart"/>
      <w:r w:rsidRPr="00E14E59">
        <w:rPr>
          <w:rStyle w:val="StyleUnderline"/>
          <w:rFonts w:asciiTheme="minorHAnsi" w:hAnsiTheme="minorHAnsi" w:cstheme="minorHAnsi"/>
          <w:highlight w:val="green"/>
        </w:rPr>
        <w:t>alternativism</w:t>
      </w:r>
      <w:proofErr w:type="spellEnd"/>
      <w:r w:rsidRPr="00E14E59">
        <w:rPr>
          <w:rStyle w:val="StyleUnderline"/>
          <w:rFonts w:asciiTheme="minorHAnsi" w:hAnsiTheme="minorHAnsi" w:cstheme="minorHAnsi"/>
          <w:highlight w:val="green"/>
        </w:rPr>
        <w:t>"</w:t>
      </w:r>
      <w:r w:rsidRPr="00E64062">
        <w:rPr>
          <w:rStyle w:val="StyleUnderline"/>
          <w:rFonts w:asciiTheme="minorHAnsi" w:hAnsiTheme="minorHAnsi" w:cstheme="minorHAnsi"/>
        </w:rPr>
        <w:t xml:space="preserve"> and "bureaucratism" </w:t>
      </w:r>
      <w:r w:rsidRPr="00E14E59">
        <w:rPr>
          <w:rStyle w:val="StyleUnderline"/>
          <w:rFonts w:asciiTheme="minorHAnsi" w:hAnsiTheme="minorHAnsi" w:cstheme="minorHAnsi"/>
          <w:highlight w:val="green"/>
        </w:rPr>
        <w:t xml:space="preserve">restrict themselves to </w:t>
      </w:r>
      <w:r w:rsidRPr="00E64062">
        <w:rPr>
          <w:rStyle w:val="StyleUnderline"/>
          <w:rFonts w:asciiTheme="minorHAnsi" w:hAnsiTheme="minorHAnsi" w:cstheme="minorHAnsi"/>
        </w:rPr>
        <w:t xml:space="preserve">approaching </w:t>
      </w:r>
      <w:r w:rsidRPr="00E14E59">
        <w:rPr>
          <w:rStyle w:val="StyleUnderline"/>
          <w:rFonts w:asciiTheme="minorHAnsi" w:hAnsiTheme="minorHAnsi" w:cstheme="minorHAnsi"/>
          <w:highlight w:val="green"/>
        </w:rPr>
        <w:t xml:space="preserve">the world from </w:t>
      </w:r>
      <w:r w:rsidRPr="00E64062">
        <w:rPr>
          <w:rStyle w:val="StyleUnderline"/>
          <w:rFonts w:asciiTheme="minorHAnsi" w:hAnsiTheme="minorHAnsi" w:cstheme="minorHAnsi"/>
        </w:rPr>
        <w:t xml:space="preserve">the viewpoint of its forms and </w:t>
      </w:r>
      <w:r w:rsidRPr="00E14E59">
        <w:rPr>
          <w:rStyle w:val="StyleUnderline"/>
          <w:rFonts w:asciiTheme="minorHAnsi" w:hAnsiTheme="minorHAnsi" w:cstheme="minorHAnsi"/>
          <w:highlight w:val="green"/>
        </w:rPr>
        <w:t>representations</w:t>
      </w:r>
      <w:r w:rsidRPr="00E64062">
        <w:rPr>
          <w:rStyle w:val="StyleUnderline"/>
          <w:rFonts w:asciiTheme="minorHAnsi" w:hAnsiTheme="minorHAnsi" w:cstheme="minorHAnsi"/>
        </w:rPr>
        <w:t xml:space="preserve">, from a molar viewpoint; </w:t>
      </w:r>
      <w:r w:rsidRPr="00E14E59">
        <w:rPr>
          <w:rStyle w:val="StyleUnderline"/>
          <w:rFonts w:asciiTheme="minorHAnsi" w:hAnsiTheme="minorHAnsi" w:cstheme="minorHAnsi"/>
          <w:highlight w:val="green"/>
        </w:rPr>
        <w:t xml:space="preserve">they protect themselves against accessing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molecular plane, where </w:t>
      </w:r>
      <w:r w:rsidRPr="00E64062">
        <w:rPr>
          <w:rStyle w:val="StyleUnderline"/>
          <w:rFonts w:asciiTheme="minorHAnsi" w:hAnsiTheme="minorHAnsi" w:cstheme="minorHAnsi"/>
        </w:rPr>
        <w:t xml:space="preserve">new </w:t>
      </w:r>
      <w:r w:rsidRPr="00E14E59">
        <w:rPr>
          <w:rStyle w:val="StyleUnderline"/>
          <w:rFonts w:asciiTheme="minorHAnsi" w:hAnsiTheme="minorHAnsi" w:cstheme="minorHAnsi"/>
          <w:highlight w:val="green"/>
        </w:rPr>
        <w:t xml:space="preserve">sensations are being produced and composed and ultimately force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creation of new </w:t>
      </w:r>
      <w:r w:rsidRPr="00E64062">
        <w:rPr>
          <w:rStyle w:val="StyleUnderline"/>
          <w:rFonts w:asciiTheme="minorHAnsi" w:hAnsiTheme="minorHAnsi" w:cstheme="minorHAnsi"/>
        </w:rPr>
        <w:t xml:space="preserve">forms of </w:t>
      </w:r>
      <w:r w:rsidRPr="00E14E59">
        <w:rPr>
          <w:rStyle w:val="StyleUnderline"/>
          <w:rFonts w:asciiTheme="minorHAnsi" w:hAnsiTheme="minorHAnsi" w:cstheme="minorHAnsi"/>
          <w:highlight w:val="green"/>
        </w:rPr>
        <w:t>reality</w:t>
      </w:r>
      <w:r w:rsidRPr="00E64062">
        <w:rPr>
          <w:rFonts w:asciiTheme="minorHAnsi" w:hAnsiTheme="minorHAnsi" w:cstheme="minorHAnsi"/>
          <w:sz w:val="12"/>
        </w:rPr>
        <w:t>,. They both reflect a blockage of instituting power, an impossibility of surrender to the processes of singularization, a need for conservation of the prevailing forms, a difficulty in gaining access to the molecular plane, where the new is engendered. I</w:t>
      </w:r>
      <w:r w:rsidRPr="00E64062">
        <w:rPr>
          <w:rStyle w:val="StyleUnderline"/>
          <w:rFonts w:asciiTheme="minorHAnsi" w:hAnsiTheme="minorHAnsi" w:cstheme="minorHAnsi"/>
        </w:rPr>
        <w:t>t's more difficult, to perceive this in the case of "</w:t>
      </w:r>
      <w:proofErr w:type="spellStart"/>
      <w:r w:rsidRPr="00E64062">
        <w:rPr>
          <w:rStyle w:val="StyleUnderline"/>
          <w:rFonts w:asciiTheme="minorHAnsi" w:hAnsiTheme="minorHAnsi" w:cstheme="minorHAnsi"/>
        </w:rPr>
        <w:t>alternativism</w:t>
      </w:r>
      <w:proofErr w:type="spellEnd"/>
      <w:r w:rsidRPr="00E64062">
        <w:rPr>
          <w:rStyle w:val="StyleUnderline"/>
          <w:rFonts w:asciiTheme="minorHAnsi" w:hAnsiTheme="minorHAnsi" w:cstheme="minorHAnsi"/>
        </w:rPr>
        <w:t>," because it involves the hallucination of a supposedly parallel world that ¶ emanates the illusion of unfettered autonomy and freedom of creation;</w:t>
      </w:r>
      <w:r w:rsidRPr="00E64062">
        <w:rPr>
          <w:rFonts w:asciiTheme="minorHAnsi" w:hAnsiTheme="minorHAnsi" w:cstheme="minorHAnsi"/>
          <w:sz w:val="12"/>
        </w:rPr>
        <w:t xml:space="preserve"> and just when we think we've got away from "squareness" we risk succumbing to it again, in a more disguised form. In this respect, I agree with you: the institutions aren't going to be changed by pretending that they don't exist. Nonetheless, it's necessary to add two reserves. In the first place, </w:t>
      </w:r>
      <w:r w:rsidRPr="00E64062">
        <w:rPr>
          <w:rStyle w:val="StyleUnderline"/>
          <w:rFonts w:asciiTheme="minorHAnsi" w:hAnsiTheme="minorHAnsi" w:cstheme="minorHAnsi"/>
        </w:rPr>
        <w:t xml:space="preserve">it's obvious that </w:t>
      </w:r>
      <w:r w:rsidRPr="00E14E59">
        <w:rPr>
          <w:rStyle w:val="StyleUnderline"/>
          <w:rFonts w:asciiTheme="minorHAnsi" w:hAnsiTheme="minorHAnsi" w:cstheme="minorHAnsi"/>
          <w:highlight w:val="green"/>
        </w:rPr>
        <w:t xml:space="preserve">not every social experimentation </w:t>
      </w:r>
      <w:r w:rsidRPr="00E64062">
        <w:rPr>
          <w:rStyle w:val="StyleUnderline"/>
          <w:rFonts w:asciiTheme="minorHAnsi" w:hAnsiTheme="minorHAnsi" w:cstheme="minorHAnsi"/>
        </w:rPr>
        <w:t xml:space="preserve">qualified by the name of "alternative" </w:t>
      </w:r>
      <w:r w:rsidRPr="00E14E59">
        <w:rPr>
          <w:rStyle w:val="StyleUnderline"/>
          <w:rFonts w:asciiTheme="minorHAnsi" w:hAnsiTheme="minorHAnsi" w:cstheme="minorHAnsi"/>
          <w:highlight w:val="green"/>
        </w:rPr>
        <w:t>is marked by this defensive hallucination of a parallel world</w:t>
      </w:r>
      <w:r w:rsidRPr="00E64062">
        <w:rPr>
          <w:rFonts w:asciiTheme="minorHAnsi" w:hAnsiTheme="minorHAnsi" w:cstheme="minorHAnsi"/>
          <w:sz w:val="12"/>
        </w:rPr>
        <w:t xml:space="preserve">. And secondly, x it's self-evident that in order to bear the </w:t>
      </w:r>
      <w:r w:rsidRPr="00E64062">
        <w:rPr>
          <w:rFonts w:asciiTheme="minorHAnsi" w:hAnsiTheme="minorHAnsi" w:cstheme="minorHAnsi"/>
          <w:sz w:val="12"/>
        </w:rPr>
        <w:lastRenderedPageBreak/>
        <w:t xml:space="preserve">harshness of an authoritarian regime there is a tendency to make believe that </w:t>
      </w:r>
      <w:proofErr w:type="spellStart"/>
      <w:r w:rsidRPr="00E64062">
        <w:rPr>
          <w:rFonts w:asciiTheme="minorHAnsi" w:hAnsiTheme="minorHAnsi" w:cstheme="minorHAnsi"/>
          <w:sz w:val="12"/>
        </w:rPr>
        <w:t>itdoesn't</w:t>
      </w:r>
      <w:proofErr w:type="spellEnd"/>
      <w:r w:rsidRPr="00E64062">
        <w:rPr>
          <w:rFonts w:asciiTheme="minorHAnsi" w:hAnsiTheme="minorHAnsi" w:cstheme="minorHAnsi"/>
          <w:sz w:val="12"/>
        </w:rPr>
        <w:t xml:space="preserve"> exist, so as not to have to enter into contact with sensations of frustration and powerlessness that go beyond the limit of tolerability (indeed, this is a general reaction before any traumatic experience). And in order to survive, people try in so far as possible to create other territories of life, which are often clandestine.</w:t>
      </w:r>
    </w:p>
    <w:p w:rsidR="002A00B5" w:rsidRDefault="002A00B5" w:rsidP="002A00B5">
      <w:pPr>
        <w:rPr>
          <w:rFonts w:ascii="Georgia" w:hAnsi="Georgia"/>
          <w:color w:val="000000" w:themeColor="text1"/>
          <w:sz w:val="12"/>
        </w:rPr>
      </w:pPr>
    </w:p>
    <w:p w:rsidR="002A00B5" w:rsidRDefault="002A00B5" w:rsidP="002A00B5">
      <w:pPr>
        <w:pStyle w:val="Heading2"/>
      </w:pPr>
      <w:r>
        <w:lastRenderedPageBreak/>
        <w:t>Case</w:t>
      </w:r>
    </w:p>
    <w:p w:rsidR="002A00B5" w:rsidRDefault="002A00B5" w:rsidP="002A00B5">
      <w:pPr>
        <w:pStyle w:val="Heading4"/>
      </w:pPr>
      <w:r>
        <w:t xml:space="preserve">Thus Resolved: </w:t>
      </w:r>
      <w:r w:rsidRPr="00C145BC">
        <w:t>A just government ought to recognize an unconditional right of workers to strike.</w:t>
      </w:r>
    </w:p>
    <w:p w:rsidR="002A00B5" w:rsidRDefault="002A00B5" w:rsidP="002A00B5"/>
    <w:p w:rsidR="002A00B5" w:rsidRPr="00A5415F" w:rsidRDefault="002A00B5" w:rsidP="002A00B5"/>
    <w:p w:rsidR="002A00B5" w:rsidRDefault="002A00B5" w:rsidP="002A00B5">
      <w:pPr>
        <w:pStyle w:val="Heading4"/>
      </w:pPr>
      <w:r>
        <w:t xml:space="preserve">The current </w:t>
      </w:r>
      <w:proofErr w:type="gramStart"/>
      <w:r>
        <w:t>work space</w:t>
      </w:r>
      <w:proofErr w:type="gramEnd"/>
      <w:r>
        <w:t xml:space="preserve"> cause static employer-employee relation which stabilizes the worker. They are forced to work under a dominant group whom decides workplace rules.</w:t>
      </w:r>
    </w:p>
    <w:p w:rsidR="002A00B5" w:rsidRPr="00732522" w:rsidRDefault="002A00B5" w:rsidP="002A00B5">
      <w:pPr>
        <w:pStyle w:val="Heading4"/>
        <w:rPr>
          <w:b w:val="0"/>
          <w:bCs w:val="0"/>
        </w:rPr>
      </w:pPr>
      <w:proofErr w:type="spellStart"/>
      <w:r>
        <w:t>Gourevitch</w:t>
      </w:r>
      <w:proofErr w:type="spellEnd"/>
      <w:r>
        <w:t xml:space="preserve"> 18. </w:t>
      </w:r>
      <w:r w:rsidRPr="00732522">
        <w:rPr>
          <w:b w:val="0"/>
          <w:sz w:val="18"/>
          <w:szCs w:val="18"/>
        </w:rPr>
        <w:t xml:space="preserve">Alex </w:t>
      </w:r>
      <w:proofErr w:type="spellStart"/>
      <w:r w:rsidRPr="00732522">
        <w:rPr>
          <w:b w:val="0"/>
          <w:sz w:val="18"/>
          <w:szCs w:val="18"/>
        </w:rPr>
        <w:t>Gourevitch</w:t>
      </w:r>
      <w:proofErr w:type="spellEnd"/>
      <w:r>
        <w:rPr>
          <w:b w:val="0"/>
          <w:sz w:val="18"/>
          <w:szCs w:val="18"/>
        </w:rPr>
        <w:t xml:space="preserve">, associate professor of political science at Brown. </w:t>
      </w:r>
      <w:r w:rsidRPr="00732522">
        <w:rPr>
          <w:b w:val="0"/>
          <w:sz w:val="18"/>
          <w:szCs w:val="18"/>
        </w:rPr>
        <w:t xml:space="preserve">Cambridge University Press, 21 June 2018, </w:t>
      </w:r>
      <w:hyperlink r:id="rId9" w:history="1">
        <w:r w:rsidRPr="00732522">
          <w:rPr>
            <w:rStyle w:val="Hyperlink"/>
            <w:b w:val="0"/>
            <w:sz w:val="18"/>
            <w:szCs w:val="18"/>
          </w:rPr>
          <w:t>https://www.cambridge.org/core/journals/american-political-science-review/article/abs/right-to-strike-a-radical-view/8B521F67E28D4FAE1967B17959620424</w:t>
        </w:r>
      </w:hyperlink>
      <w:r w:rsidRPr="00732522">
        <w:rPr>
          <w:b w:val="0"/>
          <w:sz w:val="18"/>
          <w:szCs w:val="18"/>
        </w:rPr>
        <w:t>.</w:t>
      </w:r>
      <w:r w:rsidRPr="00732522">
        <w:rPr>
          <w:b w:val="0"/>
        </w:rPr>
        <w:t xml:space="preserve"> </w:t>
      </w:r>
    </w:p>
    <w:p w:rsidR="002A00B5" w:rsidRDefault="002A00B5" w:rsidP="002A00B5">
      <w:pPr>
        <w:rPr>
          <w:sz w:val="16"/>
        </w:rPr>
      </w:pPr>
      <w:r w:rsidRPr="00057D74">
        <w:rPr>
          <w:sz w:val="16"/>
        </w:rPr>
        <w:t xml:space="preserve">THE FACTS OF OPPRESSION IN TYPICAL LIBERAL CAPITALIST SOCIETIES To explain why the right to strike </w:t>
      </w:r>
      <w:proofErr w:type="gramStart"/>
      <w:r w:rsidRPr="00057D74">
        <w:rPr>
          <w:sz w:val="16"/>
        </w:rPr>
        <w:t>is a right</w:t>
      </w:r>
      <w:proofErr w:type="gramEnd"/>
      <w:r w:rsidRPr="00057D74">
        <w:rPr>
          <w:sz w:val="16"/>
        </w:rPr>
        <w:t xml:space="preserve"> to resist oppression, I first must give an account of the relevant oppression. Oppression is the unjustifiable deprivation of freedom. Some deprivations or restrictions of freedom are justified and therefore do not count as oppression. The oppression that matters for this article is the class-based oppression of a typical liberal capitalist society. By the class-based oppression, I mean the fact that </w:t>
      </w:r>
      <w:r w:rsidRPr="00057D74">
        <w:rPr>
          <w:rStyle w:val="Emphasis"/>
        </w:rPr>
        <w:t xml:space="preserve">the majority of able-bodied </w:t>
      </w:r>
      <w:r w:rsidRPr="001824AF">
        <w:rPr>
          <w:rStyle w:val="Emphasis"/>
          <w:highlight w:val="green"/>
        </w:rPr>
        <w:t>people find themselves forced to work for</w:t>
      </w:r>
      <w:r w:rsidRPr="00057D74">
        <w:rPr>
          <w:sz w:val="16"/>
        </w:rPr>
        <w:t xml:space="preserve"> members of </w:t>
      </w:r>
      <w:r w:rsidRPr="001824AF">
        <w:rPr>
          <w:rStyle w:val="Emphasis"/>
          <w:highlight w:val="green"/>
        </w:rPr>
        <w:t>a</w:t>
      </w:r>
      <w:r w:rsidRPr="00057D74">
        <w:rPr>
          <w:sz w:val="16"/>
        </w:rPr>
        <w:t xml:space="preserve"> relatively </w:t>
      </w:r>
      <w:r w:rsidRPr="001824AF">
        <w:rPr>
          <w:rStyle w:val="Emphasis"/>
          <w:highlight w:val="green"/>
        </w:rPr>
        <w:t>small group who dominate control over productive assets and</w:t>
      </w:r>
      <w:r w:rsidRPr="00057D74">
        <w:rPr>
          <w:sz w:val="16"/>
        </w:rPr>
        <w:t xml:space="preserve"> who, thereby, </w:t>
      </w:r>
      <w:r w:rsidRPr="001824AF">
        <w:rPr>
          <w:rStyle w:val="Emphasis"/>
          <w:highlight w:val="green"/>
        </w:rPr>
        <w:t>enjoy unjustifiable control over</w:t>
      </w:r>
      <w:r w:rsidRPr="00057D74">
        <w:rPr>
          <w:sz w:val="16"/>
        </w:rPr>
        <w:t xml:space="preserve"> the activities and products of those </w:t>
      </w:r>
      <w:r w:rsidRPr="001824AF">
        <w:rPr>
          <w:rStyle w:val="Emphasis"/>
          <w:highlight w:val="green"/>
        </w:rPr>
        <w:t>workers</w:t>
      </w:r>
      <w:r w:rsidRPr="00057D74">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the basic facts of class-based oppression do not change in a way that vitiates my argument’s applicability to those countries too. Empirical analysis of each country to which the argument applies, and how it would apply, is a separate project. The first element of oppression in a class society resides in the fact that (a) there are </w:t>
      </w:r>
      <w:r w:rsidRPr="00057D74">
        <w:rPr>
          <w:rStyle w:val="Emphasis"/>
        </w:rPr>
        <w:t xml:space="preserve">some </w:t>
      </w:r>
      <w:r w:rsidRPr="00057D74">
        <w:rPr>
          <w:sz w:val="16"/>
        </w:rPr>
        <w:t>who</w:t>
      </w:r>
      <w:r w:rsidRPr="00057D74">
        <w:rPr>
          <w:rStyle w:val="Emphasis"/>
        </w:rPr>
        <w:t xml:space="preserve"> are forced into the labor market while others are not and </w:t>
      </w:r>
      <w:r w:rsidRPr="00057D74">
        <w:rPr>
          <w:sz w:val="16"/>
        </w:rPr>
        <w:t>(b</w:t>
      </w:r>
      <w:r w:rsidRPr="00057D74">
        <w:rPr>
          <w:rStyle w:val="Emphasis"/>
        </w:rPr>
        <w:t xml:space="preserve">) those </w:t>
      </w:r>
      <w:r w:rsidRPr="00057D74">
        <w:rPr>
          <w:sz w:val="16"/>
        </w:rPr>
        <w:t xml:space="preserve">who are </w:t>
      </w:r>
      <w:r w:rsidRPr="00057D74">
        <w:rPr>
          <w:rStyle w:val="Emphasis"/>
        </w:rPr>
        <w:t>forced to work</w:t>
      </w:r>
      <w:r w:rsidRPr="00057D74">
        <w:rPr>
          <w:sz w:val="16"/>
        </w:rPr>
        <w:t>—workers—</w:t>
      </w:r>
      <w:r w:rsidRPr="00057D74">
        <w:rPr>
          <w:rStyle w:val="Emphasis"/>
        </w:rPr>
        <w:t>have to work for those who own productive resources</w:t>
      </w:r>
      <w:r w:rsidRPr="00057D74">
        <w:rPr>
          <w:sz w:val="16"/>
        </w:rPr>
        <w:t xml:space="preserve">. </w:t>
      </w:r>
      <w:r w:rsidRPr="001824AF">
        <w:rPr>
          <w:rStyle w:val="Emphasis"/>
          <w:highlight w:val="green"/>
        </w:rPr>
        <w:t>Workers are forced into the labor market because they have no</w:t>
      </w:r>
      <w:r w:rsidRPr="00057D74">
        <w:rPr>
          <w:sz w:val="16"/>
        </w:rPr>
        <w:t xml:space="preserve"> reasonable </w:t>
      </w:r>
      <w:r w:rsidRPr="001824AF">
        <w:rPr>
          <w:rStyle w:val="Emphasis"/>
          <w:highlight w:val="green"/>
        </w:rPr>
        <w:t>alternative but to find a job</w:t>
      </w:r>
      <w:r w:rsidRPr="00057D74">
        <w:rPr>
          <w:sz w:val="16"/>
        </w:rPr>
        <w:t xml:space="preserve">.8 They cannot produce necessary goods for themselves, nor can they rely on the charity of others, nor can they count on adequate state benefits. </w:t>
      </w:r>
      <w:r w:rsidRPr="001824AF">
        <w:rPr>
          <w:rStyle w:val="Emphasis"/>
          <w:highlight w:val="green"/>
        </w:rPr>
        <w:t>The only way most people can gain</w:t>
      </w:r>
      <w:r w:rsidRPr="00057D74">
        <w:rPr>
          <w:rStyle w:val="Emphasis"/>
        </w:rPr>
        <w:t xml:space="preserve"> reliable </w:t>
      </w:r>
      <w:r w:rsidRPr="001824AF">
        <w:rPr>
          <w:rStyle w:val="Emphasis"/>
          <w:highlight w:val="green"/>
        </w:rPr>
        <w:t>access to necessary goods is by buying them</w:t>
      </w:r>
      <w:r w:rsidRPr="00057D74">
        <w:rPr>
          <w:sz w:val="16"/>
        </w:rPr>
        <w:t xml:space="preserve">. </w:t>
      </w:r>
      <w:r w:rsidRPr="00057D74">
        <w:rPr>
          <w:rStyle w:val="Emphasis"/>
        </w:rPr>
        <w:t>The</w:t>
      </w:r>
      <w:r w:rsidRPr="00057D74">
        <w:rPr>
          <w:sz w:val="16"/>
        </w:rPr>
        <w:t xml:space="preserve"> most reliable, often only, </w:t>
      </w:r>
      <w:r w:rsidRPr="00057D74">
        <w:rPr>
          <w:rStyle w:val="Emphasis"/>
        </w:rPr>
        <w:t>way most people</w:t>
      </w:r>
      <w:r w:rsidRPr="00057D74">
        <w:rPr>
          <w:sz w:val="16"/>
        </w:rPr>
        <w:t xml:space="preserve"> have of </w:t>
      </w:r>
      <w:r w:rsidRPr="00057D74">
        <w:rPr>
          <w:rStyle w:val="Emphasis"/>
        </w:rPr>
        <w:t>acquir</w:t>
      </w:r>
      <w:r w:rsidRPr="00057D74">
        <w:rPr>
          <w:sz w:val="16"/>
        </w:rPr>
        <w:t xml:space="preserve">ing enough </w:t>
      </w:r>
      <w:r w:rsidRPr="00057D74">
        <w:rPr>
          <w:rStyle w:val="Emphasis"/>
        </w:rPr>
        <w:t>money to buy those goods is</w:t>
      </w:r>
      <w:r w:rsidRPr="00057D74">
        <w:rPr>
          <w:sz w:val="16"/>
        </w:rPr>
        <w:t xml:space="preserve"> through </w:t>
      </w:r>
      <w:r w:rsidRPr="00057D74">
        <w:rPr>
          <w:rStyle w:val="Emphasis"/>
        </w:rPr>
        <w:t>employment</w:t>
      </w:r>
      <w:r w:rsidRPr="00057D74">
        <w:rPr>
          <w:sz w:val="16"/>
        </w:rPr>
        <w:t xml:space="preserve">. That is the sense in which </w:t>
      </w:r>
      <w:r w:rsidRPr="001824AF">
        <w:rPr>
          <w:rStyle w:val="Emphasis"/>
          <w:highlight w:val="green"/>
        </w:rPr>
        <w:t xml:space="preserve">they have no </w:t>
      </w:r>
      <w:r w:rsidRPr="001824AF">
        <w:rPr>
          <w:rStyle w:val="Emphasis"/>
        </w:rPr>
        <w:t>reasonable</w:t>
      </w:r>
      <w:r w:rsidRPr="001824AF">
        <w:rPr>
          <w:rStyle w:val="Emphasis"/>
          <w:highlight w:val="green"/>
        </w:rPr>
        <w:t xml:space="preserve"> alternative but to </w:t>
      </w:r>
      <w:r w:rsidRPr="001824AF">
        <w:rPr>
          <w:rStyle w:val="Emphasis"/>
        </w:rPr>
        <w:t xml:space="preserve">find a job </w:t>
      </w:r>
      <w:r w:rsidRPr="001824AF">
        <w:rPr>
          <w:rStyle w:val="Emphasis"/>
          <w:highlight w:val="green"/>
        </w:rPr>
        <w:t>work</w:t>
      </w:r>
      <w:r w:rsidRPr="001824AF">
        <w:rPr>
          <w:rStyle w:val="Emphasis"/>
        </w:rPr>
        <w:t xml:space="preserve">ing </w:t>
      </w:r>
      <w:r w:rsidRPr="001824AF">
        <w:rPr>
          <w:rStyle w:val="Emphasis"/>
          <w:highlight w:val="green"/>
        </w:rPr>
        <w:t xml:space="preserve">for </w:t>
      </w:r>
      <w:r w:rsidRPr="001824AF">
        <w:rPr>
          <w:rStyle w:val="Emphasis"/>
        </w:rPr>
        <w:t xml:space="preserve">an </w:t>
      </w:r>
      <w:r w:rsidRPr="001824AF">
        <w:rPr>
          <w:rStyle w:val="Emphasis"/>
          <w:highlight w:val="green"/>
        </w:rPr>
        <w:t>employer</w:t>
      </w:r>
      <w:r w:rsidRPr="00057D74">
        <w:rPr>
          <w:sz w:val="16"/>
        </w:rPr>
        <w:t xml:space="preserve">. Depending on how we measure income and wealth, about 60–80% of Americans are in this situation for most of their adult lives.9 </w:t>
      </w:r>
      <w:r w:rsidRPr="00057D74">
        <w:rPr>
          <w:rStyle w:val="Emphasis"/>
        </w:rPr>
        <w:t>This forcing is not symmetrical</w:t>
      </w:r>
      <w:r w:rsidRPr="00057D74">
        <w:rPr>
          <w:sz w:val="16"/>
        </w:rPr>
        <w:t xml:space="preserve">. </w:t>
      </w:r>
      <w:r w:rsidRPr="00057D74">
        <w:rPr>
          <w:rStyle w:val="Emphasis"/>
        </w:rPr>
        <w:t xml:space="preserve">A </w:t>
      </w:r>
      <w:r w:rsidRPr="00057D74">
        <w:rPr>
          <w:sz w:val="16"/>
        </w:rPr>
        <w:t xml:space="preserve">significant </w:t>
      </w:r>
      <w:r w:rsidRPr="00057D74">
        <w:rPr>
          <w:rStyle w:val="Emphasis"/>
        </w:rPr>
        <w:t>minority</w:t>
      </w:r>
      <w:r w:rsidRPr="00057D74">
        <w:rPr>
          <w:sz w:val="16"/>
        </w:rPr>
        <w:t xml:space="preserve"> is </w:t>
      </w:r>
      <w:r w:rsidRPr="00057D74">
        <w:rPr>
          <w:rStyle w:val="Emphasis"/>
        </w:rPr>
        <w:t>not</w:t>
      </w:r>
      <w:r w:rsidRPr="00057D74">
        <w:rPr>
          <w:sz w:val="16"/>
        </w:rPr>
        <w:t xml:space="preserve"> similarly </w:t>
      </w:r>
      <w:r w:rsidRPr="00057D74">
        <w:rPr>
          <w:rStyle w:val="Emphasis"/>
        </w:rPr>
        <w:t>forced to work for someone else</w:t>
      </w:r>
      <w:r w:rsidRPr="00057D74">
        <w:rPr>
          <w:sz w:val="16"/>
        </w:rPr>
        <w:t xml:space="preserve">, though they might do so freely. That minority </w:t>
      </w:r>
      <w:r w:rsidRPr="00057D74">
        <w:rPr>
          <w:rStyle w:val="Emphasis"/>
        </w:rPr>
        <w:t>has enough wealth</w:t>
      </w:r>
      <w:r w:rsidRPr="00057D74">
        <w:rPr>
          <w:sz w:val="16"/>
        </w:rPr>
        <w:t xml:space="preserve">, either inherited or accumulated or both, that they have a reasonable alternative to entering the labor market. So, this first dimension of </w:t>
      </w:r>
      <w:r w:rsidRPr="001F5CAA">
        <w:rPr>
          <w:rStyle w:val="Emphasis"/>
          <w:highlight w:val="green"/>
        </w:rPr>
        <w:t>oppression comes</w:t>
      </w:r>
      <w:r w:rsidRPr="00057D74">
        <w:rPr>
          <w:sz w:val="16"/>
        </w:rPr>
        <w:t xml:space="preserve"> not </w:t>
      </w:r>
      <w:r w:rsidRPr="001F5CAA">
        <w:rPr>
          <w:rStyle w:val="Emphasis"/>
          <w:highlight w:val="green"/>
        </w:rPr>
        <w:t>from</w:t>
      </w:r>
      <w:r w:rsidRPr="00057D74">
        <w:rPr>
          <w:sz w:val="16"/>
        </w:rPr>
        <w:t xml:space="preserve"> the fact that some are forced to work, but from </w:t>
      </w:r>
      <w:r w:rsidRPr="00057D74">
        <w:rPr>
          <w:rStyle w:val="Emphasis"/>
        </w:rPr>
        <w:t xml:space="preserve">the fact that the </w:t>
      </w:r>
      <w:r w:rsidRPr="001F5CAA">
        <w:rPr>
          <w:rStyle w:val="Emphasis"/>
          <w:highlight w:val="green"/>
        </w:rPr>
        <w:t>forcing</w:t>
      </w:r>
      <w:r w:rsidRPr="00057D74">
        <w:rPr>
          <w:rStyle w:val="Emphasis"/>
        </w:rPr>
        <w:t xml:space="preserve"> is unequal and</w:t>
      </w:r>
      <w:r w:rsidRPr="00057D74">
        <w:rPr>
          <w:sz w:val="16"/>
        </w:rPr>
        <w:t xml:space="preserve"> </w:t>
      </w:r>
      <w:r w:rsidRPr="00057D74">
        <w:rPr>
          <w:rStyle w:val="Emphasis"/>
        </w:rPr>
        <w:t xml:space="preserve">that </w:t>
      </w:r>
      <w:r w:rsidRPr="00057D74">
        <w:rPr>
          <w:sz w:val="16"/>
        </w:rPr>
        <w:t xml:space="preserve">asymmetry means </w:t>
      </w:r>
      <w:r w:rsidRPr="00057D74">
        <w:rPr>
          <w:rStyle w:val="Emphasis"/>
        </w:rPr>
        <w:t>some are forced to work for others</w:t>
      </w:r>
      <w:r w:rsidRPr="00057D74">
        <w:rPr>
          <w:sz w:val="16"/>
        </w:rPr>
        <w:t xml:space="preserve">.10 That is to say, what makes it oppressive is the wrong of unequally forcing the majority to work, for whatever purpose, while others face no such forcing at all.11 </w:t>
      </w:r>
      <w:r w:rsidRPr="00057D74">
        <w:rPr>
          <w:rStyle w:val="Emphasis"/>
        </w:rPr>
        <w:t xml:space="preserve">That way of </w:t>
      </w:r>
      <w:r w:rsidRPr="00057D74">
        <w:rPr>
          <w:sz w:val="16"/>
        </w:rPr>
        <w:t xml:space="preserve">organizing and </w:t>
      </w:r>
      <w:r w:rsidRPr="001F5CAA">
        <w:rPr>
          <w:rStyle w:val="Emphasis"/>
          <w:highlight w:val="green"/>
        </w:rPr>
        <w:t xml:space="preserve">distributing coercive work </w:t>
      </w:r>
      <w:r w:rsidRPr="00592AED">
        <w:rPr>
          <w:rStyle w:val="Emphasis"/>
        </w:rPr>
        <w:t>obligations</w:t>
      </w:r>
      <w:r w:rsidRPr="00592AED">
        <w:rPr>
          <w:sz w:val="16"/>
        </w:rPr>
        <w:t xml:space="preserve">, </w:t>
      </w:r>
      <w:r w:rsidRPr="001F5CAA">
        <w:rPr>
          <w:rStyle w:val="Emphasis"/>
          <w:highlight w:val="green"/>
        </w:rPr>
        <w:t>and</w:t>
      </w:r>
      <w:r w:rsidRPr="00057D74">
        <w:rPr>
          <w:rStyle w:val="Emphasis"/>
        </w:rPr>
        <w:t xml:space="preserve"> of </w:t>
      </w:r>
      <w:r w:rsidRPr="00592AED">
        <w:rPr>
          <w:rStyle w:val="Emphasis"/>
        </w:rPr>
        <w:t>imposing</w:t>
      </w:r>
      <w:r w:rsidRPr="00057D74">
        <w:rPr>
          <w:rStyle w:val="Emphasis"/>
        </w:rPr>
        <w:t xml:space="preserve"> </w:t>
      </w:r>
      <w:r w:rsidRPr="00057D74">
        <w:rPr>
          <w:sz w:val="16"/>
        </w:rPr>
        <w:t xml:space="preserve">certain kinds of </w:t>
      </w:r>
      <w:r w:rsidRPr="001F5CAA">
        <w:rPr>
          <w:rStyle w:val="Emphasis"/>
          <w:highlight w:val="green"/>
        </w:rPr>
        <w:t>forcing on workers</w:t>
      </w:r>
      <w:r w:rsidRPr="00592AED">
        <w:rPr>
          <w:sz w:val="16"/>
        </w:rPr>
        <w:t xml:space="preserve">, </w:t>
      </w:r>
      <w:r w:rsidRPr="00592AED">
        <w:rPr>
          <w:rStyle w:val="Emphasis"/>
        </w:rPr>
        <w:t xml:space="preserve">is </w:t>
      </w:r>
      <w:r w:rsidRPr="00592AED">
        <w:rPr>
          <w:sz w:val="16"/>
        </w:rPr>
        <w:t>an unjustifiable</w:t>
      </w:r>
      <w:r w:rsidRPr="00057D74">
        <w:rPr>
          <w:sz w:val="16"/>
        </w:rPr>
        <w:t xml:space="preserve"> way of </w:t>
      </w:r>
      <w:r w:rsidRPr="001F5CAA">
        <w:rPr>
          <w:rStyle w:val="Emphasis"/>
          <w:highlight w:val="green"/>
        </w:rPr>
        <w:t>limit</w:t>
      </w:r>
      <w:r w:rsidRPr="00592AED">
        <w:rPr>
          <w:rStyle w:val="Emphasis"/>
        </w:rPr>
        <w:t xml:space="preserve">ing </w:t>
      </w:r>
      <w:r w:rsidRPr="00592AED">
        <w:rPr>
          <w:sz w:val="16"/>
        </w:rPr>
        <w:t>their</w:t>
      </w:r>
      <w:r w:rsidRPr="00057D74">
        <w:rPr>
          <w:sz w:val="16"/>
        </w:rPr>
        <w:t xml:space="preserve"> </w:t>
      </w:r>
      <w:r w:rsidRPr="001F5CAA">
        <w:rPr>
          <w:rStyle w:val="Emphasis"/>
          <w:highlight w:val="green"/>
        </w:rPr>
        <w:t>freedom</w:t>
      </w:r>
      <w:r w:rsidRPr="00057D74">
        <w:rPr>
          <w:rStyle w:val="Emphasis"/>
        </w:rPr>
        <w:t xml:space="preserve"> and</w:t>
      </w:r>
      <w:r w:rsidRPr="00057D74">
        <w:rPr>
          <w:sz w:val="16"/>
        </w:rPr>
        <w:t xml:space="preserve"> therefore </w:t>
      </w:r>
      <w:r w:rsidRPr="00057D74">
        <w:rPr>
          <w:rStyle w:val="Emphasis"/>
        </w:rPr>
        <w:t>oppressive</w:t>
      </w:r>
      <w:r w:rsidRPr="00057D74">
        <w:rPr>
          <w:sz w:val="16"/>
        </w:rPr>
        <w:t>. To fix ideas, I call this the structural element of oppression in class societies</w:t>
      </w:r>
      <w:r w:rsidRPr="00592AED">
        <w:rPr>
          <w:sz w:val="16"/>
        </w:rPr>
        <w:t xml:space="preserve">. </w:t>
      </w:r>
      <w:r w:rsidRPr="00592AED">
        <w:rPr>
          <w:rStyle w:val="Emphasis"/>
        </w:rPr>
        <w:t xml:space="preserve">This </w:t>
      </w:r>
      <w:r w:rsidRPr="00592AED">
        <w:rPr>
          <w:sz w:val="16"/>
        </w:rPr>
        <w:t>structural</w:t>
      </w:r>
      <w:r w:rsidRPr="00057D74">
        <w:rPr>
          <w:sz w:val="16"/>
        </w:rPr>
        <w:t xml:space="preserve"> element </w:t>
      </w:r>
      <w:r w:rsidRPr="001F5CAA">
        <w:rPr>
          <w:rStyle w:val="Emphasis"/>
          <w:highlight w:val="green"/>
        </w:rPr>
        <w:t>leads to</w:t>
      </w:r>
      <w:r w:rsidRPr="00057D74">
        <w:rPr>
          <w:sz w:val="16"/>
        </w:rPr>
        <w:t xml:space="preserve"> a second, </w:t>
      </w:r>
      <w:r w:rsidRPr="001F5CAA">
        <w:rPr>
          <w:rStyle w:val="Emphasis"/>
          <w:highlight w:val="green"/>
        </w:rPr>
        <w:t>interpersonal</w:t>
      </w:r>
      <w:r w:rsidRPr="00057D74">
        <w:rPr>
          <w:sz w:val="16"/>
        </w:rPr>
        <w:t xml:space="preserve"> dimension of</w:t>
      </w:r>
      <w:r w:rsidRPr="00057D74">
        <w:rPr>
          <w:rStyle w:val="Emphasis"/>
        </w:rPr>
        <w:t xml:space="preserve"> </w:t>
      </w:r>
      <w:r w:rsidRPr="001F5CAA">
        <w:rPr>
          <w:rStyle w:val="Emphasis"/>
          <w:highlight w:val="green"/>
        </w:rPr>
        <w:t>oppression in the workplace</w:t>
      </w:r>
      <w:r w:rsidRPr="00057D74">
        <w:rPr>
          <w:sz w:val="16"/>
        </w:rPr>
        <w:t xml:space="preserve"> itself. </w:t>
      </w:r>
      <w:r w:rsidRPr="001F5CAA">
        <w:rPr>
          <w:sz w:val="16"/>
          <w:highlight w:val="green"/>
        </w:rPr>
        <w:t>W</w:t>
      </w:r>
      <w:r w:rsidRPr="001F5CAA">
        <w:rPr>
          <w:rStyle w:val="Emphasis"/>
          <w:highlight w:val="green"/>
        </w:rPr>
        <w:t>orkers are forced to join workplaces</w:t>
      </w:r>
      <w:r w:rsidRPr="00057D74">
        <w:rPr>
          <w:rStyle w:val="Emphasis"/>
        </w:rPr>
        <w:t xml:space="preserve"> </w:t>
      </w:r>
      <w:r w:rsidRPr="00592AED">
        <w:rPr>
          <w:sz w:val="16"/>
        </w:rPr>
        <w:t xml:space="preserve">typically </w:t>
      </w:r>
      <w:r w:rsidRPr="00592AED">
        <w:rPr>
          <w:rStyle w:val="Emphasis"/>
        </w:rPr>
        <w:t xml:space="preserve">characterized </w:t>
      </w:r>
      <w:r w:rsidRPr="001F5CAA">
        <w:rPr>
          <w:rStyle w:val="Emphasis"/>
          <w:highlight w:val="green"/>
        </w:rPr>
        <w:t>by</w:t>
      </w:r>
      <w:r w:rsidRPr="001F5CAA">
        <w:rPr>
          <w:sz w:val="16"/>
          <w:highlight w:val="green"/>
        </w:rPr>
        <w:t xml:space="preserve"> </w:t>
      </w:r>
      <w:r w:rsidRPr="001F5CAA">
        <w:rPr>
          <w:rStyle w:val="Emphasis"/>
          <w:highlight w:val="green"/>
        </w:rPr>
        <w:t>large</w:t>
      </w:r>
      <w:r w:rsidRPr="00057D74">
        <w:rPr>
          <w:sz w:val="16"/>
        </w:rPr>
        <w:t xml:space="preserve"> swathes </w:t>
      </w:r>
      <w:r w:rsidRPr="00057D74">
        <w:rPr>
          <w:rStyle w:val="Emphasis"/>
        </w:rPr>
        <w:t xml:space="preserve">of </w:t>
      </w:r>
      <w:r w:rsidRPr="001F5CAA">
        <w:rPr>
          <w:rStyle w:val="Emphasis"/>
          <w:highlight w:val="green"/>
        </w:rPr>
        <w:t>uncontrolled managerial power</w:t>
      </w:r>
      <w:r w:rsidRPr="00057D74">
        <w:rPr>
          <w:sz w:val="16"/>
        </w:rPr>
        <w:t xml:space="preserve"> and authority. This oppression is interpersonal in the </w:t>
      </w:r>
      <w:r w:rsidRPr="00592AED">
        <w:rPr>
          <w:sz w:val="16"/>
        </w:rPr>
        <w:t xml:space="preserve">sense </w:t>
      </w:r>
      <w:r w:rsidRPr="00592AED">
        <w:rPr>
          <w:rStyle w:val="Emphasis"/>
        </w:rPr>
        <w:t>that it is power</w:t>
      </w:r>
      <w:r w:rsidRPr="00057D74">
        <w:rPr>
          <w:rStyle w:val="Emphasis"/>
        </w:rPr>
        <w:t xml:space="preserve"> that </w:t>
      </w:r>
      <w:r w:rsidRPr="00057D74">
        <w:rPr>
          <w:sz w:val="16"/>
        </w:rPr>
        <w:t xml:space="preserve">specific individuals— </w:t>
      </w:r>
      <w:r w:rsidRPr="001F5CAA">
        <w:rPr>
          <w:rStyle w:val="Emphasis"/>
          <w:highlight w:val="green"/>
        </w:rPr>
        <w:t>employers</w:t>
      </w:r>
      <w:r w:rsidRPr="00057D74">
        <w:rPr>
          <w:sz w:val="16"/>
        </w:rPr>
        <w:t xml:space="preserve"> and their </w:t>
      </w:r>
      <w:r w:rsidRPr="00592AED">
        <w:rPr>
          <w:sz w:val="16"/>
        </w:rPr>
        <w:t>managers—</w:t>
      </w:r>
      <w:r w:rsidRPr="00592AED">
        <w:rPr>
          <w:rStyle w:val="Emphasis"/>
        </w:rPr>
        <w:t xml:space="preserve">have to </w:t>
      </w:r>
      <w:r w:rsidRPr="001F5CAA">
        <w:rPr>
          <w:rStyle w:val="Emphasis"/>
          <w:highlight w:val="green"/>
        </w:rPr>
        <w:t>get</w:t>
      </w:r>
      <w:r w:rsidRPr="00057D74">
        <w:rPr>
          <w:sz w:val="16"/>
        </w:rPr>
        <w:t xml:space="preserve"> other specific individuals—</w:t>
      </w:r>
      <w:r w:rsidRPr="001F5CAA">
        <w:rPr>
          <w:rStyle w:val="Emphasis"/>
          <w:highlight w:val="green"/>
        </w:rPr>
        <w:t>employees</w:t>
      </w:r>
      <w:r w:rsidRPr="00057D74">
        <w:rPr>
          <w:sz w:val="16"/>
        </w:rPr>
        <w:t>—</w:t>
      </w:r>
      <w:r w:rsidRPr="001F5CAA">
        <w:rPr>
          <w:rStyle w:val="Emphasis"/>
          <w:highlight w:val="green"/>
        </w:rPr>
        <w:t>to do what they want</w:t>
      </w:r>
      <w:r w:rsidRPr="00057D74">
        <w:rPr>
          <w:sz w:val="16"/>
        </w:rPr>
        <w:t xml:space="preserve">. We can distinguish between three overlapping forms that this interpersonal, workplace oppression takes: subordination, delegation, and dependence. Subordination: Employers have </w:t>
      </w:r>
      <w:r w:rsidRPr="00057D74">
        <w:rPr>
          <w:sz w:val="16"/>
        </w:rPr>
        <w:lastRenderedPageBreak/>
        <w:t>what are sometimes called “managerial prerogatives,”12 which are legislative and judicial grants of authority to owners and their managers to make decisions about investment, hiring and firing, plant location, work process, and the like.13 These powers come from judicial precedent and from the constellation of corporate, labor, contract, and property law. Managers may change working speeds and assigned tasks, the hours of work, or even force workers to spend up to an hour going through security lines after work without paying them (Integrity Staffing Solutions, Inc. v. Busk 2014). Managers may fire workers for Facebook comments, their sexual orientation, for being too sexually appealing, or for not being appealing enough (Emerson 2011; Hess 2013; Strauss 2013; Velasco 2011). Workers may be given more tasks than can be performed in the allotted time, locked in the workplace overnight, required to work in extreme heat and other physically hazardous conditions, or punitively isolated from other coworkers (Greenhouse 2009, 26–27, 49–55, 89, 111–112; Hsu 2011; JOMO 2013; Urbina 2013). Managers may pressure employees into unwanted political behavior (</w:t>
      </w:r>
      <w:proofErr w:type="spellStart"/>
      <w:r w:rsidRPr="00057D74">
        <w:rPr>
          <w:sz w:val="16"/>
        </w:rPr>
        <w:t>HertelFernandez</w:t>
      </w:r>
      <w:proofErr w:type="spellEnd"/>
      <w:r w:rsidRPr="00057D74">
        <w:rPr>
          <w:sz w:val="16"/>
        </w:rPr>
        <w:t xml:space="preserve"> 2015). In all of these cases, managers are exercising legally permitted prerogatives.14 The law does not require that workers have any formal say in how those powers are exercised. In fact, in nearly every liberal capitalist country, employees are defined, in law, as “subordinates.”15 This is subordination in the strict sense: workers are subject to the will of the employer.</w:t>
      </w:r>
    </w:p>
    <w:p w:rsidR="002A00B5" w:rsidRDefault="002A00B5" w:rsidP="002A00B5">
      <w:pPr>
        <w:pStyle w:val="Heading4"/>
      </w:pPr>
      <w:r>
        <w:t xml:space="preserve">A worker should not be constrained solely to </w:t>
      </w:r>
      <w:proofErr w:type="gramStart"/>
      <w:r>
        <w:t>being</w:t>
      </w:r>
      <w:proofErr w:type="gramEnd"/>
      <w:r>
        <w:t xml:space="preserve"> a worker by being forced to follow workplace rules. Striking is a line of flight, it intrinsically holds the power to </w:t>
      </w:r>
      <w:proofErr w:type="spellStart"/>
      <w:r>
        <w:t>deterritorialize</w:t>
      </w:r>
      <w:proofErr w:type="spellEnd"/>
      <w:r>
        <w:t xml:space="preserve"> majoritarian these rules, thus promoting active affect. </w:t>
      </w:r>
    </w:p>
    <w:p w:rsidR="002A00B5" w:rsidRPr="00B9141B" w:rsidRDefault="002A00B5" w:rsidP="002A00B5">
      <w:pPr>
        <w:pStyle w:val="Heading4"/>
        <w:rPr>
          <w:b w:val="0"/>
          <w:bCs w:val="0"/>
          <w:sz w:val="18"/>
          <w:szCs w:val="18"/>
        </w:rPr>
      </w:pPr>
      <w:r w:rsidRPr="00296EBE">
        <w:rPr>
          <w:rStyle w:val="Style13ptBold"/>
          <w:bCs w:val="0"/>
        </w:rPr>
        <w:t>Lim 19</w:t>
      </w:r>
      <w:r w:rsidRPr="00296EBE">
        <w:rPr>
          <w:rStyle w:val="Style13ptBold"/>
        </w:rPr>
        <w:t xml:space="preserve"> </w:t>
      </w:r>
      <w:r w:rsidRPr="00B9141B">
        <w:rPr>
          <w:b w:val="0"/>
          <w:sz w:val="18"/>
          <w:szCs w:val="18"/>
        </w:rPr>
        <w:t>(</w:t>
      </w:r>
      <w:proofErr w:type="spellStart"/>
      <w:r w:rsidRPr="00B9141B">
        <w:rPr>
          <w:b w:val="0"/>
          <w:sz w:val="18"/>
          <w:szCs w:val="18"/>
        </w:rPr>
        <w:t>Woojin</w:t>
      </w:r>
      <w:proofErr w:type="spellEnd"/>
      <w:r w:rsidRPr="00B9141B">
        <w:rPr>
          <w:b w:val="0"/>
          <w:sz w:val="18"/>
          <w:szCs w:val="18"/>
        </w:rPr>
        <w:t xml:space="preserve"> Lim – Research Assistant, writer, concentrating in philosophy “The Right to Strike,” </w:t>
      </w:r>
      <w:r w:rsidRPr="00B9141B">
        <w:rPr>
          <w:b w:val="0"/>
          <w:i/>
          <w:sz w:val="18"/>
          <w:szCs w:val="18"/>
        </w:rPr>
        <w:t>The Harvard Crimson</w:t>
      </w:r>
      <w:r w:rsidRPr="00B9141B">
        <w:rPr>
          <w:b w:val="0"/>
          <w:sz w:val="18"/>
          <w:szCs w:val="18"/>
        </w:rPr>
        <w:t xml:space="preserve">, 11 Dec 2019, </w:t>
      </w:r>
      <w:hyperlink r:id="rId10" w:history="1">
        <w:r w:rsidRPr="00B9141B">
          <w:rPr>
            <w:rStyle w:val="Hyperlink"/>
            <w:b w:val="0"/>
            <w:sz w:val="18"/>
            <w:szCs w:val="18"/>
          </w:rPr>
          <w:t>https://www.thecrimson.com/article/2019/12/11/lim-right-to-strike/</w:t>
        </w:r>
      </w:hyperlink>
      <w:r w:rsidRPr="00B9141B">
        <w:rPr>
          <w:b w:val="0"/>
          <w:sz w:val="18"/>
          <w:szCs w:val="18"/>
        </w:rPr>
        <w:t xml:space="preserve">.) </w:t>
      </w:r>
    </w:p>
    <w:p w:rsidR="002A00B5" w:rsidRDefault="002A00B5" w:rsidP="002A00B5">
      <w:pPr>
        <w:rPr>
          <w:sz w:val="14"/>
        </w:rPr>
      </w:pPr>
      <w:r w:rsidRPr="00D314C8">
        <w:rPr>
          <w:sz w:val="14"/>
        </w:rPr>
        <w:t xml:space="preserve">Fifty years later, the Harvard Graduate Students Union-United Automobile Workers declared a strike, fighting for increased compensation, health benefits, and neutral third-party arbitration for sexual harassment and discrimination. On December 3, over 500 demonstrators, wearing on their shoulders large blue-and-white “UAW on Strike” placards, marched routes throughout the Yard. In the strike of 1969, strikers fought for social justice; in the HGSU-UAW strike of 2019, strikers press on the fight for fair wages and working conditions. </w:t>
      </w:r>
      <w:r w:rsidRPr="00E7438E">
        <w:rPr>
          <w:rStyle w:val="Emphasis"/>
        </w:rPr>
        <w:t xml:space="preserve">The </w:t>
      </w:r>
      <w:r w:rsidRPr="001F5CAA">
        <w:rPr>
          <w:rStyle w:val="Emphasis"/>
          <w:highlight w:val="green"/>
        </w:rPr>
        <w:t>right to strike is</w:t>
      </w:r>
      <w:r w:rsidRPr="00E7438E">
        <w:rPr>
          <w:rStyle w:val="Emphasis"/>
        </w:rPr>
        <w:t xml:space="preserve"> a right </w:t>
      </w:r>
      <w:r w:rsidRPr="001F5CAA">
        <w:rPr>
          <w:rStyle w:val="Emphasis"/>
          <w:highlight w:val="green"/>
        </w:rPr>
        <w:t>to resist oppression</w:t>
      </w:r>
      <w:r w:rsidRPr="00D314C8">
        <w:rPr>
          <w:sz w:val="14"/>
        </w:rPr>
        <w:t xml:space="preserve">. </w:t>
      </w:r>
      <w:r w:rsidRPr="00D314C8">
        <w:rPr>
          <w:rStyle w:val="Emphasis"/>
        </w:rPr>
        <w:t>The strike</w:t>
      </w:r>
      <w:r w:rsidRPr="00D314C8">
        <w:rPr>
          <w:sz w:val="14"/>
        </w:rPr>
        <w:t xml:space="preserve"> (and the credible threat of a strike</w:t>
      </w:r>
      <w:r w:rsidRPr="00D314C8">
        <w:rPr>
          <w:rStyle w:val="Emphasis"/>
        </w:rPr>
        <w:t>) is an indispensable part of</w:t>
      </w:r>
      <w:r w:rsidRPr="00D314C8">
        <w:rPr>
          <w:sz w:val="14"/>
        </w:rPr>
        <w:t xml:space="preserve"> the </w:t>
      </w:r>
      <w:r w:rsidRPr="00D314C8">
        <w:rPr>
          <w:rStyle w:val="Emphasis"/>
        </w:rPr>
        <w:t xml:space="preserve">collective bargaining </w:t>
      </w:r>
      <w:r w:rsidRPr="00D314C8">
        <w:rPr>
          <w:sz w:val="14"/>
        </w:rPr>
        <w:t xml:space="preserve">procedure. </w:t>
      </w:r>
      <w:r w:rsidRPr="00D314C8">
        <w:rPr>
          <w:rStyle w:val="Emphasis"/>
        </w:rPr>
        <w:t>Collective bargaining</w:t>
      </w:r>
      <w:r w:rsidRPr="00D314C8">
        <w:rPr>
          <w:sz w:val="14"/>
        </w:rPr>
        <w:t xml:space="preserve"> (or “agreement-making”) </w:t>
      </w:r>
      <w:r w:rsidRPr="001F5CAA">
        <w:rPr>
          <w:rStyle w:val="Emphasis"/>
          <w:highlight w:val="green"/>
        </w:rPr>
        <w:t>provides workers</w:t>
      </w:r>
      <w:r w:rsidRPr="00D314C8">
        <w:rPr>
          <w:sz w:val="14"/>
        </w:rPr>
        <w:t xml:space="preserve"> and employees </w:t>
      </w:r>
      <w:r w:rsidRPr="00D314C8">
        <w:rPr>
          <w:rStyle w:val="Emphasis"/>
        </w:rPr>
        <w:t xml:space="preserve">with the </w:t>
      </w:r>
      <w:r w:rsidRPr="001F5CAA">
        <w:rPr>
          <w:rStyle w:val="Emphasis"/>
          <w:highlight w:val="green"/>
        </w:rPr>
        <w:t>opportunity to influence</w:t>
      </w:r>
      <w:r w:rsidRPr="00D314C8">
        <w:rPr>
          <w:sz w:val="14"/>
        </w:rPr>
        <w:t xml:space="preserve"> the establishment of </w:t>
      </w:r>
      <w:r w:rsidRPr="001F5CAA">
        <w:rPr>
          <w:rStyle w:val="Emphasis"/>
          <w:highlight w:val="green"/>
        </w:rPr>
        <w:t>workplace rules</w:t>
      </w:r>
      <w:r w:rsidRPr="001F5CAA">
        <w:rPr>
          <w:sz w:val="14"/>
          <w:highlight w:val="green"/>
        </w:rPr>
        <w:t xml:space="preserve"> </w:t>
      </w:r>
      <w:r w:rsidRPr="001F5CAA">
        <w:rPr>
          <w:rStyle w:val="Emphasis"/>
          <w:highlight w:val="green"/>
        </w:rPr>
        <w:t>that govern</w:t>
      </w:r>
      <w:r w:rsidRPr="00D314C8">
        <w:rPr>
          <w:sz w:val="14"/>
        </w:rPr>
        <w:t xml:space="preserve"> a large portion of </w:t>
      </w:r>
      <w:r w:rsidRPr="001F5CAA">
        <w:rPr>
          <w:rStyle w:val="Emphasis"/>
          <w:highlight w:val="green"/>
        </w:rPr>
        <w:t>their lives</w:t>
      </w:r>
      <w:r w:rsidRPr="00D314C8">
        <w:rPr>
          <w:sz w:val="14"/>
        </w:rPr>
        <w:t xml:space="preserve">. The </w:t>
      </w:r>
      <w:r w:rsidRPr="00D314C8">
        <w:rPr>
          <w:rStyle w:val="Emphasis"/>
        </w:rPr>
        <w:t>concerted</w:t>
      </w:r>
      <w:r w:rsidRPr="0048505E">
        <w:rPr>
          <w:rStyle w:val="Emphasis"/>
        </w:rPr>
        <w:t xml:space="preserve"> withdrawal of labor allows workers to</w:t>
      </w:r>
      <w:r w:rsidRPr="00D314C8">
        <w:rPr>
          <w:sz w:val="14"/>
        </w:rPr>
        <w:t xml:space="preserve"> promote and </w:t>
      </w:r>
      <w:r w:rsidRPr="00E7438E">
        <w:rPr>
          <w:rStyle w:val="Emphasis"/>
        </w:rPr>
        <w:t xml:space="preserve">defend their unprotected economic and social interests from employers’ unilateral </w:t>
      </w:r>
      <w:proofErr w:type="gramStart"/>
      <w:r w:rsidRPr="00E7438E">
        <w:rPr>
          <w:rStyle w:val="Emphasis"/>
        </w:rPr>
        <w:t>decisions</w:t>
      </w:r>
      <w:r w:rsidRPr="00D314C8">
        <w:rPr>
          <w:sz w:val="14"/>
        </w:rPr>
        <w:t xml:space="preserve">, </w:t>
      </w:r>
      <w:r w:rsidRPr="00E7438E">
        <w:rPr>
          <w:rStyle w:val="Emphasis"/>
        </w:rPr>
        <w:t>and</w:t>
      </w:r>
      <w:proofErr w:type="gramEnd"/>
      <w:r w:rsidRPr="00E7438E">
        <w:rPr>
          <w:rStyle w:val="Emphasis"/>
        </w:rPr>
        <w:t xml:space="preserve"> provide employers with pressure and incentives to make reasonable concessions</w:t>
      </w:r>
      <w:r w:rsidRPr="00D314C8">
        <w:rPr>
          <w:sz w:val="14"/>
        </w:rPr>
        <w:t xml:space="preserve">. Functionally, </w:t>
      </w:r>
      <w:r w:rsidRPr="003F0E71">
        <w:rPr>
          <w:rStyle w:val="Emphasis"/>
          <w:highlight w:val="green"/>
        </w:rPr>
        <w:t xml:space="preserve">strikes provide </w:t>
      </w:r>
      <w:r w:rsidRPr="00592AED">
        <w:rPr>
          <w:rStyle w:val="Emphasis"/>
        </w:rPr>
        <w:t xml:space="preserve">workers with </w:t>
      </w:r>
      <w:r w:rsidRPr="00592AED">
        <w:rPr>
          <w:sz w:val="14"/>
        </w:rPr>
        <w:t xml:space="preserve">the </w:t>
      </w:r>
      <w:r w:rsidRPr="00592AED">
        <w:rPr>
          <w:rStyle w:val="Emphasis"/>
        </w:rPr>
        <w:t xml:space="preserve">bargaining </w:t>
      </w:r>
      <w:r w:rsidRPr="003F0E71">
        <w:rPr>
          <w:rStyle w:val="Emphasis"/>
          <w:highlight w:val="green"/>
        </w:rPr>
        <w:t xml:space="preserve">power to </w:t>
      </w:r>
      <w:r w:rsidRPr="00592AED">
        <w:rPr>
          <w:rStyle w:val="Emphasis"/>
        </w:rPr>
        <w:t>drive fair and meaningful negotiations</w:t>
      </w:r>
      <w:r w:rsidRPr="00592AED">
        <w:rPr>
          <w:sz w:val="14"/>
        </w:rPr>
        <w:t xml:space="preserve">, </w:t>
      </w:r>
      <w:r w:rsidRPr="003F0E71">
        <w:rPr>
          <w:rStyle w:val="Emphasis"/>
          <w:highlight w:val="green"/>
        </w:rPr>
        <w:t>offset</w:t>
      </w:r>
      <w:r w:rsidRPr="00592AED">
        <w:rPr>
          <w:rStyle w:val="Emphasis"/>
        </w:rPr>
        <w:t xml:space="preserve">ting </w:t>
      </w:r>
      <w:r w:rsidRPr="00592AED">
        <w:rPr>
          <w:sz w:val="14"/>
        </w:rPr>
        <w:t>the</w:t>
      </w:r>
      <w:r w:rsidRPr="00D314C8">
        <w:rPr>
          <w:sz w:val="14"/>
        </w:rPr>
        <w:t xml:space="preserve"> </w:t>
      </w:r>
      <w:r w:rsidRPr="003F0E71">
        <w:rPr>
          <w:rStyle w:val="Emphasis"/>
          <w:highlight w:val="green"/>
        </w:rPr>
        <w:t>inherent inequalities of</w:t>
      </w:r>
      <w:r w:rsidRPr="00E7438E">
        <w:rPr>
          <w:rStyle w:val="Emphasis"/>
        </w:rPr>
        <w:t xml:space="preserve"> bargaining </w:t>
      </w:r>
      <w:r w:rsidRPr="003F0E71">
        <w:rPr>
          <w:rStyle w:val="Emphasis"/>
          <w:highlight w:val="green"/>
        </w:rPr>
        <w:t>power in the employer-employee relationship</w:t>
      </w:r>
      <w:r w:rsidRPr="00D314C8">
        <w:rPr>
          <w:sz w:val="14"/>
        </w:rPr>
        <w:t xml:space="preserve">. </w:t>
      </w:r>
      <w:r w:rsidRPr="00E7438E">
        <w:rPr>
          <w:rStyle w:val="Emphasis"/>
        </w:rPr>
        <w:t>The right to strike</w:t>
      </w:r>
      <w:r w:rsidRPr="00D314C8">
        <w:rPr>
          <w:sz w:val="14"/>
        </w:rPr>
        <w:t xml:space="preserve"> </w:t>
      </w:r>
      <w:r w:rsidRPr="00E7438E">
        <w:rPr>
          <w:rStyle w:val="Emphasis"/>
        </w:rPr>
        <w:t>is essential in preserving and winning rights.</w:t>
      </w:r>
      <w:r w:rsidRPr="00D314C8">
        <w:rPr>
          <w:sz w:val="14"/>
        </w:rPr>
        <w:t xml:space="preserve"> </w:t>
      </w:r>
      <w:r w:rsidRPr="00E7438E">
        <w:rPr>
          <w:rStyle w:val="Emphasis"/>
        </w:rPr>
        <w:t>Any curtailment of this right involves</w:t>
      </w:r>
      <w:r w:rsidRPr="00D314C8">
        <w:rPr>
          <w:sz w:val="14"/>
        </w:rPr>
        <w:t xml:space="preserve"> the risk of </w:t>
      </w:r>
      <w:r w:rsidRPr="00E7438E">
        <w:rPr>
          <w:rStyle w:val="Emphasis"/>
        </w:rPr>
        <w:t>weakening the very basis of collective bargaining</w:t>
      </w:r>
      <w:r w:rsidRPr="00D314C8">
        <w:rPr>
          <w:sz w:val="14"/>
        </w:rPr>
        <w:t xml:space="preserve">. </w:t>
      </w:r>
      <w:r w:rsidRPr="003F0E71">
        <w:rPr>
          <w:rStyle w:val="Emphasis"/>
          <w:highlight w:val="green"/>
        </w:rPr>
        <w:t>Strikes are</w:t>
      </w:r>
      <w:r w:rsidRPr="00D314C8">
        <w:rPr>
          <w:sz w:val="14"/>
        </w:rPr>
        <w:t xml:space="preserve"> not only a means of demanding and achieving an adequate provision of basic liberties but </w:t>
      </w:r>
      <w:r w:rsidRPr="00E7438E">
        <w:rPr>
          <w:rStyle w:val="Emphasis"/>
        </w:rPr>
        <w:t xml:space="preserve">also </w:t>
      </w:r>
      <w:r w:rsidRPr="00D314C8">
        <w:rPr>
          <w:sz w:val="14"/>
        </w:rPr>
        <w:t xml:space="preserve">are themselves </w:t>
      </w:r>
      <w:r w:rsidRPr="003F0E71">
        <w:rPr>
          <w:rStyle w:val="Emphasis"/>
          <w:highlight w:val="green"/>
        </w:rPr>
        <w:t>intrinsic, self-determined expressions of freedom</w:t>
      </w:r>
      <w:r w:rsidRPr="00E7438E">
        <w:rPr>
          <w:rStyle w:val="Emphasis"/>
        </w:rPr>
        <w:t xml:space="preserve"> </w:t>
      </w:r>
      <w:r w:rsidRPr="00D314C8">
        <w:rPr>
          <w:sz w:val="14"/>
        </w:rPr>
        <w:t xml:space="preserve">and human rights. The exercise of the power to strike affirms a quintessential corpus of values akin to liberal democracies, notably those of dignity, liberty, and </w:t>
      </w:r>
      <w:r w:rsidRPr="00D22CCB">
        <w:rPr>
          <w:sz w:val="14"/>
        </w:rPr>
        <w:t xml:space="preserve">autonomy. </w:t>
      </w:r>
      <w:r w:rsidRPr="00D22CCB">
        <w:rPr>
          <w:rStyle w:val="Emphasis"/>
        </w:rPr>
        <w:t>In acts of collective defiance, strikers assert their freedoms of speech</w:t>
      </w:r>
      <w:r w:rsidRPr="00E7438E">
        <w:rPr>
          <w:rStyle w:val="Emphasis"/>
        </w:rPr>
        <w:t>, association, and assembly</w:t>
      </w:r>
      <w:r w:rsidRPr="00D314C8">
        <w:rPr>
          <w:sz w:val="14"/>
        </w:rPr>
        <w:t xml:space="preserve">. </w:t>
      </w:r>
      <w:r w:rsidRPr="00E7438E">
        <w:rPr>
          <w:rStyle w:val="Emphasis"/>
        </w:rPr>
        <w:t>Acts of striking</w:t>
      </w:r>
      <w:r w:rsidRPr="00D314C8">
        <w:rPr>
          <w:sz w:val="14"/>
        </w:rPr>
        <w:t xml:space="preserve">, marching, and picketing </w:t>
      </w:r>
      <w:r w:rsidRPr="00E7438E">
        <w:rPr>
          <w:rStyle w:val="Emphasis"/>
        </w:rPr>
        <w:t>command the attention of the media and prompt public</w:t>
      </w:r>
      <w:r w:rsidRPr="00D314C8">
        <w:rPr>
          <w:sz w:val="14"/>
        </w:rPr>
        <w:t xml:space="preserve"> forums of </w:t>
      </w:r>
      <w:r w:rsidRPr="00E7438E">
        <w:rPr>
          <w:rStyle w:val="Emphasis"/>
        </w:rPr>
        <w:t xml:space="preserve">discussion </w:t>
      </w:r>
      <w:r w:rsidRPr="00D314C8">
        <w:rPr>
          <w:sz w:val="14"/>
        </w:rPr>
        <w:t xml:space="preserve">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w:t>
      </w:r>
      <w:r w:rsidRPr="00E7438E">
        <w:rPr>
          <w:rStyle w:val="Emphasis"/>
        </w:rPr>
        <w:t xml:space="preserve">The right to </w:t>
      </w:r>
      <w:r w:rsidRPr="003F0E71">
        <w:rPr>
          <w:rStyle w:val="Emphasis"/>
          <w:highlight w:val="green"/>
        </w:rPr>
        <w:t>strike stems from</w:t>
      </w:r>
      <w:r w:rsidRPr="00D314C8">
        <w:rPr>
          <w:sz w:val="14"/>
        </w:rPr>
        <w:t xml:space="preserve"> the premise of </w:t>
      </w:r>
      <w:r w:rsidRPr="00E7438E">
        <w:rPr>
          <w:rStyle w:val="Emphasis"/>
        </w:rPr>
        <w:t>a</w:t>
      </w:r>
      <w:r w:rsidRPr="00D314C8">
        <w:rPr>
          <w:sz w:val="14"/>
        </w:rPr>
        <w:t xml:space="preserve">n unjust </w:t>
      </w:r>
      <w:r w:rsidRPr="003F0E71">
        <w:rPr>
          <w:rStyle w:val="Emphasis"/>
          <w:highlight w:val="green"/>
        </w:rPr>
        <w:t>flaw</w:t>
      </w:r>
      <w:r w:rsidRPr="00E7438E">
        <w:rPr>
          <w:rStyle w:val="Emphasis"/>
        </w:rPr>
        <w:t xml:space="preserve"> in the social order</w:t>
      </w:r>
      <w:r w:rsidRPr="00D314C8">
        <w:rPr>
          <w:sz w:val="14"/>
        </w:rPr>
        <w:t xml:space="preserve">, that is, the recognition that the benefits from shouldering the burdens of social cooperation are not fairly distributed. </w:t>
      </w:r>
      <w:r w:rsidRPr="003F0E71">
        <w:rPr>
          <w:rStyle w:val="Emphasis"/>
          <w:highlight w:val="green"/>
        </w:rPr>
        <w:t>Strikes and protests</w:t>
      </w:r>
      <w:r w:rsidRPr="00E7438E">
        <w:rPr>
          <w:rStyle w:val="Emphasis"/>
        </w:rPr>
        <w:t xml:space="preserve"> publicize this recognition and </w:t>
      </w:r>
      <w:r w:rsidRPr="003F0E71">
        <w:rPr>
          <w:rStyle w:val="Emphasis"/>
          <w:highlight w:val="green"/>
        </w:rPr>
        <w:t>demand reform</w:t>
      </w:r>
      <w:r w:rsidRPr="00D314C8">
        <w:rPr>
          <w:sz w:val="14"/>
        </w:rPr>
        <w:t xml:space="preserve">. No doubt, work stoppages from teaching fellows, course assistants, and graduate research assistants — no sections, no office hours, no labs, no grades — may pose inconvenience and perhaps hardship in our present lives. Strikes may also impose a serious financial cost on both the employer and the employees. These </w:t>
      </w:r>
      <w:r w:rsidRPr="00E7438E">
        <w:rPr>
          <w:rStyle w:val="Emphasis"/>
        </w:rPr>
        <w:t>costs and inconveniences</w:t>
      </w:r>
      <w:r w:rsidRPr="00D314C8">
        <w:rPr>
          <w:sz w:val="14"/>
        </w:rPr>
        <w:t xml:space="preserve">, however, should not be ridiculed as outrageous, for they </w:t>
      </w:r>
      <w:r w:rsidRPr="00E7438E">
        <w:rPr>
          <w:rStyle w:val="Emphasis"/>
        </w:rPr>
        <w:t>rightfully invite disruption</w:t>
      </w:r>
      <w:r w:rsidRPr="00D314C8">
        <w:rPr>
          <w:sz w:val="14"/>
        </w:rPr>
        <w:t>. The possible hazards that arise from a strike must be weighed against the workers’ welfare and just rewards and to the community. For instance, current graduate students who struggle in financials and mental health may be troubled with juggling teaching obligations. If graduate students are provided with pay security and adequate dental, mental health, and specialist coverage, their quality of teaching and research may improve in the long run. There are dangers to bystanders and neutrals when a strike occurs, but such considerations also arise when one lays down the right to strike.</w:t>
      </w:r>
    </w:p>
    <w:p w:rsidR="002A00B5" w:rsidRDefault="002A00B5" w:rsidP="002A00B5">
      <w:pPr>
        <w:rPr>
          <w:sz w:val="28"/>
          <w:szCs w:val="28"/>
        </w:rPr>
      </w:pPr>
    </w:p>
    <w:p w:rsidR="002A00B5" w:rsidRPr="00B341FF" w:rsidRDefault="002A00B5" w:rsidP="002A00B5">
      <w:pPr>
        <w:pStyle w:val="Heading4"/>
      </w:pPr>
      <w:r>
        <w:t xml:space="preserve">Right to strike is a method of creative difference in of </w:t>
      </w:r>
      <w:proofErr w:type="spellStart"/>
      <w:proofErr w:type="gramStart"/>
      <w:r>
        <w:t>it self</w:t>
      </w:r>
      <w:proofErr w:type="spellEnd"/>
      <w:proofErr w:type="gramEnd"/>
      <w:r>
        <w:t xml:space="preserve"> – it frees workers from oppressive environments and even makes the workplace into a realm in which creative difference occurs. </w:t>
      </w:r>
    </w:p>
    <w:p w:rsidR="002A00B5" w:rsidRDefault="002A00B5" w:rsidP="002A00B5">
      <w:pPr>
        <w:rPr>
          <w:sz w:val="28"/>
          <w:szCs w:val="28"/>
        </w:rPr>
      </w:pPr>
      <w:r>
        <w:rPr>
          <w:sz w:val="28"/>
          <w:szCs w:val="28"/>
        </w:rPr>
        <w:t xml:space="preserve">Matt </w:t>
      </w:r>
      <w:r w:rsidRPr="00B341FF">
        <w:rPr>
          <w:b/>
          <w:bCs/>
          <w:sz w:val="28"/>
          <w:szCs w:val="28"/>
        </w:rPr>
        <w:t>Karp</w:t>
      </w:r>
      <w:r>
        <w:rPr>
          <w:sz w:val="28"/>
          <w:szCs w:val="28"/>
        </w:rPr>
        <w:t>, 7-12-20</w:t>
      </w:r>
      <w:r w:rsidRPr="00B341FF">
        <w:rPr>
          <w:b/>
          <w:bCs/>
          <w:sz w:val="28"/>
          <w:szCs w:val="28"/>
        </w:rPr>
        <w:t>18</w:t>
      </w:r>
      <w:r>
        <w:rPr>
          <w:sz w:val="28"/>
          <w:szCs w:val="28"/>
        </w:rPr>
        <w:t>, "A Radical Defense of the Right to Strike,", https://jacobinmag.com/2018/07/right-to-strike-freedom-civil-liberties-oppression</w:t>
      </w:r>
    </w:p>
    <w:p w:rsidR="002A00B5" w:rsidRDefault="002A00B5" w:rsidP="002A00B5">
      <w:pPr>
        <w:rPr>
          <w:sz w:val="12"/>
          <w:szCs w:val="28"/>
        </w:rPr>
      </w:pPr>
      <w:r w:rsidRPr="00EC244E">
        <w:rPr>
          <w:rStyle w:val="Emphasis"/>
          <w:highlight w:val="green"/>
        </w:rPr>
        <w:t>Workers</w:t>
      </w:r>
      <w:r w:rsidRPr="00EC244E">
        <w:rPr>
          <w:sz w:val="12"/>
          <w:szCs w:val="28"/>
          <w:highlight w:val="green"/>
        </w:rPr>
        <w:t xml:space="preserve"> </w:t>
      </w:r>
      <w:r w:rsidRPr="00EC244E">
        <w:rPr>
          <w:rStyle w:val="Emphasis"/>
          <w:highlight w:val="green"/>
        </w:rPr>
        <w:t>have</w:t>
      </w:r>
      <w:r w:rsidRPr="00B341FF">
        <w:rPr>
          <w:sz w:val="12"/>
          <w:szCs w:val="28"/>
        </w:rPr>
        <w:t xml:space="preserve"> an </w:t>
      </w:r>
      <w:r w:rsidRPr="00EC244E">
        <w:rPr>
          <w:rStyle w:val="Emphasis"/>
          <w:highlight w:val="green"/>
        </w:rPr>
        <w:t>interest</w:t>
      </w:r>
      <w:r w:rsidRPr="00EC244E">
        <w:rPr>
          <w:sz w:val="12"/>
          <w:szCs w:val="28"/>
          <w:highlight w:val="green"/>
        </w:rPr>
        <w:t xml:space="preserve"> </w:t>
      </w:r>
      <w:r w:rsidRPr="00EC244E">
        <w:rPr>
          <w:rStyle w:val="Emphasis"/>
          <w:highlight w:val="green"/>
        </w:rPr>
        <w:t>in resisting the oppression of class society</w:t>
      </w:r>
      <w:r w:rsidRPr="00B341FF">
        <w:rPr>
          <w:rStyle w:val="Emphasis"/>
        </w:rPr>
        <w:t xml:space="preserve"> by using their collective power to reduce, or even overcome, that oppression</w:t>
      </w:r>
      <w:r w:rsidRPr="00B341FF">
        <w:rPr>
          <w:sz w:val="12"/>
          <w:szCs w:val="28"/>
        </w:rPr>
        <w:t xml:space="preserve">. Their interest is a liberty interest in a double sense. First, resistance to that </w:t>
      </w:r>
      <w:r w:rsidRPr="00B341FF">
        <w:rPr>
          <w:rStyle w:val="Emphasis"/>
        </w:rPr>
        <w:t>class-based oppression carries with it, at least implicitly, a demand for freedoms not yet enjoyed</w:t>
      </w:r>
      <w:r w:rsidRPr="00B341FF">
        <w:rPr>
          <w:sz w:val="12"/>
          <w:szCs w:val="28"/>
        </w:rPr>
        <w:t xml:space="preserve">. A </w:t>
      </w:r>
      <w:r w:rsidRPr="00EC244E">
        <w:rPr>
          <w:rStyle w:val="Emphasis"/>
          <w:highlight w:val="green"/>
        </w:rPr>
        <w:t>higher wage expands workers’ freedom of choice</w:t>
      </w:r>
      <w:r w:rsidRPr="00EC244E">
        <w:rPr>
          <w:sz w:val="12"/>
          <w:szCs w:val="28"/>
          <w:highlight w:val="green"/>
        </w:rPr>
        <w:t>.</w:t>
      </w:r>
      <w:r w:rsidRPr="00B341FF">
        <w:rPr>
          <w:sz w:val="12"/>
          <w:szCs w:val="28"/>
        </w:rPr>
        <w:t xml:space="preserve"> Expanded labor </w:t>
      </w:r>
      <w:r w:rsidRPr="00EC244E">
        <w:rPr>
          <w:rStyle w:val="Emphasis"/>
          <w:highlight w:val="green"/>
        </w:rPr>
        <w:t>rights increase workers’ collective freedom</w:t>
      </w:r>
      <w:r w:rsidRPr="00B341FF">
        <w:rPr>
          <w:sz w:val="12"/>
          <w:szCs w:val="28"/>
        </w:rPr>
        <w:t xml:space="preserve"> to influence the terms of employment. Whatever the concrete set of issues, workers’ strike demands are always also a demand for control over portions of one’s life that they do not yet enjoy. Second, strikes don’t just aim at winning more freedom — </w:t>
      </w:r>
      <w:r w:rsidRPr="00EC244E">
        <w:rPr>
          <w:rStyle w:val="Emphasis"/>
          <w:highlight w:val="green"/>
        </w:rPr>
        <w:t>they are themselves expressions</w:t>
      </w:r>
      <w:r w:rsidRPr="00B341FF">
        <w:rPr>
          <w:rStyle w:val="Emphasis"/>
        </w:rPr>
        <w:t xml:space="preserve"> of freedom</w:t>
      </w:r>
      <w:r w:rsidRPr="00B341FF">
        <w:rPr>
          <w:sz w:val="12"/>
          <w:szCs w:val="28"/>
        </w:rPr>
        <w:t xml:space="preserve">. </w:t>
      </w:r>
      <w:r w:rsidRPr="00B341FF">
        <w:rPr>
          <w:sz w:val="12"/>
        </w:rPr>
        <w:t>When workers walk out, they’re using their own individual and collective agency to win the liberties they deserve</w:t>
      </w:r>
      <w:r w:rsidRPr="00B341FF">
        <w:rPr>
          <w:sz w:val="12"/>
          <w:szCs w:val="28"/>
        </w:rPr>
        <w:t xml:space="preserve">. </w:t>
      </w:r>
      <w:r w:rsidRPr="00EC244E">
        <w:rPr>
          <w:rStyle w:val="Emphasis"/>
          <w:highlight w:val="green"/>
        </w:rPr>
        <w:t>The same capacity for self-determination that workers invoke to demand more freedom is the capacity they exercise</w:t>
      </w:r>
      <w:r w:rsidRPr="00B341FF">
        <w:rPr>
          <w:rStyle w:val="Emphasis"/>
        </w:rPr>
        <w:t xml:space="preserve"> when winning their demand</w:t>
      </w:r>
      <w:r w:rsidRPr="00B341FF">
        <w:rPr>
          <w:sz w:val="12"/>
          <w:szCs w:val="28"/>
        </w:rPr>
        <w:t xml:space="preserve">s. </w:t>
      </w:r>
      <w:proofErr w:type="gramStart"/>
      <w:r w:rsidRPr="00B341FF">
        <w:rPr>
          <w:sz w:val="12"/>
          <w:szCs w:val="28"/>
        </w:rPr>
        <w:t>Freedom, not industrial stability or simply higher living standards,</w:t>
      </w:r>
      <w:proofErr w:type="gramEnd"/>
      <w:r w:rsidRPr="00B341FF">
        <w:rPr>
          <w:sz w:val="12"/>
          <w:szCs w:val="28"/>
        </w:rPr>
        <w:t xml:space="preserve"> is the name of their desire. </w:t>
      </w:r>
      <w:r w:rsidRPr="00B341FF">
        <w:rPr>
          <w:rStyle w:val="Emphasis"/>
        </w:rPr>
        <w:t>Put differently, the right to strike has both an intrinsic and instrumental relation to freedom</w:t>
      </w:r>
      <w:r w:rsidRPr="00B341FF">
        <w:rPr>
          <w:sz w:val="12"/>
          <w:szCs w:val="28"/>
        </w:rPr>
        <w:t xml:space="preserve">. It has intrinsic value as an (at least implicit) demand for self-emancipation. And it has instrumental value insofar as the strike is an effective means for resisting the </w:t>
      </w:r>
      <w:r w:rsidRPr="00B341FF">
        <w:rPr>
          <w:rStyle w:val="Emphasis"/>
        </w:rPr>
        <w:t>oppressiveness of a class society and achieving new freedoms</w:t>
      </w:r>
      <w:r w:rsidRPr="00B341FF">
        <w:rPr>
          <w:sz w:val="12"/>
          <w:szCs w:val="28"/>
        </w:rPr>
        <w:t xml:space="preserve">. But if all this is correct, and the right to strike is something that we should defend, then it also has to be meaningful. The right loses its connection to workers’ freedom if they have little chance of exercising it effectively. </w:t>
      </w:r>
      <w:r w:rsidRPr="00B341FF">
        <w:rPr>
          <w:rStyle w:val="Emphasis"/>
        </w:rPr>
        <w:t xml:space="preserve">Otherwise </w:t>
      </w:r>
      <w:r w:rsidRPr="00EC244E">
        <w:rPr>
          <w:rStyle w:val="Emphasis"/>
          <w:highlight w:val="green"/>
        </w:rPr>
        <w:t>they’re</w:t>
      </w:r>
      <w:r w:rsidRPr="00B341FF">
        <w:rPr>
          <w:rStyle w:val="Emphasis"/>
        </w:rPr>
        <w:t xml:space="preserve"> simply </w:t>
      </w:r>
      <w:r w:rsidRPr="00EC244E">
        <w:rPr>
          <w:rStyle w:val="Emphasis"/>
          <w:highlight w:val="green"/>
        </w:rPr>
        <w:t>engag</w:t>
      </w:r>
      <w:r w:rsidRPr="00EC244E">
        <w:rPr>
          <w:rStyle w:val="Emphasis"/>
        </w:rPr>
        <w:t>ing</w:t>
      </w:r>
      <w:r w:rsidRPr="00B341FF">
        <w:rPr>
          <w:rStyle w:val="Emphasis"/>
        </w:rPr>
        <w:t xml:space="preserve"> </w:t>
      </w:r>
      <w:r w:rsidRPr="00EC244E">
        <w:rPr>
          <w:rStyle w:val="Emphasis"/>
          <w:highlight w:val="green"/>
        </w:rPr>
        <w:t>in a symbolic act of defiance</w:t>
      </w:r>
      <w:r w:rsidRPr="00B341FF">
        <w:rPr>
          <w:sz w:val="12"/>
          <w:szCs w:val="28"/>
        </w:rPr>
        <w:t xml:space="preserve"> — laudable, perhaps, but not a tangible means of fighting oppression. The </w:t>
      </w:r>
      <w:r w:rsidRPr="00B341FF">
        <w:rPr>
          <w:rStyle w:val="Emphasis"/>
        </w:rPr>
        <w:t>right to strike must therefore cover at least some of the coercive tactics that make strikes potent</w:t>
      </w:r>
      <w:r w:rsidRPr="00B341FF">
        <w:rPr>
          <w:sz w:val="12"/>
          <w:szCs w:val="28"/>
        </w:rPr>
        <w:t xml:space="preserve">, like sit-downs and mass pickets. It is therefore often perfectly justified for strikers to exercise their right to strike by using these tactics, even when these tactics are illegal. Still, the question remains: why should the right to strike be given moral priority over other basic liberties? The reason is not just that liberal capitalism produces economic oppression </w:t>
      </w:r>
      <w:r w:rsidRPr="00B341FF">
        <w:rPr>
          <w:rStyle w:val="Emphasis"/>
        </w:rPr>
        <w:t xml:space="preserve">but </w:t>
      </w:r>
      <w:r w:rsidRPr="00EC244E">
        <w:rPr>
          <w:rStyle w:val="Emphasis"/>
        </w:rPr>
        <w:t>that t</w:t>
      </w:r>
      <w:r w:rsidRPr="00EC244E">
        <w:rPr>
          <w:rStyle w:val="Emphasis"/>
          <w:highlight w:val="green"/>
        </w:rPr>
        <w:t xml:space="preserve">he </w:t>
      </w:r>
      <w:r w:rsidRPr="00EC244E">
        <w:rPr>
          <w:rStyle w:val="Emphasis"/>
        </w:rPr>
        <w:t>economic o</w:t>
      </w:r>
      <w:r w:rsidRPr="00EC244E">
        <w:rPr>
          <w:rStyle w:val="Emphasis"/>
          <w:highlight w:val="green"/>
        </w:rPr>
        <w:t>ppression</w:t>
      </w:r>
      <w:r w:rsidRPr="00EC244E">
        <w:rPr>
          <w:rStyle w:val="Emphasis"/>
        </w:rPr>
        <w:t xml:space="preserve"> that </w:t>
      </w:r>
      <w:r w:rsidRPr="00EC244E">
        <w:rPr>
          <w:rStyle w:val="Emphasis"/>
          <w:highlight w:val="green"/>
        </w:rPr>
        <w:t>workers face is in part created and sustained by the very economic and civil liberties that liberal capitalism cherishes</w:t>
      </w:r>
      <w:r w:rsidRPr="00B341FF">
        <w:rPr>
          <w:rStyle w:val="Emphasis"/>
        </w:rPr>
        <w:t>.</w:t>
      </w:r>
      <w:r w:rsidRPr="00B341FF">
        <w:rPr>
          <w:sz w:val="12"/>
          <w:szCs w:val="28"/>
        </w:rPr>
        <w:t xml:space="preserve"> Workers find themselves </w:t>
      </w:r>
      <w:r w:rsidRPr="00B341FF">
        <w:rPr>
          <w:rStyle w:val="Emphasis"/>
        </w:rPr>
        <w:t>oppressed because of the way property rights, freedom of contract, corporate authority, and tax and labor law operate</w:t>
      </w:r>
      <w:r w:rsidRPr="00B341FF">
        <w:rPr>
          <w:sz w:val="12"/>
          <w:szCs w:val="28"/>
        </w:rPr>
        <w:t xml:space="preserve">. </w:t>
      </w:r>
      <w:r w:rsidRPr="00B341FF">
        <w:rPr>
          <w:rStyle w:val="Emphasis"/>
        </w:rPr>
        <w:t xml:space="preserve">Deeming these liberties inviolable doesn’t foster less oppressive, exploitative outcomes, as its defenders insist — quite the opposite. </w:t>
      </w:r>
      <w:r w:rsidRPr="00B341FF">
        <w:rPr>
          <w:sz w:val="12"/>
          <w:szCs w:val="28"/>
        </w:rPr>
        <w:t>The right to strike has a stronger claim to be protecting a zone of activity that serves the aims of justice itself — coercing people into relations of less oppressive social cooperation. Simply put, to argue for the right to strike is to prioritize democratic freedoms over property rights.</w:t>
      </w:r>
    </w:p>
    <w:p w:rsidR="002A00B5" w:rsidRDefault="002A00B5" w:rsidP="002A00B5"/>
    <w:p w:rsidR="002A00B5" w:rsidRDefault="002A00B5" w:rsidP="002A00B5"/>
    <w:p w:rsidR="002A00B5" w:rsidRDefault="002A00B5" w:rsidP="002A00B5">
      <w:pPr>
        <w:pStyle w:val="Heading2"/>
      </w:pPr>
      <w:r>
        <w:lastRenderedPageBreak/>
        <w:t>UV</w:t>
      </w:r>
    </w:p>
    <w:p w:rsidR="002A00B5" w:rsidRPr="00592AED" w:rsidRDefault="002A00B5" w:rsidP="002A00B5">
      <w:pPr>
        <w:pStyle w:val="Heading4"/>
        <w:rPr>
          <w:rFonts w:cs="Calibri"/>
          <w:color w:val="000000" w:themeColor="text1"/>
        </w:rPr>
      </w:pPr>
      <w:r w:rsidRPr="008E4C26">
        <w:rPr>
          <w:rFonts w:cs="Calibri"/>
        </w:rPr>
        <w:t>[</w:t>
      </w:r>
      <w:r>
        <w:rPr>
          <w:rFonts w:cs="Calibri"/>
        </w:rPr>
        <w:t>1</w:t>
      </w:r>
      <w:r w:rsidRPr="008E4C26">
        <w:rPr>
          <w:rFonts w:cs="Calibri"/>
        </w:rPr>
        <w:t xml:space="preserve">] </w:t>
      </w:r>
      <w:r>
        <w:rPr>
          <w:rFonts w:cs="Calibri"/>
        </w:rPr>
        <w:t xml:space="preserve">I don’t contend Theory is Coherent, but if it is, </w:t>
      </w:r>
      <w:r w:rsidRPr="008E4C26">
        <w:rPr>
          <w:rFonts w:cs="Calibri"/>
          <w:color w:val="000000" w:themeColor="text1"/>
        </w:rPr>
        <w:t xml:space="preserve">Aff gets 1AR theory and RVIs – otherwise the neg can be infinitely abusive and there’s no way to check against this – meta theory also precedes the evaluation of initial theory shells because it determines whether or not I could engage in theory in the first place. </w:t>
      </w:r>
      <w:r>
        <w:rPr>
          <w:rFonts w:cs="Calibri"/>
          <w:color w:val="000000" w:themeColor="text1"/>
        </w:rPr>
        <w:t xml:space="preserve">All </w:t>
      </w:r>
      <w:proofErr w:type="spellStart"/>
      <w:r>
        <w:rPr>
          <w:rFonts w:cs="Calibri"/>
          <w:color w:val="000000" w:themeColor="text1"/>
        </w:rPr>
        <w:t>aff</w:t>
      </w:r>
      <w:proofErr w:type="spellEnd"/>
      <w:r>
        <w:rPr>
          <w:rFonts w:cs="Calibri"/>
          <w:color w:val="000000" w:themeColor="text1"/>
        </w:rPr>
        <w:t xml:space="preserve"> </w:t>
      </w:r>
      <w:r w:rsidRPr="008E4C26">
        <w:rPr>
          <w:rFonts w:cs="Calibri"/>
          <w:color w:val="000000" w:themeColor="text1"/>
        </w:rPr>
        <w:t xml:space="preserve">theory </w:t>
      </w:r>
      <w:r>
        <w:rPr>
          <w:rFonts w:cs="Calibri"/>
          <w:color w:val="000000" w:themeColor="text1"/>
        </w:rPr>
        <w:t>arguments are</w:t>
      </w:r>
      <w:r w:rsidRPr="008E4C26">
        <w:rPr>
          <w:rFonts w:cs="Calibri"/>
          <w:color w:val="000000" w:themeColor="text1"/>
        </w:rPr>
        <w:t xml:space="preserve"> drop the debater</w:t>
      </w:r>
      <w:r>
        <w:rPr>
          <w:rFonts w:cs="Calibri"/>
          <w:color w:val="000000" w:themeColor="text1"/>
        </w:rPr>
        <w:t xml:space="preserve">(deter abuse), competing interps(less arbitrary, no judge intervention, better norms), </w:t>
      </w:r>
      <w:r w:rsidRPr="008E4C26">
        <w:rPr>
          <w:rFonts w:cs="Calibri"/>
          <w:color w:val="000000" w:themeColor="text1"/>
        </w:rPr>
        <w:t>and the highest layer of the round – the 1ARs too short to be able to rectify abuse and adequately cover substance – you must be punished and no 2NR paradigm issues, theory, or RVIs because you have 6 minutes to go for them whereas I only have a 3 minute 2AR to respond so I get crushed on time skew.</w:t>
      </w:r>
      <w:r w:rsidRPr="008E4C26">
        <w:rPr>
          <w:rFonts w:cs="Calibri"/>
          <w:iCs/>
          <w:color w:val="000000" w:themeColor="text1"/>
        </w:rPr>
        <w:t xml:space="preserve"> </w:t>
      </w:r>
    </w:p>
    <w:p w:rsidR="00E42E4C" w:rsidRPr="00F601E6" w:rsidRDefault="00915D63" w:rsidP="00F601E6">
      <w:r>
        <w:t>3</w:t>
      </w:r>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00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0B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009"/>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D6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60E"/>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C28D4DEE-3303-3646-A9E8-0DE796281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00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00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00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00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2A00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00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00B5"/>
  </w:style>
  <w:style w:type="character" w:customStyle="1" w:styleId="Heading1Char">
    <w:name w:val="Heading 1 Char"/>
    <w:aliases w:val="Pocket Char"/>
    <w:basedOn w:val="DefaultParagraphFont"/>
    <w:link w:val="Heading1"/>
    <w:uiPriority w:val="9"/>
    <w:rsid w:val="002A00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00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00B5"/>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2A00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A00B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2A00B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2A00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00B5"/>
    <w:rPr>
      <w:color w:val="auto"/>
      <w:u w:val="none"/>
    </w:rPr>
  </w:style>
  <w:style w:type="character" w:styleId="Hyperlink">
    <w:name w:val="Hyperlink"/>
    <w:basedOn w:val="DefaultParagraphFont"/>
    <w:uiPriority w:val="99"/>
    <w:unhideWhenUsed/>
    <w:rsid w:val="002A00B5"/>
    <w:rPr>
      <w:color w:val="auto"/>
      <w:u w:val="none"/>
    </w:rPr>
  </w:style>
  <w:style w:type="paragraph" w:styleId="DocumentMap">
    <w:name w:val="Document Map"/>
    <w:basedOn w:val="Normal"/>
    <w:link w:val="DocumentMapChar"/>
    <w:uiPriority w:val="99"/>
    <w:semiHidden/>
    <w:unhideWhenUsed/>
    <w:rsid w:val="002A00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00B5"/>
    <w:rPr>
      <w:rFonts w:ascii="Lucida Grande" w:hAnsi="Lucida Grande" w:cs="Lucida Grande"/>
    </w:rPr>
  </w:style>
  <w:style w:type="paragraph" w:customStyle="1" w:styleId="Emphasis1">
    <w:name w:val="Emphasis1"/>
    <w:basedOn w:val="Normal"/>
    <w:link w:val="Emphasis"/>
    <w:uiPriority w:val="20"/>
    <w:qFormat/>
    <w:rsid w:val="002A00B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thecrimson.com/article/2019/12/11/lim-right-to-strike/" TargetMode="External"/><Relationship Id="rId4" Type="http://schemas.openxmlformats.org/officeDocument/2006/relationships/customXml" Target="../customXml/item4.xml"/><Relationship Id="rId9" Type="http://schemas.openxmlformats.org/officeDocument/2006/relationships/hyperlink" Target="https://www.cambridge.org/core/journals/american-political-science-review/article/abs/right-to-strike-a-radical-view/8B521F67E28D4FAE1967B179596204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BF6827A-A43D-BF4E-8E30-F9AA66F11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20</Pages>
  <Words>14073</Words>
  <Characters>80222</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3</cp:revision>
  <dcterms:created xsi:type="dcterms:W3CDTF">2021-07-07T21:55:00Z</dcterms:created>
  <dcterms:modified xsi:type="dcterms:W3CDTF">2021-07-08T14:45:00Z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