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E6AF4" w:rsidRDefault="00AE6AF4" w:rsidP="00AE6AF4">
      <w:pPr>
        <w:pStyle w:val="Heading1"/>
      </w:pPr>
      <w:r>
        <w:t>1AC</w:t>
      </w:r>
    </w:p>
    <w:p w:rsidR="00AE6AF4" w:rsidRPr="00CF49AE" w:rsidRDefault="00AE6AF4" w:rsidP="00AE6AF4">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AE6AF4" w:rsidRPr="0004302C" w:rsidRDefault="00AE6AF4" w:rsidP="00AE6AF4">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AE6AF4" w:rsidRDefault="00AE6AF4" w:rsidP="00AE6AF4">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lastRenderedPageBreak/>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lastRenderedPageBreak/>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 xml:space="preserve">If sadism and masochism are ultimately indistinguishable obverses of each other, then pity, in both its </w:t>
      </w:r>
      <w:r w:rsidRPr="0004302C">
        <w:rPr>
          <w:rStyle w:val="Emphasis"/>
          <w:color w:val="000000" w:themeColor="text1"/>
        </w:rPr>
        <w:lastRenderedPageBreak/>
        <w:t>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A90F3F" w:rsidRPr="006948C8" w:rsidRDefault="00A90F3F" w:rsidP="00A90F3F">
      <w:pPr>
        <w:pStyle w:val="Heading4"/>
        <w:rPr>
          <w:rFonts w:cs="Calibri"/>
        </w:rPr>
      </w:pPr>
      <w:r w:rsidRPr="006948C8">
        <w:rPr>
          <w:rFonts w:cs="Calibri"/>
        </w:rPr>
        <w:t>This lack stems from negative dialectics in which signifiers define each other through differentiation which creates an inability to fully articulate our desires through language and close off indeterminacy.</w:t>
      </w:r>
    </w:p>
    <w:p w:rsidR="00A90F3F" w:rsidRPr="006948C8" w:rsidRDefault="00A90F3F" w:rsidP="00A90F3F">
      <w:pPr>
        <w:rPr>
          <w:sz w:val="16"/>
          <w:szCs w:val="16"/>
        </w:rPr>
      </w:pPr>
      <w:r w:rsidRPr="006948C8">
        <w:rPr>
          <w:b/>
          <w:bCs/>
          <w:sz w:val="26"/>
          <w:szCs w:val="26"/>
        </w:rPr>
        <w:t>Van Haute 2</w:t>
      </w:r>
      <w:r w:rsidRPr="006948C8">
        <w:rPr>
          <w:sz w:val="16"/>
          <w:szCs w:val="16"/>
        </w:rPr>
        <w:t xml:space="preserve"> (**Bracketed for Gendered Language** Philippe, Against Adaptation: Lacan’s “Subversion” of the Subject Translated by Paul Crowe and Miranda Vankerk 2002) SJCP//JG</w:t>
      </w:r>
    </w:p>
    <w:p w:rsidR="00A90F3F" w:rsidRPr="00A90F3F" w:rsidRDefault="00A90F3F" w:rsidP="00AE6AF4">
      <w:pPr>
        <w:rPr>
          <w:b/>
          <w:iCs/>
          <w:sz w:val="26"/>
          <w:u w:val="single"/>
        </w:rPr>
      </w:pPr>
      <w:r w:rsidRPr="006948C8">
        <w:rPr>
          <w:sz w:val="14"/>
        </w:rPr>
        <w:t xml:space="preserve">Thus it also becomes clear why we said, in our exposition of Freud above, that </w:t>
      </w:r>
      <w:r w:rsidRPr="006948C8">
        <w:rPr>
          <w:rStyle w:val="Emphasis"/>
        </w:rPr>
        <w:t>the expression “reality outside of us” requires further consideration, and cannot simply be accepted as it stands</w:t>
      </w:r>
      <w:r w:rsidRPr="006948C8">
        <w:rPr>
          <w:sz w:val="14"/>
        </w:rPr>
        <w:t xml:space="preserve">. The world in which we carry on our everyday existence is always already structured by the signifiers of language. </w:t>
      </w:r>
      <w:r w:rsidRPr="006948C8">
        <w:rPr>
          <w:rStyle w:val="Emphasis"/>
          <w:highlight w:val="green"/>
        </w:rPr>
        <w:t>The world</w:t>
      </w:r>
      <w:r w:rsidRPr="006948C8">
        <w:rPr>
          <w:rStyle w:val="Emphasis"/>
        </w:rPr>
        <w:t xml:space="preserve"> in which we shape our lives receives its form from our expectations, intentions, representations, and so on, and these are themselves </w:t>
      </w:r>
      <w:r w:rsidRPr="006948C8">
        <w:rPr>
          <w:rStyle w:val="Emphasis"/>
          <w:highlight w:val="green"/>
        </w:rPr>
        <w:t>structured in turn by</w:t>
      </w:r>
      <w:r w:rsidRPr="006948C8">
        <w:rPr>
          <w:rStyle w:val="Emphasis"/>
        </w:rPr>
        <w:t xml:space="preserve"> the </w:t>
      </w:r>
      <w:r w:rsidRPr="006948C8">
        <w:rPr>
          <w:rStyle w:val="Emphasis"/>
          <w:highlight w:val="green"/>
        </w:rPr>
        <w:t>symbolic systems that determine</w:t>
      </w:r>
      <w:r w:rsidRPr="006948C8">
        <w:rPr>
          <w:rStyle w:val="Emphasis"/>
        </w:rPr>
        <w:t xml:space="preserve"> </w:t>
      </w:r>
      <w:r w:rsidRPr="006948C8">
        <w:rPr>
          <w:rStyle w:val="Emphasis"/>
          <w:highlight w:val="green"/>
        </w:rPr>
        <w:t>us</w:t>
      </w:r>
      <w:r w:rsidRPr="006948C8">
        <w:rPr>
          <w:sz w:val="14"/>
        </w:rPr>
        <w:t xml:space="preserve"> (for example, in articulating the difference between man and wom[x]n). At the very least, then, </w:t>
      </w:r>
      <w:r w:rsidRPr="006948C8">
        <w:rPr>
          <w:rStyle w:val="Emphasis"/>
        </w:rPr>
        <w:t xml:space="preserve">the </w:t>
      </w:r>
      <w:r w:rsidRPr="006948C8">
        <w:rPr>
          <w:rStyle w:val="Emphasis"/>
          <w:highlight w:val="green"/>
        </w:rPr>
        <w:t>opposition between language and</w:t>
      </w:r>
      <w:r w:rsidRPr="006948C8">
        <w:rPr>
          <w:rStyle w:val="Emphasis"/>
        </w:rPr>
        <w:t xml:space="preserve"> the thing </w:t>
      </w:r>
      <w:r w:rsidRPr="006948C8">
        <w:rPr>
          <w:rStyle w:val="Emphasis"/>
          <w:highlight w:val="green"/>
        </w:rPr>
        <w:t>about which it speaks</w:t>
      </w:r>
      <w:r w:rsidRPr="006948C8">
        <w:rPr>
          <w:rStyle w:val="Emphasis"/>
        </w:rPr>
        <w:t xml:space="preserve"> is </w:t>
      </w:r>
      <w:r w:rsidRPr="006948C8">
        <w:rPr>
          <w:rStyle w:val="Emphasis"/>
          <w:highlight w:val="green"/>
        </w:rPr>
        <w:t>more complex</w:t>
      </w:r>
      <w:r w:rsidRPr="006948C8">
        <w:rPr>
          <w:rStyle w:val="Emphasis"/>
        </w:rPr>
        <w:t xml:space="preserve"> than we suggested above</w:t>
      </w:r>
      <w:r w:rsidRPr="006948C8">
        <w:rPr>
          <w:sz w:val="14"/>
        </w:rPr>
        <w:t xml:space="preserve">, and than Freud sometimes seems to think. </w:t>
      </w:r>
      <w:r w:rsidRPr="006948C8">
        <w:rPr>
          <w:rStyle w:val="Emphasis"/>
        </w:rPr>
        <w:t>The world about which we speak and in which we live is no “brute” reality; it is itself already mediated and structured by the signiﬁers of language, which allow it to appear as a meaningful and differentiated environment</w:t>
      </w:r>
      <w:r w:rsidRPr="006948C8">
        <w:rPr>
          <w:sz w:val="14"/>
        </w:rPr>
        <w:t xml:space="preserve"> (Umwelt). </w:t>
      </w:r>
      <w:r w:rsidRPr="006948C8">
        <w:rPr>
          <w:rStyle w:val="Emphasis"/>
        </w:rPr>
        <w:t xml:space="preserve">The </w:t>
      </w:r>
      <w:r w:rsidRPr="006948C8">
        <w:rPr>
          <w:rStyle w:val="Emphasis"/>
          <w:highlight w:val="green"/>
        </w:rPr>
        <w:t>signiﬁer actively institutes meaning</w:t>
      </w:r>
      <w:r w:rsidRPr="006948C8">
        <w:rPr>
          <w:sz w:val="14"/>
        </w:rPr>
        <w:t xml:space="preserve">. </w:t>
      </w:r>
      <w:r w:rsidRPr="006948C8">
        <w:rPr>
          <w:rStyle w:val="Emphasis"/>
          <w:highlight w:val="green"/>
        </w:rPr>
        <w:t>Language</w:t>
      </w:r>
      <w:r w:rsidRPr="006948C8">
        <w:rPr>
          <w:rStyle w:val="Emphasis"/>
        </w:rPr>
        <w:t xml:space="preserve"> does </w:t>
      </w:r>
      <w:r w:rsidRPr="006948C8">
        <w:rPr>
          <w:rStyle w:val="Emphasis"/>
          <w:highlight w:val="green"/>
        </w:rPr>
        <w:t>not</w:t>
      </w:r>
      <w:r w:rsidRPr="006948C8">
        <w:rPr>
          <w:rStyle w:val="Emphasis"/>
        </w:rPr>
        <w:t xml:space="preserve"> simply </w:t>
      </w:r>
      <w:r w:rsidRPr="006948C8">
        <w:rPr>
          <w:rStyle w:val="Emphasis"/>
          <w:highlight w:val="green"/>
        </w:rPr>
        <w:t>reflect reality</w:t>
      </w:r>
      <w:r w:rsidRPr="006948C8">
        <w:rPr>
          <w:rStyle w:val="Emphasis"/>
        </w:rPr>
        <w:t xml:space="preserve">; it is not the </w:t>
      </w:r>
      <w:r w:rsidRPr="006948C8">
        <w:rPr>
          <w:rStyle w:val="Emphasis"/>
          <w:highlight w:val="green"/>
        </w:rPr>
        <w:t>expression of</w:t>
      </w:r>
      <w:r w:rsidRPr="006948C8">
        <w:rPr>
          <w:rStyle w:val="Emphasis"/>
        </w:rPr>
        <w:t xml:space="preserve"> a </w:t>
      </w:r>
      <w:r w:rsidRPr="006948C8">
        <w:rPr>
          <w:rStyle w:val="Emphasis"/>
          <w:highlight w:val="green"/>
        </w:rPr>
        <w:t>previously given order</w:t>
      </w:r>
      <w:r w:rsidRPr="006948C8">
        <w:rPr>
          <w:sz w:val="14"/>
        </w:rPr>
        <w:t xml:space="preserve">. The </w:t>
      </w:r>
      <w:r w:rsidRPr="006948C8">
        <w:rPr>
          <w:sz w:val="14"/>
        </w:rPr>
        <w:lastRenderedPageBreak/>
        <w:t xml:space="preserve">reality in which we carry on our existence must, on the contrary, be understood in a pregnant sense as the effect of the order of signiﬁers. In this context, </w:t>
      </w:r>
      <w:r w:rsidRPr="006948C8">
        <w:rPr>
          <w:rStyle w:val="Emphasis"/>
        </w:rPr>
        <w:t xml:space="preserve">Lacan points out that signifiers are essentially determined diacritically or differentially. In other words, they </w:t>
      </w:r>
      <w:r w:rsidRPr="006948C8">
        <w:rPr>
          <w:rStyle w:val="Emphasis"/>
          <w:highlight w:val="green"/>
        </w:rPr>
        <w:t>signify</w:t>
      </w:r>
      <w:r w:rsidRPr="006948C8">
        <w:rPr>
          <w:rStyle w:val="Emphasis"/>
        </w:rPr>
        <w:t xml:space="preserve"> primarily </w:t>
      </w:r>
      <w:r w:rsidRPr="006948C8">
        <w:rPr>
          <w:rStyle w:val="Emphasis"/>
          <w:highlight w:val="green"/>
        </w:rPr>
        <w:t>on</w:t>
      </w:r>
      <w:r w:rsidRPr="006948C8">
        <w:rPr>
          <w:rStyle w:val="Emphasis"/>
        </w:rPr>
        <w:t xml:space="preserve"> the </w:t>
      </w:r>
      <w:r w:rsidRPr="006948C8">
        <w:rPr>
          <w:rStyle w:val="Emphasis"/>
          <w:highlight w:val="green"/>
        </w:rPr>
        <w:t>basis of</w:t>
      </w:r>
      <w:r w:rsidRPr="006948C8">
        <w:rPr>
          <w:rStyle w:val="Emphasis"/>
        </w:rPr>
        <w:t xml:space="preserve"> their </w:t>
      </w:r>
      <w:r w:rsidRPr="006948C8">
        <w:rPr>
          <w:rStyle w:val="Emphasis"/>
          <w:highlight w:val="green"/>
        </w:rPr>
        <w:t>difference from other signiﬁers</w:t>
      </w:r>
      <w:r w:rsidRPr="006948C8">
        <w:rPr>
          <w:rStyle w:val="Emphasis"/>
        </w:rPr>
        <w:t xml:space="preserve"> and not, for example, by referring to a non-linguistic reality.</w:t>
      </w:r>
      <w:r w:rsidRPr="006948C8">
        <w:rPr>
          <w:sz w:val="14"/>
        </w:rPr>
        <w:t xml:space="preserve"> Let us return to our example of the difference between “man” and “wom[x]n.” It is clear that </w:t>
      </w:r>
      <w:r w:rsidRPr="006948C8">
        <w:rPr>
          <w:rStyle w:val="Emphasis"/>
        </w:rPr>
        <w:t>the signiﬁer “</w:t>
      </w:r>
      <w:r w:rsidRPr="006948C8">
        <w:rPr>
          <w:rStyle w:val="Emphasis"/>
          <w:highlight w:val="green"/>
        </w:rPr>
        <w:t>man</w:t>
      </w:r>
      <w:r w:rsidRPr="006948C8">
        <w:rPr>
          <w:rStyle w:val="Emphasis"/>
        </w:rPr>
        <w:t xml:space="preserve">” only </w:t>
      </w:r>
      <w:r w:rsidRPr="006948C8">
        <w:rPr>
          <w:rStyle w:val="Emphasis"/>
          <w:highlight w:val="green"/>
        </w:rPr>
        <w:t>has meaning</w:t>
      </w:r>
      <w:r w:rsidRPr="006948C8">
        <w:rPr>
          <w:rStyle w:val="Emphasis"/>
        </w:rPr>
        <w:t xml:space="preserve"> as </w:t>
      </w:r>
      <w:r w:rsidRPr="006948C8">
        <w:rPr>
          <w:rStyle w:val="Emphasis"/>
          <w:highlight w:val="green"/>
        </w:rPr>
        <w:t>opposed to</w:t>
      </w:r>
      <w:r w:rsidRPr="006948C8">
        <w:rPr>
          <w:rStyle w:val="Emphasis"/>
        </w:rPr>
        <w:t xml:space="preserve"> the signiﬁer “</w:t>
      </w:r>
      <w:r w:rsidRPr="006948C8">
        <w:rPr>
          <w:rStyle w:val="Emphasis"/>
          <w:highlight w:val="green"/>
        </w:rPr>
        <w:t>wom[x]n</w:t>
      </w:r>
      <w:r w:rsidRPr="006948C8">
        <w:rPr>
          <w:rStyle w:val="Emphasis"/>
        </w:rPr>
        <w:t xml:space="preserve">”—for what could “man” mean without “wom[x]n”? The signifiers “man” and “wom[x]n” receive further meaning from a complex network of references in which signifiers such as “human,” “animal.” and “plant,” for example, hold a central place. The </w:t>
      </w:r>
      <w:r w:rsidRPr="006948C8">
        <w:rPr>
          <w:rStyle w:val="Emphasis"/>
          <w:highlight w:val="green"/>
        </w:rPr>
        <w:t>meaning of a signifier</w:t>
      </w:r>
      <w:r w:rsidRPr="006948C8">
        <w:rPr>
          <w:rStyle w:val="Emphasis"/>
        </w:rPr>
        <w:t xml:space="preserve"> is in the first place </w:t>
      </w:r>
      <w:r w:rsidRPr="006948C8">
        <w:rPr>
          <w:rStyle w:val="Emphasis"/>
          <w:highlight w:val="green"/>
        </w:rPr>
        <w:t>dependent upon the linguistic context</w:t>
      </w:r>
      <w:r w:rsidRPr="006948C8">
        <w:rPr>
          <w:rStyle w:val="Emphasis"/>
        </w:rPr>
        <w:t xml:space="preserve"> of which it is a part. Moreover, the fact that a signiﬁer only receives meaning from a complex network of signitive references immediately implies</w:t>
      </w:r>
      <w:r w:rsidRPr="006948C8">
        <w:rPr>
          <w:sz w:val="14"/>
        </w:rPr>
        <w:t xml:space="preserve">, for Lacan, that </w:t>
      </w:r>
      <w:r w:rsidRPr="006948C8">
        <w:rPr>
          <w:rStyle w:val="Emphasis"/>
        </w:rPr>
        <w:t>the meaning of a signiﬁer changes according to the context in which it is taken up</w:t>
      </w:r>
      <w:r w:rsidRPr="006948C8">
        <w:rPr>
          <w:sz w:val="14"/>
        </w:rPr>
        <w:t xml:space="preserve">. When an analysand says in an analytical session, Je vais a la mer (“I am going to the sea”). the analyst might hear, le vais a la mere (“I am going to the mother”), basing her interpretation on other associations that the analysand has formulated in the course of this or other sessions. A second example can perhaps make the point somewhat clearer. Some years ago, for professional reasons, </w:t>
      </w:r>
      <w:r w:rsidRPr="006948C8">
        <w:rPr>
          <w:rStyle w:val="Emphasis"/>
        </w:rPr>
        <w:t>I opened a bank account in Holland, and the bank clerk asked if I had any “titles.” 1 replied that I did, but immediately added that I wanted to keep them in Belgium, where l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titles</w:t>
      </w:r>
      <w:r w:rsidRPr="006948C8">
        <w:rPr>
          <w:sz w:val="14"/>
        </w:rPr>
        <w:t xml:space="preserve"> (“financial securities&amp;quot;).9 </w:t>
      </w:r>
      <w:r w:rsidRPr="006948C8">
        <w:rPr>
          <w:rStyle w:val="Emphasis"/>
        </w:rPr>
        <w:t xml:space="preserve">Just as the </w:t>
      </w:r>
      <w:r w:rsidRPr="006948C8">
        <w:rPr>
          <w:rStyle w:val="Emphasis"/>
          <w:highlight w:val="green"/>
        </w:rPr>
        <w:t>associative context</w:t>
      </w:r>
      <w:r w:rsidRPr="006948C8">
        <w:rPr>
          <w:rStyle w:val="Emphasis"/>
        </w:rPr>
        <w:t xml:space="preserve"> </w:t>
      </w:r>
      <w:r w:rsidRPr="006948C8">
        <w:rPr>
          <w:rStyle w:val="Emphasis"/>
          <w:highlight w:val="green"/>
        </w:rPr>
        <w:t>determined</w:t>
      </w:r>
      <w:r w:rsidRPr="006948C8">
        <w:rPr>
          <w:rStyle w:val="Emphasis"/>
        </w:rPr>
        <w:t xml:space="preserve"> the </w:t>
      </w:r>
      <w:r w:rsidRPr="006948C8">
        <w:rPr>
          <w:rStyle w:val="Emphasis"/>
          <w:highlight w:val="green"/>
        </w:rPr>
        <w:t>meaning of the signifier</w:t>
      </w:r>
      <w:r w:rsidRPr="006948C8">
        <w:rPr>
          <w:sz w:val="14"/>
        </w:rPr>
        <w:t xml:space="preserve"> mer/mere (“sea”/“mother&amp;quot;) in the first example, so here </w:t>
      </w:r>
      <w:r w:rsidRPr="006948C8">
        <w:rPr>
          <w:rStyle w:val="Emphasis"/>
        </w:rPr>
        <w:t xml:space="preserve">the meaning of the signiﬁer “title” changes depending on whether it is to be understood in an academic context or an economic one. The </w:t>
      </w:r>
      <w:r w:rsidRPr="006948C8">
        <w:rPr>
          <w:rStyle w:val="Emphasis"/>
          <w:highlight w:val="green"/>
        </w:rPr>
        <w:t>production of meaning</w:t>
      </w:r>
      <w:r w:rsidRPr="006948C8">
        <w:rPr>
          <w:rStyle w:val="Emphasis"/>
        </w:rPr>
        <w:t xml:space="preserve"> is thus in principle a process that </w:t>
      </w:r>
      <w:r w:rsidRPr="006948C8">
        <w:rPr>
          <w:rStyle w:val="Emphasis"/>
          <w:highlight w:val="green"/>
        </w:rPr>
        <w:t>cannot be closed off</w:t>
      </w:r>
      <w:r w:rsidRPr="006948C8">
        <w:rPr>
          <w:rStyle w:val="Emphasis"/>
        </w:rPr>
        <w:t xml:space="preserve">. There is </w:t>
      </w:r>
      <w:r w:rsidRPr="006948C8">
        <w:rPr>
          <w:rStyle w:val="Emphasis"/>
          <w:highlight w:val="green"/>
        </w:rPr>
        <w:t>no ultimate context that could</w:t>
      </w:r>
      <w:r w:rsidRPr="006948C8">
        <w:rPr>
          <w:rStyle w:val="Emphasis"/>
        </w:rPr>
        <w:t xml:space="preserve">, as it were, embrace all contexts and so </w:t>
      </w:r>
      <w:r w:rsidRPr="006948C8">
        <w:rPr>
          <w:rStyle w:val="Emphasis"/>
          <w:highlight w:val="green"/>
        </w:rPr>
        <w:t>bring</w:t>
      </w:r>
      <w:r w:rsidRPr="006948C8">
        <w:rPr>
          <w:rStyle w:val="Emphasis"/>
        </w:rPr>
        <w:t xml:space="preserve"> the </w:t>
      </w:r>
      <w:r w:rsidRPr="006948C8">
        <w:rPr>
          <w:rStyle w:val="Emphasis"/>
          <w:highlight w:val="green"/>
        </w:rPr>
        <w:t>production of meaning to</w:t>
      </w:r>
      <w:r w:rsidRPr="006948C8">
        <w:rPr>
          <w:rStyle w:val="Emphasis"/>
        </w:rPr>
        <w:t xml:space="preserve"> </w:t>
      </w:r>
      <w:r w:rsidRPr="006948C8">
        <w:rPr>
          <w:rStyle w:val="Emphasis"/>
          <w:highlight w:val="green"/>
        </w:rPr>
        <w:t>completion</w:t>
      </w:r>
      <w:r w:rsidRPr="006948C8">
        <w:rPr>
          <w:rStyle w:val="Emphasis"/>
        </w:rPr>
        <w:t>.</w:t>
      </w:r>
      <w:bookmarkStart w:id="0" w:name="_GoBack"/>
      <w:bookmarkEnd w:id="0"/>
    </w:p>
    <w:p w:rsidR="00AE6AF4" w:rsidRDefault="00AE6AF4" w:rsidP="00AE6AF4">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AE6AF4" w:rsidRPr="0004302C" w:rsidRDefault="00AE6AF4" w:rsidP="00AE6AF4">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AE6AF4" w:rsidRPr="0004302C" w:rsidRDefault="00AE6AF4" w:rsidP="00AE6AF4">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w:t>
      </w:r>
      <w:r w:rsidRPr="0004302C">
        <w:rPr>
          <w:rStyle w:val="Emphasis"/>
          <w:color w:val="000000" w:themeColor="text1"/>
        </w:rPr>
        <w:lastRenderedPageBreak/>
        <w:t xml:space="preserve">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AE6AF4" w:rsidRPr="00CF49AE" w:rsidRDefault="00AE6AF4" w:rsidP="00AE6AF4">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AE6AF4" w:rsidRPr="006948C8" w:rsidRDefault="00AE6AF4" w:rsidP="00AE6AF4">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AE6AF4" w:rsidRDefault="00AE6AF4" w:rsidP="00AE6AF4">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w:t>
      </w:r>
      <w:r w:rsidRPr="004B73C8">
        <w:rPr>
          <w:rStyle w:val="Emphasis"/>
        </w:rPr>
        <w:lastRenderedPageBreak/>
        <w:t xml:space="preserve">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AE6AF4" w:rsidRDefault="00AE6AF4" w:rsidP="00AE6AF4">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AE6AF4" w:rsidRPr="009C5080" w:rsidRDefault="00AE6AF4" w:rsidP="00AE6AF4">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AE6AF4" w:rsidRPr="00CF49AE" w:rsidRDefault="00AE6AF4" w:rsidP="00AE6AF4">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w:t>
      </w:r>
      <w:r w:rsidRPr="0004302C">
        <w:rPr>
          <w:sz w:val="14"/>
        </w:rPr>
        <w:lastRenderedPageBreak/>
        <w:t xml:space="preserve">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w:t>
      </w:r>
      <w:r w:rsidRPr="0004302C">
        <w:rPr>
          <w:sz w:val="14"/>
        </w:rPr>
        <w:lastRenderedPageBreak/>
        <w:t xml:space="preserve">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AE6AF4" w:rsidRPr="0004302C" w:rsidRDefault="00AE6AF4" w:rsidP="00AE6AF4">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AE6AF4" w:rsidRPr="0004302C" w:rsidRDefault="00AE6AF4" w:rsidP="00AE6AF4">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w:t>
      </w:r>
      <w:r w:rsidRPr="0004302C">
        <w:rPr>
          <w:color w:val="000000" w:themeColor="text1"/>
          <w:sz w:val="16"/>
          <w:szCs w:val="16"/>
        </w:rPr>
        <w:lastRenderedPageBreak/>
        <w:t>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AE6AF4" w:rsidRDefault="00AE6AF4" w:rsidP="00AE6AF4">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AE6AF4" w:rsidRPr="00D24FE5" w:rsidRDefault="00AE6AF4" w:rsidP="00AE6AF4">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AE6AF4" w:rsidRPr="00D24FE5" w:rsidRDefault="00AE6AF4" w:rsidP="00AE6AF4">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AE6AF4" w:rsidRPr="00CF49AE" w:rsidRDefault="00AE6AF4" w:rsidP="00AE6AF4">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w:t>
      </w:r>
      <w:r w:rsidRPr="00CF49AE">
        <w:rPr>
          <w:rStyle w:val="Emphasis"/>
        </w:rPr>
        <w:lastRenderedPageBreak/>
        <w:t xml:space="preserv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w:t>
      </w:r>
      <w:r w:rsidRPr="00CF49AE">
        <w:rPr>
          <w:sz w:val="14"/>
          <w:szCs w:val="26"/>
        </w:rPr>
        <w:lastRenderedPageBreak/>
        <w:t>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5D3CC6" w:rsidRDefault="005D3CC6" w:rsidP="00B77F8F">
      <w:pPr>
        <w:pStyle w:val="Heading4"/>
      </w:pPr>
    </w:p>
    <w:p w:rsidR="00BD0234" w:rsidRPr="00BD0234" w:rsidRDefault="00BD0234" w:rsidP="00BD0234">
      <w:pPr>
        <w:pStyle w:val="Heading2"/>
      </w:pPr>
      <w:r>
        <w:lastRenderedPageBreak/>
        <w:t>UV</w:t>
      </w:r>
    </w:p>
    <w:p w:rsidR="00BD0234" w:rsidRPr="0005677F" w:rsidRDefault="00BD0234" w:rsidP="00BD0234">
      <w:pPr>
        <w:pStyle w:val="Heading4"/>
        <w:rPr>
          <w:rFonts w:cs="Calibri"/>
        </w:rPr>
      </w:pPr>
      <w:r>
        <w:rPr>
          <w:rFonts w:cs="Calibri"/>
        </w:rPr>
        <w:t>Exclusionary conceptions of topical correctness are violent.</w:t>
      </w:r>
    </w:p>
    <w:p w:rsidR="00BD0234" w:rsidRPr="003A2CE2" w:rsidRDefault="00BD0234" w:rsidP="00BD0234">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BD0234" w:rsidRPr="003A2CE2" w:rsidRDefault="00BD0234" w:rsidP="00BD0234">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BD0234" w:rsidRPr="00B10F37" w:rsidRDefault="00BD0234" w:rsidP="00BD0234">
      <w:pPr>
        <w:pStyle w:val="Heading4"/>
        <w:rPr>
          <w:sz w:val="8"/>
        </w:rPr>
      </w:pPr>
      <w:r>
        <w:t xml:space="preserve">Notions of competitive equity </w:t>
      </w:r>
      <w:r w:rsidRPr="00B10F37">
        <w:t>marginalize the out group and retrench power structures</w:t>
      </w:r>
      <w:r>
        <w:t>.</w:t>
      </w:r>
    </w:p>
    <w:p w:rsidR="00BD0234" w:rsidRDefault="00BD0234" w:rsidP="00BD0234">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BD0234" w:rsidRDefault="00BD0234" w:rsidP="00BD0234">
      <w:r>
        <w:t xml:space="preserve">A lot of things explain objective approach to fairness is false. </w:t>
      </w:r>
    </w:p>
    <w:p w:rsidR="00BD0234" w:rsidRDefault="00BD0234" w:rsidP="00BD0234">
      <w:r>
        <w:t>Fairness is non unique in the round</w:t>
      </w:r>
    </w:p>
    <w:p w:rsidR="00BD0234" w:rsidRPr="002C0175" w:rsidRDefault="00BD0234" w:rsidP="00BD0234">
      <w:r>
        <w:t>Impact turns fairness: even if fairness is good, your form of fairness ignores structural fairness(tfwk only cares about in round competive equity), which means you further entrenches violence and unfairness.</w:t>
      </w:r>
    </w:p>
    <w:p w:rsidR="00BD0234" w:rsidRPr="00B10F37" w:rsidRDefault="00BD0234" w:rsidP="00BD0234">
      <w:pPr>
        <w:pStyle w:val="Smalltext"/>
        <w:rPr>
          <w:color w:val="000000" w:themeColor="text1"/>
        </w:rPr>
      </w:pPr>
    </w:p>
    <w:p w:rsidR="00BD0234" w:rsidRDefault="00BD0234" w:rsidP="00BD0234">
      <w:pPr>
        <w:pStyle w:val="Smalltext"/>
        <w:rPr>
          <w:color w:val="000000" w:themeColor="text1"/>
        </w:rPr>
      </w:pPr>
      <w:r w:rsidRPr="00B10F37">
        <w:rPr>
          <w:rStyle w:val="Emphasis"/>
        </w:rPr>
        <w:lastRenderedPageBreak/>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1" w:name="PAGE_820_8325"/>
      <w:bookmarkEnd w:id="1"/>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2" w:name="PAGE_821_8325"/>
      <w:bookmarkEnd w:id="2"/>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BD0234" w:rsidRPr="00BC324F" w:rsidRDefault="00BD0234" w:rsidP="00BD0234">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BD0234" w:rsidRPr="00BC324F" w:rsidRDefault="00BD0234" w:rsidP="00BD0234">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BD0234" w:rsidRPr="00BC324F" w:rsidRDefault="00BD0234" w:rsidP="00BD0234">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 xml:space="preserve">an oblivious attitude about the fortuitous circumstances that </w:t>
      </w:r>
      <w:r w:rsidRPr="00BC324F">
        <w:rPr>
          <w:b/>
          <w:bCs/>
          <w:color w:val="000000" w:themeColor="text1"/>
          <w:szCs w:val="22"/>
          <w:u w:val="single"/>
        </w:rPr>
        <w:lastRenderedPageBreak/>
        <w:t>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BD0234" w:rsidRDefault="00BD0234" w:rsidP="00BD0234"/>
    <w:p w:rsidR="00BD0234" w:rsidRPr="003C0707" w:rsidRDefault="00BD0234" w:rsidP="00BD0234">
      <w:pPr>
        <w:pStyle w:val="Heading4"/>
      </w:pPr>
      <w:r>
        <w:t xml:space="preserve">The 1AC method is compatible with a form of </w:t>
      </w:r>
      <w:r w:rsidRPr="003C0707">
        <w:t>conspiratorial communism – it’s the only solution</w:t>
      </w:r>
      <w:r>
        <w:t xml:space="preserve"> to neoliberalism.</w:t>
      </w:r>
    </w:p>
    <w:p w:rsidR="00BD0234" w:rsidRPr="003C0707" w:rsidRDefault="00BD0234" w:rsidP="00BD0234">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BD0234" w:rsidRDefault="00BD0234" w:rsidP="00BD0234">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BD0234" w:rsidRPr="00BD0234" w:rsidRDefault="00BD0234" w:rsidP="00BD0234"/>
    <w:p w:rsidR="00BD0234" w:rsidRPr="00F36ABA" w:rsidRDefault="00BD0234" w:rsidP="00BD0234">
      <w:pPr>
        <w:pStyle w:val="Heading4"/>
        <w:spacing w:before="0" w:after="80" w:line="276" w:lineRule="auto"/>
        <w:rPr>
          <w:rFonts w:cs="Calibri"/>
        </w:rPr>
      </w:pPr>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BD0234" w:rsidRPr="00F36ABA" w:rsidRDefault="00BD0234" w:rsidP="00BD0234">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BD0234" w:rsidRPr="00F36ABA" w:rsidRDefault="00BD0234" w:rsidP="00BD0234">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BD0234">
        <w:rPr>
          <w:rFonts w:cs="Calibri"/>
          <w:b/>
          <w:highlight w:val="gree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BD0234">
        <w:rPr>
          <w:rFonts w:cs="Calibri"/>
          <w:b/>
          <w:highlight w:val="green"/>
          <w:u w:val="single"/>
        </w:rPr>
        <w:t xml:space="preserve">technologies of fluency </w:t>
      </w:r>
      <w:r w:rsidRPr="00F36ABA">
        <w:rPr>
          <w:rFonts w:cs="Calibri"/>
          <w:b/>
          <w:u w:val="single"/>
        </w:rPr>
        <w:t xml:space="preserve">have come to </w:t>
      </w:r>
      <w:r w:rsidRPr="00BD0234">
        <w:rPr>
          <w:rFonts w:cs="Calibri"/>
          <w:b/>
          <w:highlight w:val="green"/>
          <w:u w:val="single"/>
        </w:rPr>
        <w:t xml:space="preserve">play a central role in </w:t>
      </w:r>
      <w:r w:rsidRPr="00F36ABA">
        <w:rPr>
          <w:rFonts w:cs="Calibri"/>
          <w:b/>
          <w:u w:val="single"/>
        </w:rPr>
        <w:t xml:space="preserve">the productive machinery of </w:t>
      </w:r>
      <w:r w:rsidRPr="00BD0234">
        <w:rPr>
          <w:rFonts w:cs="Calibri"/>
          <w:b/>
          <w:highlight w:val="green"/>
          <w:u w:val="single"/>
        </w:rPr>
        <w:t>semiocapitalism. This system requires</w:t>
      </w:r>
      <w:r w:rsidRPr="00F36ABA">
        <w:rPr>
          <w:rFonts w:cs="Calibri"/>
          <w:b/>
          <w:u w:val="single"/>
        </w:rPr>
        <w:t xml:space="preserve"> not only vast quantities of </w:t>
      </w:r>
      <w:r w:rsidRPr="00BD0234">
        <w:rPr>
          <w:rFonts w:cs="Calibri"/>
          <w:b/>
          <w:highlight w:val="green"/>
          <w:u w:val="single"/>
        </w:rPr>
        <w:t>information</w:t>
      </w:r>
      <w:r w:rsidRPr="00F36ABA">
        <w:rPr>
          <w:rFonts w:cs="Calibri"/>
          <w:b/>
          <w:u w:val="single"/>
        </w:rPr>
        <w:t xml:space="preserve">, but the ability </w:t>
      </w:r>
      <w:r w:rsidRPr="00BD0234">
        <w:rPr>
          <w:rFonts w:cs="Calibri"/>
          <w:b/>
          <w:highlight w:val="green"/>
          <w:u w:val="single"/>
        </w:rPr>
        <w:t>to move</w:t>
      </w:r>
      <w:r w:rsidRPr="00F36ABA">
        <w:rPr>
          <w:rFonts w:cs="Calibri"/>
          <w:b/>
          <w:u w:val="single"/>
        </w:rPr>
        <w:t xml:space="preserve"> it around </w:t>
      </w:r>
      <w:r w:rsidRPr="00BD0234">
        <w:rPr>
          <w:rFonts w:cs="Calibri"/>
          <w:b/>
          <w:highlight w:val="gree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BD0234">
        <w:rPr>
          <w:rFonts w:cs="Calibri"/>
          <w:b/>
          <w:highlight w:val="green"/>
          <w:u w:val="single"/>
        </w:rPr>
        <w:t>impels modern subjects to</w:t>
      </w:r>
      <w:r w:rsidRPr="00F36ABA">
        <w:rPr>
          <w:rFonts w:cs="Calibri"/>
        </w:rPr>
        <w:t xml:space="preserve"> </w:t>
      </w:r>
      <w:r w:rsidRPr="00F36ABA">
        <w:rPr>
          <w:rFonts w:cs="Calibri"/>
          <w:sz w:val="16"/>
          <w:szCs w:val="16"/>
        </w:rPr>
        <w:t xml:space="preserve">be loquacious, to </w:t>
      </w:r>
      <w:r w:rsidRPr="00BD0234">
        <w:rPr>
          <w:rFonts w:cs="Calibri"/>
          <w:b/>
          <w:highlight w:val="gree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BD0234">
        <w:rPr>
          <w:rFonts w:cs="Calibri"/>
          <w:b/>
          <w:highlight w:val="gree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BD0234">
        <w:rPr>
          <w:rFonts w:cs="Calibri"/>
          <w:b/>
          <w:highlight w:val="green"/>
          <w:u w:val="single"/>
        </w:rPr>
        <w:t>yet such changes,</w:t>
      </w:r>
      <w:r w:rsidRPr="00F36ABA">
        <w:rPr>
          <w:rFonts w:cs="Calibri"/>
          <w:b/>
          <w:u w:val="single"/>
        </w:rPr>
        <w:t xml:space="preserve"> while empowering for some, </w:t>
      </w:r>
      <w:r w:rsidRPr="00BD0234">
        <w:rPr>
          <w:rFonts w:cs="Calibri"/>
          <w:b/>
          <w:highlight w:val="gree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BD0234">
        <w:rPr>
          <w:rFonts w:cs="Calibri"/>
          <w:b/>
          <w:highlight w:val="gree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BD0234">
        <w:rPr>
          <w:rFonts w:cs="Calibri"/>
          <w:b/>
          <w:highlight w:val="gree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p w:rsidR="00BD0234" w:rsidRPr="00137A95" w:rsidRDefault="00BD0234" w:rsidP="00BD0234"/>
    <w:p w:rsidR="00BD0234" w:rsidRPr="00BD0234" w:rsidRDefault="00BD0234" w:rsidP="00BD0234"/>
    <w:sectPr w:rsidR="00BD0234" w:rsidRPr="00BD023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6A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9D2"/>
    <w:rsid w:val="005D3B4D"/>
    <w:rsid w:val="005D3CC6"/>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0F3F"/>
    <w:rsid w:val="00A96E24"/>
    <w:rsid w:val="00AA6F6E"/>
    <w:rsid w:val="00AB122B"/>
    <w:rsid w:val="00AB21B0"/>
    <w:rsid w:val="00AB48D3"/>
    <w:rsid w:val="00AE0243"/>
    <w:rsid w:val="00AE1BAD"/>
    <w:rsid w:val="00AE2124"/>
    <w:rsid w:val="00AE24BC"/>
    <w:rsid w:val="00AE3E3F"/>
    <w:rsid w:val="00AE6AF4"/>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F8F"/>
    <w:rsid w:val="00B8710E"/>
    <w:rsid w:val="00B92A93"/>
    <w:rsid w:val="00BA17A8"/>
    <w:rsid w:val="00BA3C33"/>
    <w:rsid w:val="00BB0878"/>
    <w:rsid w:val="00BB1879"/>
    <w:rsid w:val="00BC0ABE"/>
    <w:rsid w:val="00BC30DB"/>
    <w:rsid w:val="00BC64FF"/>
    <w:rsid w:val="00BC7C37"/>
    <w:rsid w:val="00BD0234"/>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25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6B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E7DAB7"/>
  <w14:defaultImageDpi w14:val="300"/>
  <w15:docId w15:val="{C1BC1B44-98BA-5947-8A54-437BC6B88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62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62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62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62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C662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62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252"/>
  </w:style>
  <w:style w:type="character" w:customStyle="1" w:styleId="Heading1Char">
    <w:name w:val="Heading 1 Char"/>
    <w:aliases w:val="Pocket Char"/>
    <w:basedOn w:val="DefaultParagraphFont"/>
    <w:link w:val="Heading1"/>
    <w:uiPriority w:val="9"/>
    <w:rsid w:val="00C662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62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625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C6625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66252"/>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C66252"/>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C662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625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C66252"/>
    <w:rPr>
      <w:color w:val="auto"/>
      <w:u w:val="none"/>
    </w:rPr>
  </w:style>
  <w:style w:type="paragraph" w:styleId="DocumentMap">
    <w:name w:val="Document Map"/>
    <w:basedOn w:val="Normal"/>
    <w:link w:val="DocumentMapChar"/>
    <w:uiPriority w:val="99"/>
    <w:semiHidden/>
    <w:unhideWhenUsed/>
    <w:rsid w:val="00C662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6252"/>
    <w:rPr>
      <w:rFonts w:ascii="Lucida Grande" w:hAnsi="Lucida Grande" w:cs="Lucida Grande"/>
    </w:rPr>
  </w:style>
  <w:style w:type="paragraph" w:customStyle="1" w:styleId="textbold">
    <w:name w:val="text bold"/>
    <w:basedOn w:val="Normal"/>
    <w:link w:val="Emphasis"/>
    <w:uiPriority w:val="20"/>
    <w:qFormat/>
    <w:rsid w:val="00AE6AF4"/>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AE6AF4"/>
    <w:rPr>
      <w:rFonts w:eastAsia="Calibri"/>
      <w:sz w:val="14"/>
    </w:rPr>
  </w:style>
  <w:style w:type="character" w:customStyle="1" w:styleId="SmalltextChar">
    <w:name w:val="Small text Char"/>
    <w:aliases w:val="Quote Char,Quote1 Char1"/>
    <w:link w:val="Smalltext"/>
    <w:rsid w:val="00AE6AF4"/>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BE17E8-A85B-1E4B-B34E-A18409612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16</Pages>
  <Words>13258</Words>
  <Characters>70269</Characters>
  <Application>Microsoft Office Word</Application>
  <DocSecurity>0</DocSecurity>
  <Lines>688</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2021-09-05T15:04:00Z</dcterms:created>
  <dcterms:modified xsi:type="dcterms:W3CDTF">2021-09-05T15:58:00Z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