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E6AF4" w:rsidRDefault="00AE6AF4" w:rsidP="00AE6AF4">
      <w:pPr>
        <w:pStyle w:val="Heading1"/>
      </w:pPr>
      <w:r>
        <w:t>1AC</w:t>
      </w:r>
    </w:p>
    <w:p w:rsidR="00AE6AF4" w:rsidRPr="00CF49AE" w:rsidRDefault="00AE6AF4" w:rsidP="00AE6AF4">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AE6AF4" w:rsidRPr="0004302C" w:rsidRDefault="00AE6AF4" w:rsidP="00AE6AF4">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AE6AF4" w:rsidRPr="0004302C" w:rsidRDefault="00AE6AF4" w:rsidP="00AE6AF4">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lastRenderedPageBreak/>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masochism are ultimately indistinguishable obverses of each other, then pity, in both its </w:t>
      </w:r>
      <w:r w:rsidRPr="0004302C">
        <w:rPr>
          <w:rStyle w:val="Emphasis"/>
          <w:color w:val="000000" w:themeColor="text1"/>
        </w:rPr>
        <w:lastRenderedPageBreak/>
        <w:t>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AE6AF4" w:rsidRDefault="00AE6AF4" w:rsidP="00AE6AF4">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AE6AF4" w:rsidRPr="0004302C" w:rsidRDefault="00AE6AF4" w:rsidP="00AE6AF4">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AE6AF4" w:rsidRPr="0004302C" w:rsidRDefault="00AE6AF4" w:rsidP="00AE6AF4">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w:t>
      </w:r>
      <w:r w:rsidRPr="00F8270A">
        <w:rPr>
          <w:rStyle w:val="Emphasis"/>
          <w:color w:val="000000" w:themeColor="text1"/>
          <w:highlight w:val="green"/>
        </w:rPr>
        <w:lastRenderedPageBreak/>
        <w:t xml:space="preserve">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AE6AF4" w:rsidRPr="00CF49AE" w:rsidRDefault="00AE6AF4" w:rsidP="00AE6AF4">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AE6AF4" w:rsidRPr="006948C8" w:rsidRDefault="00AE6AF4" w:rsidP="00AE6AF4">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AE6AF4" w:rsidRDefault="00AE6AF4" w:rsidP="00AE6AF4">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w:t>
      </w:r>
      <w:r w:rsidRPr="004B73C8">
        <w:rPr>
          <w:sz w:val="14"/>
        </w:rPr>
        <w:lastRenderedPageBreak/>
        <w:t xml:space="preserve">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w:t>
      </w:r>
      <w:r w:rsidRPr="00CF49AE">
        <w:rPr>
          <w:rFonts w:eastAsia="Cambria"/>
          <w:sz w:val="14"/>
          <w:szCs w:val="26"/>
        </w:rPr>
        <w:lastRenderedPageBreak/>
        <w:t xml:space="preserve">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AE6AF4" w:rsidRDefault="00AE6AF4" w:rsidP="00AE6AF4">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AE6AF4" w:rsidRPr="009C5080" w:rsidRDefault="00AE6AF4" w:rsidP="00AE6AF4">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AE6AF4" w:rsidRPr="00CF49AE" w:rsidRDefault="00AE6AF4" w:rsidP="00AE6AF4">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w:t>
      </w:r>
      <w:r w:rsidRPr="0004302C">
        <w:rPr>
          <w:sz w:val="14"/>
        </w:rPr>
        <w:lastRenderedPageBreak/>
        <w:t xml:space="preserve">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w:t>
      </w:r>
      <w:r w:rsidRPr="0004302C">
        <w:rPr>
          <w:sz w:val="14"/>
        </w:rPr>
        <w:lastRenderedPageBreak/>
        <w:t xml:space="preserve">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AE6AF4" w:rsidRPr="0004302C" w:rsidRDefault="00AE6AF4" w:rsidP="00AE6AF4">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AE6AF4" w:rsidRPr="0004302C" w:rsidRDefault="00AE6AF4" w:rsidP="00AE6AF4">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w:t>
      </w:r>
      <w:r w:rsidRPr="0004302C">
        <w:rPr>
          <w:color w:val="000000" w:themeColor="text1"/>
          <w:sz w:val="16"/>
          <w:szCs w:val="16"/>
        </w:rPr>
        <w:lastRenderedPageBreak/>
        <w:t>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AE6AF4" w:rsidRDefault="00AE6AF4" w:rsidP="00AE6AF4">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AE6AF4" w:rsidRPr="00D24FE5" w:rsidRDefault="00AE6AF4" w:rsidP="00AE6AF4">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AE6AF4" w:rsidRPr="00D24FE5" w:rsidRDefault="00AE6AF4" w:rsidP="00AE6AF4">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AE6AF4" w:rsidRPr="00CF49AE" w:rsidRDefault="00AE6AF4" w:rsidP="00AE6AF4">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5D3CC6" w:rsidRPr="00AE6AF4" w:rsidRDefault="005D3CC6" w:rsidP="00B77F8F">
      <w:pPr>
        <w:pStyle w:val="Heading4"/>
      </w:pPr>
      <w:bookmarkStart w:id="0" w:name="_GoBack"/>
      <w:bookmarkEnd w:id="0"/>
    </w:p>
    <w:sectPr w:rsidR="005D3CC6" w:rsidRPr="00AE6A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6A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3CC6"/>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AF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F8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25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6B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E7DAB7"/>
  <w14:defaultImageDpi w14:val="300"/>
  <w15:docId w15:val="{C1BC1B44-98BA-5947-8A54-437BC6B88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62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62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62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62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662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62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252"/>
  </w:style>
  <w:style w:type="character" w:customStyle="1" w:styleId="Heading1Char">
    <w:name w:val="Heading 1 Char"/>
    <w:aliases w:val="Pocket Char"/>
    <w:basedOn w:val="DefaultParagraphFont"/>
    <w:link w:val="Heading1"/>
    <w:uiPriority w:val="9"/>
    <w:rsid w:val="00C662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62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625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6625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66252"/>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C66252"/>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C662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625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C66252"/>
    <w:rPr>
      <w:color w:val="auto"/>
      <w:u w:val="none"/>
    </w:rPr>
  </w:style>
  <w:style w:type="paragraph" w:styleId="DocumentMap">
    <w:name w:val="Document Map"/>
    <w:basedOn w:val="Normal"/>
    <w:link w:val="DocumentMapChar"/>
    <w:uiPriority w:val="99"/>
    <w:semiHidden/>
    <w:unhideWhenUsed/>
    <w:rsid w:val="00C662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6252"/>
    <w:rPr>
      <w:rFonts w:ascii="Lucida Grande" w:hAnsi="Lucida Grande" w:cs="Lucida Grande"/>
    </w:rPr>
  </w:style>
  <w:style w:type="paragraph" w:customStyle="1" w:styleId="textbold">
    <w:name w:val="text bold"/>
    <w:basedOn w:val="Normal"/>
    <w:link w:val="Emphasis"/>
    <w:uiPriority w:val="20"/>
    <w:qFormat/>
    <w:rsid w:val="00AE6AF4"/>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AE6AF4"/>
    <w:rPr>
      <w:rFonts w:eastAsia="Calibri"/>
      <w:sz w:val="14"/>
    </w:rPr>
  </w:style>
  <w:style w:type="character" w:customStyle="1" w:styleId="SmalltextChar">
    <w:name w:val="Small text Char"/>
    <w:aliases w:val="Quote Char,Quote1 Char1"/>
    <w:link w:val="Smalltext"/>
    <w:rsid w:val="00AE6AF4"/>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EA60E1-05E1-734D-9242-2EB5649B3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80</TotalTime>
  <Pages>19</Pages>
  <Words>10133</Words>
  <Characters>53711</Characters>
  <Application>Microsoft Office Word</Application>
  <DocSecurity>0</DocSecurity>
  <Lines>526</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5</cp:revision>
  <dcterms:created xsi:type="dcterms:W3CDTF">2021-09-03T23:38:00Z</dcterms:created>
  <dcterms:modified xsi:type="dcterms:W3CDTF">2021-09-05T14:08:00Z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