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EB58A" w14:textId="01677584" w:rsidR="00014E99" w:rsidRDefault="00014E99" w:rsidP="00014E99">
      <w:pPr>
        <w:pStyle w:val="Heading1"/>
      </w:pPr>
      <w:r>
        <w:t>1AR</w:t>
      </w:r>
    </w:p>
    <w:p w14:paraId="7D80126D" w14:textId="77777777" w:rsidR="00014E99" w:rsidRPr="00430D9C" w:rsidRDefault="00014E99" w:rsidP="00014E99">
      <w:pPr>
        <w:pStyle w:val="Heading4"/>
        <w:spacing w:line="240" w:lineRule="auto"/>
        <w:rPr>
          <w:rFonts w:cs="Calibri"/>
        </w:rPr>
      </w:pPr>
      <w:r w:rsidRPr="00430D9C">
        <w:rPr>
          <w:rFonts w:cs="Calibri"/>
        </w:rPr>
        <w:t xml:space="preserve">Interpretation: The negative must defend a unique ethical framework from the aff. To clarify you cannot straight ref. </w:t>
      </w:r>
    </w:p>
    <w:p w14:paraId="354FECD7" w14:textId="77777777" w:rsidR="00014E99" w:rsidRPr="00430D9C" w:rsidRDefault="00014E99" w:rsidP="00014E99">
      <w:pPr>
        <w:pStyle w:val="Heading4"/>
        <w:spacing w:line="240" w:lineRule="auto"/>
        <w:rPr>
          <w:rFonts w:cs="Calibri"/>
        </w:rPr>
      </w:pPr>
      <w:r w:rsidRPr="00430D9C">
        <w:rPr>
          <w:rFonts w:cs="Calibri"/>
        </w:rPr>
        <w:t>Violation:</w:t>
      </w:r>
    </w:p>
    <w:p w14:paraId="563DB6B7" w14:textId="77777777" w:rsidR="00014E99" w:rsidRPr="00430D9C" w:rsidRDefault="00014E99" w:rsidP="00014E99">
      <w:pPr>
        <w:pStyle w:val="Heading4"/>
        <w:spacing w:line="240" w:lineRule="auto"/>
        <w:rPr>
          <w:rFonts w:cs="Calibri"/>
        </w:rPr>
      </w:pPr>
      <w:r w:rsidRPr="00430D9C">
        <w:rPr>
          <w:rFonts w:cs="Calibri"/>
        </w:rPr>
        <w:t>Standards:</w:t>
      </w:r>
    </w:p>
    <w:p w14:paraId="189776AE" w14:textId="77777777" w:rsidR="00014E99" w:rsidRPr="00430D9C" w:rsidRDefault="00014E99" w:rsidP="00014E99">
      <w:pPr>
        <w:pStyle w:val="Heading4"/>
        <w:spacing w:line="240" w:lineRule="auto"/>
        <w:rPr>
          <w:rFonts w:cs="Calibri"/>
        </w:rPr>
      </w:pPr>
      <w:r w:rsidRPr="00430D9C">
        <w:rPr>
          <w:rFonts w:cs="Calibri"/>
        </w:rPr>
        <w:t xml:space="preserve">[1] Phil Ed – a. Phil Ed best happens with a clash of ethical theories allowing for unique education in LD, but neg straight ref ensures none of that. b. Allows neg not to prep NC and learn about ethical theories. Phil Ed is an independent voter a. it is necessary to understand fairness or education b. LD is defined by the NSDA as a values debate, which means you kill the direct purpose of debate. </w:t>
      </w:r>
    </w:p>
    <w:p w14:paraId="05B0AFC8" w14:textId="77777777" w:rsidR="00014E99" w:rsidRPr="00430D9C" w:rsidRDefault="00014E99" w:rsidP="00014E99">
      <w:pPr>
        <w:pStyle w:val="Heading4"/>
        <w:spacing w:line="240" w:lineRule="auto"/>
        <w:rPr>
          <w:rFonts w:cs="Calibri"/>
        </w:rPr>
      </w:pPr>
      <w:r w:rsidRPr="00430D9C">
        <w:rPr>
          <w:rFonts w:cs="Calibri"/>
        </w:rPr>
        <w:t>[2] Reciprocity – straight ref allows neg to have a structural advantage they can dump for 7 min on 3 minutes of AC offense because they just conceded mine. Neg may say that there’s no disadvantage because we’re both debating under one FW but the neg is reactive and can choose straight ref knowing that AC would be overwhelmed. Reciprocity is key to fairness because it ensure</w:t>
      </w:r>
      <w:r>
        <w:rPr>
          <w:rFonts w:cs="Calibri"/>
        </w:rPr>
        <w:t>3</w:t>
      </w:r>
      <w:r w:rsidRPr="00430D9C">
        <w:rPr>
          <w:rFonts w:cs="Calibri"/>
        </w:rPr>
        <w:t>s equal access to the ballot.</w:t>
      </w:r>
    </w:p>
    <w:p w14:paraId="66543278" w14:textId="77777777" w:rsidR="00014E99" w:rsidRPr="00430D9C" w:rsidRDefault="00014E99" w:rsidP="00014E99">
      <w:pPr>
        <w:keepNext/>
        <w:keepLines/>
        <w:spacing w:before="40" w:line="240" w:lineRule="auto"/>
        <w:outlineLvl w:val="3"/>
        <w:rPr>
          <w:b/>
          <w:sz w:val="26"/>
          <w:szCs w:val="26"/>
        </w:rPr>
      </w:pPr>
      <w:r w:rsidRPr="00430D9C">
        <w:rPr>
          <w:b/>
          <w:sz w:val="26"/>
          <w:szCs w:val="26"/>
        </w:rPr>
        <w:t>Fairness</w:t>
      </w:r>
    </w:p>
    <w:p w14:paraId="472102E1" w14:textId="77777777" w:rsidR="00014E99" w:rsidRPr="00430D9C" w:rsidRDefault="00014E99" w:rsidP="00014E99">
      <w:pPr>
        <w:keepNext/>
        <w:keepLines/>
        <w:spacing w:before="40" w:line="240" w:lineRule="auto"/>
        <w:outlineLvl w:val="3"/>
        <w:rPr>
          <w:rFonts w:eastAsiaTheme="majorEastAsia"/>
          <w:b/>
          <w:bCs/>
          <w:sz w:val="26"/>
          <w:szCs w:val="26"/>
        </w:rPr>
      </w:pPr>
      <w:r w:rsidRPr="00430D9C">
        <w:rPr>
          <w:rFonts w:eastAsiaTheme="majorEastAsia"/>
          <w:b/>
          <w:bCs/>
          <w:sz w:val="26"/>
          <w:szCs w:val="26"/>
        </w:rPr>
        <w:t>Education</w:t>
      </w:r>
    </w:p>
    <w:p w14:paraId="5878510C" w14:textId="77777777" w:rsidR="00014E99" w:rsidRDefault="00014E99" w:rsidP="00014E99"/>
    <w:p w14:paraId="1ACA1500" w14:textId="77777777" w:rsidR="00014E99" w:rsidRPr="00430D9C" w:rsidRDefault="00014E99" w:rsidP="00014E99">
      <w:pPr>
        <w:pStyle w:val="Heading4"/>
        <w:rPr>
          <w:rFonts w:cs="Calibri"/>
        </w:rPr>
      </w:pPr>
      <w:r w:rsidRPr="00430D9C">
        <w:rPr>
          <w:rFonts w:cs="Calibri"/>
        </w:rPr>
        <w:lastRenderedPageBreak/>
        <w:t>Interpretation: the negative must have a counter-advocacy text in the NC</w:t>
      </w:r>
    </w:p>
    <w:p w14:paraId="55945A18" w14:textId="77777777" w:rsidR="00014E99" w:rsidRPr="00430D9C" w:rsidRDefault="00014E99" w:rsidP="00014E99">
      <w:pPr>
        <w:pStyle w:val="Heading4"/>
        <w:rPr>
          <w:rFonts w:cs="Calibri"/>
        </w:rPr>
      </w:pPr>
      <w:r w:rsidRPr="00430D9C">
        <w:rPr>
          <w:rFonts w:cs="Calibri"/>
        </w:rPr>
        <w:t>Violation:</w:t>
      </w:r>
    </w:p>
    <w:p w14:paraId="3751344B" w14:textId="77777777" w:rsidR="00014E99" w:rsidRPr="00430D9C" w:rsidRDefault="00014E99" w:rsidP="00014E99">
      <w:pPr>
        <w:pStyle w:val="Heading4"/>
        <w:rPr>
          <w:rFonts w:cs="Calibri"/>
        </w:rPr>
      </w:pPr>
      <w:r w:rsidRPr="00430D9C">
        <w:rPr>
          <w:rFonts w:cs="Calibri"/>
        </w:rPr>
        <w:t>Standards:</w:t>
      </w:r>
    </w:p>
    <w:p w14:paraId="414FF876" w14:textId="77777777" w:rsidR="00014E99" w:rsidRPr="00430D9C" w:rsidRDefault="00014E99" w:rsidP="00014E99">
      <w:pPr>
        <w:pStyle w:val="Heading4"/>
        <w:rPr>
          <w:rFonts w:cs="Calibri"/>
        </w:rPr>
      </w:pPr>
      <w:r w:rsidRPr="00430D9C">
        <w:rPr>
          <w:rFonts w:cs="Calibri"/>
        </w:rPr>
        <w:t>[1] Strategy Skew – Not having an advocacy text means the neg is a moving target, kills 1AR strat because the neg can just delink my turns by saying they don’t defend what I criticize. Especially true on this topic given varying gun laws, some of your args might criticize the status quo as well. Strat key to fairness; otherwise I can’t have a ballot story.</w:t>
      </w:r>
    </w:p>
    <w:p w14:paraId="33FBB131" w14:textId="77777777" w:rsidR="00014E99" w:rsidRPr="00430D9C" w:rsidRDefault="00014E99" w:rsidP="00014E99">
      <w:pPr>
        <w:pStyle w:val="Heading4"/>
        <w:rPr>
          <w:rFonts w:cs="Calibri"/>
        </w:rPr>
      </w:pPr>
      <w:r w:rsidRPr="00430D9C">
        <w:rPr>
          <w:rFonts w:cs="Calibri"/>
        </w:rPr>
        <w:t xml:space="preserve">[2] Clash – it is impossible to clash unless I know what the </w:t>
      </w:r>
      <w:r>
        <w:rPr>
          <w:rFonts w:cs="Calibri"/>
        </w:rPr>
        <w:t>nc</w:t>
      </w:r>
      <w:r w:rsidRPr="00430D9C">
        <w:rPr>
          <w:rFonts w:cs="Calibri"/>
        </w:rPr>
        <w:t xml:space="preserve"> advocacy is being compared to. Debate is comparative meaning that I need a set neg world to weigh against. Further if there’s no text they can shift and delink rather than engage my responses. Clash key to education cause it’s the unique benefit of a round, and fairness because it’s constitutive of debating meaning its key to evaluating who the better debater is.</w:t>
      </w:r>
    </w:p>
    <w:p w14:paraId="59C974F9" w14:textId="77777777" w:rsidR="00014E99" w:rsidRPr="00430D9C" w:rsidRDefault="00014E99" w:rsidP="00014E99">
      <w:pPr>
        <w:pStyle w:val="Heading4"/>
        <w:rPr>
          <w:rFonts w:cs="Calibri"/>
        </w:rPr>
      </w:pPr>
      <w:r w:rsidRPr="00430D9C">
        <w:rPr>
          <w:rFonts w:cs="Calibri"/>
        </w:rPr>
        <w:t>Fairness</w:t>
      </w:r>
    </w:p>
    <w:p w14:paraId="20995BEF" w14:textId="77777777" w:rsidR="00014E99" w:rsidRPr="00430D9C" w:rsidRDefault="00014E99" w:rsidP="00014E99">
      <w:pPr>
        <w:pStyle w:val="Heading4"/>
        <w:rPr>
          <w:rFonts w:cs="Calibri"/>
        </w:rPr>
      </w:pPr>
      <w:r w:rsidRPr="00430D9C">
        <w:rPr>
          <w:rFonts w:cs="Calibri"/>
        </w:rPr>
        <w:t>Education</w:t>
      </w:r>
    </w:p>
    <w:p w14:paraId="791401E5" w14:textId="0F99B032" w:rsidR="00014E99" w:rsidRDefault="00014E99" w:rsidP="00014E99">
      <w:bookmarkStart w:id="0" w:name="_GoBack"/>
      <w:bookmarkEnd w:id="0"/>
    </w:p>
    <w:p w14:paraId="160932E0" w14:textId="77777777" w:rsidR="00014E99" w:rsidRPr="00014E99" w:rsidRDefault="00014E99" w:rsidP="00014E99"/>
    <w:p w14:paraId="36D793FF" w14:textId="13920656" w:rsidR="00142275" w:rsidRDefault="00014E99" w:rsidP="00142275">
      <w:pPr>
        <w:pStyle w:val="Heading1"/>
      </w:pPr>
      <w:r>
        <w:lastRenderedPageBreak/>
        <w:t>AC</w:t>
      </w:r>
    </w:p>
    <w:p w14:paraId="07557E86" w14:textId="77777777" w:rsidR="00142275" w:rsidRPr="00AD4C5F" w:rsidRDefault="00142275" w:rsidP="00142275">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75E388D5" w14:textId="77777777" w:rsidR="00142275" w:rsidRPr="00AD4C5F" w:rsidRDefault="00142275" w:rsidP="00142275">
      <w:pPr>
        <w:rPr>
          <w:rFonts w:asciiTheme="majorHAnsi" w:hAnsiTheme="majorHAnsi" w:cstheme="majorHAnsi"/>
        </w:rPr>
      </w:pPr>
    </w:p>
    <w:p w14:paraId="35054F63" w14:textId="77777777" w:rsidR="00142275" w:rsidRPr="00AD4C5F" w:rsidRDefault="00142275" w:rsidP="00142275">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27C3541F" w14:textId="77777777" w:rsidR="00142275" w:rsidRPr="00AD4C5F" w:rsidRDefault="00142275" w:rsidP="00142275">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Tronchet</w:t>
      </w:r>
      <w:r>
        <w:rPr>
          <w:rStyle w:val="Style13ptBold"/>
          <w:rFonts w:asciiTheme="majorHAnsi" w:hAnsiTheme="majorHAnsi" w:cstheme="majorHAnsi"/>
          <w:color w:val="000000" w:themeColor="text1"/>
        </w:rPr>
        <w:t>t</w:t>
      </w:r>
      <w:r w:rsidRPr="00AD4C5F">
        <w:rPr>
          <w:rStyle w:val="Style13ptBold"/>
          <w:rFonts w:asciiTheme="majorHAnsi" w:hAnsiTheme="majorHAnsi" w:cstheme="majorHAnsi"/>
          <w:color w:val="000000" w:themeColor="text1"/>
        </w:rPr>
        <w:t>i 7</w:t>
      </w:r>
      <w:r w:rsidRPr="00AD4C5F">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5"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0B7EE3DC" w14:textId="77777777" w:rsidR="00142275" w:rsidRDefault="00142275" w:rsidP="00142275">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occupatio and 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expressis verbis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DC0AB7">
        <w:rPr>
          <w:rFonts w:asciiTheme="majorHAnsi" w:hAnsiTheme="majorHAnsi" w:cstheme="majorHAnsi"/>
          <w:color w:val="000000" w:themeColor="text1"/>
          <w:highlight w:val="green"/>
          <w:u w:val="single"/>
        </w:rPr>
        <w:t>make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w:t>
      </w:r>
      <w:r w:rsidRPr="00DC0AB7">
        <w:rPr>
          <w:rFonts w:asciiTheme="majorHAnsi" w:hAnsiTheme="majorHAnsi" w:cstheme="majorHAnsi"/>
          <w:b/>
          <w:bCs/>
          <w:color w:val="000000" w:themeColor="text1"/>
          <w:highlight w:val="green"/>
          <w:u w:val="single"/>
        </w:rPr>
        <w:t>te</w:t>
      </w:r>
      <w:r w:rsidRPr="00DC0AB7">
        <w:rPr>
          <w:rFonts w:asciiTheme="majorHAnsi" w:hAnsiTheme="majorHAnsi" w:cstheme="majorHAnsi"/>
          <w:color w:val="000000" w:themeColor="text1"/>
          <w:highlight w:val="green"/>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D4C5F">
        <w:rPr>
          <w:rFonts w:asciiTheme="majorHAnsi" w:hAnsiTheme="majorHAnsi" w:cstheme="majorHAnsi"/>
          <w:color w:val="000000" w:themeColor="text1"/>
          <w:sz w:val="14"/>
        </w:rPr>
        <w:t xml:space="preserve">7 . However, it must be said, that nowadays </w:t>
      </w:r>
      <w:r w:rsidRPr="00AD4C5F">
        <w:rPr>
          <w:rFonts w:asciiTheme="majorHAnsi" w:hAnsiTheme="majorHAnsi" w:cstheme="majorHAnsi"/>
          <w:color w:val="000000" w:themeColor="text1"/>
          <w:u w:val="single"/>
        </w:rPr>
        <w:t xml:space="preserve">there is a general consensus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Treaty</w:t>
      </w:r>
      <w:r w:rsidRPr="00AD4C5F">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AD4C5F">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 xml:space="preserve">Moreover, it is possible to use some historical elements to support the </w:t>
      </w:r>
      <w:r w:rsidRPr="00AD4C5F">
        <w:rPr>
          <w:rFonts w:asciiTheme="majorHAnsi" w:hAnsiTheme="majorHAnsi" w:cstheme="majorHAnsi"/>
          <w:color w:val="000000" w:themeColor="text1"/>
          <w:u w:val="single"/>
        </w:rPr>
        <w:lastRenderedPageBreak/>
        <w:t>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1DF8240C" w14:textId="77777777" w:rsidR="00142275" w:rsidRPr="00355308" w:rsidRDefault="00142275" w:rsidP="00142275">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538BB1E1" w14:textId="77777777" w:rsidR="00142275" w:rsidRPr="00355308" w:rsidRDefault="00142275" w:rsidP="00142275">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6"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133F68E" w14:textId="77777777" w:rsidR="00142275" w:rsidRPr="00FD0558" w:rsidRDefault="00142275" w:rsidP="00142275">
      <w:pPr>
        <w:rPr>
          <w:b/>
          <w:iCs/>
          <w:u w:val="single"/>
          <w:bdr w:val="single" w:sz="8" w:space="0" w:color="auto"/>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 xml:space="preserve">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w:t>
      </w:r>
      <w:r w:rsidRPr="004E2FA4">
        <w:rPr>
          <w:sz w:val="16"/>
          <w:szCs w:val="16"/>
        </w:rPr>
        <w:lastRenderedPageBreak/>
        <w:t>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654B23">
        <w:rPr>
          <w:rStyle w:val="Emphasis"/>
        </w:rPr>
        <w:t>I don’t want to be just a part of them, I want to</w:t>
      </w:r>
      <w:r w:rsidRPr="00F055D4">
        <w:rPr>
          <w:rStyle w:val="Emphasis"/>
        </w:rPr>
        <w:t xml:space="preserve">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xml:space="preserve">. Applying literal interpretation of the OST, there is certainly room to construe that space </w:t>
      </w:r>
      <w:r w:rsidRPr="00F055D4">
        <w:rPr>
          <w:rStyle w:val="Emphasis"/>
        </w:rPr>
        <w:lastRenderedPageBreak/>
        <w:t>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w:t>
      </w:r>
      <w:r w:rsidRPr="00F055D4">
        <w:rPr>
          <w:rStyle w:val="Emphasis"/>
        </w:rPr>
        <w:lastRenderedPageBreak/>
        <w:t xml:space="preserve">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1867C0E" w14:textId="77777777" w:rsidR="00142275" w:rsidRPr="00355308" w:rsidRDefault="00142275" w:rsidP="00142275">
      <w:pPr>
        <w:pStyle w:val="Heading3"/>
        <w:rPr>
          <w:rFonts w:cs="Calibri"/>
          <w:color w:val="000000" w:themeColor="text1"/>
        </w:rPr>
      </w:pPr>
      <w:r w:rsidRPr="00355308">
        <w:rPr>
          <w:rFonts w:cs="Calibri"/>
          <w:color w:val="000000" w:themeColor="text1"/>
        </w:rPr>
        <w:t>Advantage – US/Russia</w:t>
      </w:r>
    </w:p>
    <w:p w14:paraId="0F51F018" w14:textId="77777777" w:rsidR="00142275" w:rsidRPr="00355308" w:rsidRDefault="00142275" w:rsidP="00142275">
      <w:pPr>
        <w:pStyle w:val="Heading4"/>
        <w:rPr>
          <w:rFonts w:cs="Calibri"/>
          <w:color w:val="000000" w:themeColor="text1"/>
        </w:rPr>
      </w:pPr>
      <w:r w:rsidRPr="00355308">
        <w:rPr>
          <w:rFonts w:cs="Calibri"/>
          <w:color w:val="000000" w:themeColor="text1"/>
        </w:rPr>
        <w:t>Russo-US relations suck—we’re on the brink of Putin bombing all our space tech to oblivion.</w:t>
      </w:r>
    </w:p>
    <w:p w14:paraId="55747560" w14:textId="77777777" w:rsidR="00142275" w:rsidRPr="00355308" w:rsidRDefault="00142275" w:rsidP="00142275">
      <w:pPr>
        <w:rPr>
          <w:color w:val="000000" w:themeColor="text1"/>
        </w:rPr>
      </w:pPr>
      <w:r w:rsidRPr="00355308">
        <w:rPr>
          <w:rStyle w:val="Style13ptBold"/>
          <w:color w:val="000000" w:themeColor="text1"/>
        </w:rPr>
        <w:t>Koffler 11-17</w:t>
      </w:r>
      <w:r w:rsidRPr="00355308">
        <w:rPr>
          <w:color w:val="000000" w:themeColor="text1"/>
        </w:rPr>
        <w:t>[Rebekah Koffler is a former Defense Intelligence Agency officer and author of “Putin’s Playbook: Russia’s Secret Plan to Defeat America.”, Opinion, 11-17 2021,WSJ,https://www.wsj.com/articles/space-armageddon-and-putins-threats-to-ukraine-russia-antisatellite-weapon-11637183651, 12-15-2021 amrita]</w:t>
      </w:r>
    </w:p>
    <w:p w14:paraId="6FC7C79A" w14:textId="77777777" w:rsidR="00142275" w:rsidRPr="00355308" w:rsidRDefault="00142275" w:rsidP="00142275">
      <w:pPr>
        <w:rPr>
          <w:color w:val="000000" w:themeColor="text1"/>
          <w:sz w:val="14"/>
        </w:rPr>
      </w:pPr>
      <w:r w:rsidRPr="00355308">
        <w:rPr>
          <w:b/>
          <w:bCs/>
          <w:color w:val="000000" w:themeColor="text1"/>
          <w:highlight w:val="green"/>
          <w:u w:val="single"/>
        </w:rPr>
        <w:t>Russia successfully conducted a test</w:t>
      </w:r>
      <w:r w:rsidRPr="00355308">
        <w:rPr>
          <w:b/>
          <w:bCs/>
          <w:color w:val="000000" w:themeColor="text1"/>
          <w:sz w:val="14"/>
          <w:highlight w:val="green"/>
        </w:rPr>
        <w:t xml:space="preserve"> </w:t>
      </w:r>
      <w:r w:rsidRPr="00355308">
        <w:rPr>
          <w:color w:val="000000" w:themeColor="text1"/>
          <w:sz w:val="14"/>
        </w:rPr>
        <w:t xml:space="preserve">in which a direct-ascent missile destroyed a nearly 40-year-old defunct Soviet spy satellite, U.S. Space Command announced Monday. This unsettling development is noteworthy because it </w:t>
      </w:r>
      <w:r w:rsidRPr="00355308">
        <w:rPr>
          <w:color w:val="000000" w:themeColor="text1"/>
          <w:u w:val="single"/>
        </w:rPr>
        <w:t>coincides with Russia’s massive military buildup along the Ukrainian border.</w:t>
      </w:r>
      <w:r w:rsidRPr="00355308">
        <w:rPr>
          <w:color w:val="000000" w:themeColor="text1"/>
          <w:sz w:val="14"/>
        </w:rPr>
        <w:t xml:space="preserve"> Moscow’s pre-positioning of more than 100,000 soldiers, tanks and heavy weaponry has spurred the Pentagon’s concerns about a possible Russian invasion of Ukraine. </w:t>
      </w:r>
      <w:r w:rsidRPr="00355308">
        <w:rPr>
          <w:b/>
          <w:bCs/>
          <w:color w:val="000000" w:themeColor="text1"/>
          <w:highlight w:val="green"/>
          <w:u w:val="single"/>
        </w:rPr>
        <w:t xml:space="preserve">Moscow’s posturing </w:t>
      </w:r>
      <w:r w:rsidRPr="00355308">
        <w:rPr>
          <w:b/>
          <w:bCs/>
          <w:color w:val="000000" w:themeColor="text1"/>
          <w:u w:val="single"/>
        </w:rPr>
        <w:t>on what the Russians call</w:t>
      </w:r>
      <w:r w:rsidRPr="00355308">
        <w:rPr>
          <w:b/>
          <w:bCs/>
          <w:color w:val="000000" w:themeColor="text1"/>
          <w:highlight w:val="green"/>
          <w:u w:val="single"/>
        </w:rPr>
        <w:t xml:space="preserve"> a “space weapon” signals a rapidly escalating crisis </w:t>
      </w:r>
      <w:r w:rsidRPr="00355308">
        <w:rPr>
          <w:b/>
          <w:bCs/>
          <w:color w:val="000000" w:themeColor="text1"/>
          <w:u w:val="single"/>
        </w:rPr>
        <w:t>in U.S.-Russia relations</w:t>
      </w:r>
      <w:r w:rsidRPr="00355308">
        <w:rPr>
          <w:color w:val="000000" w:themeColor="text1"/>
          <w:sz w:val="14"/>
        </w:rPr>
        <w:t xml:space="preserve">. </w:t>
      </w:r>
      <w:r w:rsidRPr="00355308">
        <w:rPr>
          <w:color w:val="000000" w:themeColor="text1"/>
          <w:u w:val="single"/>
        </w:rPr>
        <w:t>Washington’s foreign policy and Moscow’s view of its national interests are on a geopolitical collision course</w:t>
      </w:r>
      <w:r w:rsidRPr="00355308">
        <w:rPr>
          <w:color w:val="000000" w:themeColor="text1"/>
          <w:sz w:val="14"/>
        </w:rPr>
        <w:t xml:space="preserve">. Russia views the formerly Soviet Ukraine as part of its strategic security perimeter, on which Moscow has relied for centuries as a geographical buffer against foreign invasion. President Vladimir Putin has repeatedly said </w:t>
      </w:r>
      <w:r w:rsidRPr="00355308">
        <w:rPr>
          <w:color w:val="000000" w:themeColor="text1"/>
          <w:u w:val="single"/>
        </w:rPr>
        <w:t>the U.S. is crossing a red line by attempting to pull Ukraine out of Russia’s orbit.</w:t>
      </w:r>
      <w:r w:rsidRPr="00355308">
        <w:rPr>
          <w:color w:val="000000" w:themeColor="text1"/>
          <w:sz w:val="14"/>
        </w:rPr>
        <w:t xml:space="preserve"> In April, at his annual address to the Russian Parliament, Mr. Putin threatened a “swift, asymmetric and harsh response,” if the U.S. and the North Atlantic Treaty Organization intervene on Ukraine’s behalf. A trained intelligence operative, </w:t>
      </w:r>
      <w:r w:rsidRPr="00355308">
        <w:rPr>
          <w:color w:val="000000" w:themeColor="text1"/>
          <w:u w:val="single"/>
        </w:rPr>
        <w:t xml:space="preserve">Mr. </w:t>
      </w:r>
      <w:r w:rsidRPr="00355308">
        <w:rPr>
          <w:b/>
          <w:bCs/>
          <w:color w:val="000000" w:themeColor="text1"/>
          <w:highlight w:val="green"/>
          <w:u w:val="single"/>
        </w:rPr>
        <w:t xml:space="preserve">Putin maintains strategic ambiguity </w:t>
      </w:r>
      <w:r w:rsidRPr="00355308">
        <w:rPr>
          <w:color w:val="000000" w:themeColor="text1"/>
          <w:u w:val="single"/>
        </w:rPr>
        <w:t>regarding what U.S. action precisely would constitute the crossing of Moscow’s red line with regard to former Soviet states, such as Ukraine. Ukraine’s admission into the European Union and NATO would almost certainly be unacceptable to the Kremlin</w:t>
      </w:r>
      <w:r w:rsidRPr="00355308">
        <w:rPr>
          <w:color w:val="000000" w:themeColor="text1"/>
          <w:sz w:val="14"/>
        </w:rPr>
        <w:t xml:space="preserve">. Mr. Putin is prepared to fight a war against the West to prevent this from happening. But how could Russia win a war against a much stronger adversary? That’s where Monday’s antisatellite test comes in. It’s a preview of Mr. Putin’s Space Armageddon strategy. </w:t>
      </w:r>
      <w:r w:rsidRPr="00355308">
        <w:rPr>
          <w:b/>
          <w:bCs/>
          <w:color w:val="000000" w:themeColor="text1"/>
          <w:highlight w:val="green"/>
          <w:u w:val="single"/>
        </w:rPr>
        <w:t xml:space="preserve">Russian strategists have observed </w:t>
      </w:r>
      <w:r w:rsidRPr="00355308">
        <w:rPr>
          <w:color w:val="000000" w:themeColor="text1"/>
          <w:u w:val="single"/>
        </w:rPr>
        <w:t xml:space="preserve">American </w:t>
      </w:r>
      <w:r w:rsidRPr="00355308">
        <w:rPr>
          <w:b/>
          <w:bCs/>
          <w:color w:val="000000" w:themeColor="text1"/>
          <w:highlight w:val="green"/>
          <w:u w:val="single"/>
        </w:rPr>
        <w:t>war fighters’ tactics in conflict zones</w:t>
      </w:r>
      <w:r w:rsidRPr="00355308">
        <w:rPr>
          <w:color w:val="000000" w:themeColor="text1"/>
          <w:u w:val="single"/>
        </w:rPr>
        <w:t xml:space="preserve"> for nearly a quarter-century—in Kosovo, Iraq, Afghanistan, Libya and Syria. They </w:t>
      </w:r>
      <w:r w:rsidRPr="00355308">
        <w:rPr>
          <w:b/>
          <w:bCs/>
          <w:color w:val="000000" w:themeColor="text1"/>
          <w:highlight w:val="green"/>
          <w:u w:val="single"/>
        </w:rPr>
        <w:t>learned that America’s</w:t>
      </w:r>
      <w:r w:rsidRPr="00355308">
        <w:rPr>
          <w:color w:val="000000" w:themeColor="text1"/>
          <w:u w:val="single"/>
        </w:rPr>
        <w:t xml:space="preserve"> superior </w:t>
      </w:r>
      <w:r w:rsidRPr="00355308">
        <w:rPr>
          <w:b/>
          <w:bCs/>
          <w:color w:val="000000" w:themeColor="text1"/>
          <w:highlight w:val="green"/>
          <w:u w:val="single"/>
        </w:rPr>
        <w:t>space capability is its Achilles’ heel</w:t>
      </w:r>
      <w:r w:rsidRPr="00355308">
        <w:rPr>
          <w:color w:val="000000" w:themeColor="text1"/>
          <w:highlight w:val="green"/>
          <w:u w:val="single"/>
        </w:rPr>
        <w:t xml:space="preserve"> </w:t>
      </w:r>
      <w:r w:rsidRPr="00355308">
        <w:rPr>
          <w:color w:val="000000" w:themeColor="text1"/>
          <w:u w:val="single"/>
        </w:rPr>
        <w:t>because of the U.S. military’s near-total dependence on it.</w:t>
      </w:r>
      <w:r w:rsidRPr="00355308">
        <w:rPr>
          <w:color w:val="000000" w:themeColor="text1"/>
          <w:sz w:val="14"/>
        </w:rPr>
        <w:t xml:space="preserve"> Many civilian drivers would be lost without directions from their smartphones. </w:t>
      </w:r>
      <w:r w:rsidRPr="00355308">
        <w:rPr>
          <w:b/>
          <w:bCs/>
          <w:color w:val="000000" w:themeColor="text1"/>
          <w:highlight w:val="green"/>
          <w:u w:val="single"/>
        </w:rPr>
        <w:t xml:space="preserve">U.S. troops in war zones rely on the same constellation of 31 GPS </w:t>
      </w:r>
      <w:r w:rsidRPr="00355308">
        <w:rPr>
          <w:color w:val="000000" w:themeColor="text1"/>
          <w:u w:val="single"/>
        </w:rPr>
        <w:t>satellites for tasks like synchronizing operations, pinpointing targets and locating personnel.</w:t>
      </w:r>
      <w:r w:rsidRPr="00355308">
        <w:rPr>
          <w:color w:val="000000" w:themeColor="text1"/>
          <w:sz w:val="14"/>
        </w:rPr>
        <w:t xml:space="preserve"> Moscow therefore seeks to deafen and blind U.S. forces in conflicts. </w:t>
      </w:r>
      <w:r w:rsidRPr="00355308">
        <w:rPr>
          <w:color w:val="000000" w:themeColor="text1"/>
          <w:u w:val="single"/>
        </w:rPr>
        <w:t>By attacking U.S. satellites, the Russians would attempt to offset superior U.S. conventional firepower.</w:t>
      </w:r>
      <w:r w:rsidRPr="00355308">
        <w:rPr>
          <w:color w:val="000000" w:themeColor="text1"/>
          <w:sz w:val="14"/>
        </w:rPr>
        <w:t xml:space="preserve"> They also hope to paralyze U.S. forces psychologically by rendering them helpless. Russian military theorists often write about the importance of targeting both the technical capabilities and the mind of an adversary, planning to disorganize its troops and weaken their will to fight. </w:t>
      </w:r>
      <w:r w:rsidRPr="00355308">
        <w:rPr>
          <w:color w:val="000000" w:themeColor="text1"/>
          <w:u w:val="single"/>
        </w:rPr>
        <w:t xml:space="preserve">This is the essence of Mr. Putin’s asymmetric approach to warfare. </w:t>
      </w:r>
      <w:r w:rsidRPr="00355308">
        <w:rPr>
          <w:rStyle w:val="Emphasis"/>
          <w:highlight w:val="green"/>
        </w:rPr>
        <w:t>Moscow believes it can win an all-out space war with America</w:t>
      </w:r>
      <w:r w:rsidRPr="00355308">
        <w:rPr>
          <w:rStyle w:val="Emphasis"/>
        </w:rPr>
        <w:t xml:space="preserve">, </w:t>
      </w:r>
      <w:r w:rsidRPr="00355308">
        <w:rPr>
          <w:color w:val="000000" w:themeColor="text1"/>
          <w:u w:val="single"/>
        </w:rPr>
        <w:t xml:space="preserve">which stands to lose a lot more since its entire society, from ATMs to home offices, is connected via satellites. </w:t>
      </w:r>
      <w:r w:rsidRPr="00355308">
        <w:rPr>
          <w:color w:val="000000" w:themeColor="text1"/>
          <w:sz w:val="14"/>
        </w:rPr>
        <w:t xml:space="preserve">Alarmingly, Washington is as unprepared for Mr. Putin’s star wars as it was for Russia’s determination to wage cyberwarfare. Monday’s test executed only a single page out of Mr. Putin’s playbook, which includes lasers, jammers and other satellite killers. Before the situation in Ukraine escalates into war, </w:t>
      </w:r>
      <w:r w:rsidRPr="00355308">
        <w:rPr>
          <w:color w:val="000000" w:themeColor="text1"/>
          <w:u w:val="single"/>
        </w:rPr>
        <w:t xml:space="preserve">the </w:t>
      </w:r>
      <w:r w:rsidRPr="00355308">
        <w:rPr>
          <w:b/>
          <w:bCs/>
          <w:color w:val="000000" w:themeColor="text1"/>
          <w:highlight w:val="green"/>
          <w:u w:val="single"/>
        </w:rPr>
        <w:t>Pentagon</w:t>
      </w:r>
      <w:r w:rsidRPr="00355308">
        <w:rPr>
          <w:color w:val="000000" w:themeColor="text1"/>
          <w:u w:val="single"/>
        </w:rPr>
        <w:t xml:space="preserve"> had </w:t>
      </w:r>
      <w:r w:rsidRPr="00355308">
        <w:rPr>
          <w:b/>
          <w:bCs/>
          <w:color w:val="000000" w:themeColor="text1"/>
          <w:highlight w:val="green"/>
          <w:u w:val="single"/>
        </w:rPr>
        <w:t>better develop a strategy to counter</w:t>
      </w:r>
      <w:r w:rsidRPr="00355308">
        <w:rPr>
          <w:color w:val="000000" w:themeColor="text1"/>
          <w:u w:val="single"/>
        </w:rPr>
        <w:t xml:space="preserve"> Mr. </w:t>
      </w:r>
      <w:r w:rsidRPr="00355308">
        <w:rPr>
          <w:b/>
          <w:bCs/>
          <w:color w:val="000000" w:themeColor="text1"/>
          <w:highlight w:val="green"/>
          <w:u w:val="single"/>
        </w:rPr>
        <w:t>Putin</w:t>
      </w:r>
      <w:r w:rsidRPr="00355308">
        <w:rPr>
          <w:color w:val="000000" w:themeColor="text1"/>
          <w:u w:val="single"/>
        </w:rPr>
        <w:t>’s plan for Space Armageddon.</w:t>
      </w:r>
    </w:p>
    <w:p w14:paraId="5E415614" w14:textId="77777777" w:rsidR="00142275" w:rsidRPr="00355308" w:rsidRDefault="00142275" w:rsidP="00142275">
      <w:pPr>
        <w:rPr>
          <w:color w:val="000000" w:themeColor="text1"/>
        </w:rPr>
      </w:pPr>
    </w:p>
    <w:p w14:paraId="0B903647" w14:textId="77777777" w:rsidR="00142275" w:rsidRPr="00355308" w:rsidRDefault="00142275" w:rsidP="00142275">
      <w:pPr>
        <w:pStyle w:val="Heading4"/>
        <w:rPr>
          <w:rFonts w:cs="Calibri"/>
          <w:color w:val="000000" w:themeColor="text1"/>
        </w:rPr>
      </w:pPr>
      <w:r w:rsidRPr="00355308">
        <w:rPr>
          <w:rFonts w:cs="Calibri"/>
          <w:color w:val="000000" w:themeColor="text1"/>
        </w:rPr>
        <w:t>American private appropriation of outer space is a core issue that tanks our relations- specifically asteroid mining.</w:t>
      </w:r>
    </w:p>
    <w:p w14:paraId="367F02AF" w14:textId="77777777" w:rsidR="00142275" w:rsidRPr="00355308" w:rsidRDefault="00142275" w:rsidP="00142275">
      <w:pPr>
        <w:rPr>
          <w:color w:val="000000" w:themeColor="text1"/>
        </w:rPr>
      </w:pPr>
      <w:r w:rsidRPr="00355308">
        <w:rPr>
          <w:rStyle w:val="Style13ptBold"/>
          <w:color w:val="000000" w:themeColor="text1"/>
        </w:rPr>
        <w:t xml:space="preserve">Taichman 21 </w:t>
      </w:r>
      <w:r w:rsidRPr="00355308">
        <w:rPr>
          <w:color w:val="000000" w:themeColor="text1"/>
        </w:rPr>
        <w:t xml:space="preserve">[Elya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w:t>
      </w:r>
      <w:r w:rsidRPr="00355308">
        <w:rPr>
          <w:color w:val="000000" w:themeColor="text1"/>
        </w:rPr>
        <w:lastRenderedPageBreak/>
        <w:t>space, and economic issues., 2021, The Artemis Accords: Employing Space Diplomacy to De-Escalate a National Security Threat and Promote Space Commercialization,https://digitalcommons.wcl.american.edu/cgi/viewcontent.cgi?article=1131&amp;context=nslb, 12-15-2021 amrita]</w:t>
      </w:r>
    </w:p>
    <w:p w14:paraId="4196B297" w14:textId="77777777" w:rsidR="00142275" w:rsidRPr="00355308" w:rsidRDefault="00142275" w:rsidP="00142275">
      <w:pPr>
        <w:rPr>
          <w:color w:val="000000" w:themeColor="text1"/>
          <w:sz w:val="10"/>
        </w:rPr>
      </w:pPr>
      <w:r w:rsidRPr="00355308">
        <w:rPr>
          <w:color w:val="000000" w:themeColor="text1"/>
          <w:sz w:val="10"/>
        </w:rPr>
        <w:t xml:space="preserve">U.S. Commercial Space Launch Competitiveness Act of 2015 (“Space Act”): The Dawn of the Second Space Age </w:t>
      </w:r>
      <w:r w:rsidRPr="00355308">
        <w:rPr>
          <w:b/>
          <w:bCs/>
          <w:color w:val="000000" w:themeColor="text1"/>
          <w:u w:val="single"/>
        </w:rPr>
        <w:t>Until recently</w:t>
      </w:r>
      <w:r w:rsidRPr="00355308">
        <w:rPr>
          <w:b/>
          <w:bCs/>
          <w:color w:val="000000" w:themeColor="text1"/>
          <w:highlight w:val="green"/>
          <w:u w:val="single"/>
        </w:rPr>
        <w:t>, it did not matter that the OST was unclear</w:t>
      </w:r>
      <w:r w:rsidRPr="00355308">
        <w:rPr>
          <w:color w:val="000000" w:themeColor="text1"/>
          <w:sz w:val="10"/>
        </w:rPr>
        <w:t>, and the Moon Treaty failed to garner support</w:t>
      </w:r>
      <w:r w:rsidRPr="00355308">
        <w:rPr>
          <w:color w:val="000000" w:themeColor="text1"/>
          <w:u w:val="single"/>
        </w:rPr>
        <w:t>. Space exploration remained the province of state actors</w:t>
      </w:r>
      <w:r w:rsidRPr="00355308">
        <w:rPr>
          <w:color w:val="000000" w:themeColor="text1"/>
          <w:sz w:val="10"/>
        </w:rPr>
        <w:t xml:space="preserve"> like NASA because the sheer expense of rocketry and other technologies remained beyond the reach of private corporations and investors throughout the twentieth century.61 </w:t>
      </w:r>
      <w:r w:rsidRPr="00355308">
        <w:rPr>
          <w:color w:val="000000" w:themeColor="text1"/>
          <w:u w:val="single"/>
        </w:rPr>
        <w:t xml:space="preserve">However, over the last two decades the industry has changed rapidly. </w:t>
      </w:r>
      <w:r w:rsidRPr="00355308">
        <w:rPr>
          <w:b/>
          <w:bCs/>
          <w:color w:val="000000" w:themeColor="text1"/>
          <w:highlight w:val="green"/>
          <w:u w:val="single"/>
        </w:rPr>
        <w:t>In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alone, several of the most </w:t>
      </w:r>
      <w:r w:rsidRPr="00355308">
        <w:rPr>
          <w:b/>
          <w:bCs/>
          <w:color w:val="000000" w:themeColor="text1"/>
          <w:highlight w:val="green"/>
          <w:u w:val="single"/>
        </w:rPr>
        <w:t>innovative companies have invested in space exploration tech</w:t>
      </w:r>
      <w:r w:rsidRPr="00355308">
        <w:rPr>
          <w:color w:val="000000" w:themeColor="text1"/>
          <w:u w:val="single"/>
        </w:rPr>
        <w:t>nology</w:t>
      </w:r>
      <w:r w:rsidRPr="00355308">
        <w:rPr>
          <w:color w:val="000000" w:themeColor="text1"/>
          <w:sz w:val="10"/>
        </w:rPr>
        <w:t xml:space="preserve">.62 As the research accelerates, costs have decreased, and the potential for profits is tremendous – in 2018 the space economy was $360 billion.63 </w:t>
      </w:r>
      <w:r w:rsidRPr="00355308">
        <w:rPr>
          <w:color w:val="000000" w:themeColor="text1"/>
          <w:u w:val="single"/>
        </w:rPr>
        <w:t>By 2040, its estimated worth is anywhere between $1.1 trillion and $1.7 trillion.64 However, investors demand certainty, and the uncertainty surrounding OST interpretation was reason to pause</w:t>
      </w:r>
      <w:r w:rsidRPr="00355308">
        <w:rPr>
          <w:color w:val="000000" w:themeColor="text1"/>
          <w:sz w:val="10"/>
        </w:rPr>
        <w:t xml:space="preserve">.65 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investment.66 </w:t>
      </w:r>
      <w:r w:rsidRPr="00355308">
        <w:rPr>
          <w:color w:val="000000" w:themeColor="text1"/>
          <w:u w:val="single"/>
        </w:rPr>
        <w:t xml:space="preserve">In 2015, their efforts bore fruit </w:t>
      </w:r>
      <w:r w:rsidRPr="00355308">
        <w:rPr>
          <w:b/>
          <w:bCs/>
          <w:color w:val="000000" w:themeColor="text1"/>
          <w:highlight w:val="green"/>
          <w:u w:val="single"/>
        </w:rPr>
        <w:t>when Congress passed the Space Act</w:t>
      </w:r>
      <w:r w:rsidRPr="00355308">
        <w:rPr>
          <w:color w:val="000000" w:themeColor="text1"/>
          <w:u w:val="single"/>
        </w:rPr>
        <w:t>,</w:t>
      </w:r>
      <w:r w:rsidRPr="00355308">
        <w:rPr>
          <w:color w:val="000000" w:themeColor="text1"/>
          <w:sz w:val="10"/>
        </w:rPr>
        <w:t xml:space="preserve"> which President Obama signed into law.67 Chapter 513 of Subtitle V – “Space Resource Commercial Exploration and Utilization” – </w:t>
      </w:r>
      <w:r w:rsidRPr="00355308">
        <w:rPr>
          <w:color w:val="000000" w:themeColor="text1"/>
          <w:u w:val="single"/>
        </w:rPr>
        <w:t xml:space="preserve">was the shift </w:t>
      </w:r>
      <w:r w:rsidRPr="00355308">
        <w:rPr>
          <w:b/>
          <w:bCs/>
          <w:color w:val="000000" w:themeColor="text1"/>
          <w:highlight w:val="green"/>
          <w:u w:val="single"/>
        </w:rPr>
        <w:t>that enabled the</w:t>
      </w:r>
      <w:r w:rsidRPr="00355308">
        <w:rPr>
          <w:color w:val="000000" w:themeColor="text1"/>
          <w:u w:val="single"/>
        </w:rPr>
        <w:t xml:space="preserve"> American </w:t>
      </w:r>
      <w:r w:rsidRPr="00355308">
        <w:rPr>
          <w:b/>
          <w:bCs/>
          <w:color w:val="000000" w:themeColor="text1"/>
          <w:highlight w:val="green"/>
          <w:u w:val="single"/>
        </w:rPr>
        <w:t>private</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industry to flourish</w:t>
      </w:r>
      <w:r w:rsidRPr="00355308">
        <w:rPr>
          <w:color w:val="000000" w:themeColor="text1"/>
          <w:u w:val="single"/>
        </w:rPr>
        <w:t xml:space="preserve">. This </w:t>
      </w:r>
      <w:r w:rsidRPr="00355308">
        <w:rPr>
          <w:b/>
          <w:bCs/>
          <w:color w:val="000000" w:themeColor="text1"/>
          <w:highlight w:val="green"/>
          <w:u w:val="single"/>
        </w:rPr>
        <w:t>affirmed tha</w:t>
      </w:r>
      <w:r w:rsidRPr="00355308">
        <w:rPr>
          <w:color w:val="000000" w:themeColor="text1"/>
          <w:u w:val="single"/>
        </w:rPr>
        <w:t xml:space="preserve">t American </w:t>
      </w:r>
      <w:r w:rsidRPr="00355308">
        <w:rPr>
          <w:b/>
          <w:bCs/>
          <w:color w:val="000000" w:themeColor="text1"/>
          <w:highlight w:val="green"/>
          <w:u w:val="single"/>
        </w:rPr>
        <w:t xml:space="preserve">citizens could </w:t>
      </w:r>
      <w:r w:rsidRPr="00355308">
        <w:rPr>
          <w:b/>
          <w:bCs/>
          <w:color w:val="000000" w:themeColor="text1"/>
          <w:szCs w:val="26"/>
          <w:highlight w:val="green"/>
          <w:u w:val="single"/>
        </w:rPr>
        <w:t>own and sell any “space resources</w:t>
      </w:r>
      <w:r w:rsidRPr="00355308">
        <w:rPr>
          <w:b/>
          <w:bCs/>
          <w:color w:val="000000" w:themeColor="text1"/>
          <w:highlight w:val="green"/>
          <w:u w:val="single"/>
        </w:rPr>
        <w:t>”</w:t>
      </w:r>
      <w:r w:rsidRPr="00355308">
        <w:rPr>
          <w:color w:val="000000" w:themeColor="text1"/>
          <w:u w:val="single"/>
        </w:rPr>
        <w:t xml:space="preserve"> that were </w:t>
      </w:r>
      <w:r w:rsidRPr="00355308">
        <w:rPr>
          <w:b/>
          <w:bCs/>
          <w:color w:val="000000" w:themeColor="text1"/>
          <w:highlight w:val="green"/>
          <w:u w:val="single"/>
        </w:rPr>
        <w:t>obtained through “commercial recovery</w:t>
      </w:r>
      <w:r w:rsidRPr="00355308">
        <w:rPr>
          <w:color w:val="000000" w:themeColor="text1"/>
          <w:u w:val="single"/>
        </w:rPr>
        <w:t xml:space="preserve">.”68 In one stroke, </w:t>
      </w:r>
      <w:r w:rsidRPr="00355308">
        <w:rPr>
          <w:b/>
          <w:bCs/>
          <w:color w:val="000000" w:themeColor="text1"/>
          <w:u w:val="single"/>
        </w:rPr>
        <w:t>Congress guaranteed property rights to American</w:t>
      </w:r>
      <w:r w:rsidRPr="00355308">
        <w:rPr>
          <w:color w:val="000000" w:themeColor="text1"/>
          <w:u w:val="single"/>
        </w:rPr>
        <w:t xml:space="preserve"> citizens and </w:t>
      </w:r>
      <w:r w:rsidRPr="00355308">
        <w:rPr>
          <w:b/>
          <w:bCs/>
          <w:color w:val="000000" w:themeColor="text1"/>
          <w:u w:val="single"/>
        </w:rPr>
        <w:t>companies on a “first come, first served basis.”</w:t>
      </w:r>
      <w:r w:rsidRPr="00355308">
        <w:rPr>
          <w:color w:val="000000" w:themeColor="text1"/>
          <w:sz w:val="10"/>
        </w:rPr>
        <w:t xml:space="preserve">69 Moreover, American courts would not permit foreign lawsuits accusing entrepreneurs and businesses of violating the OST.70 </w:t>
      </w:r>
      <w:r w:rsidRPr="00355308">
        <w:rPr>
          <w:color w:val="000000" w:themeColor="text1"/>
          <w:u w:val="single"/>
        </w:rPr>
        <w:t>The law also required the executive branch to “discourage government barriers” to development and for regulation to “facilitate commercial utilization” in space.</w:t>
      </w:r>
      <w:r w:rsidRPr="00355308">
        <w:rPr>
          <w:color w:val="000000" w:themeColor="text1"/>
          <w:sz w:val="10"/>
        </w:rPr>
        <w:t xml:space="preserv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opinio juris of American interpretation of the OST. In 1967, the United States and the Soviet Union shared a concern that other nations would challenge their technological preeminence in space.74 </w:t>
      </w:r>
      <w:r w:rsidRPr="00355308">
        <w:rPr>
          <w:color w:val="000000" w:themeColor="text1"/>
          <w:u w:val="single"/>
        </w:rPr>
        <w:t xml:space="preserve">In 2015, this proved no different, except, this time, the United States was alone in its preeminence. </w:t>
      </w:r>
      <w:r w:rsidRPr="00355308">
        <w:rPr>
          <w:b/>
          <w:bCs/>
          <w:color w:val="000000" w:themeColor="text1"/>
          <w:u w:val="single"/>
        </w:rPr>
        <w:t>Russia</w:t>
      </w:r>
      <w:r w:rsidRPr="00355308">
        <w:rPr>
          <w:color w:val="000000" w:themeColor="text1"/>
          <w:u w:val="single"/>
        </w:rPr>
        <w:t xml:space="preserve">, in fact, </w:t>
      </w:r>
      <w:r w:rsidRPr="00355308">
        <w:rPr>
          <w:b/>
          <w:bCs/>
          <w:color w:val="000000" w:themeColor="text1"/>
          <w:u w:val="single"/>
        </w:rPr>
        <w:t>strongly objected and claimed that the Space Act violated i</w:t>
      </w:r>
      <w:r w:rsidRPr="00355308">
        <w:rPr>
          <w:color w:val="000000" w:themeColor="text1"/>
          <w:u w:val="single"/>
        </w:rPr>
        <w:t xml:space="preserve">nternational </w:t>
      </w:r>
      <w:r w:rsidRPr="00355308">
        <w:rPr>
          <w:b/>
          <w:bCs/>
          <w:color w:val="000000" w:themeColor="text1"/>
          <w:u w:val="single"/>
        </w:rPr>
        <w:t>law.</w:t>
      </w:r>
      <w:r w:rsidRPr="00355308">
        <w:rPr>
          <w:color w:val="000000" w:themeColor="text1"/>
          <w:u w:val="single"/>
        </w:rPr>
        <w:t xml:space="preserve">75 Russia </w:t>
      </w:r>
      <w:r w:rsidRPr="00355308">
        <w:rPr>
          <w:b/>
          <w:bCs/>
          <w:color w:val="000000" w:themeColor="text1"/>
          <w:u w:val="single"/>
        </w:rPr>
        <w:t>submit</w:t>
      </w:r>
      <w:r w:rsidRPr="00355308">
        <w:rPr>
          <w:color w:val="000000" w:themeColor="text1"/>
          <w:u w:val="single"/>
        </w:rPr>
        <w:t xml:space="preserve">ted </w:t>
      </w:r>
      <w:r w:rsidRPr="00355308">
        <w:rPr>
          <w:b/>
          <w:bCs/>
          <w:color w:val="000000" w:themeColor="text1"/>
          <w:u w:val="single"/>
        </w:rPr>
        <w:t xml:space="preserve">an objection to </w:t>
      </w:r>
      <w:r w:rsidRPr="00355308">
        <w:rPr>
          <w:color w:val="000000" w:themeColor="text1"/>
          <w:u w:val="single"/>
        </w:rPr>
        <w:t>the United Nations Committee on the Peaceful Uses of Outer Space (“</w:t>
      </w:r>
      <w:r w:rsidRPr="00355308">
        <w:rPr>
          <w:b/>
          <w:bCs/>
          <w:color w:val="000000" w:themeColor="text1"/>
          <w:u w:val="single"/>
        </w:rPr>
        <w:t>COPUOS</w:t>
      </w:r>
      <w:r w:rsidRPr="00355308">
        <w:rPr>
          <w:color w:val="000000" w:themeColor="text1"/>
          <w:u w:val="single"/>
        </w:rPr>
        <w:t xml:space="preserve">”), claiming the Space Act demonstrated “total disrespect for international law order [sic].”76 </w:t>
      </w:r>
      <w:r w:rsidRPr="00355308">
        <w:rPr>
          <w:b/>
          <w:bCs/>
          <w:color w:val="000000" w:themeColor="text1"/>
          <w:u w:val="single"/>
        </w:rPr>
        <w:t>Russia</w:t>
      </w:r>
      <w:r w:rsidRPr="00355308">
        <w:rPr>
          <w:color w:val="000000" w:themeColor="text1"/>
          <w:u w:val="single"/>
        </w:rPr>
        <w:t xml:space="preserve"> went on to </w:t>
      </w:r>
      <w:r w:rsidRPr="00355308">
        <w:rPr>
          <w:b/>
          <w:bCs/>
          <w:color w:val="000000" w:themeColor="text1"/>
          <w:u w:val="single"/>
        </w:rPr>
        <w:t>declare that this law manifested a “doctrine of domination in outer space</w:t>
      </w:r>
      <w:r w:rsidRPr="00355308">
        <w:rPr>
          <w:color w:val="000000" w:themeColor="text1"/>
          <w:u w:val="single"/>
        </w:rPr>
        <w:t>.”</w:t>
      </w:r>
      <w:r w:rsidRPr="00355308">
        <w:rPr>
          <w:color w:val="000000" w:themeColor="text1"/>
          <w:sz w:val="10"/>
        </w:rPr>
        <w:t xml:space="preserve">77 Nonetheless, </w:t>
      </w:r>
      <w:r w:rsidRPr="00355308">
        <w:rPr>
          <w:color w:val="000000" w:themeColor="text1"/>
          <w:u w:val="single"/>
        </w:rPr>
        <w:t>a careful reading of Russia’s complaint to COPUOS elucidates that Russia never actually asserted that the United States violated the OST</w:t>
      </w:r>
      <w:r w:rsidRPr="00355308">
        <w:rPr>
          <w:color w:val="000000" w:themeColor="text1"/>
          <w:sz w:val="10"/>
        </w:rPr>
        <w:t xml:space="preserve">.78 To be sure, </w:t>
      </w:r>
      <w:r w:rsidRPr="00355308">
        <w:rPr>
          <w:b/>
          <w:bCs/>
          <w:color w:val="000000" w:themeColor="text1"/>
          <w:highlight w:val="green"/>
          <w:u w:val="single"/>
        </w:rPr>
        <w:t>Russia came as close as possible</w:t>
      </w:r>
      <w:r w:rsidRPr="00355308">
        <w:rPr>
          <w:color w:val="000000" w:themeColor="text1"/>
          <w:highlight w:val="green"/>
          <w:u w:val="single"/>
        </w:rPr>
        <w:t xml:space="preserve"> </w:t>
      </w:r>
      <w:r w:rsidRPr="00355308">
        <w:rPr>
          <w:color w:val="000000" w:themeColor="text1"/>
          <w:u w:val="single"/>
        </w:rPr>
        <w:t>to this, but never outright said it.</w:t>
      </w:r>
      <w:r w:rsidRPr="00355308">
        <w:rPr>
          <w:color w:val="000000" w:themeColor="text1"/>
          <w:sz w:val="10"/>
        </w:rPr>
        <w:t xml:space="preserve">79 Indeed, the Russians lag behind in investment in outer space and technology and fear American exploitation of space’s vast resources in space without their participation.80 </w:t>
      </w:r>
      <w:r w:rsidRPr="00355308">
        <w:rPr>
          <w:color w:val="000000" w:themeColor="text1"/>
          <w:u w:val="single"/>
        </w:rPr>
        <w:t>American private investment has accelerated this gap with NASA paying companies like SpaceX $55 million per seat to ferry astronauts to the ISS instead paying the Russians more than $90 million to do the same.</w:t>
      </w:r>
      <w:r w:rsidRPr="00355308">
        <w:rPr>
          <w:color w:val="000000" w:themeColor="text1"/>
          <w:sz w:val="10"/>
        </w:rPr>
        <w:t xml:space="preserve">81 In fact, in its objection to the Space Act, </w:t>
      </w:r>
      <w:r w:rsidRPr="00355308">
        <w:rPr>
          <w:b/>
          <w:bCs/>
          <w:color w:val="000000" w:themeColor="text1"/>
          <w:highlight w:val="green"/>
          <w:u w:val="single"/>
        </w:rPr>
        <w:t>Russia stated that the 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tates “</w:t>
      </w:r>
      <w:r w:rsidRPr="00355308">
        <w:rPr>
          <w:b/>
          <w:bCs/>
          <w:color w:val="000000" w:themeColor="text1"/>
          <w:highlight w:val="green"/>
          <w:u w:val="single"/>
        </w:rPr>
        <w:t>could propose</w:t>
      </w:r>
      <w:r w:rsidRPr="00355308">
        <w:rPr>
          <w:color w:val="000000" w:themeColor="text1"/>
          <w:highlight w:val="green"/>
          <w:u w:val="single"/>
        </w:rPr>
        <w:t xml:space="preserve"> </w:t>
      </w:r>
      <w:r w:rsidRPr="00355308">
        <w:rPr>
          <w:color w:val="000000" w:themeColor="text1"/>
          <w:u w:val="single"/>
        </w:rPr>
        <w:t xml:space="preserve">discussing the possibility to reach </w:t>
      </w:r>
      <w:r w:rsidRPr="00355308">
        <w:rPr>
          <w:b/>
          <w:bCs/>
          <w:color w:val="000000" w:themeColor="text1"/>
          <w:highlight w:val="green"/>
          <w:u w:val="single"/>
        </w:rPr>
        <w:t>uniform understanding</w:t>
      </w:r>
      <w:r w:rsidRPr="00355308">
        <w:rPr>
          <w:color w:val="000000" w:themeColor="text1"/>
          <w:highlight w:val="green"/>
          <w:u w:val="single"/>
        </w:rPr>
        <w:t xml:space="preserve"> </w:t>
      </w:r>
      <w:r w:rsidRPr="00355308">
        <w:rPr>
          <w:color w:val="000000" w:themeColor="text1"/>
          <w:u w:val="single"/>
        </w:rPr>
        <w:t>of the status of resources and set forth the structure of the doctrine that would include safety and security aspects.</w:t>
      </w:r>
      <w:r w:rsidRPr="00355308">
        <w:rPr>
          <w:color w:val="000000" w:themeColor="text1"/>
          <w:sz w:val="10"/>
        </w:rPr>
        <w:t>”82 It seems Russia is pining for its prior role of crafting space law with the United States. This also suggests that if Russia had the same capabilities as the United States, its policy would likely be comparable.83</w:t>
      </w:r>
    </w:p>
    <w:p w14:paraId="4D4E1B7A" w14:textId="77777777" w:rsidR="00142275" w:rsidRPr="00355308" w:rsidRDefault="00142275" w:rsidP="00142275">
      <w:pPr>
        <w:pStyle w:val="Heading4"/>
        <w:rPr>
          <w:rFonts w:cs="Calibri"/>
          <w:color w:val="000000" w:themeColor="text1"/>
        </w:rPr>
      </w:pPr>
      <w:r w:rsidRPr="00355308">
        <w:rPr>
          <w:rFonts w:cs="Calibri"/>
          <w:color w:val="000000" w:themeColor="text1"/>
        </w:rPr>
        <w:t>US asteroid mining pushes Russia to do the same despite it violating international law- increases the likelihood for tensions to escalate.</w:t>
      </w:r>
    </w:p>
    <w:p w14:paraId="4881023E" w14:textId="77777777" w:rsidR="00142275" w:rsidRPr="00355308" w:rsidRDefault="00142275" w:rsidP="00142275">
      <w:pPr>
        <w:rPr>
          <w:color w:val="000000" w:themeColor="text1"/>
        </w:rPr>
      </w:pPr>
      <w:r w:rsidRPr="00355308">
        <w:rPr>
          <w:rStyle w:val="Style13ptBold"/>
          <w:color w:val="000000" w:themeColor="text1"/>
        </w:rPr>
        <w:t xml:space="preserve">Mallick and Rajagopalan 19 </w:t>
      </w:r>
      <w:r w:rsidRPr="00355308">
        <w:rPr>
          <w:color w:val="000000" w:themeColor="text1"/>
        </w:rPr>
        <w:t>[Senjuti Mallick and Rajeswari Pillai Rajagopalan, If space is ‘the province of mankind’, who owns its resources?, 1-24-2019,ORF,https://www.orfonline.org/research/if-space-is-the-province-of-mankind-who-owns-its-resources-47561/, 12-16-2021 amrita]</w:t>
      </w:r>
    </w:p>
    <w:p w14:paraId="183FE615" w14:textId="77777777" w:rsidR="00142275" w:rsidRPr="00355308" w:rsidRDefault="00142275" w:rsidP="00142275">
      <w:pPr>
        <w:rPr>
          <w:color w:val="000000" w:themeColor="text1"/>
          <w:sz w:val="14"/>
        </w:rPr>
      </w:pPr>
      <w:r w:rsidRPr="00355308">
        <w:rPr>
          <w:color w:val="000000" w:themeColor="text1"/>
          <w:sz w:val="14"/>
        </w:rPr>
        <w:t>Meanwhile</w:t>
      </w:r>
      <w:r w:rsidRPr="00355308">
        <w:rPr>
          <w:color w:val="000000" w:themeColor="text1"/>
          <w:u w:val="single"/>
        </w:rPr>
        <w:t xml:space="preserve">, </w:t>
      </w:r>
      <w:r w:rsidRPr="00355308">
        <w:rPr>
          <w:b/>
          <w:bCs/>
          <w:color w:val="000000" w:themeColor="text1"/>
          <w:highlight w:val="green"/>
          <w:u w:val="single"/>
        </w:rPr>
        <w:t>a few other countries</w:t>
      </w:r>
      <w:r w:rsidRPr="00355308">
        <w:rPr>
          <w:color w:val="000000" w:themeColor="text1"/>
          <w:u w:val="single"/>
        </w:rPr>
        <w:t>—</w:t>
      </w:r>
      <w:r w:rsidRPr="00355308">
        <w:rPr>
          <w:b/>
          <w:bCs/>
          <w:color w:val="000000" w:themeColor="text1"/>
          <w:highlight w:val="green"/>
          <w:u w:val="single"/>
        </w:rPr>
        <w:t>which have been critical of the US and</w:t>
      </w:r>
      <w:r w:rsidRPr="00355308">
        <w:rPr>
          <w:color w:val="000000" w:themeColor="text1"/>
          <w:highlight w:val="green"/>
          <w:u w:val="single"/>
        </w:rPr>
        <w:t xml:space="preserve"> </w:t>
      </w:r>
      <w:r w:rsidRPr="00355308">
        <w:rPr>
          <w:color w:val="000000" w:themeColor="text1"/>
          <w:u w:val="single"/>
        </w:rPr>
        <w:t xml:space="preserve">Luxembourg, </w:t>
      </w:r>
      <w:r w:rsidRPr="00355308">
        <w:rPr>
          <w:b/>
          <w:bCs/>
          <w:color w:val="000000" w:themeColor="text1"/>
          <w:highlight w:val="green"/>
          <w:u w:val="single"/>
        </w:rPr>
        <w:t>at the forefront of</w:t>
      </w:r>
      <w:r w:rsidRPr="00355308">
        <w:rPr>
          <w:color w:val="000000" w:themeColor="text1"/>
          <w:u w:val="single"/>
        </w:rPr>
        <w:t xml:space="preserve"> the </w:t>
      </w:r>
      <w:r w:rsidRPr="00355308">
        <w:rPr>
          <w:b/>
          <w:bCs/>
          <w:color w:val="000000" w:themeColor="text1"/>
          <w:highlight w:val="green"/>
          <w:u w:val="single"/>
        </w:rPr>
        <w:t>space mining</w:t>
      </w:r>
      <w:r w:rsidRPr="00355308">
        <w:rPr>
          <w:color w:val="000000" w:themeColor="text1"/>
          <w:highlight w:val="green"/>
          <w:u w:val="single"/>
        </w:rPr>
        <w:t xml:space="preserve"> </w:t>
      </w:r>
      <w:r w:rsidRPr="00355308">
        <w:rPr>
          <w:color w:val="000000" w:themeColor="text1"/>
          <w:u w:val="single"/>
        </w:rPr>
        <w:t>efforts—</w:t>
      </w:r>
      <w:r w:rsidRPr="00355308">
        <w:rPr>
          <w:b/>
          <w:bCs/>
          <w:color w:val="000000" w:themeColor="text1"/>
          <w:highlight w:val="green"/>
          <w:u w:val="single"/>
        </w:rPr>
        <w:t>have</w:t>
      </w:r>
      <w:r w:rsidRPr="00355308">
        <w:rPr>
          <w:color w:val="000000" w:themeColor="text1"/>
          <w:u w:val="single"/>
        </w:rPr>
        <w:t xml:space="preserve"> also </w:t>
      </w:r>
      <w:r w:rsidRPr="00355308">
        <w:rPr>
          <w:b/>
          <w:bCs/>
          <w:color w:val="000000" w:themeColor="text1"/>
          <w:highlight w:val="green"/>
          <w:u w:val="single"/>
        </w:rPr>
        <w:t>decided to join</w:t>
      </w:r>
      <w:r w:rsidRPr="00355308">
        <w:rPr>
          <w:color w:val="000000" w:themeColor="text1"/>
          <w:highlight w:val="green"/>
          <w:u w:val="single"/>
        </w:rPr>
        <w:t xml:space="preserve"> </w:t>
      </w:r>
      <w:r w:rsidRPr="00355308">
        <w:rPr>
          <w:color w:val="000000" w:themeColor="text1"/>
          <w:u w:val="single"/>
        </w:rPr>
        <w:t xml:space="preserve">the field. </w:t>
      </w:r>
      <w:r w:rsidRPr="00355308">
        <w:rPr>
          <w:b/>
          <w:bCs/>
          <w:color w:val="000000" w:themeColor="text1"/>
          <w:u w:val="single"/>
        </w:rPr>
        <w:t>The increasingly competitive and contested nature</w:t>
      </w:r>
      <w:r w:rsidRPr="00355308">
        <w:rPr>
          <w:color w:val="000000" w:themeColor="text1"/>
          <w:u w:val="single"/>
        </w:rPr>
        <w:t xml:space="preserve"> of outer space activities is spurring major spacefaring nations to </w:t>
      </w:r>
      <w:r w:rsidRPr="00355308">
        <w:rPr>
          <w:b/>
          <w:bCs/>
          <w:color w:val="000000" w:themeColor="text1"/>
          <w:highlight w:val="green"/>
          <w:u w:val="single"/>
        </w:rPr>
        <w:t xml:space="preserve">push the boundaries </w:t>
      </w:r>
      <w:r w:rsidRPr="00355308">
        <w:rPr>
          <w:b/>
          <w:bCs/>
          <w:color w:val="000000" w:themeColor="text1"/>
          <w:highlight w:val="green"/>
          <w:u w:val="single"/>
        </w:rPr>
        <w:lastRenderedPageBreak/>
        <w:t>in</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space exploration</w:t>
      </w:r>
      <w:r w:rsidRPr="00355308">
        <w:rPr>
          <w:color w:val="000000" w:themeColor="text1"/>
          <w:u w:val="single"/>
        </w:rPr>
        <w:t xml:space="preserve">. </w:t>
      </w:r>
      <w:r w:rsidRPr="00355308">
        <w:rPr>
          <w:b/>
          <w:bCs/>
          <w:color w:val="000000" w:themeColor="text1"/>
          <w:highlight w:val="green"/>
          <w:u w:val="single"/>
        </w:rPr>
        <w:t>Asteroid mining</w:t>
      </w:r>
      <w:r w:rsidRPr="00355308">
        <w:rPr>
          <w:color w:val="000000" w:themeColor="text1"/>
          <w:highlight w:val="green"/>
          <w:u w:val="single"/>
        </w:rPr>
        <w:t xml:space="preserve"> </w:t>
      </w:r>
      <w:r w:rsidRPr="00355308">
        <w:rPr>
          <w:color w:val="000000" w:themeColor="text1"/>
          <w:u w:val="single"/>
        </w:rPr>
        <w:t xml:space="preserve">could possibly become the next big thing and </w:t>
      </w:r>
      <w:r w:rsidRPr="00355308">
        <w:rPr>
          <w:b/>
          <w:bCs/>
          <w:color w:val="000000" w:themeColor="text1"/>
          <w:highlight w:val="green"/>
          <w:u w:val="single"/>
        </w:rPr>
        <w:t>is</w:t>
      </w:r>
      <w:r w:rsidRPr="00355308">
        <w:rPr>
          <w:color w:val="000000" w:themeColor="text1"/>
          <w:u w:val="single"/>
        </w:rPr>
        <w:t xml:space="preserve"> already </w:t>
      </w:r>
      <w:r w:rsidRPr="00355308">
        <w:rPr>
          <w:b/>
          <w:bCs/>
          <w:color w:val="000000" w:themeColor="text1"/>
          <w:highlight w:val="green"/>
          <w:u w:val="single"/>
        </w:rPr>
        <w:t>seeing a race</w:t>
      </w:r>
      <w:r w:rsidRPr="00355308">
        <w:rPr>
          <w:color w:val="000000" w:themeColor="text1"/>
          <w:highlight w:val="green"/>
          <w:u w:val="single"/>
        </w:rPr>
        <w:t xml:space="preserve"> </w:t>
      </w:r>
      <w:r w:rsidRPr="00355308">
        <w:rPr>
          <w:color w:val="000000" w:themeColor="text1"/>
          <w:u w:val="single"/>
        </w:rPr>
        <w:t>among the space powers.</w:t>
      </w:r>
      <w:r w:rsidRPr="00355308">
        <w:rPr>
          <w:color w:val="000000" w:themeColor="text1"/>
          <w:sz w:val="14"/>
        </w:rPr>
        <w:t xml:space="preserve"> The US and Luxembourg are at the forefront in space resource extraction in terms of the policy frameworks and funding.[xxxvi] </w:t>
      </w:r>
      <w:r w:rsidRPr="00355308">
        <w:rPr>
          <w:b/>
          <w:bCs/>
          <w:color w:val="000000" w:themeColor="text1"/>
          <w:u w:val="single"/>
        </w:rPr>
        <w:t>Even as the US has clarified that the</w:t>
      </w:r>
      <w:r w:rsidRPr="00355308">
        <w:rPr>
          <w:color w:val="000000" w:themeColor="text1"/>
          <w:u w:val="single"/>
        </w:rPr>
        <w:t xml:space="preserve"> US Space </w:t>
      </w:r>
      <w:r w:rsidRPr="00355308">
        <w:rPr>
          <w:b/>
          <w:bCs/>
          <w:color w:val="000000" w:themeColor="text1"/>
          <w:u w:val="single"/>
        </w:rPr>
        <w:t>Act</w:t>
      </w:r>
      <w:r w:rsidRPr="00355308">
        <w:rPr>
          <w:color w:val="000000" w:themeColor="text1"/>
          <w:u w:val="single"/>
        </w:rPr>
        <w:t xml:space="preserve"> 2015 </w:t>
      </w:r>
      <w:r w:rsidRPr="00355308">
        <w:rPr>
          <w:b/>
          <w:bCs/>
          <w:color w:val="000000" w:themeColor="text1"/>
          <w:u w:val="single"/>
        </w:rPr>
        <w:t>is</w:t>
      </w:r>
      <w:r w:rsidRPr="00355308">
        <w:rPr>
          <w:color w:val="000000" w:themeColor="text1"/>
          <w:u w:val="single"/>
        </w:rPr>
        <w:t xml:space="preserve"> being </w:t>
      </w:r>
      <w:r w:rsidRPr="00355308">
        <w:rPr>
          <w:b/>
          <w:bCs/>
          <w:color w:val="000000" w:themeColor="text1"/>
          <w:u w:val="single"/>
        </w:rPr>
        <w:t>misunderstood</w:t>
      </w:r>
      <w:r w:rsidRPr="00355308">
        <w:rPr>
          <w:color w:val="000000" w:themeColor="text1"/>
          <w:u w:val="single"/>
        </w:rPr>
        <w:t xml:space="preserve"> and that there is no change in the US policy towards national appropriation of space, </w:t>
      </w:r>
      <w:r w:rsidRPr="00355308">
        <w:rPr>
          <w:b/>
          <w:bCs/>
          <w:color w:val="000000" w:themeColor="text1"/>
          <w:highlight w:val="green"/>
          <w:u w:val="single"/>
        </w:rPr>
        <w:t>the reality</w:t>
      </w:r>
      <w:r w:rsidRPr="00355308">
        <w:rPr>
          <w:color w:val="000000" w:themeColor="text1"/>
          <w:highlight w:val="green"/>
          <w:u w:val="single"/>
        </w:rPr>
        <w:t xml:space="preserve"> </w:t>
      </w:r>
      <w:r w:rsidRPr="00355308">
        <w:rPr>
          <w:color w:val="000000" w:themeColor="text1"/>
          <w:u w:val="single"/>
        </w:rPr>
        <w:t xml:space="preserve">is that it has already </w:t>
      </w:r>
      <w:r w:rsidRPr="00355308">
        <w:rPr>
          <w:b/>
          <w:bCs/>
          <w:color w:val="000000" w:themeColor="text1"/>
          <w:highlight w:val="green"/>
          <w:u w:val="single"/>
        </w:rPr>
        <w:t>spurred a</w:t>
      </w:r>
      <w:r w:rsidRPr="00355308">
        <w:rPr>
          <w:color w:val="000000" w:themeColor="text1"/>
          <w:highlight w:val="green"/>
          <w:u w:val="single"/>
        </w:rPr>
        <w:t xml:space="preserve"> </w:t>
      </w:r>
      <w:r w:rsidRPr="00355308">
        <w:rPr>
          <w:color w:val="000000" w:themeColor="text1"/>
          <w:u w:val="single"/>
        </w:rPr>
        <w:t xml:space="preserve">major </w:t>
      </w:r>
      <w:r w:rsidRPr="00355308">
        <w:rPr>
          <w:b/>
          <w:bCs/>
          <w:color w:val="000000" w:themeColor="text1"/>
          <w:highlight w:val="green"/>
          <w:u w:val="single"/>
        </w:rPr>
        <w:t>debate</w:t>
      </w:r>
      <w:r w:rsidRPr="00355308">
        <w:rPr>
          <w:color w:val="000000" w:themeColor="text1"/>
          <w:u w:val="single"/>
        </w:rPr>
        <w:t>.[</w:t>
      </w:r>
      <w:r w:rsidRPr="00355308">
        <w:rPr>
          <w:color w:val="000000" w:themeColor="text1"/>
          <w:sz w:val="14"/>
        </w:rPr>
        <w:t xml:space="preserv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w:t>
      </w:r>
      <w:r w:rsidRPr="00355308">
        <w:rPr>
          <w:b/>
          <w:bCs/>
          <w:color w:val="000000" w:themeColor="text1"/>
          <w:highlight w:val="green"/>
          <w:u w:val="single"/>
        </w:rPr>
        <w:t>Russia,</w:t>
      </w:r>
      <w:r w:rsidRPr="00355308">
        <w:rPr>
          <w:color w:val="000000" w:themeColor="text1"/>
          <w:u w:val="single"/>
        </w:rPr>
        <w:t xml:space="preserve"> for its part, </w:t>
      </w:r>
      <w:r w:rsidRPr="00355308">
        <w:rPr>
          <w:b/>
          <w:bCs/>
          <w:color w:val="000000" w:themeColor="text1"/>
          <w:highlight w:val="green"/>
          <w:u w:val="single"/>
        </w:rPr>
        <w:t>is</w:t>
      </w:r>
      <w:r w:rsidRPr="00355308">
        <w:rPr>
          <w:color w:val="000000" w:themeColor="text1"/>
          <w:u w:val="single"/>
        </w:rPr>
        <w:t xml:space="preserve"> also </w:t>
      </w:r>
      <w:r w:rsidRPr="00355308">
        <w:rPr>
          <w:b/>
          <w:bCs/>
          <w:color w:val="000000" w:themeColor="text1"/>
          <w:highlight w:val="green"/>
          <w:u w:val="single"/>
        </w:rPr>
        <w:t>responding to the space-mining developments</w:t>
      </w:r>
      <w:r w:rsidRPr="00355308">
        <w:rPr>
          <w:color w:val="000000" w:themeColor="text1"/>
          <w:highlight w:val="green"/>
          <w:u w:val="single"/>
        </w:rPr>
        <w:t xml:space="preserve"> </w:t>
      </w:r>
      <w:r w:rsidRPr="00355308">
        <w:rPr>
          <w:color w:val="000000" w:themeColor="text1"/>
          <w:u w:val="single"/>
        </w:rPr>
        <w:t>of the last decade.</w:t>
      </w:r>
      <w:r w:rsidRPr="00355308">
        <w:rPr>
          <w:color w:val="000000" w:themeColor="text1"/>
          <w:sz w:val="14"/>
        </w:rPr>
        <w:t xml:space="preserve"> For one, it plans to have a permanent lunar base somewhere between 2015 and 2020 for possible extraction of Helium.[xlii] </w:t>
      </w:r>
      <w:r w:rsidRPr="00355308">
        <w:rPr>
          <w:b/>
          <w:bCs/>
          <w:color w:val="000000" w:themeColor="text1"/>
          <w:u w:val="single"/>
        </w:rPr>
        <w:t>Even as</w:t>
      </w:r>
      <w:r w:rsidRPr="00355308">
        <w:rPr>
          <w:color w:val="000000" w:themeColor="text1"/>
          <w:u w:val="single"/>
        </w:rPr>
        <w:t xml:space="preserve"> Russia’s </w:t>
      </w:r>
      <w:r w:rsidRPr="00355308">
        <w:rPr>
          <w:b/>
          <w:bCs/>
          <w:color w:val="000000" w:themeColor="text1"/>
          <w:u w:val="single"/>
        </w:rPr>
        <w:t>official position</w:t>
      </w:r>
      <w:r w:rsidRPr="00355308">
        <w:rPr>
          <w:color w:val="000000" w:themeColor="text1"/>
          <w:u w:val="single"/>
        </w:rPr>
        <w:t xml:space="preserve"> on asteroid mining </w:t>
      </w:r>
      <w:r w:rsidRPr="00355308">
        <w:rPr>
          <w:b/>
          <w:bCs/>
          <w:color w:val="000000" w:themeColor="text1"/>
          <w:u w:val="single"/>
        </w:rPr>
        <w:t>is that it is forbidden</w:t>
      </w:r>
      <w:r w:rsidRPr="00355308">
        <w:rPr>
          <w:color w:val="000000" w:themeColor="text1"/>
          <w:u w:val="single"/>
        </w:rPr>
        <w:t xml:space="preserve"> under the 1967 OST—which states that space is the “province of mankind”—the Russian </w:t>
      </w:r>
      <w:r w:rsidRPr="00355308">
        <w:rPr>
          <w:b/>
          <w:bCs/>
          <w:color w:val="000000" w:themeColor="text1"/>
          <w:highlight w:val="green"/>
          <w:u w:val="single"/>
        </w:rPr>
        <w:t>industry players</w:t>
      </w:r>
      <w:r w:rsidRPr="00355308">
        <w:rPr>
          <w:color w:val="000000" w:themeColor="text1"/>
          <w:highlight w:val="green"/>
          <w:u w:val="single"/>
        </w:rPr>
        <w:t xml:space="preserve"> </w:t>
      </w:r>
      <w:r w:rsidRPr="00355308">
        <w:rPr>
          <w:color w:val="000000" w:themeColor="text1"/>
          <w:u w:val="single"/>
        </w:rPr>
        <w:t xml:space="preserve">are of the view that they </w:t>
      </w:r>
      <w:r w:rsidRPr="00355308">
        <w:rPr>
          <w:b/>
          <w:bCs/>
          <w:color w:val="000000" w:themeColor="text1"/>
          <w:highlight w:val="green"/>
          <w:u w:val="single"/>
        </w:rPr>
        <w:t>must follow the</w:t>
      </w:r>
      <w:r w:rsidRPr="00355308">
        <w:rPr>
          <w:color w:val="000000" w:themeColor="text1"/>
          <w:highlight w:val="green"/>
          <w:u w:val="single"/>
        </w:rPr>
        <w:t xml:space="preserve"> </w:t>
      </w:r>
      <w:r w:rsidRPr="00355308">
        <w:rPr>
          <w:color w:val="000000" w:themeColor="text1"/>
          <w:u w:val="single"/>
        </w:rPr>
        <w:t xml:space="preserve">lead taken by the </w:t>
      </w:r>
      <w:r w:rsidRPr="00355308">
        <w:rPr>
          <w:b/>
          <w:bCs/>
          <w:color w:val="000000" w:themeColor="text1"/>
          <w:highlight w:val="green"/>
          <w:u w:val="single"/>
        </w:rPr>
        <w:t>US</w:t>
      </w:r>
      <w:r w:rsidRPr="00355308">
        <w:rPr>
          <w:color w:val="000000" w:themeColor="text1"/>
          <w:sz w:val="14"/>
        </w:rPr>
        <w:t xml:space="preserve"> and Luxembourg.[xliii] In early 2018, the director of the Scientific-Educational Center for Innovative Mining Technologies of the Moscow-based National University of Science and Technology MISIS (NUST MISIS), Pavel Ananyev, </w:t>
      </w:r>
      <w:r w:rsidRPr="00355308">
        <w:rPr>
          <w:color w:val="000000" w:themeColor="text1"/>
          <w:u w:val="single"/>
        </w:rPr>
        <w:t>spoke about the Russian ambitions and proposed activities including space drilling rigs, water extraction on the Moon and 3D printers at space stations.</w:t>
      </w:r>
      <w:r w:rsidRPr="00355308">
        <w:rPr>
          <w:color w:val="000000" w:themeColor="text1"/>
          <w:sz w:val="14"/>
        </w:rPr>
        <w:t xml:space="preserve">[xliv] </w:t>
      </w:r>
      <w:r w:rsidRPr="00355308">
        <w:rPr>
          <w:b/>
          <w:bCs/>
          <w:color w:val="000000" w:themeColor="text1"/>
          <w:highlight w:val="green"/>
          <w:u w:val="single"/>
        </w:rPr>
        <w:t>Russia’s private space companies</w:t>
      </w:r>
      <w:r w:rsidRPr="00355308">
        <w:rPr>
          <w:color w:val="000000" w:themeColor="text1"/>
          <w:highlight w:val="green"/>
          <w:u w:val="single"/>
        </w:rPr>
        <w:t xml:space="preserve"> </w:t>
      </w:r>
      <w:r w:rsidRPr="00355308">
        <w:rPr>
          <w:color w:val="000000" w:themeColor="text1"/>
          <w:u w:val="single"/>
        </w:rPr>
        <w:t xml:space="preserve">including Dauria Aerospace, one of the first Russian private space companies, also </w:t>
      </w:r>
      <w:r w:rsidRPr="00355308">
        <w:rPr>
          <w:b/>
          <w:bCs/>
          <w:color w:val="000000" w:themeColor="text1"/>
          <w:highlight w:val="green"/>
          <w:u w:val="single"/>
        </w:rPr>
        <w:t>hold the opinion that they must go forward</w:t>
      </w:r>
      <w:r w:rsidRPr="00355308">
        <w:rPr>
          <w:color w:val="000000" w:themeColor="text1"/>
          <w:highlight w:val="green"/>
          <w:u w:val="single"/>
        </w:rPr>
        <w:t xml:space="preserve"> </w:t>
      </w:r>
      <w:r w:rsidRPr="00355308">
        <w:rPr>
          <w:color w:val="000000" w:themeColor="text1"/>
          <w:u w:val="single"/>
        </w:rPr>
        <w:t>in the same direction and call for a larger space to private sector to engage in extracting space resources.[</w:t>
      </w:r>
      <w:r w:rsidRPr="00355308">
        <w:rPr>
          <w:color w:val="000000" w:themeColor="text1"/>
          <w:sz w:val="14"/>
        </w:rPr>
        <w:t xml:space="preserve">xlv] </w:t>
      </w:r>
      <w:r w:rsidRPr="00355308">
        <w:rPr>
          <w:b/>
          <w:bCs/>
          <w:color w:val="000000" w:themeColor="text1"/>
          <w:highlight w:val="green"/>
          <w:u w:val="single"/>
        </w:rPr>
        <w:t>Moscow may not have</w:t>
      </w:r>
      <w:r w:rsidRPr="00355308">
        <w:rPr>
          <w:color w:val="000000" w:themeColor="text1"/>
          <w:highlight w:val="green"/>
          <w:u w:val="single"/>
        </w:rPr>
        <w:t xml:space="preserve"> </w:t>
      </w:r>
      <w:r w:rsidRPr="00355308">
        <w:rPr>
          <w:color w:val="000000" w:themeColor="text1"/>
          <w:u w:val="single"/>
        </w:rPr>
        <w:t xml:space="preserve">yet </w:t>
      </w:r>
      <w:r w:rsidRPr="00355308">
        <w:rPr>
          <w:b/>
          <w:bCs/>
          <w:color w:val="000000" w:themeColor="text1"/>
          <w:highlight w:val="green"/>
          <w:u w:val="single"/>
        </w:rPr>
        <w:t>actively pursued space mining</w:t>
      </w:r>
      <w:r w:rsidRPr="00355308">
        <w:rPr>
          <w:color w:val="000000" w:themeColor="text1"/>
          <w:highlight w:val="green"/>
          <w:u w:val="single"/>
        </w:rPr>
        <w:t xml:space="preserve"> </w:t>
      </w:r>
      <w:r w:rsidRPr="00355308">
        <w:rPr>
          <w:color w:val="000000" w:themeColor="text1"/>
          <w:u w:val="single"/>
        </w:rPr>
        <w:t xml:space="preserve">and resource extraction, </w:t>
      </w:r>
      <w:r w:rsidRPr="00355308">
        <w:rPr>
          <w:b/>
          <w:bCs/>
          <w:color w:val="000000" w:themeColor="text1"/>
          <w:highlight w:val="green"/>
          <w:u w:val="single"/>
        </w:rPr>
        <w:t>but it is likely to pick up pace</w:t>
      </w:r>
      <w:r w:rsidRPr="00355308">
        <w:rPr>
          <w:color w:val="000000" w:themeColor="text1"/>
          <w:highlight w:val="green"/>
          <w:u w:val="single"/>
        </w:rPr>
        <w:t xml:space="preserve"> </w:t>
      </w:r>
      <w:r w:rsidRPr="00355308">
        <w:rPr>
          <w:color w:val="000000" w:themeColor="text1"/>
          <w:u w:val="single"/>
        </w:rPr>
        <w:t>in the coming years alongside global efforts.</w:t>
      </w:r>
      <w:r w:rsidRPr="00355308">
        <w:rPr>
          <w:color w:val="000000" w:themeColor="text1"/>
          <w:sz w:val="14"/>
        </w:rPr>
        <w:t xml:space="preserve"> Moscow clearly has a capacity gap in terms of funding because its earlier plans to have a permanent base in the Moon by 2015 is yet to happen.</w:t>
      </w:r>
    </w:p>
    <w:p w14:paraId="666A7A22" w14:textId="77777777" w:rsidR="00142275" w:rsidRPr="00355308" w:rsidRDefault="00142275" w:rsidP="00142275">
      <w:pPr>
        <w:rPr>
          <w:color w:val="000000" w:themeColor="text1"/>
        </w:rPr>
      </w:pPr>
    </w:p>
    <w:p w14:paraId="1DDC67A2" w14:textId="77777777" w:rsidR="00142275" w:rsidRPr="00355308" w:rsidRDefault="00142275" w:rsidP="00142275">
      <w:pPr>
        <w:pStyle w:val="Heading4"/>
        <w:rPr>
          <w:rFonts w:cs="Calibri"/>
          <w:color w:val="000000" w:themeColor="text1"/>
        </w:rPr>
      </w:pPr>
      <w:r w:rsidRPr="00355308">
        <w:rPr>
          <w:rFonts w:cs="Calibri"/>
          <w:color w:val="000000" w:themeColor="text1"/>
        </w:rPr>
        <w:t>Rocky relations with Russia on space issues cause China-Russian alliances—a recommitment is needed.</w:t>
      </w:r>
    </w:p>
    <w:p w14:paraId="2B80804E" w14:textId="77777777" w:rsidR="00142275" w:rsidRPr="00355308" w:rsidRDefault="00142275" w:rsidP="00142275">
      <w:pPr>
        <w:rPr>
          <w:color w:val="000000" w:themeColor="text1"/>
        </w:rPr>
      </w:pPr>
      <w:r w:rsidRPr="00355308">
        <w:rPr>
          <w:rStyle w:val="Style13ptBold"/>
          <w:color w:val="000000" w:themeColor="text1"/>
        </w:rPr>
        <w:t xml:space="preserve">Taichman 21 </w:t>
      </w:r>
      <w:r w:rsidRPr="00355308">
        <w:rPr>
          <w:color w:val="000000" w:themeColor="text1"/>
        </w:rPr>
        <w:t>[Elya Taichman is currently obtaining his J.D. at Temple University Beasley School of Law where he is a Beasley Scholar, a Law and Public Policy Scholar, and a Staff Editor on the Temple Law Review. Elya Taichman is the former Legislative Director for Congresswoman Michelle Lujan Grisham (current Governor of New Mexico). Elya advised the Congresswoman on foreign policy, national security, space, and economic issues., 2021, The Artemis Accords: Employing Space Diplomacy to De-Escalate a National Security Threat and Promote Space Commercialization,https://digitalcommons.wcl.american.edu/cgi/viewcontent.cgi?article=1131&amp;context=nslb, 12-15-2021 amrita]</w:t>
      </w:r>
    </w:p>
    <w:p w14:paraId="7BC6EAA0" w14:textId="77777777" w:rsidR="00142275" w:rsidRPr="00C87D2D" w:rsidRDefault="00142275" w:rsidP="00142275">
      <w:pPr>
        <w:rPr>
          <w:color w:val="000000" w:themeColor="text1"/>
          <w:sz w:val="14"/>
        </w:rPr>
      </w:pPr>
      <w:r w:rsidRPr="00355308">
        <w:rPr>
          <w:color w:val="000000" w:themeColor="text1"/>
          <w:sz w:val="14"/>
        </w:rPr>
        <w:t xml:space="preserve">The </w:t>
      </w:r>
      <w:r w:rsidRPr="00355308">
        <w:rPr>
          <w:color w:val="000000" w:themeColor="text1"/>
          <w:u w:val="single"/>
        </w:rPr>
        <w:t xml:space="preserve">Artemis </w:t>
      </w:r>
      <w:r w:rsidRPr="00355308">
        <w:rPr>
          <w:b/>
          <w:bCs/>
          <w:color w:val="000000" w:themeColor="text1"/>
          <w:highlight w:val="green"/>
          <w:u w:val="single"/>
        </w:rPr>
        <w:t>Accords are a culmination of American space policy to enable commercialization</w:t>
      </w:r>
      <w:r w:rsidRPr="00355308">
        <w:rPr>
          <w:color w:val="000000" w:themeColor="text1"/>
          <w:highlight w:val="green"/>
          <w:u w:val="single"/>
        </w:rPr>
        <w:t xml:space="preserve"> </w:t>
      </w:r>
      <w:r w:rsidRPr="00355308">
        <w:rPr>
          <w:color w:val="000000" w:themeColor="text1"/>
          <w:u w:val="single"/>
        </w:rPr>
        <w:t>of outer space.</w:t>
      </w:r>
      <w:r w:rsidRPr="00355308">
        <w:rPr>
          <w:color w:val="000000" w:themeColor="text1"/>
          <w:sz w:val="14"/>
        </w:rPr>
        <w:t xml:space="preserve"> However, they pose a variety of problems. To start, any future agreements under </w:t>
      </w:r>
      <w:r w:rsidRPr="00355308">
        <w:rPr>
          <w:color w:val="000000" w:themeColor="text1"/>
          <w:u w:val="single"/>
        </w:rPr>
        <w:t xml:space="preserve">the accords </w:t>
      </w:r>
      <w:r w:rsidRPr="00355308">
        <w:rPr>
          <w:b/>
          <w:bCs/>
          <w:color w:val="000000" w:themeColor="text1"/>
          <w:highlight w:val="green"/>
          <w:u w:val="single"/>
        </w:rPr>
        <w:t>may violate</w:t>
      </w:r>
      <w:r w:rsidRPr="00355308">
        <w:rPr>
          <w:color w:val="000000" w:themeColor="text1"/>
          <w:highlight w:val="green"/>
          <w:u w:val="single"/>
        </w:rPr>
        <w:t xml:space="preserve"> </w:t>
      </w:r>
      <w:r w:rsidRPr="00355308">
        <w:rPr>
          <w:color w:val="000000" w:themeColor="text1"/>
          <w:u w:val="single"/>
        </w:rPr>
        <w:t xml:space="preserve">international law – both </w:t>
      </w:r>
      <w:r w:rsidRPr="00355308">
        <w:rPr>
          <w:b/>
          <w:bCs/>
          <w:color w:val="000000" w:themeColor="text1"/>
          <w:highlight w:val="green"/>
          <w:u w:val="single"/>
        </w:rPr>
        <w:t>the OST</w:t>
      </w:r>
      <w:r w:rsidRPr="00355308">
        <w:rPr>
          <w:color w:val="000000" w:themeColor="text1"/>
          <w:highlight w:val="green"/>
          <w:u w:val="single"/>
        </w:rPr>
        <w:t xml:space="preserve"> </w:t>
      </w:r>
      <w:r w:rsidRPr="00355308">
        <w:rPr>
          <w:color w:val="000000" w:themeColor="text1"/>
          <w:u w:val="single"/>
        </w:rPr>
        <w:t>and the VCLT</w:t>
      </w:r>
      <w:r w:rsidRPr="00355308">
        <w:rPr>
          <w:color w:val="000000" w:themeColor="text1"/>
          <w:sz w:val="14"/>
        </w:rPr>
        <w:t xml:space="preserve">. While the Trump Administration appears willing to ignore this issue, </w:t>
      </w:r>
      <w:r w:rsidRPr="00355308">
        <w:rPr>
          <w:color w:val="000000" w:themeColor="text1"/>
          <w:u w:val="single"/>
        </w:rPr>
        <w:t xml:space="preserve">violating international law </w:t>
      </w:r>
      <w:r w:rsidRPr="00355308">
        <w:rPr>
          <w:b/>
          <w:bCs/>
          <w:color w:val="000000" w:themeColor="text1"/>
          <w:highlight w:val="green"/>
          <w:u w:val="single"/>
        </w:rPr>
        <w:t>is a dangerous precedent and should be avoided</w:t>
      </w:r>
      <w:r w:rsidRPr="00355308">
        <w:rPr>
          <w:color w:val="000000" w:themeColor="text1"/>
          <w:sz w:val="14"/>
        </w:rPr>
        <w:t xml:space="preserve">.118 Further, </w:t>
      </w:r>
      <w:r w:rsidRPr="00355308">
        <w:rPr>
          <w:color w:val="000000" w:themeColor="text1"/>
          <w:u w:val="single"/>
        </w:rPr>
        <w:t xml:space="preserve">the dual nature of all space technology means that </w:t>
      </w:r>
      <w:r w:rsidRPr="00355308">
        <w:rPr>
          <w:b/>
          <w:bCs/>
          <w:color w:val="000000" w:themeColor="text1"/>
          <w:highlight w:val="green"/>
          <w:u w:val="single"/>
        </w:rPr>
        <w:t>any commercial activity in space</w:t>
      </w:r>
      <w:r w:rsidRPr="00355308">
        <w:rPr>
          <w:color w:val="000000" w:themeColor="text1"/>
          <w:highlight w:val="green"/>
          <w:u w:val="single"/>
        </w:rPr>
        <w:t xml:space="preserve"> </w:t>
      </w:r>
      <w:r w:rsidRPr="00355308">
        <w:rPr>
          <w:color w:val="000000" w:themeColor="text1"/>
          <w:u w:val="single"/>
        </w:rPr>
        <w:t xml:space="preserve">that the Artemis Accords enable </w:t>
      </w:r>
      <w:r w:rsidRPr="00355308">
        <w:rPr>
          <w:b/>
          <w:bCs/>
          <w:color w:val="000000" w:themeColor="text1"/>
          <w:highlight w:val="green"/>
          <w:u w:val="single"/>
        </w:rPr>
        <w:t>could</w:t>
      </w:r>
      <w:r w:rsidRPr="00355308">
        <w:rPr>
          <w:color w:val="000000" w:themeColor="text1"/>
          <w:u w:val="single"/>
        </w:rPr>
        <w:t xml:space="preserve"> readily </w:t>
      </w:r>
      <w:r w:rsidRPr="00355308">
        <w:rPr>
          <w:b/>
          <w:bCs/>
          <w:color w:val="000000" w:themeColor="text1"/>
          <w:highlight w:val="green"/>
          <w:u w:val="single"/>
        </w:rPr>
        <w:t>be converted for belligerent purposes</w:t>
      </w:r>
      <w:r w:rsidRPr="00355308">
        <w:rPr>
          <w:color w:val="000000" w:themeColor="text1"/>
          <w:sz w:val="14"/>
        </w:rPr>
        <w:t xml:space="preserve">.119 This would both violate international law and threaten national security. Despite these inherent dangers, </w:t>
      </w:r>
      <w:r w:rsidRPr="00355308">
        <w:rPr>
          <w:color w:val="000000" w:themeColor="text1"/>
          <w:u w:val="single"/>
        </w:rPr>
        <w:t xml:space="preserve">the </w:t>
      </w:r>
      <w:r w:rsidRPr="00355308">
        <w:rPr>
          <w:b/>
          <w:bCs/>
          <w:color w:val="000000" w:themeColor="text1"/>
          <w:highlight w:val="green"/>
          <w:u w:val="single"/>
        </w:rPr>
        <w:t>Trump</w:t>
      </w:r>
      <w:r w:rsidRPr="00355308">
        <w:rPr>
          <w:color w:val="000000" w:themeColor="text1"/>
          <w:u w:val="single"/>
        </w:rPr>
        <w:t xml:space="preserve"> Administration has </w:t>
      </w:r>
      <w:r w:rsidRPr="00355308">
        <w:rPr>
          <w:b/>
          <w:bCs/>
          <w:color w:val="000000" w:themeColor="text1"/>
          <w:highlight w:val="green"/>
          <w:u w:val="single"/>
        </w:rPr>
        <w:t>maintained a bellicose rhetoric</w:t>
      </w:r>
      <w:r w:rsidRPr="00355308">
        <w:rPr>
          <w:color w:val="000000" w:themeColor="text1"/>
          <w:u w:val="single"/>
        </w:rPr>
        <w:t xml:space="preserve"> on its space policy</w:t>
      </w:r>
      <w:r w:rsidRPr="00355308">
        <w:rPr>
          <w:color w:val="000000" w:themeColor="text1"/>
          <w:sz w:val="14"/>
        </w:rPr>
        <w:t xml:space="preserve">.120 Although American technology and investments surpass those of Russia and China, </w:t>
      </w:r>
      <w:r w:rsidRPr="00355308">
        <w:rPr>
          <w:color w:val="000000" w:themeColor="text1"/>
          <w:u w:val="single"/>
        </w:rPr>
        <w:t xml:space="preserve">such rhetoric serves </w:t>
      </w:r>
      <w:r w:rsidRPr="00355308">
        <w:rPr>
          <w:b/>
          <w:bCs/>
          <w:color w:val="000000" w:themeColor="text1"/>
          <w:highlight w:val="green"/>
          <w:u w:val="single"/>
        </w:rPr>
        <w:t>to inflame</w:t>
      </w:r>
      <w:r w:rsidRPr="00355308">
        <w:rPr>
          <w:color w:val="000000" w:themeColor="text1"/>
          <w:highlight w:val="green"/>
          <w:u w:val="single"/>
        </w:rPr>
        <w:t xml:space="preserve"> </w:t>
      </w:r>
      <w:r w:rsidRPr="00355308">
        <w:rPr>
          <w:color w:val="000000" w:themeColor="text1"/>
          <w:u w:val="single"/>
        </w:rPr>
        <w:t xml:space="preserve">already </w:t>
      </w:r>
      <w:r w:rsidRPr="00355308">
        <w:rPr>
          <w:b/>
          <w:bCs/>
          <w:color w:val="000000" w:themeColor="text1"/>
          <w:highlight w:val="green"/>
          <w:u w:val="single"/>
        </w:rPr>
        <w:t>tense relations.</w:t>
      </w:r>
      <w:r w:rsidRPr="00355308">
        <w:rPr>
          <w:color w:val="000000" w:themeColor="text1"/>
          <w:highlight w:val="green"/>
          <w:u w:val="single"/>
        </w:rPr>
        <w:t xml:space="preserve"> </w:t>
      </w:r>
      <w:r w:rsidRPr="00355308">
        <w:rPr>
          <w:b/>
          <w:bCs/>
          <w:color w:val="000000" w:themeColor="text1"/>
          <w:highlight w:val="green"/>
          <w:u w:val="single"/>
        </w:rPr>
        <w:t>Russia and China are</w:t>
      </w:r>
      <w:r w:rsidRPr="00355308">
        <w:rPr>
          <w:color w:val="000000" w:themeColor="text1"/>
          <w:highlight w:val="green"/>
          <w:u w:val="single"/>
        </w:rPr>
        <w:t xml:space="preserve"> </w:t>
      </w:r>
      <w:r w:rsidRPr="00355308">
        <w:rPr>
          <w:color w:val="000000" w:themeColor="text1"/>
          <w:u w:val="single"/>
        </w:rPr>
        <w:t xml:space="preserve">each </w:t>
      </w:r>
      <w:r w:rsidRPr="00355308">
        <w:rPr>
          <w:b/>
          <w:bCs/>
          <w:color w:val="000000" w:themeColor="text1"/>
          <w:highlight w:val="green"/>
          <w:u w:val="single"/>
        </w:rPr>
        <w:t>pursuing</w:t>
      </w:r>
      <w:r w:rsidRPr="00355308">
        <w:rPr>
          <w:color w:val="000000" w:themeColor="text1"/>
          <w:u w:val="single"/>
        </w:rPr>
        <w:t xml:space="preserve"> their own space </w:t>
      </w:r>
      <w:r w:rsidRPr="00355308">
        <w:rPr>
          <w:b/>
          <w:bCs/>
          <w:color w:val="000000" w:themeColor="text1"/>
          <w:highlight w:val="green"/>
          <w:u w:val="single"/>
        </w:rPr>
        <w:t>programs which threaten national security</w:t>
      </w:r>
      <w:r w:rsidRPr="00355308">
        <w:rPr>
          <w:color w:val="000000" w:themeColor="text1"/>
          <w:u w:val="single"/>
        </w:rPr>
        <w:t xml:space="preserve"> interests</w:t>
      </w:r>
      <w:r w:rsidRPr="00355308">
        <w:rPr>
          <w:color w:val="000000" w:themeColor="text1"/>
          <w:sz w:val="14"/>
        </w:rPr>
        <w:t xml:space="preserve">, but the United States has engaged neither in Artemis Accords diplomacy.121 A. Violations of International Law? </w:t>
      </w:r>
      <w:r w:rsidRPr="00355308">
        <w:rPr>
          <w:b/>
          <w:bCs/>
          <w:color w:val="000000" w:themeColor="text1"/>
          <w:highlight w:val="green"/>
          <w:u w:val="single"/>
        </w:rPr>
        <w:t>At best</w:t>
      </w:r>
      <w:r w:rsidRPr="00355308">
        <w:rPr>
          <w:color w:val="000000" w:themeColor="text1"/>
          <w:u w:val="single"/>
        </w:rPr>
        <w:t xml:space="preserve">, future Artemis Accords agreements </w:t>
      </w:r>
      <w:r w:rsidRPr="00355308">
        <w:rPr>
          <w:b/>
          <w:bCs/>
          <w:color w:val="000000" w:themeColor="text1"/>
          <w:highlight w:val="green"/>
          <w:u w:val="single"/>
        </w:rPr>
        <w:t xml:space="preserve">exist in a </w:t>
      </w:r>
      <w:r w:rsidRPr="00355308">
        <w:rPr>
          <w:b/>
          <w:bCs/>
          <w:color w:val="000000" w:themeColor="text1"/>
          <w:highlight w:val="green"/>
          <w:u w:val="single"/>
        </w:rPr>
        <w:lastRenderedPageBreak/>
        <w:t>gray area</w:t>
      </w:r>
      <w:r w:rsidRPr="00355308">
        <w:rPr>
          <w:color w:val="000000" w:themeColor="text1"/>
          <w:highlight w:val="green"/>
          <w:u w:val="single"/>
        </w:rPr>
        <w:t xml:space="preserve"> </w:t>
      </w:r>
      <w:r w:rsidRPr="00355308">
        <w:rPr>
          <w:color w:val="000000" w:themeColor="text1"/>
          <w:u w:val="single"/>
        </w:rPr>
        <w:t>of international law. After all, the Moon Treaty failed to update and clarify the gaps in the OST on space exploration and resource exploitation by non-state actors</w:t>
      </w:r>
      <w:r w:rsidRPr="00355308">
        <w:rPr>
          <w:color w:val="000000" w:themeColor="text1"/>
          <w:sz w:val="14"/>
        </w:rPr>
        <w:t xml:space="preserve">. The Space Act and the Artemis Accords together represent American state practice and opinio juris as to the meaning of the OST. At worst, the Trump Administration would be blatantly and knowingly violating international law, in particular the ban on national appropriation. Certainly, </w:t>
      </w:r>
      <w:r w:rsidRPr="00355308">
        <w:rPr>
          <w:color w:val="000000" w:themeColor="text1"/>
          <w:u w:val="single"/>
        </w:rPr>
        <w:t xml:space="preserve">the Artemis Accords </w:t>
      </w:r>
      <w:r w:rsidRPr="00355308">
        <w:rPr>
          <w:b/>
          <w:bCs/>
          <w:color w:val="000000" w:themeColor="text1"/>
          <w:highlight w:val="green"/>
          <w:u w:val="single"/>
        </w:rPr>
        <w:t>signal a willingness to push i</w:t>
      </w:r>
      <w:r w:rsidRPr="00355308">
        <w:rPr>
          <w:color w:val="000000" w:themeColor="text1"/>
          <w:u w:val="single"/>
        </w:rPr>
        <w:t xml:space="preserve">nternational </w:t>
      </w:r>
      <w:r w:rsidRPr="00355308">
        <w:rPr>
          <w:b/>
          <w:bCs/>
          <w:color w:val="000000" w:themeColor="text1"/>
          <w:highlight w:val="green"/>
          <w:u w:val="single"/>
        </w:rPr>
        <w:t>law to the limit</w:t>
      </w:r>
      <w:r w:rsidRPr="00355308">
        <w:rPr>
          <w:color w:val="000000" w:themeColor="text1"/>
          <w:u w:val="single"/>
        </w:rPr>
        <w:t>, if not to step over the line. In addition to potentially violating the OST</w:t>
      </w:r>
      <w:r w:rsidRPr="00355308">
        <w:rPr>
          <w:color w:val="000000" w:themeColor="text1"/>
          <w:sz w:val="14"/>
        </w:rPr>
        <w: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w:t>
      </w:r>
      <w:r w:rsidRPr="00355308">
        <w:rPr>
          <w:color w:val="000000" w:themeColor="text1"/>
          <w:u w:val="single"/>
        </w:rPr>
        <w:t xml:space="preserve">, the United States appears ready to create bilateral, inter-se agreements every time it signs an Artemis Accords agreement. </w:t>
      </w:r>
      <w:r w:rsidRPr="00355308">
        <w:rPr>
          <w:b/>
          <w:bCs/>
          <w:color w:val="000000" w:themeColor="text1"/>
          <w:highlight w:val="green"/>
          <w:u w:val="single"/>
        </w:rPr>
        <w:t>Because Article II</w:t>
      </w:r>
      <w:r w:rsidRPr="00355308">
        <w:rPr>
          <w:color w:val="000000" w:themeColor="text1"/>
          <w:highlight w:val="green"/>
          <w:u w:val="single"/>
        </w:rPr>
        <w:t xml:space="preserve"> </w:t>
      </w:r>
      <w:r w:rsidRPr="00355308">
        <w:rPr>
          <w:color w:val="000000" w:themeColor="text1"/>
          <w:u w:val="single"/>
        </w:rPr>
        <w:t xml:space="preserve">of the OST clearly </w:t>
      </w:r>
      <w:r w:rsidRPr="00355308">
        <w:rPr>
          <w:b/>
          <w:bCs/>
          <w:color w:val="000000" w:themeColor="text1"/>
          <w:highlight w:val="green"/>
          <w:u w:val="single"/>
        </w:rPr>
        <w:t>bans national appropriation, licensing non-state actors</w:t>
      </w:r>
      <w:r w:rsidRPr="00355308">
        <w:rPr>
          <w:color w:val="000000" w:themeColor="text1"/>
          <w:u w:val="single"/>
        </w:rPr>
        <w:t xml:space="preserve"> to create mining colonies on the Moon in safety zones </w:t>
      </w:r>
      <w:r w:rsidRPr="00355308">
        <w:rPr>
          <w:b/>
          <w:bCs/>
          <w:color w:val="000000" w:themeColor="text1"/>
          <w:highlight w:val="green"/>
          <w:u w:val="single"/>
        </w:rPr>
        <w:t>verges on appropriation</w:t>
      </w:r>
      <w:r w:rsidRPr="00355308">
        <w:rPr>
          <w:color w:val="000000" w:themeColor="text1"/>
          <w:u w:val="single"/>
        </w:rPr>
        <w:t>, especially when coupled with Article VI’s responsibility clause based on national activity.</w:t>
      </w:r>
      <w:r w:rsidRPr="00355308">
        <w:rPr>
          <w:color w:val="000000" w:themeColor="text1"/>
          <w:sz w:val="14"/>
        </w:rPr>
        <w:t xml:space="preserve">125 Overall, the Administration advances on very uneven legal footing, which is further </w:t>
      </w:r>
      <w:r w:rsidRPr="00355308">
        <w:rPr>
          <w:b/>
          <w:bCs/>
          <w:color w:val="000000" w:themeColor="text1"/>
          <w:highlight w:val="green"/>
          <w:u w:val="single"/>
        </w:rPr>
        <w:t>compounded by</w:t>
      </w:r>
      <w:r w:rsidRPr="00355308">
        <w:rPr>
          <w:color w:val="000000" w:themeColor="text1"/>
          <w:u w:val="single"/>
        </w:rPr>
        <w:t xml:space="preserve"> the fact that </w:t>
      </w:r>
      <w:r w:rsidRPr="00355308">
        <w:rPr>
          <w:b/>
          <w:bCs/>
          <w:color w:val="000000" w:themeColor="text1"/>
          <w:highlight w:val="green"/>
          <w:u w:val="single"/>
        </w:rPr>
        <w:t>space tech</w:t>
      </w:r>
      <w:r w:rsidRPr="00355308">
        <w:rPr>
          <w:color w:val="000000" w:themeColor="text1"/>
          <w:u w:val="single"/>
        </w:rPr>
        <w:t xml:space="preserve">nologies </w:t>
      </w:r>
      <w:r w:rsidRPr="00355308">
        <w:rPr>
          <w:b/>
          <w:bCs/>
          <w:color w:val="000000" w:themeColor="text1"/>
          <w:highlight w:val="green"/>
          <w:u w:val="single"/>
        </w:rPr>
        <w:t>are</w:t>
      </w:r>
      <w:r w:rsidRPr="00355308">
        <w:rPr>
          <w:color w:val="000000" w:themeColor="text1"/>
          <w:u w:val="single"/>
        </w:rPr>
        <w:t xml:space="preserve"> inherently </w:t>
      </w:r>
      <w:r w:rsidRPr="00355308">
        <w:rPr>
          <w:b/>
          <w:bCs/>
          <w:color w:val="000000" w:themeColor="text1"/>
          <w:highlight w:val="green"/>
          <w:u w:val="single"/>
        </w:rPr>
        <w:t>dual purpose</w:t>
      </w:r>
      <w:r w:rsidRPr="00355308">
        <w:rPr>
          <w:color w:val="000000" w:themeColor="text1"/>
          <w:u w:val="single"/>
        </w:rPr>
        <w:t>.</w:t>
      </w:r>
      <w:r w:rsidRPr="00355308">
        <w:rPr>
          <w:color w:val="000000" w:themeColor="text1"/>
          <w:sz w:val="14"/>
        </w:rPr>
        <w:t xml:space="preserve"> B. Dual Purpose Any technology – from rocketry, to satellites, to mining equipment – introduced into space is inherently dual purpose. </w:t>
      </w:r>
      <w:r w:rsidRPr="00355308">
        <w:rPr>
          <w:color w:val="000000" w:themeColor="text1"/>
          <w:u w:val="single"/>
        </w:rPr>
        <w:t>That is, it may readily be converted to military uses</w:t>
      </w:r>
      <w:r w:rsidRPr="00355308">
        <w:rPr>
          <w:color w:val="000000" w:themeColor="text1"/>
          <w:sz w:val="14"/>
        </w:rPr>
        <w:t xml:space="preserve">. The OST makes clear that nuclear weapons are prohibited in space. It also completely demilitarizes the Moon, under Article IV.126 </w:t>
      </w:r>
      <w:r w:rsidRPr="00355308">
        <w:rPr>
          <w:color w:val="000000" w:themeColor="text1"/>
          <w:u w:val="single"/>
        </w:rPr>
        <w:t xml:space="preserve">However, military </w:t>
      </w:r>
      <w:r w:rsidRPr="00355308">
        <w:rPr>
          <w:b/>
          <w:bCs/>
          <w:color w:val="000000" w:themeColor="text1"/>
          <w:u w:val="single"/>
        </w:rPr>
        <w:t>personal may</w:t>
      </w:r>
      <w:r w:rsidRPr="00355308">
        <w:rPr>
          <w:color w:val="000000" w:themeColor="text1"/>
          <w:u w:val="single"/>
        </w:rPr>
        <w:t xml:space="preserve"> </w:t>
      </w:r>
      <w:r w:rsidRPr="00355308">
        <w:rPr>
          <w:b/>
          <w:bCs/>
          <w:color w:val="000000" w:themeColor="text1"/>
          <w:u w:val="single"/>
        </w:rPr>
        <w:t>participate in</w:t>
      </w:r>
      <w:r w:rsidRPr="00355308">
        <w:rPr>
          <w:color w:val="000000" w:themeColor="text1"/>
          <w:u w:val="single"/>
        </w:rPr>
        <w:t xml:space="preserve"> scientific research or other peaceful purposes – i.e., </w:t>
      </w:r>
      <w:r w:rsidRPr="00355308">
        <w:rPr>
          <w:b/>
          <w:bCs/>
          <w:color w:val="000000" w:themeColor="text1"/>
          <w:u w:val="single"/>
        </w:rPr>
        <w:t>commercial ones</w:t>
      </w:r>
      <w:r w:rsidRPr="00355308">
        <w:rPr>
          <w:color w:val="000000" w:themeColor="text1"/>
          <w:sz w:val="14"/>
        </w:rPr>
        <w:t xml:space="preserve">.127 Hence, from a national security standpoint it would be legal for other rival nations, namely Russia and China, to create lunar bases or asteroid mines. But </w:t>
      </w:r>
      <w:r w:rsidRPr="00355308">
        <w:rPr>
          <w:b/>
          <w:bCs/>
          <w:color w:val="000000" w:themeColor="text1"/>
          <w:highlight w:val="green"/>
          <w:u w:val="single"/>
        </w:rPr>
        <w:t>should conflict arise, such tech</w:t>
      </w:r>
      <w:r w:rsidRPr="00355308">
        <w:rPr>
          <w:color w:val="000000" w:themeColor="text1"/>
          <w:u w:val="single"/>
        </w:rPr>
        <w:t xml:space="preserve">nology and infrastructure could readily </w:t>
      </w:r>
      <w:r w:rsidRPr="00355308">
        <w:rPr>
          <w:b/>
          <w:bCs/>
          <w:color w:val="000000" w:themeColor="text1"/>
          <w:highlight w:val="green"/>
          <w:u w:val="single"/>
        </w:rPr>
        <w:t>be turned hostile</w:t>
      </w:r>
      <w:r w:rsidRPr="00355308">
        <w:rPr>
          <w:color w:val="000000" w:themeColor="text1"/>
          <w:highlight w:val="green"/>
          <w:u w:val="single"/>
        </w:rPr>
        <w:t xml:space="preserve"> </w:t>
      </w:r>
      <w:r w:rsidRPr="00355308">
        <w:rPr>
          <w:color w:val="000000" w:themeColor="text1"/>
          <w:u w:val="single"/>
        </w:rPr>
        <w:t xml:space="preserve">and harnessed against American infrastructure in space. </w:t>
      </w:r>
      <w:r w:rsidRPr="00355308">
        <w:rPr>
          <w:b/>
          <w:bCs/>
          <w:color w:val="000000" w:themeColor="text1"/>
          <w:highlight w:val="green"/>
          <w:u w:val="single"/>
        </w:rPr>
        <w:t>This is troubling because for</w:t>
      </w:r>
      <w:r w:rsidRPr="00355308">
        <w:rPr>
          <w:color w:val="000000" w:themeColor="text1"/>
          <w:highlight w:val="green"/>
          <w:u w:val="single"/>
        </w:rPr>
        <w:t xml:space="preserve"> </w:t>
      </w:r>
      <w:r w:rsidRPr="00355308">
        <w:rPr>
          <w:color w:val="000000" w:themeColor="text1"/>
          <w:u w:val="single"/>
        </w:rPr>
        <w:t xml:space="preserve">a country like </w:t>
      </w:r>
      <w:r w:rsidRPr="00355308">
        <w:rPr>
          <w:b/>
          <w:bCs/>
          <w:color w:val="000000" w:themeColor="text1"/>
          <w:highlight w:val="green"/>
          <w:u w:val="single"/>
        </w:rPr>
        <w:t>China there is no</w:t>
      </w:r>
      <w:r w:rsidRPr="00355308">
        <w:rPr>
          <w:color w:val="000000" w:themeColor="text1"/>
          <w:u w:val="single"/>
        </w:rPr>
        <w:t xml:space="preserve"> obvious </w:t>
      </w:r>
      <w:r w:rsidRPr="00355308">
        <w:rPr>
          <w:b/>
          <w:bCs/>
          <w:color w:val="000000" w:themeColor="text1"/>
          <w:highlight w:val="green"/>
          <w:u w:val="single"/>
        </w:rPr>
        <w:t>distinction between public and private</w:t>
      </w:r>
      <w:r w:rsidRPr="00355308">
        <w:rPr>
          <w:color w:val="000000" w:themeColor="text1"/>
          <w:highlight w:val="green"/>
          <w:u w:val="single"/>
        </w:rPr>
        <w:t xml:space="preserve"> </w:t>
      </w:r>
      <w:r w:rsidRPr="00355308">
        <w:rPr>
          <w:color w:val="000000" w:themeColor="text1"/>
          <w:u w:val="single"/>
        </w:rPr>
        <w:t>industry</w:t>
      </w:r>
      <w:r w:rsidRPr="00355308">
        <w:rPr>
          <w:color w:val="000000" w:themeColor="text1"/>
          <w:sz w:val="14"/>
        </w:rPr>
        <w:t xml:space="preserve">.128 And from China’s perspective, NASA is still teaming up with SpaceX in public-private partnerships and the DoD has many of similar agreements as well. In fact, in its 2020 Defense Space Strategy, the DoD proclaimed its eagerness to “[l]everage commercial technological advancements and acquisition processes.”129 </w:t>
      </w:r>
      <w:r w:rsidRPr="00355308">
        <w:rPr>
          <w:color w:val="000000" w:themeColor="text1"/>
          <w:u w:val="single"/>
        </w:rPr>
        <w:t>An incident with Russia highlights the dangers of dual-purpose space technologies.</w:t>
      </w:r>
      <w:r w:rsidRPr="00355308">
        <w:rPr>
          <w:color w:val="000000" w:themeColor="text1"/>
          <w:sz w:val="14"/>
        </w:rPr>
        <w:t xml:space="preserve"> On November 26, 2019, Russia launched what appeared to be a single satellite.130 Eleven days later the single satellite “birthed” a second.131 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w:t>
      </w:r>
      <w:r w:rsidRPr="00355308">
        <w:rPr>
          <w:color w:val="000000" w:themeColor="text1"/>
          <w:u w:val="single"/>
        </w:rPr>
        <w:t xml:space="preserve">Although Russia claimed that the satellites are peaceful, it proved that even a so-called peaceful satellite could be secretly armed with military capabilities. </w:t>
      </w:r>
      <w:r w:rsidRPr="00355308">
        <w:rPr>
          <w:color w:val="000000" w:themeColor="text1"/>
          <w:sz w:val="14"/>
        </w:rPr>
        <w:t xml:space="preserve">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r w:rsidRPr="00355308">
        <w:rPr>
          <w:color w:val="000000" w:themeColor="text1"/>
          <w:u w:val="single"/>
        </w:rPr>
        <w:t>The Trump Administration has provided mixed signals to rivals about American intentions in outer space</w:t>
      </w:r>
      <w:r w:rsidRPr="00355308">
        <w:rPr>
          <w:color w:val="000000" w:themeColor="text1"/>
          <w:sz w:val="14"/>
        </w:rPr>
        <w:t xml:space="preserve">. In 2017, Vice President Mike Pence declared that “America must be as dominant in the heavens as it is on Earth.”135 Citing the fear that Sputnik instilled in Americans, Pence later warned that Russia and China were racing to pass the United States in space technology, especially with respect to the military.136 </w:t>
      </w:r>
      <w:r w:rsidRPr="00355308">
        <w:rPr>
          <w:color w:val="000000" w:themeColor="text1"/>
          <w:u w:val="single"/>
        </w:rPr>
        <w:t>In its 2020 Defense Space Strategy, the DoD pronounced, “China and Russia present the greatest strategic threat due to their development, testing, and deployment of counterspace capabilities and their associated military doctrine for employment in conflict extending to space</w:t>
      </w:r>
      <w:r w:rsidRPr="00355308">
        <w:rPr>
          <w:color w:val="000000" w:themeColor="text1"/>
          <w:sz w:val="14"/>
        </w:rPr>
        <w:t xml:space="preserve">.”137 More modestly, however, Stephen Kitay, Deputy Assistant Secretary of Defense for Space Policy, made clear that the United States is still superior in space capabilities; however, the gap is rapidly diminishing.138 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Starlink,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w:t>
      </w:r>
      <w:r w:rsidRPr="00355308">
        <w:rPr>
          <w:color w:val="000000" w:themeColor="text1"/>
          <w:sz w:val="14"/>
        </w:rPr>
        <w:lastRenderedPageBreak/>
        <w:t xml:space="preserve">outer space? D. Engagement with Russia and China? i. Russia </w:t>
      </w:r>
      <w:r w:rsidRPr="00355308">
        <w:rPr>
          <w:b/>
          <w:bCs/>
          <w:color w:val="000000" w:themeColor="text1"/>
          <w:highlight w:val="green"/>
          <w:u w:val="single"/>
        </w:rPr>
        <w:t>Russia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Roscosmos,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Kejian,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9240878" w14:textId="77777777" w:rsidR="00142275" w:rsidRPr="00355308" w:rsidRDefault="00142275" w:rsidP="00142275">
      <w:pPr>
        <w:pStyle w:val="Heading4"/>
        <w:rPr>
          <w:rFonts w:cs="Calibri"/>
          <w:color w:val="000000" w:themeColor="text1"/>
        </w:rPr>
      </w:pPr>
      <w:r w:rsidRPr="00355308">
        <w:rPr>
          <w:rFonts w:cs="Calibri"/>
          <w:color w:val="000000" w:themeColor="text1"/>
        </w:rPr>
        <w:t>A strong Sino-Russian alliance sets the stage for the replacement of the ILO and a new hegemonic era.</w:t>
      </w:r>
    </w:p>
    <w:p w14:paraId="16659F51" w14:textId="77777777" w:rsidR="00142275" w:rsidRPr="00355308" w:rsidRDefault="00142275" w:rsidP="00142275">
      <w:pPr>
        <w:rPr>
          <w:color w:val="000000" w:themeColor="text1"/>
        </w:rPr>
      </w:pPr>
      <w:r w:rsidRPr="00355308">
        <w:rPr>
          <w:rStyle w:val="Style13ptBold"/>
          <w:color w:val="000000" w:themeColor="text1"/>
        </w:rPr>
        <w:t xml:space="preserve">Kevin 3-25 </w:t>
      </w:r>
      <w:r w:rsidRPr="00355308">
        <w:rPr>
          <w:color w:val="000000" w:themeColor="text1"/>
        </w:rPr>
        <w:t>[Tony Kevin, Russia and China are sending Biden a message: don't judge us or try to change us. Those days are over, 3-25-2021,Conversation,https://theconversation.com/russia-and-china-are-sending-biden-a-message-dont-judge-us-or-try-to-change-us-those-days-are-over-157771, 12-15-2021 amrita]</w:t>
      </w:r>
    </w:p>
    <w:p w14:paraId="539D90FC" w14:textId="77777777" w:rsidR="00142275" w:rsidRPr="00355308" w:rsidRDefault="00142275" w:rsidP="00142275">
      <w:pPr>
        <w:rPr>
          <w:color w:val="000000" w:themeColor="text1"/>
          <w:sz w:val="14"/>
        </w:rPr>
      </w:pPr>
      <w:r w:rsidRPr="00355308">
        <w:rPr>
          <w:color w:val="000000" w:themeColor="text1"/>
          <w:u w:val="single"/>
        </w:rPr>
        <w:t>Putin’s message to the new US president</w:t>
      </w:r>
      <w:r w:rsidRPr="00355308">
        <w:rPr>
          <w:color w:val="000000" w:themeColor="text1"/>
          <w:sz w:val="14"/>
        </w:rPr>
        <w:t xml:space="preserve"> The tense test of strength began when Biden was asked about Putin in an interview with ABC News’ George Stephanopoulos and agreed he was “a killer” and didn’t have a soul. He also said Putin will “pay a price” for his actions. Putin then took the unusual step of going on the state broadcaster VGTRK with a prepared five-minute statement in response to Biden</w:t>
      </w:r>
      <w:r w:rsidRPr="00355308">
        <w:rPr>
          <w:b/>
          <w:bCs/>
          <w:color w:val="000000" w:themeColor="text1"/>
          <w:sz w:val="14"/>
          <w:highlight w:val="green"/>
        </w:rPr>
        <w:t xml:space="preserve">. </w:t>
      </w:r>
      <w:r w:rsidRPr="00355308">
        <w:rPr>
          <w:b/>
          <w:bCs/>
          <w:color w:val="000000" w:themeColor="text1"/>
          <w:highlight w:val="green"/>
          <w:u w:val="single"/>
        </w:rPr>
        <w:t>In an unusually pointed manner, Puti</w:t>
      </w:r>
      <w:r w:rsidRPr="00355308">
        <w:rPr>
          <w:color w:val="000000" w:themeColor="text1"/>
          <w:u w:val="single"/>
        </w:rPr>
        <w:t xml:space="preserve">n recalled the US history of genocide of its Indigenous people, the cruel experience of slavery, the continuing repression of Black Americans today and the unprovoked US nuclear bombing of Hiroshima and Nagasaki in the second world war. He </w:t>
      </w:r>
      <w:r w:rsidRPr="00355308">
        <w:rPr>
          <w:b/>
          <w:bCs/>
          <w:color w:val="000000" w:themeColor="text1"/>
          <w:highlight w:val="green"/>
          <w:u w:val="single"/>
        </w:rPr>
        <w:t xml:space="preserve">suggested states should not judge others </w:t>
      </w:r>
      <w:r w:rsidRPr="00355308">
        <w:rPr>
          <w:b/>
          <w:bCs/>
          <w:color w:val="000000" w:themeColor="text1"/>
          <w:u w:val="single"/>
        </w:rPr>
        <w:t>by their own standards:</w:t>
      </w:r>
      <w:r w:rsidRPr="00355308">
        <w:rPr>
          <w:color w:val="000000" w:themeColor="text1"/>
          <w:u w:val="single"/>
        </w:rPr>
        <w:t xml:space="preserve"> Whatever you say about others is what you are yourself</w:t>
      </w:r>
      <w:r w:rsidRPr="00355308">
        <w:rPr>
          <w:color w:val="000000" w:themeColor="text1"/>
          <w:sz w:val="14"/>
        </w:rPr>
        <w:t xml:space="preserve">. Some American journalists and observers have reacted to this as “trolling”. It was not. It was the preamble to Putin’s most important message in years to what he called the American “establishment, the ruling class”. He said the US leadership is determined to have relations with Russia, but only “on its own terms”. </w:t>
      </w:r>
      <w:r w:rsidRPr="00355308">
        <w:rPr>
          <w:color w:val="000000" w:themeColor="text1"/>
          <w:u w:val="single"/>
        </w:rPr>
        <w:t>Although they think that we are the same as they are, we are different people. We have a different genetic, cultural and moral code.</w:t>
      </w:r>
      <w:r w:rsidRPr="00355308">
        <w:rPr>
          <w:color w:val="000000" w:themeColor="text1"/>
          <w:sz w:val="14"/>
        </w:rPr>
        <w:t xml:space="preserve"> But we know how to defend our own interests. And we will work with them, but in those areas in which we ourselves are interested, and on those conditions that we consider beneficial for ourselves. And they will have to reckon with it. They will have to reckon with this, despite all attempts to stop our development. </w:t>
      </w:r>
      <w:r w:rsidRPr="00355308">
        <w:rPr>
          <w:color w:val="000000" w:themeColor="text1"/>
          <w:u w:val="single"/>
        </w:rPr>
        <w:t xml:space="preserve">Despite the sanctions, insults, they will have to reckon with this. </w:t>
      </w:r>
      <w:r w:rsidRPr="00355308">
        <w:rPr>
          <w:b/>
          <w:bCs/>
          <w:color w:val="000000" w:themeColor="text1"/>
          <w:highlight w:val="green"/>
          <w:u w:val="single"/>
        </w:rPr>
        <w:t>This is new</w:t>
      </w:r>
      <w:r w:rsidRPr="00355308">
        <w:rPr>
          <w:color w:val="000000" w:themeColor="text1"/>
          <w:highlight w:val="green"/>
          <w:u w:val="single"/>
        </w:rPr>
        <w:t xml:space="preserve"> </w:t>
      </w:r>
      <w:r w:rsidRPr="00355308">
        <w:rPr>
          <w:color w:val="000000" w:themeColor="text1"/>
          <w:u w:val="single"/>
        </w:rPr>
        <w:t xml:space="preserve">for Putin. He has </w:t>
      </w:r>
      <w:r w:rsidRPr="00355308">
        <w:rPr>
          <w:b/>
          <w:bCs/>
          <w:color w:val="000000" w:themeColor="text1"/>
          <w:u w:val="single"/>
        </w:rPr>
        <w:t>for years made the point</w:t>
      </w:r>
      <w:r w:rsidRPr="00355308">
        <w:rPr>
          <w:color w:val="000000" w:themeColor="text1"/>
          <w:u w:val="single"/>
        </w:rPr>
        <w:t xml:space="preserve">, always politely, </w:t>
      </w:r>
      <w:r w:rsidRPr="00355308">
        <w:rPr>
          <w:b/>
          <w:bCs/>
          <w:color w:val="000000" w:themeColor="text1"/>
          <w:highlight w:val="green"/>
          <w:u w:val="single"/>
        </w:rPr>
        <w:t xml:space="preserve">that Western powers need to deal with Russia </w:t>
      </w:r>
      <w:r w:rsidRPr="00355308">
        <w:rPr>
          <w:b/>
          <w:bCs/>
          <w:color w:val="000000" w:themeColor="text1"/>
          <w:u w:val="single"/>
        </w:rPr>
        <w:t xml:space="preserve">on a basis of </w:t>
      </w:r>
      <w:r w:rsidRPr="00355308">
        <w:rPr>
          <w:b/>
          <w:bCs/>
          <w:color w:val="000000" w:themeColor="text1"/>
          <w:highlight w:val="green"/>
          <w:u w:val="single"/>
        </w:rPr>
        <w:t xml:space="preserve">correct diplomatic protocols </w:t>
      </w:r>
      <w:r w:rsidRPr="00355308">
        <w:rPr>
          <w:b/>
          <w:bCs/>
          <w:color w:val="000000" w:themeColor="text1"/>
          <w:u w:val="single"/>
        </w:rPr>
        <w:t>and mutual respect</w:t>
      </w:r>
      <w:r w:rsidRPr="00355308">
        <w:rPr>
          <w:color w:val="000000" w:themeColor="text1"/>
          <w:u w:val="single"/>
        </w:rPr>
        <w:t xml:space="preserve"> for national sovereignty, if they want to ease tensions</w:t>
      </w:r>
      <w:r w:rsidRPr="00355308">
        <w:rPr>
          <w:color w:val="000000" w:themeColor="text1"/>
          <w:sz w:val="14"/>
        </w:rPr>
        <w:t xml:space="preserve">. But never before has he been as blunt as this, saying in effect: do not dare try to judge us or punish us for not meeting what you say are universal standards, because we are different from you. Those days are now over. </w:t>
      </w:r>
      <w:r w:rsidRPr="00355308">
        <w:rPr>
          <w:b/>
          <w:bCs/>
          <w:color w:val="000000" w:themeColor="text1"/>
          <w:highlight w:val="green"/>
          <w:u w:val="single"/>
        </w:rPr>
        <w:t>China pushing back against the US</w:t>
      </w:r>
      <w:r w:rsidRPr="00355308">
        <w:rPr>
          <w:color w:val="000000" w:themeColor="text1"/>
          <w:u w:val="single"/>
        </w:rPr>
        <w:t>, too Putin’s forceful statement is remarkably similar to the equally firm public statements made by senior Chinese diplomats</w:t>
      </w:r>
      <w:r w:rsidRPr="00355308">
        <w:rPr>
          <w:color w:val="000000" w:themeColor="text1"/>
          <w:sz w:val="14"/>
        </w:rPr>
        <w:t xml:space="preserve"> to US Secretary of State Antony Blinken in Alaska last week. Blinken opened the meeting by lambasting China’s increasing authoritarianism and aggressiveness at home and abroad - in Tibet, Xinjiang, Hong Kong and the South China Sea. </w:t>
      </w:r>
      <w:r w:rsidRPr="00355308">
        <w:rPr>
          <w:color w:val="000000" w:themeColor="text1"/>
          <w:u w:val="single"/>
        </w:rPr>
        <w:t xml:space="preserve">He </w:t>
      </w:r>
      <w:r w:rsidRPr="00355308">
        <w:rPr>
          <w:b/>
          <w:bCs/>
          <w:color w:val="000000" w:themeColor="text1"/>
          <w:highlight w:val="green"/>
          <w:u w:val="single"/>
        </w:rPr>
        <w:t>claimed</w:t>
      </w:r>
      <w:r w:rsidRPr="00355308">
        <w:rPr>
          <w:color w:val="000000" w:themeColor="text1"/>
          <w:highlight w:val="green"/>
          <w:u w:val="single"/>
        </w:rPr>
        <w:t xml:space="preserve"> </w:t>
      </w:r>
      <w:r w:rsidRPr="00355308">
        <w:rPr>
          <w:color w:val="000000" w:themeColor="text1"/>
          <w:u w:val="single"/>
        </w:rPr>
        <w:t xml:space="preserve">such </w:t>
      </w:r>
      <w:r w:rsidRPr="00355308">
        <w:rPr>
          <w:b/>
          <w:bCs/>
          <w:color w:val="000000" w:themeColor="text1"/>
          <w:highlight w:val="green"/>
          <w:u w:val="single"/>
        </w:rPr>
        <w:t>conduct was threatening “the rules-based order that maintains global stability</w:t>
      </w:r>
      <w:r w:rsidRPr="00355308">
        <w:rPr>
          <w:color w:val="000000" w:themeColor="text1"/>
          <w:u w:val="single"/>
        </w:rPr>
        <w:t xml:space="preserve">”. Yang Jiechi, Chinese Communist Party foreign affairs chief, responded by denouncing </w:t>
      </w:r>
      <w:r w:rsidRPr="00355308">
        <w:rPr>
          <w:color w:val="000000" w:themeColor="text1"/>
          <w:u w:val="single"/>
        </w:rPr>
        <w:lastRenderedPageBreak/>
        <w:t>American hypocrisy</w:t>
      </w:r>
      <w:r w:rsidRPr="00355308">
        <w:rPr>
          <w:color w:val="000000" w:themeColor="text1"/>
          <w:sz w:val="14"/>
        </w:rPr>
        <w:t xml:space="preserve">. He said The US does not have the qualification to say that it wants to speak to China from a position of strength. The US uses its military force and financial hegemony to carry out long-arm jurisdiction and suppress other countries. It abuses so-called notions of national security to obstruct normal trade exchanges, and to incite some countries to attack China. He said the US had no right to push its own version of democracy when it was dealing with so much discontent and human rights problems at home. </w:t>
      </w:r>
      <w:r w:rsidRPr="00355308">
        <w:rPr>
          <w:b/>
          <w:bCs/>
          <w:color w:val="000000" w:themeColor="text1"/>
          <w:highlight w:val="green"/>
          <w:u w:val="single"/>
        </w:rPr>
        <w:t>Russia and China drawing closer together</w:t>
      </w:r>
      <w:r w:rsidRPr="00355308">
        <w:rPr>
          <w:color w:val="000000" w:themeColor="text1"/>
          <w:sz w:val="14"/>
          <w:highlight w:val="green"/>
        </w:rPr>
        <w:t xml:space="preserve"> </w:t>
      </w:r>
      <w:r w:rsidRPr="00355308">
        <w:rPr>
          <w:color w:val="000000" w:themeColor="text1"/>
          <w:sz w:val="14"/>
        </w:rPr>
        <w:t xml:space="preserve">Putin’s statement was given added weight by two diplomatic actions: Russia’s recalling of its ambassador in the US, and Foreign Minister Sergey Lavrov’s meeting in China with his counterpart, Wang Yi. </w:t>
      </w:r>
      <w:r w:rsidRPr="00355308">
        <w:rPr>
          <w:color w:val="000000" w:themeColor="text1"/>
          <w:u w:val="single"/>
        </w:rPr>
        <w:t xml:space="preserve">Beijing and Moscow agreed at the summit to stand firm against Western sanctions </w:t>
      </w:r>
      <w:r w:rsidRPr="00355308">
        <w:rPr>
          <w:b/>
          <w:bCs/>
          <w:color w:val="000000" w:themeColor="text1"/>
          <w:highlight w:val="green"/>
          <w:u w:val="single"/>
        </w:rPr>
        <w:t>and boost ties between their countries to reduce</w:t>
      </w:r>
      <w:r w:rsidRPr="00355308">
        <w:rPr>
          <w:color w:val="000000" w:themeColor="text1"/>
          <w:highlight w:val="green"/>
          <w:u w:val="single"/>
        </w:rPr>
        <w:t xml:space="preserve"> </w:t>
      </w:r>
      <w:r w:rsidRPr="00355308">
        <w:rPr>
          <w:color w:val="000000" w:themeColor="text1"/>
          <w:u w:val="single"/>
        </w:rPr>
        <w:t xml:space="preserve">their </w:t>
      </w:r>
      <w:r w:rsidRPr="00355308">
        <w:rPr>
          <w:b/>
          <w:bCs/>
          <w:color w:val="000000" w:themeColor="text1"/>
          <w:highlight w:val="green"/>
          <w:u w:val="single"/>
        </w:rPr>
        <w:t>dependence on the US</w:t>
      </w:r>
      <w:r w:rsidRPr="00355308">
        <w:rPr>
          <w:color w:val="000000" w:themeColor="text1"/>
          <w:highlight w:val="green"/>
          <w:u w:val="single"/>
        </w:rPr>
        <w:t xml:space="preserve"> </w:t>
      </w:r>
      <w:r w:rsidRPr="00355308">
        <w:rPr>
          <w:color w:val="000000" w:themeColor="text1"/>
          <w:u w:val="single"/>
        </w:rPr>
        <w:t>dollar in international trade and settlements</w:t>
      </w:r>
      <w:r w:rsidRPr="00355308">
        <w:rPr>
          <w:color w:val="000000" w:themeColor="text1"/>
          <w:sz w:val="14"/>
        </w:rPr>
        <w:t xml:space="preserve">. Lavrov also said, We both believe the US has a destabilising role. It relies on Cold War military alliances and is trying to set up new alliances to undermine the world order. Though Biden’s undiplomatic comments about Putin may have been unscripted, the impact has nonetheless been profound. Together with the harsh tone of the US-China foreign ministers meeting in Alaska — also provoked by the US side — </w:t>
      </w:r>
      <w:r w:rsidRPr="00355308">
        <w:rPr>
          <w:b/>
          <w:bCs/>
          <w:color w:val="000000" w:themeColor="text1"/>
          <w:highlight w:val="green"/>
          <w:u w:val="single"/>
        </w:rPr>
        <w:t>it is</w:t>
      </w:r>
      <w:r w:rsidRPr="00355308">
        <w:rPr>
          <w:color w:val="000000" w:themeColor="text1"/>
          <w:u w:val="single"/>
        </w:rPr>
        <w:t xml:space="preserve"> clear there has been </w:t>
      </w:r>
      <w:r w:rsidRPr="00355308">
        <w:rPr>
          <w:b/>
          <w:bCs/>
          <w:color w:val="000000" w:themeColor="text1"/>
          <w:highlight w:val="green"/>
          <w:u w:val="single"/>
        </w:rPr>
        <w:t>a major change</w:t>
      </w:r>
      <w:r w:rsidRPr="00355308">
        <w:rPr>
          <w:color w:val="000000" w:themeColor="text1"/>
          <w:highlight w:val="green"/>
          <w:u w:val="single"/>
        </w:rPr>
        <w:t xml:space="preserve"> </w:t>
      </w:r>
      <w:r w:rsidRPr="00355308">
        <w:rPr>
          <w:color w:val="000000" w:themeColor="text1"/>
          <w:u w:val="single"/>
        </w:rPr>
        <w:t>in the atmosphere of US-China-Russia relations.</w:t>
      </w:r>
      <w:r w:rsidRPr="00355308">
        <w:rPr>
          <w:color w:val="000000" w:themeColor="text1"/>
          <w:sz w:val="14"/>
        </w:rPr>
        <w:t xml:space="preserve"> What will this mean in practice? </w:t>
      </w:r>
      <w:r w:rsidRPr="00355308">
        <w:rPr>
          <w:color w:val="000000" w:themeColor="text1"/>
          <w:u w:val="single"/>
        </w:rPr>
        <w:t>Both Russia and China are signalling they will only deal with the West where and when it suits them. Sanctions no longer worry them. The two powers are also showing they are increasingly comfortable working together as close partners, if not yet military allies.</w:t>
      </w:r>
      <w:r w:rsidRPr="00355308">
        <w:rPr>
          <w:color w:val="000000" w:themeColor="text1"/>
          <w:sz w:val="14"/>
        </w:rPr>
        <w:t xml:space="preserve"> They will step up their cooperation in areas where they have mutual interests and the development of alternatives to the Western-dominated trade and payments systems.</w:t>
      </w:r>
      <w:r w:rsidRPr="00355308">
        <w:rPr>
          <w:b/>
          <w:bCs/>
          <w:color w:val="000000" w:themeColor="text1"/>
          <w:highlight w:val="green"/>
          <w:u w:val="single"/>
        </w:rPr>
        <w:t>Countries</w:t>
      </w:r>
      <w:r w:rsidRPr="00355308">
        <w:rPr>
          <w:color w:val="000000" w:themeColor="text1"/>
          <w:u w:val="single"/>
        </w:rPr>
        <w:t xml:space="preserve"> in Asia and further afield </w:t>
      </w:r>
      <w:r w:rsidRPr="00355308">
        <w:rPr>
          <w:b/>
          <w:bCs/>
          <w:color w:val="000000" w:themeColor="text1"/>
          <w:highlight w:val="green"/>
          <w:u w:val="single"/>
        </w:rPr>
        <w:t>are closely watching</w:t>
      </w:r>
      <w:r w:rsidRPr="00355308">
        <w:rPr>
          <w:color w:val="000000" w:themeColor="text1"/>
          <w:highlight w:val="green"/>
          <w:u w:val="single"/>
        </w:rPr>
        <w:t xml:space="preserve"> </w:t>
      </w:r>
      <w:r w:rsidRPr="00355308">
        <w:rPr>
          <w:color w:val="000000" w:themeColor="text1"/>
          <w:u w:val="single"/>
        </w:rPr>
        <w:t xml:space="preserve">the development of </w:t>
      </w:r>
      <w:r w:rsidRPr="00355308">
        <w:rPr>
          <w:b/>
          <w:bCs/>
          <w:color w:val="000000" w:themeColor="text1"/>
          <w:highlight w:val="green"/>
          <w:u w:val="single"/>
        </w:rPr>
        <w:t>this alternative international order</w:t>
      </w:r>
      <w:r w:rsidRPr="00355308">
        <w:rPr>
          <w:color w:val="000000" w:themeColor="text1"/>
          <w:u w:val="single"/>
        </w:rPr>
        <w:t>,</w:t>
      </w:r>
      <w:r w:rsidRPr="00355308">
        <w:rPr>
          <w:color w:val="000000" w:themeColor="text1"/>
          <w:sz w:val="14"/>
        </w:rPr>
        <w:t xml:space="preserve"> led by Moscow and Beijing. And </w:t>
      </w:r>
      <w:r w:rsidRPr="00355308">
        <w:rPr>
          <w:color w:val="000000" w:themeColor="text1"/>
          <w:u w:val="single"/>
        </w:rPr>
        <w:t xml:space="preserve">they </w:t>
      </w:r>
      <w:r w:rsidRPr="00355308">
        <w:rPr>
          <w:b/>
          <w:bCs/>
          <w:color w:val="000000" w:themeColor="text1"/>
          <w:u w:val="single"/>
        </w:rPr>
        <w:t>can also recognise</w:t>
      </w:r>
      <w:r w:rsidRPr="00355308">
        <w:rPr>
          <w:color w:val="000000" w:themeColor="text1"/>
          <w:u w:val="single"/>
        </w:rPr>
        <w:t xml:space="preserve"> the </w:t>
      </w:r>
      <w:r w:rsidRPr="00355308">
        <w:rPr>
          <w:b/>
          <w:bCs/>
          <w:color w:val="000000" w:themeColor="text1"/>
          <w:u w:val="single"/>
        </w:rPr>
        <w:t>signs of increasing US econ</w:t>
      </w:r>
      <w:r w:rsidRPr="00355308">
        <w:rPr>
          <w:color w:val="000000" w:themeColor="text1"/>
          <w:u w:val="single"/>
        </w:rPr>
        <w:t xml:space="preserve">omic and political </w:t>
      </w:r>
      <w:r w:rsidRPr="00355308">
        <w:rPr>
          <w:b/>
          <w:bCs/>
          <w:color w:val="000000" w:themeColor="text1"/>
          <w:u w:val="single"/>
        </w:rPr>
        <w:t>decline</w:t>
      </w:r>
      <w:r w:rsidRPr="00355308">
        <w:rPr>
          <w:color w:val="000000" w:themeColor="text1"/>
          <w:sz w:val="14"/>
        </w:rPr>
        <w:t xml:space="preserve">. It is a new kind of Cold War, but not one based on ideology like the first incarnation. </w:t>
      </w:r>
      <w:r w:rsidRPr="00355308">
        <w:rPr>
          <w:color w:val="000000" w:themeColor="text1"/>
          <w:u w:val="single"/>
        </w:rPr>
        <w:t xml:space="preserve">It is </w:t>
      </w:r>
      <w:r w:rsidRPr="00355308">
        <w:rPr>
          <w:b/>
          <w:bCs/>
          <w:color w:val="000000" w:themeColor="text1"/>
          <w:highlight w:val="green"/>
          <w:u w:val="single"/>
        </w:rPr>
        <w:t>a war for international legitimacy</w:t>
      </w:r>
      <w:r w:rsidRPr="00355308">
        <w:rPr>
          <w:color w:val="000000" w:themeColor="text1"/>
          <w:u w:val="single"/>
        </w:rPr>
        <w:t xml:space="preserve">, a struggle for hearts and minds and money in the </w:t>
      </w:r>
      <w:r w:rsidRPr="00355308">
        <w:rPr>
          <w:b/>
          <w:bCs/>
          <w:color w:val="000000" w:themeColor="text1"/>
          <w:highlight w:val="green"/>
          <w:u w:val="single"/>
        </w:rPr>
        <w:t>very large part</w:t>
      </w:r>
      <w:r w:rsidRPr="00355308">
        <w:rPr>
          <w:color w:val="000000" w:themeColor="text1"/>
          <w:highlight w:val="green"/>
          <w:u w:val="single"/>
        </w:rPr>
        <w:t xml:space="preserve"> </w:t>
      </w:r>
      <w:r w:rsidRPr="00355308">
        <w:rPr>
          <w:color w:val="000000" w:themeColor="text1"/>
          <w:u w:val="single"/>
        </w:rPr>
        <w:t xml:space="preserve">of the world </w:t>
      </w:r>
      <w:r w:rsidRPr="00355308">
        <w:rPr>
          <w:b/>
          <w:bCs/>
          <w:color w:val="000000" w:themeColor="text1"/>
          <w:highlight w:val="green"/>
          <w:u w:val="single"/>
        </w:rPr>
        <w:t>not aligned to the US</w:t>
      </w:r>
      <w:r w:rsidRPr="00355308">
        <w:rPr>
          <w:color w:val="000000" w:themeColor="text1"/>
          <w:highlight w:val="green"/>
          <w:u w:val="single"/>
        </w:rPr>
        <w:t xml:space="preserve"> </w:t>
      </w:r>
      <w:r w:rsidRPr="00355308">
        <w:rPr>
          <w:color w:val="000000" w:themeColor="text1"/>
          <w:u w:val="single"/>
        </w:rPr>
        <w:t>or NATO</w:t>
      </w:r>
      <w:r w:rsidRPr="00355308">
        <w:rPr>
          <w:color w:val="000000" w:themeColor="text1"/>
          <w:sz w:val="14"/>
        </w:rPr>
        <w:t xml:space="preserve">. The US and its allies will continue to operate under their narrative, while Russia and China will push their competing narrative. This was made crystal clear over these past few dramatic days of major power diplomacy. </w:t>
      </w:r>
      <w:r w:rsidRPr="00355308">
        <w:rPr>
          <w:b/>
          <w:bCs/>
          <w:color w:val="000000" w:themeColor="text1"/>
          <w:highlight w:val="green"/>
          <w:u w:val="single"/>
        </w:rPr>
        <w:t>The global balance of power is shifting</w:t>
      </w:r>
      <w:r w:rsidRPr="00355308">
        <w:rPr>
          <w:color w:val="000000" w:themeColor="text1"/>
          <w:u w:val="single"/>
        </w:rPr>
        <w:t>, and for many nations, the smart money might be on Russia and China now.</w:t>
      </w:r>
    </w:p>
    <w:p w14:paraId="5ECFF3FA" w14:textId="77777777" w:rsidR="00142275" w:rsidRPr="00355308" w:rsidRDefault="00142275" w:rsidP="00142275">
      <w:pPr>
        <w:pStyle w:val="Heading4"/>
        <w:rPr>
          <w:rFonts w:cs="Calibri"/>
          <w:color w:val="000000" w:themeColor="text1"/>
        </w:rPr>
      </w:pPr>
      <w:r w:rsidRPr="00355308">
        <w:rPr>
          <w:rFonts w:cs="Calibri"/>
          <w:color w:val="000000" w:themeColor="text1"/>
        </w:rPr>
        <w:t>That causes draw-in through great power wars—goes nuclear.</w:t>
      </w:r>
    </w:p>
    <w:p w14:paraId="6ACFB541" w14:textId="77777777" w:rsidR="00142275" w:rsidRPr="00355308" w:rsidRDefault="00142275" w:rsidP="00142275">
      <w:r w:rsidRPr="00355308">
        <w:rPr>
          <w:rStyle w:val="Style13ptBold"/>
        </w:rPr>
        <w:t xml:space="preserve">Forsyth and Mezzell 19 </w:t>
      </w:r>
      <w:r w:rsidRPr="00355308">
        <w:t>[Jim Forsyth is a Forsyth is the Dean of Air Command and Staff College Maxwell AFB and has a PhD in International Studies from the University of Denver, Ann Mezzell is an Assistant Professor in the Department of International Security, Through the Glass—Darker, Strategic Studies Quarterly , Vol. 13, No. 4, (WINTER 2019), pg. 24-26]</w:t>
      </w:r>
    </w:p>
    <w:p w14:paraId="3D696CFC" w14:textId="77777777" w:rsidR="00142275" w:rsidRPr="007016C6" w:rsidRDefault="00142275" w:rsidP="00142275">
      <w:pPr>
        <w:rPr>
          <w:sz w:val="16"/>
        </w:rPr>
      </w:pPr>
      <w:r w:rsidRPr="00355308">
        <w:rPr>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one might conclude that </w:t>
      </w:r>
      <w:r w:rsidRPr="00355308">
        <w:rPr>
          <w:rStyle w:val="StyleUnderline"/>
        </w:rPr>
        <w:t>structure matters even more now than it did 10 years ago,</w:t>
      </w:r>
      <w:r w:rsidRPr="00355308">
        <w:rPr>
          <w:sz w:val="16"/>
        </w:rPr>
        <w:t xml:space="preserve"> given the shift to multipolarity.21 Under “lopsided” multipolarity—where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w:t>
      </w:r>
      <w:r w:rsidRPr="00355308">
        <w:rPr>
          <w:rStyle w:val="StyleUnderline"/>
          <w:highlight w:val="green"/>
        </w:rPr>
        <w:t>outweighs</w:t>
      </w:r>
      <w:r w:rsidRPr="00355308">
        <w:rPr>
          <w:rStyle w:val="StyleUnderline"/>
        </w:rPr>
        <w:t xml:space="preserve"> both </w:t>
      </w:r>
      <w:r w:rsidRPr="00355308">
        <w:rPr>
          <w:rStyle w:val="StyleUnderline"/>
          <w:highlight w:val="green"/>
        </w:rPr>
        <w:t>China and Russia militarily</w:t>
      </w:r>
      <w:r w:rsidRPr="00355308">
        <w:rPr>
          <w:rStyle w:val="StyleUnderline"/>
        </w:rPr>
        <w:t xml:space="preserve">—it will maintain power advantages on some fronts, </w:t>
      </w:r>
      <w:r w:rsidRPr="00355308">
        <w:rPr>
          <w:rStyle w:val="StyleUnderline"/>
          <w:highlight w:val="green"/>
        </w:rPr>
        <w:t>but at smaller margins</w:t>
      </w:r>
      <w:r w:rsidRPr="00355308">
        <w:rPr>
          <w:rStyle w:val="StyleUnderline"/>
        </w:rPr>
        <w:t xml:space="preserve"> than it did during the unipolar moment </w:t>
      </w:r>
      <w:r w:rsidRPr="00355308">
        <w:rPr>
          <w:sz w:val="16"/>
        </w:rPr>
        <w:t xml:space="preserve">when it reigned supreme. </w:t>
      </w:r>
      <w:r w:rsidRPr="00355308">
        <w:rPr>
          <w:rStyle w:val="StyleUnderline"/>
        </w:rPr>
        <w:t xml:space="preserve">Power </w:t>
      </w:r>
      <w:r w:rsidRPr="00355308">
        <w:rPr>
          <w:rStyle w:val="StyleUnderline"/>
          <w:highlight w:val="green"/>
        </w:rPr>
        <w:t>diffusion</w:t>
      </w:r>
      <w:r w:rsidRPr="00355308">
        <w:rPr>
          <w:rStyle w:val="StyleUnderline"/>
        </w:rPr>
        <w:t xml:space="preserve">, and related great power competition concerns, will be governed </w:t>
      </w:r>
      <w:r w:rsidRPr="00355308">
        <w:rPr>
          <w:rStyle w:val="StyleUnderline"/>
          <w:highlight w:val="green"/>
        </w:rPr>
        <w:t>by the continued growth of Asian economic and military clout</w:t>
      </w:r>
      <w:r w:rsidRPr="00355308">
        <w:rPr>
          <w:rStyle w:val="StyleUnderline"/>
        </w:rPr>
        <w:t xml:space="preserve"> predominantly from China and India and the relative decline of Western economic influence</w:t>
      </w:r>
      <w:r w:rsidRPr="00355308">
        <w:rPr>
          <w:sz w:val="16"/>
        </w:rPr>
        <w:t xml:space="preserve">.22 As China continues to translate economic gains into military modernization, the US will “focus mainly on countering China.”23 </w:t>
      </w:r>
      <w:r w:rsidRPr="00355308">
        <w:rPr>
          <w:rStyle w:val="StyleUnderline"/>
        </w:rPr>
        <w:t xml:space="preserve">Avoiding the perils of security competition </w:t>
      </w:r>
      <w:r w:rsidRPr="00355308">
        <w:rPr>
          <w:rStyle w:val="StyleUnderline"/>
          <w:highlight w:val="green"/>
        </w:rPr>
        <w:t>will require that the US be more cautious</w:t>
      </w:r>
      <w:r w:rsidRPr="00355308">
        <w:rPr>
          <w:rStyle w:val="StyleUnderline"/>
        </w:rPr>
        <w:t xml:space="preserve"> about exercising its power </w:t>
      </w:r>
      <w:r w:rsidRPr="00355308">
        <w:rPr>
          <w:rStyle w:val="StyleUnderline"/>
          <w:highlight w:val="green"/>
        </w:rPr>
        <w:t>abroad</w:t>
      </w:r>
      <w:r w:rsidRPr="00355308">
        <w:rPr>
          <w:sz w:val="16"/>
        </w:rPr>
        <w:t xml:space="preserve">.24 Yet exercising diplomacy and restraint could prove to be challenging. Even scholars who adopt a more circumspect view of emerging multipolarity, and the implications of growing military-technological parity, acknowledge its underlying risks. Barry Posen, who questions the assumption that multipolarity is inherently unstable, nonetheless acknowledges that </w:t>
      </w:r>
      <w:r w:rsidRPr="00355308">
        <w:rPr>
          <w:rStyle w:val="StyleUnderline"/>
        </w:rPr>
        <w:t xml:space="preserve">growing </w:t>
      </w:r>
      <w:r w:rsidRPr="00355308">
        <w:rPr>
          <w:rStyle w:val="StyleUnderline"/>
          <w:highlight w:val="green"/>
        </w:rPr>
        <w:t>parity will</w:t>
      </w:r>
      <w:r w:rsidRPr="00355308">
        <w:rPr>
          <w:rStyle w:val="StyleUnderline"/>
        </w:rPr>
        <w:t xml:space="preserve"> only “</w:t>
      </w:r>
      <w:r w:rsidRPr="00355308">
        <w:rPr>
          <w:rStyle w:val="StyleUnderline"/>
          <w:highlight w:val="green"/>
        </w:rPr>
        <w:t>mute” great power competition</w:t>
      </w:r>
      <w:r w:rsidRPr="00355308">
        <w:rPr>
          <w:rStyle w:val="StyleUnderline"/>
        </w:rPr>
        <w:t xml:space="preserve">. The </w:t>
      </w:r>
      <w:r w:rsidRPr="00355308">
        <w:rPr>
          <w:rStyle w:val="StyleUnderline"/>
          <w:highlight w:val="green"/>
        </w:rPr>
        <w:t>diffusion</w:t>
      </w:r>
      <w:r w:rsidRPr="00355308">
        <w:rPr>
          <w:rStyle w:val="StyleUnderline"/>
        </w:rPr>
        <w:t xml:space="preserve"> of power </w:t>
      </w:r>
      <w:r w:rsidRPr="00355308">
        <w:rPr>
          <w:rStyle w:val="StyleUnderline"/>
          <w:highlight w:val="green"/>
        </w:rPr>
        <w:t>will not eradicate “great power adventures</w:t>
      </w:r>
      <w:r w:rsidRPr="00355308">
        <w:rPr>
          <w:rStyle w:val="StyleUnderline"/>
        </w:rPr>
        <w:t xml:space="preserve">.”25 </w:t>
      </w:r>
      <w:r w:rsidRPr="00355308">
        <w:rPr>
          <w:rStyle w:val="StyleUnderline"/>
          <w:highlight w:val="green"/>
        </w:rPr>
        <w:t>China’s rise</w:t>
      </w:r>
      <w:r w:rsidRPr="00355308">
        <w:rPr>
          <w:rStyle w:val="StyleUnderline"/>
        </w:rPr>
        <w:t xml:space="preserve"> is apt to </w:t>
      </w:r>
      <w:r w:rsidRPr="00355308">
        <w:rPr>
          <w:rStyle w:val="StyleUnderline"/>
          <w:highlight w:val="green"/>
        </w:rPr>
        <w:t>entail alliance reconfigurations and temptations to employ</w:t>
      </w:r>
      <w:r w:rsidRPr="00355308">
        <w:rPr>
          <w:rStyle w:val="StyleUnderline"/>
        </w:rPr>
        <w:t xml:space="preserve"> conventional </w:t>
      </w:r>
      <w:r w:rsidRPr="00355308">
        <w:rPr>
          <w:rStyle w:val="StyleUnderline"/>
          <w:highlight w:val="green"/>
        </w:rPr>
        <w:t>military power.</w:t>
      </w:r>
      <w:r w:rsidRPr="00355308">
        <w:rPr>
          <w:sz w:val="16"/>
        </w:rPr>
        <w:t xml:space="preserve">26 In fact, just as the original article predicted, </w:t>
      </w:r>
      <w:r w:rsidRPr="00355308">
        <w:rPr>
          <w:rStyle w:val="StyleUnderline"/>
        </w:rPr>
        <w:t>the United States and India, Russia and China, and France and Germany have taken steps toward tightening their security relationships</w:t>
      </w:r>
      <w:r w:rsidRPr="00355308">
        <w:rPr>
          <w:sz w:val="16"/>
        </w:rPr>
        <w:t xml:space="preserve">. China’s progress toward narrowing its power gap with the US has already met with a return to US defense budget growth and the establishment of new US defense cooperation commitments—notably with India. In parallel, </w:t>
      </w:r>
      <w:r w:rsidRPr="00355308">
        <w:rPr>
          <w:rStyle w:val="StyleUnderline"/>
          <w:highlight w:val="green"/>
        </w:rPr>
        <w:t>China and Russia have grown closer</w:t>
      </w:r>
      <w:r w:rsidRPr="00355308">
        <w:rPr>
          <w:sz w:val="16"/>
        </w:rPr>
        <w:t xml:space="preserve">, with Presidents Xi Jinping and Vladimir Putin meeting three times in 2018 and China sending a “strong supporting contingent” to Russia’s Vostok-2018 military exercises.27 </w:t>
      </w:r>
      <w:r w:rsidRPr="00355308">
        <w:rPr>
          <w:rStyle w:val="StyleUnderline"/>
          <w:highlight w:val="green"/>
        </w:rPr>
        <w:t>Given the complexities</w:t>
      </w:r>
      <w:r w:rsidRPr="00355308">
        <w:rPr>
          <w:rStyle w:val="StyleUnderline"/>
        </w:rPr>
        <w:t xml:space="preserve"> and </w:t>
      </w:r>
      <w:r w:rsidRPr="00355308">
        <w:rPr>
          <w:rStyle w:val="StyleUnderline"/>
        </w:rPr>
        <w:lastRenderedPageBreak/>
        <w:t xml:space="preserve">uncertainties </w:t>
      </w:r>
      <w:r w:rsidRPr="00355308">
        <w:rPr>
          <w:rStyle w:val="StyleUnderline"/>
          <w:highlight w:val="green"/>
        </w:rPr>
        <w:t>of multipolarity</w:t>
      </w:r>
      <w:r w:rsidRPr="00355308">
        <w:rPr>
          <w:rStyle w:val="StyleUnderline"/>
        </w:rPr>
        <w:t xml:space="preserve">, the US arsenal of advanced </w:t>
      </w:r>
      <w:r w:rsidRPr="00355308">
        <w:rPr>
          <w:rStyle w:val="StyleUnderline"/>
          <w:highlight w:val="green"/>
        </w:rPr>
        <w:t>conventional weapons</w:t>
      </w:r>
      <w:r w:rsidRPr="00355308">
        <w:rPr>
          <w:sz w:val="16"/>
        </w:rPr>
        <w:t xml:space="preserve"> (and those of other great powers) </w:t>
      </w:r>
      <w:r w:rsidRPr="00355308">
        <w:rPr>
          <w:rStyle w:val="StyleUnderline"/>
        </w:rPr>
        <w:t>may not only prove ill suited to deterring great power war but also provide occasion for its inadvertent onset</w:t>
      </w:r>
      <w:r w:rsidRPr="00355308">
        <w:rPr>
          <w:sz w:val="16"/>
        </w:rPr>
        <w:t xml:space="preserve">. The stealth, speed, and lethality of advanced </w:t>
      </w:r>
      <w:r w:rsidRPr="00355308">
        <w:rPr>
          <w:rStyle w:val="StyleUnderline"/>
        </w:rPr>
        <w:t>conventional technologies</w:t>
      </w:r>
      <w:r w:rsidRPr="00355308">
        <w:rPr>
          <w:sz w:val="16"/>
        </w:rPr>
        <w:t>—allowing for quick and decisive US victories in the Persian Gulf (1991), Kosovo (1999), and Afghanistan (2001)—</w:t>
      </w:r>
      <w:r w:rsidRPr="00355308">
        <w:rPr>
          <w:rStyle w:val="StyleUnderline"/>
          <w:highlight w:val="green"/>
        </w:rPr>
        <w:t>have proven</w:t>
      </w:r>
      <w:r w:rsidRPr="00355308">
        <w:rPr>
          <w:rStyle w:val="StyleUnderline"/>
        </w:rPr>
        <w:t xml:space="preserve"> increasingly </w:t>
      </w:r>
      <w:r w:rsidRPr="00355308">
        <w:rPr>
          <w:rStyle w:val="StyleUnderline"/>
          <w:highlight w:val="green"/>
        </w:rPr>
        <w:t>enticing</w:t>
      </w:r>
      <w:r w:rsidRPr="00355308">
        <w:rPr>
          <w:rStyle w:val="StyleUnderline"/>
        </w:rPr>
        <w:t xml:space="preserve"> to other great powers. </w:t>
      </w:r>
      <w:r w:rsidRPr="00355308">
        <w:rPr>
          <w:rStyle w:val="StyleUnderline"/>
          <w:highlight w:val="green"/>
        </w:rPr>
        <w:t>Russia and China</w:t>
      </w:r>
      <w:r w:rsidRPr="00355308">
        <w:rPr>
          <w:rStyle w:val="StyleUnderline"/>
        </w:rPr>
        <w:t xml:space="preserve"> drew similar lessons from these conflicts, </w:t>
      </w:r>
      <w:r w:rsidRPr="00355308">
        <w:rPr>
          <w:rStyle w:val="StyleUnderline"/>
          <w:highlight w:val="green"/>
        </w:rPr>
        <w:t>each</w:t>
      </w:r>
      <w:r w:rsidRPr="00355308">
        <w:rPr>
          <w:rStyle w:val="StyleUnderline"/>
        </w:rPr>
        <w:t xml:space="preserve"> embarking on military </w:t>
      </w:r>
      <w:r w:rsidRPr="00355308">
        <w:rPr>
          <w:rStyle w:val="StyleUnderline"/>
          <w:highlight w:val="green"/>
        </w:rPr>
        <w:t>moderniz</w:t>
      </w:r>
      <w:r w:rsidRPr="00355308">
        <w:rPr>
          <w:rStyle w:val="StyleUnderline"/>
        </w:rPr>
        <w:t xml:space="preserve">ation programs geared toward antiaccess/area-denial </w:t>
      </w:r>
      <w:r w:rsidRPr="00B607BB">
        <w:rPr>
          <w:rStyle w:val="StyleUnderline"/>
        </w:rPr>
        <w:t xml:space="preserve">(A2/AD) </w:t>
      </w:r>
      <w:r w:rsidRPr="00B607BB">
        <w:rPr>
          <w:rStyle w:val="StyleUnderline"/>
          <w:highlight w:val="green"/>
        </w:rPr>
        <w:t>and</w:t>
      </w:r>
      <w:r w:rsidRPr="00355308">
        <w:rPr>
          <w:rStyle w:val="StyleUnderline"/>
        </w:rPr>
        <w:t xml:space="preserve"> grey zone </w:t>
      </w:r>
      <w:r w:rsidRPr="00355308">
        <w:rPr>
          <w:rStyle w:val="StyleUnderline"/>
          <w:highlight w:val="green"/>
        </w:rPr>
        <w:t>strategies</w:t>
      </w:r>
      <w:r w:rsidRPr="00355308">
        <w:rPr>
          <w:sz w:val="16"/>
        </w:rPr>
        <w:t xml:space="preserve">.28 Advanced conventional weapons already undergird Russia’s and China’s respective salami-slicing campaigns in Eastern Europe and the South China Sea. Russia began modernizing its military following its 2008 war with Georgia, enhancing its ground force readiness and updating its integrated air defense system. The </w:t>
      </w:r>
      <w:r w:rsidRPr="00355308">
        <w:rPr>
          <w:rStyle w:val="StyleUnderline"/>
        </w:rPr>
        <w:t xml:space="preserve">improvements have allowed </w:t>
      </w:r>
      <w:r w:rsidRPr="00355308">
        <w:rPr>
          <w:rStyle w:val="StyleUnderline"/>
          <w:highlight w:val="green"/>
        </w:rPr>
        <w:t>for significant</w:t>
      </w:r>
      <w:r w:rsidRPr="00355308">
        <w:rPr>
          <w:rStyle w:val="StyleUnderline"/>
        </w:rPr>
        <w:t xml:space="preserve"> defensive and force-projection </w:t>
      </w:r>
      <w:r w:rsidRPr="00355308">
        <w:rPr>
          <w:rStyle w:val="StyleUnderline"/>
          <w:highlight w:val="green"/>
        </w:rPr>
        <w:t>gains</w:t>
      </w:r>
      <w:r w:rsidRPr="00355308">
        <w:rPr>
          <w:rStyle w:val="StyleUnderline"/>
        </w:rPr>
        <w:t xml:space="preserve"> </w:t>
      </w:r>
      <w:r w:rsidRPr="00355308">
        <w:rPr>
          <w:sz w:val="16"/>
        </w:rPr>
        <w:t xml:space="preserve">(against border states).29 Though Russia has since dialed back modernization efforts in the wake of its economic downturn, </w:t>
      </w:r>
      <w:r w:rsidRPr="00355308">
        <w:rPr>
          <w:rStyle w:val="StyleUnderline"/>
          <w:highlight w:val="green"/>
        </w:rPr>
        <w:t>China continues to</w:t>
      </w:r>
      <w:r w:rsidRPr="00355308">
        <w:rPr>
          <w:rStyle w:val="StyleUnderline"/>
        </w:rPr>
        <w:t xml:space="preserve"> seek avenues for </w:t>
      </w:r>
      <w:r w:rsidRPr="00355308">
        <w:rPr>
          <w:rStyle w:val="StyleUnderline"/>
          <w:highlight w:val="green"/>
        </w:rPr>
        <w:t>undermin</w:t>
      </w:r>
      <w:r w:rsidRPr="00355308">
        <w:rPr>
          <w:rStyle w:val="StyleUnderline"/>
        </w:rPr>
        <w:t xml:space="preserve">ing </w:t>
      </w:r>
      <w:r w:rsidRPr="00355308">
        <w:rPr>
          <w:rStyle w:val="StyleUnderline"/>
          <w:highlight w:val="green"/>
        </w:rPr>
        <w:t>the U</w:t>
      </w:r>
      <w:r w:rsidRPr="00355308">
        <w:rPr>
          <w:rStyle w:val="StyleUnderline"/>
        </w:rPr>
        <w:t xml:space="preserve">nited </w:t>
      </w:r>
      <w:r w:rsidRPr="00355308">
        <w:rPr>
          <w:rStyle w:val="StyleUnderline"/>
          <w:highlight w:val="green"/>
        </w:rPr>
        <w:t>S</w:t>
      </w:r>
      <w:r w:rsidRPr="00355308">
        <w:rPr>
          <w:rStyle w:val="StyleUnderline"/>
        </w:rPr>
        <w:t xml:space="preserve">tates’ conventional weapons </w:t>
      </w:r>
      <w:r w:rsidRPr="00355308">
        <w:rPr>
          <w:rStyle w:val="StyleUnderline"/>
          <w:highlight w:val="green"/>
        </w:rPr>
        <w:t>edge</w:t>
      </w:r>
      <w:r w:rsidRPr="00355308">
        <w:rPr>
          <w:sz w:val="16"/>
        </w:rPr>
        <w:t xml:space="preserve">. The People’s Liberation Army (PLA) still trails the United States in the areas of innovation and operational proficiency. </w:t>
      </w:r>
      <w:r w:rsidRPr="00355308">
        <w:rPr>
          <w:rStyle w:val="StyleUnderline"/>
          <w:highlight w:val="green"/>
        </w:rPr>
        <w:t>Its modernization</w:t>
      </w:r>
      <w:r w:rsidRPr="00355308">
        <w:rPr>
          <w:rStyle w:val="StyleUnderline"/>
        </w:rPr>
        <w:t xml:space="preserve"> achievements, though—especially the development of intermediate-range missiles that threaten US forward bases and carrier strike groups—</w:t>
      </w:r>
      <w:r w:rsidRPr="00355308">
        <w:rPr>
          <w:rStyle w:val="StyleUnderline"/>
          <w:highlight w:val="green"/>
        </w:rPr>
        <w:t>have</w:t>
      </w:r>
      <w:r w:rsidRPr="00355308">
        <w:rPr>
          <w:rStyle w:val="StyleUnderline"/>
        </w:rPr>
        <w:t xml:space="preserve"> substantially </w:t>
      </w:r>
      <w:r w:rsidRPr="00355308">
        <w:rPr>
          <w:rStyle w:val="StyleUnderline"/>
          <w:highlight w:val="green"/>
        </w:rPr>
        <w:t>augmented China’s “advantage</w:t>
      </w:r>
      <w:r w:rsidRPr="00355308">
        <w:rPr>
          <w:rStyle w:val="StyleUnderline"/>
        </w:rPr>
        <w:t xml:space="preserve"> of proximity in most plausible conflict scenarios.”</w:t>
      </w:r>
      <w:r w:rsidRPr="00355308">
        <w:rPr>
          <w:sz w:val="16"/>
        </w:rPr>
        <w:t xml:space="preserve">30 As great power rivals continue to chip away at the United States’ once considerable smart-weapons advantage, national security experts are reevaluating the viability of deterrence. On this front, the </w:t>
      </w:r>
      <w:r w:rsidRPr="00355308">
        <w:rPr>
          <w:rStyle w:val="StyleUnderline"/>
          <w:highlight w:val="green"/>
        </w:rPr>
        <w:t>diffusion</w:t>
      </w:r>
      <w:r w:rsidRPr="00355308">
        <w:rPr>
          <w:rStyle w:val="StyleUnderline"/>
        </w:rPr>
        <w:t xml:space="preserve"> of capabilities,</w:t>
      </w:r>
      <w:r w:rsidRPr="00355308">
        <w:rPr>
          <w:sz w:val="16"/>
        </w:rPr>
        <w:t xml:space="preserve"> as well as the expansion of competition to the space and cyber domains, </w:t>
      </w:r>
      <w:r w:rsidRPr="00355308">
        <w:rPr>
          <w:rStyle w:val="StyleUnderline"/>
        </w:rPr>
        <w:t xml:space="preserve">do more than complicate appraisals of the balance of power; they </w:t>
      </w:r>
      <w:r w:rsidRPr="00355308">
        <w:rPr>
          <w:rStyle w:val="StyleUnderline"/>
          <w:highlight w:val="green"/>
        </w:rPr>
        <w:t>threaten to upend</w:t>
      </w:r>
      <w:r w:rsidRPr="00355308">
        <w:rPr>
          <w:rStyle w:val="StyleUnderline"/>
        </w:rPr>
        <w:t xml:space="preserve"> the foundations of </w:t>
      </w:r>
      <w:r w:rsidRPr="00355308">
        <w:rPr>
          <w:rStyle w:val="StyleUnderline"/>
          <w:highlight w:val="green"/>
        </w:rPr>
        <w:t>deterrence</w:t>
      </w:r>
      <w:r w:rsidRPr="00355308">
        <w:rPr>
          <w:sz w:val="16"/>
        </w:rPr>
        <w:t xml:space="preserv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 As noted in the original article, </w:t>
      </w:r>
      <w:r w:rsidRPr="00355308">
        <w:rPr>
          <w:rStyle w:val="StyleUnderline"/>
          <w:highlight w:val="green"/>
        </w:rPr>
        <w:t>nuclear weapons</w:t>
      </w:r>
      <w:r w:rsidRPr="00355308">
        <w:rPr>
          <w:rStyle w:val="StyleUnderline"/>
        </w:rPr>
        <w:t xml:space="preserve"> helped sustain the “cold peace” during the Cold War</w:t>
      </w:r>
      <w:r w:rsidRPr="00355308">
        <w:rPr>
          <w:sz w:val="16"/>
        </w:rPr>
        <w:t xml:space="preserve">—not because of their awesome destructive power but </w:t>
      </w:r>
      <w:r w:rsidRPr="00355308">
        <w:rPr>
          <w:rStyle w:val="StyleUnderline"/>
        </w:rPr>
        <w:t xml:space="preserve">because that awesome destructive power </w:t>
      </w:r>
      <w:r w:rsidRPr="00355308">
        <w:rPr>
          <w:rStyle w:val="StyleUnderline"/>
          <w:highlight w:val="green"/>
        </w:rPr>
        <w:t>helped buttress bipolarity</w:t>
      </w:r>
      <w:r w:rsidRPr="00355308">
        <w:rPr>
          <w:sz w:val="16"/>
        </w:rPr>
        <w:t xml:space="preserve">.35 The simplicity of bipolarity and superpower balancing, in turn, limited “the dangers of miscalculation and overreaction.”36 </w:t>
      </w:r>
      <w:r w:rsidRPr="00355308">
        <w:rPr>
          <w:rStyle w:val="StyleUnderline"/>
          <w:highlight w:val="green"/>
        </w:rPr>
        <w:t>Multipolarity,</w:t>
      </w:r>
      <w:r w:rsidRPr="00355308">
        <w:rPr>
          <w:rStyle w:val="StyleUnderline"/>
        </w:rPr>
        <w:t xml:space="preserve"> though, </w:t>
      </w:r>
      <w:r w:rsidRPr="00355308">
        <w:rPr>
          <w:rStyle w:val="StyleUnderline"/>
          <w:highlight w:val="green"/>
        </w:rPr>
        <w:t xml:space="preserve">makes for </w:t>
      </w:r>
      <w:r w:rsidRPr="00355308">
        <w:rPr>
          <w:rStyle w:val="StyleUnderline"/>
        </w:rPr>
        <w:t xml:space="preserve">complexity; additional great power players provide additional opportunities for </w:t>
      </w:r>
      <w:r w:rsidRPr="00355308">
        <w:rPr>
          <w:rStyle w:val="StyleUnderline"/>
          <w:highlight w:val="green"/>
        </w:rPr>
        <w:t>miscalculation</w:t>
      </w:r>
      <w:r w:rsidRPr="00355308">
        <w:rPr>
          <w:rStyle w:val="StyleUnderline"/>
        </w:rPr>
        <w:t xml:space="preserve"> and overreaction</w:t>
      </w:r>
      <w:r w:rsidRPr="00355308">
        <w:rPr>
          <w:sz w:val="16"/>
        </w:rPr>
        <w:t>. Given these conditions and the perceived “usability” of advanced conventional weapons relative to nuclear weapons, it seems likely that they will fall short of yielding “the kinds of political structures necessary to enhance deterrence.”37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1086C875" w14:textId="77777777" w:rsidR="00142275" w:rsidRPr="00355308" w:rsidRDefault="00142275" w:rsidP="00142275">
      <w:pPr>
        <w:pStyle w:val="Heading3"/>
        <w:rPr>
          <w:rFonts w:cs="Calibri"/>
        </w:rPr>
      </w:pPr>
      <w:r w:rsidRPr="00355308">
        <w:rPr>
          <w:rFonts w:cs="Calibri"/>
        </w:rPr>
        <w:lastRenderedPageBreak/>
        <w:t>Advantage – Collisions</w:t>
      </w:r>
    </w:p>
    <w:p w14:paraId="1DC4D9DE" w14:textId="77777777" w:rsidR="00142275" w:rsidRPr="00355308" w:rsidRDefault="00142275" w:rsidP="00142275">
      <w:pPr>
        <w:pStyle w:val="Heading4"/>
        <w:rPr>
          <w:rFonts w:cs="Calibri"/>
          <w:color w:val="000000" w:themeColor="text1"/>
        </w:rPr>
      </w:pPr>
      <w:r w:rsidRPr="00355308">
        <w:rPr>
          <w:rFonts w:cs="Calibri"/>
          <w:color w:val="000000" w:themeColor="text1"/>
        </w:rPr>
        <w:t>Unregulated mining is existential and causes collisions – multiple scenarios</w:t>
      </w:r>
    </w:p>
    <w:p w14:paraId="23E6D751" w14:textId="77777777" w:rsidR="00142275" w:rsidRPr="00355308" w:rsidRDefault="00142275" w:rsidP="00142275">
      <w:pPr>
        <w:pStyle w:val="Heading4"/>
        <w:rPr>
          <w:rFonts w:cs="Calibri"/>
        </w:rPr>
      </w:pPr>
      <w:r w:rsidRPr="00355308">
        <w:rPr>
          <w:rFonts w:cs="Calibri"/>
        </w:rPr>
        <w:t>Scenario 1 is deflection</w:t>
      </w:r>
    </w:p>
    <w:p w14:paraId="69DF04B5" w14:textId="77777777" w:rsidR="00142275" w:rsidRPr="00355308" w:rsidRDefault="00142275" w:rsidP="00142275">
      <w:pPr>
        <w:pStyle w:val="Heading4"/>
        <w:rPr>
          <w:rFonts w:cs="Calibri"/>
          <w:color w:val="000000" w:themeColor="text1"/>
        </w:rPr>
      </w:pPr>
      <w:r w:rsidRPr="00355308">
        <w:rPr>
          <w:rFonts w:cs="Calibri"/>
          <w:color w:val="000000" w:themeColor="text1"/>
        </w:rPr>
        <w:t>Unregulated mining causes asteroid deflection and astroterror</w:t>
      </w:r>
    </w:p>
    <w:p w14:paraId="2BC47C21" w14:textId="77777777" w:rsidR="00142275" w:rsidRPr="00355308" w:rsidRDefault="00142275" w:rsidP="00142275">
      <w:pPr>
        <w:rPr>
          <w:color w:val="000000" w:themeColor="text1"/>
        </w:rPr>
      </w:pPr>
      <w:r w:rsidRPr="00355308">
        <w:rPr>
          <w:rStyle w:val="Heading4Char"/>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7" w:history="1">
        <w:r w:rsidRPr="00355308">
          <w:rPr>
            <w:color w:val="000000" w:themeColor="text1"/>
          </w:rPr>
          <w:t>https://academic.oup.com/astrogeo/article/56/5/5.15/235650</w:t>
        </w:r>
      </w:hyperlink>
    </w:p>
    <w:p w14:paraId="2BDAD8CE" w14:textId="77777777" w:rsidR="00142275" w:rsidRPr="00355308" w:rsidRDefault="00142275" w:rsidP="00142275">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F12114">
        <w:rPr>
          <w:rStyle w:val="StyleUnderline"/>
          <w:color w:val="000000" w:themeColor="text1"/>
        </w:rPr>
        <w:t>ones</w:t>
      </w:r>
      <w:r w:rsidRPr="00F12114">
        <w:rPr>
          <w:color w:val="000000" w:themeColor="text1"/>
          <w:sz w:val="16"/>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w:t>
      </w:r>
      <w:r w:rsidRPr="00355308">
        <w:rPr>
          <w:rStyle w:val="StyleUnderline"/>
        </w:rPr>
        <w:lastRenderedPageBreak/>
        <w:t xml:space="preserve">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05BC1003" w14:textId="77777777" w:rsidR="00142275" w:rsidRPr="00355308" w:rsidRDefault="00142275" w:rsidP="00142275">
      <w:pPr>
        <w:pStyle w:val="Heading4"/>
        <w:rPr>
          <w:rFonts w:cs="Calibri"/>
          <w:color w:val="000000" w:themeColor="text1"/>
        </w:rPr>
      </w:pPr>
      <w:r w:rsidRPr="00355308">
        <w:rPr>
          <w:rFonts w:cs="Calibri"/>
          <w:color w:val="000000" w:themeColor="text1"/>
        </w:rPr>
        <w:t>Major collisions cause extinction</w:t>
      </w:r>
    </w:p>
    <w:p w14:paraId="1ABEE6E8" w14:textId="77777777" w:rsidR="00142275" w:rsidRPr="00355308" w:rsidRDefault="00142275" w:rsidP="00142275">
      <w:r w:rsidRPr="00355308">
        <w:rPr>
          <w:rStyle w:val="Style13ptBold"/>
        </w:rPr>
        <w:t xml:space="preserve">Baum ’19 </w:t>
      </w:r>
      <w:r w:rsidRPr="00355308">
        <w:t>- executive director of the Global Catastrophic Risk Institute, Ph.D in Geography</w:t>
      </w:r>
    </w:p>
    <w:p w14:paraId="28AD2561" w14:textId="77777777" w:rsidR="00142275" w:rsidRPr="00355308" w:rsidRDefault="00142275" w:rsidP="00142275">
      <w:r w:rsidRPr="00355308">
        <w:t xml:space="preserve">Seth Baum, “Risk-Risk Tradeoff Analysis of Nuclear Explosives for Asteroid Deflection,” SSRN Scholarly Paper (Rochester, NY: Social Science Research Network, May 31, 2019), </w:t>
      </w:r>
      <w:hyperlink r:id="rId8" w:history="1">
        <w:r w:rsidRPr="00355308">
          <w:rPr>
            <w:rStyle w:val="Hyperlink"/>
          </w:rPr>
          <w:t>https://papers.ssrn.com/abstract=3397559</w:t>
        </w:r>
      </w:hyperlink>
      <w:r w:rsidRPr="00355308">
        <w:t>.</w:t>
      </w:r>
    </w:p>
    <w:p w14:paraId="157FBE93" w14:textId="77777777" w:rsidR="00142275" w:rsidRPr="00355308" w:rsidRDefault="00142275" w:rsidP="00142275">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lastRenderedPageBreak/>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w:t>
      </w:r>
      <w:r w:rsidRPr="00355308">
        <w:rPr>
          <w:sz w:val="16"/>
        </w:rPr>
        <w:lastRenderedPageBreak/>
        <w:t xml:space="preserve">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60BEDA0D" w14:textId="77777777" w:rsidR="00142275" w:rsidRPr="00355308" w:rsidRDefault="00142275" w:rsidP="00142275">
      <w:pPr>
        <w:pStyle w:val="Heading4"/>
        <w:rPr>
          <w:rFonts w:cs="Calibri"/>
        </w:rPr>
      </w:pPr>
      <w:r w:rsidRPr="00355308">
        <w:rPr>
          <w:rFonts w:cs="Calibri"/>
        </w:rPr>
        <w:t>Scenario 2 is satellite collisions</w:t>
      </w:r>
    </w:p>
    <w:p w14:paraId="14C01DF6" w14:textId="77777777" w:rsidR="00142275" w:rsidRDefault="00142275" w:rsidP="00142275">
      <w:pPr>
        <w:pStyle w:val="Heading4"/>
      </w:pPr>
      <w:r>
        <w:t>Mining creates space debris</w:t>
      </w:r>
    </w:p>
    <w:p w14:paraId="294A15CC" w14:textId="77777777" w:rsidR="00142275" w:rsidRDefault="00142275" w:rsidP="00142275">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9" w:history="1">
        <w:r w:rsidRPr="002D7371">
          <w:rPr>
            <w:rStyle w:val="Hyperlink"/>
          </w:rPr>
          <w:t>https://www.science.org/doi/full/10.1126/science.abd3402</w:t>
        </w:r>
      </w:hyperlink>
      <w:r>
        <w:t xml:space="preserve"> EE</w:t>
      </w:r>
    </w:p>
    <w:p w14:paraId="1A330C20" w14:textId="77777777" w:rsidR="00142275" w:rsidRPr="00AD3BF1" w:rsidRDefault="00142275" w:rsidP="00142275">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C87D2D">
        <w:rPr>
          <w:rStyle w:val="StyleUnderline"/>
        </w:rPr>
        <w:t>Any surface activity could exacerbate lunar dust migration, including by lofting dust onto trajectories that cross lunar orbits, such as that of NASA's proposed Lunar Gateway</w:t>
      </w:r>
      <w:r w:rsidRPr="00C87D2D">
        <w:t xml:space="preserve"> (11). Moreover, </w:t>
      </w:r>
      <w:r w:rsidRPr="00C87D2D">
        <w:rPr>
          <w:rStyle w:val="StyleUnderline"/>
        </w:rPr>
        <w:t>without cooperation by all actors, the limited number of useful lunar orbits could quickly become filled with space debris.</w:t>
      </w:r>
    </w:p>
    <w:p w14:paraId="3364F95F" w14:textId="77777777" w:rsidR="00142275" w:rsidRDefault="00142275" w:rsidP="00142275">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 xml:space="preserve">debris streams could threaten </w:t>
      </w:r>
      <w:r w:rsidRPr="00C87D2D">
        <w:rPr>
          <w:rStyle w:val="StyleUnderline"/>
        </w:rPr>
        <w:t xml:space="preserve">lunar operations </w:t>
      </w:r>
      <w:r w:rsidRPr="00C87D2D">
        <w:rPr>
          <w:rStyle w:val="Emphasis"/>
        </w:rPr>
        <w:t xml:space="preserve">as well as </w:t>
      </w:r>
      <w:r w:rsidRPr="00D12F11">
        <w:rPr>
          <w:rStyle w:val="Emphasis"/>
          <w:highlight w:val="green"/>
        </w:rPr>
        <w:t>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3BF91DF" w14:textId="77777777" w:rsidR="00142275" w:rsidRDefault="00142275" w:rsidP="00142275">
      <w:r w:rsidRPr="00C87D2D">
        <w:rPr>
          <w:rStyle w:val="StyleUnderline"/>
        </w:rPr>
        <w:lastRenderedPageBreak/>
        <w:t>Space missions already provide some evidence of these risks</w:t>
      </w:r>
      <w:r w:rsidRPr="00C87D2D">
        <w:t xml:space="preserve">. In 2019, during the course of Japan's Hayabusa2 mission, </w:t>
      </w:r>
      <w:r w:rsidRPr="00C87D2D">
        <w:rPr>
          <w:rStyle w:val="StyleUnderline"/>
        </w:rPr>
        <w:t>a small impactor was used to make a crater on (162173) 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274BE21E" w14:textId="77777777" w:rsidR="00142275" w:rsidRDefault="00142275" w:rsidP="00142275"/>
    <w:p w14:paraId="252E6507" w14:textId="77777777" w:rsidR="00142275" w:rsidRPr="00100A2B" w:rsidRDefault="00142275" w:rsidP="00142275">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FE685FF" w14:textId="77777777" w:rsidR="00142275" w:rsidRPr="00100A2B" w:rsidRDefault="00142275" w:rsidP="00142275">
      <w:r w:rsidRPr="006C03CF">
        <w:rPr>
          <w:rStyle w:val="Style13ptBold"/>
        </w:rPr>
        <w:t>Intagliata 17</w:t>
      </w:r>
      <w:r w:rsidRPr="00100A2B">
        <w:t xml:space="preserve"> </w:t>
      </w:r>
      <w:r>
        <w:t>[</w:t>
      </w:r>
      <w:r w:rsidRPr="00163857">
        <w:t xml:space="preserve">Christopher Intagliata, 5-11-2017, "The Sneaky Danger of Space Dust," Scientific American, </w:t>
      </w:r>
      <w:hyperlink r:id="rId10" w:history="1">
        <w:r w:rsidRPr="00EA3CBA">
          <w:rPr>
            <w:rStyle w:val="Hyperlink"/>
          </w:rPr>
          <w:t>https://www.scientificamerican.com/podcast/episode/the-sneaky-danger-of-space-dust/</w:t>
        </w:r>
      </w:hyperlink>
      <w:r>
        <w:t>]//DDPT</w:t>
      </w:r>
    </w:p>
    <w:p w14:paraId="49AF7A47" w14:textId="77777777" w:rsidR="00142275" w:rsidRPr="00100A2B" w:rsidRDefault="00142275" w:rsidP="00142275">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BF2CC55" w14:textId="77777777" w:rsidR="00142275" w:rsidRPr="00100A2B" w:rsidRDefault="00142275" w:rsidP="00142275">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1" w:history="1">
        <w:r w:rsidRPr="00100A2B">
          <w:rPr>
            <w:rStyle w:val="Hyperlink"/>
          </w:rPr>
          <w:t>baseball-sized chunks</w:t>
        </w:r>
      </w:hyperlink>
      <w:r w:rsidRPr="00100A2B">
        <w:t> of debris, </w:t>
      </w:r>
      <w:hyperlink r:id="rId1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5C95D136" w14:textId="77777777" w:rsidR="00142275" w:rsidRPr="00100A2B" w:rsidRDefault="00142275" w:rsidP="00142275">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FD3883">
        <w:rPr>
          <w:rStyle w:val="Emphasis"/>
          <w:highlight w:val="green"/>
        </w:rPr>
        <w:t>going</w:t>
      </w:r>
      <w:r w:rsidRPr="00FD3883">
        <w:rPr>
          <w:rStyle w:val="Emphasis"/>
        </w:rPr>
        <w:t xml:space="preserve"> 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7A87FA07" w14:textId="77777777" w:rsidR="00142275" w:rsidRPr="00100A2B" w:rsidRDefault="00142275" w:rsidP="00142275">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D8FD095" w14:textId="77777777" w:rsidR="00142275" w:rsidRPr="00100A2B" w:rsidRDefault="00142275" w:rsidP="00142275">
      <w:r w:rsidRPr="00100A2B">
        <w:t>"We also think this phenomenon can be attributed to some of the failures and anomalies we see on orbit, that right now are basically tagged as 'unknown cause.'"</w:t>
      </w:r>
    </w:p>
    <w:p w14:paraId="2141CFA7" w14:textId="77777777" w:rsidR="00142275" w:rsidRPr="00B607BB" w:rsidRDefault="00142275" w:rsidP="00142275">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B607BB">
        <w:rPr>
          <w:rStyle w:val="StyleUnderline"/>
        </w:rPr>
        <w:t xml:space="preserve">It </w:t>
      </w:r>
      <w:r w:rsidRPr="00B607BB">
        <w:rPr>
          <w:rStyle w:val="Emphasis"/>
        </w:rPr>
        <w:t>vaporizes and ionizes a bit of the ship</w:t>
      </w:r>
      <w:r w:rsidRPr="00B607BB">
        <w:rPr>
          <w:rStyle w:val="StyleUnderline"/>
        </w:rPr>
        <w:t xml:space="preserve">—and itself. </w:t>
      </w:r>
      <w:r w:rsidRPr="00B607BB">
        <w:rPr>
          <w:rStyle w:val="StyleUnderline"/>
          <w:highlight w:val="green"/>
        </w:rPr>
        <w:t xml:space="preserve">Which </w:t>
      </w:r>
      <w:r w:rsidRPr="00B607BB">
        <w:rPr>
          <w:rStyle w:val="Emphasis"/>
          <w:highlight w:val="green"/>
        </w:rPr>
        <w:t>generates a cloud of ions and electrons</w:t>
      </w:r>
      <w:r w:rsidRPr="00B607BB">
        <w:rPr>
          <w:rStyle w:val="Emphasis"/>
        </w:rPr>
        <w:t>, traveling at different speeds</w:t>
      </w:r>
      <w:r w:rsidRPr="00B607BB">
        <w:rPr>
          <w:rStyle w:val="StyleUnderline"/>
        </w:rPr>
        <w:t xml:space="preserve">. And then: "It's like a spring action, the </w:t>
      </w:r>
      <w:r w:rsidRPr="00B607BB">
        <w:rPr>
          <w:rStyle w:val="Emphasis"/>
        </w:rPr>
        <w:t>electrons</w:t>
      </w:r>
      <w:r w:rsidRPr="00B607BB">
        <w:rPr>
          <w:rStyle w:val="StyleUnderline"/>
        </w:rPr>
        <w:t xml:space="preserve"> are </w:t>
      </w:r>
      <w:r w:rsidRPr="00B607BB">
        <w:rPr>
          <w:rStyle w:val="Emphasis"/>
        </w:rPr>
        <w:t>pulled</w:t>
      </w:r>
      <w:r w:rsidRPr="00B607BB">
        <w:rPr>
          <w:rStyle w:val="StyleUnderline"/>
        </w:rPr>
        <w:t xml:space="preserve"> back </w:t>
      </w:r>
      <w:r w:rsidRPr="00B607BB">
        <w:rPr>
          <w:rStyle w:val="Emphasis"/>
        </w:rPr>
        <w:t>to the ions</w:t>
      </w:r>
      <w:r w:rsidRPr="00B607BB">
        <w:rPr>
          <w:rStyle w:val="StyleUnderline"/>
        </w:rPr>
        <w:t xml:space="preserve">, </w:t>
      </w:r>
      <w:r w:rsidRPr="00B607BB">
        <w:rPr>
          <w:rStyle w:val="Emphasis"/>
        </w:rPr>
        <w:t>ions</w:t>
      </w:r>
      <w:r w:rsidRPr="00B607BB">
        <w:rPr>
          <w:rStyle w:val="StyleUnderline"/>
        </w:rPr>
        <w:t xml:space="preserve"> are being </w:t>
      </w:r>
      <w:r w:rsidRPr="00B607BB">
        <w:rPr>
          <w:rStyle w:val="Emphasis"/>
        </w:rPr>
        <w:t>pushed ahead a little</w:t>
      </w:r>
      <w:r w:rsidRPr="00B607BB">
        <w:rPr>
          <w:rStyle w:val="StyleUnderline"/>
        </w:rPr>
        <w:t xml:space="preserve"> bit. And then the elect</w:t>
      </w:r>
      <w:r w:rsidRPr="00B607BB">
        <w:rPr>
          <w:rStyle w:val="Emphasis"/>
        </w:rPr>
        <w:t>rons overshoot the ions, so they oscillate, and then they go back out again</w:t>
      </w:r>
      <w:r w:rsidRPr="00B607BB">
        <w:rPr>
          <w:rStyle w:val="StyleUnderline"/>
        </w:rPr>
        <w:t>.”</w:t>
      </w:r>
    </w:p>
    <w:p w14:paraId="74C8063E" w14:textId="77777777" w:rsidR="00142275" w:rsidRDefault="00142275" w:rsidP="00142275">
      <w:r w:rsidRPr="00B607BB">
        <w:rPr>
          <w:rStyle w:val="StyleUnderline"/>
        </w:rPr>
        <w:t xml:space="preserve">That </w:t>
      </w:r>
      <w:r w:rsidRPr="00B607BB">
        <w:rPr>
          <w:rStyle w:val="Emphasis"/>
        </w:rPr>
        <w:t>movement</w:t>
      </w:r>
      <w:r w:rsidRPr="00B607BB">
        <w:rPr>
          <w:rStyle w:val="StyleUnderline"/>
        </w:rPr>
        <w:t xml:space="preserve"> of electrons</w:t>
      </w:r>
      <w:r w:rsidRPr="00932791">
        <w:rPr>
          <w:rStyle w:val="StyleUnderline"/>
          <w:highlight w:val="green"/>
        </w:rPr>
        <w:t xml:space="preserve">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3" w:history="1">
        <w:r w:rsidRPr="00100A2B">
          <w:rPr>
            <w:rStyle w:val="Hyperlink"/>
          </w:rPr>
          <w:t>Particle-in-cell simulations of an RF emission mechanism associated with hypervelocity impact plasmas</w:t>
        </w:r>
      </w:hyperlink>
      <w:r w:rsidRPr="00100A2B">
        <w:t>]</w:t>
      </w:r>
    </w:p>
    <w:p w14:paraId="38A46ACA" w14:textId="77777777" w:rsidR="00142275" w:rsidRPr="00355308" w:rsidRDefault="00142275" w:rsidP="00142275"/>
    <w:p w14:paraId="16A1A160" w14:textId="77777777" w:rsidR="00142275" w:rsidRPr="00355308" w:rsidRDefault="00142275" w:rsidP="00142275">
      <w:pPr>
        <w:pStyle w:val="Heading4"/>
        <w:rPr>
          <w:rFonts w:cs="Calibri"/>
        </w:rPr>
      </w:pPr>
      <w:r w:rsidRPr="00355308">
        <w:rPr>
          <w:rFonts w:cs="Calibri"/>
        </w:rPr>
        <w:lastRenderedPageBreak/>
        <w:t xml:space="preserve">An increase in space debris and dust from mining collides with key defense satellites </w:t>
      </w:r>
    </w:p>
    <w:p w14:paraId="51B8991F" w14:textId="77777777" w:rsidR="00142275" w:rsidRPr="00355308" w:rsidRDefault="00142275" w:rsidP="00142275">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355308">
          <w:rPr>
            <w:rStyle w:val="Hyperlink"/>
            <w:sz w:val="16"/>
          </w:rPr>
          <w:t>https://www.newscientist.com/article/mg22630235-100-dust-from-asteroid-mining-spells-danger-for-satellites/</w:t>
        </w:r>
      </w:hyperlink>
      <w:r w:rsidRPr="00355308">
        <w:rPr>
          <w:sz w:val="16"/>
        </w:rPr>
        <w:t xml:space="preserve"> DD AG</w:t>
      </w:r>
    </w:p>
    <w:p w14:paraId="31D70B69" w14:textId="77777777" w:rsidR="00142275" w:rsidRPr="00355308" w:rsidRDefault="00142275" w:rsidP="00142275">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1DD8A1F" w14:textId="77777777" w:rsidR="00142275" w:rsidRPr="00355308" w:rsidRDefault="00142275" w:rsidP="00142275">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4B088BF8" w14:textId="77777777" w:rsidR="00142275" w:rsidRPr="00355308" w:rsidRDefault="00142275" w:rsidP="00142275">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1EE9897" w14:textId="77777777" w:rsidR="00142275" w:rsidRPr="00355308" w:rsidRDefault="00142275" w:rsidP="00142275">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960971F" w14:textId="77777777" w:rsidR="00142275" w:rsidRPr="00355308" w:rsidRDefault="00142275" w:rsidP="00142275">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99257ED" w14:textId="77777777" w:rsidR="00142275" w:rsidRDefault="00142275" w:rsidP="00142275">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E440CDE" w14:textId="77777777" w:rsidR="00142275" w:rsidRPr="00355308" w:rsidRDefault="00142275" w:rsidP="00142275">
      <w:pPr>
        <w:pStyle w:val="Heading4"/>
        <w:rPr>
          <w:rFonts w:cs="Calibri"/>
        </w:rPr>
      </w:pPr>
      <w:r w:rsidRPr="00355308">
        <w:rPr>
          <w:rFonts w:cs="Calibri"/>
        </w:rPr>
        <w:t>Laundry list of impacts – compromised communication, loss of military capability and more</w:t>
      </w:r>
    </w:p>
    <w:p w14:paraId="03AE7E76" w14:textId="77777777" w:rsidR="00142275" w:rsidRPr="00355308" w:rsidRDefault="00142275" w:rsidP="00142275">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5" w:history="1">
        <w:r w:rsidRPr="00355308">
          <w:rPr>
            <w:rStyle w:val="Hyperlink"/>
            <w:sz w:val="16"/>
          </w:rPr>
          <w:t>https://gizmodo.com/what-would-happen-if-all-our-satellites-were-suddenly-d-1709006681</w:t>
        </w:r>
      </w:hyperlink>
      <w:r w:rsidRPr="00355308">
        <w:rPr>
          <w:sz w:val="16"/>
        </w:rPr>
        <w:t xml:space="preserve"> DD AG</w:t>
      </w:r>
    </w:p>
    <w:p w14:paraId="5836383A" w14:textId="77777777" w:rsidR="00142275" w:rsidRPr="00355308" w:rsidRDefault="00142275" w:rsidP="00142275">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317EE3A" w14:textId="77777777" w:rsidR="00142275" w:rsidRPr="00355308" w:rsidRDefault="00142275" w:rsidP="00142275">
      <w:pPr>
        <w:rPr>
          <w:sz w:val="16"/>
        </w:rPr>
      </w:pPr>
      <w:r w:rsidRPr="00355308">
        <w:rPr>
          <w:sz w:val="16"/>
        </w:rPr>
        <w:t>Compromised Communications</w:t>
      </w:r>
    </w:p>
    <w:p w14:paraId="381AE2CA" w14:textId="77777777" w:rsidR="00142275" w:rsidRPr="00355308" w:rsidRDefault="00142275" w:rsidP="00142275">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A7B304D" w14:textId="77777777" w:rsidR="00142275" w:rsidRPr="00355308" w:rsidRDefault="00142275" w:rsidP="00142275">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2F900C4" w14:textId="77777777" w:rsidR="00142275" w:rsidRPr="00355308" w:rsidRDefault="00142275" w:rsidP="00142275">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59F56B8" w14:textId="77777777" w:rsidR="00142275" w:rsidRPr="00355308" w:rsidRDefault="00142275" w:rsidP="00142275">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4CCE7974" w14:textId="77777777" w:rsidR="00142275" w:rsidRPr="00355308" w:rsidRDefault="00142275" w:rsidP="00142275">
      <w:pPr>
        <w:rPr>
          <w:sz w:val="16"/>
        </w:rPr>
      </w:pPr>
      <w:r w:rsidRPr="00355308">
        <w:rPr>
          <w:sz w:val="16"/>
        </w:rPr>
        <w:t>“Indeed, a lot of television would suddenly disappear,” says McDowell. “A sizable portion of TV comes from cable whose companies relay programming from satellites to their hubs.”</w:t>
      </w:r>
    </w:p>
    <w:p w14:paraId="28164237" w14:textId="77777777" w:rsidR="00142275" w:rsidRPr="00355308" w:rsidRDefault="00142275" w:rsidP="00142275">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78F7011B" w14:textId="77777777" w:rsidR="00142275" w:rsidRPr="00355308" w:rsidRDefault="00142275" w:rsidP="00142275">
      <w:pPr>
        <w:rPr>
          <w:sz w:val="16"/>
        </w:rPr>
      </w:pPr>
      <w:r w:rsidRPr="00355308">
        <w:rPr>
          <w:sz w:val="16"/>
        </w:rPr>
        <w:t>The sudden loss of satellite capability would have a profound effect on the military.</w:t>
      </w:r>
    </w:p>
    <w:p w14:paraId="36F273CD" w14:textId="77777777" w:rsidR="00142275" w:rsidRPr="00355308" w:rsidRDefault="00142275" w:rsidP="00142275">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0E515738" w14:textId="77777777" w:rsidR="00142275" w:rsidRPr="00355308" w:rsidRDefault="00142275" w:rsidP="00142275">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618BA75B" w14:textId="77777777" w:rsidR="00142275" w:rsidRPr="00355308" w:rsidRDefault="00142275" w:rsidP="00142275">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5A027BF" w14:textId="77777777" w:rsidR="00142275" w:rsidRPr="00355308" w:rsidRDefault="00142275" w:rsidP="00142275">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C21B47D" w14:textId="77777777" w:rsidR="00142275" w:rsidRPr="00355308" w:rsidRDefault="00142275" w:rsidP="00142275">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2415DAAE" w14:textId="77777777" w:rsidR="00142275" w:rsidRPr="00355308" w:rsidRDefault="00142275" w:rsidP="00142275">
      <w:pPr>
        <w:rPr>
          <w:sz w:val="16"/>
        </w:rPr>
      </w:pPr>
      <w:r w:rsidRPr="00355308">
        <w:rPr>
          <w:sz w:val="16"/>
        </w:rPr>
        <w:t>There’s also the effect on science to consider. Much of what we know about climate change comes from satellites.</w:t>
      </w:r>
    </w:p>
    <w:p w14:paraId="757312AF" w14:textId="77777777" w:rsidR="00142275" w:rsidRDefault="00142275" w:rsidP="00142275">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5AA0BCBB" w14:textId="77777777" w:rsidR="00142275" w:rsidRDefault="00142275" w:rsidP="00142275">
      <w:pPr>
        <w:pStyle w:val="Heading1"/>
      </w:pPr>
      <w:r>
        <w:lastRenderedPageBreak/>
        <w:t>Framework</w:t>
      </w:r>
    </w:p>
    <w:p w14:paraId="63754732" w14:textId="77777777" w:rsidR="00142275" w:rsidRDefault="00142275" w:rsidP="00142275">
      <w:pPr>
        <w:spacing w:after="200" w:line="240" w:lineRule="auto"/>
        <w:rPr>
          <w:rFonts w:asciiTheme="minorHAnsi" w:eastAsia="Times New Roman" w:hAnsiTheme="minorHAnsi" w:cstheme="minorHAnsi"/>
          <w:b/>
          <w:bCs/>
          <w:color w:val="000000"/>
          <w:sz w:val="26"/>
          <w:szCs w:val="26"/>
        </w:rPr>
      </w:pPr>
      <w:r>
        <w:rPr>
          <w:rFonts w:asciiTheme="minorHAnsi" w:eastAsia="Times New Roman" w:hAnsiTheme="minorHAnsi" w:cstheme="minorHAnsi"/>
          <w:b/>
          <w:bCs/>
          <w:color w:val="000000"/>
          <w:sz w:val="26"/>
          <w:szCs w:val="26"/>
        </w:rPr>
        <w:t>The standard is maximizing expected wellbeing.</w:t>
      </w:r>
    </w:p>
    <w:p w14:paraId="25392D45" w14:textId="77777777" w:rsidR="00142275" w:rsidRPr="006727CE" w:rsidRDefault="00142275" w:rsidP="00142275">
      <w:pPr>
        <w:pStyle w:val="Heading4"/>
      </w:pPr>
      <w:r w:rsidRPr="006727CE">
        <w:t>Utilitarianism respects the moral equality of individuals.</w:t>
      </w:r>
    </w:p>
    <w:p w14:paraId="1D8A7D52" w14:textId="77777777" w:rsidR="00142275" w:rsidRPr="00731E9E" w:rsidRDefault="00142275" w:rsidP="00142275">
      <w:pPr>
        <w:spacing w:after="200" w:line="240" w:lineRule="auto"/>
        <w:rPr>
          <w:rFonts w:ascii="Times New Roman" w:eastAsia="Times New Roman" w:hAnsi="Times New Roman" w:cs="Times New Roman"/>
          <w:sz w:val="24"/>
        </w:rPr>
      </w:pPr>
      <w:r w:rsidRPr="006727CE">
        <w:rPr>
          <w:rStyle w:val="Style13ptBold"/>
        </w:rPr>
        <w:t>Philosopher Eric Rakowski explains</w:t>
      </w:r>
      <w:r w:rsidRPr="00731E9E">
        <w:rPr>
          <w:rFonts w:ascii="Times New Roman" w:eastAsia="Times New Roman" w:hAnsi="Times New Roman" w:cs="Times New Roman"/>
          <w:color w:val="000000"/>
          <w:sz w:val="6"/>
          <w:szCs w:val="6"/>
          <w:shd w:val="clear" w:color="auto" w:fill="FFFFFF"/>
        </w:rPr>
        <w:t>.</w:t>
      </w:r>
      <w:r w:rsidRPr="00731E9E">
        <w:rPr>
          <w:rFonts w:ascii="Times New Roman" w:eastAsia="Times New Roman" w:hAnsi="Times New Roman" w:cs="Times New Roman"/>
          <w:color w:val="000000"/>
          <w:sz w:val="16"/>
          <w:szCs w:val="16"/>
          <w:shd w:val="clear" w:color="auto" w:fill="FFFFFF"/>
        </w:rPr>
        <w:t xml:space="preserve"> “Taking and Saving Lives.” Columbia Law Review. June 1993.</w:t>
      </w:r>
    </w:p>
    <w:p w14:paraId="64F670AE" w14:textId="37664E0A" w:rsidR="00142275" w:rsidRDefault="00142275" w:rsidP="00142275">
      <w:pPr>
        <w:spacing w:after="200" w:line="240" w:lineRule="auto"/>
        <w:rPr>
          <w:rFonts w:ascii="Times New Roman" w:eastAsia="Times New Roman" w:hAnsi="Times New Roman" w:cs="Times New Roman"/>
          <w:b/>
          <w:bCs/>
          <w:color w:val="000000"/>
          <w:sz w:val="14"/>
          <w:szCs w:val="14"/>
        </w:rPr>
      </w:pPr>
      <w:r w:rsidRPr="00731E9E">
        <w:rPr>
          <w:rFonts w:ascii="Times New Roman" w:eastAsia="Times New Roman" w:hAnsi="Times New Roman" w:cs="Times New Roman"/>
          <w:color w:val="000000"/>
          <w:sz w:val="14"/>
          <w:szCs w:val="14"/>
        </w:rPr>
        <w:t>On one side</w:t>
      </w:r>
      <w:r w:rsidRPr="00731E9E">
        <w:rPr>
          <w:rFonts w:ascii="Times New Roman" w:eastAsia="Times New Roman" w:hAnsi="Times New Roman" w:cs="Times New Roman"/>
          <w:b/>
          <w:bCs/>
          <w:color w:val="000000"/>
          <w:sz w:val="32"/>
          <w:szCs w:val="32"/>
        </w:rPr>
        <w:t xml:space="preserve">, </w:t>
      </w:r>
      <w:r w:rsidRPr="006727CE">
        <w:rPr>
          <w:rFonts w:ascii="Times New Roman" w:eastAsia="Times New Roman" w:hAnsi="Times New Roman" w:cs="Times New Roman"/>
          <w:b/>
          <w:bCs/>
          <w:color w:val="000000"/>
          <w:sz w:val="24"/>
          <w:highlight w:val="green"/>
          <w:u w:val="single"/>
        </w:rPr>
        <w:t>it presses toward the consequentialist view that</w:t>
      </w:r>
      <w:r w:rsidRPr="006727CE">
        <w:rPr>
          <w:rFonts w:ascii="Times New Roman" w:eastAsia="Times New Roman" w:hAnsi="Times New Roman" w:cs="Times New Roman"/>
          <w:color w:val="000000"/>
          <w:sz w:val="10"/>
          <w:szCs w:val="10"/>
          <w:highlight w:val="green"/>
          <w:u w:val="single"/>
        </w:rPr>
        <w:t xml:space="preserve"> </w:t>
      </w:r>
      <w:r w:rsidRPr="006727CE">
        <w:rPr>
          <w:rFonts w:ascii="Times New Roman" w:eastAsia="Times New Roman" w:hAnsi="Times New Roman" w:cs="Times New Roman"/>
          <w:b/>
          <w:bCs/>
          <w:color w:val="000000"/>
          <w:szCs w:val="22"/>
          <w:highlight w:val="green"/>
          <w:u w:val="single"/>
        </w:rPr>
        <w:t xml:space="preserve">individuals' status as moral equals </w:t>
      </w:r>
      <w:r w:rsidRPr="006727CE">
        <w:rPr>
          <w:rFonts w:ascii="Times New Roman" w:eastAsia="Times New Roman" w:hAnsi="Times New Roman" w:cs="Times New Roman"/>
          <w:b/>
          <w:bCs/>
          <w:color w:val="000000"/>
          <w:sz w:val="24"/>
          <w:highlight w:val="green"/>
          <w:u w:val="single"/>
        </w:rPr>
        <w:t>requires that the number of people</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b/>
          <w:bCs/>
          <w:color w:val="000000"/>
          <w:sz w:val="14"/>
          <w:szCs w:val="14"/>
        </w:rPr>
        <w:t>kept</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alive be maximized</w:t>
      </w:r>
      <w:r w:rsidRPr="00731E9E">
        <w:rPr>
          <w:rFonts w:ascii="Times New Roman" w:eastAsia="Times New Roman" w:hAnsi="Times New Roman" w:cs="Times New Roman"/>
          <w:b/>
          <w:bCs/>
          <w:color w:val="000000"/>
          <w:sz w:val="24"/>
          <w:u w:val="single"/>
        </w:rPr>
        <w:t>.</w:t>
      </w:r>
      <w:r w:rsidRPr="00731E9E">
        <w:rPr>
          <w:rFonts w:ascii="Times New Roman" w:eastAsia="Times New Roman" w:hAnsi="Times New Roman" w:cs="Times New Roman"/>
          <w:b/>
          <w:bCs/>
          <w:color w:val="000000"/>
          <w:sz w:val="16"/>
          <w:szCs w:val="16"/>
        </w:rPr>
        <w:t xml:space="preserve"> </w:t>
      </w:r>
      <w:r w:rsidRPr="00731E9E">
        <w:rPr>
          <w:rFonts w:ascii="Times New Roman" w:eastAsia="Times New Roman" w:hAnsi="Times New Roman" w:cs="Times New Roman"/>
          <w:color w:val="000000"/>
          <w:sz w:val="14"/>
          <w:szCs w:val="14"/>
        </w:rPr>
        <w:t>Only in this way, the thought runs, can we give due weight to the fundamental equality of persons;</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allow more deaths when we can ensure fewer</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is to</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treat[s] some</w:t>
      </w:r>
      <w:r w:rsidRPr="00731E9E">
        <w:rPr>
          <w:rFonts w:ascii="Times New Roman" w:eastAsia="Times New Roman" w:hAnsi="Times New Roman" w:cs="Times New Roman"/>
          <w:color w:val="000000"/>
          <w:szCs w:val="22"/>
          <w:u w:val="single"/>
        </w:rPr>
        <w:t xml:space="preserve"> </w:t>
      </w:r>
      <w:r w:rsidRPr="00731E9E">
        <w:rPr>
          <w:rFonts w:ascii="Times New Roman" w:eastAsia="Times New Roman" w:hAnsi="Times New Roman" w:cs="Times New Roman"/>
          <w:color w:val="000000"/>
          <w:sz w:val="14"/>
          <w:szCs w:val="14"/>
        </w:rPr>
        <w:t>people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less valuable[.]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than others.</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Further,</w:t>
      </w:r>
      <w:r w:rsidRPr="00731E9E">
        <w:rPr>
          <w:rFonts w:ascii="Times New Roman" w:eastAsia="Times New Roman" w:hAnsi="Times New Roman" w:cs="Times New Roman"/>
          <w:b/>
          <w:bCs/>
          <w:color w:val="000000"/>
          <w:sz w:val="16"/>
          <w:szCs w:val="16"/>
          <w:u w:val="single"/>
        </w:rPr>
        <w:t xml:space="preserve"> </w:t>
      </w:r>
      <w:r w:rsidRPr="00731E9E">
        <w:rPr>
          <w:rFonts w:ascii="Times New Roman" w:eastAsia="Times New Roman" w:hAnsi="Times New Roman" w:cs="Times New Roman"/>
          <w:color w:val="000000"/>
          <w:sz w:val="14"/>
          <w:szCs w:val="14"/>
        </w:rPr>
        <w:t>killing some to save others, or letting some die for that purpose</w:t>
      </w:r>
      <w:r w:rsidRPr="00731E9E">
        <w:rPr>
          <w:rFonts w:ascii="Times New Roman" w:eastAsia="Times New Roman" w:hAnsi="Times New Roman" w:cs="Times New Roman"/>
          <w:b/>
          <w:bCs/>
          <w:color w:val="000000"/>
          <w:sz w:val="14"/>
          <w:szCs w:val="14"/>
        </w:rPr>
        <w:t>,</w:t>
      </w:r>
      <w:r w:rsidRPr="00731E9E">
        <w:rPr>
          <w:rFonts w:ascii="Times New Roman" w:eastAsia="Times New Roman" w:hAnsi="Times New Roman" w:cs="Times New Roman"/>
          <w:color w:val="000000"/>
          <w:sz w:val="14"/>
          <w:szCs w:val="14"/>
        </w:rPr>
        <w:t xml:space="preserve"> </w:t>
      </w:r>
      <w:r w:rsidRPr="006727CE">
        <w:rPr>
          <w:rFonts w:ascii="Times New Roman" w:eastAsia="Times New Roman" w:hAnsi="Times New Roman" w:cs="Times New Roman"/>
          <w:b/>
          <w:bCs/>
          <w:color w:val="000000"/>
          <w:sz w:val="24"/>
          <w:highlight w:val="green"/>
          <w:u w:val="single"/>
        </w:rPr>
        <w:t>does not entail that those who are killed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or left to their fate</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are being used</w:t>
      </w:r>
      <w:r w:rsidRPr="00731E9E">
        <w:rPr>
          <w:rFonts w:ascii="Times New Roman" w:eastAsia="Times New Roman" w:hAnsi="Times New Roman" w:cs="Times New Roman"/>
          <w:b/>
          <w:bCs/>
          <w:color w:val="000000"/>
          <w:szCs w:val="22"/>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color w:val="000000"/>
          <w:szCs w:val="22"/>
          <w:u w:val="single"/>
        </w:rPr>
        <w:t xml:space="preserve"> </w:t>
      </w:r>
      <w:r w:rsidRPr="006727CE">
        <w:rPr>
          <w:rFonts w:ascii="Times New Roman" w:eastAsia="Times New Roman" w:hAnsi="Times New Roman" w:cs="Times New Roman"/>
          <w:b/>
          <w:bCs/>
          <w:color w:val="000000"/>
          <w:sz w:val="24"/>
          <w:highlight w:val="green"/>
          <w:u w:val="single"/>
        </w:rPr>
        <w:t>as means to</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the well-being of</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others, as would be true if they were slain</w:t>
      </w:r>
      <w:r w:rsidRPr="00731E9E">
        <w:rPr>
          <w:rFonts w:ascii="Times New Roman" w:eastAsia="Times New Roman" w:hAnsi="Times New Roman" w:cs="Times New Roman"/>
          <w:b/>
          <w:bCs/>
          <w:color w:val="000000"/>
          <w:sz w:val="24"/>
          <w:u w:val="single"/>
        </w:rPr>
        <w:t xml:space="preserve"> </w:t>
      </w:r>
      <w:r w:rsidRPr="00731E9E">
        <w:rPr>
          <w:rFonts w:ascii="Times New Roman" w:eastAsia="Times New Roman" w:hAnsi="Times New Roman" w:cs="Times New Roman"/>
          <w:color w:val="000000"/>
          <w:sz w:val="14"/>
          <w:szCs w:val="14"/>
        </w:rPr>
        <w:t>or left to drown</w:t>
      </w:r>
      <w:r w:rsidRPr="00731E9E">
        <w:rPr>
          <w:rFonts w:ascii="Times New Roman" w:eastAsia="Times New Roman" w:hAnsi="Times New Roman" w:cs="Times New Roman"/>
          <w:color w:val="000000"/>
          <w:sz w:val="16"/>
          <w:szCs w:val="16"/>
          <w:u w:val="single"/>
        </w:rPr>
        <w:t xml:space="preserve"> </w:t>
      </w:r>
      <w:r w:rsidRPr="00731E9E">
        <w:rPr>
          <w:rFonts w:ascii="Times New Roman" w:eastAsia="Times New Roman" w:hAnsi="Times New Roman" w:cs="Times New Roman"/>
          <w:color w:val="000000"/>
          <w:sz w:val="14"/>
          <w:szCs w:val="14"/>
        </w:rPr>
        <w:t>merely</w:t>
      </w:r>
      <w:r w:rsidRPr="00731E9E">
        <w:rPr>
          <w:rFonts w:ascii="Times New Roman" w:eastAsia="Times New Roman" w:hAnsi="Times New Roman" w:cs="Times New Roman"/>
          <w:b/>
          <w:bCs/>
          <w:color w:val="000000"/>
          <w:szCs w:val="22"/>
          <w:u w:val="single"/>
        </w:rPr>
        <w:t xml:space="preserve"> </w:t>
      </w:r>
      <w:r w:rsidRPr="006727CE">
        <w:rPr>
          <w:rFonts w:ascii="Times New Roman" w:eastAsia="Times New Roman" w:hAnsi="Times New Roman" w:cs="Times New Roman"/>
          <w:b/>
          <w:bCs/>
          <w:color w:val="000000"/>
          <w:sz w:val="24"/>
          <w:highlight w:val="green"/>
          <w:u w:val="single"/>
        </w:rPr>
        <w:t>to please [other] people[.]</w:t>
      </w:r>
      <w:r w:rsidRPr="00731E9E">
        <w:rPr>
          <w:rFonts w:ascii="Times New Roman" w:eastAsia="Times New Roman" w:hAnsi="Times New Roman" w:cs="Times New Roman"/>
          <w:b/>
          <w:bCs/>
          <w:color w:val="000000"/>
          <w:sz w:val="14"/>
          <w:szCs w:val="14"/>
        </w:rPr>
        <w:t xml:space="preserve"> </w:t>
      </w:r>
      <w:r w:rsidRPr="00731E9E">
        <w:rPr>
          <w:rFonts w:ascii="Times New Roman" w:eastAsia="Times New Roman" w:hAnsi="Times New Roman" w:cs="Times New Roman"/>
          <w:color w:val="000000"/>
          <w:sz w:val="14"/>
          <w:szCs w:val="14"/>
        </w:rPr>
        <w:t>who would live anyway. They do, of course, in some cases serve as means. But they do not act merely as means. Those who die are no less ends than those who live</w:t>
      </w:r>
      <w:r w:rsidRPr="00731E9E">
        <w:rPr>
          <w:rFonts w:ascii="Times New Roman" w:eastAsia="Times New Roman" w:hAnsi="Times New Roman" w:cs="Times New Roman"/>
          <w:b/>
          <w:bCs/>
          <w:color w:val="000000"/>
          <w:sz w:val="14"/>
          <w:szCs w:val="14"/>
        </w:rPr>
        <w:t>. It is because they are also no more ends than others whose lives are in the balance that an impartial decision-maker must choose to save the more numerous group[.], even if she must kill to do so.</w:t>
      </w:r>
    </w:p>
    <w:p w14:paraId="6ACCA9DA" w14:textId="489CF054" w:rsidR="00FA0D7F" w:rsidRDefault="00FA0D7F" w:rsidP="00142275">
      <w:pPr>
        <w:spacing w:after="200" w:line="240" w:lineRule="auto"/>
        <w:rPr>
          <w:rFonts w:ascii="Times New Roman" w:eastAsia="Times New Roman" w:hAnsi="Times New Roman" w:cs="Times New Roman"/>
          <w:b/>
          <w:bCs/>
          <w:color w:val="000000"/>
          <w:sz w:val="14"/>
          <w:szCs w:val="14"/>
        </w:rPr>
      </w:pPr>
    </w:p>
    <w:p w14:paraId="2AA591A1" w14:textId="77777777" w:rsidR="00FA0D7F" w:rsidRPr="00744533" w:rsidRDefault="00FA0D7F" w:rsidP="00FA0D7F">
      <w:pPr>
        <w:pStyle w:val="Heading4"/>
      </w:pPr>
      <w:r>
        <w:t xml:space="preserve">1] Utilitarianism is Intrinsic, and we can measure it through pain and pleasure </w:t>
      </w:r>
    </w:p>
    <w:p w14:paraId="2CD090B3" w14:textId="77777777" w:rsidR="00FA0D7F" w:rsidRPr="00744533" w:rsidRDefault="00FA0D7F" w:rsidP="00FA0D7F">
      <w:pPr>
        <w:pBdr>
          <w:bottom w:val="none" w:sz="0" w:space="8" w:color="auto"/>
        </w:pBdr>
        <w:shd w:val="clear" w:color="auto" w:fill="FFFFFF"/>
        <w:spacing w:line="310" w:lineRule="auto"/>
        <w:rPr>
          <w:rFonts w:eastAsia="Calibri"/>
          <w:color w:val="1C1C1C"/>
        </w:rPr>
      </w:pPr>
      <w:r w:rsidRPr="00744533">
        <w:rPr>
          <w:rFonts w:eastAsia="Calibri"/>
          <w:b/>
          <w:color w:val="1C1C1C"/>
          <w:sz w:val="26"/>
          <w:szCs w:val="26"/>
        </w:rPr>
        <w:t>Moen ’16</w:t>
      </w:r>
      <w:r w:rsidRPr="00744533">
        <w:rPr>
          <w:rFonts w:eastAsia="Calibri"/>
          <w:color w:val="1C1C1C"/>
        </w:rPr>
        <w:t xml:space="preserve"> – (Ole Martin, PhD, Research Fellow in Philosophy @ University of Oslo, "An Argument for Hedonism." Journal of Value Inquiry 50.2 (2016): 267). Modified for glang</w:t>
      </w:r>
    </w:p>
    <w:p w14:paraId="584BFA3E" w14:textId="77777777" w:rsidR="00FA0D7F" w:rsidRPr="005423C6" w:rsidRDefault="00FA0D7F" w:rsidP="00FA0D7F">
      <w:pPr>
        <w:pBdr>
          <w:bottom w:val="none" w:sz="0" w:space="8" w:color="auto"/>
        </w:pBdr>
        <w:shd w:val="clear" w:color="auto" w:fill="FFFFFF"/>
        <w:spacing w:line="310" w:lineRule="auto"/>
        <w:rPr>
          <w:rFonts w:eastAsia="Calibri"/>
          <w:color w:val="1C1C1C"/>
          <w:sz w:val="10"/>
          <w:szCs w:val="10"/>
          <w:u w:val="single"/>
        </w:rPr>
      </w:pPr>
      <w:r w:rsidRPr="00744533">
        <w:rPr>
          <w:rFonts w:eastAsia="Calibri"/>
          <w:color w:val="1C1C1C"/>
          <w:sz w:val="16"/>
          <w:szCs w:val="16"/>
        </w:rPr>
        <w:t xml:space="preserve">Let us start by observing, </w:t>
      </w:r>
      <w:r w:rsidRPr="00744533">
        <w:rPr>
          <w:rFonts w:eastAsia="Calibri"/>
          <w:color w:val="1C1C1C"/>
          <w:u w:val="single"/>
        </w:rPr>
        <w:t>empirically, that a widely shared judgment about intrinsic value and disvalue is that pleasure is intrinsically valuable and pain is intrinsically disvaluable. On virtually any proposed list of intrinsic values and disvalues</w:t>
      </w:r>
      <w:r w:rsidRPr="00744533">
        <w:rPr>
          <w:rFonts w:eastAsia="Calibri"/>
          <w:color w:val="1C1C1C"/>
          <w:sz w:val="16"/>
          <w:szCs w:val="16"/>
        </w:rPr>
        <w:t xml:space="preserve"> (we will look at some of them below), </w:t>
      </w:r>
      <w:r w:rsidRPr="00744533">
        <w:rPr>
          <w:rFonts w:eastAsia="Calibri"/>
          <w:color w:val="1C1C1C"/>
          <w:u w:val="single"/>
        </w:rPr>
        <w:t>pleasure is included among the intrinsic values and pain among the intrinsic disvalues</w:t>
      </w:r>
      <w:r w:rsidRPr="00744533">
        <w:rPr>
          <w:rFonts w:eastAsia="Calibri"/>
          <w:b/>
          <w:color w:val="1C1C1C"/>
          <w:u w:val="single"/>
        </w:rPr>
        <w:t>.</w:t>
      </w:r>
      <w:r w:rsidRPr="00744533">
        <w:rPr>
          <w:rFonts w:eastAsia="Calibri"/>
          <w:color w:val="1C1C1C"/>
          <w:sz w:val="16"/>
          <w:szCs w:val="16"/>
        </w:rPr>
        <w:t xml:space="preserve"> This inclusion makes intuitive sense, moreover, for </w:t>
      </w:r>
      <w:r w:rsidRPr="00D376F2">
        <w:rPr>
          <w:rFonts w:eastAsia="Calibri"/>
          <w:b/>
          <w:color w:val="1C1C1C"/>
          <w:highlight w:val="green"/>
          <w:u w:val="single"/>
        </w:rPr>
        <w:t>there is something undeniably good about</w:t>
      </w:r>
      <w:r w:rsidRPr="00D376F2">
        <w:rPr>
          <w:rFonts w:eastAsia="Calibri"/>
          <w:b/>
          <w:color w:val="1C1C1C"/>
          <w:sz w:val="12"/>
          <w:szCs w:val="12"/>
          <w:highlight w:val="green"/>
          <w:u w:val="single"/>
        </w:rPr>
        <w:t xml:space="preserve"> </w:t>
      </w:r>
      <w:r w:rsidRPr="00042E92">
        <w:rPr>
          <w:rFonts w:eastAsia="Calibri"/>
          <w:b/>
          <w:color w:val="1C1C1C"/>
          <w:sz w:val="12"/>
          <w:szCs w:val="12"/>
          <w:u w:val="single"/>
        </w:rPr>
        <w:t>the way</w:t>
      </w:r>
      <w:r w:rsidRPr="00042E92">
        <w:rPr>
          <w:rFonts w:eastAsia="Calibri"/>
          <w:b/>
          <w:color w:val="1C1C1C"/>
          <w:u w:val="single"/>
        </w:rPr>
        <w:t xml:space="preserve"> </w:t>
      </w:r>
      <w:r w:rsidRPr="00D376F2">
        <w:rPr>
          <w:rFonts w:eastAsia="Calibri"/>
          <w:b/>
          <w:color w:val="1C1C1C"/>
          <w:highlight w:val="green"/>
          <w:u w:val="single"/>
        </w:rPr>
        <w:t xml:space="preserve">pleasure </w:t>
      </w:r>
      <w:r w:rsidRPr="00042E92">
        <w:rPr>
          <w:rFonts w:eastAsia="Calibri"/>
          <w:b/>
          <w:color w:val="1C1C1C"/>
          <w:sz w:val="6"/>
          <w:szCs w:val="6"/>
          <w:u w:val="single"/>
        </w:rPr>
        <w:t xml:space="preserve">feels </w:t>
      </w:r>
      <w:r w:rsidRPr="00D376F2">
        <w:rPr>
          <w:rFonts w:eastAsia="Calibri"/>
          <w:b/>
          <w:color w:val="1C1C1C"/>
          <w:highlight w:val="green"/>
          <w:u w:val="single"/>
        </w:rPr>
        <w:t xml:space="preserve">and </w:t>
      </w:r>
      <w:r w:rsidRPr="00042E92">
        <w:rPr>
          <w:rFonts w:eastAsia="Calibri"/>
          <w:b/>
          <w:color w:val="1C1C1C"/>
          <w:sz w:val="10"/>
          <w:szCs w:val="10"/>
          <w:u w:val="single"/>
        </w:rPr>
        <w:t xml:space="preserve">something undeniably </w:t>
      </w:r>
      <w:r w:rsidRPr="00D376F2">
        <w:rPr>
          <w:rFonts w:eastAsia="Calibri"/>
          <w:b/>
          <w:color w:val="1C1C1C"/>
          <w:highlight w:val="green"/>
          <w:u w:val="single"/>
        </w:rPr>
        <w:t>bad about</w:t>
      </w:r>
      <w:r w:rsidRPr="00042E92">
        <w:rPr>
          <w:rFonts w:eastAsia="Calibri"/>
          <w:b/>
          <w:color w:val="1C1C1C"/>
          <w:u w:val="single"/>
        </w:rPr>
        <w:t xml:space="preserve"> </w:t>
      </w:r>
      <w:r w:rsidRPr="00042E92">
        <w:rPr>
          <w:rFonts w:eastAsia="Calibri"/>
          <w:b/>
          <w:color w:val="1C1C1C"/>
          <w:sz w:val="10"/>
          <w:szCs w:val="10"/>
          <w:u w:val="single"/>
        </w:rPr>
        <w:t>the way</w:t>
      </w:r>
      <w:r w:rsidRPr="00042E92">
        <w:rPr>
          <w:rFonts w:eastAsia="Calibri"/>
          <w:b/>
          <w:color w:val="1C1C1C"/>
          <w:u w:val="single"/>
        </w:rPr>
        <w:t xml:space="preserve"> </w:t>
      </w:r>
      <w:r w:rsidRPr="00D376F2">
        <w:rPr>
          <w:rFonts w:eastAsia="Calibri"/>
          <w:b/>
          <w:color w:val="1C1C1C"/>
          <w:highlight w:val="green"/>
          <w:u w:val="single"/>
        </w:rPr>
        <w:t>pain</w:t>
      </w:r>
      <w:r w:rsidRPr="00744533">
        <w:rPr>
          <w:rFonts w:eastAsia="Calibri"/>
          <w:b/>
          <w:color w:val="1C1C1C"/>
          <w:u w:val="single"/>
        </w:rPr>
        <w:t xml:space="preserve"> </w:t>
      </w:r>
      <w:r w:rsidRPr="00744533">
        <w:rPr>
          <w:rFonts w:eastAsia="Calibri"/>
          <w:b/>
          <w:color w:val="1C1C1C"/>
          <w:sz w:val="10"/>
          <w:szCs w:val="10"/>
          <w:u w:val="single"/>
        </w:rPr>
        <w:t>feels</w:t>
      </w:r>
      <w:r w:rsidRPr="00744533">
        <w:rPr>
          <w:rFonts w:eastAsia="Calibri"/>
          <w:b/>
          <w:color w:val="1C1C1C"/>
          <w:u w:val="single"/>
        </w:rPr>
        <w:t>,</w:t>
      </w:r>
      <w:r w:rsidRPr="00744533">
        <w:rPr>
          <w:rFonts w:eastAsia="Calibri"/>
          <w:color w:val="1C1C1C"/>
          <w:sz w:val="16"/>
          <w:szCs w:val="16"/>
        </w:rPr>
        <w:t xml:space="preserve"> </w:t>
      </w:r>
      <w:r w:rsidRPr="00744533">
        <w:rPr>
          <w:rFonts w:eastAsia="Calibri"/>
          <w:color w:val="1C1C1C"/>
          <w:u w:val="single"/>
        </w:rPr>
        <w:t xml:space="preserve">and neither the goodness of pleasure nor the badness of pain seems to be exhausted by the further effects that these experiences might have. </w:t>
      </w:r>
      <w:r w:rsidRPr="00744533">
        <w:rPr>
          <w:rFonts w:eastAsia="Calibri"/>
          <w:color w:val="1C1C1C"/>
          <w:sz w:val="16"/>
          <w:szCs w:val="16"/>
        </w:rPr>
        <w:t xml:space="preserve">“Pleasure” and “pain” are here understood inclusively, as encompassing anything hedonically positive and anything hedonically </w:t>
      </w:r>
      <w:r w:rsidRPr="00744533">
        <w:rPr>
          <w:rFonts w:eastAsia="Calibri"/>
          <w:color w:val="1C1C1C"/>
          <w:sz w:val="10"/>
          <w:szCs w:val="10"/>
        </w:rPr>
        <w:t xml:space="preserve">negative. 2 The special value statuses of pleasure and pain are manifested in how we treat these experiences in our everyday reasoning about values. </w:t>
      </w:r>
      <w:r w:rsidRPr="00744533">
        <w:rPr>
          <w:rFonts w:eastAsia="Calibri"/>
          <w:color w:val="1C1C1C"/>
          <w:sz w:val="10"/>
          <w:szCs w:val="10"/>
          <w:u w:val="single"/>
        </w:rPr>
        <w:t>If you tell me that you are heading for the convenience</w:t>
      </w:r>
    </w:p>
    <w:p w14:paraId="75CC06D8" w14:textId="77777777" w:rsidR="00FA0D7F" w:rsidRPr="005423C6" w:rsidRDefault="00FA0D7F" w:rsidP="00FA0D7F">
      <w:pPr>
        <w:pStyle w:val="Heading4"/>
      </w:pPr>
      <w:r w:rsidRPr="005423C6">
        <w:t xml:space="preserve">2] Actor Specificity – governments use utilitarian calculus when deciding whether an action is good or not </w:t>
      </w:r>
    </w:p>
    <w:p w14:paraId="4CC1A4FD" w14:textId="77777777" w:rsidR="00FA0D7F" w:rsidRPr="005423C6" w:rsidRDefault="00FA0D7F" w:rsidP="00FA0D7F">
      <w:pPr>
        <w:pStyle w:val="Heading4"/>
      </w:pPr>
      <w:r w:rsidRPr="005423C6">
        <w:t xml:space="preserve">4] Extinction comes first it’s the top priority in any coherent moral theory </w:t>
      </w:r>
    </w:p>
    <w:p w14:paraId="3BE35FC4" w14:textId="77777777" w:rsidR="00FA0D7F" w:rsidRDefault="00FA0D7F" w:rsidP="00FA0D7F">
      <w:pPr>
        <w:rPr>
          <w:b/>
          <w:bCs/>
          <w:sz w:val="26"/>
        </w:rPr>
      </w:pPr>
      <w:r>
        <w:rPr>
          <w:rStyle w:val="Style13ptBold"/>
        </w:rPr>
        <w:t xml:space="preserve">Plummer 15 </w:t>
      </w:r>
      <w:r>
        <w:t xml:space="preserve">(Theron, Philosophy @St. Andrews </w:t>
      </w:r>
      <w:hyperlink r:id="rId16" w:history="1">
        <w:r w:rsidRPr="00712519">
          <w:rPr>
            <w:rStyle w:val="Hyperlink"/>
          </w:rPr>
          <w:t>http://blog.practicalethics.ox.ac.uk/2015/05/moral-agreement-on-saving-the-world/</w:t>
        </w:r>
      </w:hyperlink>
      <w:r>
        <w:t>) [King CP recut]</w:t>
      </w:r>
    </w:p>
    <w:p w14:paraId="1CDDC496" w14:textId="77777777" w:rsidR="00FA0D7F" w:rsidRDefault="00FA0D7F" w:rsidP="00FA0D7F">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D376F2">
        <w:rPr>
          <w:rStyle w:val="Emphasis"/>
          <w:highlight w:val="green"/>
        </w:rPr>
        <w:t>whatever</w:t>
      </w:r>
      <w:r>
        <w:rPr>
          <w:sz w:val="16"/>
        </w:rPr>
        <w:t xml:space="preserve"> general </w:t>
      </w:r>
      <w:r w:rsidRPr="00D376F2">
        <w:rPr>
          <w:rStyle w:val="Emphasis"/>
          <w:highlight w:val="green"/>
        </w:rPr>
        <w:t>moral view</w:t>
      </w:r>
      <w:r>
        <w:rPr>
          <w:rStyle w:val="Emphasis"/>
        </w:rPr>
        <w:t xml:space="preserve"> we adopt</w:t>
      </w:r>
      <w:r>
        <w:rPr>
          <w:sz w:val="16"/>
        </w:rPr>
        <w:t xml:space="preserve">: that </w:t>
      </w:r>
      <w:r w:rsidRPr="00D376F2">
        <w:rPr>
          <w:rStyle w:val="StyleUnderline"/>
          <w:highlight w:val="green"/>
        </w:rPr>
        <w:t>it is</w:t>
      </w:r>
      <w:r>
        <w:rPr>
          <w:sz w:val="16"/>
        </w:rPr>
        <w:t xml:space="preserve"> very </w:t>
      </w:r>
      <w:r w:rsidRPr="00D376F2">
        <w:rPr>
          <w:rStyle w:val="StyleUnderline"/>
          <w:highlight w:val="green"/>
        </w:rPr>
        <w:t>important to reduce</w:t>
      </w:r>
      <w:r w:rsidRPr="00D376F2">
        <w:rPr>
          <w:sz w:val="16"/>
          <w:highlight w:val="green"/>
        </w:rPr>
        <w:t xml:space="preserve"> </w:t>
      </w:r>
      <w:r w:rsidRPr="00D376F2">
        <w:rPr>
          <w:rStyle w:val="StyleUnderline"/>
          <w:highlight w:val="green"/>
        </w:rPr>
        <w:t>the risk that</w:t>
      </w:r>
      <w:r>
        <w:rPr>
          <w:sz w:val="16"/>
        </w:rPr>
        <w:t xml:space="preserve"> all intelligent </w:t>
      </w:r>
      <w:r w:rsidRPr="00D376F2">
        <w:rPr>
          <w:rStyle w:val="StyleUnderline"/>
          <w:highlight w:val="green"/>
        </w:rPr>
        <w:t>beings</w:t>
      </w:r>
      <w:r>
        <w:rPr>
          <w:sz w:val="16"/>
        </w:rPr>
        <w:t xml:space="preserve"> on this planet </w:t>
      </w:r>
      <w:r w:rsidRPr="00D376F2">
        <w:rPr>
          <w:rStyle w:val="StyleUnderline"/>
          <w:highlight w:val="green"/>
        </w:rPr>
        <w:t>are eliminated by</w:t>
      </w:r>
      <w:r>
        <w:rPr>
          <w:sz w:val="16"/>
        </w:rPr>
        <w:t xml:space="preserve"> an enormous </w:t>
      </w:r>
      <w:r w:rsidRPr="00D376F2">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D376F2">
        <w:rPr>
          <w:rStyle w:val="StyleUnderline"/>
          <w:highlight w:val="green"/>
        </w:rPr>
        <w:t>we</w:t>
      </w:r>
      <w:r>
        <w:rPr>
          <w:rStyle w:val="StyleUnderline"/>
        </w:rPr>
        <w:t xml:space="preserve"> </w:t>
      </w:r>
      <w:r w:rsidRPr="00D376F2">
        <w:rPr>
          <w:rStyle w:val="StyleUnderline"/>
          <w:highlight w:val="green"/>
        </w:rPr>
        <w:t xml:space="preserve">should try </w:t>
      </w:r>
      <w:r w:rsidRPr="00D376F2">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w:t>
      </w:r>
      <w:r>
        <w:rPr>
          <w:sz w:val="16"/>
        </w:rPr>
        <w:lastRenderedPageBreak/>
        <w:t xml:space="preserve">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844FE0">
        <w:rPr>
          <w:rStyle w:val="StyleUnderline"/>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D376F2">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D376F2">
        <w:rPr>
          <w:rStyle w:val="Emphasis"/>
          <w:highlight w:val="green"/>
        </w:rPr>
        <w:t>All ethical doctrines</w:t>
      </w:r>
      <w:r>
        <w:rPr>
          <w:rStyle w:val="Emphasis"/>
        </w:rPr>
        <w:t xml:space="preserve"> worth our attention </w:t>
      </w:r>
      <w:r w:rsidRPr="00D376F2">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042E92">
        <w:rPr>
          <w:rStyle w:val="Emphasis"/>
        </w:rPr>
        <w:t>Minimally plausible versions of deontology and virtue ethics must be concerned in part with promoting the good, from an impartial point of view</w:t>
      </w:r>
      <w:r w:rsidRPr="00D376F2">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D376F2">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844FE0">
        <w:rPr>
          <w:rStyle w:val="Emphasis"/>
        </w:rPr>
        <w:t>We should also take into account</w:t>
      </w:r>
      <w:r>
        <w:rPr>
          <w:rStyle w:val="Emphasis"/>
        </w:rPr>
        <w:t xml:space="preserve"> moral </w:t>
      </w:r>
      <w:r w:rsidRPr="00844FE0">
        <w:rPr>
          <w:rStyle w:val="Emphasis"/>
        </w:rPr>
        <w:t>uncertainty.</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D376F2">
        <w:rPr>
          <w:rStyle w:val="Emphasis"/>
          <w:highlight w:val="green"/>
        </w:rPr>
        <w:t>reducing existential risk is the most important thing in the world</w:t>
      </w:r>
      <w:r w:rsidRPr="00D376F2">
        <w:rPr>
          <w:sz w:val="16"/>
          <w:highlight w:val="green"/>
        </w:rPr>
        <w:t xml:space="preserve">. </w:t>
      </w:r>
      <w:r>
        <w:rPr>
          <w:sz w:val="16"/>
        </w:rPr>
        <w:t xml:space="preserve">Again, this is largely </w:t>
      </w:r>
      <w:r>
        <w:rPr>
          <w:rStyle w:val="StyleUnderline"/>
        </w:rPr>
        <w:t xml:space="preserve">for the reason that </w:t>
      </w:r>
      <w:r w:rsidRPr="00D376F2">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xml:space="preserve">). Of course, it is uncertain whether these untold trillions would, in </w:t>
      </w:r>
      <w:r>
        <w:rPr>
          <w:rStyle w:val="StyleUnderline"/>
        </w:rPr>
        <w:lastRenderedPageBreak/>
        <w:t>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7BCA227" w14:textId="77777777" w:rsidR="00FA0D7F" w:rsidRPr="003E2B9C" w:rsidRDefault="00FA0D7F" w:rsidP="00142275">
      <w:pPr>
        <w:spacing w:after="200" w:line="240" w:lineRule="auto"/>
        <w:rPr>
          <w:rStyle w:val="Style13ptBold"/>
          <w:rFonts w:ascii="Times New Roman" w:eastAsia="Times New Roman" w:hAnsi="Times New Roman" w:cs="Times New Roman"/>
          <w:b w:val="0"/>
          <w:sz w:val="24"/>
        </w:rPr>
      </w:pPr>
    </w:p>
    <w:p w14:paraId="4D13C8A4" w14:textId="77777777" w:rsidR="00A36186" w:rsidRDefault="00014E99"/>
    <w:sectPr w:rsidR="00A36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AD7"/>
    <w:rsid w:val="00014E99"/>
    <w:rsid w:val="00142275"/>
    <w:rsid w:val="00262D3A"/>
    <w:rsid w:val="004230AE"/>
    <w:rsid w:val="00675F5E"/>
    <w:rsid w:val="00776A82"/>
    <w:rsid w:val="008A6B0D"/>
    <w:rsid w:val="009D5714"/>
    <w:rsid w:val="00A562B5"/>
    <w:rsid w:val="00B74AA7"/>
    <w:rsid w:val="00F04AD7"/>
    <w:rsid w:val="00FA0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E4FAD51"/>
  <w15:chartTrackingRefBased/>
  <w15:docId w15:val="{D201D4C9-CEA4-7C4E-B5EB-B03B218A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2275"/>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1422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22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422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14227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4227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42275"/>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142275"/>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42275"/>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142275"/>
    <w:rPr>
      <w:rFonts w:ascii="Calibri" w:eastAsiaTheme="majorEastAsia" w:hAnsi="Calibri" w:cstheme="majorBidi"/>
      <w:b/>
      <w:bCs/>
      <w:sz w:val="26"/>
      <w:szCs w:val="26"/>
      <w:lang w:eastAsia="en-US"/>
    </w:rPr>
  </w:style>
  <w:style w:type="character" w:customStyle="1" w:styleId="Heading5Char">
    <w:name w:val="Heading 5 Char"/>
    <w:basedOn w:val="DefaultParagraphFont"/>
    <w:link w:val="Heading5"/>
    <w:uiPriority w:val="9"/>
    <w:semiHidden/>
    <w:rsid w:val="00142275"/>
    <w:rPr>
      <w:rFonts w:asciiTheme="majorHAnsi" w:eastAsiaTheme="majorEastAsia" w:hAnsiTheme="majorHAnsi" w:cstheme="majorBidi"/>
      <w:color w:val="2F5496" w:themeColor="accent1" w:themeShade="BF"/>
      <w:sz w:val="22"/>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142275"/>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142275"/>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142275"/>
    <w:rPr>
      <w:rFonts w:ascii="Calibri" w:hAnsi="Calibri" w:cs="Calibri"/>
      <w:b/>
      <w:iCs/>
      <w:sz w:val="22"/>
      <w:u w:val="single"/>
      <w:bdr w:val="single" w:sz="8" w:space="0" w:color="auto"/>
    </w:rPr>
  </w:style>
  <w:style w:type="paragraph" w:customStyle="1" w:styleId="textbold">
    <w:name w:val="text bold"/>
    <w:basedOn w:val="Normal"/>
    <w:link w:val="Emphasis"/>
    <w:uiPriority w:val="20"/>
    <w:qFormat/>
    <w:rsid w:val="0014227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lang w:eastAsia="zh-CN"/>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42275"/>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2275"/>
    <w:pPr>
      <w:keepNext w:val="0"/>
      <w:keepLines w:val="0"/>
      <w:spacing w:before="0" w:line="254" w:lineRule="auto"/>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142275"/>
    <w:rPr>
      <w:color w:val="auto"/>
      <w:u w:val="none"/>
    </w:rPr>
  </w:style>
  <w:style w:type="paragraph" w:styleId="DocumentMap">
    <w:name w:val="Document Map"/>
    <w:basedOn w:val="Normal"/>
    <w:link w:val="DocumentMapChar"/>
    <w:uiPriority w:val="99"/>
    <w:semiHidden/>
    <w:unhideWhenUsed/>
    <w:rsid w:val="001422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2275"/>
    <w:rPr>
      <w:rFonts w:ascii="Lucida Grande" w:hAnsi="Lucida Grande" w:cs="Lucida Grande"/>
      <w:lang w:eastAsia="en-US"/>
    </w:rPr>
  </w:style>
  <w:style w:type="paragraph" w:customStyle="1" w:styleId="Emphasis1">
    <w:name w:val="Emphasis1"/>
    <w:basedOn w:val="Normal"/>
    <w:uiPriority w:val="7"/>
    <w:qFormat/>
    <w:rsid w:val="00FA0D7F"/>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abstract=3397559" TargetMode="External"/><Relationship Id="rId13" Type="http://schemas.openxmlformats.org/officeDocument/2006/relationships/hyperlink" Target="http://aip.scitation.org/doi/full/10.1063/1.498083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ademic.oup.com/astrogeo/article/56/5/5.15/235650" TargetMode="External"/><Relationship Id="rId12" Type="http://schemas.openxmlformats.org/officeDocument/2006/relationships/hyperlink" Target="https://www.orbitaldebris.jsc.nasa.gov/faq.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log.practicalethics.ox.ac.uk/2015/05/moral-agreement-on-saving-the-world/"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scientificamerican.com/article/orbital-debris-space-fence/" TargetMode="External"/><Relationship Id="rId5" Type="http://schemas.openxmlformats.org/officeDocument/2006/relationships/hyperlink" Target="https://iislweb.org/docs/Diederiks2007.pdf" TargetMode="External"/><Relationship Id="rId15" Type="http://schemas.openxmlformats.org/officeDocument/2006/relationships/hyperlink" Target="https://gizmodo.com/what-would-happen-if-all-our-satellites-were-suddenly-d-1709006681" TargetMode="External"/><Relationship Id="rId10" Type="http://schemas.openxmlformats.org/officeDocument/2006/relationships/hyperlink" Target="https://www.scientificamerican.com/podcast/episode/the-sneaky-danger-of-space-dust/" TargetMode="External"/><Relationship Id="rId4" Type="http://schemas.openxmlformats.org/officeDocument/2006/relationships/webSettings" Target="webSettings.xml"/><Relationship Id="rId9" Type="http://schemas.openxmlformats.org/officeDocument/2006/relationships/hyperlink" Target="https://www.science.org/doi/full/10.1126/science.abd3402"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16454</Words>
  <Characters>93788</Characters>
  <Application>Microsoft Office Word</Application>
  <DocSecurity>0</DocSecurity>
  <Lines>781</Lines>
  <Paragraphs>220</Paragraphs>
  <ScaleCrop>false</ScaleCrop>
  <Company/>
  <LinksUpToDate>false</LinksUpToDate>
  <CharactersWithSpaces>110022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Jiang</dc:creator>
  <cp:keywords/>
  <dc:description/>
  <cp:lastModifiedBy>Junkai Gong</cp:lastModifiedBy>
  <cp:revision>3</cp:revision>
  <dcterms:created xsi:type="dcterms:W3CDTF">2022-01-29T00:34:00Z</dcterms:created>
  <dcterms:modified xsi:type="dcterms:W3CDTF">2022-01-29T00:35:00Z</dcterms:modified>
</cp:coreProperties>
</file>