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F2840" w:rsidRPr="00CF49AE" w:rsidRDefault="00AF2840" w:rsidP="00AF2840">
      <w:pPr>
        <w:pStyle w:val="Heading2"/>
      </w:pPr>
      <w:r>
        <w:t>AC</w:t>
      </w:r>
    </w:p>
    <w:p w:rsidR="00AF2840" w:rsidRPr="00CF49AE" w:rsidRDefault="00AF2840" w:rsidP="00AF2840">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AF2840" w:rsidRPr="0004302C" w:rsidRDefault="00AF2840" w:rsidP="00AF2840">
      <w:pPr>
        <w:spacing w:after="0" w:line="240" w:lineRule="auto"/>
        <w:rPr>
          <w:color w:val="000000" w:themeColor="text1"/>
          <w:sz w:val="16"/>
          <w:szCs w:val="16"/>
        </w:rPr>
      </w:pPr>
      <w:r w:rsidRPr="0004302C">
        <w:rPr>
          <w:b/>
          <w:bCs/>
          <w:color w:val="000000" w:themeColor="text1"/>
          <w:sz w:val="26"/>
          <w:szCs w:val="26"/>
        </w:rPr>
        <w:t>Mollow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AF2840" w:rsidRPr="0004302C" w:rsidRDefault="00AF2840" w:rsidP="00AF2840">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And also,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pissed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really only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“primary” and “secondary” 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tells about two narcissisms. 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enter into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one’s self. </w:t>
      </w:r>
      <w:r w:rsidRPr="0004302C">
        <w:rPr>
          <w:rStyle w:val="Emphasis"/>
          <w:color w:val="000000" w:themeColor="text1"/>
        </w:rPr>
        <w:t xml:space="preserve">This affective response can feel unbearable, as seen in Siebers’s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If sadism and masochism are ultimately indistinguishable obverses of each other, then pity, in both its 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primary pity is so 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rsidR="00AF2840" w:rsidRDefault="00AF2840" w:rsidP="00AF2840">
      <w:pPr>
        <w:pStyle w:val="Heading4"/>
      </w:pPr>
      <w:r>
        <w:rPr>
          <w:rFonts w:cs="Calibri"/>
          <w:color w:val="000000" w:themeColor="text1"/>
        </w:rPr>
        <w:t xml:space="preserve">Debate is a sphere of “fiat” and “futurism” which reifies </w:t>
      </w:r>
      <w:r w:rsidRPr="0004302C">
        <w:rPr>
          <w:rFonts w:cs="Calibri"/>
          <w:color w:val="000000" w:themeColor="text1"/>
        </w:rPr>
        <w:t>rehabilitative futurism where the signifier of the fantasmatic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w:t>
      </w:r>
      <w:r w:rsidRPr="005F25D3">
        <w:t>argumentation becomes unethically flawed – thus, the role of the ballot is to disrupt biopolitical systems of productivity and futurity.</w:t>
      </w:r>
    </w:p>
    <w:p w:rsidR="00AF2840" w:rsidRPr="0004302C" w:rsidRDefault="00AF2840" w:rsidP="00AF2840">
      <w:pPr>
        <w:spacing w:after="0" w:line="240" w:lineRule="auto"/>
        <w:rPr>
          <w:color w:val="000000" w:themeColor="text1"/>
          <w:sz w:val="16"/>
          <w:szCs w:val="16"/>
        </w:rPr>
      </w:pPr>
      <w:r w:rsidRPr="0004302C">
        <w:rPr>
          <w:b/>
          <w:bCs/>
          <w:color w:val="000000" w:themeColor="text1"/>
          <w:sz w:val="26"/>
          <w:szCs w:val="26"/>
        </w:rPr>
        <w:t xml:space="preserve">Mollow </w:t>
      </w:r>
      <w:r>
        <w:rPr>
          <w:b/>
          <w:bCs/>
          <w:color w:val="000000" w:themeColor="text1"/>
          <w:sz w:val="26"/>
          <w:szCs w:val="26"/>
        </w:rPr>
        <w:t>2</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AF2840" w:rsidRPr="0004302C" w:rsidRDefault="00AF2840" w:rsidP="00AF2840">
      <w:pPr>
        <w:rPr>
          <w:color w:val="000000" w:themeColor="text1"/>
          <w:sz w:val="14"/>
        </w:rPr>
      </w:pPr>
      <w:r w:rsidRPr="0004302C">
        <w:rPr>
          <w:color w:val="000000" w:themeColor="text1"/>
          <w:sz w:val="14"/>
        </w:rPr>
        <w:t xml:space="preserve">Elsewhere, I have argued that No Future’s impassioned polemic is one that disability studies might take to heart.109 </w:t>
      </w:r>
      <w:r w:rsidRPr="0004302C">
        <w:rPr>
          <w:rStyle w:val="Emphasis"/>
          <w:color w:val="000000" w:themeColor="text1"/>
        </w:rPr>
        <w:t>Indeed, the figure that Edelman calls “</w:t>
      </w:r>
      <w:r w:rsidRPr="009C2DDA">
        <w:rPr>
          <w:rStyle w:val="Emphasis"/>
          <w:color w:val="000000" w:themeColor="text1"/>
          <w:highlight w:val="green"/>
        </w:rPr>
        <w:t>the</w:t>
      </w:r>
      <w:r w:rsidRPr="0004302C">
        <w:rPr>
          <w:rStyle w:val="Emphasis"/>
          <w:color w:val="000000" w:themeColor="text1"/>
        </w:rPr>
        <w:t xml:space="preserve"> disciplinary </w:t>
      </w:r>
      <w:r w:rsidRPr="009C2DDA">
        <w:rPr>
          <w:rStyle w:val="Emphasis"/>
          <w:color w:val="000000" w:themeColor="text1"/>
          <w:highlight w:val="green"/>
        </w:rPr>
        <w:t>image of the</w:t>
      </w:r>
      <w:r w:rsidRPr="0004302C">
        <w:rPr>
          <w:rStyle w:val="Emphasis"/>
          <w:color w:val="000000" w:themeColor="text1"/>
        </w:rPr>
        <w:t xml:space="preserve"> “innocent” </w:t>
      </w:r>
      <w:r w:rsidRPr="009C2DDA">
        <w:rPr>
          <w:rStyle w:val="Emphasis"/>
          <w:color w:val="000000" w:themeColor="text1"/>
          <w:highlight w:val="green"/>
        </w:rPr>
        <w:t>Child</w:t>
      </w:r>
      <w:r w:rsidRPr="0004302C">
        <w:rPr>
          <w:rStyle w:val="Emphasis"/>
          <w:color w:val="000000" w:themeColor="text1"/>
        </w:rPr>
        <w:t xml:space="preserve">” </w:t>
      </w:r>
      <w:r w:rsidRPr="009C2DDA">
        <w:rPr>
          <w:rStyle w:val="Emphasis"/>
          <w:color w:val="000000" w:themeColor="text1"/>
          <w:highlight w:val="green"/>
        </w:rPr>
        <w:t>is</w:t>
      </w:r>
      <w:r w:rsidRPr="0004302C">
        <w:rPr>
          <w:rStyle w:val="Emphasis"/>
          <w:color w:val="000000" w:themeColor="text1"/>
        </w:rPr>
        <w:t xml:space="preserve"> </w:t>
      </w:r>
      <w:r w:rsidRPr="00F8270A">
        <w:rPr>
          <w:rStyle w:val="Emphasis"/>
          <w:color w:val="000000" w:themeColor="text1"/>
          <w:highlight w:val="green"/>
        </w:rPr>
        <w:t xml:space="preserve">inextricable not only from queerness but also from </w:t>
      </w:r>
      <w:r w:rsidRPr="009C2DDA">
        <w:rPr>
          <w:rStyle w:val="Emphasis"/>
          <w:color w:val="000000" w:themeColor="text1"/>
          <w:highlight w:val="green"/>
        </w:rPr>
        <w:t>disability</w:t>
      </w:r>
      <w:r w:rsidRPr="0004302C">
        <w:rPr>
          <w:color w:val="000000" w:themeColor="text1"/>
          <w:sz w:val="14"/>
        </w:rPr>
        <w:t xml:space="preserve"> (19). </w:t>
      </w:r>
      <w:r w:rsidRPr="0004302C">
        <w:rPr>
          <w:rStyle w:val="Emphasis"/>
          <w:color w:val="000000" w:themeColor="text1"/>
        </w:rPr>
        <w:t xml:space="preserve">For example, the Child is the centerpiece of the telethon, a ritual display of pity that demeans disabled people. When Jerry </w:t>
      </w:r>
      <w:r w:rsidRPr="009C2DDA">
        <w:rPr>
          <w:rStyle w:val="Emphasis"/>
          <w:color w:val="000000" w:themeColor="text1"/>
          <w:highlight w:val="green"/>
        </w:rPr>
        <w:t>Lewis</w:t>
      </w:r>
      <w:r w:rsidRPr="0004302C">
        <w:rPr>
          <w:rStyle w:val="Emphasis"/>
          <w:color w:val="000000" w:themeColor="text1"/>
        </w:rPr>
        <w:t xml:space="preserve"> counters disability activists’ objections to his </w:t>
      </w:r>
      <w:r w:rsidRPr="009C2DDA">
        <w:rPr>
          <w:rStyle w:val="Emphasis"/>
          <w:color w:val="000000" w:themeColor="text1"/>
          <w:highlight w:val="green"/>
        </w:rPr>
        <w:t>assert</w:t>
      </w:r>
      <w:r w:rsidRPr="0004302C">
        <w:rPr>
          <w:rStyle w:val="Emphasis"/>
          <w:color w:val="000000" w:themeColor="text1"/>
        </w:rPr>
        <w:t xml:space="preserve">ion that a </w:t>
      </w:r>
      <w:r w:rsidRPr="009C2DDA">
        <w:rPr>
          <w:rStyle w:val="Emphasis"/>
          <w:color w:val="000000" w:themeColor="text1"/>
          <w:highlight w:val="green"/>
        </w:rPr>
        <w:t>disabled person is “half a person</w:t>
      </w:r>
      <w:r w:rsidRPr="0004302C">
        <w:rPr>
          <w:rStyle w:val="Emphasis"/>
          <w:color w:val="000000" w:themeColor="text1"/>
        </w:rPr>
        <w:t xml:space="preserve">,” he insists that </w:t>
      </w:r>
      <w:r w:rsidRPr="009C2DDA">
        <w:rPr>
          <w:rStyle w:val="Emphasis"/>
          <w:color w:val="000000" w:themeColor="text1"/>
          <w:highlight w:val="green"/>
        </w:rPr>
        <w:t>he is only fighting for the Children</w:t>
      </w:r>
      <w:r w:rsidRPr="0004302C">
        <w:rPr>
          <w:rStyle w:val="Emphasis"/>
          <w:color w:val="000000" w:themeColor="text1"/>
        </w:rPr>
        <w:t xml:space="preserve">: “Please, I’m </w:t>
      </w:r>
      <w:r w:rsidRPr="009C2DDA">
        <w:rPr>
          <w:rStyle w:val="Emphasis"/>
          <w:color w:val="000000" w:themeColor="text1"/>
          <w:highlight w:val="green"/>
        </w:rPr>
        <w:t>begging for survival</w:t>
      </w:r>
      <w:r w:rsidRPr="0004302C">
        <w:rPr>
          <w:rStyle w:val="Emphasis"/>
          <w:color w:val="000000" w:themeColor="text1"/>
        </w:rPr>
        <w:t xml:space="preserve">. </w:t>
      </w:r>
      <w:r w:rsidRPr="009C2DDA">
        <w:rPr>
          <w:rStyle w:val="Emphasis"/>
          <w:color w:val="000000" w:themeColor="text1"/>
          <w:highlight w:val="green"/>
        </w:rPr>
        <w:t>I want my kids alive</w:t>
      </w:r>
      <w:r w:rsidRPr="0004302C">
        <w:rPr>
          <w:rStyle w:val="Emphasis"/>
          <w:color w:val="000000" w:themeColor="text1"/>
        </w:rPr>
        <w:t>,” he implores</w:t>
      </w:r>
      <w:r w:rsidRPr="0004302C">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04302C">
        <w:rPr>
          <w:rStyle w:val="Emphasis"/>
          <w:color w:val="000000" w:themeColor="text1"/>
        </w:rPr>
        <w:t>The logic of the telethon, in other words, relies on an ideology that might be defined as “</w:t>
      </w:r>
      <w:r w:rsidRPr="009C2DDA">
        <w:rPr>
          <w:rStyle w:val="Emphasis"/>
          <w:color w:val="000000" w:themeColor="text1"/>
          <w:highlight w:val="green"/>
        </w:rPr>
        <w:t>rehabilitative futurism</w:t>
      </w:r>
      <w:r w:rsidRPr="0004302C">
        <w:rPr>
          <w:rStyle w:val="Emphasis"/>
          <w:color w:val="000000" w:themeColor="text1"/>
        </w:rPr>
        <w:t xml:space="preserve">,” a term that I coin to overlap and intersect with Edelman’s notion of “reproductive futurism.” If, as Edelman maintains, the </w:t>
      </w:r>
      <w:r w:rsidRPr="009C2DDA">
        <w:rPr>
          <w:rStyle w:val="Emphasis"/>
          <w:color w:val="000000" w:themeColor="text1"/>
          <w:highlight w:val="green"/>
        </w:rPr>
        <w:t>future</w:t>
      </w:r>
      <w:r w:rsidRPr="0004302C">
        <w:rPr>
          <w:rStyle w:val="Emphasis"/>
          <w:color w:val="000000" w:themeColor="text1"/>
        </w:rPr>
        <w:t xml:space="preserve"> is </w:t>
      </w:r>
      <w:r w:rsidRPr="009C2DDA">
        <w:rPr>
          <w:rStyle w:val="Emphasis"/>
          <w:color w:val="000000" w:themeColor="text1"/>
          <w:highlight w:val="green"/>
        </w:rPr>
        <w:t>envisaged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terms of </w:t>
      </w:r>
      <w:r w:rsidRPr="009C2DDA">
        <w:rPr>
          <w:rStyle w:val="Emphasis"/>
          <w:color w:val="000000" w:themeColor="text1"/>
          <w:highlight w:val="green"/>
        </w:rPr>
        <w:t>a fantasmatic “Child</w:t>
      </w:r>
      <w:r w:rsidRPr="0004302C">
        <w:rPr>
          <w:rStyle w:val="Emphasis"/>
          <w:color w:val="000000" w:themeColor="text1"/>
        </w:rPr>
        <w:t xml:space="preserve">,” then the survival of this future-figured-as-Child is </w:t>
      </w:r>
      <w:r w:rsidRPr="009C2DDA">
        <w:rPr>
          <w:rStyle w:val="Emphasis"/>
          <w:color w:val="000000" w:themeColor="text1"/>
          <w:highlight w:val="green"/>
        </w:rPr>
        <w:t xml:space="preserve">threatened by </w:t>
      </w:r>
      <w:r w:rsidRPr="0004302C">
        <w:rPr>
          <w:rStyle w:val="Emphasis"/>
          <w:color w:val="000000" w:themeColor="text1"/>
        </w:rPr>
        <w:t xml:space="preserve">both queerness and </w:t>
      </w:r>
      <w:r w:rsidRPr="009C2DDA">
        <w:rPr>
          <w:rStyle w:val="Emphasis"/>
          <w:color w:val="000000" w:themeColor="text1"/>
          <w:highlight w:val="green"/>
        </w:rPr>
        <w:t>disability</w:t>
      </w:r>
      <w:r w:rsidRPr="0004302C">
        <w:rPr>
          <w:rStyle w:val="Emphasis"/>
          <w:color w:val="000000" w:themeColor="text1"/>
        </w:rPr>
        <w:t>.</w:t>
      </w:r>
      <w:r w:rsidRPr="0004302C">
        <w:rPr>
          <w:color w:val="000000" w:themeColor="text1"/>
          <w:sz w:val="14"/>
        </w:rPr>
        <w:t xml:space="preserve"> </w:t>
      </w:r>
      <w:r w:rsidRPr="009C2DDA">
        <w:rPr>
          <w:rStyle w:val="Emphasis"/>
          <w:color w:val="000000" w:themeColor="text1"/>
          <w:highlight w:val="green"/>
        </w:rPr>
        <w:t>Futurity is habitually imagined</w:t>
      </w:r>
      <w:r w:rsidRPr="0004302C">
        <w:rPr>
          <w:rStyle w:val="Emphasis"/>
          <w:color w:val="000000" w:themeColor="text1"/>
        </w:rPr>
        <w:t xml:space="preserve"> in terms that </w:t>
      </w:r>
      <w:r w:rsidRPr="009C2DDA">
        <w:rPr>
          <w:rStyle w:val="Emphasis"/>
          <w:color w:val="000000" w:themeColor="text1"/>
          <w:highlight w:val="green"/>
        </w:rPr>
        <w:t>fantasize</w:t>
      </w:r>
      <w:r w:rsidRPr="0004302C">
        <w:rPr>
          <w:rStyle w:val="Emphasis"/>
          <w:color w:val="000000" w:themeColor="text1"/>
        </w:rPr>
        <w:t xml:space="preserve"> the </w:t>
      </w:r>
      <w:r w:rsidRPr="009C2DDA">
        <w:rPr>
          <w:rStyle w:val="Emphasis"/>
          <w:color w:val="000000" w:themeColor="text1"/>
          <w:highlight w:val="green"/>
        </w:rPr>
        <w:t>eradication of disability</w:t>
      </w:r>
      <w:r w:rsidRPr="0004302C">
        <w:rPr>
          <w:rStyle w:val="Emphasis"/>
          <w:color w:val="000000" w:themeColor="text1"/>
        </w:rPr>
        <w:t xml:space="preserve">: a </w:t>
      </w:r>
      <w:r w:rsidRPr="009C2DDA">
        <w:rPr>
          <w:rStyle w:val="Emphasis"/>
          <w:color w:val="000000" w:themeColor="text1"/>
          <w:highlight w:val="green"/>
        </w:rPr>
        <w:t xml:space="preserve">recovery of a </w:t>
      </w:r>
      <w:r w:rsidRPr="005C2263">
        <w:rPr>
          <w:rStyle w:val="Emphasis"/>
          <w:color w:val="000000" w:themeColor="text1"/>
        </w:rPr>
        <w:t>“crippled”</w:t>
      </w:r>
      <w:r w:rsidRPr="0004302C">
        <w:rPr>
          <w:rStyle w:val="Emphasis"/>
          <w:color w:val="000000" w:themeColor="text1"/>
        </w:rPr>
        <w:t xml:space="preserve"> or </w:t>
      </w:r>
      <w:r w:rsidRPr="005C2263">
        <w:rPr>
          <w:rStyle w:val="Emphasis"/>
          <w:color w:val="000000" w:themeColor="text1"/>
          <w:highlight w:val="green"/>
        </w:rPr>
        <w:t>“hobbled” economy</w:t>
      </w:r>
      <w:r w:rsidRPr="0004302C">
        <w:rPr>
          <w:rStyle w:val="Emphasis"/>
          <w:color w:val="000000" w:themeColor="text1"/>
        </w:rPr>
        <w:t xml:space="preserve">, a </w:t>
      </w:r>
      <w:r w:rsidRPr="009C2DDA">
        <w:rPr>
          <w:rStyle w:val="Emphasis"/>
          <w:color w:val="000000" w:themeColor="text1"/>
          <w:highlight w:val="green"/>
        </w:rPr>
        <w:t>cure for</w:t>
      </w:r>
      <w:r w:rsidRPr="0004302C">
        <w:rPr>
          <w:rStyle w:val="Emphasis"/>
          <w:color w:val="000000" w:themeColor="text1"/>
        </w:rPr>
        <w:t xml:space="preserve"> </w:t>
      </w:r>
      <w:r w:rsidRPr="009C2DDA">
        <w:rPr>
          <w:rStyle w:val="Emphasis"/>
          <w:color w:val="000000" w:themeColor="text1"/>
          <w:highlight w:val="green"/>
        </w:rPr>
        <w:t>society’s ills</w:t>
      </w:r>
      <w:r w:rsidRPr="0004302C">
        <w:rPr>
          <w:rStyle w:val="Emphasis"/>
          <w:color w:val="000000" w:themeColor="text1"/>
        </w:rPr>
        <w:t>, an end to suffering and disease</w:t>
      </w:r>
      <w:r w:rsidRPr="0004302C">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AF2840" w:rsidRPr="00CF49AE" w:rsidRDefault="00AF2840" w:rsidP="00AF2840">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rsidR="00AF2840" w:rsidRPr="006948C8" w:rsidRDefault="00AF2840" w:rsidP="00AF2840">
      <w:pPr>
        <w:spacing w:after="80" w:line="276" w:lineRule="auto"/>
        <w:jc w:val="both"/>
        <w:rPr>
          <w:rFonts w:eastAsia="Cambria"/>
          <w:b/>
          <w:bCs/>
          <w:color w:val="000000" w:themeColor="text1"/>
          <w:sz w:val="26"/>
        </w:rPr>
      </w:pPr>
      <w:r w:rsidRPr="006948C8">
        <w:rPr>
          <w:rFonts w:eastAsia="Cambria"/>
          <w:b/>
          <w:bCs/>
          <w:color w:val="000000" w:themeColor="text1"/>
          <w:sz w:val="26"/>
        </w:rPr>
        <w:t xml:space="preserve">St. Pierre 13 </w:t>
      </w:r>
      <w:r w:rsidRPr="00CF49AE">
        <w:rPr>
          <w:rFonts w:eastAsia="Cambria"/>
          <w:sz w:val="16"/>
          <w:szCs w:val="16"/>
        </w:rPr>
        <w:t>PhD Student at the University of Alberta; Department of Philosophy; M.A. in philosophy from the University of Alberta   Canadian Disability Studies Association. Victoria, BC. June 2013. Affective Labour, Disability, and Communicative Stress</w:t>
      </w:r>
      <w:r>
        <w:rPr>
          <w:rFonts w:eastAsia="Cambria"/>
          <w:color w:val="000000" w:themeColor="text1"/>
          <w:sz w:val="16"/>
          <w:szCs w:val="16"/>
        </w:rPr>
        <w:t xml:space="preserve"> </w:t>
      </w:r>
      <w:r w:rsidRPr="005C72AC">
        <w:rPr>
          <w:rFonts w:eastAsia="Cambria"/>
          <w:color w:val="000000" w:themeColor="text1"/>
          <w:sz w:val="16"/>
          <w:szCs w:val="16"/>
        </w:rPr>
        <w:t>SJCP//JG</w:t>
      </w:r>
    </w:p>
    <w:p w:rsidR="00AF2840" w:rsidRDefault="00AF2840" w:rsidP="00AF2840">
      <w:pPr>
        <w:rPr>
          <w:rStyle w:val="Emphasis"/>
        </w:rPr>
      </w:pPr>
      <w:r w:rsidRPr="004B73C8">
        <w:rPr>
          <w:rStyle w:val="Emphasis"/>
        </w:rPr>
        <w:t xml:space="preserve">My talk investigates the means through which </w:t>
      </w:r>
      <w:r w:rsidRPr="005C72AC">
        <w:rPr>
          <w:rStyle w:val="Emphasis"/>
        </w:rPr>
        <w:t>disability</w:t>
      </w:r>
      <w:r w:rsidRPr="004B73C8">
        <w:rPr>
          <w:rStyle w:val="Emphasis"/>
        </w:rPr>
        <w:t xml:space="preserve"> is </w:t>
      </w:r>
      <w:r w:rsidRPr="005C72AC">
        <w:rPr>
          <w:rStyle w:val="Emphasis"/>
        </w:rPr>
        <w:t>constituted by affective labour</w:t>
      </w:r>
      <w:r w:rsidRPr="004B73C8">
        <w:rPr>
          <w:rStyle w:val="Emphasis"/>
        </w:rPr>
        <w:t xml:space="preserve"> and neoliberalism</w:t>
      </w:r>
      <w:r w:rsidRPr="004B73C8">
        <w:rPr>
          <w:sz w:val="14"/>
        </w:rPr>
        <w:t xml:space="preserve">. Paralleling the shift from modernization to postmodernization of labor, the constitution of disability has likewise been changed. </w:t>
      </w:r>
      <w:r w:rsidRPr="004B73C8">
        <w:rPr>
          <w:rStyle w:val="Emphasis"/>
        </w:rPr>
        <w:t>There are accordingly two questions that will structure my exploration: 1) how are disabled subjects marginalized within an information economy and 2) what kind of disabled subjectivity does informationalization produce</w:t>
      </w:r>
      <w:r w:rsidRPr="004B73C8">
        <w:rPr>
          <w:sz w:val="14"/>
        </w:rPr>
        <w:t xml:space="preserve">? This is largely a new area of inquiry for me and as such I welcome ideas of how to further these questions. To start off, allow me to rehearse a simple truism: </w:t>
      </w:r>
      <w:r w:rsidRPr="004B73C8">
        <w:rPr>
          <w:rStyle w:val="Emphasis"/>
        </w:rPr>
        <w:t>capitalism produces competition</w:t>
      </w:r>
      <w:r w:rsidRPr="004B73C8">
        <w:rPr>
          <w:sz w:val="14"/>
        </w:rPr>
        <w:t>. Simon Clarke notes that “</w:t>
      </w:r>
      <w:r w:rsidRPr="004B73C8">
        <w:rPr>
          <w:rStyle w:val="Emphasis"/>
        </w:rPr>
        <w:t xml:space="preserve">the intensiﬁcation of the </w:t>
      </w:r>
      <w:r w:rsidRPr="005C72AC">
        <w:rPr>
          <w:rStyle w:val="Emphasis"/>
        </w:rPr>
        <w:t>demands of capital throws</w:t>
      </w:r>
      <w:r w:rsidRPr="004B73C8">
        <w:rPr>
          <w:rStyle w:val="Emphasis"/>
        </w:rPr>
        <w:t xml:space="preserve"> more and more people into the </w:t>
      </w:r>
      <w:r w:rsidRPr="005C72AC">
        <w:rPr>
          <w:rStyle w:val="Emphasis"/>
        </w:rPr>
        <w:t>ranks of</w:t>
      </w:r>
      <w:r w:rsidRPr="004B73C8">
        <w:rPr>
          <w:rStyle w:val="Emphasis"/>
        </w:rPr>
        <w:t xml:space="preserve"> the </w:t>
      </w:r>
      <w:r w:rsidRPr="005C72AC">
        <w:rPr>
          <w:rStyle w:val="Emphasis"/>
        </w:rPr>
        <w:t>unemployable</w:t>
      </w:r>
      <w:r w:rsidRPr="004B73C8">
        <w:rPr>
          <w:sz w:val="14"/>
        </w:rPr>
        <w:t xml:space="preserve">. The </w:t>
      </w:r>
      <w:r w:rsidRPr="004B73C8">
        <w:rPr>
          <w:rStyle w:val="Emphasis"/>
        </w:rPr>
        <w:t>accumulation of capital necessarily leads to the polarisation of overwork and unemployment, prosperity and destitution</w:t>
      </w:r>
      <w:r w:rsidRPr="004B73C8">
        <w:rPr>
          <w:sz w:val="14"/>
        </w:rPr>
        <w:t xml:space="preserve">” (25). As has been well noted within disability studies, </w:t>
      </w:r>
      <w:r w:rsidRPr="004B73C8">
        <w:rPr>
          <w:rStyle w:val="Emphasis"/>
        </w:rPr>
        <w:t xml:space="preserve">this </w:t>
      </w:r>
      <w:r w:rsidRPr="005C72AC">
        <w:rPr>
          <w:rStyle w:val="Emphasis"/>
          <w:highlight w:val="green"/>
        </w:rPr>
        <w:t>competition</w:t>
      </w:r>
      <w:r w:rsidRPr="004B73C8">
        <w:rPr>
          <w:rStyle w:val="Emphasis"/>
        </w:rPr>
        <w:t xml:space="preserve"> notoriously </w:t>
      </w:r>
      <w:r w:rsidRPr="005C72AC">
        <w:rPr>
          <w:rStyle w:val="Emphasis"/>
          <w:highlight w:val="green"/>
        </w:rPr>
        <w:t>privileges</w:t>
      </w:r>
      <w:r w:rsidRPr="004B73C8">
        <w:rPr>
          <w:rStyle w:val="Emphasis"/>
        </w:rPr>
        <w:t xml:space="preserve"> the </w:t>
      </w:r>
      <w:r w:rsidRPr="005C72AC">
        <w:rPr>
          <w:rStyle w:val="Emphasis"/>
          <w:highlight w:val="green"/>
        </w:rPr>
        <w:t>able-bodied</w:t>
      </w:r>
      <w:r w:rsidRPr="004B73C8">
        <w:rPr>
          <w:rStyle w:val="Emphasis"/>
        </w:rPr>
        <w:t xml:space="preserve"> since those bodies which cannot </w:t>
      </w:r>
      <w:r w:rsidRPr="005C72AC">
        <w:rPr>
          <w:rStyle w:val="Emphasis"/>
          <w:highlight w:val="green"/>
        </w:rPr>
        <w:t>move quickly or efficiently</w:t>
      </w:r>
      <w:r w:rsidRPr="004B73C8">
        <w:rPr>
          <w:rStyle w:val="Emphasis"/>
        </w:rPr>
        <w:t xml:space="preserve">, unable to </w:t>
      </w:r>
      <w:r w:rsidRPr="005C72AC">
        <w:rPr>
          <w:rStyle w:val="Emphasis"/>
          <w:highlight w:val="green"/>
        </w:rPr>
        <w:t>meet the demands of labour intensification</w:t>
      </w:r>
      <w:r w:rsidRPr="004B73C8">
        <w:rPr>
          <w:rStyle w:val="Emphasis"/>
        </w:rPr>
        <w:t xml:space="preserve">, are the first to be cut from employment. If this resulting exclusion was true within industrial capitalism, then it is even more so within neoliberalism. Here, knowledge and education are translated as human capital to be exploited, and asetheticization gains centre stage. Here,the performance of </w:t>
      </w:r>
      <w:r w:rsidRPr="005C72AC">
        <w:rPr>
          <w:rStyle w:val="Emphasis"/>
          <w:highlight w:val="green"/>
        </w:rPr>
        <w:t>competencies</w:t>
      </w:r>
      <w:r w:rsidRPr="004B73C8">
        <w:rPr>
          <w:rStyle w:val="Emphasis"/>
        </w:rPr>
        <w:t xml:space="preserve"> is a </w:t>
      </w:r>
      <w:r w:rsidRPr="005C72AC">
        <w:rPr>
          <w:rStyle w:val="Emphasis"/>
          <w:highlight w:val="green"/>
        </w:rPr>
        <w:t>necessary</w:t>
      </w:r>
      <w:r w:rsidRPr="004B73C8">
        <w:rPr>
          <w:rStyle w:val="Emphasis"/>
        </w:rPr>
        <w:t xml:space="preserve"> trait since skill no longer determines competency</w:t>
      </w:r>
      <w:r w:rsidRPr="004B73C8">
        <w:rPr>
          <w:sz w:val="14"/>
        </w:rPr>
        <w:t xml:space="preserve">; what is furteher needed for full-participation in the socio-economic system is to </w:t>
      </w:r>
      <w:r w:rsidRPr="005C72AC">
        <w:rPr>
          <w:rStyle w:val="Emphasis"/>
          <w:highlight w:val="green"/>
        </w:rPr>
        <w:t>project</w:t>
      </w:r>
      <w:r w:rsidRPr="004B73C8">
        <w:rPr>
          <w:rStyle w:val="Emphasis"/>
        </w:rPr>
        <w:t xml:space="preserve"> the right sort of image as a </w:t>
      </w:r>
      <w:r w:rsidRPr="005C72AC">
        <w:rPr>
          <w:rStyle w:val="Emphasis"/>
          <w:highlight w:val="green"/>
        </w:rPr>
        <w:t>marketable and desirable embodied subject</w:t>
      </w:r>
      <w:r w:rsidRPr="004B73C8">
        <w:rPr>
          <w:sz w:val="14"/>
        </w:rPr>
        <w:t xml:space="preserve">. In this way, it is not uncommon for the compulsion to appear normal and able-bodied to overshadow one’s actual skills. The phenomenon of advertising and marketing the self trades upon communication. </w:t>
      </w:r>
      <w:r w:rsidRPr="004B73C8">
        <w:rPr>
          <w:rStyle w:val="Emphasis"/>
        </w:rPr>
        <w:t xml:space="preserve">Unlike human knowledge and education, I suggest that </w:t>
      </w:r>
      <w:r w:rsidRPr="005C72AC">
        <w:rPr>
          <w:rStyle w:val="Emphasis"/>
        </w:rPr>
        <w:t>communication</w:t>
      </w:r>
      <w:r w:rsidRPr="004B73C8">
        <w:rPr>
          <w:rStyle w:val="Emphasis"/>
        </w:rPr>
        <w:t xml:space="preserve"> is not capital per se, but </w:t>
      </w:r>
      <w:r w:rsidRPr="005C72AC">
        <w:rPr>
          <w:rStyle w:val="Emphasis"/>
        </w:rPr>
        <w:t>serves</w:t>
      </w:r>
      <w:r w:rsidRPr="004B73C8">
        <w:rPr>
          <w:rStyle w:val="Emphasis"/>
        </w:rPr>
        <w:t xml:space="preserve"> a more basic </w:t>
      </w:r>
      <w:r w:rsidRPr="005C72AC">
        <w:rPr>
          <w:rStyle w:val="Emphasis"/>
        </w:rPr>
        <w:t>function as</w:t>
      </w:r>
      <w:r w:rsidRPr="004B73C8">
        <w:rPr>
          <w:rStyle w:val="Emphasis"/>
        </w:rPr>
        <w:t xml:space="preserve"> the conductive </w:t>
      </w:r>
      <w:r w:rsidRPr="005C72AC">
        <w:rPr>
          <w:rStyle w:val="Emphasis"/>
        </w:rPr>
        <w:t>medium through which</w:t>
      </w:r>
      <w:r w:rsidRPr="004B73C8">
        <w:rPr>
          <w:rStyle w:val="Emphasis"/>
        </w:rPr>
        <w:t xml:space="preserve"> human </w:t>
      </w:r>
      <w:r w:rsidRPr="005C72AC">
        <w:rPr>
          <w:rStyle w:val="Emphasis"/>
        </w:rPr>
        <w:t>capital becomes</w:t>
      </w:r>
      <w:r w:rsidRPr="004B73C8">
        <w:rPr>
          <w:rStyle w:val="Emphasis"/>
        </w:rPr>
        <w:t xml:space="preserve"> salient and </w:t>
      </w:r>
      <w:r w:rsidRPr="005C72AC">
        <w:rPr>
          <w:rStyle w:val="Emphasis"/>
        </w:rPr>
        <w:t>exploitable</w:t>
      </w:r>
      <w:r w:rsidRPr="004B73C8">
        <w:rPr>
          <w:rStyle w:val="Emphasis"/>
        </w:rPr>
        <w:t xml:space="preserve">. </w:t>
      </w:r>
      <w:r w:rsidRPr="005C72AC">
        <w:rPr>
          <w:rStyle w:val="Emphasis"/>
        </w:rPr>
        <w:t>Communicative disabilities</w:t>
      </w:r>
      <w:r w:rsidRPr="004B73C8">
        <w:rPr>
          <w:rStyle w:val="Emphasis"/>
        </w:rPr>
        <w:t xml:space="preserve"> are the </w:t>
      </w:r>
      <w:r w:rsidRPr="005C72AC">
        <w:rPr>
          <w:rStyle w:val="Emphasis"/>
        </w:rPr>
        <w:t>most obvious examples</w:t>
      </w:r>
      <w:r w:rsidRPr="004B73C8">
        <w:rPr>
          <w:rStyle w:val="Emphasis"/>
        </w:rPr>
        <w:t xml:space="preserve"> of disabilities marginalized here, but the </w:t>
      </w:r>
      <w:r w:rsidRPr="004B73C8">
        <w:rPr>
          <w:rStyle w:val="Emphasis"/>
          <w:highlight w:val="green"/>
        </w:rPr>
        <w:t>drive to perform</w:t>
      </w:r>
      <w:r w:rsidRPr="004B73C8">
        <w:rPr>
          <w:rStyle w:val="Emphasis"/>
        </w:rPr>
        <w:t xml:space="preserve"> competencies </w:t>
      </w:r>
      <w:r w:rsidRPr="004B73C8">
        <w:rPr>
          <w:rStyle w:val="Emphasis"/>
          <w:highlight w:val="green"/>
        </w:rPr>
        <w:t>in normalized fashion allows all disabled bodies to be exploited</w:t>
      </w:r>
      <w:r w:rsidRPr="004B73C8">
        <w:rPr>
          <w:rStyle w:val="Emphasis"/>
        </w:rPr>
        <w:t xml:space="preserve"> in ways impossible within industrial capitalism</w:t>
      </w:r>
      <w:r w:rsidRPr="004B73C8">
        <w:rPr>
          <w:sz w:val="14"/>
        </w:rPr>
        <w:t xml:space="preserve">. To explain this move, I turn to Michael Hardt and affective labour.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4B73C8">
        <w:rPr>
          <w:rStyle w:val="Emphasis"/>
        </w:rPr>
        <w:t xml:space="preserve">The most recent shift of post-modernization, from the secondary sector to the tertiary, marks the overshadowing economic importance of knowledge, information, communication, and affect. It is not that </w:t>
      </w:r>
      <w:r w:rsidRPr="004B73C8">
        <w:rPr>
          <w:rStyle w:val="Emphasis"/>
          <w:highlight w:val="green"/>
        </w:rPr>
        <w:t>industrial</w:t>
      </w:r>
      <w:r w:rsidRPr="004B73C8">
        <w:rPr>
          <w:rStyle w:val="Emphasis"/>
        </w:rPr>
        <w:t xml:space="preserve"> </w:t>
      </w:r>
      <w:r w:rsidRPr="004B73C8">
        <w:rPr>
          <w:rStyle w:val="Emphasis"/>
          <w:highlight w:val="green"/>
        </w:rPr>
        <w:t>production</w:t>
      </w:r>
      <w:r w:rsidRPr="004B73C8">
        <w:rPr>
          <w:rStyle w:val="Emphasis"/>
        </w:rPr>
        <w:t xml:space="preserve"> and the extraction of raw materials cease to play an important role, but rather that their role has been </w:t>
      </w:r>
      <w:r w:rsidRPr="004B73C8">
        <w:rPr>
          <w:rStyle w:val="Emphasis"/>
          <w:highlight w:val="green"/>
        </w:rPr>
        <w:t>redefined</w:t>
      </w:r>
      <w:r w:rsidRPr="004B73C8">
        <w:rPr>
          <w:rStyle w:val="Emphasis"/>
        </w:rPr>
        <w:t xml:space="preserve"> through the informational economy such that </w:t>
      </w:r>
      <w:r w:rsidRPr="004B73C8">
        <w:rPr>
          <w:rStyle w:val="Emphasis"/>
          <w:highlight w:val="green"/>
        </w:rPr>
        <w:t>production has become</w:t>
      </w:r>
      <w:r w:rsidRPr="004B73C8">
        <w:rPr>
          <w:rStyle w:val="Emphasis"/>
        </w:rPr>
        <w:t xml:space="preserve"> </w:t>
      </w:r>
      <w:r w:rsidRPr="004B73C8">
        <w:rPr>
          <w:rStyle w:val="Emphasis"/>
          <w:highlight w:val="green"/>
        </w:rPr>
        <w:t>informationalized</w:t>
      </w:r>
      <w:r w:rsidRPr="004B73C8">
        <w:rPr>
          <w:sz w:val="14"/>
        </w:rPr>
        <w:t xml:space="preserve">. Hardt argues that within this economy, the quality and nature of labour has shifted from material—the production and selling of “stuff”—to immaterial labour—labour that produces immaterial goods. In particular, there are three types of immaterial labour: 1) industrial production that has been informationalized 2) labour of analytic and symbolic tasks 3) production and manipulation of affect (which requires actual or virtual human contact and proximity). </w:t>
      </w:r>
      <w:r w:rsidRPr="004B73C8">
        <w:rPr>
          <w:rStyle w:val="Emphasis"/>
        </w:rPr>
        <w:t>This third category is the one that most interests both Hardt and myself, for while those with communicative disabilities are generally disadvantaged by the move to an informational economy and immaterial labour, affective labour significantly reshapes the terrain of disability. The first two forms of immaterial labour are directly concerned with the exchange of information and knowledge; affective labour produces affect: “a feeling of ease, well-being, satisfaction, excitement, passion—even a sense of connectedness or community</w:t>
      </w:r>
      <w:r w:rsidRPr="004B73C8">
        <w:rPr>
          <w:sz w:val="14"/>
        </w:rPr>
        <w:t xml:space="preserve">” (96). In the most obvious sense, affective labour describes the service industry—Disneyland is in the business of selling a particular experience—but affective labour has also reconstituted the socio-economic terrain such that material goods are not sold anymore; that is, Starbucks does not sell coffee, but Zen, wholeness, and friendship while Mazda sells not cars but a lifestyle of freedom and adventure. </w:t>
      </w:r>
      <w:r w:rsidRPr="004B73C8">
        <w:rPr>
          <w:rStyle w:val="Emphasis"/>
        </w:rPr>
        <w:t xml:space="preserve">The creation and </w:t>
      </w:r>
      <w:r w:rsidRPr="004B73C8">
        <w:rPr>
          <w:rStyle w:val="Emphasis"/>
          <w:highlight w:val="green"/>
        </w:rPr>
        <w:t>manipulation of affect is central</w:t>
      </w:r>
      <w:r w:rsidRPr="004B73C8">
        <w:rPr>
          <w:rStyle w:val="Emphasis"/>
        </w:rPr>
        <w:t>. Affective labour collides economy and culture, insofar as “</w:t>
      </w:r>
      <w:r w:rsidRPr="004B73C8">
        <w:rPr>
          <w:rStyle w:val="Emphasis"/>
          <w:highlight w:val="green"/>
        </w:rPr>
        <w:t>production has become communicative</w:t>
      </w:r>
      <w:r w:rsidRPr="004B73C8">
        <w:rPr>
          <w:rStyle w:val="Emphasis"/>
        </w:rPr>
        <w:t>, affective, de-instrumentalized, and ‘</w:t>
      </w:r>
      <w:r w:rsidRPr="004B73C8">
        <w:rPr>
          <w:rStyle w:val="Emphasis"/>
          <w:highlight w:val="green"/>
        </w:rPr>
        <w:t>elevated’</w:t>
      </w:r>
      <w:r w:rsidRPr="004B73C8">
        <w:rPr>
          <w:rStyle w:val="Emphasis"/>
        </w:rPr>
        <w:t xml:space="preserve"> </w:t>
      </w:r>
      <w:r w:rsidRPr="004B73C8">
        <w:rPr>
          <w:rStyle w:val="Emphasis"/>
          <w:highlight w:val="green"/>
        </w:rPr>
        <w:t>to</w:t>
      </w:r>
      <w:r w:rsidRPr="004B73C8">
        <w:rPr>
          <w:rStyle w:val="Emphasis"/>
        </w:rPr>
        <w:t xml:space="preserve"> the </w:t>
      </w:r>
      <w:r w:rsidRPr="004B73C8">
        <w:rPr>
          <w:rStyle w:val="Emphasis"/>
          <w:highlight w:val="green"/>
        </w:rPr>
        <w:t>level of human relations</w:t>
      </w:r>
      <w:r w:rsidRPr="004B73C8">
        <w:rPr>
          <w:sz w:val="14"/>
        </w:rPr>
        <w:t xml:space="preserve">” (96). Through affective labour the human is constituted as a node of informational conductivity in relation to systems of communication between the production and consumption of commodities. </w:t>
      </w:r>
      <w:r w:rsidRPr="004B73C8">
        <w:rPr>
          <w:rStyle w:val="Emphasis"/>
        </w:rPr>
        <w:t xml:space="preserve">Since communication is that which holds the fluid socio-economic structure of post-modernization together, </w:t>
      </w:r>
      <w:r w:rsidRPr="004B73C8">
        <w:rPr>
          <w:rStyle w:val="Emphasis"/>
          <w:highlight w:val="green"/>
        </w:rPr>
        <w:t>informational conductivity</w:t>
      </w:r>
      <w:r w:rsidRPr="004B73C8">
        <w:rPr>
          <w:rStyle w:val="Emphasis"/>
        </w:rPr>
        <w:t xml:space="preserve"> becomes </w:t>
      </w:r>
      <w:r w:rsidRPr="004B73C8">
        <w:rPr>
          <w:rStyle w:val="Emphasis"/>
          <w:highlight w:val="green"/>
        </w:rPr>
        <w:t>key to competing and surviving</w:t>
      </w:r>
      <w:r w:rsidRPr="004B73C8">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4B73C8">
        <w:rPr>
          <w:sz w:val="14"/>
        </w:rPr>
        <w:t xml:space="preserve">. While Hardt does not here make this connection, affective labour dissolves the informationally closed body-as-organism/body-as-machine constituted by industrialism and ushers in the informationally open posthuman. </w:t>
      </w:r>
      <w:r w:rsidRPr="004B73C8">
        <w:rPr>
          <w:rStyle w:val="Emphasis"/>
        </w:rPr>
        <w:t xml:space="preserve">Through affective labour, communicative </w:t>
      </w:r>
      <w:r w:rsidRPr="004B73C8">
        <w:rPr>
          <w:rStyle w:val="Emphasis"/>
          <w:highlight w:val="green"/>
        </w:rPr>
        <w:t>disability</w:t>
      </w:r>
      <w:r w:rsidRPr="004B73C8">
        <w:rPr>
          <w:rStyle w:val="Emphasis"/>
        </w:rPr>
        <w:t xml:space="preserve"> thus </w:t>
      </w:r>
      <w:r w:rsidRPr="004B73C8">
        <w:rPr>
          <w:rStyle w:val="Emphasis"/>
          <w:highlight w:val="green"/>
        </w:rPr>
        <w:t>threatens posthuman subjectivity by being unmalleable and impermeable to information flow</w:t>
      </w:r>
      <w:r w:rsidRPr="004B73C8">
        <w:rPr>
          <w:rStyle w:val="Emphasis"/>
        </w:rPr>
        <w:t xml:space="preserve">. Those who are </w:t>
      </w:r>
      <w:r w:rsidRPr="004B73C8">
        <w:rPr>
          <w:rStyle w:val="Emphasis"/>
          <w:highlight w:val="green"/>
        </w:rPr>
        <w:t>disabled communicatively</w:t>
      </w:r>
      <w:r w:rsidRPr="004B73C8">
        <w:rPr>
          <w:rStyle w:val="Emphasis"/>
        </w:rPr>
        <w:t xml:space="preserve"> are further </w:t>
      </w:r>
      <w:r w:rsidRPr="004B73C8">
        <w:rPr>
          <w:rStyle w:val="Emphasis"/>
          <w:highlight w:val="green"/>
        </w:rPr>
        <w:t>marginalized insofar as affective labour</w:t>
      </w:r>
      <w:r w:rsidRPr="004B73C8">
        <w:rPr>
          <w:rStyle w:val="Emphasis"/>
        </w:rPr>
        <w:t xml:space="preserve"> is particularly </w:t>
      </w:r>
      <w:r w:rsidRPr="004B73C8">
        <w:rPr>
          <w:rStyle w:val="Emphasis"/>
          <w:highlight w:val="green"/>
        </w:rPr>
        <w:t>concerned with producing marketable affects</w:t>
      </w:r>
      <w:r w:rsidRPr="004B73C8">
        <w:rPr>
          <w:sz w:val="14"/>
        </w:rPr>
        <w:t xml:space="preserve">. This has led to the aestheticization of socio-economic space. </w:t>
      </w:r>
      <w:r w:rsidRPr="004B73C8">
        <w:rPr>
          <w:rStyle w:val="Emphasis"/>
        </w:rPr>
        <w:t xml:space="preserve">The common fear, anxiety, and </w:t>
      </w:r>
      <w:r w:rsidRPr="004B73C8">
        <w:rPr>
          <w:rStyle w:val="Emphasis"/>
          <w:highlight w:val="green"/>
        </w:rPr>
        <w:t>discomfort experienced in the presence of disability</w:t>
      </w:r>
      <w:r w:rsidRPr="004B73C8">
        <w:rPr>
          <w:rStyle w:val="Emphasis"/>
        </w:rPr>
        <w:t xml:space="preserve">—the disruption of the perceptual field—is now internal to the production of capital. The marketable product of affective labour depends upon aesthetically normalized human contact, communication, and projection of ability and the self. </w:t>
      </w:r>
      <w:r w:rsidRPr="009C2DDA">
        <w:rPr>
          <w:rStyle w:val="Emphasis"/>
          <w:highlight w:val="green"/>
        </w:rPr>
        <w:t>The drive to advertise ourselves</w:t>
      </w:r>
      <w:r w:rsidRPr="00CF49AE">
        <w:rPr>
          <w:rStyle w:val="Emphasis"/>
        </w:rPr>
        <w:t xml:space="preserve"> troubles the borders of ‘disability’ and </w:t>
      </w:r>
      <w:r w:rsidRPr="009C2DDA">
        <w:rPr>
          <w:rStyle w:val="Emphasis"/>
          <w:highlight w:val="green"/>
        </w:rPr>
        <w:t>oppresses those who</w:t>
      </w:r>
      <w:r w:rsidRPr="00CF49AE">
        <w:rPr>
          <w:rStyle w:val="Emphasis"/>
        </w:rPr>
        <w:t xml:space="preserve">, for example, </w:t>
      </w:r>
      <w:r w:rsidRPr="009C2DDA">
        <w:rPr>
          <w:rStyle w:val="Emphasis"/>
          <w:highlight w:val="green"/>
        </w:rPr>
        <w:t>stutter</w:t>
      </w:r>
      <w:r w:rsidRPr="00CF49AE">
        <w:rPr>
          <w:rStyle w:val="Emphasis"/>
        </w:rPr>
        <w:t>, far beyond what was experienced in industrialized capitalism.</w:t>
      </w:r>
      <w:r w:rsidRPr="00CF49AE">
        <w:rPr>
          <w:rFonts w:eastAsia="Cambria"/>
          <w:sz w:val="14"/>
          <w:szCs w:val="26"/>
        </w:rPr>
        <w:t xml:space="preserve"> In this way, neoliberal ableism and affective labour stretch the conception of a normalized body to often unlivable proportions. It is of course true that the stigmatization and enfreakment of the disabled body was economically marginalizing within industrial capitalism (and before), however, the turn to affective labour collapses any previously existing space between asethetics and economics. Consider this response of one forthright interviewer to Marty Jezer, a stutterer: “I’m going to be frank. You’ve got all the qualifications to be a good copywriter. But in advertising it is image that counts. Executives aren’t as impressed by talent and creativity as they are by a person’s ability to fit in . . . </w:t>
      </w:r>
      <w:r w:rsidRPr="00CA0991">
        <w:rPr>
          <w:rStyle w:val="Emphasis"/>
        </w:rPr>
        <w:t xml:space="preserve">Take care of your speech and come back. </w:t>
      </w:r>
      <w:r w:rsidRPr="00FC696E">
        <w:rPr>
          <w:rStyle w:val="Emphasis"/>
          <w:highlight w:val="green"/>
        </w:rPr>
        <w:t>You’ll never</w:t>
      </w:r>
      <w:r w:rsidRPr="00CA0991">
        <w:rPr>
          <w:rStyle w:val="Emphasis"/>
        </w:rPr>
        <w:t xml:space="preserve"> get a job in </w:t>
      </w:r>
      <w:r w:rsidRPr="00FC696E">
        <w:rPr>
          <w:rStyle w:val="Emphasis"/>
          <w:highlight w:val="green"/>
        </w:rPr>
        <w:t>advertis</w:t>
      </w:r>
      <w:r w:rsidRPr="00CA0991">
        <w:rPr>
          <w:rStyle w:val="Emphasis"/>
        </w:rPr>
        <w:t xml:space="preserve">ing </w:t>
      </w:r>
      <w:r w:rsidRPr="00FC696E">
        <w:rPr>
          <w:rStyle w:val="Emphasis"/>
          <w:highlight w:val="green"/>
        </w:rPr>
        <w:t>until you learn to talk</w:t>
      </w:r>
      <w:r w:rsidRPr="00CF49AE">
        <w:rPr>
          <w:rFonts w:eastAsia="Cambria"/>
          <w:sz w:val="14"/>
          <w:szCs w:val="26"/>
        </w:rPr>
        <w:t xml:space="preserve">.” Jezer’s marginalization is twofold: in the first place, he is marginalized by disrupting information flow since according to post-modernization, the entirety of journalism is structured by informationalization. </w:t>
      </w:r>
      <w:r w:rsidRPr="00CA0991">
        <w:rPr>
          <w:rStyle w:val="Emphasis"/>
        </w:rPr>
        <w:t>Yet secondly, the drive</w:t>
      </w:r>
      <w:r w:rsidRPr="00CA0991">
        <w:rPr>
          <w:rFonts w:eastAsia="Cambria"/>
          <w:b/>
          <w:iCs/>
          <w:sz w:val="26"/>
          <w:szCs w:val="26"/>
          <w:u w:val="single"/>
        </w:rPr>
        <w:t xml:space="preserve"> to perform competencies in a normalized fashion runs roughshod over bodies affectively abnormal</w:t>
      </w:r>
      <w:r w:rsidRPr="00CF49AE">
        <w:rPr>
          <w:rFonts w:eastAsia="Cambria"/>
          <w:sz w:val="14"/>
          <w:szCs w:val="26"/>
        </w:rPr>
        <w:t xml:space="preserve">. Jezer’s marginization is inseperable from the asethetics of human interaction and the production of marketable affect. </w:t>
      </w:r>
      <w:r w:rsidRPr="00D24FE5">
        <w:rPr>
          <w:rFonts w:eastAsia="Cambria"/>
          <w:b/>
          <w:iCs/>
          <w:sz w:val="26"/>
          <w:szCs w:val="26"/>
          <w:u w:val="single"/>
        </w:rPr>
        <w:t xml:space="preserve">While people with explicit communicative disabilities are the most obvious examples of those sidelined within an informational economy, </w:t>
      </w:r>
      <w:r w:rsidRPr="00CA0991">
        <w:rPr>
          <w:rFonts w:eastAsia="Cambria"/>
          <w:b/>
          <w:iCs/>
          <w:sz w:val="26"/>
          <w:szCs w:val="26"/>
          <w:u w:val="single"/>
        </w:rPr>
        <w:t>all disabilities are reconfigured by neoliberalism and affective labour</w:t>
      </w:r>
      <w:r w:rsidRPr="00D24FE5">
        <w:rPr>
          <w:rFonts w:eastAsia="Cambria"/>
          <w:b/>
          <w:iCs/>
          <w:sz w:val="26"/>
          <w:szCs w:val="26"/>
          <w:u w:val="single"/>
        </w:rPr>
        <w:t>.</w:t>
      </w:r>
      <w:r w:rsidRPr="00CF49AE">
        <w:rPr>
          <w:rFonts w:eastAsia="Cambria"/>
          <w:sz w:val="14"/>
          <w:szCs w:val="26"/>
        </w:rPr>
        <w:t xml:space="preserve"> Through the logic of affective labour all disabilities, like all </w:t>
      </w:r>
      <w:r>
        <w:rPr>
          <w:rStyle w:val="Emphasis"/>
        </w:rPr>
        <w:t>a</w:t>
      </w:r>
      <w:r w:rsidRPr="004B73C8">
        <w:rPr>
          <w:rStyle w:val="Emphasis"/>
        </w:rPr>
        <w:t>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rsidR="00AF2840" w:rsidRDefault="00AF2840" w:rsidP="00AF2840">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forefronting discussions of disabled killability. </w:t>
      </w:r>
    </w:p>
    <w:p w:rsidR="00AF2840" w:rsidRPr="009C5080" w:rsidRDefault="00AF2840" w:rsidP="00AF2840">
      <w:r w:rsidRPr="009C5080">
        <w:rPr>
          <w:rFonts w:eastAsiaTheme="majorEastAsia" w:cstheme="majorBidi"/>
          <w:b/>
          <w:bCs/>
          <w:sz w:val="26"/>
          <w:szCs w:val="26"/>
        </w:rPr>
        <w:t>Selck 16</w:t>
      </w:r>
      <w:r w:rsidRPr="009C5080">
        <w:t xml:space="preserve"> </w:t>
      </w:r>
      <w:r w:rsidRPr="009C5080">
        <w:rPr>
          <w:sz w:val="16"/>
          <w:szCs w:val="16"/>
        </w:rPr>
        <w:t>Michael (2016): Crip Pessimism: The Language of Dis/ability and the Culture that Isn't, Southern Illinois University Carbondale, SJCP//JG</w:t>
      </w:r>
    </w:p>
    <w:p w:rsidR="00AF2840" w:rsidRPr="00CF49AE" w:rsidRDefault="00AF2840" w:rsidP="00AF2840">
      <w:pPr>
        <w:rPr>
          <w:b/>
          <w:iCs/>
          <w:sz w:val="26"/>
          <w:u w:val="single"/>
        </w:rPr>
      </w:pPr>
      <w:r w:rsidRPr="0004302C">
        <w:rPr>
          <w:rStyle w:val="Emphasis"/>
        </w:rPr>
        <w:t>The disabled are dying and with them dis/abled culture is being eradicated. In the time between formulating this project and its completion already too many disabled souls have been taken from this world</w:t>
      </w:r>
      <w:r w:rsidRPr="0004302C">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04302C">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w:t>
      </w:r>
      <w:r w:rsidRPr="009C5080">
        <w:rPr>
          <w:rStyle w:val="Emphasis"/>
        </w:rPr>
        <w:t>this project plots</w:t>
      </w:r>
      <w:r w:rsidRPr="0004302C">
        <w:rPr>
          <w:rStyle w:val="Emphasis"/>
        </w:rPr>
        <w:t xml:space="preserve"> a course of </w:t>
      </w:r>
      <w:r w:rsidRPr="009C2DDA">
        <w:rPr>
          <w:rStyle w:val="Emphasis"/>
          <w:highlight w:val="green"/>
        </w:rPr>
        <w:t>disability</w:t>
      </w:r>
      <w:r w:rsidRPr="009C5080">
        <w:rPr>
          <w:rStyle w:val="Emphasis"/>
        </w:rPr>
        <w:t xml:space="preserve"> research</w:t>
      </w:r>
      <w:r w:rsidRPr="0004302C">
        <w:rPr>
          <w:rStyle w:val="Emphasis"/>
        </w:rPr>
        <w:t xml:space="preserve"> that </w:t>
      </w:r>
      <w:r w:rsidRPr="009C5080">
        <w:rPr>
          <w:rStyle w:val="Emphasis"/>
        </w:rPr>
        <w:t xml:space="preserve">attempts to make a space </w:t>
      </w:r>
      <w:r w:rsidRPr="009C2DDA">
        <w:rPr>
          <w:rStyle w:val="Emphasis"/>
          <w:highlight w:val="green"/>
        </w:rPr>
        <w:t>free from</w:t>
      </w:r>
      <w:r w:rsidRPr="0004302C">
        <w:rPr>
          <w:rStyle w:val="Emphasis"/>
        </w:rPr>
        <w:t xml:space="preserve"> the </w:t>
      </w:r>
      <w:r w:rsidRPr="009C2DDA">
        <w:rPr>
          <w:rStyle w:val="Emphasis"/>
          <w:highlight w:val="green"/>
        </w:rPr>
        <w:t>ideological constraints of optimism</w:t>
      </w:r>
      <w:r w:rsidRPr="0004302C">
        <w:rPr>
          <w:rStyle w:val="Emphasis"/>
        </w:rPr>
        <w:t xml:space="preserve">. </w:t>
      </w:r>
      <w:r w:rsidRPr="0004302C">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9C2DDA">
        <w:rPr>
          <w:rStyle w:val="Emphasis"/>
          <w:highlight w:val="green"/>
        </w:rPr>
        <w:t>Often times</w:t>
      </w:r>
      <w:r w:rsidRPr="0004302C">
        <w:rPr>
          <w:rStyle w:val="Emphasis"/>
        </w:rPr>
        <w:t xml:space="preserve">, “social </w:t>
      </w:r>
      <w:r w:rsidRPr="009C2DDA">
        <w:rPr>
          <w:rStyle w:val="Emphasis"/>
          <w:highlight w:val="green"/>
        </w:rPr>
        <w:t>organization</w:t>
      </w:r>
      <w:r w:rsidRPr="0004302C">
        <w:rPr>
          <w:rStyle w:val="Emphasis"/>
        </w:rPr>
        <w:t xml:space="preserve"> according </w:t>
      </w:r>
      <w:r w:rsidRPr="009C2DDA">
        <w:rPr>
          <w:rStyle w:val="Emphasis"/>
          <w:highlight w:val="green"/>
        </w:rPr>
        <w:t>to</w:t>
      </w:r>
      <w:r w:rsidRPr="0004302C">
        <w:rPr>
          <w:rStyle w:val="Emphasis"/>
        </w:rPr>
        <w:t xml:space="preserve"> </w:t>
      </w:r>
      <w:r w:rsidRPr="009C2DDA">
        <w:rPr>
          <w:rStyle w:val="Emphasis"/>
          <w:highlight w:val="green"/>
        </w:rPr>
        <w:t>able-bodied</w:t>
      </w:r>
      <w:r w:rsidRPr="0004302C">
        <w:rPr>
          <w:rStyle w:val="Emphasis"/>
        </w:rPr>
        <w:t xml:space="preserve"> norms is just </w:t>
      </w:r>
      <w:r w:rsidRPr="009C2DDA">
        <w:rPr>
          <w:rStyle w:val="Emphasis"/>
          <w:highlight w:val="green"/>
        </w:rPr>
        <w:t>taken as</w:t>
      </w:r>
      <w:r w:rsidRPr="0004302C">
        <w:rPr>
          <w:rStyle w:val="Emphasis"/>
        </w:rPr>
        <w:t xml:space="preserve"> natural, normal, </w:t>
      </w:r>
      <w:r w:rsidRPr="009C2DDA">
        <w:rPr>
          <w:rStyle w:val="Emphasis"/>
          <w:highlight w:val="green"/>
        </w:rPr>
        <w:t>inevitable</w:t>
      </w:r>
      <w:r w:rsidRPr="0004302C">
        <w:rPr>
          <w:rStyle w:val="Emphasis"/>
        </w:rPr>
        <w:t>, necessary, even progress” (Delvin &amp; Pothier, 2006, p. 7).</w:t>
      </w:r>
      <w:r w:rsidRPr="00D71D87">
        <w:rPr>
          <w:rStyle w:val="Emphasis"/>
          <w:b w:val="0"/>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04302C">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04302C">
        <w:rPr>
          <w:rStyle w:val="Emphasis"/>
        </w:rPr>
        <w:t>Philosophical pessimism is articulated next as a way to temper the risk of sensationalizing dis/ability</w:t>
      </w:r>
      <w:r w:rsidRPr="0004302C">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04302C">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C2DDA">
        <w:rPr>
          <w:rStyle w:val="Emphasis"/>
          <w:highlight w:val="green"/>
        </w:rPr>
        <w:t>after</w:t>
      </w:r>
      <w:r w:rsidRPr="009C5080">
        <w:rPr>
          <w:rStyle w:val="Emphasis"/>
        </w:rPr>
        <w:t xml:space="preserve"> years of </w:t>
      </w:r>
      <w:r w:rsidRPr="009C2DDA">
        <w:rPr>
          <w:rStyle w:val="Emphasis"/>
          <w:highlight w:val="green"/>
        </w:rPr>
        <w:t>failing to rehabilitate</w:t>
      </w:r>
      <w:r w:rsidRPr="0004302C">
        <w:rPr>
          <w:rStyle w:val="Emphasis"/>
        </w:rPr>
        <w:t xml:space="preserve"> my sameness to </w:t>
      </w:r>
      <w:r w:rsidRPr="009C2DDA">
        <w:rPr>
          <w:rStyle w:val="Emphasis"/>
          <w:highlight w:val="green"/>
        </w:rPr>
        <w:t>able-bodied standards</w:t>
      </w:r>
      <w:r w:rsidRPr="0004302C">
        <w:rPr>
          <w:rStyle w:val="Emphasis"/>
        </w:rPr>
        <w:t xml:space="preserve">, I have </w:t>
      </w:r>
      <w:r w:rsidRPr="009C2DDA">
        <w:rPr>
          <w:rStyle w:val="Emphasis"/>
          <w:highlight w:val="green"/>
        </w:rPr>
        <w:t>come to a comfort with pessimism</w:t>
      </w:r>
      <w:r w:rsidRPr="0004302C">
        <w:rPr>
          <w:rStyle w:val="Emphasis"/>
        </w:rPr>
        <w:t xml:space="preserve">. </w:t>
      </w:r>
      <w:r w:rsidRPr="0004302C">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4302C">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04302C">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04302C">
        <w:rPr>
          <w:rStyle w:val="Emphasis"/>
        </w:rPr>
        <w:t>The absurdity of existence “is illustrated by the persistent mismatch between human purposes and the means available to achieve them: or again, between our desire for happiness and our capacity to encounter or sustain it”</w:t>
      </w:r>
      <w:r w:rsidRPr="0004302C">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04302C">
        <w:rPr>
          <w:rStyle w:val="Emphasis"/>
        </w:rPr>
        <w:t>The fourth and final tenet of pessimism that we are to examine asks what we are to do about our dire human condition.</w:t>
      </w:r>
      <w:r w:rsidRPr="0004302C">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9C2DDA">
        <w:rPr>
          <w:rStyle w:val="Emphasis"/>
          <w:highlight w:val="green"/>
        </w:rPr>
        <w:t>The choice to affirm life in its entirety is a pessimistic choice</w:t>
      </w:r>
      <w:r w:rsidRPr="0004302C">
        <w:rPr>
          <w:rStyle w:val="Emphasis"/>
        </w:rPr>
        <w:t xml:space="preserve">. </w:t>
      </w:r>
      <w:r w:rsidRPr="009C2DDA">
        <w:rPr>
          <w:rStyle w:val="Emphasis"/>
          <w:highlight w:val="green"/>
        </w:rPr>
        <w:t>Embracing life as</w:t>
      </w:r>
      <w:r w:rsidRPr="0004302C">
        <w:rPr>
          <w:rStyle w:val="Emphasis"/>
        </w:rPr>
        <w:t xml:space="preserve"> both </w:t>
      </w:r>
      <w:r w:rsidRPr="009C2DDA">
        <w:rPr>
          <w:rStyle w:val="Emphasis"/>
          <w:highlight w:val="green"/>
        </w:rPr>
        <w:t>miserable and</w:t>
      </w:r>
      <w:r w:rsidRPr="0004302C">
        <w:rPr>
          <w:rStyle w:val="Emphasis"/>
        </w:rPr>
        <w:t xml:space="preserve"> </w:t>
      </w:r>
      <w:r w:rsidRPr="009C2DDA">
        <w:rPr>
          <w:rStyle w:val="Emphasis"/>
          <w:highlight w:val="green"/>
        </w:rPr>
        <w:t>beautiful</w:t>
      </w:r>
      <w:r w:rsidRPr="0004302C">
        <w:rPr>
          <w:rStyle w:val="Emphasis"/>
        </w:rPr>
        <w:t xml:space="preserve">, fleeting and enduring, validates the perpetually </w:t>
      </w:r>
      <w:r w:rsidRPr="009C5080">
        <w:rPr>
          <w:rStyle w:val="Emphasis"/>
        </w:rPr>
        <w:t>fragmented subject seeking</w:t>
      </w:r>
      <w:r w:rsidRPr="0004302C">
        <w:rPr>
          <w:rStyle w:val="Emphasis"/>
        </w:rPr>
        <w:t xml:space="preserve"> a world that exists beyond good and evil and instead just is. </w:t>
      </w:r>
    </w:p>
    <w:p w:rsidR="00AF2840" w:rsidRPr="0004302C" w:rsidRDefault="00AF2840" w:rsidP="00AF2840">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rsidR="00AF2840" w:rsidRPr="0004302C" w:rsidRDefault="00AF2840" w:rsidP="00AF2840">
      <w:pPr>
        <w:rPr>
          <w:color w:val="000000" w:themeColor="text1"/>
          <w:sz w:val="16"/>
          <w:szCs w:val="16"/>
        </w:rPr>
      </w:pPr>
      <w:r w:rsidRPr="0004302C">
        <w:rPr>
          <w:b/>
          <w:bCs/>
          <w:color w:val="000000" w:themeColor="text1"/>
          <w:sz w:val="26"/>
          <w:szCs w:val="26"/>
        </w:rPr>
        <w:t>Siebers et al. 17</w:t>
      </w:r>
      <w:r w:rsidRPr="0004302C">
        <w:rPr>
          <w:color w:val="000000" w:themeColor="text1"/>
          <w:sz w:val="16"/>
          <w:szCs w:val="16"/>
        </w:rPr>
        <w:t xml:space="preserve"> 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rsidR="00AF2840" w:rsidRDefault="00AF2840" w:rsidP="00AF2840">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rsidR="00AF2840" w:rsidRPr="00D24FE5" w:rsidRDefault="00AF2840" w:rsidP="00AF2840">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rsidR="00AF2840" w:rsidRPr="00D24FE5" w:rsidRDefault="00AF2840" w:rsidP="00AF2840">
      <w:pPr>
        <w:rPr>
          <w:b/>
          <w:sz w:val="26"/>
          <w:szCs w:val="26"/>
        </w:rPr>
      </w:pPr>
      <w:r w:rsidRPr="00D24FE5">
        <w:rPr>
          <w:rStyle w:val="Style13ptBold"/>
          <w:szCs w:val="26"/>
        </w:rPr>
        <w:t xml:space="preserve">Mollow </w:t>
      </w:r>
      <w:r>
        <w:rPr>
          <w:rStyle w:val="Style13ptBold"/>
          <w:szCs w:val="26"/>
        </w:rPr>
        <w:t>3</w:t>
      </w:r>
      <w:r w:rsidRPr="00D24FE5">
        <w:rPr>
          <w:rStyle w:val="Style13ptBold"/>
          <w:szCs w:val="26"/>
        </w:rPr>
        <w:t xml:space="preserve"> </w:t>
      </w:r>
      <w:r w:rsidRPr="00CF49AE">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BL</w:t>
      </w:r>
    </w:p>
    <w:p w:rsidR="00AF2840" w:rsidRPr="00CF49AE" w:rsidRDefault="00AF2840" w:rsidP="00AF2840">
      <w:pPr>
        <w:rPr>
          <w:sz w:val="14"/>
          <w:szCs w:val="26"/>
        </w:rPr>
      </w:pPr>
      <w:r w:rsidRPr="00CF49AE">
        <w:rPr>
          <w:sz w:val="14"/>
          <w:szCs w:val="26"/>
        </w:rPr>
        <w:t xml:space="preserve">The theoretical trajectory that I will trace, which begins with Dora‟s account of hysteria as a disorder afflicting a minority of disabled subjects, and ends with Beyond the Pleasure Principle‟s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Freud‟s concept of hysteria can be a starting point for a more universalizing approach, grounded in the concept of the disability drive. Departing from Freud‟s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fluidity of Freud‟s paradigm has been the basis of important interventions by social theorists who</w:t>
      </w:r>
      <w:r w:rsidRPr="00CF49AE">
        <w:rPr>
          <w:rStyle w:val="Emphasis"/>
        </w:rPr>
        <w:t>, working within and beyond the discipline of psychoanalysis, have rethought Freud‟s arguments from the vantage points of feminist, antiracist, postcolonial, and queer criticism.</w:t>
      </w:r>
      <w:r w:rsidRPr="00CF49AE">
        <w:rPr>
          <w:sz w:val="14"/>
          <w:szCs w:val="26"/>
        </w:rPr>
        <w:t>22 My project builds upon this work by bringing a critical disability studies perspective to bear upon Freud‟s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I am not suggesting that a psychoanalytic epistemology should be seen as trumping other ways of knowing human minds, bodies, and bodyminds.</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 w:val="26"/>
          <w:szCs w:val="26"/>
          <w:highlight w:val="green"/>
          <w:u w:val="single"/>
        </w:rPr>
        <w:t>. The words</w:t>
      </w:r>
      <w:r w:rsidRPr="00D24FE5">
        <w:rPr>
          <w:b/>
          <w:sz w:val="26"/>
          <w:szCs w:val="26"/>
          <w:u w:val="single"/>
        </w:rPr>
        <w:t xml:space="preserve"> “</w:t>
      </w:r>
      <w:r w:rsidRPr="009C2DDA">
        <w:rPr>
          <w:b/>
          <w:sz w:val="26"/>
          <w:szCs w:val="26"/>
          <w:highlight w:val="green"/>
          <w:u w:val="single"/>
        </w:rPr>
        <w:t>our culture” cannot</w:t>
      </w:r>
      <w:r w:rsidRPr="00D24FE5">
        <w:rPr>
          <w:b/>
          <w:sz w:val="26"/>
          <w:szCs w:val="26"/>
          <w:u w:val="single"/>
        </w:rPr>
        <w:t>, of course</w:t>
      </w:r>
      <w:r w:rsidRPr="009C2DDA">
        <w:rPr>
          <w:b/>
          <w:sz w:val="26"/>
          <w:szCs w:val="26"/>
          <w:highlight w:val="green"/>
          <w:u w:val="single"/>
        </w:rPr>
        <w:t>, reference every person</w:t>
      </w:r>
      <w:r w:rsidRPr="00D24FE5">
        <w:rPr>
          <w:b/>
          <w:sz w:val="26"/>
          <w:szCs w:val="26"/>
          <w:u w:val="single"/>
        </w:rPr>
        <w:t xml:space="preserve"> in the world; </w:t>
      </w:r>
      <w:r w:rsidRPr="009C2DDA">
        <w:rPr>
          <w:b/>
          <w:sz w:val="26"/>
          <w:szCs w:val="26"/>
          <w:highlight w:val="green"/>
          <w:u w:val="single"/>
        </w:rPr>
        <w:t>but</w:t>
      </w:r>
      <w:r w:rsidRPr="00D24FE5">
        <w:rPr>
          <w:b/>
          <w:sz w:val="26"/>
          <w:szCs w:val="26"/>
          <w:u w:val="single"/>
        </w:rPr>
        <w:t xml:space="preserve"> because </w:t>
      </w:r>
      <w:r w:rsidRPr="009C2DDA">
        <w:rPr>
          <w:b/>
          <w:sz w:val="26"/>
          <w:szCs w:val="26"/>
          <w:highlight w:val="green"/>
          <w:u w:val="single"/>
        </w:rPr>
        <w:t>the ableist social and psychic structures</w:t>
      </w:r>
      <w:r w:rsidRPr="00D24FE5">
        <w:rPr>
          <w:b/>
          <w:sz w:val="26"/>
          <w:szCs w:val="26"/>
          <w:u w:val="single"/>
        </w:rPr>
        <w:t xml:space="preserve"> that I delineate in this project seem to me to potentially </w:t>
      </w:r>
      <w:r w:rsidRPr="009C2DDA">
        <w:rPr>
          <w:b/>
          <w:sz w:val="26"/>
          <w:szCs w:val="26"/>
          <w:highlight w:val="green"/>
          <w:u w:val="single"/>
        </w:rPr>
        <w:t>exceed the bounds of</w:t>
      </w:r>
      <w:r w:rsidRPr="00D24FE5">
        <w:rPr>
          <w:b/>
          <w:sz w:val="26"/>
          <w:szCs w:val="26"/>
          <w:u w:val="single"/>
        </w:rPr>
        <w:t xml:space="preserve"> </w:t>
      </w:r>
      <w:r w:rsidRPr="009C2DDA">
        <w:rPr>
          <w:b/>
          <w:sz w:val="26"/>
          <w:szCs w:val="26"/>
          <w:highlight w:val="green"/>
          <w:u w:val="single"/>
        </w:rPr>
        <w:t>demarcations such as “US American culture,” “the West,” or “modern industrial societies</w:t>
      </w:r>
      <w:r w:rsidRPr="00D24FE5">
        <w:rPr>
          <w:b/>
          <w:sz w:val="26"/>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people‟s experiences and identities. If this dissertation‟s opening assertion of disability‟s sexiness were taken to mean that sexiness is a quality that disabled people should aspire to embody—and conversely, that an absence of sexual desire is grounds for social discrediting—then this assertion would contribute to our culture‟s stigmatization of asexual people. Such a reading, however, would run directly counter to my project‟s central aim: the sexual model of disability is intended to complicate efforts to highlight sexualities as causes for pride or empowerment. In conceiving of sexuality as inextricable from failure, loss, and suffering, I hope to make visible sexuality‟s incompatibility with proud identity claims. Yet even this approach presents risks. As I will discuss in the next section of this chapter, some queer theorists‟ citations of sexuality‟s identity-disturbing effects have been articulated in ways that seem to imply that the more sex one has, or the more that one engages in particular sexual practices, the more effectively one can challenge heteronormative cultural imperatives. “The Disability Drive” will not forward such an argument. I emphasize the sexiness of disability to counter our culture‟s widespread desexualization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people‟s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nonlibidoists, those asexuals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rsidR="00AF2840" w:rsidRDefault="00AF2840" w:rsidP="00AF2840">
      <w:pPr>
        <w:pStyle w:val="Heading2"/>
      </w:pPr>
      <w:r>
        <w:t>UV</w:t>
      </w:r>
    </w:p>
    <w:p w:rsidR="00AF2840" w:rsidRPr="0005677F" w:rsidRDefault="00AF2840" w:rsidP="00AF2840">
      <w:pPr>
        <w:pStyle w:val="Heading4"/>
        <w:rPr>
          <w:rFonts w:cs="Calibri"/>
        </w:rPr>
      </w:pPr>
      <w:r>
        <w:rPr>
          <w:rFonts w:cs="Calibri"/>
        </w:rPr>
        <w:t>Exclusionary conceptions of topical correctness are violent.</w:t>
      </w:r>
    </w:p>
    <w:p w:rsidR="00AF2840" w:rsidRPr="003A2CE2" w:rsidRDefault="00AF2840" w:rsidP="00AF2840">
      <w:pPr>
        <w:shd w:val="clear" w:color="auto" w:fill="FFFFFF"/>
        <w:spacing w:line="235" w:lineRule="atLeast"/>
        <w:rPr>
          <w:rFonts w:eastAsia="Times New Roman"/>
          <w:color w:val="000000" w:themeColor="text1"/>
          <w:szCs w:val="22"/>
          <w:lang w:eastAsia="zh-CN"/>
        </w:rPr>
      </w:pPr>
      <w:r w:rsidRPr="003A2CE2">
        <w:rPr>
          <w:rFonts w:eastAsia="Times New Roman"/>
          <w:b/>
          <w:bCs/>
          <w:color w:val="000000" w:themeColor="text1"/>
          <w:sz w:val="26"/>
          <w:szCs w:val="26"/>
          <w:lang w:eastAsia="zh-CN"/>
        </w:rPr>
        <w:t>Conquergood 13</w:t>
      </w:r>
      <w:r w:rsidRPr="003A2CE2">
        <w:rPr>
          <w:rFonts w:eastAsia="Times New Roman"/>
          <w:color w:val="000000" w:themeColor="text1"/>
          <w:szCs w:val="22"/>
          <w:lang w:eastAsia="zh-CN"/>
        </w:rPr>
        <w:t> [Conquergood, Dwight. Cultural struggles: Performance, ethnography, praxis. University of Michigan Press, 2013. (a professor of anthropology and performance studies at Northwestern University)//Elmer</w:t>
      </w:r>
    </w:p>
    <w:p w:rsidR="00AF2840" w:rsidRPr="003A2CE2" w:rsidRDefault="00AF2840" w:rsidP="00AF2840">
      <w:pPr>
        <w:shd w:val="clear" w:color="auto" w:fill="FFFFFF"/>
        <w:spacing w:line="235" w:lineRule="atLeast"/>
        <w:rPr>
          <w:rFonts w:eastAsia="Times New Roman"/>
          <w:color w:val="000000" w:themeColor="text1"/>
          <w:szCs w:val="22"/>
          <w:lang w:eastAsia="zh-CN"/>
        </w:rPr>
      </w:pPr>
      <w:r w:rsidRPr="003A2CE2">
        <w:rPr>
          <w:rFonts w:eastAsia="Times New Roman"/>
          <w:color w:val="000000" w:themeColor="text1"/>
          <w:sz w:val="16"/>
          <w:szCs w:val="16"/>
          <w:lang w:eastAsia="zh-CN"/>
        </w:rPr>
        <w:t>According to de Certeau, </w:t>
      </w:r>
      <w:r w:rsidRPr="003A2CE2">
        <w:rPr>
          <w:rFonts w:eastAsia="Times New Roman"/>
          <w:color w:val="000000" w:themeColor="text1"/>
          <w:szCs w:val="22"/>
          <w:u w:val="single"/>
          <w:lang w:eastAsia="zh-CN"/>
        </w:rPr>
        <w:t>this </w:t>
      </w:r>
      <w:r w:rsidRPr="003A2CE2">
        <w:rPr>
          <w:rFonts w:eastAsia="Times New Roman"/>
          <w:color w:val="000000" w:themeColor="text1"/>
          <w:szCs w:val="22"/>
          <w:u w:val="single"/>
          <w:shd w:val="clear" w:color="auto" w:fill="00FF00"/>
          <w:lang w:eastAsia="zh-CN"/>
        </w:rPr>
        <w:t>scriptocentrism is a </w:t>
      </w:r>
      <w:r w:rsidRPr="003A2CE2">
        <w:rPr>
          <w:rFonts w:eastAsia="Times New Roman"/>
          <w:b/>
          <w:bCs/>
          <w:color w:val="000000" w:themeColor="text1"/>
          <w:szCs w:val="22"/>
          <w:u w:val="single"/>
          <w:bdr w:val="single" w:sz="18" w:space="0" w:color="auto" w:frame="1"/>
          <w:shd w:val="clear" w:color="auto" w:fill="00FF00"/>
          <w:lang w:eastAsia="zh-CN"/>
        </w:rPr>
        <w:t>hallmark of Western imperialism</w:t>
      </w:r>
      <w:r w:rsidRPr="003A2CE2">
        <w:rPr>
          <w:rFonts w:eastAsia="Times New Roman"/>
          <w:color w:val="000000" w:themeColor="text1"/>
          <w:szCs w:val="22"/>
          <w:u w:val="single"/>
          <w:lang w:eastAsia="zh-CN"/>
        </w:rPr>
        <w:t>. Posted above the gates of modernity, this sign: “‘Here </w:t>
      </w:r>
      <w:r w:rsidRPr="003A2CE2">
        <w:rPr>
          <w:rFonts w:eastAsia="Times New Roman"/>
          <w:color w:val="000000" w:themeColor="text1"/>
          <w:szCs w:val="22"/>
          <w:u w:val="single"/>
          <w:shd w:val="clear" w:color="auto" w:fill="00FF00"/>
          <w:lang w:eastAsia="zh-CN"/>
        </w:rPr>
        <w:t>only what is written is understood</w:t>
      </w:r>
      <w:r w:rsidRPr="003A2CE2">
        <w:rPr>
          <w:rFonts w:eastAsia="Times New Roman"/>
          <w:color w:val="000000" w:themeColor="text1"/>
          <w:szCs w:val="22"/>
          <w:u w:val="single"/>
          <w:lang w:eastAsia="zh-CN"/>
        </w:rPr>
        <w:t>.’ Such is </w:t>
      </w:r>
      <w:r w:rsidRPr="003A2CE2">
        <w:rPr>
          <w:rFonts w:eastAsia="Times New Roman"/>
          <w:color w:val="000000" w:themeColor="text1"/>
          <w:szCs w:val="22"/>
          <w:u w:val="single"/>
          <w:shd w:val="clear" w:color="auto" w:fill="00FF00"/>
          <w:lang w:eastAsia="zh-CN"/>
        </w:rPr>
        <w:t>the internal law of </w:t>
      </w:r>
      <w:r w:rsidRPr="003A2CE2">
        <w:rPr>
          <w:rFonts w:eastAsia="Times New Roman"/>
          <w:color w:val="000000" w:themeColor="text1"/>
          <w:szCs w:val="22"/>
          <w:u w:val="single"/>
          <w:lang w:eastAsia="zh-CN"/>
        </w:rPr>
        <w:t>that which has constituted itself as ‘</w:t>
      </w:r>
      <w:r w:rsidRPr="003A2CE2">
        <w:rPr>
          <w:rFonts w:eastAsia="Times New Roman"/>
          <w:color w:val="000000" w:themeColor="text1"/>
          <w:szCs w:val="22"/>
          <w:u w:val="single"/>
          <w:shd w:val="clear" w:color="auto" w:fill="00FF00"/>
          <w:lang w:eastAsia="zh-CN"/>
        </w:rPr>
        <w:t>Western’ </w:t>
      </w:r>
      <w:r w:rsidRPr="003A2CE2">
        <w:rPr>
          <w:rFonts w:eastAsia="Times New Roman"/>
          <w:color w:val="000000" w:themeColor="text1"/>
          <w:szCs w:val="22"/>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szCs w:val="22"/>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szCs w:val="22"/>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szCs w:val="22"/>
          <w:u w:val="single"/>
          <w:shd w:val="clear" w:color="auto" w:fill="00FF00"/>
          <w:lang w:eastAsia="zh-CN"/>
        </w:rPr>
        <w:t>particularly subaltern groups</w:t>
      </w:r>
      <w:r w:rsidRPr="003A2CE2">
        <w:rPr>
          <w:rFonts w:eastAsia="Times New Roman"/>
          <w:color w:val="000000" w:themeColor="text1"/>
          <w:szCs w:val="22"/>
          <w:u w:val="single"/>
          <w:lang w:eastAsia="zh-CN"/>
        </w:rPr>
        <w:t>, </w:t>
      </w:r>
      <w:r w:rsidRPr="003A2CE2">
        <w:rPr>
          <w:rFonts w:eastAsia="Times New Roman"/>
          <w:color w:val="000000" w:themeColor="text1"/>
          <w:szCs w:val="22"/>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szCs w:val="22"/>
          <w:u w:val="single"/>
          <w:shd w:val="clear" w:color="auto" w:fill="00FF00"/>
          <w:lang w:eastAsia="zh-CN"/>
        </w:rPr>
        <w:t>inaccessible, or threatening</w:t>
      </w:r>
      <w:r w:rsidRPr="003A2CE2">
        <w:rPr>
          <w:rFonts w:eastAsia="Times New Roman"/>
          <w:color w:val="000000" w:themeColor="text1"/>
          <w:szCs w:val="22"/>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szCs w:val="22"/>
          <w:u w:val="single"/>
          <w:lang w:eastAsia="zh-CN"/>
        </w:rPr>
        <w:t>subordinate people experience texts and the bureaucracy of literacy as instruments of control and displacement, e.g., </w:t>
      </w:r>
      <w:r w:rsidRPr="003A2CE2">
        <w:rPr>
          <w:rFonts w:eastAsia="Times New Roman"/>
          <w:b/>
          <w:bCs/>
          <w:color w:val="000000" w:themeColor="text1"/>
          <w:szCs w:val="22"/>
          <w:u w:val="single"/>
          <w:lang w:eastAsia="zh-CN"/>
        </w:rPr>
        <w:t>green cards, passports, arrest warrants, deportation orders</w:t>
      </w:r>
      <w:r w:rsidRPr="003A2CE2">
        <w:rPr>
          <w:rFonts w:eastAsia="Times New Roman"/>
          <w:color w:val="000000" w:themeColor="text1"/>
          <w:sz w:val="16"/>
          <w:szCs w:val="16"/>
          <w:lang w:eastAsia="zh-CN"/>
        </w:rPr>
        <w:t>—what de Certeau calls "intextuation": "Ever)' power, including </w:t>
      </w:r>
      <w:r w:rsidRPr="003A2CE2">
        <w:rPr>
          <w:rFonts w:eastAsia="Times New Roman"/>
          <w:b/>
          <w:bCs/>
          <w:color w:val="000000" w:themeColor="text1"/>
          <w:szCs w:val="22"/>
          <w:u w:val="single"/>
          <w:bdr w:val="single" w:sz="18" w:space="0" w:color="auto" w:frame="1"/>
          <w:shd w:val="clear" w:color="auto" w:fill="00FF00"/>
          <w:lang w:eastAsia="zh-CN"/>
        </w:rPr>
        <w:t>the power of law, is written </w:t>
      </w:r>
      <w:r w:rsidRPr="003A2CE2">
        <w:rPr>
          <w:rFonts w:eastAsia="Times New Roman"/>
          <w:b/>
          <w:bCs/>
          <w:color w:val="000000" w:themeColor="text1"/>
          <w:szCs w:val="22"/>
          <w:u w:val="single"/>
          <w:bdr w:val="single" w:sz="18" w:space="0" w:color="auto" w:frame="1"/>
          <w:lang w:eastAsia="zh-CN"/>
        </w:rPr>
        <w:t>first of all </w:t>
      </w:r>
      <w:r w:rsidRPr="003A2CE2">
        <w:rPr>
          <w:rFonts w:eastAsia="Times New Roman"/>
          <w:b/>
          <w:bCs/>
          <w:color w:val="000000" w:themeColor="text1"/>
          <w:szCs w:val="22"/>
          <w:u w:val="single"/>
          <w:bdr w:val="single" w:sz="18" w:space="0" w:color="auto" w:frame="1"/>
          <w:shd w:val="clear" w:color="auto" w:fill="00FF00"/>
          <w:lang w:eastAsia="zh-CN"/>
        </w:rPr>
        <w:t>on the backs of its subjects</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(1984:140). Among the most oppressed people in the United States today are the "undocumented" immigrants, the so-called "il- legal aliens," known in the vernacular as the people "sin papeles," the people without papers, indocitmentado/as. They are illegal because they are not legible, they trouble "the writing machine of the law" (de Certeau 1984:141). </w:t>
      </w:r>
      <w:r w:rsidRPr="003A2CE2">
        <w:rPr>
          <w:rFonts w:eastAsia="Times New Roman"/>
          <w:b/>
          <w:bCs/>
          <w:color w:val="000000" w:themeColor="text1"/>
          <w:szCs w:val="22"/>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szCs w:val="22"/>
          <w:u w:val="single"/>
          <w:bdr w:val="single" w:sz="18" w:space="0" w:color="auto" w:frame="1"/>
          <w:lang w:eastAsia="zh-CN"/>
        </w:rPr>
        <w:t>and undermined.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Transcrip- tion is not</w:t>
      </w:r>
      <w:r w:rsidRPr="003A2CE2">
        <w:rPr>
          <w:rFonts w:eastAsia="Times New Roman"/>
          <w:color w:val="000000" w:themeColor="text1"/>
          <w:sz w:val="16"/>
          <w:szCs w:val="16"/>
          <w:lang w:eastAsia="zh-CN"/>
        </w:rPr>
        <w:t> a </w:t>
      </w:r>
      <w:r w:rsidRPr="003A2CE2">
        <w:rPr>
          <w:rFonts w:eastAsia="Times New Roman"/>
          <w:b/>
          <w:bCs/>
          <w:color w:val="000000" w:themeColor="text1"/>
          <w:szCs w:val="22"/>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szCs w:val="22"/>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The root metaphor of the text underpins the </w:t>
      </w:r>
      <w:r w:rsidRPr="003A2CE2">
        <w:rPr>
          <w:rFonts w:eastAsia="Times New Roman"/>
          <w:b/>
          <w:bCs/>
          <w:color w:val="000000" w:themeColor="text1"/>
          <w:szCs w:val="22"/>
          <w:u w:val="single"/>
          <w:bdr w:val="single" w:sz="18" w:space="0" w:color="auto" w:frame="1"/>
          <w:shd w:val="clear" w:color="auto" w:fill="00FF00"/>
          <w:lang w:eastAsia="zh-CN"/>
        </w:rPr>
        <w:t>supremacy of Western knowledge systems</w:t>
      </w:r>
      <w:r w:rsidRPr="003A2CE2">
        <w:rPr>
          <w:rFonts w:eastAsia="Times New Roman"/>
          <w:color w:val="000000" w:themeColor="text1"/>
          <w:szCs w:val="22"/>
          <w:u w:val="single"/>
          <w:lang w:eastAsia="zh-CN"/>
        </w:rPr>
        <w:t> by </w:t>
      </w:r>
      <w:r w:rsidRPr="003A2CE2">
        <w:rPr>
          <w:rFonts w:eastAsia="Times New Roman"/>
          <w:b/>
          <w:bCs/>
          <w:color w:val="000000" w:themeColor="text1"/>
          <w:szCs w:val="22"/>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szCs w:val="22"/>
          <w:u w:val="single"/>
          <w:bdr w:val="single" w:sz="18" w:space="0" w:color="auto" w:frame="1"/>
          <w:shd w:val="clear" w:color="auto" w:fill="00FF00"/>
          <w:lang w:eastAsia="zh-CN"/>
        </w:rPr>
        <w:t>knowledge </w:t>
      </w:r>
      <w:r w:rsidRPr="003A2CE2">
        <w:rPr>
          <w:rFonts w:eastAsia="Times New Roman"/>
          <w:b/>
          <w:bCs/>
          <w:color w:val="000000" w:themeColor="text1"/>
          <w:szCs w:val="22"/>
          <w:u w:val="single"/>
          <w:bdr w:val="single" w:sz="18" w:space="0" w:color="auto" w:frame="1"/>
          <w:lang w:eastAsia="zh-CN"/>
        </w:rPr>
        <w:t>and meaningful action </w:t>
      </w:r>
      <w:r w:rsidRPr="003A2CE2">
        <w:rPr>
          <w:rFonts w:eastAsia="Times New Roman"/>
          <w:b/>
          <w:bCs/>
          <w:color w:val="000000" w:themeColor="text1"/>
          <w:szCs w:val="22"/>
          <w:u w:val="single"/>
          <w:bdr w:val="single" w:sz="18" w:space="0" w:color="auto" w:frame="1"/>
          <w:shd w:val="clear" w:color="auto" w:fill="00FF00"/>
          <w:lang w:eastAsia="zh-CN"/>
        </w:rPr>
        <w:t>that is unlettered</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"a history of the tacit and the habitual" (Jackson 2000:29). In their multivolume historical ethnography of colonialism/ evangelism in South Africa, John and Jean ComarofFpay careful attention to the way Tswana people argued with their white interlocutors "both verbally and nonverbally" (1997:47; see also 1991). They excavate spaces of agency and strug- gle from everyday performance practices—clothing, gardening, healing, trading, worshipping, architecture, and homemaking—to reveal an impressive repertoire of conscious, creative, critical, contrapuntal responses to the imperialist project that exceeded the verbal. The Comarofis intervene in an academically fashionable textual fundamentalism and fetish of the (verbal) archive where "text—a sad proxy for life—becomes all" (1992:26). "In this day and age," they ask, "</w:t>
      </w:r>
      <w:r w:rsidRPr="003A2CE2">
        <w:rPr>
          <w:rFonts w:eastAsia="Times New Roman"/>
          <w:color w:val="000000" w:themeColor="text1"/>
          <w:szCs w:val="22"/>
          <w:u w:val="single"/>
          <w:lang w:eastAsia="zh-CN"/>
        </w:rPr>
        <w:t>do we still have to remind ourselves that many of the players on any historical stage </w:t>
      </w:r>
      <w:r w:rsidRPr="003A2CE2">
        <w:rPr>
          <w:rFonts w:eastAsia="Times New Roman"/>
          <w:b/>
          <w:bCs/>
          <w:color w:val="000000" w:themeColor="text1"/>
          <w:szCs w:val="22"/>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szCs w:val="22"/>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rsidR="00AF2840" w:rsidRPr="00B10F37" w:rsidRDefault="00AF2840" w:rsidP="00AF2840">
      <w:pPr>
        <w:pStyle w:val="Heading4"/>
        <w:rPr>
          <w:sz w:val="8"/>
        </w:rPr>
      </w:pPr>
      <w:r>
        <w:t xml:space="preserve">Notions of competitive equity </w:t>
      </w:r>
      <w:r w:rsidRPr="00B10F37">
        <w:t>marginalize the out group and retrench power structures</w:t>
      </w:r>
      <w:r>
        <w:t>.</w:t>
      </w:r>
    </w:p>
    <w:p w:rsidR="00AF2840" w:rsidRDefault="00AF2840" w:rsidP="00AF2840">
      <w:pPr>
        <w:pStyle w:val="Smalltext"/>
        <w:rPr>
          <w:color w:val="000000" w:themeColor="text1"/>
        </w:rPr>
      </w:pPr>
      <w:r w:rsidRPr="00B10F37">
        <w:rPr>
          <w:rStyle w:val="Style13ptBold"/>
          <w:color w:val="000000" w:themeColor="text1"/>
        </w:rPr>
        <w:t>Delgado 92</w:t>
      </w:r>
      <w:r w:rsidRPr="00B10F37">
        <w:rPr>
          <w:color w:val="000000" w:themeColor="text1"/>
        </w:rPr>
        <w:t>, Law Prof at U. of Colorado, 1992 [Richard, “Shadowboxing: An Essay On Power,” In Cornell Law Review, May]</w:t>
      </w:r>
    </w:p>
    <w:p w:rsidR="00AF2840" w:rsidRDefault="00AF2840" w:rsidP="00AF2840">
      <w:r>
        <w:t xml:space="preserve">A lot of things explain objective approach to fairness is false. </w:t>
      </w:r>
    </w:p>
    <w:p w:rsidR="00AF2840" w:rsidRDefault="00AF2840" w:rsidP="00AF2840">
      <w:r>
        <w:t>Fairness is non unique in the round</w:t>
      </w:r>
    </w:p>
    <w:p w:rsidR="00AF2840" w:rsidRPr="002C0175" w:rsidRDefault="00AF2840" w:rsidP="00AF2840">
      <w:r>
        <w:t>Impact turns fairness: even if fairness is good, your form of fairness ignores structural fairness(tfwk only cares about in round competive equity), which means you further entrenches violence and unfairness.</w:t>
      </w:r>
    </w:p>
    <w:p w:rsidR="00AF2840" w:rsidRPr="00B10F37" w:rsidRDefault="00AF2840" w:rsidP="00AF2840">
      <w:pPr>
        <w:pStyle w:val="Smalltext"/>
        <w:rPr>
          <w:color w:val="000000" w:themeColor="text1"/>
        </w:rPr>
      </w:pPr>
    </w:p>
    <w:p w:rsidR="00AF2840" w:rsidRDefault="00AF2840" w:rsidP="00AF2840">
      <w:pPr>
        <w:pStyle w:val="Smalltext"/>
        <w:rPr>
          <w:color w:val="000000" w:themeColor="text1"/>
        </w:rPr>
      </w:pPr>
      <w:r w:rsidRPr="00B10F37">
        <w:rPr>
          <w:rStyle w:val="Emphasis"/>
        </w:rPr>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entitled </w:t>
      </w:r>
      <w:bookmarkStart w:id="0" w:name="PAGE_820_8325"/>
      <w:bookmarkEnd w:id="0"/>
      <w:r w:rsidRPr="00B10F37">
        <w:rPr>
          <w:color w:val="000000" w:themeColor="text1"/>
        </w:rPr>
        <w:t xml:space="preserve"> [*820]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r w:rsidRPr="009C2DDA">
        <w:rPr>
          <w:rStyle w:val="Emphasis"/>
          <w:highlight w:val="green"/>
        </w:rPr>
        <w:t>more fair</w:t>
      </w:r>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what </w:t>
      </w:r>
      <w:bookmarkStart w:id="1" w:name="PAGE_821_8325"/>
      <w:bookmarkEnd w:id="1"/>
      <w:r w:rsidRPr="00B10F37">
        <w:rPr>
          <w:rStyle w:val="Emphasis"/>
        </w:rPr>
        <w:t xml:space="preserve"> [*821]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rsidR="00AF2840" w:rsidRPr="00BC324F" w:rsidRDefault="00AF2840" w:rsidP="00AF2840">
      <w:pPr>
        <w:pStyle w:val="Heading4"/>
        <w:rPr>
          <w:color w:val="000000" w:themeColor="text1"/>
        </w:rPr>
      </w:pPr>
      <w:r w:rsidRPr="00BC324F">
        <w:rPr>
          <w:color w:val="000000" w:themeColor="text1"/>
        </w:rPr>
        <w:t xml:space="preserve">View voting affirmative as an alternative to the exclusionary processes of the status quo. How we as subjects are positioned in debate is a prerequisite to interpreting and understanding the resolution or its implications – how we know and view the world is influenced by construction of social reality through discourses of knowledge – not actors of simulation  </w:t>
      </w:r>
    </w:p>
    <w:p w:rsidR="00AF2840" w:rsidRPr="00BC324F" w:rsidRDefault="00AF2840" w:rsidP="00AF2840">
      <w:pPr>
        <w:rPr>
          <w:color w:val="000000" w:themeColor="text1"/>
        </w:rPr>
      </w:pPr>
      <w:r w:rsidRPr="00BC324F">
        <w:rPr>
          <w:b/>
          <w:bCs/>
          <w:color w:val="000000" w:themeColor="text1"/>
          <w:sz w:val="26"/>
          <w:szCs w:val="26"/>
        </w:rPr>
        <w:t>Antonio 95</w:t>
      </w:r>
      <w:r w:rsidRPr="00BC324F">
        <w:rPr>
          <w:color w:val="000000" w:themeColor="text1"/>
        </w:rPr>
        <w:t xml:space="preserve"> [Robert; Professor of Sociology at the University of Kansas; Nietzsche’s Antisociology: Subjectified Culture and the End of History; American Journal of Sociology; Volume 101, No. 1; July 1995]</w:t>
      </w:r>
    </w:p>
    <w:p w:rsidR="00AF2840" w:rsidRPr="00BC324F" w:rsidRDefault="00AF2840" w:rsidP="00AF2840">
      <w:pPr>
        <w:rPr>
          <w:color w:val="000000" w:themeColor="text1"/>
          <w:sz w:val="10"/>
          <w:szCs w:val="22"/>
        </w:rPr>
      </w:pPr>
      <w:r w:rsidRPr="00BC324F">
        <w:rPr>
          <w:color w:val="000000" w:themeColor="text1"/>
          <w:sz w:val="10"/>
          <w:szCs w:val="22"/>
        </w:rPr>
        <w:t xml:space="preserve">While modern theorists saw differentiated roles and professions as a matrix of autonomy and reflexivity, Nietzsche held that </w:t>
      </w:r>
      <w:r w:rsidRPr="00B04ECE">
        <w:rPr>
          <w:b/>
          <w:bCs/>
          <w:color w:val="000000" w:themeColor="text1"/>
          <w:szCs w:val="22"/>
          <w:highlight w:val="green"/>
          <w:u w:val="single"/>
        </w:rPr>
        <w:t>persons</w:t>
      </w:r>
      <w:r w:rsidRPr="00BC324F">
        <w:rPr>
          <w:color w:val="000000" w:themeColor="text1"/>
          <w:szCs w:val="22"/>
          <w:u w:val="single"/>
        </w:rPr>
        <w:t xml:space="preserve"> </w:t>
      </w:r>
      <w:r w:rsidRPr="00BC324F">
        <w:rPr>
          <w:color w:val="000000" w:themeColor="text1"/>
          <w:sz w:val="10"/>
          <w:szCs w:val="22"/>
        </w:rPr>
        <w:t xml:space="preserve">(especially male professionals) in specialized occupations </w:t>
      </w:r>
      <w:r w:rsidRPr="00B04ECE">
        <w:rPr>
          <w:b/>
          <w:bCs/>
          <w:color w:val="000000" w:themeColor="text1"/>
          <w:szCs w:val="22"/>
          <w:highlight w:val="green"/>
          <w:u w:val="single"/>
        </w:rPr>
        <w:t>overidentify with their positions and engage</w:t>
      </w:r>
      <w:r w:rsidRPr="00BC324F">
        <w:rPr>
          <w:b/>
          <w:bCs/>
          <w:color w:val="000000" w:themeColor="text1"/>
          <w:szCs w:val="22"/>
          <w:u w:val="single"/>
        </w:rPr>
        <w:t xml:space="preserve"> </w:t>
      </w:r>
      <w:r w:rsidRPr="00B04ECE">
        <w:rPr>
          <w:b/>
          <w:bCs/>
          <w:color w:val="000000" w:themeColor="text1"/>
          <w:szCs w:val="22"/>
          <w:highlight w:val="green"/>
          <w:u w:val="single"/>
        </w:rPr>
        <w:t>in gross fabrications to obtain advancement</w:t>
      </w:r>
      <w:r w:rsidRPr="00BC324F">
        <w:rPr>
          <w:b/>
          <w:bCs/>
          <w:color w:val="000000" w:themeColor="text1"/>
          <w:szCs w:val="22"/>
          <w:u w:val="single"/>
        </w:rPr>
        <w:t xml:space="preserve">. They look hesitantly to the opinion of others, asking themselves, "How ought I feel about this?" </w:t>
      </w:r>
      <w:r w:rsidRPr="00B04ECE">
        <w:rPr>
          <w:b/>
          <w:bCs/>
          <w:color w:val="000000" w:themeColor="text1"/>
          <w:szCs w:val="22"/>
          <w:highlight w:val="green"/>
          <w:u w:val="single"/>
        </w:rPr>
        <w:t>They are so</w:t>
      </w:r>
      <w:r w:rsidRPr="00BC324F">
        <w:rPr>
          <w:b/>
          <w:bCs/>
          <w:color w:val="000000" w:themeColor="text1"/>
          <w:szCs w:val="22"/>
          <w:u w:val="single"/>
        </w:rPr>
        <w:t xml:space="preserve"> thoroughly </w:t>
      </w:r>
      <w:r w:rsidRPr="00B04ECE">
        <w:rPr>
          <w:b/>
          <w:bCs/>
          <w:color w:val="000000" w:themeColor="text1"/>
          <w:szCs w:val="22"/>
          <w:highlight w:val="green"/>
          <w:u w:val="single"/>
        </w:rPr>
        <w:t>absorbed in simulating</w:t>
      </w:r>
      <w:r w:rsidRPr="00BC324F">
        <w:rPr>
          <w:b/>
          <w:bCs/>
          <w:color w:val="000000" w:themeColor="text1"/>
          <w:szCs w:val="22"/>
          <w:u w:val="single"/>
        </w:rPr>
        <w:t xml:space="preserve"> </w:t>
      </w:r>
      <w:r w:rsidRPr="00B04ECE">
        <w:rPr>
          <w:b/>
          <w:bCs/>
          <w:color w:val="000000" w:themeColor="text1"/>
          <w:szCs w:val="22"/>
          <w:highlight w:val="green"/>
          <w:u w:val="single"/>
        </w:rPr>
        <w:t>effective role players</w:t>
      </w:r>
      <w:r w:rsidRPr="00BC324F">
        <w:rPr>
          <w:b/>
          <w:bCs/>
          <w:color w:val="000000" w:themeColor="text1"/>
          <w:szCs w:val="22"/>
          <w:u w:val="single"/>
        </w:rPr>
        <w:t xml:space="preserve"> that </w:t>
      </w:r>
      <w:r w:rsidRPr="00B04ECE">
        <w:rPr>
          <w:b/>
          <w:bCs/>
          <w:color w:val="000000" w:themeColor="text1"/>
          <w:szCs w:val="22"/>
          <w:highlight w:val="green"/>
          <w:u w:val="single"/>
        </w:rPr>
        <w:t>they have trouble being anything but actors-"</w:t>
      </w:r>
      <w:r w:rsidRPr="00BC324F">
        <w:rPr>
          <w:b/>
          <w:bCs/>
          <w:color w:val="000000" w:themeColor="text1"/>
          <w:szCs w:val="22"/>
          <w:u w:val="single"/>
        </w:rPr>
        <w:t>The role has actually become the character." This</w:t>
      </w:r>
      <w:r w:rsidRPr="00BC324F">
        <w:rPr>
          <w:color w:val="000000" w:themeColor="text1"/>
          <w:sz w:val="10"/>
          <w:szCs w:val="22"/>
        </w:rPr>
        <w:t xml:space="preserve"> highly subjectified social self or </w:t>
      </w:r>
      <w:r w:rsidRPr="00BC324F">
        <w:rPr>
          <w:color w:val="000000" w:themeColor="text1"/>
          <w:szCs w:val="22"/>
          <w:u w:val="single"/>
        </w:rPr>
        <w:t>simulator suffers devastating inauthenticity</w:t>
      </w:r>
      <w:r w:rsidRPr="00BC324F">
        <w:rPr>
          <w:color w:val="000000" w:themeColor="text1"/>
          <w:sz w:val="10"/>
          <w:szCs w:val="22"/>
        </w:rPr>
        <w:t>. The powerful authority given the social greatly amplifies Socratic culture's already self-indulgent "inwardness</w:t>
      </w:r>
      <w:r w:rsidRPr="00BC324F">
        <w:rPr>
          <w:color w:val="000000" w:themeColor="text1"/>
          <w:szCs w:val="22"/>
          <w:u w:val="single"/>
        </w:rPr>
        <w:t xml:space="preserve">." </w:t>
      </w:r>
      <w:r w:rsidRPr="00B04ECE">
        <w:rPr>
          <w:b/>
          <w:bCs/>
          <w:color w:val="000000" w:themeColor="text1"/>
          <w:szCs w:val="22"/>
          <w:highlight w:val="green"/>
          <w:u w:val="single"/>
        </w:rPr>
        <w:t>Integrity,</w:t>
      </w:r>
      <w:r w:rsidRPr="00BC324F">
        <w:rPr>
          <w:b/>
          <w:bCs/>
          <w:color w:val="000000" w:themeColor="text1"/>
          <w:szCs w:val="22"/>
          <w:u w:val="single"/>
        </w:rPr>
        <w:t xml:space="preserve"> decisiveness, spontaneity, </w:t>
      </w:r>
      <w:r w:rsidRPr="00B04ECE">
        <w:rPr>
          <w:b/>
          <w:bCs/>
          <w:color w:val="000000" w:themeColor="text1"/>
          <w:szCs w:val="22"/>
          <w:highlight w:val="green"/>
          <w:u w:val="single"/>
        </w:rPr>
        <w:t xml:space="preserve">and pleasure are undone by </w:t>
      </w:r>
      <w:r w:rsidRPr="00BC324F">
        <w:rPr>
          <w:b/>
          <w:bCs/>
          <w:color w:val="000000" w:themeColor="text1"/>
          <w:szCs w:val="22"/>
          <w:u w:val="single"/>
        </w:rPr>
        <w:t xml:space="preserve">paralyzing </w:t>
      </w:r>
      <w:r w:rsidRPr="00B04ECE">
        <w:rPr>
          <w:b/>
          <w:bCs/>
          <w:color w:val="000000" w:themeColor="text1"/>
          <w:szCs w:val="22"/>
          <w:highlight w:val="green"/>
          <w:u w:val="single"/>
        </w:rPr>
        <w:t xml:space="preserve">overconcern about possible </w:t>
      </w:r>
      <w:r w:rsidRPr="00BC324F">
        <w:rPr>
          <w:b/>
          <w:bCs/>
          <w:color w:val="000000" w:themeColor="text1"/>
          <w:szCs w:val="22"/>
          <w:u w:val="single"/>
        </w:rPr>
        <w:t xml:space="preserve">causes, meanings, and </w:t>
      </w:r>
      <w:r w:rsidRPr="00B04ECE">
        <w:rPr>
          <w:b/>
          <w:bCs/>
          <w:color w:val="000000" w:themeColor="text1"/>
          <w:szCs w:val="22"/>
          <w:highlight w:val="green"/>
          <w:u w:val="single"/>
        </w:rPr>
        <w:t xml:space="preserve">consequences of acts </w:t>
      </w:r>
      <w:r w:rsidRPr="00BC324F">
        <w:rPr>
          <w:b/>
          <w:bCs/>
          <w:color w:val="000000" w:themeColor="text1"/>
          <w:szCs w:val="22"/>
          <w:u w:val="single"/>
        </w:rPr>
        <w:t>and unending internal dialogue about what others might think, expect, say, or do</w:t>
      </w:r>
      <w:r w:rsidRPr="00BC324F">
        <w:rPr>
          <w:color w:val="000000" w:themeColor="text1"/>
          <w:sz w:val="10"/>
          <w:szCs w:val="22"/>
        </w:rPr>
        <w:t xml:space="preserve"> (Nietzsche 1983, pp. 83-86; 1986, pp. 39-40; 1974, pp. 302-4, 316-17). Nervous </w:t>
      </w:r>
      <w:r w:rsidRPr="00B04ECE">
        <w:rPr>
          <w:b/>
          <w:bCs/>
          <w:color w:val="000000" w:themeColor="text1"/>
          <w:szCs w:val="22"/>
          <w:highlight w:val="green"/>
          <w:u w:val="single"/>
        </w:rPr>
        <w:t>rotation</w:t>
      </w:r>
      <w:r w:rsidRPr="00BC324F">
        <w:rPr>
          <w:b/>
          <w:bCs/>
          <w:color w:val="000000" w:themeColor="text1"/>
          <w:szCs w:val="22"/>
          <w:u w:val="single"/>
        </w:rPr>
        <w:t xml:space="preserve"> </w:t>
      </w:r>
      <w:r w:rsidRPr="00B04ECE">
        <w:rPr>
          <w:b/>
          <w:bCs/>
          <w:color w:val="000000" w:themeColor="text1"/>
          <w:szCs w:val="22"/>
          <w:highlight w:val="green"/>
          <w:u w:val="single"/>
        </w:rPr>
        <w:t>of socially appropriate "masks" reduces persons to hypostatized</w:t>
      </w:r>
      <w:r w:rsidRPr="00BC324F">
        <w:rPr>
          <w:b/>
          <w:bCs/>
          <w:color w:val="000000" w:themeColor="text1"/>
          <w:szCs w:val="22"/>
          <w:u w:val="single"/>
        </w:rPr>
        <w:t xml:space="preserve"> "shadows," "abstracts," or </w:t>
      </w:r>
      <w:r w:rsidRPr="00B04ECE">
        <w:rPr>
          <w:b/>
          <w:bCs/>
          <w:color w:val="000000" w:themeColor="text1"/>
          <w:szCs w:val="22"/>
          <w:highlight w:val="green"/>
          <w:u w:val="single"/>
        </w:rPr>
        <w:t>simulacra</w:t>
      </w:r>
      <w:r w:rsidRPr="00BC324F">
        <w:rPr>
          <w:b/>
          <w:bCs/>
          <w:color w:val="000000" w:themeColor="text1"/>
          <w:sz w:val="10"/>
          <w:szCs w:val="22"/>
        </w:rPr>
        <w:t xml:space="preserve">. </w:t>
      </w:r>
      <w:r w:rsidRPr="00BC324F">
        <w:rPr>
          <w:b/>
          <w:bCs/>
          <w:color w:val="000000" w:themeColor="text1"/>
          <w:szCs w:val="22"/>
          <w:u w:val="single"/>
        </w:rPr>
        <w:t>One adopts "many roles," playing them "badly and superficially" in the fashion of a stiff "puppet play."</w:t>
      </w:r>
      <w:r w:rsidRPr="00BC324F">
        <w:rPr>
          <w:color w:val="000000" w:themeColor="text1"/>
          <w:sz w:val="10"/>
          <w:szCs w:val="22"/>
        </w:rPr>
        <w:t xml:space="preserve"> Nietzsche asked, "Are you genuine? </w:t>
      </w:r>
      <w:r w:rsidRPr="00BC324F">
        <w:rPr>
          <w:b/>
          <w:bCs/>
          <w:color w:val="000000" w:themeColor="text1"/>
          <w:szCs w:val="22"/>
          <w:u w:val="single"/>
        </w:rPr>
        <w:t>Or only an actor? A</w:t>
      </w:r>
      <w:r w:rsidRPr="00BC324F">
        <w:rPr>
          <w:color w:val="000000" w:themeColor="text1"/>
          <w:sz w:val="10"/>
          <w:szCs w:val="22"/>
        </w:rPr>
        <w:t xml:space="preserve"> representative or that which is represented? . . . [</w:t>
      </w:r>
      <w:r w:rsidRPr="00BC324F">
        <w:rPr>
          <w:b/>
          <w:bCs/>
          <w:color w:val="000000" w:themeColor="text1"/>
          <w:szCs w:val="22"/>
          <w:u w:val="single"/>
        </w:rPr>
        <w:t xml:space="preserve">Or] no more than an imitation of an actor?" </w:t>
      </w:r>
      <w:r w:rsidRPr="00B04ECE">
        <w:rPr>
          <w:b/>
          <w:bCs/>
          <w:color w:val="000000" w:themeColor="text1"/>
          <w:szCs w:val="22"/>
          <w:highlight w:val="green"/>
          <w:u w:val="single"/>
        </w:rPr>
        <w:t xml:space="preserve">Simulation is so pervasive that it is hard to tell the </w:t>
      </w:r>
      <w:r w:rsidRPr="00BC324F">
        <w:rPr>
          <w:b/>
          <w:bCs/>
          <w:color w:val="000000" w:themeColor="text1"/>
          <w:szCs w:val="22"/>
          <w:u w:val="single"/>
        </w:rPr>
        <w:t xml:space="preserve">copy from </w:t>
      </w:r>
      <w:r w:rsidRPr="00B04ECE">
        <w:rPr>
          <w:b/>
          <w:bCs/>
          <w:color w:val="000000" w:themeColor="text1"/>
          <w:szCs w:val="22"/>
          <w:highlight w:val="green"/>
          <w:u w:val="single"/>
        </w:rPr>
        <w:t>the genuine article</w:t>
      </w:r>
      <w:r w:rsidRPr="00BC324F">
        <w:rPr>
          <w:color w:val="000000" w:themeColor="text1"/>
          <w:szCs w:val="22"/>
          <w:u w:val="single"/>
        </w:rPr>
        <w:t xml:space="preserve">; </w:t>
      </w:r>
      <w:r w:rsidRPr="00BC324F">
        <w:rPr>
          <w:color w:val="000000" w:themeColor="text1"/>
          <w:sz w:val="10"/>
          <w:szCs w:val="22"/>
        </w:rPr>
        <w:t xml:space="preserve">social selves "prefer the copies to the originals" (Nietzsche 1983, pp. 84-86; 1986, p. 136; 1974, pp. 232- 33, 259; 1969b, pp. 268, 300, 302; 1968a, pp. 26-27). Their inwardness and aleatory scripts foreclose genuine attachment to others. </w:t>
      </w:r>
      <w:r w:rsidRPr="00BC324F">
        <w:rPr>
          <w:b/>
          <w:bCs/>
          <w:color w:val="000000" w:themeColor="text1"/>
          <w:szCs w:val="22"/>
          <w:u w:val="single"/>
        </w:rPr>
        <w:t>This type of actor cannot plan for the long term or participate in enduring networks of interdependence</w:t>
      </w:r>
      <w:r w:rsidRPr="00BC324F">
        <w:rPr>
          <w:color w:val="000000" w:themeColor="text1"/>
          <w:sz w:val="10"/>
          <w:szCs w:val="22"/>
        </w:rPr>
        <w:t xml:space="preserve">; such a person is neither willing nor able to be a "stone" in the societal "edifice" (Nietzsche 1974, pp. 302-4; 1986a, pp. 93-94). Superficiality rules in the arid subjectivized landscape. Neitzsche (1974, p. 259) stated, "One thinks with a watch in one's hand, even as one eats one's midday meal while reading the latest news of the stock market; one lives as if one always 'might miss out on something. ''Rather do anything than nothing': this principle, too, is merely a string to throttle all culture. . . . Living in a constant chase after gain compels people to expend their spirit to the point of exhaustion in continual pretense and overreaching and anticipating others." </w:t>
      </w:r>
      <w:r w:rsidRPr="00BC324F">
        <w:rPr>
          <w:b/>
          <w:bCs/>
          <w:color w:val="000000" w:themeColor="text1"/>
          <w:szCs w:val="22"/>
          <w:u w:val="single"/>
        </w:rPr>
        <w:t>Pervasive leveling</w:t>
      </w:r>
      <w:r w:rsidRPr="00BC324F">
        <w:rPr>
          <w:color w:val="000000" w:themeColor="text1"/>
          <w:sz w:val="10"/>
          <w:szCs w:val="22"/>
        </w:rPr>
        <w:t>, improvising</w:t>
      </w:r>
      <w:r w:rsidRPr="00BC324F">
        <w:rPr>
          <w:b/>
          <w:bCs/>
          <w:color w:val="000000" w:themeColor="text1"/>
          <w:sz w:val="10"/>
          <w:szCs w:val="22"/>
        </w:rPr>
        <w:t xml:space="preserve">, </w:t>
      </w:r>
      <w:r w:rsidRPr="00BC324F">
        <w:rPr>
          <w:b/>
          <w:bCs/>
          <w:color w:val="000000" w:themeColor="text1"/>
          <w:szCs w:val="22"/>
          <w:u w:val="single"/>
        </w:rPr>
        <w:t>and faking foster</w:t>
      </w:r>
      <w:r w:rsidRPr="00BC324F">
        <w:rPr>
          <w:color w:val="000000" w:themeColor="text1"/>
          <w:sz w:val="10"/>
          <w:szCs w:val="22"/>
        </w:rPr>
        <w:t xml:space="preserve"> an inflated sense of ability and </w:t>
      </w:r>
      <w:r w:rsidRPr="00BC324F">
        <w:rPr>
          <w:b/>
          <w:bCs/>
          <w:color w:val="000000" w:themeColor="text1"/>
          <w:szCs w:val="22"/>
          <w:u w:val="single"/>
        </w:rPr>
        <w:t>an oblivious attitude about the fortuitous circumstances that contribute to role attainment</w:t>
      </w:r>
      <w:r w:rsidRPr="00BC324F">
        <w:rPr>
          <w:b/>
          <w:bCs/>
          <w:color w:val="000000" w:themeColor="text1"/>
          <w:sz w:val="10"/>
          <w:szCs w:val="22"/>
        </w:rPr>
        <w:t xml:space="preserve"> (e.g., </w:t>
      </w:r>
      <w:r w:rsidRPr="00BC324F">
        <w:rPr>
          <w:b/>
          <w:bCs/>
          <w:color w:val="000000" w:themeColor="text1"/>
          <w:szCs w:val="22"/>
          <w:u w:val="single"/>
        </w:rPr>
        <w:t>class or ethnicity</w:t>
      </w:r>
      <w:r w:rsidRPr="00BC324F">
        <w:rPr>
          <w:color w:val="000000" w:themeColor="text1"/>
          <w:sz w:val="10"/>
          <w:szCs w:val="22"/>
        </w:rPr>
        <w:t xml:space="preserve">). The most </w:t>
      </w:r>
      <w:r w:rsidRPr="00BC324F">
        <w:rPr>
          <w:b/>
          <w:bCs/>
          <w:color w:val="000000" w:themeColor="text1"/>
          <w:szCs w:val="22"/>
          <w:u w:val="single"/>
        </w:rPr>
        <w:t>mediocre people believe they can fill any position, even cultural leadership. Nietzsche respected the self-mastery of genuine ascetic priests</w:t>
      </w:r>
      <w:r w:rsidRPr="00BC324F">
        <w:rPr>
          <w:color w:val="000000" w:themeColor="text1"/>
          <w:sz w:val="10"/>
          <w:szCs w:val="22"/>
        </w:rPr>
        <w:t xml:space="preserve">, like Socrates, </w:t>
      </w:r>
      <w:r w:rsidRPr="00BC324F">
        <w:rPr>
          <w:color w:val="000000" w:themeColor="text1"/>
          <w:szCs w:val="22"/>
          <w:u w:val="single"/>
        </w:rPr>
        <w:t>and praised their ability to redirect ressentiment creatively</w:t>
      </w:r>
      <w:r w:rsidRPr="00BC324F">
        <w:rPr>
          <w:color w:val="000000" w:themeColor="text1"/>
          <w:sz w:val="10"/>
          <w:szCs w:val="22"/>
        </w:rPr>
        <w:t xml:space="preserve"> and to render the "sick" harmless. But </w:t>
      </w:r>
      <w:r w:rsidRPr="00BC324F">
        <w:rPr>
          <w:color w:val="000000" w:themeColor="text1"/>
          <w:szCs w:val="22"/>
          <w:u w:val="single"/>
        </w:rPr>
        <w:t>he deeply feared the new simulated versions. Lacking</w:t>
      </w:r>
      <w:r w:rsidRPr="00BC324F">
        <w:rPr>
          <w:color w:val="000000" w:themeColor="text1"/>
          <w:sz w:val="10"/>
          <w:szCs w:val="22"/>
        </w:rPr>
        <w:t xml:space="preserve"> the "born physician's" capacities, </w:t>
      </w:r>
      <w:r w:rsidRPr="00BC324F">
        <w:rPr>
          <w:b/>
          <w:bCs/>
          <w:color w:val="000000" w:themeColor="text1"/>
          <w:szCs w:val="22"/>
          <w:u w:val="single"/>
        </w:rPr>
        <w:t xml:space="preserve">these </w:t>
      </w:r>
      <w:r w:rsidRPr="00B04ECE">
        <w:rPr>
          <w:b/>
          <w:bCs/>
          <w:color w:val="000000" w:themeColor="text1"/>
          <w:szCs w:val="22"/>
          <w:highlight w:val="green"/>
          <w:u w:val="single"/>
        </w:rPr>
        <w:t>impostors amplify the</w:t>
      </w:r>
      <w:r w:rsidRPr="00BC324F">
        <w:rPr>
          <w:b/>
          <w:bCs/>
          <w:color w:val="000000" w:themeColor="text1"/>
          <w:szCs w:val="22"/>
          <w:u w:val="single"/>
        </w:rPr>
        <w:t xml:space="preserve"> worst inclinations of the </w:t>
      </w:r>
      <w:r w:rsidRPr="00B04ECE">
        <w:rPr>
          <w:b/>
          <w:bCs/>
          <w:color w:val="000000" w:themeColor="text1"/>
          <w:szCs w:val="22"/>
          <w:highlight w:val="green"/>
          <w:u w:val="single"/>
        </w:rPr>
        <w:t>herd; they are "violent, envious</w:t>
      </w:r>
      <w:r w:rsidRPr="00BC324F">
        <w:rPr>
          <w:b/>
          <w:bCs/>
          <w:color w:val="000000" w:themeColor="text1"/>
          <w:szCs w:val="22"/>
          <w:u w:val="single"/>
        </w:rPr>
        <w:t xml:space="preserve">, </w:t>
      </w:r>
      <w:r w:rsidRPr="00B04ECE">
        <w:rPr>
          <w:b/>
          <w:bCs/>
          <w:color w:val="000000" w:themeColor="text1"/>
          <w:szCs w:val="22"/>
          <w:highlight w:val="green"/>
          <w:u w:val="single"/>
        </w:rPr>
        <w:t>exploitative</w:t>
      </w:r>
      <w:r w:rsidRPr="00BC324F">
        <w:rPr>
          <w:b/>
          <w:bCs/>
          <w:color w:val="000000" w:themeColor="text1"/>
          <w:szCs w:val="22"/>
          <w:u w:val="single"/>
        </w:rPr>
        <w:t>, scheming, fawning, cringing</w:t>
      </w:r>
      <w:r w:rsidRPr="00BC324F">
        <w:rPr>
          <w:color w:val="000000" w:themeColor="text1"/>
          <w:sz w:val="10"/>
          <w:szCs w:val="22"/>
        </w:rPr>
        <w:t xml:space="preserve">, arrogant, all according to circumstances. " </w:t>
      </w:r>
      <w:r w:rsidRPr="00BC324F">
        <w:rPr>
          <w:b/>
          <w:bCs/>
          <w:color w:val="000000" w:themeColor="text1"/>
          <w:szCs w:val="22"/>
          <w:u w:val="single"/>
        </w:rPr>
        <w:t>Social selves are fodder for the "great man of the masse</w:t>
      </w:r>
      <w:r w:rsidRPr="00BC324F">
        <w:rPr>
          <w:b/>
          <w:bCs/>
          <w:color w:val="000000" w:themeColor="text1"/>
          <w:sz w:val="10"/>
          <w:szCs w:val="22"/>
        </w:rPr>
        <w:t>s</w:t>
      </w:r>
      <w:r w:rsidRPr="00BC324F">
        <w:rPr>
          <w:color w:val="000000" w:themeColor="text1"/>
          <w:sz w:val="10"/>
          <w:szCs w:val="22"/>
        </w:rPr>
        <w:t>." Nietzsche held that "</w:t>
      </w:r>
      <w:r w:rsidRPr="00BC324F">
        <w:rPr>
          <w:b/>
          <w:bCs/>
          <w:color w:val="000000" w:themeColor="text1"/>
          <w:szCs w:val="22"/>
          <w:u w:val="single"/>
        </w:rPr>
        <w:t>the less one knows how to command, the more urgently one covets someone who commands</w:t>
      </w:r>
      <w:r w:rsidRPr="00BC324F">
        <w:rPr>
          <w:color w:val="000000" w:themeColor="text1"/>
          <w:sz w:val="10"/>
          <w:szCs w:val="22"/>
        </w:rPr>
        <w:t xml:space="preserve">, who commands severely- a god, prince, class, physician, father confessor, dogma, or party conscience. </w:t>
      </w:r>
      <w:r w:rsidRPr="00BC324F">
        <w:rPr>
          <w:b/>
          <w:bCs/>
          <w:color w:val="000000" w:themeColor="text1"/>
          <w:szCs w:val="22"/>
          <w:u w:val="single"/>
        </w:rPr>
        <w:t>The deadly combination of desperate conforming and overreaching and untrammeled ressentiment paves the way for a new type of tyrant</w:t>
      </w:r>
      <w:r w:rsidRPr="00BC324F">
        <w:rPr>
          <w:color w:val="000000" w:themeColor="text1"/>
          <w:sz w:val="10"/>
          <w:szCs w:val="22"/>
        </w:rPr>
        <w:t xml:space="preserve"> (Nietzsche 1986, pp. 137, 168; 1974, pp. 117-18, 213, 288-89, 303-4).</w:t>
      </w:r>
    </w:p>
    <w:p w:rsidR="00AF2840" w:rsidRPr="003C0707" w:rsidRDefault="00AF2840" w:rsidP="00AF2840">
      <w:pPr>
        <w:pStyle w:val="Heading4"/>
      </w:pPr>
      <w:bookmarkStart w:id="2" w:name="OLE_LINK9"/>
      <w:bookmarkStart w:id="3" w:name="OLE_LINK10"/>
      <w:r>
        <w:t xml:space="preserve">The 1AC method is compatible with a form of </w:t>
      </w:r>
      <w:r w:rsidRPr="003C0707">
        <w:t>conspiratorial communism – it’s the only solution</w:t>
      </w:r>
      <w:r>
        <w:t xml:space="preserve"> to neoliberalism.</w:t>
      </w:r>
    </w:p>
    <w:p w:rsidR="00AF2840" w:rsidRPr="003C0707" w:rsidRDefault="00AF2840" w:rsidP="00AF2840">
      <w:pPr>
        <w:rPr>
          <w:sz w:val="16"/>
          <w:szCs w:val="18"/>
        </w:rPr>
      </w:pPr>
      <w:r w:rsidRPr="003C0707">
        <w:rPr>
          <w:rStyle w:val="Style13ptBold"/>
        </w:rPr>
        <w:t>Culp 16</w:t>
      </w:r>
      <w:r w:rsidRPr="003C0707">
        <w:t xml:space="preserve"> </w:t>
      </w:r>
      <w:r w:rsidRPr="003C0707">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Angelaki: Journal of the Theoretical Humanities, Quarterly Journal of Speech, parallax, and boundary 2 online, “Dark Deleuze”, </w:t>
      </w:r>
      <w:hyperlink r:id="rId11" w:history="1">
        <w:r w:rsidRPr="003C0707">
          <w:rPr>
            <w:rStyle w:val="Hyperlink"/>
            <w:sz w:val="16"/>
            <w:szCs w:val="18"/>
          </w:rPr>
          <w:t>https://track5.mixtape.moe/frhirn.pdf</w:t>
        </w:r>
      </w:hyperlink>
      <w:r w:rsidRPr="003C0707">
        <w:rPr>
          <w:sz w:val="16"/>
          <w:szCs w:val="18"/>
        </w:rPr>
        <w:t>) SJBE</w:t>
      </w:r>
    </w:p>
    <w:p w:rsidR="00AF2840" w:rsidRDefault="00AF2840" w:rsidP="00AF2840">
      <w:pPr>
        <w:rPr>
          <w:sz w:val="16"/>
        </w:rPr>
      </w:pPr>
      <w:r w:rsidRPr="00B477E8">
        <w:rPr>
          <w:sz w:val="16"/>
        </w:rPr>
        <w:t>“</w:t>
      </w:r>
      <w:r w:rsidRPr="00B477E8">
        <w:rPr>
          <w:rStyle w:val="Emphasis"/>
        </w:rPr>
        <w:t xml:space="preserve">Deleuze happily </w:t>
      </w:r>
      <w:r w:rsidRPr="00DA7FB9">
        <w:rPr>
          <w:rStyle w:val="Emphasis"/>
          <w:highlight w:val="green"/>
        </w:rPr>
        <w:t>embrace</w:t>
      </w:r>
      <w:r w:rsidRPr="00B477E8">
        <w:rPr>
          <w:rStyle w:val="Emphasis"/>
        </w:rPr>
        <w:t xml:space="preserve">s </w:t>
      </w:r>
      <w:r w:rsidRPr="00DA7FB9">
        <w:rPr>
          <w:rStyle w:val="Emphasis"/>
          <w:highlight w:val="green"/>
        </w:rPr>
        <w:t>a Marxism so anti-State that it refuses</w:t>
      </w:r>
      <w:r w:rsidRPr="00B477E8">
        <w:rPr>
          <w:rStyle w:val="Emphasis"/>
        </w:rPr>
        <w:t xml:space="preserve"> the project of </w:t>
      </w:r>
      <w:r w:rsidRPr="00DA7FB9">
        <w:rPr>
          <w:rStyle w:val="Emphasis"/>
          <w:highlight w:val="green"/>
        </w:rPr>
        <w:t>democracy</w:t>
      </w:r>
      <w:r w:rsidRPr="00B477E8">
        <w:rPr>
          <w:sz w:val="16"/>
        </w:rPr>
        <w:t xml:space="preserve">. It is up to us to render his Marxism in darker terms than Rancière, who would rather break down the state through the democratic dissensus of aesthesis acting as “the power of an ontological difference between two orders of reality” (Dissensus, 180). Outright, </w:t>
      </w:r>
      <w:r w:rsidRPr="00DA7FB9">
        <w:rPr>
          <w:rStyle w:val="Emphasis"/>
          <w:highlight w:val="green"/>
        </w:rPr>
        <w:t>darkness begins by subverting</w:t>
      </w:r>
      <w:r w:rsidRPr="00B477E8">
        <w:rPr>
          <w:rStyle w:val="Emphasis"/>
        </w:rPr>
        <w:t xml:space="preserve"> Negri’s joyous </w:t>
      </w:r>
      <w:r w:rsidRPr="00DA7FB9">
        <w:rPr>
          <w:rStyle w:val="Emphasis"/>
          <w:highlight w:val="green"/>
        </w:rPr>
        <w:t>celebration of democracy</w:t>
      </w:r>
      <w:r w:rsidRPr="00B477E8">
        <w:rPr>
          <w:rStyle w:val="Emphasis"/>
        </w:rPr>
        <w:t xml:space="preserve">, </w:t>
      </w:r>
      <w:r w:rsidRPr="00DA7FB9">
        <w:rPr>
          <w:rStyle w:val="Emphasis"/>
          <w:highlight w:val="green"/>
        </w:rPr>
        <w:t xml:space="preserve">which offers a </w:t>
      </w:r>
      <w:r w:rsidRPr="003C0707">
        <w:rPr>
          <w:rStyle w:val="Emphasis"/>
        </w:rPr>
        <w:t>productivist composition of forces as both the conditions of an</w:t>
      </w:r>
      <w:r w:rsidRPr="00B477E8">
        <w:rPr>
          <w:rStyle w:val="Emphasis"/>
        </w:rPr>
        <w:t xml:space="preserve">d </w:t>
      </w:r>
      <w:r w:rsidRPr="00DA7FB9">
        <w:rPr>
          <w:rStyle w:val="Emphasis"/>
          <w:highlight w:val="green"/>
        </w:rPr>
        <w:t>resolution to capitalism</w:t>
      </w:r>
      <w:r w:rsidRPr="00B477E8">
        <w:rPr>
          <w:sz w:val="16"/>
        </w:rPr>
        <w:t xml:space="preserve"> (Ruddick, “Politics of Affect”). If Negriism was true, the only thing left for us to do is to “dump the bosses off our backs” (Hardt, “Common in Communism”). </w:t>
      </w:r>
      <w:r w:rsidRPr="00B477E8">
        <w:rPr>
          <w:rStyle w:val="Emphasis"/>
        </w:rPr>
        <w:t xml:space="preserve">But the balance of power is far too ambivalent to make the epochal declaration that a revolutionary subject, such as the multitude, has already been produced and merely needs to be </w:t>
      </w:r>
      <w:r w:rsidRPr="003C0707">
        <w:rPr>
          <w:rStyle w:val="Emphasis"/>
        </w:rPr>
        <w:t>found.</w:t>
      </w:r>
      <w:r w:rsidRPr="003C0707">
        <w:rPr>
          <w:sz w:val="16"/>
        </w:rPr>
        <w:t xml:space="preserve"> </w:t>
      </w:r>
      <w:r w:rsidRPr="003C0707">
        <w:rPr>
          <w:rStyle w:val="Emphasis"/>
        </w:rPr>
        <w:t>Our mad black communism is not a reworking of Marx’s universalism</w:t>
      </w:r>
      <w:r w:rsidRPr="003C0707">
        <w:rPr>
          <w:sz w:val="16"/>
        </w:rPr>
        <w:t xml:space="preserve">, which is the seamless unity of thought and action that can be found in productivist appeals to immanence as immediate and unmediated, that is to say, automatic (PI, 29; DR, 29). On this account, </w:t>
      </w:r>
      <w:r w:rsidRPr="003C0707">
        <w:rPr>
          <w:rStyle w:val="Emphasis"/>
        </w:rPr>
        <w:t>an a priori communism is too dangerously close to Kant</w:t>
      </w:r>
      <w:r w:rsidRPr="003C0707">
        <w:rPr>
          <w:sz w:val="16"/>
        </w:rPr>
        <w:t xml:space="preserve"> (DI, 60 “). </w:t>
      </w:r>
      <w:r w:rsidRPr="003C0707">
        <w:rPr>
          <w:rStyle w:val="Emphasis"/>
        </w:rPr>
        <w:t>We have no use for the judgment of a communist natura, which comes from the Joyous Deleuzians’ confusion of metaphysics for politics</w:t>
      </w:r>
      <w:r w:rsidRPr="003C0707">
        <w:rPr>
          <w:sz w:val="16"/>
        </w:rPr>
        <w:t xml:space="preserve">. </w:t>
      </w:r>
      <w:r w:rsidRPr="003C0707">
        <w:rPr>
          <w:rStyle w:val="Emphasis"/>
        </w:rPr>
        <w:t>Neither automatic or automated, our communism is not tempted by the fully automated luxury communism of cybernetics, which is a temptation only from the perspective of control societies</w:t>
      </w:r>
      <w:r w:rsidRPr="00B477E8">
        <w:rPr>
          <w:rStyle w:val="Emphasis"/>
        </w:rPr>
        <w:t xml:space="preserve">. </w:t>
      </w:r>
      <w:r w:rsidRPr="00DA7FB9">
        <w:rPr>
          <w:rStyle w:val="Emphasis"/>
          <w:highlight w:val="green"/>
        </w:rPr>
        <w:t xml:space="preserve">Our communism is nothing but the conspiracy of communism (against ontology). </w:t>
      </w:r>
      <w:r w:rsidRPr="00B477E8">
        <w:rPr>
          <w:rStyle w:val="Emphasis"/>
        </w:rPr>
        <w:t xml:space="preserve">It is </w:t>
      </w:r>
      <w:r w:rsidRPr="00DA7FB9">
        <w:rPr>
          <w:rStyle w:val="Emphasis"/>
          <w:highlight w:val="green"/>
        </w:rPr>
        <w:t>the conspiracy to destroy the factory of production</w:t>
      </w:r>
      <w:r w:rsidRPr="00B477E8">
        <w:rPr>
          <w:sz w:val="16"/>
        </w:rPr>
        <w:t xml:space="preserve">. As a conspiracy, </w:t>
      </w:r>
      <w:r w:rsidRPr="00B477E8">
        <w:rPr>
          <w:rStyle w:val="Emphasis"/>
        </w:rPr>
        <w:t xml:space="preserve">communism is </w:t>
      </w:r>
      <w:r w:rsidRPr="00DA7FB9">
        <w:rPr>
          <w:rStyle w:val="Emphasis"/>
          <w:highlight w:val="green"/>
        </w:rPr>
        <w:t>a war machine that turns</w:t>
      </w:r>
      <w:r w:rsidRPr="00B477E8">
        <w:rPr>
          <w:rStyle w:val="Emphasis"/>
        </w:rPr>
        <w:t xml:space="preserve"> the </w:t>
      </w:r>
      <w:r w:rsidRPr="00DA7FB9">
        <w:rPr>
          <w:rStyle w:val="Emphasis"/>
          <w:highlight w:val="green"/>
        </w:rPr>
        <w:t>autoproductive processes of the Real into weapons for destroying</w:t>
      </w:r>
      <w:r w:rsidRPr="00B477E8">
        <w:rPr>
          <w:rStyle w:val="Emphasis"/>
        </w:rPr>
        <w:t xml:space="preserve"> any project built on </w:t>
      </w:r>
      <w:r w:rsidRPr="00DA7FB9">
        <w:rPr>
          <w:rStyle w:val="Emphasis"/>
          <w:highlight w:val="green"/>
        </w:rPr>
        <w:t>metaphysical consistency</w:t>
      </w:r>
      <w:r w:rsidRPr="00B477E8">
        <w:rPr>
          <w:rStyle w:val="Emphasis"/>
        </w:rPr>
        <w:t>. It targets the collusion between the creation of concepts and the reproduction of this world</w:t>
      </w:r>
      <w:r w:rsidRPr="003C0707">
        <w:rPr>
          <w:rStyle w:val="Emphasis"/>
        </w:rPr>
        <w:t xml:space="preserve">. </w:t>
      </w:r>
      <w:r w:rsidRPr="003C0707">
        <w:rPr>
          <w:sz w:val="16"/>
        </w:rPr>
        <w:t xml:space="preserve">In this sense, </w:t>
      </w:r>
      <w:r w:rsidRPr="003C0707">
        <w:rPr>
          <w:rStyle w:val="Emphasis"/>
        </w:rPr>
        <w:t>it wages a guerilla struggle against those who joyfully affirm “the ontology of Deleuze.”</w:t>
      </w:r>
      <w:r w:rsidRPr="003C0707">
        <w:rPr>
          <w:sz w:val="16"/>
        </w:rPr>
        <w:t xml:space="preserve"> It is a conspiracy for at least</w:t>
      </w:r>
      <w:r w:rsidRPr="00B477E8">
        <w:rPr>
          <w:sz w:val="16"/>
        </w:rPr>
        <w:t xml:space="preserve"> two reasons: first, </w:t>
      </w:r>
      <w:r w:rsidRPr="00DA7FB9">
        <w:rPr>
          <w:rStyle w:val="Emphasis"/>
          <w:highlight w:val="green"/>
        </w:rPr>
        <w:t>it has a penchant for negativity</w:t>
      </w:r>
      <w:r w:rsidRPr="00B477E8">
        <w:rPr>
          <w:rStyle w:val="Emphasis"/>
        </w:rPr>
        <w:t xml:space="preserve"> that makes its revolutionary force appear as a conspiracy </w:t>
      </w:r>
      <w:r w:rsidRPr="00DA7FB9">
        <w:rPr>
          <w:rStyle w:val="Emphasis"/>
          <w:highlight w:val="green"/>
        </w:rPr>
        <w:t>against everything that the joyful take as a given</w:t>
      </w:r>
      <w:r w:rsidRPr="00B477E8">
        <w:rPr>
          <w:rStyle w:val="Emphasis"/>
        </w:rPr>
        <w:t xml:space="preserve">; second, its inclination toward collective forms of asymmetric struggle </w:t>
      </w:r>
      <w:r w:rsidRPr="003C0707">
        <w:rPr>
          <w:rStyle w:val="Emphasis"/>
        </w:rPr>
        <w:t xml:space="preserve">sets it wholly at odds with scholarly common sense. </w:t>
      </w:r>
      <w:r w:rsidRPr="003C0707">
        <w:rPr>
          <w:sz w:val="16"/>
        </w:rPr>
        <w:t>It dares any communism worth its name to wage a war of annihilation against God, Man, and the World itself.”</w:t>
      </w:r>
    </w:p>
    <w:p w:rsidR="00AF2840" w:rsidRDefault="00AF2840" w:rsidP="00AF2840">
      <w:pPr>
        <w:rPr>
          <w:sz w:val="16"/>
        </w:rPr>
      </w:pPr>
    </w:p>
    <w:p w:rsidR="00AF2840" w:rsidRPr="00F36ABA" w:rsidRDefault="00AF2840" w:rsidP="00AF2840">
      <w:pPr>
        <w:pStyle w:val="Heading4"/>
        <w:spacing w:before="0" w:after="80" w:line="276" w:lineRule="auto"/>
        <w:rPr>
          <w:rFonts w:cs="Calibri"/>
        </w:rPr>
      </w:pPr>
      <w:bookmarkStart w:id="4" w:name="_GoBack"/>
      <w:bookmarkEnd w:id="4"/>
      <w:r w:rsidRPr="00F36ABA">
        <w:rPr>
          <w:rFonts w:cs="Calibri"/>
        </w:rPr>
        <w:t xml:space="preserve">Gradations in suffering is how the 1ACs analysis operates. Semiocapitalism has shifted the terrain and now requires information to move quickly and effortlessly. The result is the capacitation of certain disabled bodies at the expense of debilitating dysfluent laborers. </w:t>
      </w:r>
    </w:p>
    <w:p w:rsidR="00AF2840" w:rsidRPr="00F36ABA" w:rsidRDefault="00AF2840" w:rsidP="00AF2840">
      <w:pPr>
        <w:spacing w:after="80" w:line="276" w:lineRule="auto"/>
        <w:rPr>
          <w:rFonts w:cs="Calibri"/>
          <w:b/>
        </w:rPr>
      </w:pPr>
      <w:r w:rsidRPr="00F36ABA">
        <w:rPr>
          <w:rFonts w:cs="Calibri"/>
          <w:b/>
          <w:sz w:val="26"/>
          <w:szCs w:val="26"/>
        </w:rPr>
        <w:t xml:space="preserve">St. Pierre 2 </w:t>
      </w:r>
      <w:r w:rsidRPr="00F36ABA">
        <w:rPr>
          <w:rFonts w:cs="Calibri"/>
          <w:sz w:val="16"/>
          <w:szCs w:val="16"/>
        </w:rPr>
        <w:t>[Becoming Dysfluent: Fluency as Biopolitics and Hegemony Joshua St. Pierre Journal of Literary &amp; Cultural Disability Studies, Volume 11, Issue 3, 2017, pp. 339-356 (Article) Published by Liverpool University Press // UTDD]</w:t>
      </w:r>
    </w:p>
    <w:p w:rsidR="00AF2840" w:rsidRPr="00F36ABA" w:rsidRDefault="00AF2840" w:rsidP="00AF2840">
      <w:pPr>
        <w:spacing w:after="80" w:line="276" w:lineRule="auto"/>
        <w:rPr>
          <w:rFonts w:cs="Calibri"/>
          <w:sz w:val="16"/>
          <w:szCs w:val="16"/>
        </w:rPr>
      </w:pPr>
      <w:r w:rsidRPr="00F36ABA">
        <w:rPr>
          <w:rFonts w:cs="Calibri"/>
        </w:rPr>
        <w:t xml:space="preserve"> “</w:t>
      </w:r>
      <w:r w:rsidRPr="00F36ABA">
        <w:rPr>
          <w:rFonts w:cs="Calibri"/>
          <w:sz w:val="16"/>
          <w:szCs w:val="16"/>
        </w:rPr>
        <w:t>Considered</w:t>
      </w:r>
      <w:r w:rsidRPr="00F36ABA">
        <w:rPr>
          <w:rFonts w:cs="Calibri"/>
        </w:rPr>
        <w:t xml:space="preserve"> </w:t>
      </w:r>
      <w:r w:rsidRPr="00F36ABA">
        <w:rPr>
          <w:rFonts w:cs="Calibri"/>
          <w:b/>
          <w:u w:val="single"/>
        </w:rPr>
        <w:t>in terms of optimization</w:t>
      </w:r>
      <w:r w:rsidRPr="00F36ABA">
        <w:rPr>
          <w:rFonts w:cs="Calibri"/>
          <w:sz w:val="16"/>
          <w:szCs w:val="16"/>
        </w:rPr>
        <w:t xml:space="preserve">, the function of </w:t>
      </w:r>
      <w:r w:rsidRPr="00F36ABA">
        <w:rPr>
          <w:rFonts w:cs="Calibri"/>
          <w:b/>
          <w:u w:val="single"/>
        </w:rPr>
        <w:t>fluency</w:t>
      </w:r>
      <w:r w:rsidRPr="00F36ABA">
        <w:rPr>
          <w:rFonts w:cs="Calibri"/>
        </w:rPr>
        <w:t xml:space="preserve"> </w:t>
      </w:r>
      <w:r w:rsidRPr="00F36ABA">
        <w:rPr>
          <w:rFonts w:cs="Calibri"/>
          <w:sz w:val="16"/>
          <w:szCs w:val="16"/>
        </w:rPr>
        <w:t xml:space="preserve">is quite familiar: </w:t>
      </w:r>
      <w:r w:rsidRPr="00F36ABA">
        <w:rPr>
          <w:rFonts w:cs="Calibri"/>
          <w:b/>
          <w:u w:val="single"/>
        </w:rPr>
        <w:t xml:space="preserve">technologies </w:t>
      </w:r>
      <w:r w:rsidRPr="00F36ABA">
        <w:rPr>
          <w:rFonts w:cs="Calibri"/>
          <w:sz w:val="16"/>
          <w:szCs w:val="16"/>
        </w:rPr>
        <w:t>of normalizing embodied difference</w:t>
      </w:r>
      <w:r w:rsidRPr="00F36ABA">
        <w:rPr>
          <w:rFonts w:cs="Calibri"/>
        </w:rPr>
        <w:t xml:space="preserve"> </w:t>
      </w:r>
      <w:r w:rsidRPr="00F36ABA">
        <w:rPr>
          <w:rFonts w:cs="Calibri"/>
          <w:b/>
          <w:u w:val="single"/>
        </w:rPr>
        <w:t>rely upon manageable or “docile” communication channels and semiotic protocols</w:t>
      </w:r>
      <w:r w:rsidRPr="00F36ABA">
        <w:rPr>
          <w:rFonts w:cs="Calibri"/>
        </w:rPr>
        <w:t xml:space="preserve"> </w:t>
      </w:r>
      <w:r w:rsidRPr="00F36ABA">
        <w:rPr>
          <w:rFonts w:cs="Calibri"/>
          <w:sz w:val="16"/>
          <w:szCs w:val="16"/>
        </w:rPr>
        <w:t xml:space="preserve">(Foucault, “The Subject and Power,” 135). </w:t>
      </w:r>
      <w:r w:rsidRPr="00F36ABA">
        <w:rPr>
          <w:rFonts w:cs="Calibri"/>
          <w:b/>
          <w:highlight w:val="cyan"/>
          <w:u w:val="single"/>
        </w:rPr>
        <w:t>Speech is now human capital</w:t>
      </w:r>
      <w:r w:rsidRPr="00F36ABA">
        <w:rPr>
          <w:rFonts w:cs="Calibri"/>
        </w:rPr>
        <w:t xml:space="preserve"> </w:t>
      </w:r>
      <w:r w:rsidRPr="00F36ABA">
        <w:rPr>
          <w:rFonts w:cs="Calibri"/>
          <w:sz w:val="16"/>
          <w:szCs w:val="16"/>
        </w:rPr>
        <w:t xml:space="preserve">(a flattened capacity that produces future return) and it is hardly surprising that </w:t>
      </w:r>
      <w:r w:rsidRPr="00F36ABA">
        <w:rPr>
          <w:rFonts w:cs="Calibri"/>
          <w:b/>
          <w:highlight w:val="cyan"/>
          <w:u w:val="single"/>
        </w:rPr>
        <w:t xml:space="preserve">technologies of fluency </w:t>
      </w:r>
      <w:r w:rsidRPr="00F36ABA">
        <w:rPr>
          <w:rFonts w:cs="Calibri"/>
          <w:b/>
          <w:u w:val="single"/>
        </w:rPr>
        <w:t xml:space="preserve">have come to </w:t>
      </w:r>
      <w:r w:rsidRPr="00F36ABA">
        <w:rPr>
          <w:rFonts w:cs="Calibri"/>
          <w:b/>
          <w:highlight w:val="cyan"/>
          <w:u w:val="single"/>
        </w:rPr>
        <w:t xml:space="preserve">play a central role in </w:t>
      </w:r>
      <w:r w:rsidRPr="00F36ABA">
        <w:rPr>
          <w:rFonts w:cs="Calibri"/>
          <w:b/>
          <w:u w:val="single"/>
        </w:rPr>
        <w:t xml:space="preserve">the productive machinery of </w:t>
      </w:r>
      <w:r w:rsidRPr="00F36ABA">
        <w:rPr>
          <w:rFonts w:cs="Calibri"/>
          <w:b/>
          <w:highlight w:val="cyan"/>
          <w:u w:val="single"/>
        </w:rPr>
        <w:t>semiocapitalism. This system requires</w:t>
      </w:r>
      <w:r w:rsidRPr="00F36ABA">
        <w:rPr>
          <w:rFonts w:cs="Calibri"/>
          <w:b/>
          <w:u w:val="single"/>
        </w:rPr>
        <w:t xml:space="preserve"> not only vast quantities of </w:t>
      </w:r>
      <w:r w:rsidRPr="00F36ABA">
        <w:rPr>
          <w:rFonts w:cs="Calibri"/>
          <w:b/>
          <w:highlight w:val="cyan"/>
          <w:u w:val="single"/>
        </w:rPr>
        <w:t>information</w:t>
      </w:r>
      <w:r w:rsidRPr="00F36ABA">
        <w:rPr>
          <w:rFonts w:cs="Calibri"/>
          <w:b/>
          <w:u w:val="single"/>
        </w:rPr>
        <w:t xml:space="preserve">, but the ability </w:t>
      </w:r>
      <w:r w:rsidRPr="00F36ABA">
        <w:rPr>
          <w:rFonts w:cs="Calibri"/>
          <w:b/>
          <w:highlight w:val="cyan"/>
          <w:u w:val="single"/>
        </w:rPr>
        <w:t>to move</w:t>
      </w:r>
      <w:r w:rsidRPr="00F36ABA">
        <w:rPr>
          <w:rFonts w:cs="Calibri"/>
          <w:b/>
          <w:u w:val="single"/>
        </w:rPr>
        <w:t xml:space="preserve"> it around </w:t>
      </w:r>
      <w:r w:rsidRPr="00F36ABA">
        <w:rPr>
          <w:rFonts w:cs="Calibri"/>
          <w:b/>
          <w:highlight w:val="cyan"/>
          <w:u w:val="single"/>
        </w:rPr>
        <w:t xml:space="preserve">quickly and effortlessly. Fluency </w:t>
      </w:r>
      <w:r w:rsidRPr="00F36ABA">
        <w:rPr>
          <w:rFonts w:cs="Calibri"/>
          <w:b/>
          <w:u w:val="single"/>
        </w:rPr>
        <w:t>is not a “repressive” but a productive force</w:t>
      </w:r>
      <w:r w:rsidRPr="00F36ABA">
        <w:rPr>
          <w:rFonts w:cs="Calibri"/>
        </w:rPr>
        <w:t xml:space="preserve"> </w:t>
      </w:r>
      <w:r w:rsidRPr="00F36ABA">
        <w:rPr>
          <w:rFonts w:cs="Calibri"/>
          <w:sz w:val="16"/>
          <w:szCs w:val="16"/>
        </w:rPr>
        <w:t xml:space="preserve">(Foucault, Discipline and Punish), </w:t>
      </w:r>
      <w:r w:rsidRPr="00F36ABA">
        <w:rPr>
          <w:rFonts w:cs="Calibri"/>
          <w:b/>
          <w:u w:val="single"/>
        </w:rPr>
        <w:t xml:space="preserve">one that </w:t>
      </w:r>
      <w:r w:rsidRPr="00F36ABA">
        <w:rPr>
          <w:rFonts w:cs="Calibri"/>
          <w:b/>
          <w:highlight w:val="cyan"/>
          <w:u w:val="single"/>
        </w:rPr>
        <w:t>impels modern subjects to</w:t>
      </w:r>
      <w:r w:rsidRPr="00F36ABA">
        <w:rPr>
          <w:rFonts w:cs="Calibri"/>
        </w:rPr>
        <w:t xml:space="preserve"> </w:t>
      </w:r>
      <w:r w:rsidRPr="00F36ABA">
        <w:rPr>
          <w:rFonts w:cs="Calibri"/>
          <w:sz w:val="16"/>
          <w:szCs w:val="16"/>
        </w:rPr>
        <w:t xml:space="preserve">be loquacious, to </w:t>
      </w:r>
      <w:r w:rsidRPr="00F36ABA">
        <w:rPr>
          <w:rFonts w:cs="Calibri"/>
          <w:b/>
          <w:highlight w:val="cyan"/>
          <w:u w:val="single"/>
        </w:rPr>
        <w:t>increase their information flow</w:t>
      </w:r>
      <w:r w:rsidRPr="00F36ABA">
        <w:rPr>
          <w:rFonts w:cs="Calibri"/>
        </w:rPr>
        <w:t xml:space="preserve"> </w:t>
      </w:r>
      <w:r w:rsidRPr="00F36ABA">
        <w:rPr>
          <w:rFonts w:cs="Calibri"/>
          <w:sz w:val="16"/>
          <w:szCs w:val="16"/>
        </w:rPr>
        <w:t>(see, for example, Starkweather above),</w:t>
      </w:r>
      <w:r w:rsidRPr="00F36ABA">
        <w:rPr>
          <w:rFonts w:cs="Calibri"/>
        </w:rPr>
        <w:t xml:space="preserve"> </w:t>
      </w:r>
      <w:r w:rsidRPr="00F36ABA">
        <w:rPr>
          <w:rFonts w:cs="Calibri"/>
          <w:b/>
          <w:u w:val="single"/>
        </w:rPr>
        <w:t xml:space="preserve">and to maximize their communicative inputs and outputs. These transformations have created new forms of disability oppression. </w:t>
      </w:r>
      <w:r w:rsidRPr="00F36ABA">
        <w:rPr>
          <w:rFonts w:cs="Calibri"/>
          <w:b/>
          <w:highlight w:val="cyan"/>
          <w:u w:val="single"/>
        </w:rPr>
        <w:t>Many disabled people who could not work under industrialized capitalist conditions have benefitted</w:t>
      </w:r>
      <w:r w:rsidRPr="00F36ABA">
        <w:rPr>
          <w:rFonts w:cs="Calibri"/>
          <w:b/>
          <w:u w:val="single"/>
        </w:rPr>
        <w:t xml:space="preserve"> from the fact that communication has become immanent to the production process</w:t>
      </w:r>
      <w:r w:rsidRPr="00F36ABA">
        <w:rPr>
          <w:rFonts w:cs="Calibri"/>
        </w:rPr>
        <w:t xml:space="preserve"> </w:t>
      </w:r>
      <w:r w:rsidRPr="00F36ABA">
        <w:rPr>
          <w:rFonts w:cs="Calibri"/>
          <w:sz w:val="16"/>
          <w:szCs w:val="16"/>
        </w:rPr>
        <w:t xml:space="preserve">(see Mitchell and Snyder, “Disability as Multitude,” 189) </w:t>
      </w:r>
      <w:r w:rsidRPr="00F36ABA">
        <w:rPr>
          <w:rFonts w:cs="Calibri"/>
          <w:b/>
          <w:highlight w:val="cyan"/>
          <w:u w:val="single"/>
        </w:rPr>
        <w:t>yet such changes,</w:t>
      </w:r>
      <w:r w:rsidRPr="00F36ABA">
        <w:rPr>
          <w:rFonts w:cs="Calibri"/>
          <w:b/>
          <w:u w:val="single"/>
        </w:rPr>
        <w:t xml:space="preserve"> while empowering for some, </w:t>
      </w:r>
      <w:r w:rsidRPr="00F36ABA">
        <w:rPr>
          <w:rFonts w:cs="Calibri"/>
          <w:b/>
          <w:highlight w:val="cyan"/>
          <w:u w:val="single"/>
        </w:rPr>
        <w:t>shift the socioeconomic terrain in threatening ways for others.</w:t>
      </w:r>
      <w:r w:rsidRPr="00F36ABA">
        <w:rPr>
          <w:rFonts w:cs="Calibri"/>
        </w:rPr>
        <w:t xml:space="preserve"> </w:t>
      </w:r>
      <w:r w:rsidRPr="00F36ABA">
        <w:rPr>
          <w:rFonts w:cs="Calibri"/>
          <w:b/>
          <w:u w:val="single"/>
        </w:rPr>
        <w:t xml:space="preserve">Call centers, for example, are a mainstay of immaterial labor yet effectively exclude people with communication disabilities from employment across the board. </w:t>
      </w:r>
      <w:r w:rsidRPr="00F36ABA">
        <w:rPr>
          <w:rFonts w:cs="Calibri"/>
          <w:b/>
          <w:highlight w:val="cyan"/>
          <w:u w:val="single"/>
        </w:rPr>
        <w:t>The ability to regulate informational and affective flow has become a baseline for postindustrial labor.</w:t>
      </w:r>
      <w:r w:rsidRPr="00F36ABA">
        <w:rPr>
          <w:rFonts w:cs="Calibri"/>
          <w:b/>
          <w:u w:val="single"/>
        </w:rPr>
        <w:t xml:space="preserve"> </w:t>
      </w:r>
      <w:r w:rsidRPr="00F36ABA">
        <w:rPr>
          <w:rFonts w:cs="Calibri"/>
          <w:sz w:val="16"/>
          <w:szCs w:val="16"/>
        </w:rPr>
        <w:t xml:space="preserve">Clare Butler argues that </w:t>
      </w:r>
      <w:r w:rsidRPr="00F36ABA">
        <w:rPr>
          <w:rFonts w:cs="Calibri"/>
          <w:b/>
          <w:u w:val="single"/>
        </w:rPr>
        <w:t>“Being a skilled verbal communicator is</w:t>
      </w:r>
      <w:r w:rsidRPr="00F36ABA">
        <w:rPr>
          <w:rFonts w:cs="Calibri"/>
        </w:rPr>
        <w:t xml:space="preserve"> </w:t>
      </w:r>
      <w:r w:rsidRPr="00F36ABA">
        <w:rPr>
          <w:rFonts w:cs="Calibri"/>
          <w:sz w:val="16"/>
          <w:szCs w:val="16"/>
        </w:rPr>
        <w:t xml:space="preserve">[now] </w:t>
      </w:r>
      <w:r w:rsidRPr="00F36ABA">
        <w:rPr>
          <w:rFonts w:cs="Calibri"/>
          <w:b/>
          <w:u w:val="single"/>
        </w:rPr>
        <w:t xml:space="preserve">treated as a justifiable requirement in the workplace” (720), </w:t>
      </w:r>
      <w:r w:rsidRPr="00F36ABA">
        <w:rPr>
          <w:rFonts w:cs="Calibri"/>
          <w:b/>
          <w:highlight w:val="cyan"/>
          <w:u w:val="single"/>
        </w:rPr>
        <w:t>such that the imperatives to “sound right” and possess “excellent communication skills” marginalize dysfluent laborers</w:t>
      </w:r>
      <w:r w:rsidRPr="00F36ABA">
        <w:rPr>
          <w:rFonts w:cs="Calibri"/>
        </w:rPr>
        <w:t xml:space="preserve"> </w:t>
      </w:r>
      <w:r w:rsidRPr="00F36ABA">
        <w:rPr>
          <w:rFonts w:cs="Calibri"/>
          <w:sz w:val="16"/>
          <w:szCs w:val="16"/>
        </w:rPr>
        <w:t>in postindustrial economies.</w:t>
      </w:r>
      <w:r w:rsidRPr="00F36ABA">
        <w:rPr>
          <w:rFonts w:cs="Calibri"/>
        </w:rPr>
        <w:t xml:space="preserve">” </w:t>
      </w:r>
      <w:r w:rsidRPr="00F36ABA">
        <w:rPr>
          <w:rFonts w:cs="Calibri"/>
          <w:sz w:val="16"/>
          <w:szCs w:val="16"/>
        </w:rPr>
        <w:t>(344)</w:t>
      </w:r>
    </w:p>
    <w:bookmarkEnd w:id="2"/>
    <w:bookmarkEnd w:id="3"/>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F28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2840"/>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501969A1-090C-BE41-8ADB-19E0B991B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F284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F28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F284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F284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9"/>
    <w:unhideWhenUsed/>
    <w:qFormat/>
    <w:rsid w:val="00AF284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F28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2840"/>
  </w:style>
  <w:style w:type="character" w:customStyle="1" w:styleId="Heading1Char">
    <w:name w:val="Heading 1 Char"/>
    <w:aliases w:val="Pocket Char"/>
    <w:basedOn w:val="DefaultParagraphFont"/>
    <w:link w:val="Heading1"/>
    <w:uiPriority w:val="9"/>
    <w:rsid w:val="00AF284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F284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F284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9"/>
    <w:rsid w:val="00AF284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F2840"/>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AF2840"/>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AF284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F2840"/>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AF2840"/>
    <w:rPr>
      <w:color w:val="auto"/>
      <w:u w:val="none"/>
    </w:rPr>
  </w:style>
  <w:style w:type="paragraph" w:styleId="DocumentMap">
    <w:name w:val="Document Map"/>
    <w:basedOn w:val="Normal"/>
    <w:link w:val="DocumentMapChar"/>
    <w:uiPriority w:val="99"/>
    <w:semiHidden/>
    <w:unhideWhenUsed/>
    <w:rsid w:val="00AF284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F2840"/>
    <w:rPr>
      <w:rFonts w:ascii="Lucida Grande" w:hAnsi="Lucida Grande" w:cs="Lucida Grande"/>
    </w:rPr>
  </w:style>
  <w:style w:type="paragraph" w:customStyle="1" w:styleId="textbold">
    <w:name w:val="text bold"/>
    <w:basedOn w:val="Normal"/>
    <w:link w:val="Emphasis"/>
    <w:uiPriority w:val="20"/>
    <w:qFormat/>
    <w:rsid w:val="00AF2840"/>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AF284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malltext">
    <w:name w:val="Small text"/>
    <w:aliases w:val="Quote1,Quote11"/>
    <w:basedOn w:val="Normal"/>
    <w:link w:val="SmalltextChar"/>
    <w:qFormat/>
    <w:rsid w:val="00AF2840"/>
    <w:rPr>
      <w:rFonts w:eastAsia="Calibri"/>
      <w:sz w:val="14"/>
    </w:rPr>
  </w:style>
  <w:style w:type="character" w:customStyle="1" w:styleId="SmalltextChar">
    <w:name w:val="Small text Char"/>
    <w:aliases w:val="Quote Char,Quote1 Char1"/>
    <w:link w:val="Smalltext"/>
    <w:rsid w:val="00AF2840"/>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ck5.mixtape.moe/frhirn.pdf"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AB18CC-7897-9A45-8B71-C3BF5A15B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11863</Words>
  <Characters>67623</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79328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1</cp:revision>
  <dcterms:created xsi:type="dcterms:W3CDTF">2022-02-18T23:24:00Z</dcterms:created>
  <dcterms:modified xsi:type="dcterms:W3CDTF">2022-02-18T23:27:00Z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