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32E" w:rsidRDefault="001A332E" w:rsidP="001A332E">
      <w:pPr>
        <w:pStyle w:val="Heading4"/>
      </w:pPr>
    </w:p>
    <w:p w:rsidR="001A332E" w:rsidRDefault="001A332E" w:rsidP="00460BE4">
      <w:pPr>
        <w:pStyle w:val="Heading3"/>
      </w:pPr>
      <w:r>
        <w:lastRenderedPageBreak/>
        <w:t>1</w:t>
      </w:r>
    </w:p>
    <w:p w:rsidR="001A332E" w:rsidRDefault="001A332E" w:rsidP="001A332E">
      <w:pPr>
        <w:pStyle w:val="Heading4"/>
      </w:pPr>
      <w:r w:rsidRPr="001A332E">
        <w:t xml:space="preserve">Interpretation - Affirmatives must specify and separately delineate an enforcement mechanism used to reduce intellectual property protections for medicines </w:t>
      </w:r>
    </w:p>
    <w:p w:rsidR="001A332E" w:rsidRDefault="001A332E" w:rsidP="001A332E">
      <w:pPr>
        <w:pStyle w:val="Heading4"/>
      </w:pPr>
      <w:r w:rsidRPr="001A332E">
        <w:t xml:space="preserve">Violation: they don’t Standards </w:t>
      </w:r>
    </w:p>
    <w:p w:rsidR="001A332E" w:rsidRDefault="001A332E" w:rsidP="001A332E">
      <w:pPr>
        <w:pStyle w:val="Heading4"/>
      </w:pPr>
      <w:r w:rsidRPr="001A332E">
        <w:t xml:space="preserve">1] Shiftiness- They can redefine the 1AC’s enforcement mechanism in the 1AR which allows them to </w:t>
      </w:r>
      <w:proofErr w:type="spellStart"/>
      <w:r w:rsidRPr="001A332E">
        <w:t>recontextualize</w:t>
      </w:r>
      <w:proofErr w:type="spellEnd"/>
      <w:r w:rsidRPr="001A332E">
        <w:t xml:space="preserve"> their enforcement mechanism to wriggle out of DA’s since all DA links are predicated on type of enforcement i.e. international perception das, econ da, research </w:t>
      </w:r>
      <w:proofErr w:type="spellStart"/>
      <w:r w:rsidRPr="001A332E">
        <w:t>da’s</w:t>
      </w:r>
      <w:proofErr w:type="spellEnd"/>
      <w:r w:rsidRPr="001A332E">
        <w:t xml:space="preserve"> that may apply to certain medicines but not all or only to specific countries. </w:t>
      </w:r>
    </w:p>
    <w:p w:rsidR="00460BE4" w:rsidRDefault="001A332E" w:rsidP="001A332E">
      <w:pPr>
        <w:pStyle w:val="Heading4"/>
      </w:pPr>
      <w:r w:rsidRPr="001A332E">
        <w:t xml:space="preserve">2] Real World- Policy makers will always specify how the mandates of the plan should be endorsed. It also means zero solvency, absent spec, voters can circumvent the </w:t>
      </w:r>
      <w:proofErr w:type="spellStart"/>
      <w:r w:rsidRPr="001A332E">
        <w:t>Aff’s</w:t>
      </w:r>
      <w:proofErr w:type="spellEnd"/>
      <w:r w:rsidRPr="001A332E">
        <w:t xml:space="preserve"> policy since there is no delineated way to enforce the affirmative which means there’s no way to actualize any of their solvency arguments. </w:t>
      </w:r>
      <w:proofErr w:type="spellStart"/>
      <w:r w:rsidRPr="001A332E">
        <w:t>ESpec</w:t>
      </w:r>
      <w:proofErr w:type="spellEnd"/>
      <w:r w:rsidRPr="001A332E">
        <w:t xml:space="preserve"> isn’t regressive or arbitrary- it’s an active part of drafting ban treaties and is central to any advocacy about the reduction of medical IPs since the only uniqueness of a reduction is how effective its enforcement is </w:t>
      </w:r>
    </w:p>
    <w:p w:rsidR="00460BE4" w:rsidRDefault="001A332E" w:rsidP="001A332E">
      <w:pPr>
        <w:pStyle w:val="Heading4"/>
      </w:pPr>
      <w:r w:rsidRPr="001A332E">
        <w:t xml:space="preserve">Fairness – Debate is a competitive activity and the better debater must win. </w:t>
      </w:r>
    </w:p>
    <w:p w:rsidR="001A332E" w:rsidRDefault="001A332E" w:rsidP="001A332E">
      <w:pPr>
        <w:pStyle w:val="Heading4"/>
      </w:pPr>
      <w:r w:rsidRPr="001A332E">
        <w:t xml:space="preserve">Education – it’s the only portable skill we take out of round. </w:t>
      </w:r>
    </w:p>
    <w:p w:rsidR="001A332E" w:rsidRDefault="001A332E" w:rsidP="001A332E">
      <w:pPr>
        <w:pStyle w:val="Heading4"/>
      </w:pPr>
      <w:r w:rsidRPr="001A332E">
        <w:t xml:space="preserve">Drop the debater – </w:t>
      </w:r>
    </w:p>
    <w:p w:rsidR="001A332E" w:rsidRDefault="001A332E" w:rsidP="001A332E">
      <w:pPr>
        <w:pStyle w:val="Heading4"/>
      </w:pPr>
      <w:r w:rsidRPr="001A332E">
        <w:t xml:space="preserve">1] a loss deters future abuse </w:t>
      </w:r>
    </w:p>
    <w:p w:rsidR="001A332E" w:rsidRDefault="001A332E" w:rsidP="001A332E">
      <w:pPr>
        <w:pStyle w:val="Heading4"/>
      </w:pPr>
      <w:r w:rsidRPr="001A332E">
        <w:t xml:space="preserve">2] dropping the </w:t>
      </w:r>
      <w:proofErr w:type="spellStart"/>
      <w:r w:rsidRPr="001A332E">
        <w:t>arg</w:t>
      </w:r>
      <w:proofErr w:type="spellEnd"/>
      <w:r w:rsidRPr="001A332E">
        <w:t xml:space="preserve"> severs from your original advocacy which creates a 7-6 </w:t>
      </w:r>
      <w:proofErr w:type="spellStart"/>
      <w:r w:rsidRPr="001A332E">
        <w:t>timeskew</w:t>
      </w:r>
      <w:proofErr w:type="spellEnd"/>
      <w:r w:rsidRPr="001A332E">
        <w:t xml:space="preserve"> when you read new offense. </w:t>
      </w:r>
    </w:p>
    <w:p w:rsidR="001A332E" w:rsidRDefault="001A332E" w:rsidP="001A332E">
      <w:pPr>
        <w:pStyle w:val="Heading4"/>
      </w:pPr>
      <w:r w:rsidRPr="001A332E">
        <w:t xml:space="preserve">Competing </w:t>
      </w:r>
      <w:proofErr w:type="spellStart"/>
      <w:r w:rsidRPr="001A332E">
        <w:t>interps</w:t>
      </w:r>
      <w:proofErr w:type="spellEnd"/>
      <w:r w:rsidRPr="001A332E">
        <w:t xml:space="preserve"> – 1] Your </w:t>
      </w:r>
      <w:proofErr w:type="spellStart"/>
      <w:r w:rsidRPr="001A332E">
        <w:t>brightline</w:t>
      </w:r>
      <w:proofErr w:type="spellEnd"/>
      <w:r w:rsidRPr="001A332E">
        <w:t xml:space="preserve"> is arbitrary and based on what you did rather than the best one. 2] Collapses – offense defense debate about your </w:t>
      </w:r>
      <w:proofErr w:type="spellStart"/>
      <w:r w:rsidRPr="001A332E">
        <w:t>brightline</w:t>
      </w:r>
      <w:proofErr w:type="spellEnd"/>
      <w:r w:rsidRPr="001A332E">
        <w:t xml:space="preserve"> is competing </w:t>
      </w:r>
      <w:proofErr w:type="spellStart"/>
      <w:r w:rsidRPr="001A332E">
        <w:t>interps</w:t>
      </w:r>
      <w:proofErr w:type="spellEnd"/>
      <w:r w:rsidRPr="001A332E">
        <w:t>.</w:t>
      </w:r>
    </w:p>
    <w:p w:rsidR="001A332E" w:rsidRPr="001A332E" w:rsidRDefault="001A332E" w:rsidP="001A332E">
      <w:pPr>
        <w:pStyle w:val="Heading4"/>
      </w:pPr>
      <w:r w:rsidRPr="001A332E">
        <w:t xml:space="preserve"> No RVI on T – 1] logic – you shouldn’t win for being cheating and being a moving target – outweighs since logic is a litmus test for arguments. 2] they encourage you to read an abusive </w:t>
      </w:r>
      <w:proofErr w:type="spellStart"/>
      <w:r w:rsidRPr="001A332E">
        <w:t>aff</w:t>
      </w:r>
      <w:proofErr w:type="spellEnd"/>
      <w:r w:rsidRPr="001A332E">
        <w:t xml:space="preserve"> and prep out T. 3] enables us to return to substance and get that education rather than debating T the whole time.</w:t>
      </w:r>
    </w:p>
    <w:p w:rsidR="001A332E" w:rsidRPr="001A332E" w:rsidRDefault="001A332E" w:rsidP="001A332E"/>
    <w:p w:rsidR="001A332E" w:rsidRDefault="001A332E" w:rsidP="001A332E">
      <w:pPr>
        <w:pStyle w:val="Heading2"/>
      </w:pPr>
    </w:p>
    <w:p w:rsidR="001A332E" w:rsidRDefault="001A332E" w:rsidP="00460BE4">
      <w:pPr>
        <w:pStyle w:val="Heading3"/>
      </w:pPr>
      <w:r>
        <w:lastRenderedPageBreak/>
        <w:t>2</w:t>
      </w:r>
    </w:p>
    <w:p w:rsidR="001A332E" w:rsidRPr="004057FA" w:rsidRDefault="001A332E" w:rsidP="001A332E">
      <w:pPr>
        <w:pStyle w:val="Heading4"/>
      </w:pPr>
      <w:r w:rsidRPr="002F645F">
        <w:t>The role of the ballot is to determine the truth or falsity of the resolution.</w:t>
      </w:r>
    </w:p>
    <w:p w:rsidR="001A332E" w:rsidRPr="00DB6DC8" w:rsidRDefault="001A332E" w:rsidP="001A332E">
      <w:pPr>
        <w:pStyle w:val="Heading4"/>
      </w:pPr>
      <w:r w:rsidRPr="00E5416C">
        <w:t xml:space="preserve">1. </w:t>
      </w:r>
      <w:r>
        <w:t xml:space="preserve">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rsidR="001A332E" w:rsidRDefault="001A332E" w:rsidP="001A332E">
      <w:pPr>
        <w:pStyle w:val="Heading4"/>
        <w:rPr>
          <w:rFonts w:eastAsia="Calibri" w:cs="Times New Roman"/>
          <w:color w:val="000000" w:themeColor="text1"/>
        </w:rPr>
      </w:pPr>
      <w:r w:rsidRPr="31A15087">
        <w:rPr>
          <w:rFonts w:eastAsia="Calibri" w:cs="Times New Roman"/>
          <w:color w:val="000000" w:themeColor="text1"/>
        </w:rPr>
        <w:t xml:space="preserve">4.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31A15087">
        <w:rPr>
          <w:rFonts w:eastAsia="Calibri" w:cs="Times New Roman"/>
          <w:color w:val="000000" w:themeColor="text1"/>
        </w:rPr>
        <w:t>exclude</w:t>
      </w:r>
      <w:proofErr w:type="gramEnd"/>
      <w:r w:rsidRPr="31A15087">
        <w:rPr>
          <w:rFonts w:eastAsia="Calibri" w:cs="Times New Roman"/>
          <w:color w:val="000000" w:themeColor="text1"/>
        </w:rPr>
        <w:t xml:space="preserve"> all offense besides those that follow from their framework which shuts out people without the technical skill or resources to prep for it.</w:t>
      </w:r>
    </w:p>
    <w:p w:rsidR="001A332E" w:rsidRPr="00E5416C" w:rsidRDefault="001A332E" w:rsidP="001A332E">
      <w:pPr>
        <w:pStyle w:val="Heading4"/>
      </w:pPr>
      <w:r>
        <w:t xml:space="preserve">6. </w:t>
      </w:r>
      <w:proofErr w:type="spellStart"/>
      <w:r>
        <w:t>Constitutivism</w:t>
      </w:r>
      <w:proofErr w:type="spellEnd"/>
      <w:r>
        <w:t xml:space="preserve">: The ballot asks you to either vote </w:t>
      </w:r>
      <w:proofErr w:type="spellStart"/>
      <w:r>
        <w:t>aff</w:t>
      </w:r>
      <w:proofErr w:type="spellEnd"/>
      <w:r>
        <w:t xml:space="preserve"> or neg based on the given resolution a)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intrinsic to the nature of the activity b) the purpose of debate is the acquisition of knowledge in pursuit of truth – a </w:t>
      </w:r>
      <w:proofErr w:type="spellStart"/>
      <w:r>
        <w:rPr>
          <w:rFonts w:eastAsia="Calibri" w:cs="Times New Roman"/>
          <w:color w:val="000000"/>
        </w:rPr>
        <w:t>resolutional</w:t>
      </w:r>
      <w:proofErr w:type="spellEnd"/>
      <w:r>
        <w:rPr>
          <w:rFonts w:eastAsia="Calibri" w:cs="Times New Roman"/>
          <w:color w:val="000000"/>
        </w:rPr>
        <w:t xml:space="preserve"> focus is key to depth of exploration which o/w on specificity. It’s a jurisdictional issue since it questions whether the judge should go outside the scope of the game. </w:t>
      </w:r>
    </w:p>
    <w:p w:rsidR="001A332E" w:rsidRDefault="001A332E" w:rsidP="001A332E">
      <w:pPr>
        <w:pStyle w:val="Heading4"/>
      </w:pPr>
    </w:p>
    <w:p w:rsidR="001A332E" w:rsidRDefault="001A332E" w:rsidP="001A332E">
      <w:pPr>
        <w:pStyle w:val="Heading4"/>
      </w:pPr>
      <w:r w:rsidRPr="00DF793B">
        <w:t>Dictionary.com defines ‘intellectual’ as: a person of superior intellect.</w:t>
      </w:r>
      <w:r>
        <w:rPr>
          <w:rStyle w:val="FootnoteReference"/>
        </w:rPr>
        <w:footnoteReference w:id="3"/>
      </w:r>
    </w:p>
    <w:p w:rsidR="001A332E" w:rsidRDefault="001A332E" w:rsidP="001A332E">
      <w:pPr>
        <w:pStyle w:val="Heading4"/>
        <w:rPr>
          <w:shd w:val="clear" w:color="auto" w:fill="FFFFFF"/>
        </w:rPr>
      </w:pPr>
      <w:r>
        <w:t xml:space="preserve">Dictionary.com defines ‘property’ as: </w:t>
      </w:r>
      <w:r>
        <w:rPr>
          <w:shd w:val="clear" w:color="auto" w:fill="FFFFFF"/>
        </w:rPr>
        <w:t>an essential or distinctive attribute or quality of a thing</w:t>
      </w:r>
      <w:r>
        <w:rPr>
          <w:rStyle w:val="FootnoteReference"/>
          <w:shd w:val="clear" w:color="auto" w:fill="FFFFFF"/>
        </w:rPr>
        <w:footnoteReference w:id="4"/>
      </w:r>
    </w:p>
    <w:p w:rsidR="001A332E" w:rsidRDefault="001A332E" w:rsidP="001A332E">
      <w:pPr>
        <w:pStyle w:val="Heading4"/>
        <w:rPr>
          <w:shd w:val="clear" w:color="auto" w:fill="FFFFFF"/>
        </w:rPr>
      </w:pPr>
      <w:r>
        <w:t xml:space="preserve">Dictionary.com defines ‘medicine’ as: </w:t>
      </w:r>
      <w:r>
        <w:rPr>
          <w:shd w:val="clear" w:color="auto" w:fill="FFFFFF"/>
        </w:rPr>
        <w:t>any object or practice regarded as having magical powers.</w:t>
      </w:r>
      <w:r>
        <w:rPr>
          <w:rStyle w:val="FootnoteReference"/>
          <w:shd w:val="clear" w:color="auto" w:fill="FFFFFF"/>
        </w:rPr>
        <w:footnoteReference w:id="5"/>
      </w:r>
    </w:p>
    <w:p w:rsidR="001A332E" w:rsidRDefault="001A332E" w:rsidP="001A332E">
      <w:pPr>
        <w:pStyle w:val="Heading4"/>
      </w:pPr>
      <w:r w:rsidRPr="001B30FD">
        <w:rPr>
          <w:u w:val="single"/>
        </w:rPr>
        <w:t>The Place Paradox</w:t>
      </w:r>
      <w:r>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rsidR="001A332E" w:rsidRPr="001B30FD" w:rsidRDefault="001A332E" w:rsidP="001A332E">
      <w:pPr>
        <w:pStyle w:val="Heading4"/>
      </w:pP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rsidR="001A332E" w:rsidRDefault="001A332E" w:rsidP="001A332E">
      <w:pPr>
        <w:pStyle w:val="Heading4"/>
        <w:rPr>
          <w:shd w:val="clear" w:color="auto" w:fill="FFFFFF"/>
        </w:rPr>
      </w:pPr>
      <w:bookmarkStart w:id="0" w:name="_GoBack"/>
      <w:bookmarkEnd w:id="0"/>
      <w:r w:rsidRPr="00CE15A4">
        <w:rPr>
          <w:u w:val="single"/>
        </w:rPr>
        <w:t>Arrows Paradox</w:t>
      </w:r>
      <w:r>
        <w:t xml:space="preserve">- </w:t>
      </w:r>
      <w:r>
        <w:rPr>
          <w:shd w:val="clear" w:color="auto" w:fill="FFFFFF"/>
        </w:rPr>
        <w:t>If we divide time into discrete 0-duration slices, no motion is happening in each of them, so taking them all as a whole, motion is impossible.</w:t>
      </w:r>
    </w:p>
    <w:p w:rsidR="001A332E" w:rsidRPr="00F07B54" w:rsidRDefault="001A332E" w:rsidP="001A332E"/>
    <w:p w:rsidR="001A332E" w:rsidRDefault="001A332E" w:rsidP="001A332E">
      <w:pPr>
        <w:pStyle w:val="Heading3"/>
      </w:pPr>
      <w:r>
        <w:lastRenderedPageBreak/>
        <w:t>3</w:t>
      </w:r>
    </w:p>
    <w:p w:rsidR="00460BE4" w:rsidRDefault="00460BE4" w:rsidP="00460BE4">
      <w:pPr>
        <w:pStyle w:val="Heading4"/>
        <w:rPr>
          <w:rFonts w:cs="Calibri"/>
        </w:rPr>
      </w:pPr>
      <w:r w:rsidRPr="00BF376F">
        <w:rPr>
          <w:rFonts w:cs="Calibri"/>
        </w:rPr>
        <w:t xml:space="preserve">Permissibility and presumption negate – a.  the resolution indicates the affirmative has to prove an obligation via ought, and permissibility would deny the existence of an </w:t>
      </w:r>
      <w:proofErr w:type="gramStart"/>
      <w:r w:rsidRPr="00BF376F">
        <w:rPr>
          <w:rFonts w:cs="Calibri"/>
        </w:rPr>
        <w:t>obligation  b.</w:t>
      </w:r>
      <w:proofErr w:type="gramEnd"/>
      <w:r w:rsidRPr="00BF376F">
        <w:rPr>
          <w:rFonts w:cs="Calibri"/>
        </w:rPr>
        <w:t xml:space="preserve">  Statements are more often false than true because any part can be false. This means you negate if there is no offense because the resolution is probably false.</w:t>
      </w:r>
    </w:p>
    <w:p w:rsidR="00460BE4" w:rsidRPr="00460BE4" w:rsidRDefault="00460BE4" w:rsidP="00460BE4"/>
    <w:p w:rsidR="001A332E" w:rsidRPr="00E30850" w:rsidRDefault="001A332E" w:rsidP="001A332E">
      <w:pPr>
        <w:pStyle w:val="Heading4"/>
        <w:rPr>
          <w:rFonts w:cs="Calibri"/>
        </w:rPr>
      </w:pPr>
      <w:r w:rsidRPr="00E30850">
        <w:rPr>
          <w:rFonts w:cs="Calibri"/>
        </w:rPr>
        <w:t xml:space="preserve">Morality must be derived a priori: </w:t>
      </w:r>
    </w:p>
    <w:p w:rsidR="001A332E" w:rsidRPr="00E30850" w:rsidRDefault="001A332E" w:rsidP="001A332E">
      <w:pPr>
        <w:pStyle w:val="Heading4"/>
        <w:rPr>
          <w:rFonts w:cs="Calibri"/>
        </w:rPr>
      </w:pPr>
      <w:r w:rsidRPr="00E30850">
        <w:rPr>
          <w:rFonts w:cs="Calibri"/>
        </w:rPr>
        <w:t xml:space="preserve">1] </w:t>
      </w:r>
      <w:r w:rsidRPr="00E30850">
        <w:rPr>
          <w:rFonts w:cs="Calibri"/>
          <w:u w:val="single"/>
        </w:rPr>
        <w:t>Naturalistic Fallacy</w:t>
      </w:r>
      <w:r w:rsidRPr="00E30850">
        <w:rPr>
          <w:rFonts w:cs="Calibri"/>
        </w:rPr>
        <w:t xml:space="preserve"> – Evaluative conclusions require at least one evaluative premise—purely factual premises about the naturalist “goodness” do not entail evaluative conclusions.</w:t>
      </w:r>
    </w:p>
    <w:p w:rsidR="001A332E" w:rsidRPr="00E30850" w:rsidRDefault="001A332E" w:rsidP="001A332E">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rsidR="001A332E" w:rsidRPr="00E30850" w:rsidRDefault="001A332E" w:rsidP="001A332E">
      <w:pPr>
        <w:pStyle w:val="Heading4"/>
        <w:rPr>
          <w:rFonts w:cs="Calibri"/>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1A332E" w:rsidRPr="00E30850" w:rsidRDefault="001A332E" w:rsidP="001A332E">
      <w:pPr>
        <w:pStyle w:val="Heading4"/>
        <w:rPr>
          <w:rFonts w:cs="Calibri"/>
        </w:rPr>
      </w:pPr>
    </w:p>
    <w:p w:rsidR="001A332E" w:rsidRPr="00E30850" w:rsidRDefault="001A332E" w:rsidP="001A332E">
      <w:pPr>
        <w:pStyle w:val="Heading4"/>
        <w:rPr>
          <w:rFonts w:cs="Calibri"/>
        </w:rPr>
      </w:pPr>
      <w:r w:rsidRPr="00E30850">
        <w:rPr>
          <w:rFonts w:cs="Calibri"/>
        </w:rPr>
        <w:t>Ethics must answer “why should I follow this” else people could opt out of it and be skeptics. Only reason solves:</w:t>
      </w:r>
    </w:p>
    <w:p w:rsidR="001A332E" w:rsidRPr="00E30850" w:rsidRDefault="001A332E" w:rsidP="001A332E">
      <w:pPr>
        <w:pStyle w:val="Heading4"/>
        <w:rPr>
          <w:rFonts w:cs="Calibri"/>
        </w:rPr>
      </w:pPr>
      <w:r w:rsidRPr="00E30850">
        <w:rPr>
          <w:rFonts w:cs="Calibri"/>
        </w:rPr>
        <w:t xml:space="preserve">1] </w:t>
      </w:r>
      <w:r w:rsidRPr="00E30850">
        <w:rPr>
          <w:rFonts w:cs="Calibri"/>
          <w:u w:val="single"/>
        </w:rPr>
        <w:t>Inescapability</w:t>
      </w:r>
      <w:r w:rsidRPr="00E30850">
        <w:rPr>
          <w:rFonts w:cs="Calibri"/>
        </w:rPr>
        <w:t xml:space="preserve"> – asking why reason is important cedes authority to reason itself – it’s constitutive of our agency</w:t>
      </w:r>
    </w:p>
    <w:p w:rsidR="001A332E" w:rsidRPr="00E30850" w:rsidRDefault="001A332E" w:rsidP="001A332E">
      <w:pPr>
        <w:pStyle w:val="Heading4"/>
        <w:rPr>
          <w:rFonts w:cs="Calibri"/>
          <w:color w:val="000000" w:themeColor="text1"/>
        </w:rPr>
      </w:pPr>
      <w:r w:rsidRPr="00E30850">
        <w:rPr>
          <w:rFonts w:cs="Calibri"/>
        </w:rPr>
        <w:t xml:space="preserve">2] </w:t>
      </w:r>
      <w:r w:rsidRPr="00E30850">
        <w:rPr>
          <w:rFonts w:cs="Calibri"/>
          <w:color w:val="000000" w:themeColor="text1"/>
          <w:u w:val="single"/>
        </w:rPr>
        <w:t xml:space="preserve">Action Theory </w:t>
      </w:r>
      <w:r w:rsidRPr="00E30850">
        <w:rPr>
          <w:rFonts w:cs="Calibri"/>
          <w:color w:val="000000" w:themeColor="text1"/>
        </w:rPr>
        <w:t>– Every action can be broken down to infinite amounts of movements, i.e. me moving my arm can be broken down to every state my arm is in. Only reason can unify these movements because we use practical reason to achieve our goals, means all actions collapse to reason</w:t>
      </w:r>
    </w:p>
    <w:p w:rsidR="001A332E" w:rsidRPr="00E30850" w:rsidRDefault="001A332E" w:rsidP="001A332E">
      <w:pPr>
        <w:pStyle w:val="Heading4"/>
        <w:rPr>
          <w:rFonts w:cs="Calibri"/>
        </w:rPr>
      </w:pPr>
      <w:proofErr w:type="gramStart"/>
      <w:r w:rsidRPr="00E30850">
        <w:rPr>
          <w:rFonts w:cs="Calibri"/>
        </w:rPr>
        <w:t>Thus</w:t>
      </w:r>
      <w:proofErr w:type="gramEnd"/>
      <w:r w:rsidRPr="00E30850">
        <w:rPr>
          <w:rFonts w:cs="Calibri"/>
        </w:rPr>
        <w:t xml:space="preserve"> the standard is consistency with </w:t>
      </w:r>
      <w:proofErr w:type="spellStart"/>
      <w:r w:rsidRPr="00E30850">
        <w:rPr>
          <w:rFonts w:cs="Calibri"/>
        </w:rPr>
        <w:t>universalizibility</w:t>
      </w:r>
      <w:proofErr w:type="spellEnd"/>
      <w:r w:rsidRPr="00E30850">
        <w:rPr>
          <w:rFonts w:cs="Calibri"/>
        </w:rPr>
        <w:t>. If the constitutive principle of agency is merely agency, then any valid practical judgment must be true of every practical agent and for every agent. Our judgements are authoritative and can’t apply to only ourselves any more than 2+2=4 can be true only for me, which makes noncontradiction a constraint.</w:t>
      </w:r>
    </w:p>
    <w:p w:rsidR="001A332E" w:rsidRPr="00E30850" w:rsidRDefault="001A332E" w:rsidP="001A332E">
      <w:pPr>
        <w:rPr>
          <w:rFonts w:cs="Calibri"/>
        </w:rPr>
      </w:pPr>
    </w:p>
    <w:p w:rsidR="001A332E" w:rsidRPr="00E30850" w:rsidRDefault="001A332E" w:rsidP="001A332E">
      <w:pPr>
        <w:pStyle w:val="Heading4"/>
        <w:spacing w:line="240" w:lineRule="auto"/>
        <w:rPr>
          <w:rFonts w:cs="Calibri"/>
        </w:rPr>
      </w:pPr>
      <w:r w:rsidRPr="00E30850">
        <w:rPr>
          <w:rFonts w:cs="Calibri"/>
          <w:u w:val="single"/>
        </w:rPr>
        <w:t>Performativity</w:t>
      </w:r>
      <w:r w:rsidRPr="00E30850">
        <w:rPr>
          <w:rFonts w:cs="Calibri"/>
        </w:rPr>
        <w:t xml:space="preserve"> – Argumentation presupposes one’s own freedom to act – if I violated your freedom, you wouldn’t be able to debate – this means contestations of my framework prove it true</w:t>
      </w:r>
    </w:p>
    <w:p w:rsidR="001A332E" w:rsidRPr="00E30850" w:rsidRDefault="001A332E" w:rsidP="001A332E">
      <w:pPr>
        <w:rPr>
          <w:rFonts w:cs="Calibri"/>
        </w:rPr>
      </w:pPr>
    </w:p>
    <w:p w:rsidR="001A332E" w:rsidRPr="00E30850" w:rsidRDefault="001A332E" w:rsidP="001A332E">
      <w:pPr>
        <w:rPr>
          <w:rFonts w:cs="Calibri"/>
        </w:rPr>
      </w:pPr>
    </w:p>
    <w:p w:rsidR="001A332E" w:rsidRPr="00E30850" w:rsidRDefault="001A332E" w:rsidP="001A332E">
      <w:pPr>
        <w:pStyle w:val="Heading3"/>
        <w:rPr>
          <w:rFonts w:cs="Calibri"/>
        </w:rPr>
      </w:pPr>
      <w:r w:rsidRPr="00E30850">
        <w:rPr>
          <w:rFonts w:cs="Calibri"/>
        </w:rPr>
        <w:lastRenderedPageBreak/>
        <w:t>Offense</w:t>
      </w:r>
    </w:p>
    <w:p w:rsidR="001A332E" w:rsidRPr="00E30850" w:rsidRDefault="001A332E" w:rsidP="001A332E">
      <w:pPr>
        <w:pStyle w:val="Heading4"/>
        <w:rPr>
          <w:rFonts w:cs="Calibri"/>
        </w:rPr>
      </w:pPr>
      <w:r w:rsidRPr="00E30850">
        <w:rPr>
          <w:rFonts w:cs="Calibri"/>
        </w:rPr>
        <w:t>[1] Intellectual property is part of our metaphysical construction that preserves agency – anything else robs us of innate property</w:t>
      </w:r>
    </w:p>
    <w:p w:rsidR="001A332E" w:rsidRPr="00E30850" w:rsidRDefault="001A332E" w:rsidP="001A332E">
      <w:pPr>
        <w:rPr>
          <w:rFonts w:cs="Calibri"/>
          <w:sz w:val="18"/>
          <w:szCs w:val="18"/>
        </w:rPr>
      </w:pPr>
      <w:r w:rsidRPr="00E30850">
        <w:rPr>
          <w:rStyle w:val="Heading4Char"/>
          <w:rFonts w:cs="Calibri"/>
        </w:rPr>
        <w:t>Pozzo 06</w:t>
      </w:r>
      <w:r w:rsidRPr="00E30850">
        <w:rPr>
          <w:rFonts w:cs="Calibri"/>
        </w:rPr>
        <w:t xml:space="preserve"> </w:t>
      </w:r>
      <w:r w:rsidRPr="00E30850">
        <w:rPr>
          <w:rFonts w:cs="Calibri"/>
          <w:sz w:val="18"/>
          <w:szCs w:val="18"/>
        </w:rPr>
        <w:t xml:space="preserve">[Riccardo Pozzo, Immanuel Kant </w:t>
      </w:r>
      <w:proofErr w:type="spellStart"/>
      <w:r w:rsidRPr="00E30850">
        <w:rPr>
          <w:rFonts w:cs="Calibri"/>
          <w:sz w:val="18"/>
          <w:szCs w:val="18"/>
        </w:rPr>
        <w:t>sobre</w:t>
      </w:r>
      <w:proofErr w:type="spellEnd"/>
      <w:r w:rsidRPr="00E30850">
        <w:rPr>
          <w:rFonts w:cs="Calibri"/>
          <w:sz w:val="18"/>
          <w:szCs w:val="18"/>
        </w:rPr>
        <w:t xml:space="preserve"> </w:t>
      </w:r>
      <w:proofErr w:type="spellStart"/>
      <w:r w:rsidRPr="00E30850">
        <w:rPr>
          <w:rFonts w:cs="Calibri"/>
          <w:sz w:val="18"/>
          <w:szCs w:val="18"/>
        </w:rPr>
        <w:t>propriedade</w:t>
      </w:r>
      <w:proofErr w:type="spellEnd"/>
      <w:r w:rsidRPr="00E30850">
        <w:rPr>
          <w:rFonts w:cs="Calibri"/>
          <w:sz w:val="18"/>
          <w:szCs w:val="18"/>
        </w:rPr>
        <w:t xml:space="preserve"> </w:t>
      </w:r>
      <w:proofErr w:type="spellStart"/>
      <w:r w:rsidRPr="00E30850">
        <w:rPr>
          <w:rFonts w:cs="Calibri"/>
          <w:sz w:val="18"/>
          <w:szCs w:val="18"/>
        </w:rPr>
        <w:t>intelectual</w:t>
      </w:r>
      <w:proofErr w:type="spellEnd"/>
      <w:r w:rsidRPr="00E30850">
        <w:rPr>
          <w:rFonts w:cs="Calibri"/>
          <w:sz w:val="18"/>
          <w:szCs w:val="18"/>
        </w:rPr>
        <w:t>. Trans/Form/</w:t>
      </w:r>
      <w:proofErr w:type="spellStart"/>
      <w:r w:rsidRPr="00E30850">
        <w:rPr>
          <w:rFonts w:cs="Calibri"/>
          <w:sz w:val="18"/>
          <w:szCs w:val="18"/>
        </w:rPr>
        <w:t>Ação</w:t>
      </w:r>
      <w:proofErr w:type="spellEnd"/>
      <w:r w:rsidRPr="00E30850">
        <w:rPr>
          <w:rFonts w:cs="Calibri"/>
          <w:sz w:val="18"/>
          <w:szCs w:val="18"/>
        </w:rPr>
        <w:t xml:space="preserve">, (São Paulo), v.29(2), 2006, p.11-18, </w:t>
      </w:r>
      <w:hyperlink r:id="rId11" w:history="1">
        <w:r w:rsidRPr="00E30850">
          <w:rPr>
            <w:rStyle w:val="Hyperlink"/>
            <w:rFonts w:cs="Calibri"/>
            <w:sz w:val="18"/>
            <w:szCs w:val="18"/>
          </w:rPr>
          <w:t>https://www.scielo.br/j/trans/a/rLfb3yPN3p4KPsYpxp8LQCp/?format=pdf&amp;lang=en</w:t>
        </w:r>
      </w:hyperlink>
      <w:r w:rsidRPr="00E30850">
        <w:rPr>
          <w:rFonts w:cs="Calibri"/>
          <w:sz w:val="18"/>
          <w:szCs w:val="18"/>
        </w:rPr>
        <w:t xml:space="preserve"> // JB]</w:t>
      </w:r>
    </w:p>
    <w:p w:rsidR="001A332E" w:rsidRPr="00E30850" w:rsidRDefault="001A332E" w:rsidP="001A332E">
      <w:pPr>
        <w:rPr>
          <w:rFonts w:cs="Calibri"/>
          <w:sz w:val="16"/>
        </w:rPr>
      </w:pPr>
      <w:r w:rsidRPr="00E30850">
        <w:rPr>
          <w:rFonts w:cs="Calibri"/>
          <w:sz w:val="16"/>
        </w:rPr>
        <w:t xml:space="preserve">The peculiarity of </w:t>
      </w:r>
      <w:r w:rsidRPr="00E30850">
        <w:rPr>
          <w:rStyle w:val="StyleUnderline"/>
          <w:rFonts w:cs="Calibri"/>
          <w:bCs/>
          <w:highlight w:val="green"/>
        </w:rPr>
        <w:t>intellectual</w:t>
      </w:r>
      <w:r w:rsidRPr="00E30850">
        <w:rPr>
          <w:rStyle w:val="StyleUnderline"/>
          <w:rFonts w:cs="Calibri"/>
          <w:bCs/>
        </w:rPr>
        <w:t xml:space="preserve"> property </w:t>
      </w:r>
      <w:r w:rsidRPr="00E30850">
        <w:rPr>
          <w:rStyle w:val="StyleUnderline"/>
          <w:rFonts w:cs="Calibri"/>
          <w:bCs/>
          <w:highlight w:val="green"/>
        </w:rPr>
        <w:t>consists</w:t>
      </w:r>
      <w:r w:rsidRPr="00E30850">
        <w:rPr>
          <w:rFonts w:cs="Calibri"/>
          <w:sz w:val="16"/>
        </w:rPr>
        <w:t xml:space="preserve"> thus </w:t>
      </w:r>
      <w:r w:rsidRPr="00E30850">
        <w:rPr>
          <w:rStyle w:val="StyleUnderline"/>
          <w:rFonts w:cs="Calibri"/>
          <w:bCs/>
          <w:highlight w:val="green"/>
        </w:rPr>
        <w:t>first</w:t>
      </w:r>
      <w:r w:rsidRPr="00E30850">
        <w:rPr>
          <w:rStyle w:val="StyleUnderline"/>
          <w:rFonts w:cs="Calibri"/>
          <w:bCs/>
        </w:rPr>
        <w:t xml:space="preserve"> in </w:t>
      </w:r>
      <w:r w:rsidRPr="00E30850">
        <w:rPr>
          <w:rStyle w:val="StyleUnderline"/>
          <w:rFonts w:cs="Calibri"/>
          <w:bCs/>
          <w:highlight w:val="green"/>
        </w:rPr>
        <w:t>being</w:t>
      </w:r>
      <w:r w:rsidRPr="00E30850">
        <w:rPr>
          <w:rStyle w:val="StyleUnderline"/>
          <w:rFonts w:cs="Calibri"/>
          <w:bCs/>
        </w:rPr>
        <w:t xml:space="preserve"> indeed </w:t>
      </w:r>
      <w:r w:rsidRPr="00E30850">
        <w:rPr>
          <w:rStyle w:val="StyleUnderline"/>
          <w:rFonts w:cs="Calibri"/>
          <w:bCs/>
          <w:highlight w:val="green"/>
        </w:rPr>
        <w:t>a property</w:t>
      </w:r>
      <w:r w:rsidRPr="00E30850">
        <w:rPr>
          <w:rFonts w:cs="Calibri"/>
          <w:sz w:val="16"/>
        </w:rPr>
        <w:t xml:space="preserve">, but property </w:t>
      </w:r>
      <w:r w:rsidRPr="00E30850">
        <w:rPr>
          <w:rStyle w:val="StyleUnderline"/>
          <w:rFonts w:cs="Calibri"/>
          <w:bCs/>
          <w:highlight w:val="green"/>
        </w:rPr>
        <w:t>of an action; and</w:t>
      </w:r>
      <w:r w:rsidRPr="00E30850">
        <w:rPr>
          <w:rFonts w:cs="Calibri"/>
          <w:sz w:val="16"/>
        </w:rPr>
        <w:t xml:space="preserve"> </w:t>
      </w:r>
      <w:r w:rsidRPr="00E30850">
        <w:rPr>
          <w:rStyle w:val="StyleUnderline"/>
          <w:rFonts w:cs="Calibri"/>
          <w:bCs/>
        </w:rPr>
        <w:t>second</w:t>
      </w:r>
      <w:r w:rsidRPr="00E30850">
        <w:rPr>
          <w:rFonts w:cs="Calibri"/>
          <w:sz w:val="16"/>
        </w:rPr>
        <w:t xml:space="preserve"> in </w:t>
      </w:r>
      <w:r w:rsidRPr="00E30850">
        <w:rPr>
          <w:rStyle w:val="StyleUnderline"/>
          <w:rFonts w:cs="Calibri"/>
          <w:bCs/>
          <w:highlight w:val="green"/>
        </w:rPr>
        <w:t>being</w:t>
      </w:r>
      <w:r w:rsidRPr="00E30850">
        <w:rPr>
          <w:rFonts w:cs="Calibri"/>
          <w:sz w:val="16"/>
        </w:rPr>
        <w:t xml:space="preserve"> indeed </w:t>
      </w:r>
      <w:r w:rsidRPr="00E30850">
        <w:rPr>
          <w:rStyle w:val="StyleUnderline"/>
          <w:rFonts w:cs="Calibri"/>
          <w:bCs/>
          <w:highlight w:val="green"/>
        </w:rPr>
        <w:t>inalienable</w:t>
      </w:r>
      <w:r w:rsidRPr="00E30850">
        <w:rPr>
          <w:rStyle w:val="StyleUnderline"/>
          <w:rFonts w:cs="Calibri"/>
          <w:bCs/>
        </w:rPr>
        <w:t>, but also transferable in commission</w:t>
      </w:r>
      <w:r w:rsidRPr="00E30850">
        <w:rPr>
          <w:rFonts w:cs="Calibri"/>
          <w:sz w:val="16"/>
        </w:rPr>
        <w:t xml:space="preserve"> and license to a publisher. </w:t>
      </w:r>
      <w:r w:rsidRPr="00E30850">
        <w:rPr>
          <w:rStyle w:val="StyleUnderline"/>
          <w:rFonts w:cs="Calibri"/>
          <w:bCs/>
          <w:highlight w:val="green"/>
        </w:rPr>
        <w:t>The bond the author has on</w:t>
      </w:r>
      <w:r w:rsidRPr="00E30850">
        <w:rPr>
          <w:rFonts w:cs="Calibri"/>
          <w:sz w:val="16"/>
        </w:rPr>
        <w:t xml:space="preserve"> his </w:t>
      </w:r>
      <w:r w:rsidRPr="00E30850">
        <w:rPr>
          <w:rStyle w:val="StyleUnderline"/>
          <w:rFonts w:cs="Calibri"/>
          <w:bCs/>
          <w:highlight w:val="green"/>
        </w:rPr>
        <w:t>work confers</w:t>
      </w:r>
      <w:r w:rsidRPr="00E30850">
        <w:rPr>
          <w:rFonts w:cs="Calibri"/>
          <w:sz w:val="16"/>
        </w:rPr>
        <w:t xml:space="preserve"> him a </w:t>
      </w:r>
      <w:r w:rsidRPr="00E30850">
        <w:rPr>
          <w:rStyle w:val="StyleUnderline"/>
          <w:rFonts w:cs="Calibri"/>
          <w:bCs/>
          <w:highlight w:val="green"/>
        </w:rPr>
        <w:t>moral right that is</w:t>
      </w:r>
      <w:r w:rsidRPr="00E30850">
        <w:rPr>
          <w:rStyle w:val="StyleUnderline"/>
          <w:rFonts w:cs="Calibri"/>
          <w:bCs/>
        </w:rPr>
        <w:t xml:space="preserve"> indeed a </w:t>
      </w:r>
      <w:r w:rsidRPr="00E30850">
        <w:rPr>
          <w:rStyle w:val="StyleUnderline"/>
          <w:rFonts w:cs="Calibri"/>
          <w:bCs/>
          <w:highlight w:val="green"/>
        </w:rPr>
        <w:t>personal right</w:t>
      </w:r>
      <w:r w:rsidRPr="00E30850">
        <w:rPr>
          <w:rStyle w:val="StyleUnderline"/>
          <w:rFonts w:cs="Calibri"/>
          <w:bCs/>
        </w:rPr>
        <w:t>. It is</w:t>
      </w:r>
      <w:r w:rsidRPr="00E30850">
        <w:rPr>
          <w:rFonts w:cs="Calibri"/>
          <w:sz w:val="16"/>
        </w:rPr>
        <w:t xml:space="preserve"> also a </w:t>
      </w:r>
      <w:r w:rsidRPr="00E30850">
        <w:rPr>
          <w:rStyle w:val="StyleUnderline"/>
          <w:rFonts w:cs="Calibri"/>
          <w:bCs/>
        </w:rPr>
        <w:t>right to exploit</w:t>
      </w:r>
      <w:r w:rsidRPr="00E30850">
        <w:rPr>
          <w:rFonts w:cs="Calibri"/>
          <w:sz w:val="16"/>
        </w:rPr>
        <w:t xml:space="preserve"> economically his </w:t>
      </w:r>
      <w:r w:rsidRPr="00E30850">
        <w:rPr>
          <w:rStyle w:val="StyleUnderline"/>
          <w:rFonts w:cs="Calibri"/>
          <w:bCs/>
        </w:rPr>
        <w:t>work in all possible ways</w:t>
      </w:r>
      <w:r w:rsidRPr="00E30850">
        <w:rPr>
          <w:rFonts w:cs="Calibri"/>
          <w:sz w:val="16"/>
        </w:rPr>
        <w:t xml:space="preserve">, a right of </w:t>
      </w:r>
      <w:r w:rsidRPr="00E30850">
        <w:rPr>
          <w:rStyle w:val="StyleUnderline"/>
          <w:rFonts w:cs="Calibri"/>
          <w:bCs/>
        </w:rPr>
        <w:t>economic use, which is a patrimonial right. Kant</w:t>
      </w:r>
      <w:r w:rsidRPr="00E30850">
        <w:rPr>
          <w:rFonts w:cs="Calibri"/>
          <w:sz w:val="16"/>
        </w:rPr>
        <w:t xml:space="preserve"> and Fichte </w:t>
      </w:r>
      <w:r w:rsidRPr="00E30850">
        <w:rPr>
          <w:rStyle w:val="StyleUnderline"/>
          <w:rFonts w:cs="Calibri"/>
          <w:bCs/>
        </w:rPr>
        <w:t>argued</w:t>
      </w:r>
      <w:r w:rsidRPr="00E30850">
        <w:rPr>
          <w:rFonts w:cs="Calibri"/>
          <w:sz w:val="16"/>
        </w:rPr>
        <w:t xml:space="preserve"> that </w:t>
      </w:r>
      <w:r w:rsidRPr="00E30850">
        <w:rPr>
          <w:rStyle w:val="StyleUnderline"/>
          <w:rFonts w:cs="Calibri"/>
          <w:bCs/>
        </w:rPr>
        <w:t>moral right</w:t>
      </w:r>
      <w:r w:rsidRPr="00E30850">
        <w:rPr>
          <w:rFonts w:cs="Calibri"/>
          <w:sz w:val="16"/>
        </w:rPr>
        <w:t xml:space="preserve"> and the right </w:t>
      </w:r>
      <w:r w:rsidRPr="00E30850">
        <w:rPr>
          <w:rStyle w:val="StyleUnderline"/>
          <w:rFonts w:cs="Calibri"/>
          <w:bCs/>
        </w:rPr>
        <w:t>of economic use are</w:t>
      </w:r>
      <w:r w:rsidRPr="00E30850">
        <w:rPr>
          <w:rFonts w:cs="Calibri"/>
          <w:sz w:val="16"/>
        </w:rPr>
        <w:t xml:space="preserve"> strictly </w:t>
      </w:r>
      <w:r w:rsidRPr="00E30850">
        <w:rPr>
          <w:rStyle w:val="StyleUnderline"/>
          <w:rFonts w:cs="Calibri"/>
          <w:bCs/>
        </w:rPr>
        <w:t>connected</w:t>
      </w:r>
      <w:r w:rsidRPr="00E30850">
        <w:rPr>
          <w:rFonts w:cs="Calibri"/>
          <w:sz w:val="16"/>
        </w:rPr>
        <w:t xml:space="preserve">, and </w:t>
      </w:r>
      <w:r w:rsidRPr="00E30850">
        <w:rPr>
          <w:rStyle w:val="StyleUnderline"/>
          <w:rFonts w:cs="Calibri"/>
          <w:bCs/>
        </w:rPr>
        <w:t>that the offense</w:t>
      </w:r>
      <w:r w:rsidRPr="00E30850">
        <w:rPr>
          <w:rFonts w:cs="Calibri"/>
          <w:sz w:val="16"/>
        </w:rPr>
        <w:t xml:space="preserve"> to one </w:t>
      </w:r>
      <w:r w:rsidRPr="00E30850">
        <w:rPr>
          <w:rStyle w:val="StyleUnderline"/>
          <w:rFonts w:cs="Calibri"/>
          <w:bCs/>
        </w:rPr>
        <w:t>implies inevitably offense to the other</w:t>
      </w:r>
      <w:r w:rsidRPr="00E30850">
        <w:rPr>
          <w:rFonts w:cs="Calibri"/>
          <w:sz w:val="16"/>
        </w:rPr>
        <w:t xml:space="preserve">. In eighteenth-century Germany, </w:t>
      </w:r>
      <w:r w:rsidRPr="00E30850">
        <w:rPr>
          <w:rStyle w:val="StyleUnderline"/>
          <w:rFonts w:cs="Calibri"/>
          <w:bCs/>
        </w:rPr>
        <w:t>the free use came into discussion among</w:t>
      </w:r>
      <w:r w:rsidRPr="00E30850">
        <w:rPr>
          <w:rFonts w:cs="Calibri"/>
          <w:sz w:val="16"/>
        </w:rPr>
        <w:t xml:space="preserve"> the presuppositions of a democratic renewal of state and society. In his Supplement to the Consideration of Publishing and Its Rights, </w:t>
      </w:r>
      <w:proofErr w:type="spellStart"/>
      <w:r w:rsidRPr="00E30850">
        <w:rPr>
          <w:rFonts w:cs="Calibri"/>
          <w:sz w:val="16"/>
        </w:rPr>
        <w:t>Reimarus</w:t>
      </w:r>
      <w:proofErr w:type="spellEnd"/>
      <w:r w:rsidRPr="00E30850">
        <w:rPr>
          <w:rFonts w:cs="Calibri"/>
          <w:sz w:val="16"/>
        </w:rPr>
        <w:t xml:space="preserve"> asked writers “instead of writing for the aristocracy, to write for the tiers </w:t>
      </w:r>
      <w:proofErr w:type="spellStart"/>
      <w:r w:rsidRPr="00E30850">
        <w:rPr>
          <w:rFonts w:cs="Calibri"/>
          <w:sz w:val="16"/>
        </w:rPr>
        <w:t>état</w:t>
      </w:r>
      <w:proofErr w:type="spellEnd"/>
      <w:r w:rsidRPr="00E30850">
        <w:rPr>
          <w:rFonts w:cs="Calibri"/>
          <w:sz w:val="16"/>
        </w:rPr>
        <w:t xml:space="preserve"> of the reader’s world.” (</w:t>
      </w:r>
      <w:proofErr w:type="spellStart"/>
      <w:r w:rsidRPr="00E30850">
        <w:rPr>
          <w:rFonts w:cs="Calibri"/>
          <w:sz w:val="16"/>
        </w:rPr>
        <w:t>Reimarus</w:t>
      </w:r>
      <w:proofErr w:type="spellEnd"/>
      <w:r w:rsidRPr="00E30850">
        <w:rPr>
          <w:rFonts w:cs="Calibri"/>
          <w:sz w:val="16"/>
        </w:rPr>
        <w:t xml:space="preserve">, 1791b, p.595). He saluted with enthusiasm the claim of disenfranchising from the monopoly of English publishers expressed in the American Act for the Encouragement of Learning of May 31, 1790. </w:t>
      </w:r>
      <w:r w:rsidRPr="00E30850">
        <w:rPr>
          <w:rStyle w:val="StyleUnderline"/>
          <w:rFonts w:cs="Calibri"/>
          <w:bCs/>
          <w:highlight w:val="green"/>
        </w:rPr>
        <w:t>Kant</w:t>
      </w:r>
      <w:r w:rsidRPr="00E30850">
        <w:rPr>
          <w:rFonts w:cs="Calibri"/>
          <w:sz w:val="16"/>
        </w:rPr>
        <w:t xml:space="preserve">, however, </w:t>
      </w:r>
      <w:r w:rsidRPr="00E30850">
        <w:rPr>
          <w:rStyle w:val="StyleUnderline"/>
          <w:rFonts w:cs="Calibri"/>
          <w:bCs/>
          <w:highlight w:val="green"/>
        </w:rPr>
        <w:t>was firm in embracing intellectual property</w:t>
      </w:r>
      <w:r w:rsidRPr="00E30850">
        <w:rPr>
          <w:rFonts w:cs="Calibri"/>
          <w:sz w:val="16"/>
        </w:rPr>
        <w:t xml:space="preserve">. Referring himself to Roman Law, he asked for its legislative formulation not only as patrimonial right, but also as a personal right. In </w:t>
      </w:r>
      <w:proofErr w:type="gramStart"/>
      <w:r w:rsidRPr="00E30850">
        <w:rPr>
          <w:rStyle w:val="StyleUnderline"/>
          <w:rFonts w:cs="Calibri"/>
          <w:bCs/>
        </w:rPr>
        <w:t>Of</w:t>
      </w:r>
      <w:proofErr w:type="gramEnd"/>
      <w:r w:rsidRPr="00E30850">
        <w:rPr>
          <w:rStyle w:val="StyleUnderline"/>
          <w:rFonts w:cs="Calibri"/>
          <w:bCs/>
        </w:rPr>
        <w:t xml:space="preserve"> the </w:t>
      </w:r>
      <w:proofErr w:type="spellStart"/>
      <w:r w:rsidRPr="00E30850">
        <w:rPr>
          <w:rStyle w:val="StyleUnderline"/>
          <w:rFonts w:cs="Calibri"/>
          <w:bCs/>
        </w:rPr>
        <w:t>Illegitimity</w:t>
      </w:r>
      <w:proofErr w:type="spellEnd"/>
      <w:r w:rsidRPr="00E30850">
        <w:rPr>
          <w:rStyle w:val="StyleUnderline"/>
          <w:rFonts w:cs="Calibri"/>
          <w:bCs/>
        </w:rPr>
        <w:t xml:space="preserve"> of Pirate Publishing, he considered</w:t>
      </w:r>
      <w:r w:rsidRPr="00E30850">
        <w:rPr>
          <w:rFonts w:cs="Calibri"/>
          <w:sz w:val="16"/>
        </w:rPr>
        <w:t xml:space="preserve"> the </w:t>
      </w:r>
      <w:r w:rsidRPr="00E30850">
        <w:rPr>
          <w:rStyle w:val="StyleUnderline"/>
          <w:rFonts w:cs="Calibri"/>
          <w:bCs/>
          <w:highlight w:val="green"/>
        </w:rPr>
        <w:t>moral faculties</w:t>
      </w:r>
      <w:r w:rsidRPr="00E30850">
        <w:rPr>
          <w:rStyle w:val="StyleUnderline"/>
          <w:rFonts w:cs="Calibri"/>
          <w:bCs/>
        </w:rPr>
        <w:t xml:space="preserve"> related </w:t>
      </w:r>
      <w:r w:rsidRPr="00E30850">
        <w:rPr>
          <w:rStyle w:val="StyleUnderline"/>
          <w:rFonts w:cs="Calibri"/>
          <w:bCs/>
          <w:highlight w:val="green"/>
        </w:rPr>
        <w:t>to intellectual property</w:t>
      </w:r>
      <w:r w:rsidRPr="00E30850">
        <w:rPr>
          <w:rStyle w:val="StyleUnderline"/>
          <w:rFonts w:cs="Calibri"/>
          <w:bCs/>
        </w:rPr>
        <w:t xml:space="preserve"> as </w:t>
      </w:r>
      <w:r w:rsidRPr="00E30850">
        <w:rPr>
          <w:rStyle w:val="StyleUnderline"/>
          <w:rFonts w:cs="Calibri"/>
          <w:bCs/>
          <w:highlight w:val="green"/>
        </w:rPr>
        <w:t>an “inalienable right</w:t>
      </w:r>
      <w:r w:rsidRPr="00E30850">
        <w:rPr>
          <w:rFonts w:cs="Calibri"/>
          <w:sz w:val="16"/>
        </w:rPr>
        <w:t xml:space="preserve"> (</w:t>
      </w:r>
      <w:proofErr w:type="spellStart"/>
      <w:r w:rsidRPr="00E30850">
        <w:rPr>
          <w:rFonts w:cs="Calibri"/>
          <w:sz w:val="16"/>
        </w:rPr>
        <w:t>ius</w:t>
      </w:r>
      <w:proofErr w:type="spellEnd"/>
      <w:r w:rsidRPr="00E30850">
        <w:rPr>
          <w:rFonts w:cs="Calibri"/>
          <w:sz w:val="16"/>
        </w:rPr>
        <w:t xml:space="preserve"> </w:t>
      </w:r>
      <w:proofErr w:type="spellStart"/>
      <w:r w:rsidRPr="00E30850">
        <w:rPr>
          <w:rFonts w:cs="Calibri"/>
          <w:sz w:val="16"/>
        </w:rPr>
        <w:t>personalissimum</w:t>
      </w:r>
      <w:proofErr w:type="spellEnd"/>
      <w:r w:rsidRPr="00E30850">
        <w:rPr>
          <w:rFonts w:cs="Calibri"/>
          <w:sz w:val="16"/>
        </w:rPr>
        <w:t xml:space="preserve">) </w:t>
      </w:r>
      <w:r w:rsidRPr="00E30850">
        <w:rPr>
          <w:rStyle w:val="StyleUnderline"/>
          <w:rFonts w:cs="Calibri"/>
          <w:bCs/>
        </w:rPr>
        <w:t>always himself to speak through anyone else, the right, that is, that no one may deliver the same speech to the public other than in his (the author’s) name”</w:t>
      </w:r>
      <w:r w:rsidRPr="00E30850">
        <w:rPr>
          <w:rFonts w:cs="Calibri"/>
          <w:sz w:val="16"/>
        </w:rPr>
        <w:t xml:space="preserve"> (Kant, 1902, t.8, p.85). Fichte went farther in the Demonstration of the </w:t>
      </w:r>
      <w:proofErr w:type="spellStart"/>
      <w:r w:rsidRPr="00E30850">
        <w:rPr>
          <w:rFonts w:cs="Calibri"/>
          <w:sz w:val="16"/>
        </w:rPr>
        <w:t>Illegitimity</w:t>
      </w:r>
      <w:proofErr w:type="spellEnd"/>
      <w:r w:rsidRPr="00E30850">
        <w:rPr>
          <w:rFonts w:cs="Calibri"/>
          <w:sz w:val="16"/>
        </w:rPr>
        <w:t xml:space="preserve"> of Pirate Publishing. </w:t>
      </w:r>
      <w:r w:rsidRPr="00E30850">
        <w:rPr>
          <w:rStyle w:val="StyleUnderline"/>
          <w:rFonts w:cs="Calibri"/>
          <w:bCs/>
        </w:rPr>
        <w:t xml:space="preserve">He saw </w:t>
      </w:r>
      <w:r w:rsidRPr="00E30850">
        <w:rPr>
          <w:rStyle w:val="StyleUnderline"/>
          <w:rFonts w:cs="Calibri"/>
          <w:bCs/>
          <w:highlight w:val="green"/>
        </w:rPr>
        <w:t>intellectual property as a part of his metaphysical construction of intellectual activity</w:t>
      </w:r>
      <w:r w:rsidRPr="00E30850">
        <w:rPr>
          <w:rFonts w:cs="Calibri"/>
          <w:sz w:val="16"/>
        </w:rPr>
        <w:t xml:space="preserve">, which was based on the principle that thoughts “are not transmitted hand to hand, </w:t>
      </w:r>
      <w:r w:rsidRPr="00E30850">
        <w:rPr>
          <w:rStyle w:val="StyleUnderline"/>
          <w:rFonts w:cs="Calibri"/>
          <w:bCs/>
        </w:rPr>
        <w:t>they are not paid with shining cash, neither are they transmitted to us if we take home the book that contains them and put it into our library</w:t>
      </w:r>
      <w:r w:rsidRPr="00E30850">
        <w:rPr>
          <w:rFonts w:cs="Calibri"/>
          <w:sz w:val="16"/>
        </w:rPr>
        <w:t xml:space="preserve">. In order </w:t>
      </w:r>
      <w:r w:rsidRPr="00E30850">
        <w:rPr>
          <w:rStyle w:val="StyleUnderline"/>
          <w:rFonts w:cs="Calibri"/>
          <w:bCs/>
        </w:rPr>
        <w:t>to make those</w:t>
      </w:r>
      <w:r w:rsidRPr="00E30850">
        <w:rPr>
          <w:rFonts w:cs="Calibri"/>
          <w:sz w:val="16"/>
        </w:rPr>
        <w:t xml:space="preserve"> thoughts </w:t>
      </w:r>
      <w:r w:rsidRPr="00E30850">
        <w:rPr>
          <w:rStyle w:val="StyleUnderline"/>
          <w:rFonts w:cs="Calibri"/>
          <w:bCs/>
        </w:rPr>
        <w:t>our own an action is still missing: we must read the book, meditate – provided it is not completely trivial – on its content, consider it under different aspects and eventually accept it within our connections of ideas</w:t>
      </w:r>
      <w:r w:rsidRPr="00E30850">
        <w:rPr>
          <w:rFonts w:cs="Calibri"/>
          <w:sz w:val="16"/>
        </w:rPr>
        <w:t xml:space="preserve">” (Fichte, 1964, </w:t>
      </w:r>
      <w:proofErr w:type="spellStart"/>
      <w:r w:rsidRPr="00E30850">
        <w:rPr>
          <w:rFonts w:cs="Calibri"/>
          <w:sz w:val="16"/>
        </w:rPr>
        <w:t>t.I</w:t>
      </w:r>
      <w:proofErr w:type="spellEnd"/>
      <w:r w:rsidRPr="00E30850">
        <w:rPr>
          <w:rFonts w:cs="Calibri"/>
          <w:sz w:val="16"/>
        </w:rPr>
        <w:t>/1, p.411).</w:t>
      </w:r>
    </w:p>
    <w:p w:rsidR="001A332E" w:rsidRPr="00E30850" w:rsidRDefault="001A332E" w:rsidP="001A332E">
      <w:pPr>
        <w:pStyle w:val="Heading4"/>
        <w:rPr>
          <w:rFonts w:cs="Calibri"/>
        </w:rPr>
      </w:pPr>
      <w:r w:rsidRPr="00E30850">
        <w:rPr>
          <w:rFonts w:cs="Calibri"/>
        </w:rPr>
        <w:t>Means the state can’t remove protections.</w:t>
      </w:r>
    </w:p>
    <w:p w:rsidR="001A332E" w:rsidRPr="00E30850" w:rsidRDefault="001A332E" w:rsidP="001A332E">
      <w:pPr>
        <w:rPr>
          <w:rFonts w:cs="Calibri"/>
        </w:rPr>
      </w:pPr>
      <w:proofErr w:type="spellStart"/>
      <w:r w:rsidRPr="00E30850">
        <w:rPr>
          <w:rStyle w:val="Style13ptBold"/>
          <w:rFonts w:cs="Calibri"/>
        </w:rPr>
        <w:t>Zeidman</w:t>
      </w:r>
      <w:proofErr w:type="spellEnd"/>
      <w:r w:rsidRPr="00E30850">
        <w:rPr>
          <w:rStyle w:val="Style13ptBold"/>
          <w:rFonts w:cs="Calibri"/>
        </w:rPr>
        <w:t xml:space="preserve"> et al. 2</w:t>
      </w:r>
      <w:r w:rsidRPr="00E30850">
        <w:rPr>
          <w:rFonts w:cs="Calibri"/>
        </w:rPr>
        <w:t xml:space="preserve"> </w:t>
      </w:r>
      <w:r w:rsidRPr="00E30850">
        <w:rPr>
          <w:rFonts w:cs="Calibri"/>
          <w:sz w:val="16"/>
          <w:szCs w:val="16"/>
        </w:rPr>
        <w:t xml:space="preserve">[Bob </w:t>
      </w:r>
      <w:proofErr w:type="spellStart"/>
      <w:r w:rsidRPr="00E30850">
        <w:rPr>
          <w:rFonts w:cs="Calibri"/>
          <w:sz w:val="16"/>
          <w:szCs w:val="16"/>
        </w:rPr>
        <w:t>Zeidman</w:t>
      </w:r>
      <w:proofErr w:type="spellEnd"/>
      <w:r w:rsidRPr="00E30850">
        <w:rPr>
          <w:rFonts w:cs="Calibri"/>
          <w:sz w:val="16"/>
          <w:szCs w:val="16"/>
        </w:rPr>
        <w:t xml:space="preserve"> &amp;amp; </w:t>
      </w:r>
      <w:proofErr w:type="spellStart"/>
      <w:r w:rsidRPr="00E30850">
        <w:rPr>
          <w:rFonts w:cs="Calibri"/>
          <w:sz w:val="16"/>
          <w:szCs w:val="16"/>
        </w:rPr>
        <w:t>Eashan</w:t>
      </w:r>
      <w:proofErr w:type="spellEnd"/>
      <w:r w:rsidRPr="00E30850">
        <w:rPr>
          <w:rFonts w:cs="Calibri"/>
          <w:sz w:val="16"/>
          <w:szCs w:val="16"/>
        </w:rPr>
        <w:t xml:space="preserve"> Gupta, "Why Libertarians Should Support a Strong Patent System", </w:t>
      </w:r>
      <w:proofErr w:type="spellStart"/>
      <w:r w:rsidRPr="00E30850">
        <w:rPr>
          <w:rFonts w:cs="Calibri"/>
          <w:sz w:val="16"/>
          <w:szCs w:val="16"/>
        </w:rPr>
        <w:t>IPWatchdog</w:t>
      </w:r>
      <w:proofErr w:type="spellEnd"/>
      <w:r w:rsidRPr="00E30850">
        <w:rPr>
          <w:rFonts w:cs="Calibri"/>
          <w:sz w:val="16"/>
          <w:szCs w:val="16"/>
        </w:rPr>
        <w:t>, 1-5-2016, https://www.ipwatchdog.com/2016/01/05/why-libertarians-should-support-a-strong-patent-system/id=64438/, accessed: 8-9-2021.] //Lex VM</w:t>
      </w:r>
    </w:p>
    <w:p w:rsidR="001A332E" w:rsidRPr="00E30850" w:rsidRDefault="001A332E" w:rsidP="001A332E">
      <w:pPr>
        <w:rPr>
          <w:rFonts w:cs="Calibri"/>
          <w:sz w:val="14"/>
        </w:rPr>
      </w:pPr>
      <w:r w:rsidRPr="00E30850">
        <w:rPr>
          <w:rFonts w:cs="Calibri"/>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E30850">
        <w:rPr>
          <w:rStyle w:val="StyleUnderline"/>
          <w:rFonts w:cs="Calibri"/>
          <w:highlight w:val="green"/>
        </w:rPr>
        <w:t>I</w:t>
      </w:r>
      <w:r w:rsidRPr="00E30850">
        <w:rPr>
          <w:rStyle w:val="StyleUnderline"/>
          <w:rFonts w:cs="Calibri"/>
        </w:rPr>
        <w:t xml:space="preserve">ntellectual </w:t>
      </w:r>
      <w:r w:rsidRPr="00E30850">
        <w:rPr>
          <w:rStyle w:val="StyleUnderline"/>
          <w:rFonts w:cs="Calibri"/>
          <w:highlight w:val="green"/>
        </w:rPr>
        <w:t>p</w:t>
      </w:r>
      <w:r w:rsidRPr="00E30850">
        <w:rPr>
          <w:rStyle w:val="StyleUnderline"/>
          <w:rFonts w:cs="Calibri"/>
        </w:rPr>
        <w:t xml:space="preserve">roperty </w:t>
      </w:r>
      <w:r w:rsidRPr="00E30850">
        <w:rPr>
          <w:rStyle w:val="StyleUnderline"/>
          <w:rFonts w:cs="Calibri"/>
          <w:highlight w:val="green"/>
        </w:rPr>
        <w:t>is property</w:t>
      </w:r>
      <w:r w:rsidRPr="00E30850">
        <w:rPr>
          <w:rStyle w:val="StyleUnderline"/>
          <w:rFonts w:cs="Calibri"/>
        </w:rPr>
        <w:t xml:space="preserve"> like other forms of property, and </w:t>
      </w:r>
      <w:r w:rsidRPr="00E30850">
        <w:rPr>
          <w:rStyle w:val="StyleUnderline"/>
          <w:rFonts w:cs="Calibri"/>
          <w:highlight w:val="green"/>
        </w:rPr>
        <w:t>so government</w:t>
      </w:r>
      <w:r w:rsidRPr="00E30850">
        <w:rPr>
          <w:rFonts w:cs="Calibri"/>
          <w:sz w:val="14"/>
        </w:rPr>
        <w:t xml:space="preserve"> must protect IP as it protects other forms of property because it too leads to competition and trade and prosperity. </w:t>
      </w:r>
      <w:r w:rsidRPr="00E30850">
        <w:rPr>
          <w:rStyle w:val="Emphasis"/>
          <w:rFonts w:cs="Calibri"/>
        </w:rPr>
        <w:t xml:space="preserve">Libertarians </w:t>
      </w:r>
      <w:r w:rsidRPr="00E30850">
        <w:rPr>
          <w:rStyle w:val="Emphasis"/>
          <w:rFonts w:cs="Calibri"/>
          <w:highlight w:val="green"/>
        </w:rPr>
        <w:t>should</w:t>
      </w:r>
      <w:r w:rsidRPr="00E30850">
        <w:rPr>
          <w:rStyle w:val="StyleUnderline"/>
          <w:rFonts w:cs="Calibri"/>
        </w:rPr>
        <w:t xml:space="preserve"> encourage a strong patent system and </w:t>
      </w:r>
      <w:r w:rsidRPr="00E30850">
        <w:rPr>
          <w:rStyle w:val="Emphasis"/>
          <w:rFonts w:cs="Calibri"/>
          <w:highlight w:val="green"/>
        </w:rPr>
        <w:t>object to any “reforms”</w:t>
      </w:r>
      <w:r w:rsidRPr="00E30850">
        <w:rPr>
          <w:rStyle w:val="StyleUnderline"/>
          <w:rFonts w:cs="Calibri"/>
          <w:highlight w:val="green"/>
        </w:rPr>
        <w:t xml:space="preserve"> that limit</w:t>
      </w:r>
      <w:r w:rsidRPr="00E30850">
        <w:rPr>
          <w:rStyle w:val="StyleUnderline"/>
          <w:rFonts w:cs="Calibri"/>
        </w:rPr>
        <w:t xml:space="preserve"> intellectual property </w:t>
      </w:r>
      <w:r w:rsidRPr="00E30850">
        <w:rPr>
          <w:rStyle w:val="Emphasis"/>
          <w:rFonts w:cs="Calibri"/>
          <w:highlight w:val="green"/>
        </w:rPr>
        <w:t>ownership</w:t>
      </w:r>
      <w:r w:rsidRPr="00E30850">
        <w:rPr>
          <w:rStyle w:val="StyleUnderline"/>
          <w:rFonts w:cs="Calibri"/>
        </w:rPr>
        <w:t xml:space="preserve"> </w:t>
      </w:r>
      <w:r w:rsidRPr="00E30850">
        <w:rPr>
          <w:rFonts w:cs="Calibri"/>
          <w:sz w:val="14"/>
        </w:rPr>
        <w:t>or introduce more government regulation than is required.</w:t>
      </w:r>
    </w:p>
    <w:p w:rsidR="001A332E" w:rsidRPr="00E30850" w:rsidRDefault="001A332E" w:rsidP="001A332E">
      <w:pPr>
        <w:pStyle w:val="Heading4"/>
        <w:rPr>
          <w:rFonts w:cs="Calibri"/>
        </w:rPr>
      </w:pPr>
      <w:r>
        <w:rPr>
          <w:rFonts w:cs="Calibri"/>
        </w:rPr>
        <w:lastRenderedPageBreak/>
        <w:t>3</w:t>
      </w:r>
      <w:r w:rsidRPr="00E30850">
        <w:rPr>
          <w:rFonts w:cs="Calibri"/>
        </w:rPr>
        <w:t xml:space="preserve">] Neg contention choice – otherwise they can concede all of our work on framework and just read 4 minutes of turns which moots the four minutes of framework debate that the 1NC did giving them a massive advantage. It also kills </w:t>
      </w:r>
      <w:proofErr w:type="spellStart"/>
      <w:r w:rsidRPr="00E30850">
        <w:rPr>
          <w:rFonts w:cs="Calibri"/>
        </w:rPr>
        <w:t>phil</w:t>
      </w:r>
      <w:proofErr w:type="spellEnd"/>
      <w:r w:rsidRPr="00E30850">
        <w:rPr>
          <w:rFonts w:cs="Calibri"/>
        </w:rPr>
        <w:t xml:space="preserve"> education since it allows them to escape the framework </w:t>
      </w:r>
      <w:proofErr w:type="spellStart"/>
      <w:r w:rsidRPr="00E30850">
        <w:rPr>
          <w:rFonts w:cs="Calibri"/>
        </w:rPr>
        <w:t>lbl</w:t>
      </w:r>
      <w:proofErr w:type="spellEnd"/>
      <w:r w:rsidRPr="00E30850">
        <w:rPr>
          <w:rFonts w:cs="Calibri"/>
        </w:rPr>
        <w:t xml:space="preserve"> which outweighs since </w:t>
      </w:r>
      <w:proofErr w:type="spellStart"/>
      <w:r w:rsidRPr="00E30850">
        <w:rPr>
          <w:rFonts w:cs="Calibri"/>
        </w:rPr>
        <w:t>phil</w:t>
      </w:r>
      <w:proofErr w:type="spellEnd"/>
      <w:r w:rsidRPr="00E30850">
        <w:rPr>
          <w:rFonts w:cs="Calibri"/>
        </w:rPr>
        <w:t xml:space="preserve"> </w:t>
      </w:r>
      <w:proofErr w:type="spellStart"/>
      <w:r w:rsidRPr="00E30850">
        <w:rPr>
          <w:rFonts w:cs="Calibri"/>
        </w:rPr>
        <w:t>ed</w:t>
      </w:r>
      <w:proofErr w:type="spellEnd"/>
      <w:r w:rsidRPr="00E30850">
        <w:rPr>
          <w:rFonts w:cs="Calibri"/>
        </w:rPr>
        <w:t xml:space="preserve"> is unique to LD. </w:t>
      </w:r>
    </w:p>
    <w:p w:rsidR="001A332E" w:rsidRPr="00E30850" w:rsidRDefault="001A332E" w:rsidP="001A332E">
      <w:pPr>
        <w:rPr>
          <w:rFonts w:cs="Calibri"/>
        </w:rPr>
      </w:pPr>
    </w:p>
    <w:p w:rsidR="001A332E" w:rsidRDefault="001A332E" w:rsidP="001A332E"/>
    <w:p w:rsidR="001A332E" w:rsidRDefault="001A332E" w:rsidP="001A332E"/>
    <w:p w:rsidR="001A332E" w:rsidRDefault="001A332E" w:rsidP="001A332E"/>
    <w:p w:rsidR="001A332E" w:rsidRDefault="001A332E" w:rsidP="001A332E">
      <w:pPr>
        <w:pStyle w:val="Heading3"/>
      </w:pPr>
      <w:r>
        <w:lastRenderedPageBreak/>
        <w:t>Case</w:t>
      </w:r>
    </w:p>
    <w:p w:rsidR="001A332E" w:rsidRDefault="001A332E" w:rsidP="001A332E">
      <w:pPr>
        <w:pStyle w:val="Heading4"/>
        <w:rPr>
          <w:rFonts w:cs="Times New Roman"/>
        </w:rPr>
      </w:pPr>
    </w:p>
    <w:p w:rsidR="00460BE4" w:rsidRPr="001622E7" w:rsidRDefault="00460BE4" w:rsidP="00460BE4">
      <w:pPr>
        <w:pStyle w:val="Heading4"/>
      </w:pPr>
      <w:r w:rsidRPr="001622E7">
        <w:t>Reject 1ar theory:</w:t>
      </w:r>
    </w:p>
    <w:p w:rsidR="00460BE4" w:rsidRPr="001622E7" w:rsidRDefault="00460BE4" w:rsidP="00460BE4">
      <w:pPr>
        <w:pStyle w:val="Heading4"/>
      </w:pPr>
      <w:r w:rsidRPr="001622E7">
        <w:t xml:space="preserve">A) Creates a </w:t>
      </w:r>
      <w:proofErr w:type="gramStart"/>
      <w:r w:rsidRPr="001622E7">
        <w:t>7-6 time</w:t>
      </w:r>
      <w:proofErr w:type="gramEnd"/>
      <w:r w:rsidRPr="001622E7">
        <w:t xml:space="preserve"> skew </w:t>
      </w:r>
    </w:p>
    <w:p w:rsidR="00460BE4" w:rsidRPr="001622E7" w:rsidRDefault="00460BE4" w:rsidP="00460BE4">
      <w:pPr>
        <w:pStyle w:val="Heading4"/>
      </w:pPr>
      <w:r>
        <w:rPr>
          <w:rFonts w:eastAsiaTheme="minorEastAsia" w:cstheme="minorBidi"/>
          <w:sz w:val="22"/>
          <w:szCs w:val="24"/>
        </w:rPr>
        <w:t xml:space="preserve"> </w:t>
      </w:r>
      <w:proofErr w:type="gramStart"/>
      <w:r>
        <w:rPr>
          <w:rFonts w:eastAsiaTheme="minorEastAsia" w:cstheme="minorBidi"/>
          <w:sz w:val="22"/>
          <w:szCs w:val="24"/>
        </w:rPr>
        <w:t>b)</w:t>
      </w:r>
      <w:r w:rsidRPr="001622E7">
        <w:t>Causes</w:t>
      </w:r>
      <w:proofErr w:type="gramEnd"/>
      <w:r w:rsidRPr="001622E7">
        <w:t xml:space="preserve"> infinite abuse against the neg, since I have no 3NR, you can just read a shell, and line by line all my responses in the 2AR, which means the </w:t>
      </w:r>
      <w:proofErr w:type="spellStart"/>
      <w:r w:rsidRPr="001622E7">
        <w:t>aff</w:t>
      </w:r>
      <w:proofErr w:type="spellEnd"/>
      <w:r w:rsidRPr="001622E7">
        <w:t xml:space="preserve"> always wins </w:t>
      </w:r>
    </w:p>
    <w:p w:rsidR="00460BE4" w:rsidRPr="001622E7" w:rsidRDefault="00460BE4" w:rsidP="00460BE4">
      <w:pPr>
        <w:pStyle w:val="Heading4"/>
      </w:pPr>
      <w:r w:rsidRPr="001622E7">
        <w:t xml:space="preserve">C) Resolvability – all 2ar responses to 2nr counter </w:t>
      </w:r>
      <w:proofErr w:type="spellStart"/>
      <w:r w:rsidRPr="001622E7">
        <w:t>interp</w:t>
      </w:r>
      <w:proofErr w:type="spellEnd"/>
      <w:r w:rsidRPr="001622E7">
        <w:t xml:space="preserve"> are new which requires judge intervention to resolve</w:t>
      </w:r>
    </w:p>
    <w:p w:rsidR="00460BE4" w:rsidRPr="001622E7" w:rsidRDefault="00460BE4" w:rsidP="00460BE4">
      <w:pPr>
        <w:pStyle w:val="Heading4"/>
      </w:pPr>
      <w:r w:rsidRPr="001622E7">
        <w:t xml:space="preserve">No </w:t>
      </w:r>
      <w:proofErr w:type="spellStart"/>
      <w:r w:rsidRPr="001622E7">
        <w:t>aff</w:t>
      </w:r>
      <w:proofErr w:type="spellEnd"/>
      <w:r w:rsidRPr="001622E7">
        <w:t xml:space="preserve"> infinite abuse: A) Spikes and 1ac theory solve </w:t>
      </w:r>
    </w:p>
    <w:p w:rsidR="00460BE4" w:rsidRPr="001622E7" w:rsidRDefault="00460BE4" w:rsidP="00460BE4">
      <w:pPr>
        <w:pStyle w:val="Heading4"/>
      </w:pPr>
      <w:r w:rsidRPr="001622E7">
        <w:t>No 2ar weighing – infinitely unpredictable which I can’t respond to - make them do it in the 1ar</w:t>
      </w:r>
    </w:p>
    <w:p w:rsidR="00460BE4" w:rsidRDefault="00460BE4" w:rsidP="00460BE4"/>
    <w:p w:rsidR="00460BE4" w:rsidRDefault="00460BE4" w:rsidP="00460BE4"/>
    <w:p w:rsidR="00460BE4" w:rsidRPr="00460BE4" w:rsidRDefault="00460BE4" w:rsidP="00460BE4"/>
    <w:p w:rsidR="001A332E" w:rsidRPr="00DD4672" w:rsidRDefault="001A332E" w:rsidP="001A332E">
      <w:pPr>
        <w:pStyle w:val="Heading4"/>
        <w:rPr>
          <w:rFonts w:cs="Times New Roman"/>
        </w:rPr>
      </w:pPr>
      <w:r w:rsidRPr="00577DDF">
        <w:rPr>
          <w:rFonts w:cs="Times New Roman"/>
        </w:rPr>
        <w:t>Capitalism is self-correcting and sustainable – war and environmental destruction are not profitable and innovation solves their impacts</w:t>
      </w:r>
    </w:p>
    <w:p w:rsidR="001A332E" w:rsidRPr="00DD4672" w:rsidRDefault="001A332E" w:rsidP="001A332E">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rsidR="001A332E" w:rsidRPr="001A332E" w:rsidRDefault="001A332E" w:rsidP="00B416CB">
      <w:r w:rsidRPr="00336178">
        <w:rPr>
          <w:sz w:val="16"/>
        </w:rPr>
        <w:t xml:space="preserve">Democratic </w:t>
      </w:r>
      <w:r w:rsidRPr="00336178">
        <w:rPr>
          <w:rStyle w:val="Emphasis"/>
          <w:highlight w:val="green"/>
        </w:rPr>
        <w:t>cap</w:t>
      </w:r>
      <w:r w:rsidRPr="00C10CA1">
        <w:rPr>
          <w:rStyle w:val="Emphasis"/>
        </w:rPr>
        <w:t xml:space="preserve">italism </w:t>
      </w:r>
      <w:r w:rsidRPr="00336178">
        <w:rPr>
          <w:rStyle w:val="Emphasis"/>
          <w:highlight w:val="green"/>
        </w:rPr>
        <w:t>is</w:t>
      </w:r>
      <w:r w:rsidRPr="00C10CA1">
        <w:rPr>
          <w:rStyle w:val="Emphasis"/>
        </w:rPr>
        <w:t xml:space="preserve"> a system </w:t>
      </w:r>
      <w:r w:rsidRPr="00336178">
        <w:rPr>
          <w:rStyle w:val="Emphasis"/>
          <w:highlight w:val="green"/>
        </w:rPr>
        <w:t>built for survival.</w:t>
      </w:r>
      <w:r w:rsidRPr="00C10CA1">
        <w:rPr>
          <w:rStyle w:val="Emphasis"/>
        </w:rPr>
        <w:t xml:space="preserve"> </w:t>
      </w:r>
      <w:r w:rsidRPr="00336178">
        <w:rPr>
          <w:rStyle w:val="Emphasis"/>
          <w:highlight w:val="green"/>
        </w:rPr>
        <w:t>It</w:t>
      </w:r>
      <w:r w:rsidRPr="00C10CA1">
        <w:rPr>
          <w:rStyle w:val="Emphasis"/>
        </w:rPr>
        <w:t xml:space="preserve"> has </w:t>
      </w:r>
      <w:r w:rsidRPr="00336178">
        <w:rPr>
          <w:rStyle w:val="Emphasis"/>
          <w:highlight w:val="green"/>
        </w:rPr>
        <w:t>adapted successfully to shocks</w:t>
      </w:r>
      <w:r w:rsidRPr="00C10CA1">
        <w:rPr>
          <w:rStyle w:val="Emphasis"/>
        </w:rPr>
        <w:t xml:space="preserve"> of every kind, to </w:t>
      </w:r>
      <w:r w:rsidRPr="00336178">
        <w:rPr>
          <w:rStyle w:val="Emphasis"/>
          <w:highlight w:val="green"/>
        </w:rPr>
        <w:t>upheavals in tec</w:t>
      </w:r>
      <w:r w:rsidRPr="00C10CA1">
        <w:rPr>
          <w:rStyle w:val="Emphasis"/>
        </w:rPr>
        <w:t xml:space="preserve">hnology </w:t>
      </w:r>
      <w:r w:rsidRPr="00336178">
        <w:rPr>
          <w:rStyle w:val="Emphasis"/>
          <w:highlight w:val="green"/>
        </w:rPr>
        <w:t>and economics</w:t>
      </w:r>
      <w:r w:rsidRPr="00C10CA1">
        <w:rPr>
          <w:rStyle w:val="Emphasis"/>
        </w:rPr>
        <w:t xml:space="preserve">, to political revolutions and world wars. </w:t>
      </w:r>
      <w:r w:rsidRPr="00336178">
        <w:rPr>
          <w:rStyle w:val="Emphasis"/>
          <w:highlight w:val="green"/>
        </w:rPr>
        <w:t>Cap</w:t>
      </w:r>
      <w:r w:rsidRPr="00C10CA1">
        <w:rPr>
          <w:rStyle w:val="Emphasis"/>
        </w:rPr>
        <w:t xml:space="preserve">italism </w:t>
      </w:r>
      <w:r w:rsidRPr="00336178">
        <w:rPr>
          <w:sz w:val="16"/>
        </w:rPr>
        <w:t xml:space="preserve">has been able to do this because, unlike communism or socialism or feudalism, it </w:t>
      </w:r>
      <w:r w:rsidRPr="00C10CA1">
        <w:rPr>
          <w:rStyle w:val="Emphasis"/>
        </w:rPr>
        <w:t>h</w:t>
      </w:r>
      <w:r w:rsidRPr="00336178">
        <w:rPr>
          <w:rStyle w:val="Emphasis"/>
          <w:highlight w:val="green"/>
        </w:rPr>
        <w:t>as an inner dynamic akin to a living thing</w:t>
      </w:r>
      <w:r w:rsidRPr="00C10CA1">
        <w:rPr>
          <w:rStyle w:val="Emphasis"/>
        </w:rPr>
        <w:t>. It can adapt and refine itself in response to the changing environment.</w:t>
      </w:r>
      <w:r w:rsidRPr="00336178">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36178">
        <w:rPr>
          <w:rStyle w:val="Emphasis"/>
          <w:highlight w:val="green"/>
        </w:rPr>
        <w:t>The self-correcting mechanisms</w:t>
      </w:r>
      <w:r w:rsidRPr="00C10CA1">
        <w:rPr>
          <w:rStyle w:val="Emphasis"/>
        </w:rPr>
        <w:t xml:space="preserve"> that market economies and democratic societies </w:t>
      </w:r>
      <w:r w:rsidRPr="00336178">
        <w:rPr>
          <w:rStyle w:val="Emphasis"/>
          <w:highlight w:val="green"/>
        </w:rPr>
        <w:t>have evolved over several centuries</w:t>
      </w:r>
      <w:r w:rsidRPr="00C10CA1">
        <w:rPr>
          <w:rStyle w:val="Emphasis"/>
        </w:rPr>
        <w:t xml:space="preserve"> were either forgotten or assumed defunct.</w:t>
      </w:r>
      <w:r w:rsidRPr="00336178">
        <w:rPr>
          <w:sz w:val="16"/>
        </w:rPr>
        <w:t xml:space="preserve"> The language of biology has been applied to politics and economics, but rarely to the way they interact. </w:t>
      </w:r>
      <w:r w:rsidRPr="00C10CA1">
        <w:rPr>
          <w:rStyle w:val="Emphasis"/>
        </w:rPr>
        <w:t xml:space="preserve">Democratic </w:t>
      </w:r>
      <w:r w:rsidRPr="00336178">
        <w:rPr>
          <w:rStyle w:val="Emphasis"/>
          <w:highlight w:val="green"/>
        </w:rPr>
        <w:t>capitalism’s</w:t>
      </w:r>
      <w:r w:rsidRPr="00C10CA1">
        <w:rPr>
          <w:rStyle w:val="Emphasis"/>
        </w:rPr>
        <w:t xml:space="preserve"> equivalent of the biological survival instinct is a </w:t>
      </w:r>
      <w:r w:rsidRPr="00336178">
        <w:rPr>
          <w:rStyle w:val="Emphasis"/>
          <w:highlight w:val="green"/>
        </w:rPr>
        <w:t>built-in capacity for solving</w:t>
      </w:r>
      <w:r w:rsidRPr="00C10CA1">
        <w:rPr>
          <w:rStyle w:val="Emphasis"/>
        </w:rPr>
        <w:t xml:space="preserve"> social </w:t>
      </w:r>
      <w:r w:rsidRPr="00336178">
        <w:rPr>
          <w:rStyle w:val="Emphasis"/>
          <w:highlight w:val="green"/>
        </w:rPr>
        <w:t>problem</w:t>
      </w:r>
      <w:r w:rsidRPr="00C10CA1">
        <w:rPr>
          <w:rStyle w:val="Emphasis"/>
        </w:rPr>
        <w:t xml:space="preserve">s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302E" w:rsidRDefault="00CB302E" w:rsidP="001A332E">
      <w:pPr>
        <w:spacing w:after="0" w:line="240" w:lineRule="auto"/>
      </w:pPr>
      <w:r>
        <w:separator/>
      </w:r>
    </w:p>
  </w:endnote>
  <w:endnote w:type="continuationSeparator" w:id="0">
    <w:p w:rsidR="00CB302E" w:rsidRDefault="00CB302E" w:rsidP="001A3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302E" w:rsidRDefault="00CB302E" w:rsidP="001A332E">
      <w:pPr>
        <w:spacing w:after="0" w:line="240" w:lineRule="auto"/>
      </w:pPr>
      <w:r>
        <w:separator/>
      </w:r>
    </w:p>
  </w:footnote>
  <w:footnote w:type="continuationSeparator" w:id="0">
    <w:p w:rsidR="00CB302E" w:rsidRDefault="00CB302E" w:rsidP="001A332E">
      <w:pPr>
        <w:spacing w:after="0" w:line="240" w:lineRule="auto"/>
      </w:pPr>
      <w:r>
        <w:continuationSeparator/>
      </w:r>
    </w:p>
  </w:footnote>
  <w:footnote w:id="1">
    <w:p w:rsidR="001A332E" w:rsidRPr="00752E9C" w:rsidRDefault="001A332E" w:rsidP="001A332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1A332E" w:rsidRPr="00855FDC" w:rsidRDefault="001A332E" w:rsidP="001A332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rsidR="001A332E" w:rsidRDefault="001A332E" w:rsidP="001A332E">
      <w:pPr>
        <w:pStyle w:val="FootnoteText"/>
      </w:pPr>
      <w:r>
        <w:rPr>
          <w:rStyle w:val="FootnoteReference"/>
        </w:rPr>
        <w:footnoteRef/>
      </w:r>
      <w:r>
        <w:t xml:space="preserve"> </w:t>
      </w:r>
      <w:r w:rsidRPr="00DF793B">
        <w:t>https://www.dictionary.com/browse/intellectual</w:t>
      </w:r>
    </w:p>
  </w:footnote>
  <w:footnote w:id="4">
    <w:p w:rsidR="001A332E" w:rsidRDefault="001A332E" w:rsidP="001A332E">
      <w:pPr>
        <w:pStyle w:val="FootnoteText"/>
      </w:pPr>
      <w:r>
        <w:rPr>
          <w:rStyle w:val="FootnoteReference"/>
        </w:rPr>
        <w:footnoteRef/>
      </w:r>
      <w:r>
        <w:t xml:space="preserve"> </w:t>
      </w:r>
      <w:r w:rsidRPr="00DF793B">
        <w:t>https://www.dictionary.com/browse/property</w:t>
      </w:r>
    </w:p>
  </w:footnote>
  <w:footnote w:id="5">
    <w:p w:rsidR="001A332E" w:rsidRDefault="001A332E" w:rsidP="001A332E">
      <w:pPr>
        <w:pStyle w:val="FootnoteText"/>
      </w:pPr>
      <w:r>
        <w:rPr>
          <w:rStyle w:val="FootnoteReference"/>
        </w:rPr>
        <w:footnoteRef/>
      </w:r>
      <w:r>
        <w:t xml:space="preserve"> </w:t>
      </w:r>
      <w:r w:rsidRPr="00DF793B">
        <w:t>https://www.dictionary.com/browse/medicine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41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32E"/>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BE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B7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6CB"/>
    <w:rsid w:val="00B43676"/>
    <w:rsid w:val="00B4742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02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11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962E879-EE46-9448-8FAA-6BCD11364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1A33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41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41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41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DD41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D41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111"/>
  </w:style>
  <w:style w:type="character" w:customStyle="1" w:styleId="Heading1Char">
    <w:name w:val="Heading 1 Char"/>
    <w:aliases w:val="Pocket Char"/>
    <w:basedOn w:val="DefaultParagraphFont"/>
    <w:link w:val="Heading1"/>
    <w:uiPriority w:val="9"/>
    <w:rsid w:val="00DD41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411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411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DD41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411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DD411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s"/>
    <w:basedOn w:val="DefaultParagraphFont"/>
    <w:link w:val="Emphasis1"/>
    <w:uiPriority w:val="20"/>
    <w:qFormat/>
    <w:rsid w:val="00DD411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4111"/>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NoSpacing"/>
    <w:uiPriority w:val="99"/>
    <w:unhideWhenUsed/>
    <w:rsid w:val="00DD4111"/>
    <w:rPr>
      <w:color w:val="auto"/>
      <w:u w:val="none"/>
    </w:rPr>
  </w:style>
  <w:style w:type="paragraph" w:styleId="DocumentMap">
    <w:name w:val="Document Map"/>
    <w:basedOn w:val="Normal"/>
    <w:link w:val="DocumentMapChar"/>
    <w:uiPriority w:val="99"/>
    <w:semiHidden/>
    <w:unhideWhenUsed/>
    <w:rsid w:val="00DD41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4111"/>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1A332E"/>
    <w:rPr>
      <w:vertAlign w:val="superscript"/>
    </w:rPr>
  </w:style>
  <w:style w:type="paragraph" w:styleId="FootnoteText">
    <w:name w:val="footnote text"/>
    <w:basedOn w:val="Normal"/>
    <w:link w:val="FootnoteTextChar"/>
    <w:uiPriority w:val="99"/>
    <w:unhideWhenUsed/>
    <w:qFormat/>
    <w:rsid w:val="001A332E"/>
    <w:pPr>
      <w:spacing w:after="0" w:line="240" w:lineRule="auto"/>
    </w:pPr>
    <w:rPr>
      <w:sz w:val="24"/>
    </w:rPr>
  </w:style>
  <w:style w:type="character" w:customStyle="1" w:styleId="FootnoteTextChar">
    <w:name w:val="Footnote Text Char"/>
    <w:basedOn w:val="DefaultParagraphFont"/>
    <w:link w:val="FootnoteText"/>
    <w:uiPriority w:val="99"/>
    <w:rsid w:val="001A332E"/>
    <w:rPr>
      <w:rFonts w:ascii="Calibri" w:hAnsi="Calibri"/>
    </w:rPr>
  </w:style>
  <w:style w:type="paragraph" w:customStyle="1" w:styleId="Emphasis1">
    <w:name w:val="Emphasis1"/>
    <w:basedOn w:val="Normal"/>
    <w:link w:val="Emphasis"/>
    <w:autoRedefine/>
    <w:uiPriority w:val="7"/>
    <w:qFormat/>
    <w:rsid w:val="001A332E"/>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1A332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No Spacing3,card"/>
    <w:basedOn w:val="Heading1"/>
    <w:link w:val="Hyperlink"/>
    <w:autoRedefine/>
    <w:uiPriority w:val="99"/>
    <w:qFormat/>
    <w:rsid w:val="001A33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0254">
      <w:bodyDiv w:val="1"/>
      <w:marLeft w:val="0"/>
      <w:marRight w:val="0"/>
      <w:marTop w:val="0"/>
      <w:marBottom w:val="0"/>
      <w:divBdr>
        <w:top w:val="none" w:sz="0" w:space="0" w:color="auto"/>
        <w:left w:val="none" w:sz="0" w:space="0" w:color="auto"/>
        <w:bottom w:val="none" w:sz="0" w:space="0" w:color="auto"/>
        <w:right w:val="none" w:sz="0" w:space="0" w:color="auto"/>
      </w:divBdr>
    </w:div>
    <w:div w:id="20992097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lo.br/j/trans/a/rLfb3yPN3p4KPsYpxp8LQCp/?format=pdf&amp;lang=e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AE3AC77-ECEB-ED4C-8DF6-914530C5D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9</Pages>
  <Words>1871</Words>
  <Characters>10671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2021-09-18T22:41:00Z</dcterms:created>
  <dcterms:modified xsi:type="dcterms:W3CDTF">2021-09-19T15:39:00Z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