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BCCA06" w14:textId="48849585" w:rsidR="00835436" w:rsidRPr="0001034B" w:rsidRDefault="00835436" w:rsidP="00DA791A">
      <w:pPr>
        <w:rPr>
          <w:rStyle w:val="StyleUnderline"/>
        </w:rPr>
      </w:pPr>
    </w:p>
    <w:p w14:paraId="65D5B423" w14:textId="36F38C29" w:rsidR="00E655A5" w:rsidRPr="002E799E" w:rsidRDefault="00E655A5" w:rsidP="001D7212">
      <w:pPr>
        <w:rPr>
          <w:rStyle w:val="StyleUnderline"/>
        </w:rPr>
      </w:pPr>
    </w:p>
    <w:p w14:paraId="1403A5B6" w14:textId="77777777" w:rsidR="00B8763E" w:rsidRDefault="00B8763E" w:rsidP="00B8763E">
      <w:pPr>
        <w:pStyle w:val="Heading3"/>
      </w:pPr>
      <w:r>
        <w:lastRenderedPageBreak/>
        <w:t>Innovation DA---1NC</w:t>
      </w:r>
    </w:p>
    <w:p w14:paraId="6AF8E5DF" w14:textId="77777777" w:rsidR="00B8763E" w:rsidRPr="006421B7" w:rsidRDefault="00B8763E" w:rsidP="00B8763E">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69978309" w14:textId="77777777" w:rsidR="00B8763E" w:rsidRPr="00604157" w:rsidRDefault="00B8763E" w:rsidP="00B8763E">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748AE72E" w14:textId="77777777" w:rsidR="00B8763E" w:rsidRDefault="00B8763E" w:rsidP="00B8763E">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w:t>
      </w:r>
      <w:r w:rsidRPr="00996020">
        <w:rPr>
          <w:rStyle w:val="Emphasis"/>
        </w:rPr>
        <w:lastRenderedPageBreak/>
        <w:t xml:space="preserve">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0FD3B3AB" w14:textId="77777777" w:rsidR="00B8763E" w:rsidRPr="006A7FF4" w:rsidRDefault="00B8763E" w:rsidP="00B8763E">
      <w:pPr>
        <w:pStyle w:val="Heading4"/>
      </w:pPr>
      <w:r>
        <w:t xml:space="preserve">Short innovation cycles mean every contract counts </w:t>
      </w:r>
    </w:p>
    <w:p w14:paraId="47A06696" w14:textId="77777777" w:rsidR="00B8763E" w:rsidRPr="006A7FF4" w:rsidRDefault="00B8763E" w:rsidP="00B8763E">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6F8C5C8F" w14:textId="77777777" w:rsidR="00B8763E" w:rsidRPr="00097E73" w:rsidRDefault="00B8763E" w:rsidP="00B8763E">
      <w:pPr>
        <w:rPr>
          <w:rStyle w:val="Emphasis"/>
          <w:b w:val="0"/>
          <w:iCs w:val="0"/>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76C7D281" w14:textId="77777777" w:rsidR="00B8763E" w:rsidRDefault="00B8763E" w:rsidP="00B8763E">
      <w:pPr>
        <w:pStyle w:val="Heading4"/>
      </w:pPr>
      <w:r>
        <w:t xml:space="preserve">Tech innovation solves every existential threat – cumulative extinction events outweigh the </w:t>
      </w:r>
      <w:proofErr w:type="spellStart"/>
      <w:r>
        <w:t>aff</w:t>
      </w:r>
      <w:proofErr w:type="spellEnd"/>
      <w:r>
        <w:t xml:space="preserve"> </w:t>
      </w:r>
    </w:p>
    <w:p w14:paraId="6AE3A91B" w14:textId="77777777" w:rsidR="00B8763E" w:rsidRDefault="00B8763E" w:rsidP="00B8763E">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3ADB4F98" w14:textId="77777777" w:rsidR="00B8763E" w:rsidRPr="00097E73" w:rsidRDefault="00B8763E" w:rsidP="00B8763E">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w:t>
      </w:r>
      <w:r w:rsidRPr="006421B7">
        <w:rPr>
          <w:sz w:val="14"/>
        </w:rPr>
        <w:lastRenderedPageBreak/>
        <w:t xml:space="preserve">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0A894B85" w14:textId="77777777" w:rsidR="00B8763E" w:rsidRPr="009A1206" w:rsidRDefault="00B8763E" w:rsidP="00B8763E"/>
    <w:p w14:paraId="4BD70C67" w14:textId="77777777" w:rsidR="00B8763E" w:rsidRDefault="00B8763E" w:rsidP="00B8763E"/>
    <w:p w14:paraId="74703ED2" w14:textId="2B8FEF2B" w:rsidR="008920B4" w:rsidRDefault="008920B4" w:rsidP="008920B4">
      <w:pPr>
        <w:pStyle w:val="Heading2"/>
      </w:pPr>
      <w:r>
        <w:lastRenderedPageBreak/>
        <w:t>Framing</w:t>
      </w:r>
    </w:p>
    <w:p w14:paraId="3C24800D" w14:textId="02B3E26D" w:rsidR="00A91E2D" w:rsidRPr="00875B86" w:rsidRDefault="008920B4" w:rsidP="00875B86">
      <w:pPr>
        <w:pStyle w:val="Heading4"/>
        <w:rPr>
          <w:rFonts w:cs="Calibri"/>
          <w:color w:val="000000" w:themeColor="text1"/>
        </w:rPr>
      </w:pPr>
      <w:r w:rsidRPr="004A1A85">
        <w:rPr>
          <w:rFonts w:cs="Calibri"/>
          <w:color w:val="000000" w:themeColor="text1"/>
        </w:rPr>
        <w:t>The standard is maximizing expected well-being. Prefer it</w:t>
      </w:r>
    </w:p>
    <w:p w14:paraId="5F513F39" w14:textId="77777777" w:rsidR="00A91E2D" w:rsidRPr="00A3034A" w:rsidRDefault="00A91E2D" w:rsidP="00A91E2D">
      <w:pPr>
        <w:pStyle w:val="Heading4"/>
        <w:rPr>
          <w:bCs w:val="0"/>
          <w:u w:val="single"/>
        </w:rPr>
      </w:pPr>
      <w:r>
        <w:t xml:space="preserve">2]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4AF35901" w14:textId="77777777" w:rsidR="00A91E2D" w:rsidRPr="00192D33" w:rsidRDefault="00A91E2D" w:rsidP="00A91E2D">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74AA5965"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46347652"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65AC00BA"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u w:val="single"/>
        </w:rPr>
        <w:lastRenderedPageBreak/>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2A4D0B7"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57E7BA98"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FEE494F"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37F51B7" w14:textId="77777777" w:rsidR="00A91E2D" w:rsidRPr="00A3034A" w:rsidRDefault="00A91E2D" w:rsidP="00A91E2D">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666E9040"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w:t>
      </w:r>
      <w:r w:rsidRPr="00A3034A">
        <w:rPr>
          <w:rFonts w:asciiTheme="minorHAnsi" w:hAnsiTheme="minorHAnsi" w:cstheme="minorHAnsi"/>
          <w:sz w:val="16"/>
        </w:rPr>
        <w:lastRenderedPageBreak/>
        <w:t xml:space="preserve">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AA0DEFC"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8974D6D"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6F822D4E"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7010F9F3"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651DFC7"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1E02C2EA"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AFC5AE1"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6E375BB4"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CC5ECDE"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01CF0D1" w14:textId="77777777" w:rsidR="00A91E2D" w:rsidRPr="00A3034A" w:rsidRDefault="00A91E2D" w:rsidP="00A91E2D">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w:t>
      </w:r>
      <w:r w:rsidRPr="00A3034A">
        <w:rPr>
          <w:rFonts w:asciiTheme="minorHAnsi" w:hAnsiTheme="minorHAnsi" w:cstheme="minorHAnsi"/>
          <w:sz w:val="16"/>
        </w:rPr>
        <w:lastRenderedPageBreak/>
        <w:t xml:space="preserve">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614F588B"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C04A570"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94B8478"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125ADB7" w14:textId="77777777" w:rsidR="00A91E2D" w:rsidRPr="00A3034A" w:rsidRDefault="00A91E2D" w:rsidP="00A91E2D">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1D85E8D9" w14:textId="77777777" w:rsidR="00A91E2D" w:rsidRDefault="00A91E2D" w:rsidP="00A91E2D">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w:t>
      </w:r>
      <w:r w:rsidRPr="00A3034A">
        <w:rPr>
          <w:rFonts w:asciiTheme="minorHAnsi" w:hAnsiTheme="minorHAnsi" w:cstheme="minorHAnsi"/>
          <w:sz w:val="16"/>
        </w:rPr>
        <w:lastRenderedPageBreak/>
        <w:t xml:space="preserve">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5DD0BEA" w14:textId="77777777" w:rsidR="008920B4" w:rsidRDefault="008920B4" w:rsidP="008920B4"/>
    <w:p w14:paraId="6C1EFC94" w14:textId="565A6F45" w:rsidR="008920B4" w:rsidRPr="00D03B18" w:rsidRDefault="008920B4" w:rsidP="008920B4">
      <w:pPr>
        <w:pStyle w:val="Heading4"/>
      </w:pPr>
      <w:r>
        <w:rPr>
          <w:rFonts w:cs="Calibri"/>
          <w:color w:val="000000" w:themeColor="text1"/>
        </w:rPr>
        <w:t xml:space="preserve">] </w:t>
      </w:r>
      <w:r>
        <w:t xml:space="preserve">Extinction outweighs </w:t>
      </w:r>
    </w:p>
    <w:p w14:paraId="7BCC9B2B" w14:textId="77777777" w:rsidR="008920B4" w:rsidRPr="00F5022F" w:rsidRDefault="008920B4" w:rsidP="008920B4">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7369C5EA" w14:textId="77777777" w:rsidR="008920B4" w:rsidRDefault="008920B4" w:rsidP="008920B4">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w:t>
      </w:r>
      <w:r w:rsidRPr="00F5022F">
        <w:lastRenderedPageBreak/>
        <w:t xml:space="preserve">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w:t>
      </w:r>
      <w:proofErr w:type="gramStart"/>
      <w:r w:rsidRPr="00F5022F">
        <w:t>consists</w:t>
      </w:r>
      <w:proofErr w:type="gramEnd"/>
      <w:r w:rsidRPr="00F5022F">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5022F">
        <w:t>actually desires</w:t>
      </w:r>
      <w:proofErr w:type="gramEnd"/>
      <w:r w:rsidRPr="00F5022F">
        <w:t xml:space="preserve">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w:t>
      </w:r>
      <w:proofErr w:type="gramStart"/>
      <w:r w:rsidRPr="00F5022F">
        <w:t>all of</w:t>
      </w:r>
      <w:proofErr w:type="gramEnd"/>
      <w:r w:rsidRPr="00F5022F">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w:t>
      </w:r>
      <w:proofErr w:type="gramStart"/>
      <w:r w:rsidRPr="00F5022F">
        <w:t>for the reason that</w:t>
      </w:r>
      <w:proofErr w:type="gramEnd"/>
      <w:r w:rsidRPr="00F5022F">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 xml:space="preserve">views that place significantly greater moral weight on </w:t>
      </w:r>
      <w:r w:rsidRPr="00F5022F">
        <w:rPr>
          <w:rStyle w:val="StyleUnderline"/>
        </w:rPr>
        <w:lastRenderedPageBreak/>
        <w:t>avoiding suffering than on promoting happiness</w:t>
      </w:r>
      <w:r w:rsidRPr="00F5022F">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F5022F">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3BDAA79B" w14:textId="475F598E" w:rsidR="008920B4" w:rsidRDefault="008920B4" w:rsidP="008920B4">
      <w:pPr>
        <w:pStyle w:val="Heading4"/>
        <w:rPr>
          <w:rFonts w:cs="Calibri"/>
          <w:color w:val="000000" w:themeColor="text1"/>
        </w:rPr>
      </w:pPr>
      <w:r w:rsidRPr="00CA5D46">
        <w:rPr>
          <w:rFonts w:cs="Calibri"/>
          <w:color w:val="000000" w:themeColor="text1"/>
        </w:rPr>
        <w:t>]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6112030C" w14:textId="77777777" w:rsidR="00533368" w:rsidRPr="00533368" w:rsidRDefault="00533368" w:rsidP="00533368"/>
    <w:sectPr w:rsidR="00533368" w:rsidRPr="005333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072474E"/>
    <w:multiLevelType w:val="hybridMultilevel"/>
    <w:tmpl w:val="1D4A1C5C"/>
    <w:lvl w:ilvl="0" w:tplc="35381ACA">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E973D4"/>
    <w:multiLevelType w:val="multilevel"/>
    <w:tmpl w:val="D278E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4C23"/>
    <w:rsid w:val="000029E3"/>
    <w:rsid w:val="000029E8"/>
    <w:rsid w:val="00004225"/>
    <w:rsid w:val="000066CA"/>
    <w:rsid w:val="00007264"/>
    <w:rsid w:val="000076A9"/>
    <w:rsid w:val="0001034B"/>
    <w:rsid w:val="00014FAD"/>
    <w:rsid w:val="00015D2A"/>
    <w:rsid w:val="0002490B"/>
    <w:rsid w:val="00026465"/>
    <w:rsid w:val="00030204"/>
    <w:rsid w:val="000312A0"/>
    <w:rsid w:val="0003396C"/>
    <w:rsid w:val="00035337"/>
    <w:rsid w:val="000420B4"/>
    <w:rsid w:val="00052FB1"/>
    <w:rsid w:val="00054276"/>
    <w:rsid w:val="000547B1"/>
    <w:rsid w:val="0006091E"/>
    <w:rsid w:val="000638C1"/>
    <w:rsid w:val="00065FEE"/>
    <w:rsid w:val="00066E3C"/>
    <w:rsid w:val="00072718"/>
    <w:rsid w:val="0007381E"/>
    <w:rsid w:val="00076094"/>
    <w:rsid w:val="0008785F"/>
    <w:rsid w:val="00090A39"/>
    <w:rsid w:val="00090CBE"/>
    <w:rsid w:val="00091D32"/>
    <w:rsid w:val="00094DEC"/>
    <w:rsid w:val="00097EE2"/>
    <w:rsid w:val="000A2D8A"/>
    <w:rsid w:val="000B4C23"/>
    <w:rsid w:val="000D26A6"/>
    <w:rsid w:val="000D2B90"/>
    <w:rsid w:val="000D6ED8"/>
    <w:rsid w:val="000D717B"/>
    <w:rsid w:val="000E31D6"/>
    <w:rsid w:val="000F7CF5"/>
    <w:rsid w:val="00100B28"/>
    <w:rsid w:val="00102A05"/>
    <w:rsid w:val="00116F9B"/>
    <w:rsid w:val="00117316"/>
    <w:rsid w:val="001209B4"/>
    <w:rsid w:val="0012498E"/>
    <w:rsid w:val="001270D6"/>
    <w:rsid w:val="00127646"/>
    <w:rsid w:val="0016528C"/>
    <w:rsid w:val="001761FC"/>
    <w:rsid w:val="00176C14"/>
    <w:rsid w:val="00177B77"/>
    <w:rsid w:val="00182655"/>
    <w:rsid w:val="001840F2"/>
    <w:rsid w:val="00185134"/>
    <w:rsid w:val="001856C6"/>
    <w:rsid w:val="001857E7"/>
    <w:rsid w:val="00191B5F"/>
    <w:rsid w:val="00192487"/>
    <w:rsid w:val="00193416"/>
    <w:rsid w:val="00195073"/>
    <w:rsid w:val="0019668D"/>
    <w:rsid w:val="001971AB"/>
    <w:rsid w:val="001A25FD"/>
    <w:rsid w:val="001A2877"/>
    <w:rsid w:val="001A5371"/>
    <w:rsid w:val="001A72C7"/>
    <w:rsid w:val="001B5830"/>
    <w:rsid w:val="001B73E3"/>
    <w:rsid w:val="001C0DB8"/>
    <w:rsid w:val="001C316D"/>
    <w:rsid w:val="001D1A0D"/>
    <w:rsid w:val="001D36BF"/>
    <w:rsid w:val="001D4C28"/>
    <w:rsid w:val="001D7212"/>
    <w:rsid w:val="001E0B1F"/>
    <w:rsid w:val="001E0C0F"/>
    <w:rsid w:val="001E1E0B"/>
    <w:rsid w:val="001E75F9"/>
    <w:rsid w:val="001F1173"/>
    <w:rsid w:val="001F40E8"/>
    <w:rsid w:val="001F678C"/>
    <w:rsid w:val="002005A8"/>
    <w:rsid w:val="00203DD8"/>
    <w:rsid w:val="00204E1D"/>
    <w:rsid w:val="002059BD"/>
    <w:rsid w:val="00207FD8"/>
    <w:rsid w:val="00210FAF"/>
    <w:rsid w:val="0021375C"/>
    <w:rsid w:val="00213B1E"/>
    <w:rsid w:val="00215284"/>
    <w:rsid w:val="002168F2"/>
    <w:rsid w:val="00223BCD"/>
    <w:rsid w:val="0022589F"/>
    <w:rsid w:val="002343FE"/>
    <w:rsid w:val="00235F7B"/>
    <w:rsid w:val="00243D06"/>
    <w:rsid w:val="002502CF"/>
    <w:rsid w:val="00254D7E"/>
    <w:rsid w:val="00256790"/>
    <w:rsid w:val="00267EBB"/>
    <w:rsid w:val="0027023B"/>
    <w:rsid w:val="00272F3F"/>
    <w:rsid w:val="00274EDB"/>
    <w:rsid w:val="0027729E"/>
    <w:rsid w:val="002843B2"/>
    <w:rsid w:val="00284ED6"/>
    <w:rsid w:val="00290C5A"/>
    <w:rsid w:val="00290C92"/>
    <w:rsid w:val="002948DB"/>
    <w:rsid w:val="0029647A"/>
    <w:rsid w:val="00296504"/>
    <w:rsid w:val="002A564A"/>
    <w:rsid w:val="002A7BEB"/>
    <w:rsid w:val="002B5511"/>
    <w:rsid w:val="002B7451"/>
    <w:rsid w:val="002B7ACF"/>
    <w:rsid w:val="002D7B63"/>
    <w:rsid w:val="002E0643"/>
    <w:rsid w:val="002E392E"/>
    <w:rsid w:val="002E6BBC"/>
    <w:rsid w:val="002E799E"/>
    <w:rsid w:val="002F1BA9"/>
    <w:rsid w:val="002F659C"/>
    <w:rsid w:val="002F6E74"/>
    <w:rsid w:val="003018CB"/>
    <w:rsid w:val="0030393E"/>
    <w:rsid w:val="003106B3"/>
    <w:rsid w:val="0031385D"/>
    <w:rsid w:val="00316C05"/>
    <w:rsid w:val="003171AB"/>
    <w:rsid w:val="003223B2"/>
    <w:rsid w:val="00322A67"/>
    <w:rsid w:val="00322A9C"/>
    <w:rsid w:val="00330E13"/>
    <w:rsid w:val="003319EA"/>
    <w:rsid w:val="00335A23"/>
    <w:rsid w:val="00340707"/>
    <w:rsid w:val="00341C61"/>
    <w:rsid w:val="00351841"/>
    <w:rsid w:val="003624A6"/>
    <w:rsid w:val="00364ADF"/>
    <w:rsid w:val="00365013"/>
    <w:rsid w:val="00365C8D"/>
    <w:rsid w:val="003670D9"/>
    <w:rsid w:val="00370B41"/>
    <w:rsid w:val="003718F9"/>
    <w:rsid w:val="00371B27"/>
    <w:rsid w:val="003726C3"/>
    <w:rsid w:val="00375D2E"/>
    <w:rsid w:val="00383071"/>
    <w:rsid w:val="00383B19"/>
    <w:rsid w:val="00384CBC"/>
    <w:rsid w:val="003933F9"/>
    <w:rsid w:val="00395864"/>
    <w:rsid w:val="00396557"/>
    <w:rsid w:val="00397316"/>
    <w:rsid w:val="003A248F"/>
    <w:rsid w:val="003A4D9C"/>
    <w:rsid w:val="003B1668"/>
    <w:rsid w:val="003B7507"/>
    <w:rsid w:val="003C3569"/>
    <w:rsid w:val="003C5F4C"/>
    <w:rsid w:val="003D5EA8"/>
    <w:rsid w:val="003D7B28"/>
    <w:rsid w:val="003E17B6"/>
    <w:rsid w:val="003E305E"/>
    <w:rsid w:val="003E34DB"/>
    <w:rsid w:val="003E5302"/>
    <w:rsid w:val="003E5BF1"/>
    <w:rsid w:val="003F2452"/>
    <w:rsid w:val="003F41EA"/>
    <w:rsid w:val="003F61D8"/>
    <w:rsid w:val="003F7DF0"/>
    <w:rsid w:val="004039AF"/>
    <w:rsid w:val="00407AFF"/>
    <w:rsid w:val="0041155D"/>
    <w:rsid w:val="004170BF"/>
    <w:rsid w:val="004270E3"/>
    <w:rsid w:val="004348DC"/>
    <w:rsid w:val="00434921"/>
    <w:rsid w:val="00442018"/>
    <w:rsid w:val="00446567"/>
    <w:rsid w:val="00447B10"/>
    <w:rsid w:val="004520F5"/>
    <w:rsid w:val="00452EE4"/>
    <w:rsid w:val="00452F0B"/>
    <w:rsid w:val="004536D6"/>
    <w:rsid w:val="00457224"/>
    <w:rsid w:val="0047482C"/>
    <w:rsid w:val="00475436"/>
    <w:rsid w:val="0048047E"/>
    <w:rsid w:val="00482AF9"/>
    <w:rsid w:val="00487E78"/>
    <w:rsid w:val="004943CA"/>
    <w:rsid w:val="00496BB2"/>
    <w:rsid w:val="004B37B4"/>
    <w:rsid w:val="004B72B4"/>
    <w:rsid w:val="004C0314"/>
    <w:rsid w:val="004C0D3D"/>
    <w:rsid w:val="004C213E"/>
    <w:rsid w:val="004C376C"/>
    <w:rsid w:val="004C657F"/>
    <w:rsid w:val="004D17D8"/>
    <w:rsid w:val="004D52D8"/>
    <w:rsid w:val="004E355B"/>
    <w:rsid w:val="004E3AB3"/>
    <w:rsid w:val="004F44B8"/>
    <w:rsid w:val="005028E5"/>
    <w:rsid w:val="00503735"/>
    <w:rsid w:val="00513656"/>
    <w:rsid w:val="00516A88"/>
    <w:rsid w:val="00522065"/>
    <w:rsid w:val="005224F2"/>
    <w:rsid w:val="00533368"/>
    <w:rsid w:val="00533F1C"/>
    <w:rsid w:val="00536D8B"/>
    <w:rsid w:val="005379C3"/>
    <w:rsid w:val="005519C2"/>
    <w:rsid w:val="005523E0"/>
    <w:rsid w:val="00552AA0"/>
    <w:rsid w:val="0055320F"/>
    <w:rsid w:val="0055699B"/>
    <w:rsid w:val="0056020A"/>
    <w:rsid w:val="00563D3D"/>
    <w:rsid w:val="00564993"/>
    <w:rsid w:val="005659AA"/>
    <w:rsid w:val="005676E8"/>
    <w:rsid w:val="00577603"/>
    <w:rsid w:val="00577C12"/>
    <w:rsid w:val="00580BFC"/>
    <w:rsid w:val="00581048"/>
    <w:rsid w:val="00581203"/>
    <w:rsid w:val="0058349C"/>
    <w:rsid w:val="00585FBE"/>
    <w:rsid w:val="005870E8"/>
    <w:rsid w:val="0058789C"/>
    <w:rsid w:val="005A4D4E"/>
    <w:rsid w:val="005A7237"/>
    <w:rsid w:val="005B21DF"/>
    <w:rsid w:val="005B21FA"/>
    <w:rsid w:val="005B3244"/>
    <w:rsid w:val="005B39B1"/>
    <w:rsid w:val="005B6EE8"/>
    <w:rsid w:val="005B7731"/>
    <w:rsid w:val="005C0E4C"/>
    <w:rsid w:val="005C4515"/>
    <w:rsid w:val="005C5602"/>
    <w:rsid w:val="005C74A6"/>
    <w:rsid w:val="005D3B4D"/>
    <w:rsid w:val="005D615C"/>
    <w:rsid w:val="005E1860"/>
    <w:rsid w:val="005E5036"/>
    <w:rsid w:val="005F063B"/>
    <w:rsid w:val="005F192D"/>
    <w:rsid w:val="005F24C8"/>
    <w:rsid w:val="005F26AF"/>
    <w:rsid w:val="0060290D"/>
    <w:rsid w:val="00607D6C"/>
    <w:rsid w:val="0061383D"/>
    <w:rsid w:val="00614D69"/>
    <w:rsid w:val="00617030"/>
    <w:rsid w:val="00617943"/>
    <w:rsid w:val="00621301"/>
    <w:rsid w:val="0062173F"/>
    <w:rsid w:val="006235FB"/>
    <w:rsid w:val="00624C82"/>
    <w:rsid w:val="00626A15"/>
    <w:rsid w:val="00634363"/>
    <w:rsid w:val="006379E9"/>
    <w:rsid w:val="006438CB"/>
    <w:rsid w:val="006529B9"/>
    <w:rsid w:val="00654695"/>
    <w:rsid w:val="0065500A"/>
    <w:rsid w:val="00655217"/>
    <w:rsid w:val="0065727C"/>
    <w:rsid w:val="00674A78"/>
    <w:rsid w:val="00675FA9"/>
    <w:rsid w:val="00696A16"/>
    <w:rsid w:val="00696F2F"/>
    <w:rsid w:val="006977F9"/>
    <w:rsid w:val="006A4840"/>
    <w:rsid w:val="006A51C3"/>
    <w:rsid w:val="006A52A0"/>
    <w:rsid w:val="006A7E1D"/>
    <w:rsid w:val="006B420B"/>
    <w:rsid w:val="006C3A56"/>
    <w:rsid w:val="006D13F4"/>
    <w:rsid w:val="006D641B"/>
    <w:rsid w:val="006D6AED"/>
    <w:rsid w:val="006E2AFD"/>
    <w:rsid w:val="006E6D0B"/>
    <w:rsid w:val="006F126E"/>
    <w:rsid w:val="006F13DF"/>
    <w:rsid w:val="006F32C9"/>
    <w:rsid w:val="006F3834"/>
    <w:rsid w:val="006F5693"/>
    <w:rsid w:val="006F5D4C"/>
    <w:rsid w:val="00700B7C"/>
    <w:rsid w:val="00702016"/>
    <w:rsid w:val="007043BE"/>
    <w:rsid w:val="00717B01"/>
    <w:rsid w:val="007227D9"/>
    <w:rsid w:val="0072361B"/>
    <w:rsid w:val="0072491F"/>
    <w:rsid w:val="00725598"/>
    <w:rsid w:val="0073495D"/>
    <w:rsid w:val="007374A1"/>
    <w:rsid w:val="00737804"/>
    <w:rsid w:val="00741DB2"/>
    <w:rsid w:val="007503EF"/>
    <w:rsid w:val="00752712"/>
    <w:rsid w:val="00753A84"/>
    <w:rsid w:val="007611F5"/>
    <w:rsid w:val="007619E4"/>
    <w:rsid w:val="00761E75"/>
    <w:rsid w:val="0076495E"/>
    <w:rsid w:val="00765FC8"/>
    <w:rsid w:val="00775694"/>
    <w:rsid w:val="00793F46"/>
    <w:rsid w:val="00796660"/>
    <w:rsid w:val="007A1325"/>
    <w:rsid w:val="007A160C"/>
    <w:rsid w:val="007A1A18"/>
    <w:rsid w:val="007A3BAF"/>
    <w:rsid w:val="007B53D8"/>
    <w:rsid w:val="007C22C5"/>
    <w:rsid w:val="007C57E1"/>
    <w:rsid w:val="007C5811"/>
    <w:rsid w:val="007D2DF5"/>
    <w:rsid w:val="007D451A"/>
    <w:rsid w:val="007D5E3E"/>
    <w:rsid w:val="007D7596"/>
    <w:rsid w:val="007E242C"/>
    <w:rsid w:val="007E6631"/>
    <w:rsid w:val="007E758E"/>
    <w:rsid w:val="00803A12"/>
    <w:rsid w:val="00805417"/>
    <w:rsid w:val="008266F9"/>
    <w:rsid w:val="008267E2"/>
    <w:rsid w:val="00826A9B"/>
    <w:rsid w:val="00830D32"/>
    <w:rsid w:val="00833A0A"/>
    <w:rsid w:val="00834842"/>
    <w:rsid w:val="00835436"/>
    <w:rsid w:val="00836E8C"/>
    <w:rsid w:val="00837258"/>
    <w:rsid w:val="00840E7B"/>
    <w:rsid w:val="00845246"/>
    <w:rsid w:val="0085187B"/>
    <w:rsid w:val="008536AF"/>
    <w:rsid w:val="00853D40"/>
    <w:rsid w:val="008564FC"/>
    <w:rsid w:val="00864E76"/>
    <w:rsid w:val="00866DFE"/>
    <w:rsid w:val="00872581"/>
    <w:rsid w:val="00873F6F"/>
    <w:rsid w:val="0087459D"/>
    <w:rsid w:val="00875B86"/>
    <w:rsid w:val="0087680F"/>
    <w:rsid w:val="00876D81"/>
    <w:rsid w:val="00881D86"/>
    <w:rsid w:val="00883306"/>
    <w:rsid w:val="008904F9"/>
    <w:rsid w:val="00890E4C"/>
    <w:rsid w:val="00890E74"/>
    <w:rsid w:val="008920B4"/>
    <w:rsid w:val="00892798"/>
    <w:rsid w:val="0089418F"/>
    <w:rsid w:val="00897C29"/>
    <w:rsid w:val="008A1A9C"/>
    <w:rsid w:val="008A4633"/>
    <w:rsid w:val="008B032E"/>
    <w:rsid w:val="008C0FA2"/>
    <w:rsid w:val="008C2342"/>
    <w:rsid w:val="008C77B6"/>
    <w:rsid w:val="008D0487"/>
    <w:rsid w:val="008D1B91"/>
    <w:rsid w:val="008D724A"/>
    <w:rsid w:val="008E7A3E"/>
    <w:rsid w:val="008F41FD"/>
    <w:rsid w:val="008F4479"/>
    <w:rsid w:val="008F4BA0"/>
    <w:rsid w:val="00901726"/>
    <w:rsid w:val="00905E21"/>
    <w:rsid w:val="00920E6A"/>
    <w:rsid w:val="00930BE6"/>
    <w:rsid w:val="00931816"/>
    <w:rsid w:val="00932C71"/>
    <w:rsid w:val="0093462C"/>
    <w:rsid w:val="0094260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AE0"/>
    <w:rsid w:val="009A1467"/>
    <w:rsid w:val="009A1481"/>
    <w:rsid w:val="009A6464"/>
    <w:rsid w:val="009B69F5"/>
    <w:rsid w:val="009C4077"/>
    <w:rsid w:val="009C59BF"/>
    <w:rsid w:val="009C5D13"/>
    <w:rsid w:val="009C5FF7"/>
    <w:rsid w:val="009C6292"/>
    <w:rsid w:val="009D15DB"/>
    <w:rsid w:val="009D3133"/>
    <w:rsid w:val="009E160D"/>
    <w:rsid w:val="009E637C"/>
    <w:rsid w:val="009F1CBB"/>
    <w:rsid w:val="009F3305"/>
    <w:rsid w:val="009F6FB2"/>
    <w:rsid w:val="00A012DF"/>
    <w:rsid w:val="00A071C0"/>
    <w:rsid w:val="00A22670"/>
    <w:rsid w:val="00A24B35"/>
    <w:rsid w:val="00A271BA"/>
    <w:rsid w:val="00A27F86"/>
    <w:rsid w:val="00A301D7"/>
    <w:rsid w:val="00A431C6"/>
    <w:rsid w:val="00A460EF"/>
    <w:rsid w:val="00A54315"/>
    <w:rsid w:val="00A55BC8"/>
    <w:rsid w:val="00A60FBC"/>
    <w:rsid w:val="00A65C0B"/>
    <w:rsid w:val="00A70F88"/>
    <w:rsid w:val="00A776BA"/>
    <w:rsid w:val="00A81FD2"/>
    <w:rsid w:val="00A8441A"/>
    <w:rsid w:val="00A8674A"/>
    <w:rsid w:val="00A91E2D"/>
    <w:rsid w:val="00A96E24"/>
    <w:rsid w:val="00AA6F6E"/>
    <w:rsid w:val="00AB122B"/>
    <w:rsid w:val="00AB21B0"/>
    <w:rsid w:val="00AB48D3"/>
    <w:rsid w:val="00AC1650"/>
    <w:rsid w:val="00AC38CA"/>
    <w:rsid w:val="00AC533E"/>
    <w:rsid w:val="00AD0D04"/>
    <w:rsid w:val="00AD4F3D"/>
    <w:rsid w:val="00AE0243"/>
    <w:rsid w:val="00AE1BAD"/>
    <w:rsid w:val="00AE2124"/>
    <w:rsid w:val="00AE24BC"/>
    <w:rsid w:val="00AE3E3F"/>
    <w:rsid w:val="00AE63EF"/>
    <w:rsid w:val="00AF2516"/>
    <w:rsid w:val="00AF4760"/>
    <w:rsid w:val="00AF55D4"/>
    <w:rsid w:val="00AF5A1A"/>
    <w:rsid w:val="00B0505F"/>
    <w:rsid w:val="00B05C2D"/>
    <w:rsid w:val="00B12124"/>
    <w:rsid w:val="00B12933"/>
    <w:rsid w:val="00B12B88"/>
    <w:rsid w:val="00B137E0"/>
    <w:rsid w:val="00B13BC8"/>
    <w:rsid w:val="00B24662"/>
    <w:rsid w:val="00B3569C"/>
    <w:rsid w:val="00B37DDA"/>
    <w:rsid w:val="00B43676"/>
    <w:rsid w:val="00B5602D"/>
    <w:rsid w:val="00B60125"/>
    <w:rsid w:val="00B63DD7"/>
    <w:rsid w:val="00B6656B"/>
    <w:rsid w:val="00B71625"/>
    <w:rsid w:val="00B75C54"/>
    <w:rsid w:val="00B8710E"/>
    <w:rsid w:val="00B8763E"/>
    <w:rsid w:val="00B90181"/>
    <w:rsid w:val="00B92A93"/>
    <w:rsid w:val="00B9327B"/>
    <w:rsid w:val="00BA17A8"/>
    <w:rsid w:val="00BA3C33"/>
    <w:rsid w:val="00BB0878"/>
    <w:rsid w:val="00BB1879"/>
    <w:rsid w:val="00BB7146"/>
    <w:rsid w:val="00BC0ABE"/>
    <w:rsid w:val="00BC30DB"/>
    <w:rsid w:val="00BC4CB4"/>
    <w:rsid w:val="00BC64FF"/>
    <w:rsid w:val="00BC6DC4"/>
    <w:rsid w:val="00BC7C37"/>
    <w:rsid w:val="00BD2244"/>
    <w:rsid w:val="00BE6472"/>
    <w:rsid w:val="00BF29B8"/>
    <w:rsid w:val="00BF3BAE"/>
    <w:rsid w:val="00BF46EA"/>
    <w:rsid w:val="00C0039C"/>
    <w:rsid w:val="00C05029"/>
    <w:rsid w:val="00C07769"/>
    <w:rsid w:val="00C07D05"/>
    <w:rsid w:val="00C10856"/>
    <w:rsid w:val="00C203FA"/>
    <w:rsid w:val="00C244F5"/>
    <w:rsid w:val="00C3164F"/>
    <w:rsid w:val="00C31B5E"/>
    <w:rsid w:val="00C34D3E"/>
    <w:rsid w:val="00C350DB"/>
    <w:rsid w:val="00C35B37"/>
    <w:rsid w:val="00C3747A"/>
    <w:rsid w:val="00C37F29"/>
    <w:rsid w:val="00C50717"/>
    <w:rsid w:val="00C56DCC"/>
    <w:rsid w:val="00C57075"/>
    <w:rsid w:val="00C632C1"/>
    <w:rsid w:val="00C6400A"/>
    <w:rsid w:val="00C71357"/>
    <w:rsid w:val="00C72AFE"/>
    <w:rsid w:val="00C73A0B"/>
    <w:rsid w:val="00C81619"/>
    <w:rsid w:val="00C921D5"/>
    <w:rsid w:val="00CA013C"/>
    <w:rsid w:val="00CA6D6D"/>
    <w:rsid w:val="00CC6176"/>
    <w:rsid w:val="00CC7A4E"/>
    <w:rsid w:val="00CD0D7F"/>
    <w:rsid w:val="00CD1359"/>
    <w:rsid w:val="00CD4C83"/>
    <w:rsid w:val="00CD6CE4"/>
    <w:rsid w:val="00CE2966"/>
    <w:rsid w:val="00CE5DDD"/>
    <w:rsid w:val="00CF6B5E"/>
    <w:rsid w:val="00D0037B"/>
    <w:rsid w:val="00D01EDC"/>
    <w:rsid w:val="00D078AA"/>
    <w:rsid w:val="00D10058"/>
    <w:rsid w:val="00D11978"/>
    <w:rsid w:val="00D13508"/>
    <w:rsid w:val="00D15E30"/>
    <w:rsid w:val="00D16129"/>
    <w:rsid w:val="00D17F41"/>
    <w:rsid w:val="00D22083"/>
    <w:rsid w:val="00D259F1"/>
    <w:rsid w:val="00D25DBD"/>
    <w:rsid w:val="00D26929"/>
    <w:rsid w:val="00D30CBD"/>
    <w:rsid w:val="00D30D9E"/>
    <w:rsid w:val="00D33908"/>
    <w:rsid w:val="00D354F2"/>
    <w:rsid w:val="00D36C30"/>
    <w:rsid w:val="00D37C90"/>
    <w:rsid w:val="00D416DB"/>
    <w:rsid w:val="00D43A8C"/>
    <w:rsid w:val="00D5243A"/>
    <w:rsid w:val="00D53072"/>
    <w:rsid w:val="00D56F8E"/>
    <w:rsid w:val="00D61A4E"/>
    <w:rsid w:val="00D634EA"/>
    <w:rsid w:val="00D713A1"/>
    <w:rsid w:val="00D77956"/>
    <w:rsid w:val="00D80F0C"/>
    <w:rsid w:val="00D841C8"/>
    <w:rsid w:val="00D92077"/>
    <w:rsid w:val="00D951E2"/>
    <w:rsid w:val="00D9565A"/>
    <w:rsid w:val="00D96A80"/>
    <w:rsid w:val="00DA0314"/>
    <w:rsid w:val="00DA791A"/>
    <w:rsid w:val="00DB2337"/>
    <w:rsid w:val="00DB5F87"/>
    <w:rsid w:val="00DB699B"/>
    <w:rsid w:val="00DC0376"/>
    <w:rsid w:val="00DC099B"/>
    <w:rsid w:val="00DC2BE5"/>
    <w:rsid w:val="00DC642B"/>
    <w:rsid w:val="00DD3A9E"/>
    <w:rsid w:val="00DD4CD4"/>
    <w:rsid w:val="00DD65A2"/>
    <w:rsid w:val="00DD6770"/>
    <w:rsid w:val="00DE0749"/>
    <w:rsid w:val="00DE1CE2"/>
    <w:rsid w:val="00DE3145"/>
    <w:rsid w:val="00DF1210"/>
    <w:rsid w:val="00DF2224"/>
    <w:rsid w:val="00DF31E9"/>
    <w:rsid w:val="00DF400D"/>
    <w:rsid w:val="00DF5C23"/>
    <w:rsid w:val="00E01DAD"/>
    <w:rsid w:val="00E021DC"/>
    <w:rsid w:val="00E03F91"/>
    <w:rsid w:val="00E064EF"/>
    <w:rsid w:val="00E064F2"/>
    <w:rsid w:val="00E0717B"/>
    <w:rsid w:val="00E07B27"/>
    <w:rsid w:val="00E15598"/>
    <w:rsid w:val="00E16CA2"/>
    <w:rsid w:val="00E20D65"/>
    <w:rsid w:val="00E353A2"/>
    <w:rsid w:val="00E36881"/>
    <w:rsid w:val="00E36AA9"/>
    <w:rsid w:val="00E42E4C"/>
    <w:rsid w:val="00E4323C"/>
    <w:rsid w:val="00E47013"/>
    <w:rsid w:val="00E541F9"/>
    <w:rsid w:val="00E57B79"/>
    <w:rsid w:val="00E629DE"/>
    <w:rsid w:val="00E63419"/>
    <w:rsid w:val="00E64496"/>
    <w:rsid w:val="00E655A5"/>
    <w:rsid w:val="00E72115"/>
    <w:rsid w:val="00E8322E"/>
    <w:rsid w:val="00E87903"/>
    <w:rsid w:val="00E903E0"/>
    <w:rsid w:val="00E94AE9"/>
    <w:rsid w:val="00EA1115"/>
    <w:rsid w:val="00EA18BB"/>
    <w:rsid w:val="00EA39EB"/>
    <w:rsid w:val="00EA58CE"/>
    <w:rsid w:val="00EB222B"/>
    <w:rsid w:val="00EB33FF"/>
    <w:rsid w:val="00EB3D1A"/>
    <w:rsid w:val="00EC2759"/>
    <w:rsid w:val="00EC7106"/>
    <w:rsid w:val="00ED0120"/>
    <w:rsid w:val="00ED19DC"/>
    <w:rsid w:val="00ED3BBA"/>
    <w:rsid w:val="00ED4E12"/>
    <w:rsid w:val="00EE051B"/>
    <w:rsid w:val="00EE54B4"/>
    <w:rsid w:val="00EF1AD8"/>
    <w:rsid w:val="00EF2B5C"/>
    <w:rsid w:val="00EF403A"/>
    <w:rsid w:val="00EF7794"/>
    <w:rsid w:val="00F02046"/>
    <w:rsid w:val="00F053D8"/>
    <w:rsid w:val="00F07888"/>
    <w:rsid w:val="00F1313D"/>
    <w:rsid w:val="00F14320"/>
    <w:rsid w:val="00F17B78"/>
    <w:rsid w:val="00F201E7"/>
    <w:rsid w:val="00F204E0"/>
    <w:rsid w:val="00F20B16"/>
    <w:rsid w:val="00F21C79"/>
    <w:rsid w:val="00F238C9"/>
    <w:rsid w:val="00F23CA5"/>
    <w:rsid w:val="00F24478"/>
    <w:rsid w:val="00F2641E"/>
    <w:rsid w:val="00F277AA"/>
    <w:rsid w:val="00F31955"/>
    <w:rsid w:val="00F34C06"/>
    <w:rsid w:val="00F43EA3"/>
    <w:rsid w:val="00F50C55"/>
    <w:rsid w:val="00F51522"/>
    <w:rsid w:val="00F5266F"/>
    <w:rsid w:val="00F57FFB"/>
    <w:rsid w:val="00F601E6"/>
    <w:rsid w:val="00F608A4"/>
    <w:rsid w:val="00F73954"/>
    <w:rsid w:val="00F8157F"/>
    <w:rsid w:val="00F94060"/>
    <w:rsid w:val="00FA56F6"/>
    <w:rsid w:val="00FB258C"/>
    <w:rsid w:val="00FB329D"/>
    <w:rsid w:val="00FC27E3"/>
    <w:rsid w:val="00FC74C7"/>
    <w:rsid w:val="00FD451D"/>
    <w:rsid w:val="00FD5B22"/>
    <w:rsid w:val="00FE1B01"/>
    <w:rsid w:val="00FF0B9C"/>
    <w:rsid w:val="00FF7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99B7EE"/>
  <w14:defaultImageDpi w14:val="300"/>
  <w15:docId w15:val="{045776BF-B1F1-8148-AC1F-0F3DDB398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6E8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36E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6E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6E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 Tag,Big card,Normal Tag,small text,body,heading 2,Heading 2 Char2 Char,TAG, Ch,Heading 2 Char1 Char Char,Ch,no read,No Spacing12,No Spacing2111,No Spacing211,Heading 2 Char Char Char Char,ta,No Spacing1121,CD - Cite,No Spacing112,t,Ta,T"/>
    <w:basedOn w:val="Normal"/>
    <w:next w:val="Normal"/>
    <w:link w:val="Heading4Char"/>
    <w:uiPriority w:val="9"/>
    <w:unhideWhenUsed/>
    <w:qFormat/>
    <w:rsid w:val="00836E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6E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6E8C"/>
  </w:style>
  <w:style w:type="character" w:customStyle="1" w:styleId="Heading1Char">
    <w:name w:val="Heading 1 Char"/>
    <w:aliases w:val="Pocket Char"/>
    <w:basedOn w:val="DefaultParagraphFont"/>
    <w:link w:val="Heading1"/>
    <w:uiPriority w:val="9"/>
    <w:rsid w:val="00836E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6E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6E8C"/>
    <w:rPr>
      <w:rFonts w:ascii="Calibri" w:eastAsiaTheme="majorEastAsia" w:hAnsi="Calibri" w:cstheme="majorBidi"/>
      <w:b/>
      <w:bCs/>
      <w:sz w:val="32"/>
      <w:szCs w:val="32"/>
      <w:u w:val="single"/>
    </w:rPr>
  </w:style>
  <w:style w:type="character" w:customStyle="1" w:styleId="Heading4Char">
    <w:name w:val="Heading 4 Char"/>
    <w:aliases w:val="Tag Char,B Tag Char,Big card Char,Normal Tag Char,small text Char,body Char,heading 2 Char,Heading 2 Char2 Char Char,TAG Char, Ch Char,Heading 2 Char1 Char Char Char,Ch Char,no read Char,No Spacing12 Char,No Spacing2111 Char,ta Char"/>
    <w:basedOn w:val="DefaultParagraphFont"/>
    <w:link w:val="Heading4"/>
    <w:uiPriority w:val="9"/>
    <w:rsid w:val="00836E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6E8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836E8C"/>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836E8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36E8C"/>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link w:val="Card"/>
    <w:uiPriority w:val="99"/>
    <w:unhideWhenUsed/>
    <w:rsid w:val="00836E8C"/>
    <w:rPr>
      <w:color w:val="auto"/>
      <w:u w:val="none"/>
    </w:rPr>
  </w:style>
  <w:style w:type="paragraph" w:styleId="DocumentMap">
    <w:name w:val="Document Map"/>
    <w:basedOn w:val="Normal"/>
    <w:link w:val="DocumentMapChar"/>
    <w:uiPriority w:val="99"/>
    <w:semiHidden/>
    <w:unhideWhenUsed/>
    <w:rsid w:val="00836E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6E8C"/>
    <w:rPr>
      <w:rFonts w:ascii="Lucida Grande" w:hAnsi="Lucida Grande" w:cs="Lucida Grande"/>
    </w:rPr>
  </w:style>
  <w:style w:type="paragraph" w:styleId="NormalWeb">
    <w:name w:val="Normal (Web)"/>
    <w:basedOn w:val="Normal"/>
    <w:uiPriority w:val="99"/>
    <w:unhideWhenUsed/>
    <w:rsid w:val="007E758E"/>
    <w:pPr>
      <w:spacing w:before="100" w:beforeAutospacing="1" w:after="100" w:afterAutospacing="1"/>
    </w:pPr>
  </w:style>
  <w:style w:type="paragraph" w:customStyle="1" w:styleId="cardbody">
    <w:name w:val="cardbody"/>
    <w:basedOn w:val="Normal"/>
    <w:rsid w:val="007E758E"/>
    <w:pPr>
      <w:spacing w:before="100" w:beforeAutospacing="1" w:after="100" w:afterAutospacing="1"/>
    </w:pPr>
  </w:style>
  <w:style w:type="paragraph" w:customStyle="1" w:styleId="p">
    <w:name w:val="p"/>
    <w:basedOn w:val="Normal"/>
    <w:rsid w:val="007A160C"/>
    <w:pPr>
      <w:spacing w:before="100" w:beforeAutospacing="1" w:after="100" w:afterAutospacing="1"/>
    </w:pPr>
  </w:style>
  <w:style w:type="character" w:styleId="UnresolvedMention">
    <w:name w:val="Unresolved Mention"/>
    <w:basedOn w:val="DefaultParagraphFont"/>
    <w:uiPriority w:val="99"/>
    <w:semiHidden/>
    <w:unhideWhenUsed/>
    <w:rsid w:val="007A160C"/>
    <w:rPr>
      <w:color w:val="605E5C"/>
      <w:shd w:val="clear" w:color="auto" w:fill="E1DFDD"/>
    </w:rPr>
  </w:style>
  <w:style w:type="paragraph" w:customStyle="1" w:styleId="Card">
    <w:name w:val="Card"/>
    <w:aliases w:val="Note Level 2,card,Medium Grid 21,No Spacing111111,No Spacing31,No Spacing22,No Spacing3,tag,Dont use,No Spacing41,No Spacing111112,Tags,No Spacing23,tags,nonunderlined,No Spacing1111,No Spacing11211,Tag and Ci,Small Text,No Spacing6,No Spacing111"/>
    <w:basedOn w:val="Heading1"/>
    <w:link w:val="Hyperlink"/>
    <w:autoRedefine/>
    <w:uiPriority w:val="99"/>
    <w:qFormat/>
    <w:rsid w:val="00B9327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9327B"/>
    <w:pPr>
      <w:ind w:left="720"/>
      <w:jc w:val="both"/>
    </w:pPr>
    <w:rPr>
      <w:b/>
      <w:iCs/>
      <w:sz w:val="26"/>
      <w:u w:val="single"/>
    </w:rPr>
  </w:style>
  <w:style w:type="paragraph" w:styleId="BodyText">
    <w:name w:val="Body Text"/>
    <w:basedOn w:val="Normal"/>
    <w:link w:val="BodyTextChar"/>
    <w:rsid w:val="003F61D8"/>
    <w:pPr>
      <w:spacing w:after="140" w:line="276" w:lineRule="auto"/>
    </w:pPr>
    <w:rPr>
      <w:rFonts w:eastAsia="Calibri"/>
    </w:rPr>
  </w:style>
  <w:style w:type="character" w:customStyle="1" w:styleId="BodyTextChar">
    <w:name w:val="Body Text Char"/>
    <w:basedOn w:val="DefaultParagraphFont"/>
    <w:link w:val="BodyText"/>
    <w:rsid w:val="003F61D8"/>
    <w:rPr>
      <w:rFonts w:ascii="Calibri" w:eastAsia="Calibri" w:hAnsi="Calibri" w:cs="Times New Roman"/>
      <w:sz w:val="22"/>
    </w:rPr>
  </w:style>
  <w:style w:type="paragraph" w:styleId="ListParagraph">
    <w:name w:val="List Paragraph"/>
    <w:basedOn w:val="Normal"/>
    <w:uiPriority w:val="34"/>
    <w:qFormat/>
    <w:rsid w:val="00090A39"/>
    <w:pPr>
      <w:ind w:left="720"/>
      <w:contextualSpacing/>
    </w:pPr>
  </w:style>
  <w:style w:type="paragraph" w:customStyle="1" w:styleId="Emphasis1">
    <w:name w:val="Emphasis1"/>
    <w:basedOn w:val="Normal"/>
    <w:autoRedefine/>
    <w:uiPriority w:val="20"/>
    <w:qFormat/>
    <w:rsid w:val="00942600"/>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s8">
    <w:name w:val="s8"/>
    <w:basedOn w:val="DefaultParagraphFont"/>
    <w:rsid w:val="00873F6F"/>
  </w:style>
  <w:style w:type="paragraph" w:customStyle="1" w:styleId="Body">
    <w:name w:val="Body"/>
    <w:autoRedefine/>
    <w:rsid w:val="00873F6F"/>
    <w:rPr>
      <w:rFonts w:ascii="Times New Roman" w:eastAsia="ヒラギノ角ゴ Pro W3" w:hAnsi="Times New Roman" w:cs="Times New Roman"/>
      <w:color w:val="000000"/>
      <w:szCs w:val="20"/>
    </w:rPr>
  </w:style>
  <w:style w:type="paragraph" w:styleId="Title">
    <w:name w:val="Title"/>
    <w:aliases w:val="Bold Underlined,Cites and Cards,UNDERLINE"/>
    <w:basedOn w:val="Normal"/>
    <w:next w:val="Normal"/>
    <w:link w:val="TitleChar"/>
    <w:uiPriority w:val="1"/>
    <w:qFormat/>
    <w:rsid w:val="008920B4"/>
    <w:pPr>
      <w:ind w:left="720"/>
    </w:pPr>
    <w:rPr>
      <w:rFonts w:eastAsiaTheme="minorHAnsi"/>
      <w:szCs w:val="22"/>
    </w:rPr>
  </w:style>
  <w:style w:type="character" w:customStyle="1" w:styleId="TitleChar">
    <w:name w:val="Title Char"/>
    <w:aliases w:val="Bold Underlined Char,Cites and Cards Char,UNDERLINE Char"/>
    <w:basedOn w:val="DefaultParagraphFont"/>
    <w:link w:val="Title"/>
    <w:uiPriority w:val="1"/>
    <w:qFormat/>
    <w:rsid w:val="008920B4"/>
    <w:rPr>
      <w:rFonts w:ascii="Times New Roman" w:eastAsiaTheme="minorHAnsi" w:hAnsi="Times New Roman" w:cs="Calibri"/>
      <w:sz w:val="22"/>
      <w:szCs w:val="22"/>
    </w:rPr>
  </w:style>
  <w:style w:type="character" w:customStyle="1" w:styleId="credit">
    <w:name w:val="credit"/>
    <w:basedOn w:val="DefaultParagraphFont"/>
    <w:rsid w:val="00452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0006">
      <w:bodyDiv w:val="1"/>
      <w:marLeft w:val="0"/>
      <w:marRight w:val="0"/>
      <w:marTop w:val="0"/>
      <w:marBottom w:val="0"/>
      <w:divBdr>
        <w:top w:val="none" w:sz="0" w:space="0" w:color="auto"/>
        <w:left w:val="none" w:sz="0" w:space="0" w:color="auto"/>
        <w:bottom w:val="none" w:sz="0" w:space="0" w:color="auto"/>
        <w:right w:val="none" w:sz="0" w:space="0" w:color="auto"/>
      </w:divBdr>
    </w:div>
    <w:div w:id="7605657">
      <w:bodyDiv w:val="1"/>
      <w:marLeft w:val="0"/>
      <w:marRight w:val="0"/>
      <w:marTop w:val="0"/>
      <w:marBottom w:val="0"/>
      <w:divBdr>
        <w:top w:val="none" w:sz="0" w:space="0" w:color="auto"/>
        <w:left w:val="none" w:sz="0" w:space="0" w:color="auto"/>
        <w:bottom w:val="none" w:sz="0" w:space="0" w:color="auto"/>
        <w:right w:val="none" w:sz="0" w:space="0" w:color="auto"/>
      </w:divBdr>
    </w:div>
    <w:div w:id="23673598">
      <w:bodyDiv w:val="1"/>
      <w:marLeft w:val="0"/>
      <w:marRight w:val="0"/>
      <w:marTop w:val="0"/>
      <w:marBottom w:val="0"/>
      <w:divBdr>
        <w:top w:val="none" w:sz="0" w:space="0" w:color="auto"/>
        <w:left w:val="none" w:sz="0" w:space="0" w:color="auto"/>
        <w:bottom w:val="none" w:sz="0" w:space="0" w:color="auto"/>
        <w:right w:val="none" w:sz="0" w:space="0" w:color="auto"/>
      </w:divBdr>
    </w:div>
    <w:div w:id="28840156">
      <w:bodyDiv w:val="1"/>
      <w:marLeft w:val="0"/>
      <w:marRight w:val="0"/>
      <w:marTop w:val="0"/>
      <w:marBottom w:val="0"/>
      <w:divBdr>
        <w:top w:val="none" w:sz="0" w:space="0" w:color="auto"/>
        <w:left w:val="none" w:sz="0" w:space="0" w:color="auto"/>
        <w:bottom w:val="none" w:sz="0" w:space="0" w:color="auto"/>
        <w:right w:val="none" w:sz="0" w:space="0" w:color="auto"/>
      </w:divBdr>
    </w:div>
    <w:div w:id="30348820">
      <w:bodyDiv w:val="1"/>
      <w:marLeft w:val="0"/>
      <w:marRight w:val="0"/>
      <w:marTop w:val="0"/>
      <w:marBottom w:val="0"/>
      <w:divBdr>
        <w:top w:val="none" w:sz="0" w:space="0" w:color="auto"/>
        <w:left w:val="none" w:sz="0" w:space="0" w:color="auto"/>
        <w:bottom w:val="none" w:sz="0" w:space="0" w:color="auto"/>
        <w:right w:val="none" w:sz="0" w:space="0" w:color="auto"/>
      </w:divBdr>
    </w:div>
    <w:div w:id="46731339">
      <w:bodyDiv w:val="1"/>
      <w:marLeft w:val="0"/>
      <w:marRight w:val="0"/>
      <w:marTop w:val="0"/>
      <w:marBottom w:val="0"/>
      <w:divBdr>
        <w:top w:val="none" w:sz="0" w:space="0" w:color="auto"/>
        <w:left w:val="none" w:sz="0" w:space="0" w:color="auto"/>
        <w:bottom w:val="none" w:sz="0" w:space="0" w:color="auto"/>
        <w:right w:val="none" w:sz="0" w:space="0" w:color="auto"/>
      </w:divBdr>
    </w:div>
    <w:div w:id="73862718">
      <w:bodyDiv w:val="1"/>
      <w:marLeft w:val="0"/>
      <w:marRight w:val="0"/>
      <w:marTop w:val="0"/>
      <w:marBottom w:val="0"/>
      <w:divBdr>
        <w:top w:val="none" w:sz="0" w:space="0" w:color="auto"/>
        <w:left w:val="none" w:sz="0" w:space="0" w:color="auto"/>
        <w:bottom w:val="none" w:sz="0" w:space="0" w:color="auto"/>
        <w:right w:val="none" w:sz="0" w:space="0" w:color="auto"/>
      </w:divBdr>
    </w:div>
    <w:div w:id="90708655">
      <w:bodyDiv w:val="1"/>
      <w:marLeft w:val="0"/>
      <w:marRight w:val="0"/>
      <w:marTop w:val="0"/>
      <w:marBottom w:val="0"/>
      <w:divBdr>
        <w:top w:val="none" w:sz="0" w:space="0" w:color="auto"/>
        <w:left w:val="none" w:sz="0" w:space="0" w:color="auto"/>
        <w:bottom w:val="none" w:sz="0" w:space="0" w:color="auto"/>
        <w:right w:val="none" w:sz="0" w:space="0" w:color="auto"/>
      </w:divBdr>
    </w:div>
    <w:div w:id="131602418">
      <w:bodyDiv w:val="1"/>
      <w:marLeft w:val="0"/>
      <w:marRight w:val="0"/>
      <w:marTop w:val="0"/>
      <w:marBottom w:val="0"/>
      <w:divBdr>
        <w:top w:val="none" w:sz="0" w:space="0" w:color="auto"/>
        <w:left w:val="none" w:sz="0" w:space="0" w:color="auto"/>
        <w:bottom w:val="none" w:sz="0" w:space="0" w:color="auto"/>
        <w:right w:val="none" w:sz="0" w:space="0" w:color="auto"/>
      </w:divBdr>
      <w:divsChild>
        <w:div w:id="4209738">
          <w:marLeft w:val="75"/>
          <w:marRight w:val="75"/>
          <w:marTop w:val="75"/>
          <w:marBottom w:val="75"/>
          <w:divBdr>
            <w:top w:val="none" w:sz="0" w:space="0" w:color="auto"/>
            <w:left w:val="none" w:sz="0" w:space="0" w:color="auto"/>
            <w:bottom w:val="none" w:sz="0" w:space="0" w:color="auto"/>
            <w:right w:val="none" w:sz="0" w:space="0" w:color="auto"/>
          </w:divBdr>
          <w:divsChild>
            <w:div w:id="1169363989">
              <w:marLeft w:val="0"/>
              <w:marRight w:val="0"/>
              <w:marTop w:val="0"/>
              <w:marBottom w:val="0"/>
              <w:divBdr>
                <w:top w:val="none" w:sz="0" w:space="0" w:color="auto"/>
                <w:left w:val="none" w:sz="0" w:space="0" w:color="auto"/>
                <w:bottom w:val="none" w:sz="0" w:space="0" w:color="auto"/>
                <w:right w:val="none" w:sz="0" w:space="0" w:color="auto"/>
              </w:divBdr>
            </w:div>
          </w:divsChild>
        </w:div>
        <w:div w:id="1599483110">
          <w:marLeft w:val="0"/>
          <w:marRight w:val="0"/>
          <w:marTop w:val="0"/>
          <w:marBottom w:val="0"/>
          <w:divBdr>
            <w:top w:val="none" w:sz="0" w:space="0" w:color="auto"/>
            <w:left w:val="none" w:sz="0" w:space="0" w:color="auto"/>
            <w:bottom w:val="none" w:sz="0" w:space="0" w:color="auto"/>
            <w:right w:val="none" w:sz="0" w:space="0" w:color="auto"/>
          </w:divBdr>
          <w:divsChild>
            <w:div w:id="1121343700">
              <w:marLeft w:val="0"/>
              <w:marRight w:val="0"/>
              <w:marTop w:val="0"/>
              <w:marBottom w:val="0"/>
              <w:divBdr>
                <w:top w:val="none" w:sz="0" w:space="0" w:color="auto"/>
                <w:left w:val="none" w:sz="0" w:space="0" w:color="auto"/>
                <w:bottom w:val="none" w:sz="0" w:space="0" w:color="auto"/>
                <w:right w:val="none" w:sz="0" w:space="0" w:color="auto"/>
              </w:divBdr>
              <w:divsChild>
                <w:div w:id="1956793975">
                  <w:marLeft w:val="0"/>
                  <w:marRight w:val="0"/>
                  <w:marTop w:val="0"/>
                  <w:marBottom w:val="0"/>
                  <w:divBdr>
                    <w:top w:val="none" w:sz="0" w:space="0" w:color="auto"/>
                    <w:left w:val="none" w:sz="0" w:space="0" w:color="auto"/>
                    <w:bottom w:val="none" w:sz="0" w:space="0" w:color="auto"/>
                    <w:right w:val="none" w:sz="0" w:space="0" w:color="auto"/>
                  </w:divBdr>
                  <w:divsChild>
                    <w:div w:id="1916552110">
                      <w:marLeft w:val="0"/>
                      <w:marRight w:val="0"/>
                      <w:marTop w:val="0"/>
                      <w:marBottom w:val="0"/>
                      <w:divBdr>
                        <w:top w:val="none" w:sz="0" w:space="0" w:color="auto"/>
                        <w:left w:val="none" w:sz="0" w:space="0" w:color="auto"/>
                        <w:bottom w:val="none" w:sz="0" w:space="0" w:color="auto"/>
                        <w:right w:val="none" w:sz="0" w:space="0" w:color="auto"/>
                      </w:divBdr>
                      <w:divsChild>
                        <w:div w:id="1348485488">
                          <w:marLeft w:val="0"/>
                          <w:marRight w:val="0"/>
                          <w:marTop w:val="0"/>
                          <w:marBottom w:val="0"/>
                          <w:divBdr>
                            <w:top w:val="none" w:sz="0" w:space="0" w:color="auto"/>
                            <w:left w:val="none" w:sz="0" w:space="0" w:color="auto"/>
                            <w:bottom w:val="none" w:sz="0" w:space="0" w:color="auto"/>
                            <w:right w:val="none" w:sz="0" w:space="0" w:color="auto"/>
                          </w:divBdr>
                          <w:divsChild>
                            <w:div w:id="191466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921848">
      <w:bodyDiv w:val="1"/>
      <w:marLeft w:val="0"/>
      <w:marRight w:val="0"/>
      <w:marTop w:val="0"/>
      <w:marBottom w:val="0"/>
      <w:divBdr>
        <w:top w:val="none" w:sz="0" w:space="0" w:color="auto"/>
        <w:left w:val="none" w:sz="0" w:space="0" w:color="auto"/>
        <w:bottom w:val="none" w:sz="0" w:space="0" w:color="auto"/>
        <w:right w:val="none" w:sz="0" w:space="0" w:color="auto"/>
      </w:divBdr>
    </w:div>
    <w:div w:id="137309590">
      <w:bodyDiv w:val="1"/>
      <w:marLeft w:val="0"/>
      <w:marRight w:val="0"/>
      <w:marTop w:val="0"/>
      <w:marBottom w:val="0"/>
      <w:divBdr>
        <w:top w:val="none" w:sz="0" w:space="0" w:color="auto"/>
        <w:left w:val="none" w:sz="0" w:space="0" w:color="auto"/>
        <w:bottom w:val="none" w:sz="0" w:space="0" w:color="auto"/>
        <w:right w:val="none" w:sz="0" w:space="0" w:color="auto"/>
      </w:divBdr>
    </w:div>
    <w:div w:id="148400182">
      <w:bodyDiv w:val="1"/>
      <w:marLeft w:val="0"/>
      <w:marRight w:val="0"/>
      <w:marTop w:val="0"/>
      <w:marBottom w:val="0"/>
      <w:divBdr>
        <w:top w:val="none" w:sz="0" w:space="0" w:color="auto"/>
        <w:left w:val="none" w:sz="0" w:space="0" w:color="auto"/>
        <w:bottom w:val="none" w:sz="0" w:space="0" w:color="auto"/>
        <w:right w:val="none" w:sz="0" w:space="0" w:color="auto"/>
      </w:divBdr>
    </w:div>
    <w:div w:id="153113188">
      <w:bodyDiv w:val="1"/>
      <w:marLeft w:val="0"/>
      <w:marRight w:val="0"/>
      <w:marTop w:val="0"/>
      <w:marBottom w:val="0"/>
      <w:divBdr>
        <w:top w:val="none" w:sz="0" w:space="0" w:color="auto"/>
        <w:left w:val="none" w:sz="0" w:space="0" w:color="auto"/>
        <w:bottom w:val="none" w:sz="0" w:space="0" w:color="auto"/>
        <w:right w:val="none" w:sz="0" w:space="0" w:color="auto"/>
      </w:divBdr>
    </w:div>
    <w:div w:id="188374928">
      <w:bodyDiv w:val="1"/>
      <w:marLeft w:val="0"/>
      <w:marRight w:val="0"/>
      <w:marTop w:val="0"/>
      <w:marBottom w:val="0"/>
      <w:divBdr>
        <w:top w:val="none" w:sz="0" w:space="0" w:color="auto"/>
        <w:left w:val="none" w:sz="0" w:space="0" w:color="auto"/>
        <w:bottom w:val="none" w:sz="0" w:space="0" w:color="auto"/>
        <w:right w:val="none" w:sz="0" w:space="0" w:color="auto"/>
      </w:divBdr>
    </w:div>
    <w:div w:id="201867111">
      <w:bodyDiv w:val="1"/>
      <w:marLeft w:val="0"/>
      <w:marRight w:val="0"/>
      <w:marTop w:val="0"/>
      <w:marBottom w:val="0"/>
      <w:divBdr>
        <w:top w:val="none" w:sz="0" w:space="0" w:color="auto"/>
        <w:left w:val="none" w:sz="0" w:space="0" w:color="auto"/>
        <w:bottom w:val="none" w:sz="0" w:space="0" w:color="auto"/>
        <w:right w:val="none" w:sz="0" w:space="0" w:color="auto"/>
      </w:divBdr>
      <w:divsChild>
        <w:div w:id="702092006">
          <w:marLeft w:val="75"/>
          <w:marRight w:val="75"/>
          <w:marTop w:val="75"/>
          <w:marBottom w:val="75"/>
          <w:divBdr>
            <w:top w:val="none" w:sz="0" w:space="0" w:color="auto"/>
            <w:left w:val="none" w:sz="0" w:space="0" w:color="auto"/>
            <w:bottom w:val="none" w:sz="0" w:space="0" w:color="auto"/>
            <w:right w:val="none" w:sz="0" w:space="0" w:color="auto"/>
          </w:divBdr>
          <w:divsChild>
            <w:div w:id="170848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37026">
      <w:bodyDiv w:val="1"/>
      <w:marLeft w:val="0"/>
      <w:marRight w:val="0"/>
      <w:marTop w:val="0"/>
      <w:marBottom w:val="0"/>
      <w:divBdr>
        <w:top w:val="none" w:sz="0" w:space="0" w:color="auto"/>
        <w:left w:val="none" w:sz="0" w:space="0" w:color="auto"/>
        <w:bottom w:val="none" w:sz="0" w:space="0" w:color="auto"/>
        <w:right w:val="none" w:sz="0" w:space="0" w:color="auto"/>
      </w:divBdr>
    </w:div>
    <w:div w:id="293827110">
      <w:bodyDiv w:val="1"/>
      <w:marLeft w:val="0"/>
      <w:marRight w:val="0"/>
      <w:marTop w:val="0"/>
      <w:marBottom w:val="0"/>
      <w:divBdr>
        <w:top w:val="none" w:sz="0" w:space="0" w:color="auto"/>
        <w:left w:val="none" w:sz="0" w:space="0" w:color="auto"/>
        <w:bottom w:val="none" w:sz="0" w:space="0" w:color="auto"/>
        <w:right w:val="none" w:sz="0" w:space="0" w:color="auto"/>
      </w:divBdr>
    </w:div>
    <w:div w:id="303701358">
      <w:bodyDiv w:val="1"/>
      <w:marLeft w:val="0"/>
      <w:marRight w:val="0"/>
      <w:marTop w:val="0"/>
      <w:marBottom w:val="0"/>
      <w:divBdr>
        <w:top w:val="none" w:sz="0" w:space="0" w:color="auto"/>
        <w:left w:val="none" w:sz="0" w:space="0" w:color="auto"/>
        <w:bottom w:val="none" w:sz="0" w:space="0" w:color="auto"/>
        <w:right w:val="none" w:sz="0" w:space="0" w:color="auto"/>
      </w:divBdr>
    </w:div>
    <w:div w:id="311450398">
      <w:bodyDiv w:val="1"/>
      <w:marLeft w:val="0"/>
      <w:marRight w:val="0"/>
      <w:marTop w:val="0"/>
      <w:marBottom w:val="0"/>
      <w:divBdr>
        <w:top w:val="none" w:sz="0" w:space="0" w:color="auto"/>
        <w:left w:val="none" w:sz="0" w:space="0" w:color="auto"/>
        <w:bottom w:val="none" w:sz="0" w:space="0" w:color="auto"/>
        <w:right w:val="none" w:sz="0" w:space="0" w:color="auto"/>
      </w:divBdr>
    </w:div>
    <w:div w:id="316615120">
      <w:bodyDiv w:val="1"/>
      <w:marLeft w:val="0"/>
      <w:marRight w:val="0"/>
      <w:marTop w:val="0"/>
      <w:marBottom w:val="0"/>
      <w:divBdr>
        <w:top w:val="none" w:sz="0" w:space="0" w:color="auto"/>
        <w:left w:val="none" w:sz="0" w:space="0" w:color="auto"/>
        <w:bottom w:val="none" w:sz="0" w:space="0" w:color="auto"/>
        <w:right w:val="none" w:sz="0" w:space="0" w:color="auto"/>
      </w:divBdr>
      <w:divsChild>
        <w:div w:id="1333026736">
          <w:marLeft w:val="0"/>
          <w:marRight w:val="0"/>
          <w:marTop w:val="0"/>
          <w:marBottom w:val="0"/>
          <w:divBdr>
            <w:top w:val="none" w:sz="0" w:space="0" w:color="auto"/>
            <w:left w:val="none" w:sz="0" w:space="0" w:color="auto"/>
            <w:bottom w:val="none" w:sz="0" w:space="0" w:color="auto"/>
            <w:right w:val="none" w:sz="0" w:space="0" w:color="auto"/>
          </w:divBdr>
          <w:divsChild>
            <w:div w:id="46806819">
              <w:marLeft w:val="0"/>
              <w:marRight w:val="0"/>
              <w:marTop w:val="0"/>
              <w:marBottom w:val="0"/>
              <w:divBdr>
                <w:top w:val="none" w:sz="0" w:space="0" w:color="auto"/>
                <w:left w:val="none" w:sz="0" w:space="0" w:color="auto"/>
                <w:bottom w:val="none" w:sz="0" w:space="0" w:color="auto"/>
                <w:right w:val="none" w:sz="0" w:space="0" w:color="auto"/>
              </w:divBdr>
              <w:divsChild>
                <w:div w:id="126113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625844">
      <w:bodyDiv w:val="1"/>
      <w:marLeft w:val="0"/>
      <w:marRight w:val="0"/>
      <w:marTop w:val="0"/>
      <w:marBottom w:val="0"/>
      <w:divBdr>
        <w:top w:val="none" w:sz="0" w:space="0" w:color="auto"/>
        <w:left w:val="none" w:sz="0" w:space="0" w:color="auto"/>
        <w:bottom w:val="none" w:sz="0" w:space="0" w:color="auto"/>
        <w:right w:val="none" w:sz="0" w:space="0" w:color="auto"/>
      </w:divBdr>
    </w:div>
    <w:div w:id="334303548">
      <w:bodyDiv w:val="1"/>
      <w:marLeft w:val="0"/>
      <w:marRight w:val="0"/>
      <w:marTop w:val="0"/>
      <w:marBottom w:val="0"/>
      <w:divBdr>
        <w:top w:val="none" w:sz="0" w:space="0" w:color="auto"/>
        <w:left w:val="none" w:sz="0" w:space="0" w:color="auto"/>
        <w:bottom w:val="none" w:sz="0" w:space="0" w:color="auto"/>
        <w:right w:val="none" w:sz="0" w:space="0" w:color="auto"/>
      </w:divBdr>
    </w:div>
    <w:div w:id="342436240">
      <w:bodyDiv w:val="1"/>
      <w:marLeft w:val="0"/>
      <w:marRight w:val="0"/>
      <w:marTop w:val="0"/>
      <w:marBottom w:val="0"/>
      <w:divBdr>
        <w:top w:val="none" w:sz="0" w:space="0" w:color="auto"/>
        <w:left w:val="none" w:sz="0" w:space="0" w:color="auto"/>
        <w:bottom w:val="none" w:sz="0" w:space="0" w:color="auto"/>
        <w:right w:val="none" w:sz="0" w:space="0" w:color="auto"/>
      </w:divBdr>
    </w:div>
    <w:div w:id="352807480">
      <w:bodyDiv w:val="1"/>
      <w:marLeft w:val="0"/>
      <w:marRight w:val="0"/>
      <w:marTop w:val="0"/>
      <w:marBottom w:val="0"/>
      <w:divBdr>
        <w:top w:val="none" w:sz="0" w:space="0" w:color="auto"/>
        <w:left w:val="none" w:sz="0" w:space="0" w:color="auto"/>
        <w:bottom w:val="none" w:sz="0" w:space="0" w:color="auto"/>
        <w:right w:val="none" w:sz="0" w:space="0" w:color="auto"/>
      </w:divBdr>
    </w:div>
    <w:div w:id="374619561">
      <w:bodyDiv w:val="1"/>
      <w:marLeft w:val="0"/>
      <w:marRight w:val="0"/>
      <w:marTop w:val="0"/>
      <w:marBottom w:val="0"/>
      <w:divBdr>
        <w:top w:val="none" w:sz="0" w:space="0" w:color="auto"/>
        <w:left w:val="none" w:sz="0" w:space="0" w:color="auto"/>
        <w:bottom w:val="none" w:sz="0" w:space="0" w:color="auto"/>
        <w:right w:val="none" w:sz="0" w:space="0" w:color="auto"/>
      </w:divBdr>
    </w:div>
    <w:div w:id="424228096">
      <w:bodyDiv w:val="1"/>
      <w:marLeft w:val="0"/>
      <w:marRight w:val="0"/>
      <w:marTop w:val="0"/>
      <w:marBottom w:val="0"/>
      <w:divBdr>
        <w:top w:val="none" w:sz="0" w:space="0" w:color="auto"/>
        <w:left w:val="none" w:sz="0" w:space="0" w:color="auto"/>
        <w:bottom w:val="none" w:sz="0" w:space="0" w:color="auto"/>
        <w:right w:val="none" w:sz="0" w:space="0" w:color="auto"/>
      </w:divBdr>
    </w:div>
    <w:div w:id="427045524">
      <w:bodyDiv w:val="1"/>
      <w:marLeft w:val="0"/>
      <w:marRight w:val="0"/>
      <w:marTop w:val="0"/>
      <w:marBottom w:val="0"/>
      <w:divBdr>
        <w:top w:val="none" w:sz="0" w:space="0" w:color="auto"/>
        <w:left w:val="none" w:sz="0" w:space="0" w:color="auto"/>
        <w:bottom w:val="none" w:sz="0" w:space="0" w:color="auto"/>
        <w:right w:val="none" w:sz="0" w:space="0" w:color="auto"/>
      </w:divBdr>
    </w:div>
    <w:div w:id="479345665">
      <w:bodyDiv w:val="1"/>
      <w:marLeft w:val="0"/>
      <w:marRight w:val="0"/>
      <w:marTop w:val="0"/>
      <w:marBottom w:val="0"/>
      <w:divBdr>
        <w:top w:val="none" w:sz="0" w:space="0" w:color="auto"/>
        <w:left w:val="none" w:sz="0" w:space="0" w:color="auto"/>
        <w:bottom w:val="none" w:sz="0" w:space="0" w:color="auto"/>
        <w:right w:val="none" w:sz="0" w:space="0" w:color="auto"/>
      </w:divBdr>
    </w:div>
    <w:div w:id="483475448">
      <w:bodyDiv w:val="1"/>
      <w:marLeft w:val="0"/>
      <w:marRight w:val="0"/>
      <w:marTop w:val="0"/>
      <w:marBottom w:val="0"/>
      <w:divBdr>
        <w:top w:val="none" w:sz="0" w:space="0" w:color="auto"/>
        <w:left w:val="none" w:sz="0" w:space="0" w:color="auto"/>
        <w:bottom w:val="none" w:sz="0" w:space="0" w:color="auto"/>
        <w:right w:val="none" w:sz="0" w:space="0" w:color="auto"/>
      </w:divBdr>
    </w:div>
    <w:div w:id="514733338">
      <w:bodyDiv w:val="1"/>
      <w:marLeft w:val="0"/>
      <w:marRight w:val="0"/>
      <w:marTop w:val="0"/>
      <w:marBottom w:val="0"/>
      <w:divBdr>
        <w:top w:val="none" w:sz="0" w:space="0" w:color="auto"/>
        <w:left w:val="none" w:sz="0" w:space="0" w:color="auto"/>
        <w:bottom w:val="none" w:sz="0" w:space="0" w:color="auto"/>
        <w:right w:val="none" w:sz="0" w:space="0" w:color="auto"/>
      </w:divBdr>
    </w:div>
    <w:div w:id="519246982">
      <w:bodyDiv w:val="1"/>
      <w:marLeft w:val="0"/>
      <w:marRight w:val="0"/>
      <w:marTop w:val="0"/>
      <w:marBottom w:val="0"/>
      <w:divBdr>
        <w:top w:val="none" w:sz="0" w:space="0" w:color="auto"/>
        <w:left w:val="none" w:sz="0" w:space="0" w:color="auto"/>
        <w:bottom w:val="none" w:sz="0" w:space="0" w:color="auto"/>
        <w:right w:val="none" w:sz="0" w:space="0" w:color="auto"/>
      </w:divBdr>
    </w:div>
    <w:div w:id="549848150">
      <w:bodyDiv w:val="1"/>
      <w:marLeft w:val="0"/>
      <w:marRight w:val="0"/>
      <w:marTop w:val="0"/>
      <w:marBottom w:val="0"/>
      <w:divBdr>
        <w:top w:val="none" w:sz="0" w:space="0" w:color="auto"/>
        <w:left w:val="none" w:sz="0" w:space="0" w:color="auto"/>
        <w:bottom w:val="none" w:sz="0" w:space="0" w:color="auto"/>
        <w:right w:val="none" w:sz="0" w:space="0" w:color="auto"/>
      </w:divBdr>
      <w:divsChild>
        <w:div w:id="1067606781">
          <w:marLeft w:val="75"/>
          <w:marRight w:val="75"/>
          <w:marTop w:val="75"/>
          <w:marBottom w:val="75"/>
          <w:divBdr>
            <w:top w:val="none" w:sz="0" w:space="0" w:color="auto"/>
            <w:left w:val="none" w:sz="0" w:space="0" w:color="auto"/>
            <w:bottom w:val="none" w:sz="0" w:space="0" w:color="auto"/>
            <w:right w:val="none" w:sz="0" w:space="0" w:color="auto"/>
          </w:divBdr>
          <w:divsChild>
            <w:div w:id="17476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863960">
      <w:bodyDiv w:val="1"/>
      <w:marLeft w:val="0"/>
      <w:marRight w:val="0"/>
      <w:marTop w:val="0"/>
      <w:marBottom w:val="0"/>
      <w:divBdr>
        <w:top w:val="none" w:sz="0" w:space="0" w:color="auto"/>
        <w:left w:val="none" w:sz="0" w:space="0" w:color="auto"/>
        <w:bottom w:val="none" w:sz="0" w:space="0" w:color="auto"/>
        <w:right w:val="none" w:sz="0" w:space="0" w:color="auto"/>
      </w:divBdr>
    </w:div>
    <w:div w:id="602032673">
      <w:bodyDiv w:val="1"/>
      <w:marLeft w:val="0"/>
      <w:marRight w:val="0"/>
      <w:marTop w:val="0"/>
      <w:marBottom w:val="0"/>
      <w:divBdr>
        <w:top w:val="none" w:sz="0" w:space="0" w:color="auto"/>
        <w:left w:val="none" w:sz="0" w:space="0" w:color="auto"/>
        <w:bottom w:val="none" w:sz="0" w:space="0" w:color="auto"/>
        <w:right w:val="none" w:sz="0" w:space="0" w:color="auto"/>
      </w:divBdr>
    </w:div>
    <w:div w:id="646520853">
      <w:bodyDiv w:val="1"/>
      <w:marLeft w:val="0"/>
      <w:marRight w:val="0"/>
      <w:marTop w:val="0"/>
      <w:marBottom w:val="0"/>
      <w:divBdr>
        <w:top w:val="none" w:sz="0" w:space="0" w:color="auto"/>
        <w:left w:val="none" w:sz="0" w:space="0" w:color="auto"/>
        <w:bottom w:val="none" w:sz="0" w:space="0" w:color="auto"/>
        <w:right w:val="none" w:sz="0" w:space="0" w:color="auto"/>
      </w:divBdr>
    </w:div>
    <w:div w:id="721246890">
      <w:bodyDiv w:val="1"/>
      <w:marLeft w:val="0"/>
      <w:marRight w:val="0"/>
      <w:marTop w:val="0"/>
      <w:marBottom w:val="0"/>
      <w:divBdr>
        <w:top w:val="none" w:sz="0" w:space="0" w:color="auto"/>
        <w:left w:val="none" w:sz="0" w:space="0" w:color="auto"/>
        <w:bottom w:val="none" w:sz="0" w:space="0" w:color="auto"/>
        <w:right w:val="none" w:sz="0" w:space="0" w:color="auto"/>
      </w:divBdr>
    </w:div>
    <w:div w:id="724568012">
      <w:bodyDiv w:val="1"/>
      <w:marLeft w:val="0"/>
      <w:marRight w:val="0"/>
      <w:marTop w:val="0"/>
      <w:marBottom w:val="0"/>
      <w:divBdr>
        <w:top w:val="none" w:sz="0" w:space="0" w:color="auto"/>
        <w:left w:val="none" w:sz="0" w:space="0" w:color="auto"/>
        <w:bottom w:val="none" w:sz="0" w:space="0" w:color="auto"/>
        <w:right w:val="none" w:sz="0" w:space="0" w:color="auto"/>
      </w:divBdr>
      <w:divsChild>
        <w:div w:id="872688591">
          <w:marLeft w:val="75"/>
          <w:marRight w:val="75"/>
          <w:marTop w:val="75"/>
          <w:marBottom w:val="75"/>
          <w:divBdr>
            <w:top w:val="none" w:sz="0" w:space="0" w:color="auto"/>
            <w:left w:val="none" w:sz="0" w:space="0" w:color="auto"/>
            <w:bottom w:val="none" w:sz="0" w:space="0" w:color="auto"/>
            <w:right w:val="none" w:sz="0" w:space="0" w:color="auto"/>
          </w:divBdr>
          <w:divsChild>
            <w:div w:id="47147894">
              <w:marLeft w:val="0"/>
              <w:marRight w:val="0"/>
              <w:marTop w:val="0"/>
              <w:marBottom w:val="0"/>
              <w:divBdr>
                <w:top w:val="none" w:sz="0" w:space="0" w:color="auto"/>
                <w:left w:val="none" w:sz="0" w:space="0" w:color="auto"/>
                <w:bottom w:val="none" w:sz="0" w:space="0" w:color="auto"/>
                <w:right w:val="none" w:sz="0" w:space="0" w:color="auto"/>
              </w:divBdr>
            </w:div>
          </w:divsChild>
        </w:div>
        <w:div w:id="542517829">
          <w:marLeft w:val="0"/>
          <w:marRight w:val="0"/>
          <w:marTop w:val="0"/>
          <w:marBottom w:val="0"/>
          <w:divBdr>
            <w:top w:val="none" w:sz="0" w:space="0" w:color="auto"/>
            <w:left w:val="none" w:sz="0" w:space="0" w:color="auto"/>
            <w:bottom w:val="none" w:sz="0" w:space="0" w:color="auto"/>
            <w:right w:val="none" w:sz="0" w:space="0" w:color="auto"/>
          </w:divBdr>
          <w:divsChild>
            <w:div w:id="2052923435">
              <w:marLeft w:val="0"/>
              <w:marRight w:val="0"/>
              <w:marTop w:val="0"/>
              <w:marBottom w:val="0"/>
              <w:divBdr>
                <w:top w:val="none" w:sz="0" w:space="0" w:color="auto"/>
                <w:left w:val="none" w:sz="0" w:space="0" w:color="auto"/>
                <w:bottom w:val="none" w:sz="0" w:space="0" w:color="auto"/>
                <w:right w:val="none" w:sz="0" w:space="0" w:color="auto"/>
              </w:divBdr>
              <w:divsChild>
                <w:div w:id="1841651431">
                  <w:marLeft w:val="0"/>
                  <w:marRight w:val="0"/>
                  <w:marTop w:val="0"/>
                  <w:marBottom w:val="0"/>
                  <w:divBdr>
                    <w:top w:val="none" w:sz="0" w:space="0" w:color="auto"/>
                    <w:left w:val="none" w:sz="0" w:space="0" w:color="auto"/>
                    <w:bottom w:val="none" w:sz="0" w:space="0" w:color="auto"/>
                    <w:right w:val="none" w:sz="0" w:space="0" w:color="auto"/>
                  </w:divBdr>
                  <w:divsChild>
                    <w:div w:id="38433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824097">
      <w:bodyDiv w:val="1"/>
      <w:marLeft w:val="0"/>
      <w:marRight w:val="0"/>
      <w:marTop w:val="0"/>
      <w:marBottom w:val="0"/>
      <w:divBdr>
        <w:top w:val="none" w:sz="0" w:space="0" w:color="auto"/>
        <w:left w:val="none" w:sz="0" w:space="0" w:color="auto"/>
        <w:bottom w:val="none" w:sz="0" w:space="0" w:color="auto"/>
        <w:right w:val="none" w:sz="0" w:space="0" w:color="auto"/>
      </w:divBdr>
    </w:div>
    <w:div w:id="755175660">
      <w:bodyDiv w:val="1"/>
      <w:marLeft w:val="0"/>
      <w:marRight w:val="0"/>
      <w:marTop w:val="0"/>
      <w:marBottom w:val="0"/>
      <w:divBdr>
        <w:top w:val="none" w:sz="0" w:space="0" w:color="auto"/>
        <w:left w:val="none" w:sz="0" w:space="0" w:color="auto"/>
        <w:bottom w:val="none" w:sz="0" w:space="0" w:color="auto"/>
        <w:right w:val="none" w:sz="0" w:space="0" w:color="auto"/>
      </w:divBdr>
    </w:div>
    <w:div w:id="763694875">
      <w:bodyDiv w:val="1"/>
      <w:marLeft w:val="0"/>
      <w:marRight w:val="0"/>
      <w:marTop w:val="0"/>
      <w:marBottom w:val="0"/>
      <w:divBdr>
        <w:top w:val="none" w:sz="0" w:space="0" w:color="auto"/>
        <w:left w:val="none" w:sz="0" w:space="0" w:color="auto"/>
        <w:bottom w:val="none" w:sz="0" w:space="0" w:color="auto"/>
        <w:right w:val="none" w:sz="0" w:space="0" w:color="auto"/>
      </w:divBdr>
    </w:div>
    <w:div w:id="808866752">
      <w:bodyDiv w:val="1"/>
      <w:marLeft w:val="0"/>
      <w:marRight w:val="0"/>
      <w:marTop w:val="0"/>
      <w:marBottom w:val="0"/>
      <w:divBdr>
        <w:top w:val="none" w:sz="0" w:space="0" w:color="auto"/>
        <w:left w:val="none" w:sz="0" w:space="0" w:color="auto"/>
        <w:bottom w:val="none" w:sz="0" w:space="0" w:color="auto"/>
        <w:right w:val="none" w:sz="0" w:space="0" w:color="auto"/>
      </w:divBdr>
    </w:div>
    <w:div w:id="838081341">
      <w:bodyDiv w:val="1"/>
      <w:marLeft w:val="0"/>
      <w:marRight w:val="0"/>
      <w:marTop w:val="0"/>
      <w:marBottom w:val="0"/>
      <w:divBdr>
        <w:top w:val="none" w:sz="0" w:space="0" w:color="auto"/>
        <w:left w:val="none" w:sz="0" w:space="0" w:color="auto"/>
        <w:bottom w:val="none" w:sz="0" w:space="0" w:color="auto"/>
        <w:right w:val="none" w:sz="0" w:space="0" w:color="auto"/>
      </w:divBdr>
    </w:div>
    <w:div w:id="849292966">
      <w:bodyDiv w:val="1"/>
      <w:marLeft w:val="0"/>
      <w:marRight w:val="0"/>
      <w:marTop w:val="0"/>
      <w:marBottom w:val="0"/>
      <w:divBdr>
        <w:top w:val="none" w:sz="0" w:space="0" w:color="auto"/>
        <w:left w:val="none" w:sz="0" w:space="0" w:color="auto"/>
        <w:bottom w:val="none" w:sz="0" w:space="0" w:color="auto"/>
        <w:right w:val="none" w:sz="0" w:space="0" w:color="auto"/>
      </w:divBdr>
      <w:divsChild>
        <w:div w:id="982125797">
          <w:marLeft w:val="0"/>
          <w:marRight w:val="0"/>
          <w:marTop w:val="0"/>
          <w:marBottom w:val="0"/>
          <w:divBdr>
            <w:top w:val="none" w:sz="0" w:space="0" w:color="auto"/>
            <w:left w:val="none" w:sz="0" w:space="0" w:color="auto"/>
            <w:bottom w:val="none" w:sz="0" w:space="0" w:color="auto"/>
            <w:right w:val="none" w:sz="0" w:space="0" w:color="auto"/>
          </w:divBdr>
          <w:divsChild>
            <w:div w:id="1768647646">
              <w:marLeft w:val="0"/>
              <w:marRight w:val="0"/>
              <w:marTop w:val="0"/>
              <w:marBottom w:val="0"/>
              <w:divBdr>
                <w:top w:val="none" w:sz="0" w:space="0" w:color="auto"/>
                <w:left w:val="none" w:sz="0" w:space="0" w:color="auto"/>
                <w:bottom w:val="none" w:sz="0" w:space="0" w:color="auto"/>
                <w:right w:val="none" w:sz="0" w:space="0" w:color="auto"/>
              </w:divBdr>
              <w:divsChild>
                <w:div w:id="10388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04042">
      <w:bodyDiv w:val="1"/>
      <w:marLeft w:val="0"/>
      <w:marRight w:val="0"/>
      <w:marTop w:val="0"/>
      <w:marBottom w:val="0"/>
      <w:divBdr>
        <w:top w:val="none" w:sz="0" w:space="0" w:color="auto"/>
        <w:left w:val="none" w:sz="0" w:space="0" w:color="auto"/>
        <w:bottom w:val="none" w:sz="0" w:space="0" w:color="auto"/>
        <w:right w:val="none" w:sz="0" w:space="0" w:color="auto"/>
      </w:divBdr>
    </w:div>
    <w:div w:id="913128822">
      <w:bodyDiv w:val="1"/>
      <w:marLeft w:val="0"/>
      <w:marRight w:val="0"/>
      <w:marTop w:val="0"/>
      <w:marBottom w:val="0"/>
      <w:divBdr>
        <w:top w:val="none" w:sz="0" w:space="0" w:color="auto"/>
        <w:left w:val="none" w:sz="0" w:space="0" w:color="auto"/>
        <w:bottom w:val="none" w:sz="0" w:space="0" w:color="auto"/>
        <w:right w:val="none" w:sz="0" w:space="0" w:color="auto"/>
      </w:divBdr>
    </w:div>
    <w:div w:id="941492920">
      <w:bodyDiv w:val="1"/>
      <w:marLeft w:val="0"/>
      <w:marRight w:val="0"/>
      <w:marTop w:val="0"/>
      <w:marBottom w:val="0"/>
      <w:divBdr>
        <w:top w:val="none" w:sz="0" w:space="0" w:color="auto"/>
        <w:left w:val="none" w:sz="0" w:space="0" w:color="auto"/>
        <w:bottom w:val="none" w:sz="0" w:space="0" w:color="auto"/>
        <w:right w:val="none" w:sz="0" w:space="0" w:color="auto"/>
      </w:divBdr>
    </w:div>
    <w:div w:id="955908487">
      <w:bodyDiv w:val="1"/>
      <w:marLeft w:val="0"/>
      <w:marRight w:val="0"/>
      <w:marTop w:val="0"/>
      <w:marBottom w:val="0"/>
      <w:divBdr>
        <w:top w:val="none" w:sz="0" w:space="0" w:color="auto"/>
        <w:left w:val="none" w:sz="0" w:space="0" w:color="auto"/>
        <w:bottom w:val="none" w:sz="0" w:space="0" w:color="auto"/>
        <w:right w:val="none" w:sz="0" w:space="0" w:color="auto"/>
      </w:divBdr>
      <w:divsChild>
        <w:div w:id="2135830516">
          <w:marLeft w:val="75"/>
          <w:marRight w:val="75"/>
          <w:marTop w:val="75"/>
          <w:marBottom w:val="75"/>
          <w:divBdr>
            <w:top w:val="none" w:sz="0" w:space="0" w:color="auto"/>
            <w:left w:val="none" w:sz="0" w:space="0" w:color="auto"/>
            <w:bottom w:val="none" w:sz="0" w:space="0" w:color="auto"/>
            <w:right w:val="none" w:sz="0" w:space="0" w:color="auto"/>
          </w:divBdr>
          <w:divsChild>
            <w:div w:id="1422721454">
              <w:marLeft w:val="0"/>
              <w:marRight w:val="0"/>
              <w:marTop w:val="0"/>
              <w:marBottom w:val="0"/>
              <w:divBdr>
                <w:top w:val="none" w:sz="0" w:space="0" w:color="auto"/>
                <w:left w:val="none" w:sz="0" w:space="0" w:color="auto"/>
                <w:bottom w:val="none" w:sz="0" w:space="0" w:color="auto"/>
                <w:right w:val="none" w:sz="0" w:space="0" w:color="auto"/>
              </w:divBdr>
            </w:div>
          </w:divsChild>
        </w:div>
        <w:div w:id="383602475">
          <w:marLeft w:val="0"/>
          <w:marRight w:val="0"/>
          <w:marTop w:val="0"/>
          <w:marBottom w:val="0"/>
          <w:divBdr>
            <w:top w:val="none" w:sz="0" w:space="0" w:color="auto"/>
            <w:left w:val="none" w:sz="0" w:space="0" w:color="auto"/>
            <w:bottom w:val="none" w:sz="0" w:space="0" w:color="auto"/>
            <w:right w:val="none" w:sz="0" w:space="0" w:color="auto"/>
          </w:divBdr>
          <w:divsChild>
            <w:div w:id="1627815121">
              <w:marLeft w:val="0"/>
              <w:marRight w:val="0"/>
              <w:marTop w:val="0"/>
              <w:marBottom w:val="0"/>
              <w:divBdr>
                <w:top w:val="none" w:sz="0" w:space="0" w:color="auto"/>
                <w:left w:val="none" w:sz="0" w:space="0" w:color="auto"/>
                <w:bottom w:val="none" w:sz="0" w:space="0" w:color="auto"/>
                <w:right w:val="none" w:sz="0" w:space="0" w:color="auto"/>
              </w:divBdr>
              <w:divsChild>
                <w:div w:id="698824660">
                  <w:marLeft w:val="0"/>
                  <w:marRight w:val="0"/>
                  <w:marTop w:val="0"/>
                  <w:marBottom w:val="0"/>
                  <w:divBdr>
                    <w:top w:val="none" w:sz="0" w:space="0" w:color="auto"/>
                    <w:left w:val="none" w:sz="0" w:space="0" w:color="auto"/>
                    <w:bottom w:val="none" w:sz="0" w:space="0" w:color="auto"/>
                    <w:right w:val="none" w:sz="0" w:space="0" w:color="auto"/>
                  </w:divBdr>
                  <w:divsChild>
                    <w:div w:id="1125582973">
                      <w:marLeft w:val="0"/>
                      <w:marRight w:val="0"/>
                      <w:marTop w:val="0"/>
                      <w:marBottom w:val="0"/>
                      <w:divBdr>
                        <w:top w:val="none" w:sz="0" w:space="0" w:color="auto"/>
                        <w:left w:val="none" w:sz="0" w:space="0" w:color="auto"/>
                        <w:bottom w:val="none" w:sz="0" w:space="0" w:color="auto"/>
                        <w:right w:val="none" w:sz="0" w:space="0" w:color="auto"/>
                      </w:divBdr>
                      <w:divsChild>
                        <w:div w:id="1090156784">
                          <w:marLeft w:val="0"/>
                          <w:marRight w:val="0"/>
                          <w:marTop w:val="0"/>
                          <w:marBottom w:val="0"/>
                          <w:divBdr>
                            <w:top w:val="none" w:sz="0" w:space="0" w:color="auto"/>
                            <w:left w:val="none" w:sz="0" w:space="0" w:color="auto"/>
                            <w:bottom w:val="single" w:sz="6" w:space="29" w:color="D8D8D8"/>
                            <w:right w:val="none" w:sz="0" w:space="0" w:color="auto"/>
                          </w:divBdr>
                        </w:div>
                      </w:divsChild>
                    </w:div>
                  </w:divsChild>
                </w:div>
              </w:divsChild>
            </w:div>
          </w:divsChild>
        </w:div>
      </w:divsChild>
    </w:div>
    <w:div w:id="960651901">
      <w:bodyDiv w:val="1"/>
      <w:marLeft w:val="0"/>
      <w:marRight w:val="0"/>
      <w:marTop w:val="0"/>
      <w:marBottom w:val="0"/>
      <w:divBdr>
        <w:top w:val="none" w:sz="0" w:space="0" w:color="auto"/>
        <w:left w:val="none" w:sz="0" w:space="0" w:color="auto"/>
        <w:bottom w:val="none" w:sz="0" w:space="0" w:color="auto"/>
        <w:right w:val="none" w:sz="0" w:space="0" w:color="auto"/>
      </w:divBdr>
    </w:div>
    <w:div w:id="967783956">
      <w:bodyDiv w:val="1"/>
      <w:marLeft w:val="0"/>
      <w:marRight w:val="0"/>
      <w:marTop w:val="0"/>
      <w:marBottom w:val="0"/>
      <w:divBdr>
        <w:top w:val="none" w:sz="0" w:space="0" w:color="auto"/>
        <w:left w:val="none" w:sz="0" w:space="0" w:color="auto"/>
        <w:bottom w:val="none" w:sz="0" w:space="0" w:color="auto"/>
        <w:right w:val="none" w:sz="0" w:space="0" w:color="auto"/>
      </w:divBdr>
    </w:div>
    <w:div w:id="987174476">
      <w:bodyDiv w:val="1"/>
      <w:marLeft w:val="0"/>
      <w:marRight w:val="0"/>
      <w:marTop w:val="0"/>
      <w:marBottom w:val="0"/>
      <w:divBdr>
        <w:top w:val="none" w:sz="0" w:space="0" w:color="auto"/>
        <w:left w:val="none" w:sz="0" w:space="0" w:color="auto"/>
        <w:bottom w:val="none" w:sz="0" w:space="0" w:color="auto"/>
        <w:right w:val="none" w:sz="0" w:space="0" w:color="auto"/>
      </w:divBdr>
    </w:div>
    <w:div w:id="1017582846">
      <w:bodyDiv w:val="1"/>
      <w:marLeft w:val="0"/>
      <w:marRight w:val="0"/>
      <w:marTop w:val="0"/>
      <w:marBottom w:val="0"/>
      <w:divBdr>
        <w:top w:val="none" w:sz="0" w:space="0" w:color="auto"/>
        <w:left w:val="none" w:sz="0" w:space="0" w:color="auto"/>
        <w:bottom w:val="none" w:sz="0" w:space="0" w:color="auto"/>
        <w:right w:val="none" w:sz="0" w:space="0" w:color="auto"/>
      </w:divBdr>
    </w:div>
    <w:div w:id="1040939815">
      <w:bodyDiv w:val="1"/>
      <w:marLeft w:val="0"/>
      <w:marRight w:val="0"/>
      <w:marTop w:val="0"/>
      <w:marBottom w:val="0"/>
      <w:divBdr>
        <w:top w:val="none" w:sz="0" w:space="0" w:color="auto"/>
        <w:left w:val="none" w:sz="0" w:space="0" w:color="auto"/>
        <w:bottom w:val="none" w:sz="0" w:space="0" w:color="auto"/>
        <w:right w:val="none" w:sz="0" w:space="0" w:color="auto"/>
      </w:divBdr>
    </w:div>
    <w:div w:id="1054617993">
      <w:bodyDiv w:val="1"/>
      <w:marLeft w:val="0"/>
      <w:marRight w:val="0"/>
      <w:marTop w:val="0"/>
      <w:marBottom w:val="0"/>
      <w:divBdr>
        <w:top w:val="none" w:sz="0" w:space="0" w:color="auto"/>
        <w:left w:val="none" w:sz="0" w:space="0" w:color="auto"/>
        <w:bottom w:val="none" w:sz="0" w:space="0" w:color="auto"/>
        <w:right w:val="none" w:sz="0" w:space="0" w:color="auto"/>
      </w:divBdr>
    </w:div>
    <w:div w:id="1064063595">
      <w:bodyDiv w:val="1"/>
      <w:marLeft w:val="0"/>
      <w:marRight w:val="0"/>
      <w:marTop w:val="0"/>
      <w:marBottom w:val="0"/>
      <w:divBdr>
        <w:top w:val="none" w:sz="0" w:space="0" w:color="auto"/>
        <w:left w:val="none" w:sz="0" w:space="0" w:color="auto"/>
        <w:bottom w:val="none" w:sz="0" w:space="0" w:color="auto"/>
        <w:right w:val="none" w:sz="0" w:space="0" w:color="auto"/>
      </w:divBdr>
    </w:div>
    <w:div w:id="1110512626">
      <w:bodyDiv w:val="1"/>
      <w:marLeft w:val="0"/>
      <w:marRight w:val="0"/>
      <w:marTop w:val="0"/>
      <w:marBottom w:val="0"/>
      <w:divBdr>
        <w:top w:val="none" w:sz="0" w:space="0" w:color="auto"/>
        <w:left w:val="none" w:sz="0" w:space="0" w:color="auto"/>
        <w:bottom w:val="none" w:sz="0" w:space="0" w:color="auto"/>
        <w:right w:val="none" w:sz="0" w:space="0" w:color="auto"/>
      </w:divBdr>
    </w:div>
    <w:div w:id="1112897017">
      <w:bodyDiv w:val="1"/>
      <w:marLeft w:val="0"/>
      <w:marRight w:val="0"/>
      <w:marTop w:val="0"/>
      <w:marBottom w:val="0"/>
      <w:divBdr>
        <w:top w:val="none" w:sz="0" w:space="0" w:color="auto"/>
        <w:left w:val="none" w:sz="0" w:space="0" w:color="auto"/>
        <w:bottom w:val="none" w:sz="0" w:space="0" w:color="auto"/>
        <w:right w:val="none" w:sz="0" w:space="0" w:color="auto"/>
      </w:divBdr>
    </w:div>
    <w:div w:id="1132286351">
      <w:bodyDiv w:val="1"/>
      <w:marLeft w:val="0"/>
      <w:marRight w:val="0"/>
      <w:marTop w:val="0"/>
      <w:marBottom w:val="0"/>
      <w:divBdr>
        <w:top w:val="none" w:sz="0" w:space="0" w:color="auto"/>
        <w:left w:val="none" w:sz="0" w:space="0" w:color="auto"/>
        <w:bottom w:val="none" w:sz="0" w:space="0" w:color="auto"/>
        <w:right w:val="none" w:sz="0" w:space="0" w:color="auto"/>
      </w:divBdr>
    </w:div>
    <w:div w:id="1183595537">
      <w:bodyDiv w:val="1"/>
      <w:marLeft w:val="0"/>
      <w:marRight w:val="0"/>
      <w:marTop w:val="0"/>
      <w:marBottom w:val="0"/>
      <w:divBdr>
        <w:top w:val="none" w:sz="0" w:space="0" w:color="auto"/>
        <w:left w:val="none" w:sz="0" w:space="0" w:color="auto"/>
        <w:bottom w:val="none" w:sz="0" w:space="0" w:color="auto"/>
        <w:right w:val="none" w:sz="0" w:space="0" w:color="auto"/>
      </w:divBdr>
    </w:div>
    <w:div w:id="1191138762">
      <w:bodyDiv w:val="1"/>
      <w:marLeft w:val="0"/>
      <w:marRight w:val="0"/>
      <w:marTop w:val="0"/>
      <w:marBottom w:val="0"/>
      <w:divBdr>
        <w:top w:val="none" w:sz="0" w:space="0" w:color="auto"/>
        <w:left w:val="none" w:sz="0" w:space="0" w:color="auto"/>
        <w:bottom w:val="none" w:sz="0" w:space="0" w:color="auto"/>
        <w:right w:val="none" w:sz="0" w:space="0" w:color="auto"/>
      </w:divBdr>
    </w:div>
    <w:div w:id="1209798185">
      <w:bodyDiv w:val="1"/>
      <w:marLeft w:val="0"/>
      <w:marRight w:val="0"/>
      <w:marTop w:val="0"/>
      <w:marBottom w:val="0"/>
      <w:divBdr>
        <w:top w:val="none" w:sz="0" w:space="0" w:color="auto"/>
        <w:left w:val="none" w:sz="0" w:space="0" w:color="auto"/>
        <w:bottom w:val="none" w:sz="0" w:space="0" w:color="auto"/>
        <w:right w:val="none" w:sz="0" w:space="0" w:color="auto"/>
      </w:divBdr>
      <w:divsChild>
        <w:div w:id="1653287308">
          <w:marLeft w:val="-225"/>
          <w:marRight w:val="-225"/>
          <w:marTop w:val="0"/>
          <w:marBottom w:val="0"/>
          <w:divBdr>
            <w:top w:val="single" w:sz="6" w:space="0" w:color="ECECEC"/>
            <w:left w:val="single" w:sz="6" w:space="0" w:color="ECECEC"/>
            <w:bottom w:val="single" w:sz="6" w:space="0" w:color="ECECEC"/>
            <w:right w:val="single" w:sz="6" w:space="0" w:color="ECECEC"/>
          </w:divBdr>
          <w:divsChild>
            <w:div w:id="1503010914">
              <w:marLeft w:val="0"/>
              <w:marRight w:val="0"/>
              <w:marTop w:val="0"/>
              <w:marBottom w:val="0"/>
              <w:divBdr>
                <w:top w:val="none" w:sz="0" w:space="0" w:color="auto"/>
                <w:left w:val="none" w:sz="0" w:space="0" w:color="auto"/>
                <w:bottom w:val="none" w:sz="0" w:space="0" w:color="auto"/>
                <w:right w:val="none" w:sz="0" w:space="0" w:color="auto"/>
              </w:divBdr>
            </w:div>
          </w:divsChild>
        </w:div>
        <w:div w:id="187447125">
          <w:marLeft w:val="-225"/>
          <w:marRight w:val="-225"/>
          <w:marTop w:val="0"/>
          <w:marBottom w:val="0"/>
          <w:divBdr>
            <w:top w:val="single" w:sz="2" w:space="0" w:color="ECECEC"/>
            <w:left w:val="single" w:sz="6" w:space="0" w:color="ECECEC"/>
            <w:bottom w:val="single" w:sz="6" w:space="0" w:color="ECECEC"/>
            <w:right w:val="single" w:sz="6" w:space="0" w:color="ECECEC"/>
          </w:divBdr>
          <w:divsChild>
            <w:div w:id="5258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862532">
      <w:bodyDiv w:val="1"/>
      <w:marLeft w:val="0"/>
      <w:marRight w:val="0"/>
      <w:marTop w:val="0"/>
      <w:marBottom w:val="0"/>
      <w:divBdr>
        <w:top w:val="none" w:sz="0" w:space="0" w:color="auto"/>
        <w:left w:val="none" w:sz="0" w:space="0" w:color="auto"/>
        <w:bottom w:val="none" w:sz="0" w:space="0" w:color="auto"/>
        <w:right w:val="none" w:sz="0" w:space="0" w:color="auto"/>
      </w:divBdr>
    </w:div>
    <w:div w:id="1226331122">
      <w:bodyDiv w:val="1"/>
      <w:marLeft w:val="0"/>
      <w:marRight w:val="0"/>
      <w:marTop w:val="0"/>
      <w:marBottom w:val="0"/>
      <w:divBdr>
        <w:top w:val="none" w:sz="0" w:space="0" w:color="auto"/>
        <w:left w:val="none" w:sz="0" w:space="0" w:color="auto"/>
        <w:bottom w:val="none" w:sz="0" w:space="0" w:color="auto"/>
        <w:right w:val="none" w:sz="0" w:space="0" w:color="auto"/>
      </w:divBdr>
    </w:div>
    <w:div w:id="1228413865">
      <w:bodyDiv w:val="1"/>
      <w:marLeft w:val="0"/>
      <w:marRight w:val="0"/>
      <w:marTop w:val="0"/>
      <w:marBottom w:val="0"/>
      <w:divBdr>
        <w:top w:val="none" w:sz="0" w:space="0" w:color="auto"/>
        <w:left w:val="none" w:sz="0" w:space="0" w:color="auto"/>
        <w:bottom w:val="none" w:sz="0" w:space="0" w:color="auto"/>
        <w:right w:val="none" w:sz="0" w:space="0" w:color="auto"/>
      </w:divBdr>
    </w:div>
    <w:div w:id="1242527488">
      <w:bodyDiv w:val="1"/>
      <w:marLeft w:val="0"/>
      <w:marRight w:val="0"/>
      <w:marTop w:val="0"/>
      <w:marBottom w:val="0"/>
      <w:divBdr>
        <w:top w:val="none" w:sz="0" w:space="0" w:color="auto"/>
        <w:left w:val="none" w:sz="0" w:space="0" w:color="auto"/>
        <w:bottom w:val="none" w:sz="0" w:space="0" w:color="auto"/>
        <w:right w:val="none" w:sz="0" w:space="0" w:color="auto"/>
      </w:divBdr>
    </w:div>
    <w:div w:id="1244535123">
      <w:bodyDiv w:val="1"/>
      <w:marLeft w:val="0"/>
      <w:marRight w:val="0"/>
      <w:marTop w:val="0"/>
      <w:marBottom w:val="0"/>
      <w:divBdr>
        <w:top w:val="none" w:sz="0" w:space="0" w:color="auto"/>
        <w:left w:val="none" w:sz="0" w:space="0" w:color="auto"/>
        <w:bottom w:val="none" w:sz="0" w:space="0" w:color="auto"/>
        <w:right w:val="none" w:sz="0" w:space="0" w:color="auto"/>
      </w:divBdr>
    </w:div>
    <w:div w:id="1245456410">
      <w:bodyDiv w:val="1"/>
      <w:marLeft w:val="0"/>
      <w:marRight w:val="0"/>
      <w:marTop w:val="0"/>
      <w:marBottom w:val="0"/>
      <w:divBdr>
        <w:top w:val="none" w:sz="0" w:space="0" w:color="auto"/>
        <w:left w:val="none" w:sz="0" w:space="0" w:color="auto"/>
        <w:bottom w:val="none" w:sz="0" w:space="0" w:color="auto"/>
        <w:right w:val="none" w:sz="0" w:space="0" w:color="auto"/>
      </w:divBdr>
    </w:div>
    <w:div w:id="1247156012">
      <w:bodyDiv w:val="1"/>
      <w:marLeft w:val="0"/>
      <w:marRight w:val="0"/>
      <w:marTop w:val="0"/>
      <w:marBottom w:val="0"/>
      <w:divBdr>
        <w:top w:val="none" w:sz="0" w:space="0" w:color="auto"/>
        <w:left w:val="none" w:sz="0" w:space="0" w:color="auto"/>
        <w:bottom w:val="none" w:sz="0" w:space="0" w:color="auto"/>
        <w:right w:val="none" w:sz="0" w:space="0" w:color="auto"/>
      </w:divBdr>
    </w:div>
    <w:div w:id="1263883205">
      <w:bodyDiv w:val="1"/>
      <w:marLeft w:val="0"/>
      <w:marRight w:val="0"/>
      <w:marTop w:val="0"/>
      <w:marBottom w:val="0"/>
      <w:divBdr>
        <w:top w:val="none" w:sz="0" w:space="0" w:color="auto"/>
        <w:left w:val="none" w:sz="0" w:space="0" w:color="auto"/>
        <w:bottom w:val="none" w:sz="0" w:space="0" w:color="auto"/>
        <w:right w:val="none" w:sz="0" w:space="0" w:color="auto"/>
      </w:divBdr>
      <w:divsChild>
        <w:div w:id="1877693652">
          <w:marLeft w:val="75"/>
          <w:marRight w:val="75"/>
          <w:marTop w:val="75"/>
          <w:marBottom w:val="75"/>
          <w:divBdr>
            <w:top w:val="none" w:sz="0" w:space="0" w:color="auto"/>
            <w:left w:val="none" w:sz="0" w:space="0" w:color="auto"/>
            <w:bottom w:val="none" w:sz="0" w:space="0" w:color="auto"/>
            <w:right w:val="none" w:sz="0" w:space="0" w:color="auto"/>
          </w:divBdr>
          <w:divsChild>
            <w:div w:id="1626043126">
              <w:marLeft w:val="0"/>
              <w:marRight w:val="0"/>
              <w:marTop w:val="0"/>
              <w:marBottom w:val="0"/>
              <w:divBdr>
                <w:top w:val="none" w:sz="0" w:space="0" w:color="auto"/>
                <w:left w:val="none" w:sz="0" w:space="0" w:color="auto"/>
                <w:bottom w:val="none" w:sz="0" w:space="0" w:color="auto"/>
                <w:right w:val="none" w:sz="0" w:space="0" w:color="auto"/>
              </w:divBdr>
            </w:div>
          </w:divsChild>
        </w:div>
        <w:div w:id="1981691636">
          <w:marLeft w:val="0"/>
          <w:marRight w:val="0"/>
          <w:marTop w:val="0"/>
          <w:marBottom w:val="0"/>
          <w:divBdr>
            <w:top w:val="none" w:sz="0" w:space="0" w:color="auto"/>
            <w:left w:val="none" w:sz="0" w:space="0" w:color="auto"/>
            <w:bottom w:val="none" w:sz="0" w:space="0" w:color="auto"/>
            <w:right w:val="none" w:sz="0" w:space="0" w:color="auto"/>
          </w:divBdr>
          <w:divsChild>
            <w:div w:id="1009596423">
              <w:marLeft w:val="0"/>
              <w:marRight w:val="0"/>
              <w:marTop w:val="0"/>
              <w:marBottom w:val="0"/>
              <w:divBdr>
                <w:top w:val="none" w:sz="0" w:space="0" w:color="auto"/>
                <w:left w:val="none" w:sz="0" w:space="0" w:color="auto"/>
                <w:bottom w:val="none" w:sz="0" w:space="0" w:color="auto"/>
                <w:right w:val="none" w:sz="0" w:space="0" w:color="auto"/>
              </w:divBdr>
              <w:divsChild>
                <w:div w:id="695886119">
                  <w:marLeft w:val="0"/>
                  <w:marRight w:val="0"/>
                  <w:marTop w:val="0"/>
                  <w:marBottom w:val="0"/>
                  <w:divBdr>
                    <w:top w:val="none" w:sz="0" w:space="0" w:color="auto"/>
                    <w:left w:val="none" w:sz="0" w:space="0" w:color="auto"/>
                    <w:bottom w:val="none" w:sz="0" w:space="0" w:color="auto"/>
                    <w:right w:val="none" w:sz="0" w:space="0" w:color="auto"/>
                  </w:divBdr>
                  <w:divsChild>
                    <w:div w:id="2079940249">
                      <w:marLeft w:val="0"/>
                      <w:marRight w:val="0"/>
                      <w:marTop w:val="0"/>
                      <w:marBottom w:val="0"/>
                      <w:divBdr>
                        <w:top w:val="none" w:sz="0" w:space="0" w:color="auto"/>
                        <w:left w:val="none" w:sz="0" w:space="0" w:color="auto"/>
                        <w:bottom w:val="none" w:sz="0" w:space="0" w:color="auto"/>
                        <w:right w:val="none" w:sz="0" w:space="0" w:color="auto"/>
                      </w:divBdr>
                      <w:divsChild>
                        <w:div w:id="1479612821">
                          <w:marLeft w:val="0"/>
                          <w:marRight w:val="0"/>
                          <w:marTop w:val="0"/>
                          <w:marBottom w:val="0"/>
                          <w:divBdr>
                            <w:top w:val="none" w:sz="0" w:space="0" w:color="auto"/>
                            <w:left w:val="none" w:sz="0" w:space="0" w:color="auto"/>
                            <w:bottom w:val="single" w:sz="6" w:space="29" w:color="D8D8D8"/>
                            <w:right w:val="none" w:sz="0" w:space="0" w:color="auto"/>
                          </w:divBdr>
                        </w:div>
                      </w:divsChild>
                    </w:div>
                  </w:divsChild>
                </w:div>
              </w:divsChild>
            </w:div>
          </w:divsChild>
        </w:div>
      </w:divsChild>
    </w:div>
    <w:div w:id="1276138462">
      <w:bodyDiv w:val="1"/>
      <w:marLeft w:val="0"/>
      <w:marRight w:val="0"/>
      <w:marTop w:val="0"/>
      <w:marBottom w:val="0"/>
      <w:divBdr>
        <w:top w:val="none" w:sz="0" w:space="0" w:color="auto"/>
        <w:left w:val="none" w:sz="0" w:space="0" w:color="auto"/>
        <w:bottom w:val="none" w:sz="0" w:space="0" w:color="auto"/>
        <w:right w:val="none" w:sz="0" w:space="0" w:color="auto"/>
      </w:divBdr>
    </w:div>
    <w:div w:id="1322394126">
      <w:bodyDiv w:val="1"/>
      <w:marLeft w:val="0"/>
      <w:marRight w:val="0"/>
      <w:marTop w:val="0"/>
      <w:marBottom w:val="0"/>
      <w:divBdr>
        <w:top w:val="none" w:sz="0" w:space="0" w:color="auto"/>
        <w:left w:val="none" w:sz="0" w:space="0" w:color="auto"/>
        <w:bottom w:val="none" w:sz="0" w:space="0" w:color="auto"/>
        <w:right w:val="none" w:sz="0" w:space="0" w:color="auto"/>
      </w:divBdr>
    </w:div>
    <w:div w:id="1322583589">
      <w:bodyDiv w:val="1"/>
      <w:marLeft w:val="0"/>
      <w:marRight w:val="0"/>
      <w:marTop w:val="0"/>
      <w:marBottom w:val="0"/>
      <w:divBdr>
        <w:top w:val="none" w:sz="0" w:space="0" w:color="auto"/>
        <w:left w:val="none" w:sz="0" w:space="0" w:color="auto"/>
        <w:bottom w:val="none" w:sz="0" w:space="0" w:color="auto"/>
        <w:right w:val="none" w:sz="0" w:space="0" w:color="auto"/>
      </w:divBdr>
    </w:div>
    <w:div w:id="1324314089">
      <w:bodyDiv w:val="1"/>
      <w:marLeft w:val="0"/>
      <w:marRight w:val="0"/>
      <w:marTop w:val="0"/>
      <w:marBottom w:val="0"/>
      <w:divBdr>
        <w:top w:val="none" w:sz="0" w:space="0" w:color="auto"/>
        <w:left w:val="none" w:sz="0" w:space="0" w:color="auto"/>
        <w:bottom w:val="none" w:sz="0" w:space="0" w:color="auto"/>
        <w:right w:val="none" w:sz="0" w:space="0" w:color="auto"/>
      </w:divBdr>
    </w:div>
    <w:div w:id="1344169742">
      <w:bodyDiv w:val="1"/>
      <w:marLeft w:val="0"/>
      <w:marRight w:val="0"/>
      <w:marTop w:val="0"/>
      <w:marBottom w:val="0"/>
      <w:divBdr>
        <w:top w:val="none" w:sz="0" w:space="0" w:color="auto"/>
        <w:left w:val="none" w:sz="0" w:space="0" w:color="auto"/>
        <w:bottom w:val="none" w:sz="0" w:space="0" w:color="auto"/>
        <w:right w:val="none" w:sz="0" w:space="0" w:color="auto"/>
      </w:divBdr>
    </w:div>
    <w:div w:id="1349680223">
      <w:bodyDiv w:val="1"/>
      <w:marLeft w:val="0"/>
      <w:marRight w:val="0"/>
      <w:marTop w:val="0"/>
      <w:marBottom w:val="0"/>
      <w:divBdr>
        <w:top w:val="none" w:sz="0" w:space="0" w:color="auto"/>
        <w:left w:val="none" w:sz="0" w:space="0" w:color="auto"/>
        <w:bottom w:val="none" w:sz="0" w:space="0" w:color="auto"/>
        <w:right w:val="none" w:sz="0" w:space="0" w:color="auto"/>
      </w:divBdr>
    </w:div>
    <w:div w:id="1355228803">
      <w:bodyDiv w:val="1"/>
      <w:marLeft w:val="0"/>
      <w:marRight w:val="0"/>
      <w:marTop w:val="0"/>
      <w:marBottom w:val="0"/>
      <w:divBdr>
        <w:top w:val="none" w:sz="0" w:space="0" w:color="auto"/>
        <w:left w:val="none" w:sz="0" w:space="0" w:color="auto"/>
        <w:bottom w:val="none" w:sz="0" w:space="0" w:color="auto"/>
        <w:right w:val="none" w:sz="0" w:space="0" w:color="auto"/>
      </w:divBdr>
    </w:div>
    <w:div w:id="1365522032">
      <w:bodyDiv w:val="1"/>
      <w:marLeft w:val="0"/>
      <w:marRight w:val="0"/>
      <w:marTop w:val="0"/>
      <w:marBottom w:val="0"/>
      <w:divBdr>
        <w:top w:val="none" w:sz="0" w:space="0" w:color="auto"/>
        <w:left w:val="none" w:sz="0" w:space="0" w:color="auto"/>
        <w:bottom w:val="none" w:sz="0" w:space="0" w:color="auto"/>
        <w:right w:val="none" w:sz="0" w:space="0" w:color="auto"/>
      </w:divBdr>
    </w:div>
    <w:div w:id="1416517975">
      <w:bodyDiv w:val="1"/>
      <w:marLeft w:val="0"/>
      <w:marRight w:val="0"/>
      <w:marTop w:val="0"/>
      <w:marBottom w:val="0"/>
      <w:divBdr>
        <w:top w:val="none" w:sz="0" w:space="0" w:color="auto"/>
        <w:left w:val="none" w:sz="0" w:space="0" w:color="auto"/>
        <w:bottom w:val="none" w:sz="0" w:space="0" w:color="auto"/>
        <w:right w:val="none" w:sz="0" w:space="0" w:color="auto"/>
      </w:divBdr>
    </w:div>
    <w:div w:id="1417508548">
      <w:bodyDiv w:val="1"/>
      <w:marLeft w:val="0"/>
      <w:marRight w:val="0"/>
      <w:marTop w:val="0"/>
      <w:marBottom w:val="0"/>
      <w:divBdr>
        <w:top w:val="none" w:sz="0" w:space="0" w:color="auto"/>
        <w:left w:val="none" w:sz="0" w:space="0" w:color="auto"/>
        <w:bottom w:val="none" w:sz="0" w:space="0" w:color="auto"/>
        <w:right w:val="none" w:sz="0" w:space="0" w:color="auto"/>
      </w:divBdr>
    </w:div>
    <w:div w:id="1428692561">
      <w:bodyDiv w:val="1"/>
      <w:marLeft w:val="0"/>
      <w:marRight w:val="0"/>
      <w:marTop w:val="0"/>
      <w:marBottom w:val="0"/>
      <w:divBdr>
        <w:top w:val="none" w:sz="0" w:space="0" w:color="auto"/>
        <w:left w:val="none" w:sz="0" w:space="0" w:color="auto"/>
        <w:bottom w:val="none" w:sz="0" w:space="0" w:color="auto"/>
        <w:right w:val="none" w:sz="0" w:space="0" w:color="auto"/>
      </w:divBdr>
    </w:div>
    <w:div w:id="1454131803">
      <w:bodyDiv w:val="1"/>
      <w:marLeft w:val="0"/>
      <w:marRight w:val="0"/>
      <w:marTop w:val="0"/>
      <w:marBottom w:val="0"/>
      <w:divBdr>
        <w:top w:val="none" w:sz="0" w:space="0" w:color="auto"/>
        <w:left w:val="none" w:sz="0" w:space="0" w:color="auto"/>
        <w:bottom w:val="none" w:sz="0" w:space="0" w:color="auto"/>
        <w:right w:val="none" w:sz="0" w:space="0" w:color="auto"/>
      </w:divBdr>
    </w:div>
    <w:div w:id="1454403245">
      <w:bodyDiv w:val="1"/>
      <w:marLeft w:val="0"/>
      <w:marRight w:val="0"/>
      <w:marTop w:val="0"/>
      <w:marBottom w:val="0"/>
      <w:divBdr>
        <w:top w:val="none" w:sz="0" w:space="0" w:color="auto"/>
        <w:left w:val="none" w:sz="0" w:space="0" w:color="auto"/>
        <w:bottom w:val="none" w:sz="0" w:space="0" w:color="auto"/>
        <w:right w:val="none" w:sz="0" w:space="0" w:color="auto"/>
      </w:divBdr>
    </w:div>
    <w:div w:id="1454980013">
      <w:bodyDiv w:val="1"/>
      <w:marLeft w:val="0"/>
      <w:marRight w:val="0"/>
      <w:marTop w:val="0"/>
      <w:marBottom w:val="0"/>
      <w:divBdr>
        <w:top w:val="none" w:sz="0" w:space="0" w:color="auto"/>
        <w:left w:val="none" w:sz="0" w:space="0" w:color="auto"/>
        <w:bottom w:val="none" w:sz="0" w:space="0" w:color="auto"/>
        <w:right w:val="none" w:sz="0" w:space="0" w:color="auto"/>
      </w:divBdr>
    </w:div>
    <w:div w:id="1474789193">
      <w:bodyDiv w:val="1"/>
      <w:marLeft w:val="0"/>
      <w:marRight w:val="0"/>
      <w:marTop w:val="0"/>
      <w:marBottom w:val="0"/>
      <w:divBdr>
        <w:top w:val="none" w:sz="0" w:space="0" w:color="auto"/>
        <w:left w:val="none" w:sz="0" w:space="0" w:color="auto"/>
        <w:bottom w:val="none" w:sz="0" w:space="0" w:color="auto"/>
        <w:right w:val="none" w:sz="0" w:space="0" w:color="auto"/>
      </w:divBdr>
      <w:divsChild>
        <w:div w:id="1201169002">
          <w:marLeft w:val="-225"/>
          <w:marRight w:val="-225"/>
          <w:marTop w:val="0"/>
          <w:marBottom w:val="0"/>
          <w:divBdr>
            <w:top w:val="single" w:sz="6" w:space="0" w:color="ECECEC"/>
            <w:left w:val="single" w:sz="6" w:space="0" w:color="ECECEC"/>
            <w:bottom w:val="single" w:sz="6" w:space="0" w:color="ECECEC"/>
            <w:right w:val="single" w:sz="6" w:space="0" w:color="ECECEC"/>
          </w:divBdr>
          <w:divsChild>
            <w:div w:id="890655708">
              <w:marLeft w:val="0"/>
              <w:marRight w:val="0"/>
              <w:marTop w:val="0"/>
              <w:marBottom w:val="0"/>
              <w:divBdr>
                <w:top w:val="none" w:sz="0" w:space="0" w:color="auto"/>
                <w:left w:val="none" w:sz="0" w:space="0" w:color="auto"/>
                <w:bottom w:val="none" w:sz="0" w:space="0" w:color="auto"/>
                <w:right w:val="none" w:sz="0" w:space="0" w:color="auto"/>
              </w:divBdr>
            </w:div>
          </w:divsChild>
        </w:div>
        <w:div w:id="894700517">
          <w:marLeft w:val="-225"/>
          <w:marRight w:val="-225"/>
          <w:marTop w:val="0"/>
          <w:marBottom w:val="0"/>
          <w:divBdr>
            <w:top w:val="single" w:sz="2" w:space="0" w:color="ECECEC"/>
            <w:left w:val="single" w:sz="6" w:space="0" w:color="ECECEC"/>
            <w:bottom w:val="single" w:sz="6" w:space="0" w:color="ECECEC"/>
            <w:right w:val="single" w:sz="6" w:space="0" w:color="ECECEC"/>
          </w:divBdr>
          <w:divsChild>
            <w:div w:id="83036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629932">
      <w:bodyDiv w:val="1"/>
      <w:marLeft w:val="0"/>
      <w:marRight w:val="0"/>
      <w:marTop w:val="0"/>
      <w:marBottom w:val="0"/>
      <w:divBdr>
        <w:top w:val="none" w:sz="0" w:space="0" w:color="auto"/>
        <w:left w:val="none" w:sz="0" w:space="0" w:color="auto"/>
        <w:bottom w:val="none" w:sz="0" w:space="0" w:color="auto"/>
        <w:right w:val="none" w:sz="0" w:space="0" w:color="auto"/>
      </w:divBdr>
    </w:div>
    <w:div w:id="1542205811">
      <w:bodyDiv w:val="1"/>
      <w:marLeft w:val="0"/>
      <w:marRight w:val="0"/>
      <w:marTop w:val="0"/>
      <w:marBottom w:val="0"/>
      <w:divBdr>
        <w:top w:val="none" w:sz="0" w:space="0" w:color="auto"/>
        <w:left w:val="none" w:sz="0" w:space="0" w:color="auto"/>
        <w:bottom w:val="none" w:sz="0" w:space="0" w:color="auto"/>
        <w:right w:val="none" w:sz="0" w:space="0" w:color="auto"/>
      </w:divBdr>
      <w:divsChild>
        <w:div w:id="160318604">
          <w:marLeft w:val="75"/>
          <w:marRight w:val="75"/>
          <w:marTop w:val="75"/>
          <w:marBottom w:val="75"/>
          <w:divBdr>
            <w:top w:val="none" w:sz="0" w:space="0" w:color="auto"/>
            <w:left w:val="none" w:sz="0" w:space="0" w:color="auto"/>
            <w:bottom w:val="none" w:sz="0" w:space="0" w:color="auto"/>
            <w:right w:val="none" w:sz="0" w:space="0" w:color="auto"/>
          </w:divBdr>
          <w:divsChild>
            <w:div w:id="182905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724685">
      <w:bodyDiv w:val="1"/>
      <w:marLeft w:val="0"/>
      <w:marRight w:val="0"/>
      <w:marTop w:val="0"/>
      <w:marBottom w:val="0"/>
      <w:divBdr>
        <w:top w:val="none" w:sz="0" w:space="0" w:color="auto"/>
        <w:left w:val="none" w:sz="0" w:space="0" w:color="auto"/>
        <w:bottom w:val="none" w:sz="0" w:space="0" w:color="auto"/>
        <w:right w:val="none" w:sz="0" w:space="0" w:color="auto"/>
      </w:divBdr>
    </w:div>
    <w:div w:id="1555463136">
      <w:bodyDiv w:val="1"/>
      <w:marLeft w:val="0"/>
      <w:marRight w:val="0"/>
      <w:marTop w:val="0"/>
      <w:marBottom w:val="0"/>
      <w:divBdr>
        <w:top w:val="none" w:sz="0" w:space="0" w:color="auto"/>
        <w:left w:val="none" w:sz="0" w:space="0" w:color="auto"/>
        <w:bottom w:val="none" w:sz="0" w:space="0" w:color="auto"/>
        <w:right w:val="none" w:sz="0" w:space="0" w:color="auto"/>
      </w:divBdr>
    </w:div>
    <w:div w:id="1565917448">
      <w:bodyDiv w:val="1"/>
      <w:marLeft w:val="0"/>
      <w:marRight w:val="0"/>
      <w:marTop w:val="0"/>
      <w:marBottom w:val="0"/>
      <w:divBdr>
        <w:top w:val="none" w:sz="0" w:space="0" w:color="auto"/>
        <w:left w:val="none" w:sz="0" w:space="0" w:color="auto"/>
        <w:bottom w:val="none" w:sz="0" w:space="0" w:color="auto"/>
        <w:right w:val="none" w:sz="0" w:space="0" w:color="auto"/>
      </w:divBdr>
    </w:div>
    <w:div w:id="1573077311">
      <w:bodyDiv w:val="1"/>
      <w:marLeft w:val="0"/>
      <w:marRight w:val="0"/>
      <w:marTop w:val="0"/>
      <w:marBottom w:val="0"/>
      <w:divBdr>
        <w:top w:val="none" w:sz="0" w:space="0" w:color="auto"/>
        <w:left w:val="none" w:sz="0" w:space="0" w:color="auto"/>
        <w:bottom w:val="none" w:sz="0" w:space="0" w:color="auto"/>
        <w:right w:val="none" w:sz="0" w:space="0" w:color="auto"/>
      </w:divBdr>
    </w:div>
    <w:div w:id="1595819151">
      <w:bodyDiv w:val="1"/>
      <w:marLeft w:val="0"/>
      <w:marRight w:val="0"/>
      <w:marTop w:val="0"/>
      <w:marBottom w:val="0"/>
      <w:divBdr>
        <w:top w:val="none" w:sz="0" w:space="0" w:color="auto"/>
        <w:left w:val="none" w:sz="0" w:space="0" w:color="auto"/>
        <w:bottom w:val="none" w:sz="0" w:space="0" w:color="auto"/>
        <w:right w:val="none" w:sz="0" w:space="0" w:color="auto"/>
      </w:divBdr>
    </w:div>
    <w:div w:id="1611165495">
      <w:bodyDiv w:val="1"/>
      <w:marLeft w:val="0"/>
      <w:marRight w:val="0"/>
      <w:marTop w:val="0"/>
      <w:marBottom w:val="0"/>
      <w:divBdr>
        <w:top w:val="none" w:sz="0" w:space="0" w:color="auto"/>
        <w:left w:val="none" w:sz="0" w:space="0" w:color="auto"/>
        <w:bottom w:val="none" w:sz="0" w:space="0" w:color="auto"/>
        <w:right w:val="none" w:sz="0" w:space="0" w:color="auto"/>
      </w:divBdr>
    </w:div>
    <w:div w:id="1621913805">
      <w:bodyDiv w:val="1"/>
      <w:marLeft w:val="0"/>
      <w:marRight w:val="0"/>
      <w:marTop w:val="0"/>
      <w:marBottom w:val="0"/>
      <w:divBdr>
        <w:top w:val="none" w:sz="0" w:space="0" w:color="auto"/>
        <w:left w:val="none" w:sz="0" w:space="0" w:color="auto"/>
        <w:bottom w:val="none" w:sz="0" w:space="0" w:color="auto"/>
        <w:right w:val="none" w:sz="0" w:space="0" w:color="auto"/>
      </w:divBdr>
    </w:div>
    <w:div w:id="1622951278">
      <w:bodyDiv w:val="1"/>
      <w:marLeft w:val="0"/>
      <w:marRight w:val="0"/>
      <w:marTop w:val="0"/>
      <w:marBottom w:val="0"/>
      <w:divBdr>
        <w:top w:val="none" w:sz="0" w:space="0" w:color="auto"/>
        <w:left w:val="none" w:sz="0" w:space="0" w:color="auto"/>
        <w:bottom w:val="none" w:sz="0" w:space="0" w:color="auto"/>
        <w:right w:val="none" w:sz="0" w:space="0" w:color="auto"/>
      </w:divBdr>
    </w:div>
    <w:div w:id="1635678505">
      <w:bodyDiv w:val="1"/>
      <w:marLeft w:val="0"/>
      <w:marRight w:val="0"/>
      <w:marTop w:val="0"/>
      <w:marBottom w:val="0"/>
      <w:divBdr>
        <w:top w:val="none" w:sz="0" w:space="0" w:color="auto"/>
        <w:left w:val="none" w:sz="0" w:space="0" w:color="auto"/>
        <w:bottom w:val="none" w:sz="0" w:space="0" w:color="auto"/>
        <w:right w:val="none" w:sz="0" w:space="0" w:color="auto"/>
      </w:divBdr>
    </w:div>
    <w:div w:id="1636059902">
      <w:bodyDiv w:val="1"/>
      <w:marLeft w:val="0"/>
      <w:marRight w:val="0"/>
      <w:marTop w:val="0"/>
      <w:marBottom w:val="0"/>
      <w:divBdr>
        <w:top w:val="none" w:sz="0" w:space="0" w:color="auto"/>
        <w:left w:val="none" w:sz="0" w:space="0" w:color="auto"/>
        <w:bottom w:val="none" w:sz="0" w:space="0" w:color="auto"/>
        <w:right w:val="none" w:sz="0" w:space="0" w:color="auto"/>
      </w:divBdr>
    </w:div>
    <w:div w:id="1662152524">
      <w:bodyDiv w:val="1"/>
      <w:marLeft w:val="0"/>
      <w:marRight w:val="0"/>
      <w:marTop w:val="0"/>
      <w:marBottom w:val="0"/>
      <w:divBdr>
        <w:top w:val="none" w:sz="0" w:space="0" w:color="auto"/>
        <w:left w:val="none" w:sz="0" w:space="0" w:color="auto"/>
        <w:bottom w:val="none" w:sz="0" w:space="0" w:color="auto"/>
        <w:right w:val="none" w:sz="0" w:space="0" w:color="auto"/>
      </w:divBdr>
    </w:div>
    <w:div w:id="1665235221">
      <w:bodyDiv w:val="1"/>
      <w:marLeft w:val="0"/>
      <w:marRight w:val="0"/>
      <w:marTop w:val="0"/>
      <w:marBottom w:val="0"/>
      <w:divBdr>
        <w:top w:val="none" w:sz="0" w:space="0" w:color="auto"/>
        <w:left w:val="none" w:sz="0" w:space="0" w:color="auto"/>
        <w:bottom w:val="none" w:sz="0" w:space="0" w:color="auto"/>
        <w:right w:val="none" w:sz="0" w:space="0" w:color="auto"/>
      </w:divBdr>
      <w:divsChild>
        <w:div w:id="283198732">
          <w:marLeft w:val="0"/>
          <w:marRight w:val="0"/>
          <w:marTop w:val="0"/>
          <w:marBottom w:val="0"/>
          <w:divBdr>
            <w:top w:val="none" w:sz="0" w:space="0" w:color="auto"/>
            <w:left w:val="none" w:sz="0" w:space="0" w:color="auto"/>
            <w:bottom w:val="none" w:sz="0" w:space="0" w:color="auto"/>
            <w:right w:val="none" w:sz="0" w:space="0" w:color="auto"/>
          </w:divBdr>
        </w:div>
        <w:div w:id="50423818">
          <w:marLeft w:val="0"/>
          <w:marRight w:val="0"/>
          <w:marTop w:val="0"/>
          <w:marBottom w:val="0"/>
          <w:divBdr>
            <w:top w:val="none" w:sz="0" w:space="0" w:color="auto"/>
            <w:left w:val="none" w:sz="0" w:space="0" w:color="auto"/>
            <w:bottom w:val="none" w:sz="0" w:space="0" w:color="auto"/>
            <w:right w:val="none" w:sz="0" w:space="0" w:color="auto"/>
          </w:divBdr>
        </w:div>
        <w:div w:id="1581981210">
          <w:marLeft w:val="0"/>
          <w:marRight w:val="0"/>
          <w:marTop w:val="0"/>
          <w:marBottom w:val="0"/>
          <w:divBdr>
            <w:top w:val="none" w:sz="0" w:space="0" w:color="auto"/>
            <w:left w:val="none" w:sz="0" w:space="0" w:color="auto"/>
            <w:bottom w:val="none" w:sz="0" w:space="0" w:color="auto"/>
            <w:right w:val="none" w:sz="0" w:space="0" w:color="auto"/>
          </w:divBdr>
        </w:div>
      </w:divsChild>
    </w:div>
    <w:div w:id="1680890518">
      <w:bodyDiv w:val="1"/>
      <w:marLeft w:val="0"/>
      <w:marRight w:val="0"/>
      <w:marTop w:val="0"/>
      <w:marBottom w:val="0"/>
      <w:divBdr>
        <w:top w:val="none" w:sz="0" w:space="0" w:color="auto"/>
        <w:left w:val="none" w:sz="0" w:space="0" w:color="auto"/>
        <w:bottom w:val="none" w:sz="0" w:space="0" w:color="auto"/>
        <w:right w:val="none" w:sz="0" w:space="0" w:color="auto"/>
      </w:divBdr>
    </w:div>
    <w:div w:id="1688405759">
      <w:bodyDiv w:val="1"/>
      <w:marLeft w:val="0"/>
      <w:marRight w:val="0"/>
      <w:marTop w:val="0"/>
      <w:marBottom w:val="0"/>
      <w:divBdr>
        <w:top w:val="none" w:sz="0" w:space="0" w:color="auto"/>
        <w:left w:val="none" w:sz="0" w:space="0" w:color="auto"/>
        <w:bottom w:val="none" w:sz="0" w:space="0" w:color="auto"/>
        <w:right w:val="none" w:sz="0" w:space="0" w:color="auto"/>
      </w:divBdr>
    </w:div>
    <w:div w:id="1690907100">
      <w:bodyDiv w:val="1"/>
      <w:marLeft w:val="0"/>
      <w:marRight w:val="0"/>
      <w:marTop w:val="0"/>
      <w:marBottom w:val="0"/>
      <w:divBdr>
        <w:top w:val="none" w:sz="0" w:space="0" w:color="auto"/>
        <w:left w:val="none" w:sz="0" w:space="0" w:color="auto"/>
        <w:bottom w:val="none" w:sz="0" w:space="0" w:color="auto"/>
        <w:right w:val="none" w:sz="0" w:space="0" w:color="auto"/>
      </w:divBdr>
    </w:div>
    <w:div w:id="1714424997">
      <w:bodyDiv w:val="1"/>
      <w:marLeft w:val="0"/>
      <w:marRight w:val="0"/>
      <w:marTop w:val="0"/>
      <w:marBottom w:val="0"/>
      <w:divBdr>
        <w:top w:val="none" w:sz="0" w:space="0" w:color="auto"/>
        <w:left w:val="none" w:sz="0" w:space="0" w:color="auto"/>
        <w:bottom w:val="none" w:sz="0" w:space="0" w:color="auto"/>
        <w:right w:val="none" w:sz="0" w:space="0" w:color="auto"/>
      </w:divBdr>
      <w:divsChild>
        <w:div w:id="1584561317">
          <w:marLeft w:val="75"/>
          <w:marRight w:val="75"/>
          <w:marTop w:val="75"/>
          <w:marBottom w:val="75"/>
          <w:divBdr>
            <w:top w:val="none" w:sz="0" w:space="0" w:color="auto"/>
            <w:left w:val="none" w:sz="0" w:space="0" w:color="auto"/>
            <w:bottom w:val="none" w:sz="0" w:space="0" w:color="auto"/>
            <w:right w:val="none" w:sz="0" w:space="0" w:color="auto"/>
          </w:divBdr>
          <w:divsChild>
            <w:div w:id="293413963">
              <w:marLeft w:val="0"/>
              <w:marRight w:val="0"/>
              <w:marTop w:val="0"/>
              <w:marBottom w:val="0"/>
              <w:divBdr>
                <w:top w:val="none" w:sz="0" w:space="0" w:color="auto"/>
                <w:left w:val="none" w:sz="0" w:space="0" w:color="auto"/>
                <w:bottom w:val="none" w:sz="0" w:space="0" w:color="auto"/>
                <w:right w:val="none" w:sz="0" w:space="0" w:color="auto"/>
              </w:divBdr>
            </w:div>
          </w:divsChild>
        </w:div>
        <w:div w:id="655693892">
          <w:marLeft w:val="0"/>
          <w:marRight w:val="0"/>
          <w:marTop w:val="0"/>
          <w:marBottom w:val="0"/>
          <w:divBdr>
            <w:top w:val="none" w:sz="0" w:space="0" w:color="auto"/>
            <w:left w:val="none" w:sz="0" w:space="0" w:color="auto"/>
            <w:bottom w:val="none" w:sz="0" w:space="0" w:color="auto"/>
            <w:right w:val="none" w:sz="0" w:space="0" w:color="auto"/>
          </w:divBdr>
          <w:divsChild>
            <w:div w:id="1520581200">
              <w:marLeft w:val="0"/>
              <w:marRight w:val="0"/>
              <w:marTop w:val="0"/>
              <w:marBottom w:val="0"/>
              <w:divBdr>
                <w:top w:val="none" w:sz="0" w:space="0" w:color="auto"/>
                <w:left w:val="none" w:sz="0" w:space="0" w:color="auto"/>
                <w:bottom w:val="none" w:sz="0" w:space="0" w:color="auto"/>
                <w:right w:val="none" w:sz="0" w:space="0" w:color="auto"/>
              </w:divBdr>
              <w:divsChild>
                <w:div w:id="1943032019">
                  <w:marLeft w:val="0"/>
                  <w:marRight w:val="0"/>
                  <w:marTop w:val="0"/>
                  <w:marBottom w:val="0"/>
                  <w:divBdr>
                    <w:top w:val="none" w:sz="0" w:space="0" w:color="auto"/>
                    <w:left w:val="none" w:sz="0" w:space="0" w:color="auto"/>
                    <w:bottom w:val="none" w:sz="0" w:space="0" w:color="auto"/>
                    <w:right w:val="none" w:sz="0" w:space="0" w:color="auto"/>
                  </w:divBdr>
                  <w:divsChild>
                    <w:div w:id="1848057791">
                      <w:marLeft w:val="0"/>
                      <w:marRight w:val="0"/>
                      <w:marTop w:val="0"/>
                      <w:marBottom w:val="0"/>
                      <w:divBdr>
                        <w:top w:val="none" w:sz="0" w:space="0" w:color="auto"/>
                        <w:left w:val="none" w:sz="0" w:space="0" w:color="auto"/>
                        <w:bottom w:val="none" w:sz="0" w:space="0" w:color="auto"/>
                        <w:right w:val="none" w:sz="0" w:space="0" w:color="auto"/>
                      </w:divBdr>
                      <w:divsChild>
                        <w:div w:id="1161584800">
                          <w:marLeft w:val="0"/>
                          <w:marRight w:val="0"/>
                          <w:marTop w:val="0"/>
                          <w:marBottom w:val="0"/>
                          <w:divBdr>
                            <w:top w:val="none" w:sz="0" w:space="0" w:color="auto"/>
                            <w:left w:val="none" w:sz="0" w:space="0" w:color="auto"/>
                            <w:bottom w:val="none" w:sz="0" w:space="0" w:color="auto"/>
                            <w:right w:val="none" w:sz="0" w:space="0" w:color="auto"/>
                          </w:divBdr>
                          <w:divsChild>
                            <w:div w:id="20452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094076">
      <w:bodyDiv w:val="1"/>
      <w:marLeft w:val="0"/>
      <w:marRight w:val="0"/>
      <w:marTop w:val="0"/>
      <w:marBottom w:val="0"/>
      <w:divBdr>
        <w:top w:val="none" w:sz="0" w:space="0" w:color="auto"/>
        <w:left w:val="none" w:sz="0" w:space="0" w:color="auto"/>
        <w:bottom w:val="none" w:sz="0" w:space="0" w:color="auto"/>
        <w:right w:val="none" w:sz="0" w:space="0" w:color="auto"/>
      </w:divBdr>
      <w:divsChild>
        <w:div w:id="1271429772">
          <w:marLeft w:val="0"/>
          <w:marRight w:val="0"/>
          <w:marTop w:val="0"/>
          <w:marBottom w:val="600"/>
          <w:divBdr>
            <w:top w:val="none" w:sz="0" w:space="0" w:color="auto"/>
            <w:left w:val="none" w:sz="0" w:space="0" w:color="auto"/>
            <w:bottom w:val="none" w:sz="0" w:space="0" w:color="auto"/>
            <w:right w:val="none" w:sz="0" w:space="0" w:color="auto"/>
          </w:divBdr>
          <w:divsChild>
            <w:div w:id="1498230551">
              <w:marLeft w:val="0"/>
              <w:marRight w:val="0"/>
              <w:marTop w:val="0"/>
              <w:marBottom w:val="0"/>
              <w:divBdr>
                <w:top w:val="none" w:sz="0" w:space="0" w:color="auto"/>
                <w:left w:val="none" w:sz="0" w:space="0" w:color="auto"/>
                <w:bottom w:val="none" w:sz="0" w:space="0" w:color="auto"/>
                <w:right w:val="none" w:sz="0" w:space="0" w:color="auto"/>
              </w:divBdr>
            </w:div>
            <w:div w:id="307174133">
              <w:marLeft w:val="0"/>
              <w:marRight w:val="0"/>
              <w:marTop w:val="0"/>
              <w:marBottom w:val="0"/>
              <w:divBdr>
                <w:top w:val="none" w:sz="0" w:space="0" w:color="auto"/>
                <w:left w:val="none" w:sz="0" w:space="0" w:color="auto"/>
                <w:bottom w:val="none" w:sz="0" w:space="0" w:color="auto"/>
                <w:right w:val="none" w:sz="0" w:space="0" w:color="auto"/>
              </w:divBdr>
              <w:divsChild>
                <w:div w:id="713038944">
                  <w:marLeft w:val="0"/>
                  <w:marRight w:val="0"/>
                  <w:marTop w:val="0"/>
                  <w:marBottom w:val="0"/>
                  <w:divBdr>
                    <w:top w:val="none" w:sz="0" w:space="0" w:color="auto"/>
                    <w:left w:val="none" w:sz="0" w:space="0" w:color="auto"/>
                    <w:bottom w:val="none" w:sz="0" w:space="0" w:color="auto"/>
                    <w:right w:val="none" w:sz="0" w:space="0" w:color="auto"/>
                  </w:divBdr>
                  <w:divsChild>
                    <w:div w:id="16744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281477">
          <w:marLeft w:val="0"/>
          <w:marRight w:val="0"/>
          <w:marTop w:val="0"/>
          <w:marBottom w:val="600"/>
          <w:divBdr>
            <w:top w:val="none" w:sz="0" w:space="0" w:color="auto"/>
            <w:left w:val="none" w:sz="0" w:space="0" w:color="auto"/>
            <w:bottom w:val="none" w:sz="0" w:space="0" w:color="auto"/>
            <w:right w:val="none" w:sz="0" w:space="0" w:color="auto"/>
          </w:divBdr>
          <w:divsChild>
            <w:div w:id="1856995233">
              <w:marLeft w:val="0"/>
              <w:marRight w:val="0"/>
              <w:marTop w:val="0"/>
              <w:marBottom w:val="0"/>
              <w:divBdr>
                <w:top w:val="none" w:sz="0" w:space="0" w:color="auto"/>
                <w:left w:val="none" w:sz="0" w:space="0" w:color="auto"/>
                <w:bottom w:val="none" w:sz="0" w:space="0" w:color="auto"/>
                <w:right w:val="none" w:sz="0" w:space="0" w:color="auto"/>
              </w:divBdr>
            </w:div>
            <w:div w:id="1045565317">
              <w:marLeft w:val="0"/>
              <w:marRight w:val="0"/>
              <w:marTop w:val="0"/>
              <w:marBottom w:val="0"/>
              <w:divBdr>
                <w:top w:val="none" w:sz="0" w:space="0" w:color="auto"/>
                <w:left w:val="none" w:sz="0" w:space="0" w:color="auto"/>
                <w:bottom w:val="none" w:sz="0" w:space="0" w:color="auto"/>
                <w:right w:val="none" w:sz="0" w:space="0" w:color="auto"/>
              </w:divBdr>
              <w:divsChild>
                <w:div w:id="2047174775">
                  <w:marLeft w:val="0"/>
                  <w:marRight w:val="0"/>
                  <w:marTop w:val="0"/>
                  <w:marBottom w:val="0"/>
                  <w:divBdr>
                    <w:top w:val="none" w:sz="0" w:space="0" w:color="auto"/>
                    <w:left w:val="none" w:sz="0" w:space="0" w:color="auto"/>
                    <w:bottom w:val="none" w:sz="0" w:space="0" w:color="auto"/>
                    <w:right w:val="none" w:sz="0" w:space="0" w:color="auto"/>
                  </w:divBdr>
                  <w:divsChild>
                    <w:div w:id="189354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721673">
      <w:bodyDiv w:val="1"/>
      <w:marLeft w:val="0"/>
      <w:marRight w:val="0"/>
      <w:marTop w:val="0"/>
      <w:marBottom w:val="0"/>
      <w:divBdr>
        <w:top w:val="none" w:sz="0" w:space="0" w:color="auto"/>
        <w:left w:val="none" w:sz="0" w:space="0" w:color="auto"/>
        <w:bottom w:val="none" w:sz="0" w:space="0" w:color="auto"/>
        <w:right w:val="none" w:sz="0" w:space="0" w:color="auto"/>
      </w:divBdr>
    </w:div>
    <w:div w:id="1732537455">
      <w:bodyDiv w:val="1"/>
      <w:marLeft w:val="0"/>
      <w:marRight w:val="0"/>
      <w:marTop w:val="0"/>
      <w:marBottom w:val="0"/>
      <w:divBdr>
        <w:top w:val="none" w:sz="0" w:space="0" w:color="auto"/>
        <w:left w:val="none" w:sz="0" w:space="0" w:color="auto"/>
        <w:bottom w:val="none" w:sz="0" w:space="0" w:color="auto"/>
        <w:right w:val="none" w:sz="0" w:space="0" w:color="auto"/>
      </w:divBdr>
    </w:div>
    <w:div w:id="1786341674">
      <w:bodyDiv w:val="1"/>
      <w:marLeft w:val="0"/>
      <w:marRight w:val="0"/>
      <w:marTop w:val="0"/>
      <w:marBottom w:val="0"/>
      <w:divBdr>
        <w:top w:val="none" w:sz="0" w:space="0" w:color="auto"/>
        <w:left w:val="none" w:sz="0" w:space="0" w:color="auto"/>
        <w:bottom w:val="none" w:sz="0" w:space="0" w:color="auto"/>
        <w:right w:val="none" w:sz="0" w:space="0" w:color="auto"/>
      </w:divBdr>
      <w:divsChild>
        <w:div w:id="325668432">
          <w:marLeft w:val="75"/>
          <w:marRight w:val="75"/>
          <w:marTop w:val="75"/>
          <w:marBottom w:val="75"/>
          <w:divBdr>
            <w:top w:val="none" w:sz="0" w:space="0" w:color="auto"/>
            <w:left w:val="none" w:sz="0" w:space="0" w:color="auto"/>
            <w:bottom w:val="none" w:sz="0" w:space="0" w:color="auto"/>
            <w:right w:val="none" w:sz="0" w:space="0" w:color="auto"/>
          </w:divBdr>
          <w:divsChild>
            <w:div w:id="726608589">
              <w:marLeft w:val="0"/>
              <w:marRight w:val="0"/>
              <w:marTop w:val="0"/>
              <w:marBottom w:val="0"/>
              <w:divBdr>
                <w:top w:val="none" w:sz="0" w:space="0" w:color="auto"/>
                <w:left w:val="none" w:sz="0" w:space="0" w:color="auto"/>
                <w:bottom w:val="none" w:sz="0" w:space="0" w:color="auto"/>
                <w:right w:val="none" w:sz="0" w:space="0" w:color="auto"/>
              </w:divBdr>
            </w:div>
          </w:divsChild>
        </w:div>
        <w:div w:id="1936132039">
          <w:marLeft w:val="0"/>
          <w:marRight w:val="0"/>
          <w:marTop w:val="0"/>
          <w:marBottom w:val="0"/>
          <w:divBdr>
            <w:top w:val="none" w:sz="0" w:space="0" w:color="auto"/>
            <w:left w:val="none" w:sz="0" w:space="0" w:color="auto"/>
            <w:bottom w:val="none" w:sz="0" w:space="0" w:color="auto"/>
            <w:right w:val="none" w:sz="0" w:space="0" w:color="auto"/>
          </w:divBdr>
          <w:divsChild>
            <w:div w:id="1771659994">
              <w:marLeft w:val="0"/>
              <w:marRight w:val="0"/>
              <w:marTop w:val="0"/>
              <w:marBottom w:val="0"/>
              <w:divBdr>
                <w:top w:val="none" w:sz="0" w:space="0" w:color="auto"/>
                <w:left w:val="none" w:sz="0" w:space="0" w:color="auto"/>
                <w:bottom w:val="none" w:sz="0" w:space="0" w:color="auto"/>
                <w:right w:val="none" w:sz="0" w:space="0" w:color="auto"/>
              </w:divBdr>
              <w:divsChild>
                <w:div w:id="2042432569">
                  <w:marLeft w:val="0"/>
                  <w:marRight w:val="0"/>
                  <w:marTop w:val="0"/>
                  <w:marBottom w:val="0"/>
                  <w:divBdr>
                    <w:top w:val="none" w:sz="0" w:space="0" w:color="auto"/>
                    <w:left w:val="none" w:sz="0" w:space="0" w:color="auto"/>
                    <w:bottom w:val="none" w:sz="0" w:space="0" w:color="auto"/>
                    <w:right w:val="none" w:sz="0" w:space="0" w:color="auto"/>
                  </w:divBdr>
                  <w:divsChild>
                    <w:div w:id="41864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811892">
      <w:bodyDiv w:val="1"/>
      <w:marLeft w:val="0"/>
      <w:marRight w:val="0"/>
      <w:marTop w:val="0"/>
      <w:marBottom w:val="0"/>
      <w:divBdr>
        <w:top w:val="none" w:sz="0" w:space="0" w:color="auto"/>
        <w:left w:val="none" w:sz="0" w:space="0" w:color="auto"/>
        <w:bottom w:val="none" w:sz="0" w:space="0" w:color="auto"/>
        <w:right w:val="none" w:sz="0" w:space="0" w:color="auto"/>
      </w:divBdr>
    </w:div>
    <w:div w:id="1821573481">
      <w:bodyDiv w:val="1"/>
      <w:marLeft w:val="0"/>
      <w:marRight w:val="0"/>
      <w:marTop w:val="0"/>
      <w:marBottom w:val="0"/>
      <w:divBdr>
        <w:top w:val="none" w:sz="0" w:space="0" w:color="auto"/>
        <w:left w:val="none" w:sz="0" w:space="0" w:color="auto"/>
        <w:bottom w:val="none" w:sz="0" w:space="0" w:color="auto"/>
        <w:right w:val="none" w:sz="0" w:space="0" w:color="auto"/>
      </w:divBdr>
    </w:div>
    <w:div w:id="1906451396">
      <w:bodyDiv w:val="1"/>
      <w:marLeft w:val="0"/>
      <w:marRight w:val="0"/>
      <w:marTop w:val="0"/>
      <w:marBottom w:val="0"/>
      <w:divBdr>
        <w:top w:val="none" w:sz="0" w:space="0" w:color="auto"/>
        <w:left w:val="none" w:sz="0" w:space="0" w:color="auto"/>
        <w:bottom w:val="none" w:sz="0" w:space="0" w:color="auto"/>
        <w:right w:val="none" w:sz="0" w:space="0" w:color="auto"/>
      </w:divBdr>
    </w:div>
    <w:div w:id="1911840497">
      <w:bodyDiv w:val="1"/>
      <w:marLeft w:val="0"/>
      <w:marRight w:val="0"/>
      <w:marTop w:val="0"/>
      <w:marBottom w:val="0"/>
      <w:divBdr>
        <w:top w:val="none" w:sz="0" w:space="0" w:color="auto"/>
        <w:left w:val="none" w:sz="0" w:space="0" w:color="auto"/>
        <w:bottom w:val="none" w:sz="0" w:space="0" w:color="auto"/>
        <w:right w:val="none" w:sz="0" w:space="0" w:color="auto"/>
      </w:divBdr>
    </w:div>
    <w:div w:id="1969243121">
      <w:bodyDiv w:val="1"/>
      <w:marLeft w:val="0"/>
      <w:marRight w:val="0"/>
      <w:marTop w:val="0"/>
      <w:marBottom w:val="0"/>
      <w:divBdr>
        <w:top w:val="none" w:sz="0" w:space="0" w:color="auto"/>
        <w:left w:val="none" w:sz="0" w:space="0" w:color="auto"/>
        <w:bottom w:val="none" w:sz="0" w:space="0" w:color="auto"/>
        <w:right w:val="none" w:sz="0" w:space="0" w:color="auto"/>
      </w:divBdr>
    </w:div>
    <w:div w:id="2024940161">
      <w:bodyDiv w:val="1"/>
      <w:marLeft w:val="0"/>
      <w:marRight w:val="0"/>
      <w:marTop w:val="0"/>
      <w:marBottom w:val="0"/>
      <w:divBdr>
        <w:top w:val="none" w:sz="0" w:space="0" w:color="auto"/>
        <w:left w:val="none" w:sz="0" w:space="0" w:color="auto"/>
        <w:bottom w:val="none" w:sz="0" w:space="0" w:color="auto"/>
        <w:right w:val="none" w:sz="0" w:space="0" w:color="auto"/>
      </w:divBdr>
    </w:div>
    <w:div w:id="2047245586">
      <w:bodyDiv w:val="1"/>
      <w:marLeft w:val="0"/>
      <w:marRight w:val="0"/>
      <w:marTop w:val="0"/>
      <w:marBottom w:val="0"/>
      <w:divBdr>
        <w:top w:val="none" w:sz="0" w:space="0" w:color="auto"/>
        <w:left w:val="none" w:sz="0" w:space="0" w:color="auto"/>
        <w:bottom w:val="none" w:sz="0" w:space="0" w:color="auto"/>
        <w:right w:val="none" w:sz="0" w:space="0" w:color="auto"/>
      </w:divBdr>
    </w:div>
    <w:div w:id="2050953999">
      <w:bodyDiv w:val="1"/>
      <w:marLeft w:val="0"/>
      <w:marRight w:val="0"/>
      <w:marTop w:val="0"/>
      <w:marBottom w:val="0"/>
      <w:divBdr>
        <w:top w:val="none" w:sz="0" w:space="0" w:color="auto"/>
        <w:left w:val="none" w:sz="0" w:space="0" w:color="auto"/>
        <w:bottom w:val="none" w:sz="0" w:space="0" w:color="auto"/>
        <w:right w:val="none" w:sz="0" w:space="0" w:color="auto"/>
      </w:divBdr>
      <w:divsChild>
        <w:div w:id="1593078905">
          <w:marLeft w:val="75"/>
          <w:marRight w:val="75"/>
          <w:marTop w:val="75"/>
          <w:marBottom w:val="75"/>
          <w:divBdr>
            <w:top w:val="none" w:sz="0" w:space="0" w:color="auto"/>
            <w:left w:val="none" w:sz="0" w:space="0" w:color="auto"/>
            <w:bottom w:val="none" w:sz="0" w:space="0" w:color="auto"/>
            <w:right w:val="none" w:sz="0" w:space="0" w:color="auto"/>
          </w:divBdr>
          <w:divsChild>
            <w:div w:id="78905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73789">
      <w:bodyDiv w:val="1"/>
      <w:marLeft w:val="0"/>
      <w:marRight w:val="0"/>
      <w:marTop w:val="0"/>
      <w:marBottom w:val="0"/>
      <w:divBdr>
        <w:top w:val="none" w:sz="0" w:space="0" w:color="auto"/>
        <w:left w:val="none" w:sz="0" w:space="0" w:color="auto"/>
        <w:bottom w:val="none" w:sz="0" w:space="0" w:color="auto"/>
        <w:right w:val="none" w:sz="0" w:space="0" w:color="auto"/>
      </w:divBdr>
    </w:div>
    <w:div w:id="2063215831">
      <w:bodyDiv w:val="1"/>
      <w:marLeft w:val="0"/>
      <w:marRight w:val="0"/>
      <w:marTop w:val="0"/>
      <w:marBottom w:val="0"/>
      <w:divBdr>
        <w:top w:val="none" w:sz="0" w:space="0" w:color="auto"/>
        <w:left w:val="none" w:sz="0" w:space="0" w:color="auto"/>
        <w:bottom w:val="none" w:sz="0" w:space="0" w:color="auto"/>
        <w:right w:val="none" w:sz="0" w:space="0" w:color="auto"/>
      </w:divBdr>
    </w:div>
    <w:div w:id="2078244562">
      <w:bodyDiv w:val="1"/>
      <w:marLeft w:val="0"/>
      <w:marRight w:val="0"/>
      <w:marTop w:val="0"/>
      <w:marBottom w:val="0"/>
      <w:divBdr>
        <w:top w:val="none" w:sz="0" w:space="0" w:color="auto"/>
        <w:left w:val="none" w:sz="0" w:space="0" w:color="auto"/>
        <w:bottom w:val="none" w:sz="0" w:space="0" w:color="auto"/>
        <w:right w:val="none" w:sz="0" w:space="0" w:color="auto"/>
      </w:divBdr>
    </w:div>
    <w:div w:id="2085256785">
      <w:bodyDiv w:val="1"/>
      <w:marLeft w:val="0"/>
      <w:marRight w:val="0"/>
      <w:marTop w:val="0"/>
      <w:marBottom w:val="0"/>
      <w:divBdr>
        <w:top w:val="none" w:sz="0" w:space="0" w:color="auto"/>
        <w:left w:val="none" w:sz="0" w:space="0" w:color="auto"/>
        <w:bottom w:val="none" w:sz="0" w:space="0" w:color="auto"/>
        <w:right w:val="none" w:sz="0" w:space="0" w:color="auto"/>
      </w:divBdr>
    </w:div>
    <w:div w:id="2108963973">
      <w:bodyDiv w:val="1"/>
      <w:marLeft w:val="0"/>
      <w:marRight w:val="0"/>
      <w:marTop w:val="0"/>
      <w:marBottom w:val="0"/>
      <w:divBdr>
        <w:top w:val="none" w:sz="0" w:space="0" w:color="auto"/>
        <w:left w:val="none" w:sz="0" w:space="0" w:color="auto"/>
        <w:bottom w:val="none" w:sz="0" w:space="0" w:color="auto"/>
        <w:right w:val="none" w:sz="0" w:space="0" w:color="auto"/>
      </w:divBdr>
    </w:div>
    <w:div w:id="21455869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11</Pages>
  <Words>6205</Words>
  <Characters>35370</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5</cp:revision>
  <dcterms:created xsi:type="dcterms:W3CDTF">2022-01-15T14:42:00Z</dcterms:created>
  <dcterms:modified xsi:type="dcterms:W3CDTF">2022-01-15T15:23:00Z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