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ACF4BB" w14:textId="77777777" w:rsidR="00FD037A" w:rsidRPr="00B55AD5" w:rsidRDefault="00FD037A" w:rsidP="00FD037A"/>
    <w:p w14:paraId="7AB5E58D" w14:textId="69D545D9" w:rsidR="00FD037A" w:rsidRPr="00FD037A" w:rsidRDefault="008917C5" w:rsidP="008917C5">
      <w:pPr>
        <w:pStyle w:val="Heading1"/>
      </w:pPr>
      <w:r>
        <w:lastRenderedPageBreak/>
        <w:t>1AC</w:t>
      </w:r>
    </w:p>
    <w:p w14:paraId="4AC0401E" w14:textId="66FC4A20" w:rsidR="005861F1" w:rsidRPr="002607AD" w:rsidRDefault="00ED0C8C" w:rsidP="00ED0C8C">
      <w:pPr>
        <w:pStyle w:val="Heading3"/>
        <w:rPr>
          <w:rFonts w:asciiTheme="minorHAnsi" w:hAnsiTheme="minorHAnsi" w:cstheme="minorHAnsi"/>
        </w:rPr>
      </w:pPr>
      <w:r w:rsidRPr="002607AD">
        <w:rPr>
          <w:rFonts w:asciiTheme="minorHAnsi" w:hAnsiTheme="minorHAnsi" w:cstheme="minorHAnsi"/>
        </w:rPr>
        <w:lastRenderedPageBreak/>
        <w:t>Theory Issues</w:t>
      </w:r>
    </w:p>
    <w:p w14:paraId="553B6092" w14:textId="77777777" w:rsidR="00ED0C8C" w:rsidRPr="002607AD" w:rsidRDefault="00ED0C8C" w:rsidP="00ED0C8C">
      <w:pPr>
        <w:pStyle w:val="Heading4"/>
        <w:rPr>
          <w:rFonts w:asciiTheme="minorHAnsi" w:hAnsiTheme="minorHAnsi" w:cstheme="minorHAnsi"/>
        </w:rPr>
      </w:pPr>
      <w:bookmarkStart w:id="0" w:name="_Hlk35105612"/>
      <w:r w:rsidRPr="002607AD">
        <w:rPr>
          <w:rFonts w:asciiTheme="minorHAnsi" w:hAnsiTheme="minorHAnsi" w:cstheme="minorHAnsi"/>
        </w:rPr>
        <w:t xml:space="preserve">] 1AR theory – a) AFF gets it because otherwise the neg can engage in infinite abuse, making debate impossible, b) drop the debater – the 1AR is too short for theory and substance so ballot implications are key to check abuse, c) no RVIs – they can stick me with 6min of answers to a short </w:t>
      </w:r>
      <w:proofErr w:type="spellStart"/>
      <w:r w:rsidRPr="002607AD">
        <w:rPr>
          <w:rFonts w:asciiTheme="minorHAnsi" w:hAnsiTheme="minorHAnsi" w:cstheme="minorHAnsi"/>
        </w:rPr>
        <w:t>arg</w:t>
      </w:r>
      <w:proofErr w:type="spellEnd"/>
      <w:r w:rsidRPr="002607AD">
        <w:rPr>
          <w:rFonts w:asciiTheme="minorHAnsi" w:hAnsiTheme="minorHAnsi" w:cstheme="minorHAnsi"/>
        </w:rPr>
        <w:t xml:space="preserve"> and make the 2AR impossible, d) competing </w:t>
      </w:r>
      <w:proofErr w:type="spellStart"/>
      <w:r w:rsidRPr="002607AD">
        <w:rPr>
          <w:rFonts w:asciiTheme="minorHAnsi" w:hAnsiTheme="minorHAnsi" w:cstheme="minorHAnsi"/>
        </w:rPr>
        <w:t>interps</w:t>
      </w:r>
      <w:proofErr w:type="spellEnd"/>
      <w:r w:rsidRPr="002607AD">
        <w:rPr>
          <w:rFonts w:asciiTheme="minorHAnsi" w:hAnsiTheme="minorHAnsi" w:cstheme="minorHAnsi"/>
        </w:rPr>
        <w:t xml:space="preserve"> – 1AR </w:t>
      </w:r>
      <w:proofErr w:type="spellStart"/>
      <w:r w:rsidRPr="002607AD">
        <w:rPr>
          <w:rFonts w:asciiTheme="minorHAnsi" w:hAnsiTheme="minorHAnsi" w:cstheme="minorHAnsi"/>
        </w:rPr>
        <w:t>interps</w:t>
      </w:r>
      <w:proofErr w:type="spellEnd"/>
      <w:r w:rsidRPr="002607AD">
        <w:rPr>
          <w:rFonts w:asciiTheme="minorHAnsi" w:hAnsiTheme="minorHAnsi" w:cstheme="minorHAnsi"/>
        </w:rPr>
        <w:t xml:space="preserve"> aren’t bidirectional and the neg should have to defend their norm since they have more time. </w:t>
      </w:r>
      <w:bookmarkEnd w:id="0"/>
    </w:p>
    <w:p w14:paraId="58E5DA2D" w14:textId="77777777" w:rsidR="006D4C87" w:rsidRPr="002607AD" w:rsidRDefault="006D4C87" w:rsidP="00552BDB"/>
    <w:p w14:paraId="04EFE038" w14:textId="65ECF01E" w:rsidR="006D4C87" w:rsidRPr="002607AD" w:rsidRDefault="006D4C87" w:rsidP="006D4C87">
      <w:pPr>
        <w:pStyle w:val="Heading4"/>
        <w:rPr>
          <w:rFonts w:asciiTheme="minorHAnsi" w:hAnsiTheme="minorHAnsi" w:cstheme="minorHAnsi"/>
        </w:rPr>
      </w:pPr>
      <w:r w:rsidRPr="002607AD">
        <w:rPr>
          <w:rFonts w:asciiTheme="minorHAnsi" w:hAnsiTheme="minorHAnsi" w:cstheme="minorHAnsi"/>
        </w:rPr>
        <w:t xml:space="preserve">The role of the ballot and judge is to determine the desirability of a topical plan relative to the status quo or a competitive alternative. To clarify – that means vote </w:t>
      </w:r>
      <w:proofErr w:type="spellStart"/>
      <w:r w:rsidRPr="002607AD">
        <w:rPr>
          <w:rFonts w:asciiTheme="minorHAnsi" w:hAnsiTheme="minorHAnsi" w:cstheme="minorHAnsi"/>
        </w:rPr>
        <w:t>aff</w:t>
      </w:r>
      <w:proofErr w:type="spellEnd"/>
      <w:r w:rsidRPr="002607AD">
        <w:rPr>
          <w:rFonts w:asciiTheme="minorHAnsi" w:hAnsiTheme="minorHAnsi" w:cstheme="minorHAnsi"/>
        </w:rPr>
        <w:t xml:space="preserve"> if you think the plan is a good idea</w:t>
      </w:r>
      <w:r w:rsidR="00AC2F34" w:rsidRPr="002607AD">
        <w:rPr>
          <w:rFonts w:asciiTheme="minorHAnsi" w:hAnsiTheme="minorHAnsi" w:cstheme="minorHAnsi"/>
        </w:rPr>
        <w:t xml:space="preserve"> through comparative worlds</w:t>
      </w:r>
      <w:r w:rsidRPr="002607AD">
        <w:rPr>
          <w:rFonts w:asciiTheme="minorHAnsi" w:hAnsiTheme="minorHAnsi" w:cstheme="minorHAnsi"/>
        </w:rPr>
        <w:t xml:space="preserve"> – </w:t>
      </w:r>
      <w:r w:rsidR="00AC2F34" w:rsidRPr="002607AD">
        <w:rPr>
          <w:rFonts w:asciiTheme="minorHAnsi" w:hAnsiTheme="minorHAnsi" w:cstheme="minorHAnsi"/>
        </w:rPr>
        <w:t>two</w:t>
      </w:r>
      <w:r w:rsidRPr="002607AD">
        <w:rPr>
          <w:rFonts w:asciiTheme="minorHAnsi" w:hAnsiTheme="minorHAnsi" w:cstheme="minorHAnsi"/>
        </w:rPr>
        <w:t xml:space="preserve"> net benefits:</w:t>
      </w:r>
    </w:p>
    <w:p w14:paraId="7405CA26" w14:textId="18A37B20" w:rsidR="006D4C87" w:rsidRPr="002607AD" w:rsidRDefault="00AC2F34" w:rsidP="00AC2F34">
      <w:pPr>
        <w:pStyle w:val="Heading4"/>
        <w:rPr>
          <w:rFonts w:asciiTheme="minorHAnsi" w:hAnsiTheme="minorHAnsi" w:cstheme="minorHAnsi"/>
        </w:rPr>
      </w:pPr>
      <w:r w:rsidRPr="002607AD">
        <w:rPr>
          <w:rFonts w:asciiTheme="minorHAnsi" w:hAnsiTheme="minorHAnsi" w:cstheme="minorHAnsi"/>
        </w:rPr>
        <w:t>1</w:t>
      </w:r>
      <w:r w:rsidR="006D4C87" w:rsidRPr="002607AD">
        <w:rPr>
          <w:rFonts w:asciiTheme="minorHAnsi" w:hAnsiTheme="minorHAnsi" w:cstheme="minorHAnsi"/>
        </w:rPr>
        <w:t xml:space="preserve"> – Clash – </w:t>
      </w:r>
      <w:r w:rsidR="006D4C87" w:rsidRPr="002607AD">
        <w:rPr>
          <w:rFonts w:asciiTheme="minorHAnsi" w:hAnsiTheme="minorHAnsi" w:cstheme="minorHAnsi"/>
          <w:u w:val="single"/>
        </w:rPr>
        <w:t>abstraction</w:t>
      </w:r>
      <w:r w:rsidR="006D4C87" w:rsidRPr="002607AD">
        <w:rPr>
          <w:rFonts w:asciiTheme="minorHAnsi" w:hAnsiTheme="minorHAnsi" w:cstheme="minorHAnsi"/>
        </w:rPr>
        <w:t xml:space="preserve"> rewards </w:t>
      </w:r>
      <w:r w:rsidR="006D4C87" w:rsidRPr="002607AD">
        <w:rPr>
          <w:rFonts w:asciiTheme="minorHAnsi" w:hAnsiTheme="minorHAnsi" w:cstheme="minorHAnsi"/>
          <w:u w:val="single"/>
        </w:rPr>
        <w:t>dogmatism</w:t>
      </w:r>
      <w:r w:rsidR="006D4C87" w:rsidRPr="002607AD">
        <w:rPr>
          <w:rFonts w:asciiTheme="minorHAnsi" w:hAnsiTheme="minorHAnsi" w:cstheme="minorHAnsi"/>
        </w:rPr>
        <w:t xml:space="preserve"> and </w:t>
      </w:r>
      <w:r w:rsidR="006D4C87" w:rsidRPr="002607AD">
        <w:rPr>
          <w:rFonts w:asciiTheme="minorHAnsi" w:hAnsiTheme="minorHAnsi" w:cstheme="minorHAnsi"/>
          <w:u w:val="single"/>
        </w:rPr>
        <w:t>erases</w:t>
      </w:r>
      <w:r w:rsidR="006D4C87" w:rsidRPr="002607AD">
        <w:rPr>
          <w:rFonts w:asciiTheme="minorHAnsi" w:hAnsiTheme="minorHAnsi" w:cstheme="minorHAnsi"/>
        </w:rPr>
        <w:t xml:space="preserve"> </w:t>
      </w:r>
      <w:proofErr w:type="gramStart"/>
      <w:r w:rsidR="006D4C87" w:rsidRPr="002607AD">
        <w:rPr>
          <w:rFonts w:asciiTheme="minorHAnsi" w:hAnsiTheme="minorHAnsi" w:cstheme="minorHAnsi"/>
        </w:rPr>
        <w:t>particular research</w:t>
      </w:r>
      <w:proofErr w:type="gramEnd"/>
      <w:r w:rsidR="006D4C87" w:rsidRPr="002607AD">
        <w:rPr>
          <w:rFonts w:asciiTheme="minorHAnsi" w:hAnsiTheme="minorHAnsi" w:cstheme="minorHAnsi"/>
        </w:rPr>
        <w:t xml:space="preserve"> around the res that cultivates </w:t>
      </w:r>
      <w:r w:rsidR="006D4C87" w:rsidRPr="002607AD">
        <w:rPr>
          <w:rFonts w:asciiTheme="minorHAnsi" w:hAnsiTheme="minorHAnsi" w:cstheme="minorHAnsi"/>
          <w:u w:val="single"/>
        </w:rPr>
        <w:t>epistemic humility</w:t>
      </w:r>
      <w:r w:rsidR="006D4C87" w:rsidRPr="002607AD">
        <w:rPr>
          <w:rFonts w:asciiTheme="minorHAnsi" w:hAnsiTheme="minorHAnsi" w:cstheme="minorHAnsi"/>
        </w:rPr>
        <w:t xml:space="preserve"> and </w:t>
      </w:r>
      <w:r w:rsidR="006D4C87" w:rsidRPr="002607AD">
        <w:rPr>
          <w:rFonts w:asciiTheme="minorHAnsi" w:hAnsiTheme="minorHAnsi" w:cstheme="minorHAnsi"/>
          <w:u w:val="single"/>
        </w:rPr>
        <w:t>argumentative rigor</w:t>
      </w:r>
      <w:r w:rsidR="006D4C87" w:rsidRPr="002607AD">
        <w:rPr>
          <w:rFonts w:asciiTheme="minorHAnsi" w:hAnsiTheme="minorHAnsi" w:cstheme="minorHAnsi"/>
        </w:rPr>
        <w:t xml:space="preserve"> – turns </w:t>
      </w:r>
      <w:r w:rsidR="006D4C87" w:rsidRPr="002607AD">
        <w:rPr>
          <w:rFonts w:asciiTheme="minorHAnsi" w:hAnsiTheme="minorHAnsi" w:cstheme="minorHAnsi"/>
          <w:u w:val="single"/>
        </w:rPr>
        <w:t>alt solvency</w:t>
      </w:r>
      <w:r w:rsidR="006D4C87" w:rsidRPr="002607AD">
        <w:rPr>
          <w:rFonts w:asciiTheme="minorHAnsi" w:hAnsiTheme="minorHAnsi" w:cstheme="minorHAnsi"/>
        </w:rPr>
        <w:t xml:space="preserve"> because their opponents are </w:t>
      </w:r>
      <w:r w:rsidR="006D4C87" w:rsidRPr="002607AD">
        <w:rPr>
          <w:rFonts w:asciiTheme="minorHAnsi" w:hAnsiTheme="minorHAnsi" w:cstheme="minorHAnsi"/>
          <w:u w:val="single"/>
        </w:rPr>
        <w:t>better trained</w:t>
      </w:r>
      <w:r w:rsidR="006D4C87" w:rsidRPr="002607AD">
        <w:rPr>
          <w:rFonts w:asciiTheme="minorHAnsi" w:hAnsiTheme="minorHAnsi" w:cstheme="minorHAnsi"/>
        </w:rPr>
        <w:t xml:space="preserve">. </w:t>
      </w:r>
    </w:p>
    <w:p w14:paraId="4469BB2A" w14:textId="5ADA7150" w:rsidR="00AC2F34" w:rsidRPr="002607AD" w:rsidRDefault="00AC2F34" w:rsidP="00AC2F34">
      <w:pPr>
        <w:pStyle w:val="Heading4"/>
        <w:rPr>
          <w:rFonts w:asciiTheme="minorHAnsi" w:hAnsiTheme="minorHAnsi" w:cstheme="minorHAnsi"/>
        </w:rPr>
      </w:pPr>
      <w:proofErr w:type="gramStart"/>
      <w:r w:rsidRPr="002607AD">
        <w:rPr>
          <w:rFonts w:asciiTheme="minorHAnsi" w:hAnsiTheme="minorHAnsi" w:cstheme="minorHAnsi"/>
        </w:rPr>
        <w:t>2  -</w:t>
      </w:r>
      <w:proofErr w:type="gramEnd"/>
      <w:r w:rsidRPr="002607AD">
        <w:rPr>
          <w:rFonts w:asciiTheme="minorHAnsi" w:hAnsiTheme="minorHAnsi" w:cstheme="minorHAnsi"/>
        </w:rPr>
        <w:t xml:space="preserve"> TT opens the door for a </w:t>
      </w:r>
      <w:proofErr w:type="spellStart"/>
      <w:r w:rsidRPr="002607AD">
        <w:rPr>
          <w:rFonts w:asciiTheme="minorHAnsi" w:hAnsiTheme="minorHAnsi" w:cstheme="minorHAnsi"/>
        </w:rPr>
        <w:t>prioris</w:t>
      </w:r>
      <w:proofErr w:type="spellEnd"/>
      <w:r w:rsidRPr="002607AD">
        <w:rPr>
          <w:rFonts w:asciiTheme="minorHAnsi" w:hAnsiTheme="minorHAnsi" w:cstheme="minorHAnsi"/>
        </w:rPr>
        <w:t xml:space="preserve"> and random tricks to win rounds, which is bad for </w:t>
      </w:r>
    </w:p>
    <w:p w14:paraId="7C6542CB" w14:textId="77777777" w:rsidR="00AC2F34" w:rsidRPr="002607AD" w:rsidRDefault="00AC2F34" w:rsidP="00AC2F34">
      <w:pPr>
        <w:rPr>
          <w:rFonts w:asciiTheme="minorHAnsi" w:hAnsiTheme="minorHAnsi" w:cstheme="minorHAnsi"/>
        </w:rPr>
      </w:pPr>
    </w:p>
    <w:p w14:paraId="12680256" w14:textId="77777777" w:rsidR="00AC2F34" w:rsidRPr="002607AD" w:rsidRDefault="00AC2F34" w:rsidP="00AC2F34">
      <w:pPr>
        <w:pStyle w:val="Heading4"/>
        <w:rPr>
          <w:rFonts w:asciiTheme="minorHAnsi" w:hAnsiTheme="minorHAnsi" w:cstheme="minorHAnsi"/>
        </w:rPr>
      </w:pPr>
      <w:r w:rsidRPr="002607AD">
        <w:rPr>
          <w:rFonts w:asciiTheme="minorHAnsi" w:hAnsiTheme="minorHAnsi" w:cstheme="minorHAnsi"/>
        </w:rPr>
        <w:t xml:space="preserve">a) inclusivity since spikes are super difficult to sift through especially for people with disabilities, inclusivity o/w since otherwise nobody debates and </w:t>
      </w:r>
      <w:proofErr w:type="spellStart"/>
      <w:r w:rsidRPr="002607AD">
        <w:rPr>
          <w:rFonts w:asciiTheme="minorHAnsi" w:hAnsiTheme="minorHAnsi" w:cstheme="minorHAnsi"/>
        </w:rPr>
        <w:t>its</w:t>
      </w:r>
      <w:proofErr w:type="spellEnd"/>
      <w:r w:rsidRPr="002607AD">
        <w:rPr>
          <w:rFonts w:asciiTheme="minorHAnsi" w:hAnsiTheme="minorHAnsi" w:cstheme="minorHAnsi"/>
        </w:rPr>
        <w:t xml:space="preserve"> also key to preventing </w:t>
      </w:r>
      <w:proofErr w:type="spellStart"/>
      <w:r w:rsidRPr="002607AD">
        <w:rPr>
          <w:rFonts w:asciiTheme="minorHAnsi" w:hAnsiTheme="minorHAnsi" w:cstheme="minorHAnsi"/>
        </w:rPr>
        <w:t>idealogical</w:t>
      </w:r>
      <w:proofErr w:type="spellEnd"/>
      <w:r w:rsidRPr="002607AD">
        <w:rPr>
          <w:rFonts w:asciiTheme="minorHAnsi" w:hAnsiTheme="minorHAnsi" w:cstheme="minorHAnsi"/>
        </w:rPr>
        <w:t xml:space="preserve"> dogmatism with more voices </w:t>
      </w:r>
    </w:p>
    <w:p w14:paraId="0E034DD9" w14:textId="273E0C3B" w:rsidR="00AC2F34" w:rsidRPr="002607AD" w:rsidRDefault="00AC2F34" w:rsidP="00AC2F34">
      <w:pPr>
        <w:pStyle w:val="Heading4"/>
        <w:rPr>
          <w:rFonts w:asciiTheme="minorHAnsi" w:hAnsiTheme="minorHAnsi" w:cstheme="minorHAnsi"/>
        </w:rPr>
      </w:pPr>
      <w:r w:rsidRPr="002607AD">
        <w:rPr>
          <w:rFonts w:asciiTheme="minorHAnsi" w:hAnsiTheme="minorHAnsi" w:cstheme="minorHAnsi"/>
        </w:rPr>
        <w:t xml:space="preserve">b) discourages topic specific prep and incentivizes not doing research – we only have 2 months to debate the topic but infinite time to write a </w:t>
      </w:r>
      <w:proofErr w:type="spellStart"/>
      <w:r w:rsidRPr="002607AD">
        <w:rPr>
          <w:rFonts w:asciiTheme="minorHAnsi" w:hAnsiTheme="minorHAnsi" w:cstheme="minorHAnsi"/>
        </w:rPr>
        <w:t>prioris</w:t>
      </w:r>
      <w:proofErr w:type="spellEnd"/>
      <w:r w:rsidRPr="002607AD">
        <w:rPr>
          <w:rFonts w:asciiTheme="minorHAnsi" w:hAnsiTheme="minorHAnsi" w:cstheme="minorHAnsi"/>
        </w:rPr>
        <w:t xml:space="preserve"> which means we o.</w:t>
      </w:r>
      <w:proofErr w:type="spellStart"/>
      <w:r w:rsidRPr="002607AD">
        <w:rPr>
          <w:rFonts w:asciiTheme="minorHAnsi" w:hAnsiTheme="minorHAnsi" w:cstheme="minorHAnsi"/>
        </w:rPr>
        <w:t>w on</w:t>
      </w:r>
      <w:proofErr w:type="spellEnd"/>
      <w:r w:rsidRPr="002607AD">
        <w:rPr>
          <w:rFonts w:asciiTheme="minorHAnsi" w:hAnsiTheme="minorHAnsi" w:cstheme="minorHAnsi"/>
        </w:rPr>
        <w:t xml:space="preserve"> timeframe AND portable skills that we can use in the real world as policymakers.</w:t>
      </w:r>
    </w:p>
    <w:p w14:paraId="6B69E793" w14:textId="77777777" w:rsidR="006D4C87" w:rsidRPr="002607AD" w:rsidRDefault="006D4C87" w:rsidP="00EE46F3">
      <w:pPr>
        <w:rPr>
          <w:rFonts w:asciiTheme="minorHAnsi" w:hAnsiTheme="minorHAnsi" w:cstheme="minorHAnsi"/>
        </w:rPr>
      </w:pPr>
    </w:p>
    <w:p w14:paraId="20D49D38" w14:textId="1E8EC0EF" w:rsidR="001E75F5" w:rsidRPr="002607AD" w:rsidRDefault="001E75F5" w:rsidP="001E75F5">
      <w:pPr>
        <w:pStyle w:val="Heading3"/>
        <w:rPr>
          <w:rFonts w:asciiTheme="minorHAnsi" w:hAnsiTheme="minorHAnsi" w:cstheme="minorHAnsi"/>
        </w:rPr>
      </w:pPr>
      <w:r w:rsidRPr="002607AD">
        <w:rPr>
          <w:rFonts w:asciiTheme="minorHAnsi" w:hAnsiTheme="minorHAnsi" w:cstheme="minorHAnsi"/>
        </w:rPr>
        <w:lastRenderedPageBreak/>
        <w:t>1AC: Innovation</w:t>
      </w:r>
    </w:p>
    <w:p w14:paraId="17A02D8F" w14:textId="77777777" w:rsidR="001E75F5" w:rsidRPr="002607AD" w:rsidRDefault="001E75F5" w:rsidP="001E75F5">
      <w:pPr>
        <w:pStyle w:val="Heading4"/>
        <w:rPr>
          <w:rFonts w:asciiTheme="minorHAnsi" w:hAnsiTheme="minorHAnsi" w:cstheme="minorHAnsi"/>
        </w:rPr>
      </w:pPr>
      <w:r w:rsidRPr="002607AD">
        <w:rPr>
          <w:rFonts w:asciiTheme="minorHAnsi" w:hAnsiTheme="minorHAnsi" w:cstheme="minorHAnsi"/>
        </w:rPr>
        <w:t>Advantage 1 is Innovation</w:t>
      </w:r>
    </w:p>
    <w:p w14:paraId="770093F9" w14:textId="77777777" w:rsidR="001E75F5" w:rsidRPr="002607AD" w:rsidRDefault="001E75F5" w:rsidP="001E75F5">
      <w:pPr>
        <w:pStyle w:val="Heading4"/>
        <w:rPr>
          <w:rFonts w:asciiTheme="minorHAnsi" w:hAnsiTheme="minorHAnsi" w:cstheme="minorHAnsi"/>
        </w:rPr>
      </w:pPr>
      <w:r w:rsidRPr="002607AD">
        <w:rPr>
          <w:rFonts w:asciiTheme="minorHAnsi" w:hAnsiTheme="minorHAnsi" w:cstheme="minorHAnsi"/>
        </w:rPr>
        <w:t xml:space="preserve">We are in an </w:t>
      </w:r>
      <w:r w:rsidRPr="002607AD">
        <w:rPr>
          <w:rFonts w:asciiTheme="minorHAnsi" w:hAnsiTheme="minorHAnsi" w:cstheme="minorHAnsi"/>
          <w:u w:val="single"/>
        </w:rPr>
        <w:t>innovation crisis</w:t>
      </w:r>
      <w:r w:rsidRPr="002607AD">
        <w:rPr>
          <w:rFonts w:asciiTheme="minorHAnsi" w:hAnsiTheme="minorHAnsi" w:cstheme="minorHAnsi"/>
        </w:rPr>
        <w:t xml:space="preserve"> – new drugs are </w:t>
      </w:r>
      <w:r w:rsidRPr="002607AD">
        <w:rPr>
          <w:rFonts w:asciiTheme="minorHAnsi" w:hAnsiTheme="minorHAnsi" w:cstheme="minorHAnsi"/>
          <w:u w:val="single"/>
        </w:rPr>
        <w:t>not being developed</w:t>
      </w:r>
      <w:r w:rsidRPr="002607AD">
        <w:rPr>
          <w:rFonts w:asciiTheme="minorHAnsi" w:hAnsiTheme="minorHAnsi" w:cstheme="minorHAnsi"/>
        </w:rPr>
        <w:t xml:space="preserve"> in favor of re-purposing </w:t>
      </w:r>
      <w:r w:rsidRPr="002607AD">
        <w:rPr>
          <w:rFonts w:asciiTheme="minorHAnsi" w:hAnsiTheme="minorHAnsi" w:cstheme="minorHAnsi"/>
          <w:u w:val="single"/>
        </w:rPr>
        <w:t>old drugs</w:t>
      </w:r>
      <w:r w:rsidRPr="002607AD">
        <w:rPr>
          <w:rFonts w:asciiTheme="minorHAnsi" w:hAnsiTheme="minorHAnsi" w:cstheme="minorHAnsi"/>
        </w:rPr>
        <w:t xml:space="preserve"> to infinitely extend patent expiration.</w:t>
      </w:r>
    </w:p>
    <w:p w14:paraId="6C39AD2B" w14:textId="77777777" w:rsidR="001E75F5" w:rsidRPr="002607AD" w:rsidRDefault="001E75F5" w:rsidP="001E75F5">
      <w:pPr>
        <w:rPr>
          <w:rFonts w:asciiTheme="minorHAnsi" w:hAnsiTheme="minorHAnsi" w:cstheme="minorHAnsi"/>
        </w:rPr>
      </w:pPr>
      <w:r w:rsidRPr="002607AD">
        <w:rPr>
          <w:rStyle w:val="Style13ptBold"/>
          <w:rFonts w:asciiTheme="minorHAnsi" w:hAnsiTheme="minorHAnsi" w:cstheme="minorHAnsi"/>
        </w:rPr>
        <w:t>Feldman 1</w:t>
      </w:r>
      <w:r w:rsidRPr="002607AD">
        <w:rPr>
          <w:rFonts w:asciiTheme="minorHAnsi" w:hAnsiTheme="minorHAnsi" w:cstheme="minorHAnsi"/>
        </w:rPr>
        <w:t xml:space="preserve"> Robin Feldman 2-11-2019 "‘One-and-done’ for new drugs could cut patent thickets and boost generic competition" </w:t>
      </w:r>
      <w:hyperlink r:id="rId6" w:history="1">
        <w:r w:rsidRPr="002607AD">
          <w:rPr>
            <w:rStyle w:val="Hyperlink"/>
            <w:rFonts w:asciiTheme="minorHAnsi" w:hAnsiTheme="minorHAnsi" w:cstheme="minorHAnsi"/>
          </w:rPr>
          <w:t>https://www.statnews.com/2019/02/11/drug-patent-protection-one-done/</w:t>
        </w:r>
      </w:hyperlink>
      <w:r w:rsidRPr="002607AD">
        <w:rPr>
          <w:rFonts w:asciiTheme="minorHAnsi" w:hAnsiTheme="minorHAnsi" w:cstheme="minorHAnsi"/>
        </w:rPr>
        <w:t xml:space="preserve"> (Arthur J. Goldberg Distinguished Professor of Law, Albert Abramson ’54 Distinguished Professor of Law Chair, and Director of the Center for Innovation)//</w:t>
      </w:r>
      <w:proofErr w:type="spellStart"/>
      <w:r w:rsidRPr="002607AD">
        <w:rPr>
          <w:rFonts w:asciiTheme="minorHAnsi" w:hAnsiTheme="minorHAnsi" w:cstheme="minorHAnsi"/>
        </w:rPr>
        <w:t>SidK</w:t>
      </w:r>
      <w:proofErr w:type="spellEnd"/>
      <w:r w:rsidRPr="002607AD">
        <w:rPr>
          <w:rFonts w:asciiTheme="minorHAnsi" w:hAnsiTheme="minorHAnsi" w:cstheme="minorHAnsi"/>
        </w:rPr>
        <w:t xml:space="preserve"> + Elmer </w:t>
      </w:r>
    </w:p>
    <w:p w14:paraId="7BB5323E" w14:textId="77777777" w:rsidR="001E75F5" w:rsidRPr="002607AD" w:rsidRDefault="001E75F5" w:rsidP="001E75F5">
      <w:pPr>
        <w:rPr>
          <w:rFonts w:asciiTheme="minorHAnsi" w:hAnsiTheme="minorHAnsi" w:cstheme="minorHAnsi"/>
          <w:sz w:val="16"/>
        </w:rPr>
      </w:pPr>
      <w:r w:rsidRPr="002607AD">
        <w:rPr>
          <w:rFonts w:asciiTheme="minorHAnsi" w:hAnsiTheme="minorHAnsi" w:cstheme="minorHAnsi"/>
          <w:highlight w:val="green"/>
          <w:u w:val="single"/>
        </w:rPr>
        <w:t>Drug companies</w:t>
      </w:r>
      <w:r w:rsidRPr="002607AD">
        <w:rPr>
          <w:rFonts w:asciiTheme="minorHAnsi" w:hAnsiTheme="minorHAnsi" w:cstheme="minorHAnsi"/>
          <w:sz w:val="16"/>
          <w:highlight w:val="green"/>
        </w:rPr>
        <w:t xml:space="preserve"> </w:t>
      </w:r>
      <w:r w:rsidRPr="002607AD">
        <w:rPr>
          <w:rFonts w:asciiTheme="minorHAnsi" w:hAnsiTheme="minorHAnsi" w:cstheme="minorHAnsi"/>
          <w:b/>
          <w:bCs/>
          <w:highlight w:val="green"/>
          <w:u w:val="single"/>
        </w:rPr>
        <w:t>have brought great innovations</w:t>
      </w:r>
      <w:r w:rsidRPr="002607AD">
        <w:rPr>
          <w:rFonts w:asciiTheme="minorHAnsi" w:hAnsiTheme="minorHAnsi" w:cstheme="minorHAnsi"/>
          <w:sz w:val="16"/>
          <w:highlight w:val="green"/>
        </w:rPr>
        <w:t xml:space="preserve"> </w:t>
      </w:r>
      <w:r w:rsidRPr="002607AD">
        <w:rPr>
          <w:rFonts w:asciiTheme="minorHAnsi" w:hAnsiTheme="minorHAnsi" w:cstheme="minorHAnsi"/>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2607AD">
        <w:rPr>
          <w:rFonts w:asciiTheme="minorHAnsi" w:hAnsiTheme="minorHAnsi" w:cstheme="minorHAnsi"/>
          <w:u w:val="single"/>
        </w:rPr>
        <w:t xml:space="preserve">. When patents end, lower-priced competitors should be able to jump into the market and drive down the price. </w:t>
      </w:r>
      <w:r w:rsidRPr="002607AD">
        <w:rPr>
          <w:rFonts w:asciiTheme="minorHAnsi" w:hAnsiTheme="minorHAnsi" w:cstheme="minorHAnsi"/>
          <w:b/>
          <w:bCs/>
          <w:highlight w:val="green"/>
          <w:u w:val="single"/>
          <w:bdr w:val="single" w:sz="4" w:space="0" w:color="auto"/>
        </w:rPr>
        <w:t>But that’s not happening</w:t>
      </w:r>
      <w:r w:rsidRPr="002607AD">
        <w:rPr>
          <w:rFonts w:asciiTheme="minorHAnsi" w:hAnsiTheme="minorHAnsi" w:cstheme="minorHAnsi"/>
          <w:u w:val="single"/>
        </w:rPr>
        <w:t xml:space="preserve">. Instead, </w:t>
      </w:r>
      <w:r w:rsidRPr="002607AD">
        <w:rPr>
          <w:rFonts w:asciiTheme="minorHAnsi" w:hAnsiTheme="minorHAnsi" w:cstheme="minorHAnsi"/>
          <w:highlight w:val="green"/>
          <w:u w:val="single"/>
        </w:rPr>
        <w:t>drug companies build massive patent walls around their products</w:t>
      </w:r>
      <w:r w:rsidRPr="002607AD">
        <w:rPr>
          <w:rFonts w:asciiTheme="minorHAnsi" w:hAnsiTheme="minorHAnsi" w:cstheme="minorHAnsi"/>
          <w:u w:val="single"/>
        </w:rPr>
        <w:t xml:space="preserve">, </w:t>
      </w:r>
      <w:r w:rsidRPr="002607AD">
        <w:rPr>
          <w:rFonts w:asciiTheme="minorHAnsi" w:hAnsiTheme="minorHAnsi" w:cstheme="minorHAnsi"/>
          <w:highlight w:val="green"/>
          <w:u w:val="single"/>
        </w:rPr>
        <w:t>extending</w:t>
      </w:r>
      <w:r w:rsidRPr="002607AD">
        <w:rPr>
          <w:rFonts w:asciiTheme="minorHAnsi" w:hAnsiTheme="minorHAnsi" w:cstheme="minorHAnsi"/>
          <w:u w:val="single"/>
        </w:rPr>
        <w:t xml:space="preserve"> the </w:t>
      </w:r>
      <w:r w:rsidRPr="002607AD">
        <w:rPr>
          <w:rFonts w:asciiTheme="minorHAnsi" w:hAnsiTheme="minorHAnsi" w:cstheme="minorHAnsi"/>
          <w:highlight w:val="green"/>
          <w:u w:val="single"/>
        </w:rPr>
        <w:t xml:space="preserve">protection </w:t>
      </w:r>
      <w:r w:rsidRPr="002607AD">
        <w:rPr>
          <w:rFonts w:asciiTheme="minorHAnsi" w:hAnsiTheme="minorHAnsi" w:cstheme="minorHAnsi"/>
          <w:b/>
          <w:bCs/>
          <w:highlight w:val="green"/>
          <w:u w:val="single"/>
        </w:rPr>
        <w:t>over and over again</w:t>
      </w:r>
      <w:r w:rsidRPr="002607AD">
        <w:rPr>
          <w:rFonts w:asciiTheme="minorHAnsi" w:hAnsiTheme="minorHAnsi" w:cstheme="minorHAnsi"/>
          <w:sz w:val="16"/>
        </w:rPr>
        <w:t xml:space="preserve">. </w:t>
      </w:r>
      <w:r w:rsidRPr="002607AD">
        <w:rPr>
          <w:rFonts w:asciiTheme="minorHAnsi" w:hAnsiTheme="minorHAnsi" w:cstheme="minorHAnsi"/>
          <w:u w:val="single"/>
        </w:rPr>
        <w:t xml:space="preserve">Some modern </w:t>
      </w:r>
      <w:r w:rsidRPr="002607AD">
        <w:rPr>
          <w:rFonts w:asciiTheme="minorHAnsi" w:hAnsiTheme="minorHAnsi" w:cstheme="minorHAnsi"/>
          <w:highlight w:val="green"/>
          <w:u w:val="single"/>
        </w:rPr>
        <w:t xml:space="preserve">drugs have </w:t>
      </w:r>
      <w:r w:rsidRPr="002607AD">
        <w:rPr>
          <w:rFonts w:asciiTheme="minorHAnsi" w:hAnsiTheme="minorHAnsi" w:cstheme="minorHAnsi"/>
          <w:u w:val="single"/>
        </w:rPr>
        <w:t xml:space="preserve">an </w:t>
      </w:r>
      <w:r w:rsidRPr="002607AD">
        <w:rPr>
          <w:rFonts w:asciiTheme="minorHAnsi" w:hAnsiTheme="minorHAnsi" w:cstheme="minorHAnsi"/>
          <w:highlight w:val="green"/>
          <w:u w:val="single"/>
        </w:rPr>
        <w:t>avalanche of U.S. patents</w:t>
      </w:r>
      <w:r w:rsidRPr="002607AD">
        <w:rPr>
          <w:rFonts w:asciiTheme="minorHAnsi" w:hAnsiTheme="minorHAnsi" w:cstheme="minorHAnsi"/>
          <w:u w:val="single"/>
        </w:rPr>
        <w:t xml:space="preserve">, with </w:t>
      </w:r>
      <w:r w:rsidRPr="002607AD">
        <w:rPr>
          <w:rFonts w:asciiTheme="minorHAnsi" w:hAnsiTheme="minorHAnsi" w:cstheme="minorHAnsi"/>
          <w:highlight w:val="green"/>
          <w:u w:val="single"/>
        </w:rPr>
        <w:t xml:space="preserve">expiration dates </w:t>
      </w:r>
      <w:r w:rsidRPr="002607AD">
        <w:rPr>
          <w:rFonts w:asciiTheme="minorHAnsi" w:hAnsiTheme="minorHAnsi" w:cstheme="minorHAnsi"/>
          <w:b/>
          <w:bCs/>
          <w:highlight w:val="green"/>
          <w:u w:val="single"/>
          <w:bdr w:val="single" w:sz="4" w:space="0" w:color="auto"/>
        </w:rPr>
        <w:t>staggered across time</w:t>
      </w:r>
      <w:r w:rsidRPr="002607AD">
        <w:rPr>
          <w:rFonts w:asciiTheme="minorHAnsi" w:hAnsiTheme="minorHAnsi" w:cstheme="minorHAnsi"/>
          <w:highlight w:val="green"/>
          <w:u w:val="single"/>
        </w:rPr>
        <w:t xml:space="preserve">. </w:t>
      </w:r>
      <w:r w:rsidRPr="002607AD">
        <w:rPr>
          <w:rFonts w:asciiTheme="minorHAnsi" w:hAnsiTheme="minorHAnsi" w:cstheme="minorHAnsi"/>
          <w:sz w:val="16"/>
        </w:rPr>
        <w:t>For example</w:t>
      </w:r>
      <w:r w:rsidRPr="002607AD">
        <w:rPr>
          <w:rFonts w:asciiTheme="minorHAnsi" w:hAnsiTheme="minorHAnsi" w:cstheme="minorHAnsi"/>
          <w:u w:val="single"/>
        </w:rPr>
        <w:t xml:space="preserve">, the rheumatoid arthritis drug Humira is </w:t>
      </w:r>
      <w:r w:rsidRPr="002607AD">
        <w:rPr>
          <w:rFonts w:asciiTheme="minorHAnsi" w:hAnsiTheme="minorHAnsi" w:cstheme="minorHAnsi"/>
          <w:b/>
          <w:bCs/>
          <w:u w:val="single"/>
        </w:rPr>
        <w:t>protected by more than 100 patents</w:t>
      </w:r>
      <w:r w:rsidRPr="002607AD">
        <w:rPr>
          <w:rFonts w:asciiTheme="minorHAnsi" w:hAnsiTheme="minorHAnsi" w:cstheme="minorHAnsi"/>
          <w:sz w:val="16"/>
        </w:rPr>
        <w:t xml:space="preserve">. </w:t>
      </w:r>
      <w:r w:rsidRPr="002607AD">
        <w:rPr>
          <w:rFonts w:asciiTheme="minorHAnsi" w:hAnsiTheme="minorHAnsi" w:cstheme="minorHAnsi"/>
          <w:u w:val="single"/>
        </w:rPr>
        <w:t xml:space="preserve">Walls like that </w:t>
      </w:r>
      <w:r w:rsidRPr="002607AD">
        <w:rPr>
          <w:rFonts w:asciiTheme="minorHAnsi" w:hAnsiTheme="minorHAnsi" w:cstheme="minorHAnsi"/>
          <w:b/>
          <w:bCs/>
          <w:u w:val="single"/>
        </w:rPr>
        <w:t>are insurmountable</w:t>
      </w:r>
      <w:r w:rsidRPr="002607AD">
        <w:rPr>
          <w:rFonts w:asciiTheme="minorHAnsi" w:hAnsiTheme="minorHAnsi" w:cstheme="minorHAnsi"/>
          <w:u w:val="single"/>
        </w:rPr>
        <w:t xml:space="preserve">. </w:t>
      </w:r>
      <w:r w:rsidRPr="002607AD">
        <w:rPr>
          <w:rFonts w:asciiTheme="minorHAnsi" w:hAnsiTheme="minorHAnsi" w:cstheme="minorHAnsi"/>
          <w:highlight w:val="green"/>
          <w:u w:val="single"/>
        </w:rPr>
        <w:t>Rather than rewarding innovation</w:t>
      </w:r>
      <w:r w:rsidRPr="002607AD">
        <w:rPr>
          <w:rFonts w:asciiTheme="minorHAnsi" w:hAnsiTheme="minorHAnsi" w:cstheme="minorHAnsi"/>
          <w:u w:val="single"/>
        </w:rPr>
        <w:t xml:space="preserve">, </w:t>
      </w:r>
      <w:r w:rsidRPr="002607AD">
        <w:rPr>
          <w:rFonts w:asciiTheme="minorHAnsi" w:hAnsiTheme="minorHAnsi" w:cstheme="minorHAnsi"/>
          <w:highlight w:val="green"/>
          <w:u w:val="single"/>
        </w:rPr>
        <w:t xml:space="preserve">our patent system is </w:t>
      </w:r>
      <w:r w:rsidRPr="002607AD">
        <w:rPr>
          <w:rFonts w:asciiTheme="minorHAnsi" w:hAnsiTheme="minorHAnsi" w:cstheme="minorHAnsi"/>
          <w:u w:val="single"/>
        </w:rPr>
        <w:t xml:space="preserve">now </w:t>
      </w:r>
      <w:r w:rsidRPr="002607AD">
        <w:rPr>
          <w:rFonts w:asciiTheme="minorHAnsi" w:hAnsiTheme="minorHAnsi" w:cstheme="minorHAnsi"/>
          <w:highlight w:val="green"/>
          <w:u w:val="single"/>
        </w:rPr>
        <w:t>largely repurposing drugs</w:t>
      </w:r>
      <w:r w:rsidRPr="002607AD">
        <w:rPr>
          <w:rFonts w:asciiTheme="minorHAnsi" w:hAnsiTheme="minorHAnsi" w:cstheme="minorHAnsi"/>
          <w:u w:val="single"/>
        </w:rPr>
        <w:t xml:space="preserve">. </w:t>
      </w:r>
      <w:r w:rsidRPr="002607AD">
        <w:rPr>
          <w:rFonts w:asciiTheme="minorHAnsi" w:hAnsiTheme="minorHAnsi" w:cstheme="minorHAnsi"/>
          <w:highlight w:val="green"/>
          <w:u w:val="single"/>
        </w:rPr>
        <w:t>Between 2005 and 2015</w:t>
      </w:r>
      <w:r w:rsidRPr="002607AD">
        <w:rPr>
          <w:rFonts w:asciiTheme="minorHAnsi" w:hAnsiTheme="minorHAnsi" w:cstheme="minorHAnsi"/>
          <w:u w:val="single"/>
        </w:rPr>
        <w:t xml:space="preserve">, </w:t>
      </w:r>
      <w:r w:rsidRPr="002607AD">
        <w:rPr>
          <w:rFonts w:asciiTheme="minorHAnsi" w:hAnsiTheme="minorHAnsi" w:cstheme="minorHAnsi"/>
          <w:b/>
          <w:bCs/>
          <w:highlight w:val="green"/>
          <w:u w:val="single"/>
        </w:rPr>
        <w:t>more than three-quarters</w:t>
      </w:r>
      <w:r w:rsidRPr="002607AD">
        <w:rPr>
          <w:rFonts w:asciiTheme="minorHAnsi" w:hAnsiTheme="minorHAnsi" w:cstheme="minorHAnsi"/>
          <w:highlight w:val="green"/>
          <w:u w:val="single"/>
        </w:rPr>
        <w:t xml:space="preserve"> of </w:t>
      </w:r>
      <w:r w:rsidRPr="002607AD">
        <w:rPr>
          <w:rFonts w:asciiTheme="minorHAnsi" w:hAnsiTheme="minorHAnsi" w:cstheme="minorHAnsi"/>
          <w:u w:val="single"/>
        </w:rPr>
        <w:t xml:space="preserve">the </w:t>
      </w:r>
      <w:r w:rsidRPr="002607AD">
        <w:rPr>
          <w:rFonts w:asciiTheme="minorHAnsi" w:hAnsiTheme="minorHAnsi" w:cstheme="minorHAnsi"/>
          <w:highlight w:val="green"/>
          <w:u w:val="single"/>
        </w:rPr>
        <w:t xml:space="preserve">drugs associated with new patents </w:t>
      </w:r>
      <w:r w:rsidRPr="002607AD">
        <w:rPr>
          <w:rFonts w:asciiTheme="minorHAnsi" w:hAnsiTheme="minorHAnsi" w:cstheme="minorHAnsi"/>
          <w:b/>
          <w:bCs/>
          <w:highlight w:val="green"/>
          <w:u w:val="single"/>
        </w:rPr>
        <w:t>were not new ones</w:t>
      </w:r>
      <w:r w:rsidRPr="002607AD">
        <w:rPr>
          <w:rFonts w:asciiTheme="minorHAnsi" w:hAnsiTheme="minorHAnsi" w:cstheme="minorHAnsi"/>
          <w:highlight w:val="green"/>
          <w:u w:val="single"/>
        </w:rPr>
        <w:t xml:space="preserve"> </w:t>
      </w:r>
      <w:r w:rsidRPr="002607AD">
        <w:rPr>
          <w:rFonts w:asciiTheme="minorHAnsi" w:hAnsiTheme="minorHAnsi" w:cstheme="minorHAnsi"/>
          <w:u w:val="single"/>
        </w:rPr>
        <w:t>coming on the market but existing ones</w:t>
      </w:r>
      <w:r w:rsidRPr="002607AD">
        <w:rPr>
          <w:rFonts w:asciiTheme="minorHAnsi" w:hAnsiTheme="minorHAnsi" w:cstheme="minorHAnsi"/>
          <w:sz w:val="16"/>
        </w:rPr>
        <w:t xml:space="preserve">. In other words, we are mostly churning and recycling. </w:t>
      </w:r>
      <w:r w:rsidRPr="002607AD">
        <w:rPr>
          <w:rFonts w:asciiTheme="minorHAnsi" w:hAnsiTheme="minorHAnsi" w:cstheme="minorHAnsi"/>
          <w:u w:val="single"/>
        </w:rPr>
        <w:t xml:space="preserve">Particularly troubling, </w:t>
      </w:r>
      <w:r w:rsidRPr="002607AD">
        <w:rPr>
          <w:rFonts w:asciiTheme="minorHAnsi" w:hAnsiTheme="minorHAnsi" w:cstheme="minorHAnsi"/>
          <w:highlight w:val="green"/>
          <w:u w:val="single"/>
        </w:rPr>
        <w:t xml:space="preserve">new patents can be </w:t>
      </w:r>
      <w:r w:rsidRPr="002607AD">
        <w:rPr>
          <w:rFonts w:asciiTheme="minorHAnsi" w:hAnsiTheme="minorHAnsi" w:cstheme="minorHAnsi"/>
          <w:b/>
          <w:bCs/>
          <w:highlight w:val="green"/>
          <w:u w:val="single"/>
        </w:rPr>
        <w:t>obtained on minor tweaks</w:t>
      </w:r>
      <w:r w:rsidRPr="002607AD">
        <w:rPr>
          <w:rFonts w:asciiTheme="minorHAnsi" w:hAnsiTheme="minorHAnsi" w:cstheme="minorHAnsi"/>
          <w:highlight w:val="green"/>
          <w:u w:val="single"/>
        </w:rPr>
        <w:t xml:space="preserve"> </w:t>
      </w:r>
      <w:r w:rsidRPr="002607AD">
        <w:rPr>
          <w:rFonts w:asciiTheme="minorHAnsi" w:hAnsiTheme="minorHAnsi" w:cstheme="minorHAnsi"/>
          <w:u w:val="single"/>
        </w:rPr>
        <w:t xml:space="preserve">such as adjustments to dosage or delivery systems — a once-a-day pill instead of a twice-a-day </w:t>
      </w:r>
      <w:proofErr w:type="gramStart"/>
      <w:r w:rsidRPr="002607AD">
        <w:rPr>
          <w:rFonts w:asciiTheme="minorHAnsi" w:hAnsiTheme="minorHAnsi" w:cstheme="minorHAnsi"/>
          <w:u w:val="single"/>
        </w:rPr>
        <w:t>one;</w:t>
      </w:r>
      <w:proofErr w:type="gramEnd"/>
      <w:r w:rsidRPr="002607AD">
        <w:rPr>
          <w:rFonts w:asciiTheme="minorHAnsi" w:hAnsiTheme="minorHAnsi" w:cstheme="minorHAnsi"/>
          <w:u w:val="single"/>
        </w:rPr>
        <w:t xml:space="preserve"> a capsule rather than a tablet</w:t>
      </w:r>
      <w:r w:rsidRPr="002607AD">
        <w:rPr>
          <w:rFonts w:asciiTheme="minorHAnsi" w:hAnsiTheme="minorHAnsi" w:cstheme="minorHAnsi"/>
          <w:sz w:val="16"/>
        </w:rPr>
        <w:t xml:space="preserve">. Tinkering like this may have some value to some patients, but it nowhere near justifies the rewards we lavish on companies for doing it. From society’s standpoint, </w:t>
      </w:r>
      <w:r w:rsidRPr="002607AD">
        <w:rPr>
          <w:rFonts w:asciiTheme="minorHAnsi" w:hAnsiTheme="minorHAnsi" w:cstheme="minorHAnsi"/>
          <w:u w:val="single"/>
        </w:rPr>
        <w:t>incentives should drive scientists back to the lab to look for new things, not to recycle existing drugs for minimal benefit.</w:t>
      </w:r>
    </w:p>
    <w:p w14:paraId="0FD2F2F9" w14:textId="77777777" w:rsidR="001E75F5" w:rsidRPr="002607AD" w:rsidRDefault="001E75F5" w:rsidP="001E75F5">
      <w:pPr>
        <w:pStyle w:val="Heading4"/>
        <w:rPr>
          <w:rFonts w:asciiTheme="minorHAnsi" w:hAnsiTheme="minorHAnsi" w:cstheme="minorHAnsi"/>
        </w:rPr>
      </w:pPr>
      <w:r w:rsidRPr="002607AD">
        <w:rPr>
          <w:rFonts w:asciiTheme="minorHAnsi" w:hAnsiTheme="minorHAnsi" w:cstheme="minorHAnsi"/>
        </w:rPr>
        <w:t xml:space="preserve">The </w:t>
      </w:r>
      <w:r w:rsidRPr="002607AD">
        <w:rPr>
          <w:rFonts w:asciiTheme="minorHAnsi" w:hAnsiTheme="minorHAnsi" w:cstheme="minorHAnsi"/>
          <w:u w:val="single"/>
        </w:rPr>
        <w:t>only</w:t>
      </w:r>
      <w:r w:rsidRPr="002607AD">
        <w:rPr>
          <w:rFonts w:asciiTheme="minorHAnsi" w:hAnsiTheme="minorHAnsi" w:cstheme="minorHAnsi"/>
        </w:rPr>
        <w:t xml:space="preserve"> major study </w:t>
      </w:r>
      <w:r w:rsidRPr="002607AD">
        <w:rPr>
          <w:rFonts w:asciiTheme="minorHAnsi" w:hAnsiTheme="minorHAnsi" w:cstheme="minorHAnsi"/>
          <w:u w:val="single"/>
        </w:rPr>
        <w:t>confirms</w:t>
      </w:r>
      <w:r w:rsidRPr="002607AD">
        <w:rPr>
          <w:rFonts w:asciiTheme="minorHAnsi" w:hAnsiTheme="minorHAnsi" w:cstheme="minorHAnsi"/>
        </w:rPr>
        <w:t xml:space="preserve"> our Internal Link – Evergreening </w:t>
      </w:r>
      <w:r w:rsidRPr="002607AD">
        <w:rPr>
          <w:rFonts w:asciiTheme="minorHAnsi" w:hAnsiTheme="minorHAnsi" w:cstheme="minorHAnsi"/>
          <w:u w:val="single"/>
        </w:rPr>
        <w:t>decimates competition</w:t>
      </w:r>
      <w:r w:rsidRPr="002607AD">
        <w:rPr>
          <w:rFonts w:asciiTheme="minorHAnsi" w:hAnsiTheme="minorHAnsi" w:cstheme="minorHAnsi"/>
        </w:rPr>
        <w:t xml:space="preserve"> by resulting in </w:t>
      </w:r>
      <w:r w:rsidRPr="002607AD">
        <w:rPr>
          <w:rFonts w:asciiTheme="minorHAnsi" w:hAnsiTheme="minorHAnsi" w:cstheme="minorHAnsi"/>
          <w:u w:val="single"/>
        </w:rPr>
        <w:t>functional monopolies</w:t>
      </w:r>
      <w:r w:rsidRPr="002607AD">
        <w:rPr>
          <w:rFonts w:asciiTheme="minorHAnsi" w:hAnsiTheme="minorHAnsi" w:cstheme="minorHAnsi"/>
        </w:rPr>
        <w:t xml:space="preserve"> </w:t>
      </w:r>
    </w:p>
    <w:p w14:paraId="2ABFE65E" w14:textId="77777777" w:rsidR="001E75F5" w:rsidRPr="002607AD" w:rsidRDefault="001E75F5" w:rsidP="001E75F5">
      <w:pPr>
        <w:rPr>
          <w:rFonts w:asciiTheme="minorHAnsi" w:hAnsiTheme="minorHAnsi" w:cstheme="minorHAnsi"/>
        </w:rPr>
      </w:pPr>
      <w:r w:rsidRPr="002607AD">
        <w:rPr>
          <w:rStyle w:val="Style13ptBold"/>
          <w:rFonts w:asciiTheme="minorHAnsi" w:hAnsiTheme="minorHAnsi" w:cstheme="minorHAnsi"/>
        </w:rPr>
        <w:t>Arnold Ventures 20</w:t>
      </w:r>
      <w:r w:rsidRPr="002607AD">
        <w:rPr>
          <w:rFonts w:asciiTheme="minorHAnsi" w:hAnsiTheme="minorHAnsi" w:cstheme="minorHAnsi"/>
        </w:rPr>
        <w:t xml:space="preserve"> 9-24-2020 "'Evergreening' Stunts Competition, Costs Consumers and Taxpayers" </w:t>
      </w:r>
      <w:hyperlink r:id="rId7" w:history="1">
        <w:r w:rsidRPr="002607AD">
          <w:rPr>
            <w:rStyle w:val="Hyperlink"/>
            <w:rFonts w:asciiTheme="minorHAnsi" w:hAnsiTheme="minorHAnsi" w:cstheme="minorHAnsi"/>
          </w:rPr>
          <w:t>https://www.arnoldventures.org/stories/evergreening-stunts-competition-costs-consumers-and-taxpayers/</w:t>
        </w:r>
      </w:hyperlink>
      <w:r w:rsidRPr="002607AD">
        <w:rPr>
          <w:rFonts w:asciiTheme="minorHAnsi" w:hAnsiTheme="minorHAnsi" w:cstheme="minorHAnsi"/>
        </w:rPr>
        <w:t xml:space="preserve"> (Arnold Ventures is focused on evidence-based giving in a wide range of categories including: criminal justice, education, health care, and public finance)//Elmer </w:t>
      </w:r>
    </w:p>
    <w:p w14:paraId="1EF5688F" w14:textId="77777777" w:rsidR="001E75F5" w:rsidRPr="002607AD" w:rsidRDefault="001E75F5" w:rsidP="001E75F5">
      <w:pPr>
        <w:rPr>
          <w:rFonts w:asciiTheme="minorHAnsi" w:hAnsiTheme="minorHAnsi" w:cstheme="minorHAnsi"/>
          <w:sz w:val="16"/>
        </w:rPr>
      </w:pPr>
      <w:r w:rsidRPr="002607AD">
        <w:rPr>
          <w:rFonts w:asciiTheme="minorHAnsi" w:hAnsiTheme="minorHAnsi" w:cstheme="minorHAnsi"/>
          <w:u w:val="single"/>
        </w:rPr>
        <w:t xml:space="preserve">In 2011, Elsa </w:t>
      </w:r>
      <w:proofErr w:type="spellStart"/>
      <w:r w:rsidRPr="002607AD">
        <w:rPr>
          <w:rFonts w:asciiTheme="minorHAnsi" w:hAnsiTheme="minorHAnsi" w:cstheme="minorHAnsi"/>
          <w:u w:val="single"/>
        </w:rPr>
        <w:t>Dixler</w:t>
      </w:r>
      <w:proofErr w:type="spellEnd"/>
      <w:r w:rsidRPr="002607AD">
        <w:rPr>
          <w:rFonts w:asciiTheme="minorHAnsi" w:hAnsiTheme="minorHAnsi" w:cstheme="minorHAnsi"/>
          <w:u w:val="single"/>
        </w:rPr>
        <w:t xml:space="preserve"> was diagnosed with multiple myeloma. That August, she was prescribed Revlimid, a drug that had come on the market six years earlier</w:t>
      </w:r>
      <w:r w:rsidRPr="002607AD">
        <w:rPr>
          <w:rFonts w:asciiTheme="minorHAnsi" w:hAnsiTheme="minorHAnsi" w:cstheme="minorHAnsi"/>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2607AD">
        <w:rPr>
          <w:rFonts w:asciiTheme="minorHAnsi" w:hAnsiTheme="minorHAnsi" w:cstheme="minorHAnsi"/>
          <w:sz w:val="16"/>
        </w:rPr>
        <w:t>Ph.D</w:t>
      </w:r>
      <w:proofErr w:type="spellEnd"/>
      <w:proofErr w:type="gramEnd"/>
      <w:r w:rsidRPr="002607AD">
        <w:rPr>
          <w:rFonts w:asciiTheme="minorHAnsi" w:hAnsiTheme="minorHAnsi" w:cstheme="minorHAnsi"/>
          <w:sz w:val="16"/>
        </w:rPr>
        <w:t xml:space="preserve">, and have a pretty normal life,” said </w:t>
      </w:r>
      <w:proofErr w:type="spellStart"/>
      <w:r w:rsidRPr="002607AD">
        <w:rPr>
          <w:rFonts w:asciiTheme="minorHAnsi" w:hAnsiTheme="minorHAnsi" w:cstheme="minorHAnsi"/>
          <w:sz w:val="16"/>
        </w:rPr>
        <w:t>Dixler</w:t>
      </w:r>
      <w:proofErr w:type="spellEnd"/>
      <w:r w:rsidRPr="002607AD">
        <w:rPr>
          <w:rFonts w:asciiTheme="minorHAnsi" w:hAnsiTheme="minorHAnsi" w:cstheme="minorHAnsi"/>
          <w:sz w:val="16"/>
        </w:rPr>
        <w:t xml:space="preserve">, a Brooklyn resident who is now 74. “So, on the one hand, I feel enormously grateful.” </w:t>
      </w:r>
      <w:r w:rsidRPr="002607AD">
        <w:rPr>
          <w:rFonts w:asciiTheme="minorHAnsi" w:hAnsiTheme="minorHAnsi" w:cstheme="minorHAnsi"/>
          <w:u w:val="single"/>
        </w:rPr>
        <w:t xml:space="preserve">But </w:t>
      </w:r>
      <w:proofErr w:type="spellStart"/>
      <w:r w:rsidRPr="002607AD">
        <w:rPr>
          <w:rFonts w:asciiTheme="minorHAnsi" w:hAnsiTheme="minorHAnsi" w:cstheme="minorHAnsi"/>
          <w:u w:val="single"/>
        </w:rPr>
        <w:t>Dixler’s</w:t>
      </w:r>
      <w:proofErr w:type="spellEnd"/>
      <w:r w:rsidRPr="002607AD">
        <w:rPr>
          <w:rFonts w:asciiTheme="minorHAnsi" w:hAnsiTheme="minorHAnsi" w:cstheme="minorHAnsi"/>
          <w:u w:val="single"/>
        </w:rPr>
        <w:t xml:space="preserve"> normal life has come at a steep financial cost to her family and to taxpayers. Revlimid typically costs nearly $800 per capsule, and </w:t>
      </w:r>
      <w:proofErr w:type="spellStart"/>
      <w:r w:rsidRPr="002607AD">
        <w:rPr>
          <w:rFonts w:asciiTheme="minorHAnsi" w:hAnsiTheme="minorHAnsi" w:cstheme="minorHAnsi"/>
          <w:u w:val="single"/>
        </w:rPr>
        <w:t>Dixler</w:t>
      </w:r>
      <w:proofErr w:type="spellEnd"/>
      <w:r w:rsidRPr="002607AD">
        <w:rPr>
          <w:rFonts w:asciiTheme="minorHAnsi" w:hAnsiTheme="minorHAnsi" w:cstheme="minorHAnsi"/>
          <w:u w:val="single"/>
        </w:rPr>
        <w:t xml:space="preserve"> takes one capsule per day for 21 days, then seven days off, and then resumes her daily dose, requiring 273 capsules a year</w:t>
      </w:r>
      <w:r w:rsidRPr="002607AD">
        <w:rPr>
          <w:rFonts w:asciiTheme="minorHAnsi" w:hAnsiTheme="minorHAnsi" w:cstheme="minorHAnsi"/>
          <w:sz w:val="16"/>
        </w:rPr>
        <w:t xml:space="preserve">. Since retiring from The New York Times at the end of 2017, she has been on Medicare. </w:t>
      </w:r>
      <w:proofErr w:type="spellStart"/>
      <w:r w:rsidRPr="002607AD">
        <w:rPr>
          <w:rFonts w:asciiTheme="minorHAnsi" w:hAnsiTheme="minorHAnsi" w:cstheme="minorHAnsi"/>
          <w:sz w:val="16"/>
        </w:rPr>
        <w:t>Dixler</w:t>
      </w:r>
      <w:proofErr w:type="spellEnd"/>
      <w:r w:rsidRPr="002607AD">
        <w:rPr>
          <w:rFonts w:asciiTheme="minorHAnsi" w:hAnsiTheme="minorHAnsi" w:cstheme="minorHAnsi"/>
          <w:sz w:val="16"/>
        </w:rPr>
        <w:t xml:space="preserve"> entered the Part D coverage gap (known as the donut hole) “within minutes,” she said. She estimates that adding her deductible, her copayment of $12,000, and what her Part D insurance provider pays totals approximately $197,500 a year. </w:t>
      </w:r>
      <w:r w:rsidRPr="002607AD">
        <w:rPr>
          <w:rFonts w:asciiTheme="minorHAnsi" w:hAnsiTheme="minorHAnsi" w:cstheme="minorHAnsi"/>
          <w:highlight w:val="green"/>
          <w:u w:val="single"/>
        </w:rPr>
        <w:t xml:space="preserve">Revlimid should have </w:t>
      </w:r>
      <w:r w:rsidRPr="002607AD">
        <w:rPr>
          <w:rFonts w:asciiTheme="minorHAnsi" w:hAnsiTheme="minorHAnsi" w:cstheme="minorHAnsi"/>
          <w:b/>
          <w:bCs/>
          <w:highlight w:val="green"/>
          <w:u w:val="single"/>
        </w:rPr>
        <w:t>been subject to competition</w:t>
      </w:r>
      <w:r w:rsidRPr="002607AD">
        <w:rPr>
          <w:rFonts w:asciiTheme="minorHAnsi" w:hAnsiTheme="minorHAnsi" w:cstheme="minorHAnsi"/>
          <w:highlight w:val="green"/>
          <w:u w:val="single"/>
        </w:rPr>
        <w:t xml:space="preserve"> </w:t>
      </w:r>
      <w:r w:rsidRPr="002607AD">
        <w:rPr>
          <w:rFonts w:asciiTheme="minorHAnsi" w:hAnsiTheme="minorHAnsi" w:cstheme="minorHAnsi"/>
          <w:u w:val="single"/>
        </w:rPr>
        <w:t xml:space="preserve">from generic drug makers starting </w:t>
      </w:r>
      <w:r w:rsidRPr="002607AD">
        <w:rPr>
          <w:rFonts w:asciiTheme="minorHAnsi" w:hAnsiTheme="minorHAnsi" w:cstheme="minorHAnsi"/>
          <w:highlight w:val="green"/>
          <w:u w:val="single"/>
        </w:rPr>
        <w:t>in 2009</w:t>
      </w:r>
      <w:r w:rsidRPr="002607AD">
        <w:rPr>
          <w:rFonts w:asciiTheme="minorHAnsi" w:hAnsiTheme="minorHAnsi" w:cstheme="minorHAnsi"/>
          <w:u w:val="single"/>
        </w:rPr>
        <w:t>, bringing down its cost by many orders of magnitude</w:t>
      </w:r>
      <w:r w:rsidRPr="002607AD">
        <w:rPr>
          <w:rFonts w:asciiTheme="minorHAnsi" w:hAnsiTheme="minorHAnsi" w:cstheme="minorHAnsi"/>
          <w:sz w:val="16"/>
        </w:rPr>
        <w:t xml:space="preserve">. But </w:t>
      </w:r>
      <w:r w:rsidRPr="002607AD">
        <w:rPr>
          <w:rFonts w:asciiTheme="minorHAnsi" w:hAnsiTheme="minorHAnsi" w:cstheme="minorHAnsi"/>
          <w:highlight w:val="green"/>
          <w:u w:val="single"/>
        </w:rPr>
        <w:t>by obtaining</w:t>
      </w:r>
      <w:r w:rsidRPr="002607AD">
        <w:rPr>
          <w:rFonts w:asciiTheme="minorHAnsi" w:hAnsiTheme="minorHAnsi" w:cstheme="minorHAnsi"/>
          <w:sz w:val="16"/>
          <w:highlight w:val="green"/>
        </w:rPr>
        <w:t xml:space="preserve"> </w:t>
      </w:r>
      <w:r w:rsidRPr="002607AD">
        <w:rPr>
          <w:rFonts w:asciiTheme="minorHAnsi" w:hAnsiTheme="minorHAnsi" w:cstheme="minorHAnsi"/>
          <w:b/>
          <w:bCs/>
          <w:highlight w:val="green"/>
          <w:u w:val="single"/>
        </w:rPr>
        <w:t>27 additional patents</w:t>
      </w:r>
      <w:r w:rsidRPr="002607AD">
        <w:rPr>
          <w:rFonts w:asciiTheme="minorHAnsi" w:hAnsiTheme="minorHAnsi" w:cstheme="minorHAnsi"/>
          <w:sz w:val="16"/>
        </w:rPr>
        <w:t xml:space="preserve">, eight orphan drug exclusivities and 91 total additional protections from the U.S. Food and Drug Administration (FDA) </w:t>
      </w:r>
      <w:r w:rsidRPr="002607AD">
        <w:rPr>
          <w:rFonts w:asciiTheme="minorHAnsi" w:hAnsiTheme="minorHAnsi" w:cstheme="minorHAnsi"/>
          <w:u w:val="single"/>
        </w:rPr>
        <w:t xml:space="preserve">since Revlimid’s introduction in </w:t>
      </w:r>
      <w:r w:rsidRPr="002607AD">
        <w:rPr>
          <w:rFonts w:asciiTheme="minorHAnsi" w:hAnsiTheme="minorHAnsi" w:cstheme="minorHAnsi"/>
          <w:u w:val="single"/>
        </w:rPr>
        <w:lastRenderedPageBreak/>
        <w:t xml:space="preserve">2005, </w:t>
      </w:r>
      <w:r w:rsidRPr="002607AD">
        <w:rPr>
          <w:rFonts w:asciiTheme="minorHAnsi" w:hAnsiTheme="minorHAnsi" w:cstheme="minorHAnsi"/>
          <w:highlight w:val="green"/>
          <w:u w:val="single"/>
        </w:rPr>
        <w:t>its manufacturer</w:t>
      </w:r>
      <w:r w:rsidRPr="002607AD">
        <w:rPr>
          <w:rFonts w:asciiTheme="minorHAnsi" w:hAnsiTheme="minorHAnsi" w:cstheme="minorHAnsi"/>
          <w:u w:val="single"/>
        </w:rPr>
        <w:t xml:space="preserve">, Celgene, has </w:t>
      </w:r>
      <w:r w:rsidRPr="002607AD">
        <w:rPr>
          <w:rFonts w:asciiTheme="minorHAnsi" w:hAnsiTheme="minorHAnsi" w:cstheme="minorHAnsi"/>
          <w:highlight w:val="green"/>
          <w:u w:val="single"/>
        </w:rPr>
        <w:t xml:space="preserve">extended </w:t>
      </w:r>
      <w:r w:rsidRPr="002607AD">
        <w:rPr>
          <w:rFonts w:asciiTheme="minorHAnsi" w:hAnsiTheme="minorHAnsi" w:cstheme="minorHAnsi"/>
          <w:u w:val="single"/>
        </w:rPr>
        <w:t xml:space="preserve">the drug’s </w:t>
      </w:r>
      <w:r w:rsidRPr="002607AD">
        <w:rPr>
          <w:rFonts w:asciiTheme="minorHAnsi" w:hAnsiTheme="minorHAnsi" w:cstheme="minorHAnsi"/>
          <w:b/>
          <w:bCs/>
          <w:highlight w:val="green"/>
          <w:u w:val="single"/>
          <w:bdr w:val="single" w:sz="4" w:space="0" w:color="auto"/>
        </w:rPr>
        <w:t>monopoly</w:t>
      </w:r>
      <w:r w:rsidRPr="002607AD">
        <w:rPr>
          <w:rFonts w:asciiTheme="minorHAnsi" w:hAnsiTheme="minorHAnsi" w:cstheme="minorHAnsi"/>
          <w:highlight w:val="green"/>
          <w:u w:val="single"/>
          <w:bdr w:val="single" w:sz="4" w:space="0" w:color="auto"/>
        </w:rPr>
        <w:t xml:space="preserve"> </w:t>
      </w:r>
      <w:r w:rsidRPr="002607AD">
        <w:rPr>
          <w:rFonts w:asciiTheme="minorHAnsi" w:hAnsiTheme="minorHAnsi" w:cstheme="minorHAnsi"/>
          <w:b/>
          <w:bCs/>
          <w:highlight w:val="green"/>
          <w:u w:val="single"/>
          <w:bdr w:val="single" w:sz="4" w:space="0" w:color="auto"/>
        </w:rPr>
        <w:t>period</w:t>
      </w:r>
      <w:r w:rsidRPr="002607AD">
        <w:rPr>
          <w:rFonts w:asciiTheme="minorHAnsi" w:hAnsiTheme="minorHAnsi" w:cstheme="minorHAnsi"/>
          <w:highlight w:val="green"/>
          <w:u w:val="single"/>
          <w:bdr w:val="single" w:sz="4" w:space="0" w:color="auto"/>
        </w:rPr>
        <w:t xml:space="preserve"> </w:t>
      </w:r>
      <w:r w:rsidRPr="002607AD">
        <w:rPr>
          <w:rFonts w:asciiTheme="minorHAnsi" w:hAnsiTheme="minorHAnsi" w:cstheme="minorHAnsi"/>
          <w:b/>
          <w:bCs/>
          <w:highlight w:val="green"/>
          <w:u w:val="single"/>
          <w:bdr w:val="single" w:sz="4" w:space="0" w:color="auto"/>
        </w:rPr>
        <w:t>by 18 years</w:t>
      </w:r>
      <w:r w:rsidRPr="002607AD">
        <w:rPr>
          <w:rFonts w:asciiTheme="minorHAnsi" w:hAnsiTheme="minorHAnsi" w:cstheme="minorHAnsi"/>
          <w:highlight w:val="green"/>
          <w:u w:val="single"/>
        </w:rPr>
        <w:t xml:space="preserve"> </w:t>
      </w:r>
      <w:r w:rsidRPr="002607AD">
        <w:rPr>
          <w:rFonts w:asciiTheme="minorHAnsi" w:hAnsiTheme="minorHAnsi" w:cstheme="minorHAnsi"/>
          <w:u w:val="single"/>
        </w:rPr>
        <w:t>— through March 8, 2028</w:t>
      </w:r>
      <w:r w:rsidRPr="002607AD">
        <w:rPr>
          <w:rFonts w:asciiTheme="minorHAnsi" w:hAnsiTheme="minorHAnsi" w:cstheme="minorHAnsi"/>
          <w:sz w:val="16"/>
        </w:rPr>
        <w:t xml:space="preserve">. “I cannot fathom </w:t>
      </w:r>
      <w:r w:rsidRPr="002607AD">
        <w:rPr>
          <w:rFonts w:asciiTheme="minorHAnsi" w:hAnsiTheme="minorHAnsi" w:cstheme="minorHAnsi"/>
          <w:u w:val="single"/>
        </w:rPr>
        <w:t xml:space="preserve">the immorality of a business that relies on </w:t>
      </w:r>
      <w:r w:rsidRPr="002607AD">
        <w:rPr>
          <w:rFonts w:asciiTheme="minorHAnsi" w:hAnsiTheme="minorHAnsi" w:cstheme="minorHAnsi"/>
          <w:b/>
          <w:bCs/>
          <w:highlight w:val="green"/>
          <w:u w:val="single"/>
          <w:bdr w:val="single" w:sz="4" w:space="0" w:color="auto"/>
        </w:rPr>
        <w:t>squeezing people with cancer</w:t>
      </w:r>
      <w:r w:rsidRPr="002607AD">
        <w:rPr>
          <w:rFonts w:asciiTheme="minorHAnsi" w:hAnsiTheme="minorHAnsi" w:cstheme="minorHAnsi"/>
          <w:sz w:val="16"/>
        </w:rPr>
        <w:t xml:space="preserve">,” </w:t>
      </w:r>
      <w:proofErr w:type="spellStart"/>
      <w:r w:rsidRPr="002607AD">
        <w:rPr>
          <w:rFonts w:asciiTheme="minorHAnsi" w:hAnsiTheme="minorHAnsi" w:cstheme="minorHAnsi"/>
          <w:sz w:val="16"/>
        </w:rPr>
        <w:t>Dixler</w:t>
      </w:r>
      <w:proofErr w:type="spellEnd"/>
      <w:r w:rsidRPr="002607AD">
        <w:rPr>
          <w:rFonts w:asciiTheme="minorHAnsi" w:hAnsiTheme="minorHAnsi" w:cstheme="minorHAnsi"/>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2607AD">
        <w:rPr>
          <w:rFonts w:asciiTheme="minorHAnsi" w:hAnsiTheme="minorHAnsi" w:cstheme="minorHAnsi"/>
          <w:u w:val="single"/>
        </w:rPr>
        <w:t>They didn’t invent a new drug, rather, they found a new use for it,” she said.</w:t>
      </w:r>
      <w:r w:rsidRPr="002607AD">
        <w:rPr>
          <w:rFonts w:asciiTheme="minorHAnsi" w:hAnsiTheme="minorHAnsi" w:cstheme="minorHAnsi"/>
          <w:sz w:val="16"/>
        </w:rPr>
        <w:t xml:space="preserve"> “</w:t>
      </w:r>
      <w:r w:rsidRPr="002607AD">
        <w:rPr>
          <w:rFonts w:asciiTheme="minorHAnsi" w:hAnsiTheme="minorHAnsi" w:cstheme="minorHAnsi"/>
          <w:u w:val="single"/>
        </w:rPr>
        <w:t>The cost of Revlimid has imposed constraints on our retirement</w:t>
      </w:r>
      <w:r w:rsidRPr="002607AD">
        <w:rPr>
          <w:rFonts w:asciiTheme="minorHAnsi" w:hAnsiTheme="minorHAnsi" w:cstheme="minorHAnsi"/>
          <w:sz w:val="16"/>
        </w:rPr>
        <w:t xml:space="preserve">,” </w:t>
      </w:r>
      <w:proofErr w:type="spellStart"/>
      <w:r w:rsidRPr="002607AD">
        <w:rPr>
          <w:rFonts w:asciiTheme="minorHAnsi" w:hAnsiTheme="minorHAnsi" w:cstheme="minorHAnsi"/>
          <w:sz w:val="16"/>
        </w:rPr>
        <w:t>Dixler</w:t>
      </w:r>
      <w:proofErr w:type="spellEnd"/>
      <w:r w:rsidRPr="002607AD">
        <w:rPr>
          <w:rFonts w:asciiTheme="minorHAnsi" w:hAnsiTheme="minorHAnsi" w:cstheme="minorHAnsi"/>
          <w:sz w:val="16"/>
        </w:rPr>
        <w:t xml:space="preserve"> said, “but when I hear other people’s stories, I feel very lucky. A lot of people have been devastated financially.” </w:t>
      </w:r>
      <w:r w:rsidRPr="002607AD">
        <w:rPr>
          <w:rFonts w:asciiTheme="minorHAnsi" w:hAnsiTheme="minorHAnsi" w:cstheme="minorHAnsi"/>
          <w:u w:val="single"/>
        </w:rPr>
        <w:t>Revlimid is a case study in a process known as “</w:t>
      </w:r>
      <w:r w:rsidRPr="002607AD">
        <w:rPr>
          <w:rFonts w:asciiTheme="minorHAnsi" w:hAnsiTheme="minorHAnsi" w:cstheme="minorHAnsi"/>
          <w:highlight w:val="green"/>
          <w:u w:val="single"/>
        </w:rPr>
        <w:t>evergreening</w:t>
      </w:r>
      <w:r w:rsidRPr="002607AD">
        <w:rPr>
          <w:rFonts w:asciiTheme="minorHAnsi" w:hAnsiTheme="minorHAnsi" w:cstheme="minorHAnsi"/>
          <w:u w:val="single"/>
        </w:rPr>
        <w:t xml:space="preserve">” — </w:t>
      </w:r>
      <w:r w:rsidRPr="002607AD">
        <w:rPr>
          <w:rFonts w:asciiTheme="minorHAnsi" w:hAnsiTheme="minorHAnsi" w:cstheme="minorHAnsi"/>
          <w:highlight w:val="green"/>
          <w:u w:val="single"/>
        </w:rPr>
        <w:t>artificially sustaining a monopoly for</w:t>
      </w:r>
      <w:r w:rsidRPr="002607AD">
        <w:rPr>
          <w:rFonts w:asciiTheme="minorHAnsi" w:hAnsiTheme="minorHAnsi" w:cstheme="minorHAnsi"/>
          <w:u w:val="single"/>
        </w:rPr>
        <w:t xml:space="preserve"> years and even </w:t>
      </w:r>
      <w:r w:rsidRPr="002607AD">
        <w:rPr>
          <w:rFonts w:asciiTheme="minorHAnsi" w:hAnsiTheme="minorHAnsi" w:cstheme="minorHAnsi"/>
          <w:highlight w:val="green"/>
          <w:u w:val="single"/>
        </w:rPr>
        <w:t xml:space="preserve">decades </w:t>
      </w:r>
      <w:r w:rsidRPr="002607AD">
        <w:rPr>
          <w:rFonts w:asciiTheme="minorHAnsi" w:hAnsiTheme="minorHAnsi" w:cstheme="minorHAnsi"/>
          <w:u w:val="single"/>
        </w:rPr>
        <w:t>by manipulating intellectual property laws and regulations</w:t>
      </w:r>
      <w:r w:rsidRPr="002607AD">
        <w:rPr>
          <w:rFonts w:asciiTheme="minorHAnsi" w:hAnsiTheme="minorHAnsi" w:cstheme="minorHAnsi"/>
          <w:sz w:val="16"/>
        </w:rPr>
        <w:t xml:space="preserve">. </w:t>
      </w:r>
      <w:r w:rsidRPr="002607AD">
        <w:rPr>
          <w:rFonts w:asciiTheme="minorHAnsi" w:hAnsiTheme="minorHAnsi" w:cstheme="minorHAnsi"/>
          <w:u w:val="single"/>
        </w:rPr>
        <w:t xml:space="preserve">Evergreening is </w:t>
      </w:r>
      <w:r w:rsidRPr="002607AD">
        <w:rPr>
          <w:rFonts w:asciiTheme="minorHAnsi" w:hAnsiTheme="minorHAnsi" w:cstheme="minorHAnsi"/>
          <w:highlight w:val="green"/>
          <w:u w:val="single"/>
        </w:rPr>
        <w:t xml:space="preserve">most commonly </w:t>
      </w:r>
      <w:r w:rsidRPr="002607AD">
        <w:rPr>
          <w:rFonts w:asciiTheme="minorHAnsi" w:hAnsiTheme="minorHAnsi" w:cstheme="minorHAnsi"/>
          <w:u w:val="single"/>
        </w:rPr>
        <w:t xml:space="preserve">used </w:t>
      </w:r>
      <w:r w:rsidRPr="002607AD">
        <w:rPr>
          <w:rFonts w:asciiTheme="minorHAnsi" w:hAnsiTheme="minorHAnsi" w:cstheme="minorHAnsi"/>
          <w:highlight w:val="green"/>
          <w:u w:val="single"/>
        </w:rPr>
        <w:t xml:space="preserve">with blockbuster drugs </w:t>
      </w:r>
      <w:r w:rsidRPr="002607AD">
        <w:rPr>
          <w:rFonts w:asciiTheme="minorHAnsi" w:hAnsiTheme="minorHAnsi" w:cstheme="minorHAnsi"/>
          <w:u w:val="single"/>
        </w:rPr>
        <w:t xml:space="preserve">generating the highest prices and profits. </w:t>
      </w:r>
      <w:r w:rsidRPr="002607AD">
        <w:rPr>
          <w:rFonts w:asciiTheme="minorHAnsi" w:hAnsiTheme="minorHAnsi" w:cstheme="minorHAnsi"/>
          <w:b/>
          <w:bCs/>
          <w:highlight w:val="green"/>
          <w:u w:val="single"/>
        </w:rPr>
        <w:t xml:space="preserve">Of </w:t>
      </w:r>
      <w:r w:rsidRPr="002607AD">
        <w:rPr>
          <w:rFonts w:asciiTheme="minorHAnsi" w:hAnsiTheme="minorHAnsi" w:cstheme="minorHAnsi"/>
          <w:b/>
          <w:bCs/>
          <w:u w:val="single"/>
        </w:rPr>
        <w:t xml:space="preserve">the roughly </w:t>
      </w:r>
      <w:r w:rsidRPr="002607AD">
        <w:rPr>
          <w:rFonts w:asciiTheme="minorHAnsi" w:hAnsiTheme="minorHAnsi" w:cstheme="minorHAnsi"/>
          <w:b/>
          <w:bCs/>
          <w:highlight w:val="green"/>
          <w:u w:val="single"/>
        </w:rPr>
        <w:t>100 best-selling drugs</w:t>
      </w:r>
      <w:r w:rsidRPr="002607AD">
        <w:rPr>
          <w:rFonts w:asciiTheme="minorHAnsi" w:hAnsiTheme="minorHAnsi" w:cstheme="minorHAnsi"/>
          <w:b/>
          <w:bCs/>
          <w:u w:val="single"/>
        </w:rPr>
        <w:t xml:space="preserve">, more than </w:t>
      </w:r>
      <w:r w:rsidRPr="002607AD">
        <w:rPr>
          <w:rFonts w:asciiTheme="minorHAnsi" w:hAnsiTheme="minorHAnsi" w:cstheme="minorHAnsi"/>
          <w:b/>
          <w:bCs/>
          <w:highlight w:val="green"/>
          <w:u w:val="single"/>
        </w:rPr>
        <w:t xml:space="preserve">70 percent have extended </w:t>
      </w:r>
      <w:r w:rsidRPr="002607AD">
        <w:rPr>
          <w:rFonts w:asciiTheme="minorHAnsi" w:hAnsiTheme="minorHAnsi" w:cstheme="minorHAnsi"/>
          <w:b/>
          <w:bCs/>
          <w:u w:val="single"/>
        </w:rPr>
        <w:t xml:space="preserve">their </w:t>
      </w:r>
      <w:r w:rsidRPr="002607AD">
        <w:rPr>
          <w:rFonts w:asciiTheme="minorHAnsi" w:hAnsiTheme="minorHAnsi" w:cstheme="minorHAnsi"/>
          <w:b/>
          <w:bCs/>
          <w:highlight w:val="green"/>
          <w:u w:val="single"/>
        </w:rPr>
        <w:t>protection</w:t>
      </w:r>
      <w:r w:rsidRPr="002607AD">
        <w:rPr>
          <w:rFonts w:asciiTheme="minorHAnsi" w:hAnsiTheme="minorHAnsi" w:cstheme="minorHAnsi"/>
          <w:highlight w:val="green"/>
          <w:u w:val="single"/>
        </w:rPr>
        <w:t xml:space="preserve"> </w:t>
      </w:r>
      <w:r w:rsidRPr="002607AD">
        <w:rPr>
          <w:rFonts w:asciiTheme="minorHAnsi" w:hAnsiTheme="minorHAnsi" w:cstheme="minorHAnsi"/>
          <w:u w:val="single"/>
        </w:rPr>
        <w:t>from competition at least once.</w:t>
      </w:r>
      <w:r w:rsidRPr="002607AD">
        <w:rPr>
          <w:rFonts w:asciiTheme="minorHAnsi" w:hAnsiTheme="minorHAnsi" w:cstheme="minorHAnsi"/>
          <w:sz w:val="16"/>
        </w:rPr>
        <w:t xml:space="preserve"> More than half have extended the protection cliff multiple times. </w:t>
      </w:r>
      <w:r w:rsidRPr="002607AD">
        <w:rPr>
          <w:rFonts w:asciiTheme="minorHAnsi" w:hAnsiTheme="minorHAnsi" w:cstheme="minorHAnsi"/>
          <w:u w:val="single"/>
        </w:rPr>
        <w:t xml:space="preserve">The true scope and cost of evergreening has been </w:t>
      </w:r>
      <w:r w:rsidRPr="002607AD">
        <w:rPr>
          <w:rFonts w:asciiTheme="minorHAnsi" w:hAnsiTheme="minorHAnsi" w:cstheme="minorHAnsi"/>
          <w:highlight w:val="green"/>
          <w:u w:val="single"/>
        </w:rPr>
        <w:t xml:space="preserve">brought into </w:t>
      </w:r>
      <w:r w:rsidRPr="002607AD">
        <w:rPr>
          <w:rFonts w:asciiTheme="minorHAnsi" w:hAnsiTheme="minorHAnsi" w:cstheme="minorHAnsi"/>
          <w:u w:val="single"/>
        </w:rPr>
        <w:t xml:space="preserve">sharper </w:t>
      </w:r>
      <w:r w:rsidRPr="002607AD">
        <w:rPr>
          <w:rFonts w:asciiTheme="minorHAnsi" w:hAnsiTheme="minorHAnsi" w:cstheme="minorHAnsi"/>
          <w:highlight w:val="green"/>
          <w:u w:val="single"/>
        </w:rPr>
        <w:t xml:space="preserve">focus by </w:t>
      </w:r>
      <w:r w:rsidRPr="002607AD">
        <w:rPr>
          <w:rFonts w:asciiTheme="minorHAnsi" w:hAnsiTheme="minorHAnsi" w:cstheme="minorHAnsi"/>
          <w:u w:val="single"/>
        </w:rPr>
        <w:t xml:space="preserve">a groundbreaking, publicly available, </w:t>
      </w:r>
      <w:r w:rsidRPr="002607AD">
        <w:rPr>
          <w:rFonts w:asciiTheme="minorHAnsi" w:hAnsiTheme="minorHAnsi" w:cstheme="minorHAnsi"/>
          <w:highlight w:val="green"/>
          <w:u w:val="single"/>
        </w:rPr>
        <w:t xml:space="preserve">comprehensive database </w:t>
      </w:r>
      <w:r w:rsidRPr="002607AD">
        <w:rPr>
          <w:rFonts w:asciiTheme="minorHAnsi" w:hAnsiTheme="minorHAnsi" w:cstheme="minorHAnsi"/>
          <w:u w:val="single"/>
        </w:rPr>
        <w:t>released Thursday by the Center for Innovation at the University of California Hastings College of Law and supported by Arnold Ventures</w:t>
      </w:r>
      <w:r w:rsidRPr="002607AD">
        <w:rPr>
          <w:rFonts w:asciiTheme="minorHAnsi" w:hAnsiTheme="minorHAnsi" w:cstheme="minorHAnsi"/>
          <w:sz w:val="16"/>
        </w:rPr>
        <w:t xml:space="preserve">. </w:t>
      </w:r>
      <w:r w:rsidRPr="002607AD">
        <w:rPr>
          <w:rFonts w:asciiTheme="minorHAnsi" w:hAnsiTheme="minorHAnsi" w:cstheme="minorHAnsi"/>
          <w:b/>
          <w:bCs/>
          <w:u w:val="single"/>
        </w:rPr>
        <w:t>The Evergreen Drug Patent Search is the first database to exhaustively track the patent protections filed by pharmaceutical companies</w:t>
      </w:r>
      <w:r w:rsidRPr="002607AD">
        <w:rPr>
          <w:rFonts w:asciiTheme="minorHAnsi" w:hAnsiTheme="minorHAnsi" w:cstheme="minorHAnsi"/>
          <w:sz w:val="16"/>
        </w:rPr>
        <w:t xml:space="preserve">. </w:t>
      </w:r>
      <w:r w:rsidRPr="002607AD">
        <w:rPr>
          <w:rFonts w:asciiTheme="minorHAnsi" w:hAnsiTheme="minorHAnsi" w:cstheme="minorHAnsi"/>
          <w:u w:val="single"/>
        </w:rPr>
        <w:t>Using data from 2005 to 2018</w:t>
      </w:r>
      <w:r w:rsidRPr="002607AD">
        <w:rPr>
          <w:rFonts w:asciiTheme="minorHAnsi" w:hAnsiTheme="minorHAnsi" w:cstheme="minorHAnsi"/>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2607AD">
        <w:rPr>
          <w:rFonts w:asciiTheme="minorHAnsi" w:hAnsiTheme="minorHAnsi" w:cstheme="minorHAnsi"/>
          <w:u w:val="single"/>
        </w:rPr>
        <w:t>But it’s not what we’re seeing in the drug industry. “With evergreening, pharmaceutical companies repeatedly make slight, often trivial, modifications to drugs, dosage levels, delivery systems or other aspects to obtain new protections,”</w:t>
      </w:r>
      <w:r w:rsidRPr="002607AD">
        <w:rPr>
          <w:rFonts w:asciiTheme="minorHAnsi" w:hAnsiTheme="minorHAnsi" w:cstheme="minorHAnsi"/>
          <w:sz w:val="16"/>
        </w:rPr>
        <w:t xml:space="preserve"> she said. “They pile these protections on over and over again — so often that 78 percent of the drugs associated with new patents were not new drugs coming on the market, but existing drugs.” </w:t>
      </w:r>
      <w:r w:rsidRPr="002607AD">
        <w:rPr>
          <w:rFonts w:asciiTheme="minorHAnsi" w:hAnsiTheme="minorHAnsi" w:cstheme="minorHAnsi"/>
          <w:highlight w:val="green"/>
          <w:u w:val="single"/>
        </w:rPr>
        <w:t xml:space="preserve">Competition is </w:t>
      </w:r>
      <w:r w:rsidRPr="002607AD">
        <w:rPr>
          <w:rFonts w:asciiTheme="minorHAnsi" w:hAnsiTheme="minorHAnsi" w:cstheme="minorHAnsi"/>
          <w:u w:val="single"/>
        </w:rPr>
        <w:t xml:space="preserve">the backbone of the U.S. economy. But it’s </w:t>
      </w:r>
      <w:r w:rsidRPr="002607AD">
        <w:rPr>
          <w:rFonts w:asciiTheme="minorHAnsi" w:hAnsiTheme="minorHAnsi" w:cstheme="minorHAnsi"/>
          <w:highlight w:val="green"/>
          <w:u w:val="single"/>
        </w:rPr>
        <w:t xml:space="preserve">not what we’re </w:t>
      </w:r>
      <w:r w:rsidRPr="002607AD">
        <w:rPr>
          <w:rFonts w:asciiTheme="minorHAnsi" w:hAnsiTheme="minorHAnsi" w:cstheme="minorHAnsi"/>
          <w:b/>
          <w:bCs/>
          <w:highlight w:val="green"/>
          <w:u w:val="single"/>
        </w:rPr>
        <w:t>seeing in the drug industry</w:t>
      </w:r>
      <w:r w:rsidRPr="002607AD">
        <w:rPr>
          <w:rFonts w:asciiTheme="minorHAnsi" w:hAnsiTheme="minorHAnsi" w:cstheme="minorHAnsi"/>
          <w:sz w:val="16"/>
        </w:rPr>
        <w:t xml:space="preserve">. Professor Robin Feldman Director of the UC Hastings Center for Innovation In recent decades, </w:t>
      </w:r>
      <w:r w:rsidRPr="002607AD">
        <w:rPr>
          <w:rFonts w:asciiTheme="minorHAnsi" w:hAnsiTheme="minorHAnsi" w:cstheme="minorHAnsi"/>
          <w:u w:val="single"/>
        </w:rPr>
        <w:t>evergreening has systematically undermined the Drug Price Competition and Patent Term Restoration Act of 1984, which created the generic drug industry.</w:t>
      </w:r>
      <w:r w:rsidRPr="002607AD">
        <w:rPr>
          <w:rFonts w:asciiTheme="minorHAnsi" w:hAnsiTheme="minorHAnsi" w:cstheme="minorHAnsi"/>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2607AD">
        <w:rPr>
          <w:rFonts w:asciiTheme="minorHAnsi" w:hAnsiTheme="minorHAnsi" w:cstheme="minorHAnsi"/>
          <w:highlight w:val="green"/>
          <w:u w:val="single"/>
        </w:rPr>
        <w:t xml:space="preserve">Drug prices </w:t>
      </w:r>
      <w:r w:rsidRPr="002607AD">
        <w:rPr>
          <w:rFonts w:asciiTheme="minorHAnsi" w:hAnsiTheme="minorHAnsi" w:cstheme="minorHAnsi"/>
          <w:u w:val="single"/>
        </w:rPr>
        <w:t xml:space="preserve">typically </w:t>
      </w:r>
      <w:r w:rsidRPr="002607AD">
        <w:rPr>
          <w:rFonts w:asciiTheme="minorHAnsi" w:hAnsiTheme="minorHAnsi" w:cstheme="minorHAnsi"/>
          <w:highlight w:val="green"/>
          <w:u w:val="single"/>
        </w:rPr>
        <w:t xml:space="preserve">drop by </w:t>
      </w:r>
      <w:r w:rsidRPr="002607AD">
        <w:rPr>
          <w:rFonts w:asciiTheme="minorHAnsi" w:hAnsiTheme="minorHAnsi" w:cstheme="minorHAnsi"/>
          <w:u w:val="single"/>
        </w:rPr>
        <w:t xml:space="preserve">as much as </w:t>
      </w:r>
      <w:r w:rsidRPr="002607AD">
        <w:rPr>
          <w:rFonts w:asciiTheme="minorHAnsi" w:hAnsiTheme="minorHAnsi" w:cstheme="minorHAnsi"/>
          <w:highlight w:val="green"/>
          <w:u w:val="single"/>
        </w:rPr>
        <w:t xml:space="preserve">20 percent when </w:t>
      </w:r>
      <w:r w:rsidRPr="002607AD">
        <w:rPr>
          <w:rFonts w:asciiTheme="minorHAnsi" w:hAnsiTheme="minorHAnsi" w:cstheme="minorHAnsi"/>
          <w:u w:val="single"/>
        </w:rPr>
        <w:t xml:space="preserve">the first </w:t>
      </w:r>
      <w:r w:rsidRPr="002607AD">
        <w:rPr>
          <w:rFonts w:asciiTheme="minorHAnsi" w:hAnsiTheme="minorHAnsi" w:cstheme="minorHAnsi"/>
          <w:highlight w:val="green"/>
          <w:u w:val="single"/>
        </w:rPr>
        <w:t xml:space="preserve">generic enters </w:t>
      </w:r>
      <w:r w:rsidRPr="002607AD">
        <w:rPr>
          <w:rFonts w:asciiTheme="minorHAnsi" w:hAnsiTheme="minorHAnsi" w:cstheme="minorHAnsi"/>
          <w:u w:val="single"/>
        </w:rPr>
        <w:t>the market</w:t>
      </w:r>
      <w:r w:rsidRPr="002607AD">
        <w:rPr>
          <w:rFonts w:asciiTheme="minorHAnsi" w:hAnsiTheme="minorHAnsi" w:cstheme="minorHAnsi"/>
          <w:b/>
          <w:bCs/>
          <w:u w:val="single"/>
          <w:bdr w:val="single" w:sz="4" w:space="0" w:color="auto"/>
        </w:rPr>
        <w:t>, and with more than one generic manufacturer, prices can plummet by 80 to 85 percent</w:t>
      </w:r>
      <w:r w:rsidRPr="002607AD">
        <w:rPr>
          <w:rFonts w:asciiTheme="minorHAnsi" w:hAnsiTheme="minorHAnsi" w:cstheme="minorHAnsi"/>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2607AD">
        <w:rPr>
          <w:rFonts w:asciiTheme="minorHAnsi" w:hAnsiTheme="minorHAnsi" w:cstheme="minorHAnsi"/>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2607AD">
        <w:rPr>
          <w:rFonts w:asciiTheme="minorHAnsi" w:hAnsiTheme="minorHAnsi" w:cstheme="minorHAnsi"/>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2607AD">
        <w:rPr>
          <w:rFonts w:asciiTheme="minorHAnsi" w:hAnsiTheme="minorHAnsi" w:cstheme="minorHAnsi"/>
          <w:u w:val="single"/>
        </w:rPr>
        <w:t xml:space="preserve">The </w:t>
      </w:r>
      <w:r w:rsidRPr="002607AD">
        <w:rPr>
          <w:rFonts w:asciiTheme="minorHAnsi" w:hAnsiTheme="minorHAnsi" w:cstheme="minorHAnsi"/>
          <w:b/>
          <w:sz w:val="26"/>
          <w:highlight w:val="green"/>
          <w:u w:val="single"/>
        </w:rPr>
        <w:t>database</w:t>
      </w:r>
      <w:r w:rsidRPr="002607AD">
        <w:rPr>
          <w:rFonts w:asciiTheme="minorHAnsi" w:hAnsiTheme="minorHAnsi" w:cstheme="minorHAnsi"/>
          <w:highlight w:val="green"/>
          <w:u w:val="single"/>
        </w:rPr>
        <w:t xml:space="preserve"> </w:t>
      </w:r>
      <w:r w:rsidRPr="002607AD">
        <w:rPr>
          <w:rFonts w:asciiTheme="minorHAnsi" w:hAnsiTheme="minorHAnsi" w:cstheme="minorHAnsi"/>
          <w:u w:val="single"/>
        </w:rPr>
        <w:t xml:space="preserve">was </w:t>
      </w:r>
      <w:r w:rsidRPr="002607AD">
        <w:rPr>
          <w:rFonts w:asciiTheme="minorHAnsi" w:hAnsiTheme="minorHAnsi" w:cstheme="minorHAnsi"/>
          <w:b/>
          <w:sz w:val="26"/>
          <w:highlight w:val="green"/>
          <w:u w:val="single"/>
        </w:rPr>
        <w:t>created through</w:t>
      </w:r>
      <w:r w:rsidRPr="002607AD">
        <w:rPr>
          <w:rFonts w:asciiTheme="minorHAnsi" w:hAnsiTheme="minorHAnsi" w:cstheme="minorHAnsi"/>
          <w:highlight w:val="green"/>
          <w:u w:val="single"/>
        </w:rPr>
        <w:t xml:space="preserve"> </w:t>
      </w:r>
      <w:r w:rsidRPr="002607AD">
        <w:rPr>
          <w:rFonts w:asciiTheme="minorHAnsi" w:hAnsiTheme="minorHAnsi" w:cstheme="minorHAnsi"/>
          <w:u w:val="single"/>
        </w:rPr>
        <w:t xml:space="preserve">a painstaking process of </w:t>
      </w:r>
      <w:r w:rsidRPr="002607AD">
        <w:rPr>
          <w:rFonts w:asciiTheme="minorHAnsi" w:hAnsiTheme="minorHAnsi" w:cstheme="minorHAnsi"/>
          <w:b/>
          <w:sz w:val="26"/>
          <w:highlight w:val="green"/>
          <w:u w:val="single"/>
        </w:rPr>
        <w:t>combing</w:t>
      </w:r>
      <w:r w:rsidRPr="002607AD">
        <w:rPr>
          <w:rFonts w:asciiTheme="minorHAnsi" w:hAnsiTheme="minorHAnsi" w:cstheme="minorHAnsi"/>
          <w:highlight w:val="green"/>
          <w:u w:val="single"/>
        </w:rPr>
        <w:t xml:space="preserve"> </w:t>
      </w:r>
      <w:r w:rsidRPr="002607AD">
        <w:rPr>
          <w:rFonts w:asciiTheme="minorHAnsi" w:hAnsiTheme="minorHAnsi" w:cstheme="minorHAnsi"/>
          <w:u w:val="single"/>
        </w:rPr>
        <w:t xml:space="preserve">through </w:t>
      </w:r>
      <w:r w:rsidRPr="002607AD">
        <w:rPr>
          <w:rFonts w:asciiTheme="minorHAnsi" w:hAnsiTheme="minorHAnsi" w:cstheme="minorHAnsi"/>
          <w:b/>
          <w:sz w:val="26"/>
          <w:highlight w:val="green"/>
          <w:u w:val="single"/>
        </w:rPr>
        <w:t>160,000 data points</w:t>
      </w:r>
      <w:r w:rsidRPr="002607AD">
        <w:rPr>
          <w:rFonts w:asciiTheme="minorHAnsi" w:hAnsiTheme="minorHAnsi" w:cstheme="minorHAnsi"/>
          <w:highlight w:val="green"/>
          <w:u w:val="single"/>
        </w:rPr>
        <w:t xml:space="preserve"> </w:t>
      </w:r>
      <w:r w:rsidRPr="002607AD">
        <w:rPr>
          <w:rFonts w:asciiTheme="minorHAnsi" w:hAnsiTheme="minorHAnsi" w:cstheme="minorHAnsi"/>
          <w:b/>
          <w:sz w:val="26"/>
          <w:highlight w:val="green"/>
          <w:u w:val="single"/>
          <w:bdr w:val="single" w:sz="4" w:space="0" w:color="auto"/>
        </w:rPr>
        <w:t>to examine every instance where a pharmaceutical company added a new drug patent or exclusivity</w:t>
      </w:r>
      <w:r w:rsidRPr="002607AD">
        <w:rPr>
          <w:rFonts w:asciiTheme="minorHAnsi" w:hAnsiTheme="minorHAnsi" w:cstheme="minorHAnsi"/>
          <w:u w:val="single"/>
        </w:rPr>
        <w:t xml:space="preserve">. “Most of it was done by hand,” Feldman said, “with multiple people reviewing it at every stage. And along the way we repeatedly made conservative choices. </w:t>
      </w:r>
      <w:r w:rsidRPr="002607AD">
        <w:rPr>
          <w:rFonts w:asciiTheme="minorHAnsi" w:hAnsiTheme="minorHAnsi" w:cstheme="minorHAnsi"/>
          <w:b/>
          <w:sz w:val="26"/>
          <w:highlight w:val="green"/>
          <w:u w:val="single"/>
        </w:rPr>
        <w:t>We erred on the side of underrepresenting the evergreen gain</w:t>
      </w:r>
      <w:r w:rsidRPr="002607AD">
        <w:rPr>
          <w:rFonts w:asciiTheme="minorHAnsi" w:hAnsiTheme="minorHAnsi" w:cstheme="minorHAnsi"/>
          <w:sz w:val="16"/>
          <w:highlight w:val="green"/>
        </w:rPr>
        <w:t xml:space="preserve"> </w:t>
      </w:r>
      <w:r w:rsidRPr="002607AD">
        <w:rPr>
          <w:rFonts w:asciiTheme="minorHAnsi" w:hAnsiTheme="minorHAnsi" w:cstheme="minorHAnsi"/>
          <w:u w:val="single"/>
        </w:rPr>
        <w:t xml:space="preserve">to be sure we were as fair and reasonable as possible.” Among the 2,065 drugs covered in Evergreen Drug Patent Search, there are many examples of the evergreening strategy used by pharma to delay the entry of competition, especially generics, often for widely prescribed drugs, </w:t>
      </w:r>
      <w:r w:rsidRPr="002607AD">
        <w:rPr>
          <w:rFonts w:asciiTheme="minorHAnsi" w:hAnsiTheme="minorHAnsi" w:cstheme="minorHAnsi"/>
          <w:u w:val="single"/>
        </w:rPr>
        <w:lastRenderedPageBreak/>
        <w:t>including those used to treat heartburn, chronic pain, and opioid addiction</w:t>
      </w:r>
      <w:r w:rsidRPr="002607AD">
        <w:rPr>
          <w:rFonts w:asciiTheme="minorHAnsi" w:hAnsiTheme="minorHAnsi" w:cstheme="minorHAnsi"/>
          <w:sz w:val="16"/>
        </w:rPr>
        <w:t xml:space="preserve">. Nexium </w:t>
      </w:r>
      <w:r w:rsidRPr="002607AD">
        <w:rPr>
          <w:rFonts w:asciiTheme="minorHAnsi" w:hAnsiTheme="minorHAnsi" w:cstheme="minorHAnsi"/>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2607AD">
        <w:rPr>
          <w:rFonts w:asciiTheme="minorHAnsi" w:hAnsiTheme="minorHAnsi" w:cstheme="minorHAnsi"/>
          <w:highlight w:val="green"/>
          <w:u w:val="single"/>
        </w:rPr>
        <w:t xml:space="preserve">Nexium’s exclusivity </w:t>
      </w:r>
      <w:r w:rsidRPr="002607AD">
        <w:rPr>
          <w:rFonts w:asciiTheme="minorHAnsi" w:hAnsiTheme="minorHAnsi" w:cstheme="minorHAnsi"/>
          <w:u w:val="single"/>
        </w:rPr>
        <w:t xml:space="preserve">was then </w:t>
      </w:r>
      <w:r w:rsidRPr="002607AD">
        <w:rPr>
          <w:rFonts w:asciiTheme="minorHAnsi" w:hAnsiTheme="minorHAnsi" w:cstheme="minorHAnsi"/>
          <w:highlight w:val="green"/>
          <w:u w:val="single"/>
        </w:rPr>
        <w:t>extended by</w:t>
      </w:r>
      <w:r w:rsidRPr="002607AD">
        <w:rPr>
          <w:rFonts w:asciiTheme="minorHAnsi" w:hAnsiTheme="minorHAnsi" w:cstheme="minorHAnsi"/>
          <w:u w:val="single"/>
        </w:rPr>
        <w:t xml:space="preserve"> more than </w:t>
      </w:r>
      <w:r w:rsidRPr="002607AD">
        <w:rPr>
          <w:rFonts w:asciiTheme="minorHAnsi" w:hAnsiTheme="minorHAnsi" w:cstheme="minorHAnsi"/>
          <w:highlight w:val="green"/>
          <w:u w:val="single"/>
        </w:rPr>
        <w:t>15 years</w:t>
      </w:r>
      <w:r w:rsidRPr="002607AD">
        <w:rPr>
          <w:rFonts w:asciiTheme="minorHAnsi" w:hAnsiTheme="minorHAnsi" w:cstheme="minorHAnsi"/>
          <w:u w:val="single"/>
        </w:rPr>
        <w:t xml:space="preserve">, as AstraZeneca received 97 protections stemming from 16 patents. </w:t>
      </w:r>
      <w:r w:rsidRPr="002607AD">
        <w:rPr>
          <w:rFonts w:asciiTheme="minorHAnsi" w:hAnsiTheme="minorHAnsi" w:cstheme="minorHAnsi"/>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2607AD">
        <w:rPr>
          <w:rFonts w:asciiTheme="minorHAnsi" w:hAnsiTheme="minorHAnsi" w:cstheme="minorHAnsi"/>
          <w:u w:val="single"/>
        </w:rPr>
        <w:t xml:space="preserve">When </w:t>
      </w:r>
      <w:r w:rsidRPr="002607AD">
        <w:rPr>
          <w:rFonts w:asciiTheme="minorHAnsi" w:hAnsiTheme="minorHAnsi" w:cstheme="minorHAnsi"/>
          <w:highlight w:val="green"/>
          <w:u w:val="single"/>
        </w:rPr>
        <w:t>Truvada</w:t>
      </w:r>
      <w:r w:rsidRPr="002607AD">
        <w:rPr>
          <w:rFonts w:asciiTheme="minorHAnsi" w:hAnsiTheme="minorHAnsi" w:cstheme="minorHAnsi"/>
          <w:u w:val="single"/>
        </w:rPr>
        <w:t xml:space="preserve">, commonly referred to as </w:t>
      </w:r>
      <w:proofErr w:type="spellStart"/>
      <w:r w:rsidRPr="002607AD">
        <w:rPr>
          <w:rFonts w:asciiTheme="minorHAnsi" w:hAnsiTheme="minorHAnsi" w:cstheme="minorHAnsi"/>
          <w:u w:val="single"/>
        </w:rPr>
        <w:t>PrEP</w:t>
      </w:r>
      <w:proofErr w:type="spellEnd"/>
      <w:r w:rsidRPr="002607AD">
        <w:rPr>
          <w:rFonts w:asciiTheme="minorHAnsi" w:hAnsiTheme="minorHAnsi" w:cstheme="minorHAnsi"/>
          <w:u w:val="single"/>
        </w:rPr>
        <w:t xml:space="preserve">, was approved in 2004, this HIV-prevention drug was a breakthrough. But </w:t>
      </w:r>
      <w:r w:rsidRPr="002607AD">
        <w:rPr>
          <w:rFonts w:asciiTheme="minorHAnsi" w:hAnsiTheme="minorHAnsi" w:cstheme="minorHAnsi"/>
          <w:highlight w:val="green"/>
          <w:u w:val="single"/>
        </w:rPr>
        <w:t xml:space="preserve">16 years </w:t>
      </w:r>
      <w:r w:rsidRPr="002607AD">
        <w:rPr>
          <w:rFonts w:asciiTheme="minorHAnsi" w:hAnsiTheme="minorHAnsi" w:cstheme="minorHAnsi"/>
          <w:u w:val="single"/>
        </w:rPr>
        <w:t>later — and 14 years after its original exclusivity was to expire — it retains its monopoly status.</w:t>
      </w:r>
      <w:r w:rsidRPr="002607AD">
        <w:rPr>
          <w:rFonts w:asciiTheme="minorHAnsi" w:hAnsiTheme="minorHAnsi" w:cstheme="minorHAnsi"/>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2607AD">
        <w:rPr>
          <w:rFonts w:asciiTheme="minorHAnsi" w:hAnsiTheme="minorHAnsi" w:cstheme="minorHAnsi"/>
          <w:sz w:val="16"/>
        </w:rPr>
        <w:t>PrEP</w:t>
      </w:r>
      <w:proofErr w:type="spellEnd"/>
      <w:r w:rsidRPr="002607AD">
        <w:rPr>
          <w:rFonts w:asciiTheme="minorHAnsi" w:hAnsiTheme="minorHAnsi" w:cstheme="minorHAnsi"/>
          <w:sz w:val="16"/>
        </w:rPr>
        <w:t xml:space="preserve"> costs $100 or less per month, compared to $1,600 to $2,000 in the U.S. </w:t>
      </w:r>
      <w:r w:rsidRPr="002607AD">
        <w:rPr>
          <w:rFonts w:asciiTheme="minorHAnsi" w:hAnsiTheme="minorHAnsi" w:cstheme="minorHAnsi"/>
          <w:u w:val="single"/>
        </w:rPr>
        <w:t xml:space="preserve">As a result, Truvada is </w:t>
      </w:r>
      <w:r w:rsidRPr="002607AD">
        <w:rPr>
          <w:rFonts w:asciiTheme="minorHAnsi" w:hAnsiTheme="minorHAnsi" w:cstheme="minorHAnsi"/>
          <w:highlight w:val="green"/>
          <w:u w:val="single"/>
        </w:rPr>
        <w:t xml:space="preserve">unaffordable to </w:t>
      </w:r>
      <w:r w:rsidRPr="002607AD">
        <w:rPr>
          <w:rFonts w:asciiTheme="minorHAnsi" w:hAnsiTheme="minorHAnsi" w:cstheme="minorHAnsi"/>
          <w:u w:val="single"/>
        </w:rPr>
        <w:t xml:space="preserve">many </w:t>
      </w:r>
      <w:r w:rsidRPr="002607AD">
        <w:rPr>
          <w:rFonts w:asciiTheme="minorHAnsi" w:hAnsiTheme="minorHAnsi" w:cstheme="minorHAnsi"/>
          <w:highlight w:val="green"/>
          <w:u w:val="single"/>
        </w:rPr>
        <w:t xml:space="preserve">people </w:t>
      </w:r>
      <w:r w:rsidRPr="002607AD">
        <w:rPr>
          <w:rFonts w:asciiTheme="minorHAnsi" w:hAnsiTheme="minorHAnsi" w:cstheme="minorHAnsi"/>
          <w:b/>
          <w:bCs/>
          <w:highlight w:val="green"/>
          <w:u w:val="single"/>
        </w:rPr>
        <w:t>who need protection from HIV</w:t>
      </w:r>
      <w:r w:rsidRPr="002607AD">
        <w:rPr>
          <w:rFonts w:asciiTheme="minorHAnsi" w:hAnsiTheme="minorHAnsi" w:cstheme="minorHAnsi"/>
          <w:u w:val="single"/>
        </w:rPr>
        <w:t>. Barred from access, they are left vulnerable to infection.</w:t>
      </w:r>
      <w:r w:rsidRPr="002607AD">
        <w:rPr>
          <w:rFonts w:asciiTheme="minorHAnsi" w:hAnsiTheme="minorHAnsi" w:cstheme="minorHAnsi"/>
          <w:sz w:val="16"/>
        </w:rPr>
        <w:t xml:space="preserve"> “</w:t>
      </w:r>
      <w:r w:rsidRPr="002607AD">
        <w:rPr>
          <w:rFonts w:asciiTheme="minorHAnsi" w:hAnsiTheme="minorHAnsi" w:cstheme="minorHAnsi"/>
          <w:u w:val="single"/>
        </w:rPr>
        <w:t xml:space="preserve">We’re establishing a precedent that a pharmaceutical company can charge whatever it wants even as it allows an epidemic to continue, and the government refuses to intervene,” said James </w:t>
      </w:r>
      <w:proofErr w:type="spellStart"/>
      <w:r w:rsidRPr="002607AD">
        <w:rPr>
          <w:rFonts w:asciiTheme="minorHAnsi" w:hAnsiTheme="minorHAnsi" w:cstheme="minorHAnsi"/>
          <w:u w:val="single"/>
        </w:rPr>
        <w:t>Krellenstein</w:t>
      </w:r>
      <w:proofErr w:type="spellEnd"/>
      <w:r w:rsidRPr="002607AD">
        <w:rPr>
          <w:rFonts w:asciiTheme="minorHAnsi" w:hAnsiTheme="minorHAnsi" w:cstheme="minorHAnsi"/>
          <w:u w:val="single"/>
        </w:rPr>
        <w:t>, co-founder of the group PrEP4All. “That should scare every American. If it’s HIV today, it will be another disease tomorrow.”</w:t>
      </w:r>
      <w:r w:rsidRPr="002607AD">
        <w:rPr>
          <w:rFonts w:asciiTheme="minorHAnsi" w:hAnsiTheme="minorHAnsi" w:cstheme="minorHAnsi"/>
          <w:sz w:val="16"/>
        </w:rPr>
        <w:t xml:space="preserve"> EpiPen First approved in 1987, the </w:t>
      </w:r>
      <w:r w:rsidRPr="002607AD">
        <w:rPr>
          <w:rFonts w:asciiTheme="minorHAnsi" w:hAnsiTheme="minorHAnsi" w:cstheme="minorHAnsi"/>
          <w:highlight w:val="green"/>
          <w:u w:val="single"/>
        </w:rPr>
        <w:t>EpiPen</w:t>
      </w:r>
      <w:r w:rsidRPr="002607AD">
        <w:rPr>
          <w:rFonts w:asciiTheme="minorHAnsi" w:hAnsiTheme="minorHAnsi" w:cstheme="minorHAnsi"/>
          <w:sz w:val="16"/>
          <w:highlight w:val="green"/>
        </w:rPr>
        <w:t xml:space="preserve"> </w:t>
      </w:r>
      <w:r w:rsidRPr="002607AD">
        <w:rPr>
          <w:rFonts w:asciiTheme="minorHAnsi" w:hAnsiTheme="minorHAnsi" w:cstheme="minorHAnsi"/>
          <w:sz w:val="16"/>
        </w:rPr>
        <w:t>has saved the lives of countless numbers of people with deadly allergies</w:t>
      </w:r>
      <w:r w:rsidRPr="002607AD">
        <w:rPr>
          <w:rFonts w:asciiTheme="minorHAnsi" w:hAnsiTheme="minorHAnsi" w:cstheme="minorHAnsi"/>
          <w:u w:val="single"/>
        </w:rPr>
        <w:t xml:space="preserve">. But it is </w:t>
      </w:r>
      <w:r w:rsidRPr="002607AD">
        <w:rPr>
          <w:rFonts w:asciiTheme="minorHAnsi" w:hAnsiTheme="minorHAnsi" w:cstheme="minorHAnsi"/>
          <w:highlight w:val="green"/>
          <w:u w:val="single"/>
        </w:rPr>
        <w:t xml:space="preserve">protected </w:t>
      </w:r>
      <w:r w:rsidRPr="002607AD">
        <w:rPr>
          <w:rFonts w:asciiTheme="minorHAnsi" w:hAnsiTheme="minorHAnsi" w:cstheme="minorHAnsi"/>
          <w:u w:val="single"/>
        </w:rPr>
        <w:t xml:space="preserve">from competition until 2025 — </w:t>
      </w:r>
      <w:r w:rsidRPr="002607AD">
        <w:rPr>
          <w:rFonts w:asciiTheme="minorHAnsi" w:hAnsiTheme="minorHAnsi" w:cstheme="minorHAnsi"/>
          <w:highlight w:val="green"/>
          <w:u w:val="single"/>
        </w:rPr>
        <w:t xml:space="preserve">38 years </w:t>
      </w:r>
      <w:r w:rsidRPr="002607AD">
        <w:rPr>
          <w:rFonts w:asciiTheme="minorHAnsi" w:hAnsiTheme="minorHAnsi" w:cstheme="minorHAnsi"/>
          <w:u w:val="single"/>
        </w:rPr>
        <w:t>after its introduction — because its owner, Mylan, has filed five patents, four since 2010, all involving tweaks to the automatic injector.</w:t>
      </w:r>
      <w:r w:rsidRPr="002607AD">
        <w:rPr>
          <w:rFonts w:asciiTheme="minorHAnsi" w:hAnsiTheme="minorHAnsi" w:cstheme="minorHAnsi"/>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2607AD">
        <w:rPr>
          <w:rFonts w:asciiTheme="minorHAnsi" w:hAnsiTheme="minorHAnsi" w:cstheme="minorHAnsi"/>
          <w:sz w:val="16"/>
        </w:rPr>
        <w:t>As</w:t>
      </w:r>
      <w:proofErr w:type="gramEnd"/>
      <w:r w:rsidRPr="002607AD">
        <w:rPr>
          <w:rFonts w:asciiTheme="minorHAnsi" w:hAnsiTheme="minorHAnsi" w:cstheme="minorHAnsi"/>
          <w:sz w:val="16"/>
        </w:rPr>
        <w:t xml:space="preserve"> the Evergreen Drug Patent Search makes clear, the positive impact of Hatch-Waxman has been steadily and severely eroded by a regulatory system vulnerable to increasingly sophisticated forms of manipulation. “</w:t>
      </w:r>
      <w:r w:rsidRPr="002607AD">
        <w:rPr>
          <w:rFonts w:asciiTheme="minorHAnsi" w:hAnsiTheme="minorHAnsi" w:cstheme="minorHAnsi"/>
          <w:u w:val="single"/>
        </w:rPr>
        <w:t>You might say that the patent and regulatory system has been weaponized,” Feldman said. “When billions of dollars are at stake, there’s a lot of money available to look for ways to exploit the legal system</w:t>
      </w:r>
      <w:r w:rsidRPr="002607AD">
        <w:rPr>
          <w:rFonts w:asciiTheme="minorHAnsi" w:hAnsiTheme="minorHAnsi" w:cstheme="minorHAnsi"/>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2607AD">
        <w:rPr>
          <w:rFonts w:asciiTheme="minorHAnsi" w:hAnsiTheme="minorHAnsi" w:cstheme="minorHAnsi"/>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2607AD">
        <w:rPr>
          <w:rFonts w:asciiTheme="minorHAnsi" w:hAnsiTheme="minorHAnsi" w:cstheme="minorHAnsi"/>
          <w:b/>
          <w:bCs/>
          <w:u w:val="single"/>
        </w:rPr>
        <w:t>The Evergreen Drug Patent Search provides the publicly available, evidence-based foundation that defines the extent of the problem</w:t>
      </w:r>
      <w:r w:rsidRPr="002607AD">
        <w:rPr>
          <w:rFonts w:asciiTheme="minorHAnsi" w:hAnsiTheme="minorHAnsi" w:cstheme="minorHAnsi"/>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4BDEA4FC" w14:textId="77777777" w:rsidR="001E75F5" w:rsidRPr="002607AD" w:rsidRDefault="001E75F5" w:rsidP="001E75F5">
      <w:pPr>
        <w:pStyle w:val="Heading4"/>
        <w:rPr>
          <w:rFonts w:asciiTheme="minorHAnsi" w:hAnsiTheme="minorHAnsi" w:cstheme="minorHAnsi"/>
        </w:rPr>
      </w:pPr>
      <w:r w:rsidRPr="002607AD">
        <w:rPr>
          <w:rFonts w:asciiTheme="minorHAnsi" w:hAnsiTheme="minorHAnsi" w:cstheme="minorHAnsi"/>
        </w:rPr>
        <w:lastRenderedPageBreak/>
        <w:t xml:space="preserve">Specifically, prevents effective </w:t>
      </w:r>
      <w:r w:rsidRPr="002607AD">
        <w:rPr>
          <w:rFonts w:asciiTheme="minorHAnsi" w:hAnsiTheme="minorHAnsi" w:cstheme="minorHAnsi"/>
          <w:u w:val="single"/>
        </w:rPr>
        <w:t>cancer treatment</w:t>
      </w:r>
      <w:r w:rsidRPr="002607AD">
        <w:rPr>
          <w:rFonts w:asciiTheme="minorHAnsi" w:hAnsiTheme="minorHAnsi" w:cstheme="minorHAnsi"/>
        </w:rPr>
        <w:t xml:space="preserve"> via skyrocketing prices.</w:t>
      </w:r>
    </w:p>
    <w:p w14:paraId="376C39C7" w14:textId="77777777" w:rsidR="001E75F5" w:rsidRPr="002607AD" w:rsidRDefault="001E75F5" w:rsidP="001E75F5">
      <w:pPr>
        <w:rPr>
          <w:rFonts w:asciiTheme="minorHAnsi" w:hAnsiTheme="minorHAnsi" w:cstheme="minorHAnsi"/>
        </w:rPr>
      </w:pPr>
      <w:proofErr w:type="spellStart"/>
      <w:r w:rsidRPr="002607AD">
        <w:rPr>
          <w:rStyle w:val="Style13ptBold"/>
          <w:rFonts w:asciiTheme="minorHAnsi" w:hAnsiTheme="minorHAnsi" w:cstheme="minorHAnsi"/>
        </w:rPr>
        <w:t>Kantarjian</w:t>
      </w:r>
      <w:proofErr w:type="spellEnd"/>
      <w:r w:rsidRPr="002607AD">
        <w:rPr>
          <w:rStyle w:val="Style13ptBold"/>
          <w:rFonts w:asciiTheme="minorHAnsi" w:hAnsiTheme="minorHAnsi" w:cstheme="minorHAnsi"/>
        </w:rPr>
        <w:t xml:space="preserve"> 15</w:t>
      </w:r>
      <w:r w:rsidRPr="002607AD">
        <w:rPr>
          <w:rFonts w:asciiTheme="minorHAnsi" w:hAnsiTheme="minorHAnsi" w:cstheme="minorHAnsi"/>
        </w:rPr>
        <w:t xml:space="preserve"> [</w:t>
      </w:r>
      <w:proofErr w:type="spellStart"/>
      <w:r w:rsidRPr="002607AD">
        <w:rPr>
          <w:rFonts w:asciiTheme="minorHAnsi" w:hAnsiTheme="minorHAnsi" w:cstheme="minorHAnsi"/>
        </w:rPr>
        <w:t>Hagop</w:t>
      </w:r>
      <w:proofErr w:type="spellEnd"/>
      <w:r w:rsidRPr="002607AD">
        <w:rPr>
          <w:rFonts w:asciiTheme="minorHAnsi" w:hAnsiTheme="minorHAnsi" w:cstheme="minorHAnsi"/>
        </w:rPr>
        <w:t xml:space="preserve"> </w:t>
      </w:r>
      <w:proofErr w:type="spellStart"/>
      <w:r w:rsidRPr="002607AD">
        <w:rPr>
          <w:rFonts w:asciiTheme="minorHAnsi" w:hAnsiTheme="minorHAnsi" w:cstheme="minorHAnsi"/>
        </w:rPr>
        <w:t>Kantarjian</w:t>
      </w:r>
      <w:proofErr w:type="spellEnd"/>
      <w:r w:rsidRPr="002607AD">
        <w:rPr>
          <w:rFonts w:asciiTheme="minorHAnsi" w:hAnsiTheme="minorHAnsi" w:cstheme="minorHAnsi"/>
        </w:rPr>
        <w:t>, M.D., is the Chair of the Leukemia department at MD Anderson Cancer Center. March 16, 2015. “Why Are Cancer Drugs So Expensive in the United States, and What Are the Solutions?”. https://www.mayoc linicproceedings.org/article/S0025-6196(15)00101-9/</w:t>
      </w:r>
      <w:proofErr w:type="spellStart"/>
      <w:r w:rsidRPr="002607AD">
        <w:rPr>
          <w:rFonts w:asciiTheme="minorHAnsi" w:hAnsiTheme="minorHAnsi" w:cstheme="minorHAnsi"/>
        </w:rPr>
        <w:t>fulltext</w:t>
      </w:r>
      <w:proofErr w:type="spellEnd"/>
      <w:r w:rsidRPr="002607AD">
        <w:rPr>
          <w:rFonts w:asciiTheme="minorHAnsi" w:hAnsiTheme="minorHAnsi" w:cstheme="minorHAnsi"/>
        </w:rPr>
        <w:t xml:space="preserve">#%20] Dhruv </w:t>
      </w:r>
    </w:p>
    <w:p w14:paraId="4DF16627" w14:textId="77777777" w:rsidR="001E75F5" w:rsidRPr="002607AD" w:rsidRDefault="001E75F5" w:rsidP="001E75F5">
      <w:pPr>
        <w:rPr>
          <w:rFonts w:asciiTheme="minorHAnsi" w:hAnsiTheme="minorHAnsi" w:cstheme="minorHAnsi"/>
          <w:sz w:val="16"/>
        </w:rPr>
      </w:pPr>
      <w:r w:rsidRPr="002607AD">
        <w:rPr>
          <w:rStyle w:val="StyleUnderline"/>
          <w:rFonts w:asciiTheme="minorHAnsi" w:hAnsiTheme="minorHAnsi" w:cstheme="minorHAnsi"/>
          <w:highlight w:val="green"/>
        </w:rPr>
        <w:t xml:space="preserve">Is there a </w:t>
      </w:r>
      <w:r w:rsidRPr="002607AD">
        <w:rPr>
          <w:rStyle w:val="Emphasis"/>
          <w:rFonts w:asciiTheme="minorHAnsi" w:hAnsiTheme="minorHAnsi" w:cstheme="minorHAnsi"/>
          <w:highlight w:val="green"/>
        </w:rPr>
        <w:t>clear trigger</w:t>
      </w:r>
      <w:r w:rsidRPr="002607AD">
        <w:rPr>
          <w:rStyle w:val="StyleUnderline"/>
          <w:rFonts w:asciiTheme="minorHAnsi" w:hAnsiTheme="minorHAnsi" w:cstheme="minorHAnsi"/>
          <w:highlight w:val="green"/>
        </w:rPr>
        <w:t xml:space="preserve"> for</w:t>
      </w:r>
      <w:r w:rsidRPr="002607AD">
        <w:rPr>
          <w:rStyle w:val="StyleUnderline"/>
          <w:rFonts w:asciiTheme="minorHAnsi" w:hAnsiTheme="minorHAnsi" w:cstheme="minorHAnsi"/>
        </w:rPr>
        <w:t xml:space="preserve"> the </w:t>
      </w:r>
      <w:r w:rsidRPr="002607AD">
        <w:rPr>
          <w:rStyle w:val="Emphasis"/>
          <w:rFonts w:asciiTheme="minorHAnsi" w:hAnsiTheme="minorHAnsi" w:cstheme="minorHAnsi"/>
        </w:rPr>
        <w:t xml:space="preserve">recent </w:t>
      </w:r>
      <w:r w:rsidRPr="002607AD">
        <w:rPr>
          <w:rStyle w:val="Emphasis"/>
          <w:rFonts w:asciiTheme="minorHAnsi" w:hAnsiTheme="minorHAnsi" w:cstheme="minorHAnsi"/>
          <w:highlight w:val="green"/>
        </w:rPr>
        <w:t>skyrocketing</w:t>
      </w:r>
      <w:r w:rsidRPr="002607AD">
        <w:rPr>
          <w:rStyle w:val="StyleUnderline"/>
          <w:rFonts w:asciiTheme="minorHAnsi" w:hAnsiTheme="minorHAnsi" w:cstheme="minorHAnsi"/>
        </w:rPr>
        <w:t xml:space="preserve"> of </w:t>
      </w:r>
      <w:r w:rsidRPr="002607AD">
        <w:rPr>
          <w:rStyle w:val="StyleUnderline"/>
          <w:rFonts w:asciiTheme="minorHAnsi" w:hAnsiTheme="minorHAnsi" w:cstheme="minorHAnsi"/>
          <w:highlight w:val="green"/>
        </w:rPr>
        <w:t>cancer drug prices</w:t>
      </w:r>
      <w:r w:rsidRPr="002607AD">
        <w:rPr>
          <w:rFonts w:asciiTheme="minorHAnsi" w:hAnsiTheme="minorHAnsi" w:cstheme="minorHAnsi"/>
          <w:sz w:val="16"/>
        </w:rPr>
        <w:t xml:space="preserve">? Influenced by the pharmaceutical lobby, the 2003 Medicare Prescription Drug, Improvement, and Modernization Act introduced legislation that forbade Medicare from negotiating drug prices. In addition, the Medicare expansion in 2006 included prescription drug benefits (Medicare Part D). This change resulted in drug companies and distributors being the only parties that decide the prices of the drugs that must be purchased by Medicare without price negotiations for all patients with cancer. This maneuver by lobbyists favored interest groups over citizens’ interests and produced a financial bonanza to companies (skyrocketing profits since 2006, as well as bonuses/salaries to pharmaceutical CEOs). Today, </w:t>
      </w:r>
      <w:r w:rsidRPr="002607AD">
        <w:rPr>
          <w:rStyle w:val="StyleUnderline"/>
          <w:rFonts w:asciiTheme="minorHAnsi" w:hAnsiTheme="minorHAnsi" w:cstheme="minorHAnsi"/>
        </w:rPr>
        <w:t xml:space="preserve">the health care industry is the most </w:t>
      </w:r>
      <w:r w:rsidRPr="002607AD">
        <w:rPr>
          <w:rStyle w:val="Emphasis"/>
          <w:rFonts w:asciiTheme="minorHAnsi" w:hAnsiTheme="minorHAnsi" w:cstheme="minorHAnsi"/>
        </w:rPr>
        <w:t>profitable industry</w:t>
      </w:r>
      <w:r w:rsidRPr="002607AD">
        <w:rPr>
          <w:rStyle w:val="StyleUnderline"/>
          <w:rFonts w:asciiTheme="minorHAnsi" w:hAnsiTheme="minorHAnsi" w:cstheme="minorHAnsi"/>
        </w:rPr>
        <w:t xml:space="preserve"> in the United States</w:t>
      </w:r>
      <w:r w:rsidRPr="002607AD">
        <w:rPr>
          <w:rFonts w:asciiTheme="minorHAnsi" w:hAnsiTheme="minorHAnsi" w:cstheme="minorHAnsi"/>
          <w:sz w:val="16"/>
        </w:rPr>
        <w:t xml:space="preserve">, with a return on investment of close to 20%.  Allowing Medicare to negotiate drug prices could save about $40 billion to $80 billion each year. </w:t>
      </w:r>
      <w:r w:rsidRPr="002607AD">
        <w:rPr>
          <w:rStyle w:val="StyleUnderline"/>
          <w:rFonts w:asciiTheme="minorHAnsi" w:hAnsiTheme="minorHAnsi" w:cstheme="minorHAnsi"/>
          <w:highlight w:val="green"/>
        </w:rPr>
        <w:t>Established oligopolies</w:t>
      </w:r>
      <w:r w:rsidRPr="002607AD">
        <w:rPr>
          <w:rStyle w:val="StyleUnderline"/>
          <w:rFonts w:asciiTheme="minorHAnsi" w:hAnsiTheme="minorHAnsi" w:cstheme="minorHAnsi"/>
        </w:rPr>
        <w:t xml:space="preserve"> and </w:t>
      </w:r>
      <w:r w:rsidRPr="002607AD">
        <w:rPr>
          <w:rStyle w:val="StyleUnderline"/>
          <w:rFonts w:asciiTheme="minorHAnsi" w:hAnsiTheme="minorHAnsi" w:cstheme="minorHAnsi"/>
          <w:highlight w:val="green"/>
        </w:rPr>
        <w:t>prevent</w:t>
      </w:r>
      <w:r w:rsidRPr="002607AD">
        <w:rPr>
          <w:rStyle w:val="StyleUnderline"/>
          <w:rFonts w:asciiTheme="minorHAnsi" w:hAnsiTheme="minorHAnsi" w:cstheme="minorHAnsi"/>
        </w:rPr>
        <w:t xml:space="preserve">ing Medicare from </w:t>
      </w:r>
      <w:r w:rsidRPr="002607AD">
        <w:rPr>
          <w:rStyle w:val="Emphasis"/>
          <w:rFonts w:asciiTheme="minorHAnsi" w:hAnsiTheme="minorHAnsi" w:cstheme="minorHAnsi"/>
          <w:highlight w:val="green"/>
        </w:rPr>
        <w:t>price negotiations</w:t>
      </w:r>
      <w:r w:rsidRPr="002607AD">
        <w:rPr>
          <w:rStyle w:val="StyleUnderline"/>
          <w:rFonts w:asciiTheme="minorHAnsi" w:hAnsiTheme="minorHAnsi" w:cstheme="minorHAnsi"/>
          <w:highlight w:val="green"/>
        </w:rPr>
        <w:t xml:space="preserve"> are</w:t>
      </w:r>
      <w:r w:rsidRPr="002607AD">
        <w:rPr>
          <w:rStyle w:val="StyleUnderline"/>
          <w:rFonts w:asciiTheme="minorHAnsi" w:hAnsiTheme="minorHAnsi" w:cstheme="minorHAnsi"/>
        </w:rPr>
        <w:t xml:space="preserve"> major factors </w:t>
      </w:r>
      <w:r w:rsidRPr="002607AD">
        <w:rPr>
          <w:rStyle w:val="StyleUnderline"/>
          <w:rFonts w:asciiTheme="minorHAnsi" w:hAnsiTheme="minorHAnsi" w:cstheme="minorHAnsi"/>
          <w:highlight w:val="green"/>
        </w:rPr>
        <w:t>causing</w:t>
      </w:r>
      <w:r w:rsidRPr="002607AD">
        <w:rPr>
          <w:rStyle w:val="StyleUnderline"/>
          <w:rFonts w:asciiTheme="minorHAnsi" w:hAnsiTheme="minorHAnsi" w:cstheme="minorHAnsi"/>
        </w:rPr>
        <w:t xml:space="preserve"> </w:t>
      </w:r>
      <w:r w:rsidRPr="002607AD">
        <w:rPr>
          <w:rStyle w:val="Emphasis"/>
          <w:rFonts w:asciiTheme="minorHAnsi" w:hAnsiTheme="minorHAnsi" w:cstheme="minorHAnsi"/>
          <w:highlight w:val="green"/>
        </w:rPr>
        <w:t>high</w:t>
      </w:r>
      <w:r w:rsidRPr="002607AD">
        <w:rPr>
          <w:rStyle w:val="Emphasis"/>
          <w:rFonts w:asciiTheme="minorHAnsi" w:hAnsiTheme="minorHAnsi" w:cstheme="minorHAnsi"/>
        </w:rPr>
        <w:t xml:space="preserve"> cancer drug </w:t>
      </w:r>
      <w:r w:rsidRPr="002607AD">
        <w:rPr>
          <w:rStyle w:val="Emphasis"/>
          <w:rFonts w:asciiTheme="minorHAnsi" w:hAnsiTheme="minorHAnsi" w:cstheme="minorHAnsi"/>
          <w:highlight w:val="green"/>
        </w:rPr>
        <w:t>prices</w:t>
      </w:r>
      <w:r w:rsidRPr="002607AD">
        <w:rPr>
          <w:rFonts w:asciiTheme="minorHAnsi" w:hAnsiTheme="minorHAnsi" w:cstheme="minorHAnsi"/>
          <w:sz w:val="16"/>
        </w:rPr>
        <w:t xml:space="preserve">. Other </w:t>
      </w:r>
      <w:r w:rsidRPr="002607AD">
        <w:rPr>
          <w:rStyle w:val="StyleUnderline"/>
          <w:rFonts w:asciiTheme="minorHAnsi" w:hAnsiTheme="minorHAnsi" w:cstheme="minorHAnsi"/>
          <w:highlight w:val="green"/>
        </w:rPr>
        <w:t>contributors include</w:t>
      </w:r>
      <w:r w:rsidRPr="002607AD">
        <w:rPr>
          <w:rFonts w:asciiTheme="minorHAnsi" w:hAnsiTheme="minorHAnsi" w:cstheme="minorHAnsi"/>
          <w:sz w:val="16"/>
        </w:rPr>
        <w:t xml:space="preserve"> (1) </w:t>
      </w:r>
      <w:r w:rsidRPr="002607AD">
        <w:rPr>
          <w:rStyle w:val="StyleUnderline"/>
          <w:rFonts w:asciiTheme="minorHAnsi" w:hAnsiTheme="minorHAnsi" w:cstheme="minorHAnsi"/>
          <w:highlight w:val="green"/>
        </w:rPr>
        <w:t>strategies that</w:t>
      </w:r>
      <w:r w:rsidRPr="002607AD">
        <w:rPr>
          <w:rStyle w:val="StyleUnderline"/>
          <w:rFonts w:asciiTheme="minorHAnsi" w:hAnsiTheme="minorHAnsi" w:cstheme="minorHAnsi"/>
        </w:rPr>
        <w:t xml:space="preserve"> </w:t>
      </w:r>
      <w:r w:rsidRPr="002607AD">
        <w:rPr>
          <w:rStyle w:val="Emphasis"/>
          <w:rFonts w:asciiTheme="minorHAnsi" w:hAnsiTheme="minorHAnsi" w:cstheme="minorHAnsi"/>
        </w:rPr>
        <w:t>delay</w:t>
      </w:r>
      <w:r w:rsidRPr="002607AD">
        <w:rPr>
          <w:rStyle w:val="StyleUnderline"/>
          <w:rFonts w:asciiTheme="minorHAnsi" w:hAnsiTheme="minorHAnsi" w:cstheme="minorHAnsi"/>
        </w:rPr>
        <w:t xml:space="preserve"> or </w:t>
      </w:r>
      <w:r w:rsidRPr="002607AD">
        <w:rPr>
          <w:rStyle w:val="StyleUnderline"/>
          <w:rFonts w:asciiTheme="minorHAnsi" w:hAnsiTheme="minorHAnsi" w:cstheme="minorHAnsi"/>
          <w:highlight w:val="green"/>
        </w:rPr>
        <w:t xml:space="preserve">discourage </w:t>
      </w:r>
      <w:r w:rsidRPr="002607AD">
        <w:rPr>
          <w:rStyle w:val="Emphasis"/>
          <w:rFonts w:asciiTheme="minorHAnsi" w:hAnsiTheme="minorHAnsi" w:cstheme="minorHAnsi"/>
          <w:highlight w:val="green"/>
        </w:rPr>
        <w:t>competition</w:t>
      </w:r>
      <w:r w:rsidRPr="002607AD">
        <w:rPr>
          <w:rStyle w:val="StyleUnderline"/>
          <w:rFonts w:asciiTheme="minorHAnsi" w:hAnsiTheme="minorHAnsi" w:cstheme="minorHAnsi"/>
          <w:highlight w:val="green"/>
        </w:rPr>
        <w:t xml:space="preserve"> by</w:t>
      </w:r>
      <w:r w:rsidRPr="002607AD">
        <w:rPr>
          <w:rStyle w:val="StyleUnderline"/>
          <w:rFonts w:asciiTheme="minorHAnsi" w:hAnsiTheme="minorHAnsi" w:cstheme="minorHAnsi"/>
        </w:rPr>
        <w:t xml:space="preserve"> generic companies</w:t>
      </w:r>
      <w:r w:rsidRPr="002607AD">
        <w:rPr>
          <w:rFonts w:asciiTheme="minorHAnsi" w:hAnsiTheme="minorHAnsi" w:cstheme="minorHAnsi"/>
          <w:sz w:val="16"/>
        </w:rPr>
        <w:t xml:space="preserve">, </w:t>
      </w:r>
      <w:r w:rsidRPr="002607AD">
        <w:rPr>
          <w:rStyle w:val="StyleUnderline"/>
          <w:rFonts w:asciiTheme="minorHAnsi" w:hAnsiTheme="minorHAnsi" w:cstheme="minorHAnsi"/>
        </w:rPr>
        <w:t>such as “</w:t>
      </w:r>
      <w:r w:rsidRPr="002607AD">
        <w:rPr>
          <w:rStyle w:val="Emphasis"/>
          <w:rFonts w:asciiTheme="minorHAnsi" w:hAnsiTheme="minorHAnsi" w:cstheme="minorHAnsi"/>
          <w:highlight w:val="green"/>
        </w:rPr>
        <w:t>patent evergreening</w:t>
      </w:r>
      <w:r w:rsidRPr="002607AD">
        <w:rPr>
          <w:rFonts w:asciiTheme="minorHAnsi" w:hAnsiTheme="minorHAnsi" w:cstheme="minorHAnsi"/>
          <w:sz w:val="16"/>
        </w:rPr>
        <w:t>” (</w:t>
      </w:r>
      <w:proofErr w:type="spellStart"/>
      <w:r w:rsidRPr="002607AD">
        <w:rPr>
          <w:rFonts w:asciiTheme="minorHAnsi" w:hAnsiTheme="minorHAnsi" w:cstheme="minorHAnsi"/>
          <w:sz w:val="16"/>
        </w:rPr>
        <w:t>eg</w:t>
      </w:r>
      <w:proofErr w:type="spellEnd"/>
      <w:r w:rsidRPr="002607AD">
        <w:rPr>
          <w:rFonts w:asciiTheme="minorHAnsi" w:hAnsiTheme="minorHAnsi" w:cstheme="minorHAnsi"/>
          <w:sz w:val="16"/>
        </w:rPr>
        <w:t>, creating new/extra patents on expired patents or prolonging patent life on minor variations of the original drug—new forms, new dosages or schedules, new combinations or combination variations) </w:t>
      </w:r>
      <w:r w:rsidRPr="002607AD">
        <w:rPr>
          <w:rStyle w:val="StyleUnderline"/>
          <w:rFonts w:asciiTheme="minorHAnsi" w:hAnsiTheme="minorHAnsi" w:cstheme="minorHAnsi"/>
        </w:rPr>
        <w:t>and “pay-for-delay” and “approved generics” (early introduction of generic drugs into the US market</w:t>
      </w:r>
      <w:r w:rsidRPr="002607AD">
        <w:rPr>
          <w:rFonts w:asciiTheme="minorHAnsi" w:hAnsiTheme="minorHAnsi" w:cstheme="minorHAnsi"/>
          <w:sz w:val="16"/>
        </w:rPr>
        <w:t xml:space="preserve"> saved $1 trillion over 10 years), (2) preventing the Patient-Centered Outcomes Research Institute, which evaluates treatments for coverage by federal programs, from considering cost comparisons and cost-effectiveness, and (3) forbidding importation of drugs from abroad, even for personal use The Canadian government’s Patented Medicine Prices Review Board estimated that US consumers pay 100% more for patented drugs than patients elsewhere. Imatinib is priced at $92,000 per year (in 2012; $132,000 in 2014) in the United States, $46,000 in Canada, and $29,000 in Mexico. </w:t>
      </w:r>
      <w:r w:rsidRPr="002607AD">
        <w:rPr>
          <w:rStyle w:val="StyleUnderline"/>
          <w:rFonts w:asciiTheme="minorHAnsi" w:hAnsiTheme="minorHAnsi" w:cstheme="minorHAnsi"/>
          <w:highlight w:val="green"/>
        </w:rPr>
        <w:t xml:space="preserve">A </w:t>
      </w:r>
      <w:r w:rsidRPr="002607AD">
        <w:rPr>
          <w:rStyle w:val="Emphasis"/>
          <w:rFonts w:asciiTheme="minorHAnsi" w:hAnsiTheme="minorHAnsi" w:cstheme="minorHAnsi"/>
          <w:highlight w:val="green"/>
        </w:rPr>
        <w:t>recent example</w:t>
      </w:r>
      <w:r w:rsidRPr="002607AD">
        <w:rPr>
          <w:rStyle w:val="StyleUnderline"/>
          <w:rFonts w:asciiTheme="minorHAnsi" w:hAnsiTheme="minorHAnsi" w:cstheme="minorHAnsi"/>
        </w:rPr>
        <w:t xml:space="preserve"> of the effects of “pay-for-delay” strategies </w:t>
      </w:r>
      <w:r w:rsidRPr="002607AD">
        <w:rPr>
          <w:rStyle w:val="StyleUnderline"/>
          <w:rFonts w:asciiTheme="minorHAnsi" w:hAnsiTheme="minorHAnsi" w:cstheme="minorHAnsi"/>
          <w:highlight w:val="green"/>
        </w:rPr>
        <w:t xml:space="preserve">is the successful move by Novartis to </w:t>
      </w:r>
      <w:r w:rsidRPr="002607AD">
        <w:rPr>
          <w:rStyle w:val="Emphasis"/>
          <w:rFonts w:asciiTheme="minorHAnsi" w:hAnsiTheme="minorHAnsi" w:cstheme="minorHAnsi"/>
          <w:highlight w:val="green"/>
        </w:rPr>
        <w:t>further delay</w:t>
      </w:r>
      <w:r w:rsidRPr="002607AD">
        <w:rPr>
          <w:rStyle w:val="StyleUnderline"/>
          <w:rFonts w:asciiTheme="minorHAnsi" w:hAnsiTheme="minorHAnsi" w:cstheme="minorHAnsi"/>
        </w:rPr>
        <w:t xml:space="preserve"> the entry of </w:t>
      </w:r>
      <w:r w:rsidRPr="002607AD">
        <w:rPr>
          <w:rStyle w:val="StyleUnderline"/>
          <w:rFonts w:asciiTheme="minorHAnsi" w:hAnsiTheme="minorHAnsi" w:cstheme="minorHAnsi"/>
          <w:highlight w:val="green"/>
        </w:rPr>
        <w:t>generic imatinib</w:t>
      </w:r>
      <w:r w:rsidRPr="002607AD">
        <w:rPr>
          <w:rStyle w:val="StyleUnderline"/>
          <w:rFonts w:asciiTheme="minorHAnsi" w:hAnsiTheme="minorHAnsi" w:cstheme="minorHAnsi"/>
        </w:rPr>
        <w:t xml:space="preserve"> into the US market from</w:t>
      </w:r>
      <w:r w:rsidRPr="002607AD">
        <w:rPr>
          <w:rFonts w:asciiTheme="minorHAnsi" w:hAnsiTheme="minorHAnsi" w:cstheme="minorHAnsi"/>
          <w:sz w:val="16"/>
        </w:rPr>
        <w:t xml:space="preserve"> July </w:t>
      </w:r>
      <w:r w:rsidRPr="002607AD">
        <w:rPr>
          <w:rStyle w:val="StyleUnderline"/>
          <w:rFonts w:asciiTheme="minorHAnsi" w:hAnsiTheme="minorHAnsi" w:cstheme="minorHAnsi"/>
        </w:rPr>
        <w:t>2015 until</w:t>
      </w:r>
      <w:r w:rsidRPr="002607AD">
        <w:rPr>
          <w:rFonts w:asciiTheme="minorHAnsi" w:hAnsiTheme="minorHAnsi" w:cstheme="minorHAnsi"/>
          <w:sz w:val="16"/>
        </w:rPr>
        <w:t xml:space="preserve"> February </w:t>
      </w:r>
      <w:r w:rsidRPr="002607AD">
        <w:rPr>
          <w:rStyle w:val="StyleUnderline"/>
          <w:rFonts w:asciiTheme="minorHAnsi" w:hAnsiTheme="minorHAnsi" w:cstheme="minorHAnsi"/>
        </w:rPr>
        <w:t>2016</w:t>
      </w:r>
      <w:r w:rsidRPr="002607AD">
        <w:rPr>
          <w:rFonts w:asciiTheme="minorHAnsi" w:hAnsiTheme="minorHAnsi" w:cstheme="minorHAnsi"/>
          <w:sz w:val="16"/>
        </w:rPr>
        <w:t xml:space="preserve">. This delay is estimated to cost US consumers and our health care system at least half a billion dollars. </w:t>
      </w:r>
      <w:r w:rsidRPr="002607AD">
        <w:rPr>
          <w:rStyle w:val="StyleUnderline"/>
          <w:rFonts w:asciiTheme="minorHAnsi" w:hAnsiTheme="minorHAnsi" w:cstheme="minorHAnsi"/>
          <w:highlight w:val="green"/>
        </w:rPr>
        <w:t>These regulations</w:t>
      </w:r>
      <w:r w:rsidRPr="002607AD">
        <w:rPr>
          <w:rStyle w:val="StyleUnderline"/>
          <w:rFonts w:asciiTheme="minorHAnsi" w:hAnsiTheme="minorHAnsi" w:cstheme="minorHAnsi"/>
        </w:rPr>
        <w:t xml:space="preserve"> may </w:t>
      </w:r>
      <w:r w:rsidRPr="002607AD">
        <w:rPr>
          <w:rStyle w:val="Emphasis"/>
          <w:rFonts w:asciiTheme="minorHAnsi" w:hAnsiTheme="minorHAnsi" w:cstheme="minorHAnsi"/>
          <w:highlight w:val="green"/>
        </w:rPr>
        <w:t>harm patients</w:t>
      </w:r>
      <w:r w:rsidRPr="002607AD">
        <w:rPr>
          <w:rFonts w:asciiTheme="minorHAnsi" w:hAnsiTheme="minorHAnsi" w:cstheme="minorHAnsi"/>
          <w:sz w:val="16"/>
        </w:rPr>
        <w:t xml:space="preserve">, </w:t>
      </w:r>
      <w:r w:rsidRPr="002607AD">
        <w:rPr>
          <w:rStyle w:val="StyleUnderline"/>
          <w:rFonts w:asciiTheme="minorHAnsi" w:hAnsiTheme="minorHAnsi" w:cstheme="minorHAnsi"/>
          <w:highlight w:val="green"/>
        </w:rPr>
        <w:t>impact</w:t>
      </w:r>
      <w:r w:rsidRPr="002607AD">
        <w:rPr>
          <w:rStyle w:val="StyleUnderline"/>
          <w:rFonts w:asciiTheme="minorHAnsi" w:hAnsiTheme="minorHAnsi" w:cstheme="minorHAnsi"/>
        </w:rPr>
        <w:t xml:space="preserve"> the </w:t>
      </w:r>
      <w:r w:rsidRPr="002607AD">
        <w:rPr>
          <w:rStyle w:val="Emphasis"/>
          <w:rFonts w:asciiTheme="minorHAnsi" w:hAnsiTheme="minorHAnsi" w:cstheme="minorHAnsi"/>
          <w:highlight w:val="green"/>
        </w:rPr>
        <w:t>Medicare solvency</w:t>
      </w:r>
      <w:r w:rsidRPr="002607AD">
        <w:rPr>
          <w:rStyle w:val="StyleUnderline"/>
          <w:rFonts w:asciiTheme="minorHAnsi" w:hAnsiTheme="minorHAnsi" w:cstheme="minorHAnsi"/>
          <w:highlight w:val="green"/>
        </w:rPr>
        <w:t xml:space="preserve"> and our health care system</w:t>
      </w:r>
      <w:r w:rsidRPr="002607AD">
        <w:rPr>
          <w:rFonts w:asciiTheme="minorHAnsi" w:hAnsiTheme="minorHAnsi" w:cstheme="minorHAnsi"/>
          <w:sz w:val="16"/>
        </w:rPr>
        <w:t xml:space="preserve">, </w:t>
      </w:r>
      <w:r w:rsidRPr="002607AD">
        <w:rPr>
          <w:rStyle w:val="StyleUnderline"/>
          <w:rFonts w:asciiTheme="minorHAnsi" w:hAnsiTheme="minorHAnsi" w:cstheme="minorHAnsi"/>
        </w:rPr>
        <w:t>increase insurance premiums</w:t>
      </w:r>
      <w:r w:rsidRPr="002607AD">
        <w:rPr>
          <w:rFonts w:asciiTheme="minorHAnsi" w:hAnsiTheme="minorHAnsi" w:cstheme="minorHAnsi"/>
          <w:sz w:val="16"/>
        </w:rPr>
        <w:t xml:space="preserve">, </w:t>
      </w:r>
      <w:r w:rsidRPr="002607AD">
        <w:rPr>
          <w:rStyle w:val="StyleUnderline"/>
          <w:rFonts w:asciiTheme="minorHAnsi" w:hAnsiTheme="minorHAnsi" w:cstheme="minorHAnsi"/>
        </w:rPr>
        <w:t>and hurt taxpayers.</w:t>
      </w:r>
      <w:r w:rsidRPr="002607AD">
        <w:rPr>
          <w:rFonts w:asciiTheme="minorHAnsi" w:hAnsiTheme="minorHAnsi" w:cstheme="minorHAnsi"/>
          <w:sz w:val="16"/>
        </w:rPr>
        <w:t xml:space="preserve"> Why do they happen? Partly because of the pharmaceutical and health care industry lobbying power (an estimated 2500 lobbyists in 2012 and an estimated $306 million spent). Their spending far exceeds the lobbying spending of the defense, aerospace, and gas and oil companies.</w:t>
      </w:r>
    </w:p>
    <w:p w14:paraId="40E8BE5C" w14:textId="34438C14" w:rsidR="001E75F5" w:rsidRPr="002607AD" w:rsidRDefault="001E75F5" w:rsidP="001E75F5">
      <w:pPr>
        <w:pStyle w:val="Heading4"/>
        <w:rPr>
          <w:rFonts w:asciiTheme="minorHAnsi" w:hAnsiTheme="minorHAnsi" w:cstheme="minorHAnsi"/>
        </w:rPr>
      </w:pPr>
      <w:r w:rsidRPr="002607AD">
        <w:rPr>
          <w:rFonts w:asciiTheme="minorHAnsi" w:hAnsiTheme="minorHAnsi" w:cstheme="minorHAnsi"/>
        </w:rPr>
        <w:t xml:space="preserve">Contagious Cancer is a </w:t>
      </w:r>
      <w:r w:rsidRPr="002607AD">
        <w:rPr>
          <w:rFonts w:asciiTheme="minorHAnsi" w:hAnsiTheme="minorHAnsi" w:cstheme="minorHAnsi"/>
          <w:u w:val="single"/>
        </w:rPr>
        <w:t>major and legitimate threat</w:t>
      </w:r>
      <w:r w:rsidRPr="002607AD">
        <w:rPr>
          <w:rFonts w:asciiTheme="minorHAnsi" w:hAnsiTheme="minorHAnsi" w:cstheme="minorHAnsi"/>
        </w:rPr>
        <w:t xml:space="preserve"> AND causes </w:t>
      </w:r>
      <w:r w:rsidRPr="002607AD">
        <w:rPr>
          <w:rFonts w:asciiTheme="minorHAnsi" w:hAnsiTheme="minorHAnsi" w:cstheme="minorHAnsi"/>
          <w:u w:val="single"/>
        </w:rPr>
        <w:t>extinction</w:t>
      </w:r>
      <w:r w:rsidRPr="002607AD">
        <w:rPr>
          <w:rFonts w:asciiTheme="minorHAnsi" w:hAnsiTheme="minorHAnsi" w:cstheme="minorHAnsi"/>
        </w:rPr>
        <w:t>.</w:t>
      </w:r>
    </w:p>
    <w:p w14:paraId="3BDBA13F" w14:textId="77777777" w:rsidR="001E75F5" w:rsidRPr="002607AD" w:rsidRDefault="001E75F5" w:rsidP="001E75F5">
      <w:pPr>
        <w:rPr>
          <w:rFonts w:asciiTheme="minorHAnsi" w:hAnsiTheme="minorHAnsi" w:cstheme="minorHAnsi"/>
        </w:rPr>
      </w:pPr>
      <w:r w:rsidRPr="002607AD">
        <w:rPr>
          <w:rStyle w:val="Style13ptBold"/>
          <w:rFonts w:asciiTheme="minorHAnsi" w:hAnsiTheme="minorHAnsi" w:cstheme="minorHAnsi"/>
        </w:rPr>
        <w:t>Johnson 16</w:t>
      </w:r>
      <w:r w:rsidRPr="002607AD">
        <w:rPr>
          <w:rFonts w:asciiTheme="minorHAnsi" w:hAnsiTheme="minorHAnsi" w:cstheme="minorHAnsi"/>
        </w:rPr>
        <w:t xml:space="preserve"> George Johnson 2-23-2016 “Scientists Ponder the Prospect of Contagious Cancer” </w:t>
      </w:r>
      <w:hyperlink r:id="rId8" w:history="1">
        <w:r w:rsidRPr="002607AD">
          <w:rPr>
            <w:rStyle w:val="Hyperlink"/>
            <w:rFonts w:asciiTheme="minorHAnsi" w:hAnsiTheme="minorHAnsi" w:cstheme="minorHAnsi"/>
          </w:rPr>
          <w:t>https://www.nytimes.com/2016/02/23/science/scientists-ponder-the-prospect-of-contagious-cancer.html?mcubz=0</w:t>
        </w:r>
      </w:hyperlink>
      <w:r w:rsidRPr="002607AD">
        <w:rPr>
          <w:rFonts w:asciiTheme="minorHAnsi" w:hAnsiTheme="minorHAnsi" w:cstheme="minorHAnsi"/>
        </w:rPr>
        <w:t xml:space="preserve"> (columnist and science journalist for the New York Times, M.A. in Journalism and Public Affairs, American University)//Elmer </w:t>
      </w:r>
    </w:p>
    <w:p w14:paraId="73C5AED9" w14:textId="77777777" w:rsidR="001E75F5" w:rsidRPr="002607AD" w:rsidRDefault="001E75F5" w:rsidP="001E75F5">
      <w:pPr>
        <w:rPr>
          <w:rFonts w:asciiTheme="minorHAnsi" w:hAnsiTheme="minorHAnsi" w:cstheme="minorHAnsi"/>
          <w:sz w:val="16"/>
        </w:rPr>
      </w:pPr>
      <w:r w:rsidRPr="002607AD">
        <w:rPr>
          <w:rStyle w:val="StyleUnderline"/>
          <w:rFonts w:asciiTheme="minorHAnsi" w:hAnsiTheme="minorHAnsi" w:cstheme="minorHAnsi"/>
          <w:sz w:val="24"/>
        </w:rPr>
        <w:t>For all its peculiar horror, cancer comes with a saving grace</w:t>
      </w:r>
      <w:r w:rsidRPr="002607AD">
        <w:rPr>
          <w:rFonts w:asciiTheme="minorHAnsi" w:hAnsiTheme="minorHAnsi" w:cstheme="minorHAnsi"/>
          <w:sz w:val="16"/>
        </w:rPr>
        <w:t xml:space="preserve">. If nothing else can stop a tumor’s mad evolution, the </w:t>
      </w:r>
      <w:r w:rsidRPr="002607AD">
        <w:rPr>
          <w:rStyle w:val="StyleUnderline"/>
          <w:rFonts w:asciiTheme="minorHAnsi" w:hAnsiTheme="minorHAnsi" w:cstheme="minorHAnsi"/>
          <w:sz w:val="24"/>
        </w:rPr>
        <w:t>cancer ultimately dies with its host</w:t>
      </w:r>
      <w:r w:rsidRPr="002607AD">
        <w:rPr>
          <w:rFonts w:asciiTheme="minorHAnsi" w:hAnsiTheme="minorHAnsi" w:cstheme="minorHAnsi"/>
          <w:sz w:val="16"/>
        </w:rPr>
        <w:t xml:space="preserve">. Everything the malignant cells have learned about outwitting the patient’s defenses — and those of the oncologists — is erased. The next case of cancer, in another victim, must start anew. </w:t>
      </w:r>
      <w:r w:rsidRPr="002607AD">
        <w:rPr>
          <w:rStyle w:val="StyleUnderline"/>
          <w:rFonts w:asciiTheme="minorHAnsi" w:hAnsiTheme="minorHAnsi" w:cstheme="minorHAnsi"/>
          <w:sz w:val="24"/>
          <w:highlight w:val="green"/>
        </w:rPr>
        <w:t xml:space="preserve">Imagine if </w:t>
      </w:r>
      <w:r w:rsidRPr="002607AD">
        <w:rPr>
          <w:rStyle w:val="StyleUnderline"/>
          <w:rFonts w:asciiTheme="minorHAnsi" w:hAnsiTheme="minorHAnsi" w:cstheme="minorHAnsi"/>
          <w:sz w:val="24"/>
        </w:rPr>
        <w:t xml:space="preserve">instead, </w:t>
      </w:r>
      <w:r w:rsidRPr="002607AD">
        <w:rPr>
          <w:rStyle w:val="StyleUnderline"/>
          <w:rFonts w:asciiTheme="minorHAnsi" w:hAnsiTheme="minorHAnsi" w:cstheme="minorHAnsi"/>
          <w:sz w:val="24"/>
          <w:highlight w:val="green"/>
        </w:rPr>
        <w:t xml:space="preserve">cancer </w:t>
      </w:r>
      <w:r w:rsidRPr="002607AD">
        <w:rPr>
          <w:rStyle w:val="StyleUnderline"/>
          <w:rFonts w:asciiTheme="minorHAnsi" w:hAnsiTheme="minorHAnsi" w:cstheme="minorHAnsi"/>
          <w:sz w:val="24"/>
        </w:rPr>
        <w:t xml:space="preserve">cells </w:t>
      </w:r>
      <w:r w:rsidRPr="002607AD">
        <w:rPr>
          <w:rStyle w:val="StyleUnderline"/>
          <w:rFonts w:asciiTheme="minorHAnsi" w:hAnsiTheme="minorHAnsi" w:cstheme="minorHAnsi"/>
          <w:sz w:val="24"/>
          <w:highlight w:val="green"/>
        </w:rPr>
        <w:t xml:space="preserve">had the </w:t>
      </w:r>
      <w:r w:rsidRPr="002607AD">
        <w:rPr>
          <w:rStyle w:val="Emphasis"/>
          <w:rFonts w:asciiTheme="minorHAnsi" w:hAnsiTheme="minorHAnsi" w:cstheme="minorHAnsi"/>
          <w:sz w:val="24"/>
          <w:highlight w:val="green"/>
        </w:rPr>
        <w:t>ability to press on to another body</w:t>
      </w:r>
      <w:r w:rsidRPr="002607AD">
        <w:rPr>
          <w:rFonts w:asciiTheme="minorHAnsi" w:hAnsiTheme="minorHAnsi" w:cstheme="minorHAnsi"/>
          <w:sz w:val="16"/>
        </w:rPr>
        <w:t xml:space="preserve">. </w:t>
      </w:r>
      <w:r w:rsidRPr="002607AD">
        <w:rPr>
          <w:rStyle w:val="StyleUnderline"/>
          <w:rFonts w:asciiTheme="minorHAnsi" w:hAnsiTheme="minorHAnsi" w:cstheme="minorHAnsi"/>
          <w:sz w:val="24"/>
        </w:rPr>
        <w:t xml:space="preserve">A cancer like that would have the </w:t>
      </w:r>
      <w:r w:rsidRPr="002607AD">
        <w:rPr>
          <w:rStyle w:val="StyleUnderline"/>
          <w:rFonts w:asciiTheme="minorHAnsi" w:hAnsiTheme="minorHAnsi" w:cstheme="minorHAnsi"/>
          <w:sz w:val="24"/>
          <w:highlight w:val="green"/>
        </w:rPr>
        <w:t>power to</w:t>
      </w:r>
      <w:r w:rsidRPr="002607AD">
        <w:rPr>
          <w:rStyle w:val="StyleUnderline"/>
          <w:rFonts w:asciiTheme="minorHAnsi" w:hAnsiTheme="minorHAnsi" w:cstheme="minorHAnsi"/>
          <w:sz w:val="24"/>
        </w:rPr>
        <w:t xml:space="preserve"> </w:t>
      </w:r>
      <w:r w:rsidRPr="002607AD">
        <w:rPr>
          <w:rStyle w:val="Emphasis"/>
          <w:rFonts w:asciiTheme="minorHAnsi" w:hAnsiTheme="minorHAnsi" w:cstheme="minorHAnsi"/>
          <w:sz w:val="24"/>
          <w:highlight w:val="green"/>
        </w:rPr>
        <w:t>metastasize</w:t>
      </w:r>
      <w:r w:rsidRPr="002607AD">
        <w:rPr>
          <w:rFonts w:asciiTheme="minorHAnsi" w:hAnsiTheme="minorHAnsi" w:cstheme="minorHAnsi"/>
          <w:sz w:val="16"/>
          <w:highlight w:val="green"/>
        </w:rPr>
        <w:t xml:space="preserve"> </w:t>
      </w:r>
      <w:r w:rsidRPr="002607AD">
        <w:rPr>
          <w:rFonts w:asciiTheme="minorHAnsi" w:hAnsiTheme="minorHAnsi" w:cstheme="minorHAnsi"/>
          <w:sz w:val="16"/>
        </w:rPr>
        <w:t xml:space="preserve">not just from organ to organ, but </w:t>
      </w:r>
      <w:r w:rsidRPr="002607AD">
        <w:rPr>
          <w:rStyle w:val="Emphasis"/>
          <w:rFonts w:asciiTheme="minorHAnsi" w:hAnsiTheme="minorHAnsi" w:cstheme="minorHAnsi"/>
          <w:sz w:val="24"/>
          <w:highlight w:val="green"/>
        </w:rPr>
        <w:t>from person to person</w:t>
      </w:r>
      <w:r w:rsidRPr="002607AD">
        <w:rPr>
          <w:rStyle w:val="StyleUnderline"/>
          <w:rFonts w:asciiTheme="minorHAnsi" w:hAnsiTheme="minorHAnsi" w:cstheme="minorHAnsi"/>
          <w:sz w:val="24"/>
        </w:rPr>
        <w:t xml:space="preserve">, </w:t>
      </w:r>
      <w:r w:rsidRPr="002607AD">
        <w:rPr>
          <w:rStyle w:val="StyleUnderline"/>
          <w:rFonts w:asciiTheme="minorHAnsi" w:hAnsiTheme="minorHAnsi" w:cstheme="minorHAnsi"/>
          <w:b/>
          <w:bCs/>
          <w:sz w:val="24"/>
          <w:highlight w:val="green"/>
        </w:rPr>
        <w:t>evolving deadly new skills</w:t>
      </w:r>
      <w:r w:rsidRPr="002607AD">
        <w:rPr>
          <w:rStyle w:val="StyleUnderline"/>
          <w:rFonts w:asciiTheme="minorHAnsi" w:hAnsiTheme="minorHAnsi" w:cstheme="minorHAnsi"/>
          <w:sz w:val="24"/>
          <w:highlight w:val="green"/>
        </w:rPr>
        <w:t xml:space="preserve"> </w:t>
      </w:r>
      <w:r w:rsidRPr="002607AD">
        <w:rPr>
          <w:rStyle w:val="StyleUnderline"/>
          <w:rFonts w:asciiTheme="minorHAnsi" w:hAnsiTheme="minorHAnsi" w:cstheme="minorHAnsi"/>
          <w:sz w:val="24"/>
        </w:rPr>
        <w:t>along the way</w:t>
      </w:r>
      <w:r w:rsidRPr="002607AD">
        <w:rPr>
          <w:rFonts w:asciiTheme="minorHAnsi" w:hAnsiTheme="minorHAnsi" w:cstheme="minorHAnsi"/>
          <w:sz w:val="16"/>
        </w:rPr>
        <w:t xml:space="preserve">. While there is no sign of an imminent threat, several recent papers suggest that </w:t>
      </w:r>
      <w:r w:rsidRPr="002607AD">
        <w:rPr>
          <w:rStyle w:val="StyleUnderline"/>
          <w:rFonts w:asciiTheme="minorHAnsi" w:hAnsiTheme="minorHAnsi" w:cstheme="minorHAnsi"/>
          <w:sz w:val="24"/>
        </w:rPr>
        <w:t xml:space="preserve">the eventual emergence of a contagious human cancer is in the </w:t>
      </w:r>
      <w:r w:rsidRPr="002607AD">
        <w:rPr>
          <w:rStyle w:val="StyleUnderline"/>
          <w:rFonts w:asciiTheme="minorHAnsi" w:hAnsiTheme="minorHAnsi" w:cstheme="minorHAnsi"/>
          <w:sz w:val="24"/>
          <w:highlight w:val="green"/>
        </w:rPr>
        <w:t>realm of medical possibility</w:t>
      </w:r>
      <w:r w:rsidRPr="002607AD">
        <w:rPr>
          <w:rFonts w:asciiTheme="minorHAnsi" w:hAnsiTheme="minorHAnsi" w:cstheme="minorHAnsi"/>
          <w:highlight w:val="green"/>
          <w:u w:val="single"/>
        </w:rPr>
        <w:t>.</w:t>
      </w:r>
      <w:r w:rsidRPr="002607AD">
        <w:rPr>
          <w:rFonts w:asciiTheme="minorHAnsi" w:hAnsiTheme="minorHAnsi" w:cstheme="minorHAnsi"/>
          <w:sz w:val="16"/>
        </w:rPr>
        <w:t xml:space="preserve"> </w:t>
      </w:r>
      <w:r w:rsidRPr="002607AD">
        <w:rPr>
          <w:rStyle w:val="StyleUnderline"/>
          <w:rFonts w:asciiTheme="minorHAnsi" w:hAnsiTheme="minorHAnsi" w:cstheme="minorHAnsi"/>
          <w:sz w:val="24"/>
        </w:rPr>
        <w:t xml:space="preserve">This would </w:t>
      </w:r>
      <w:r w:rsidRPr="002607AD">
        <w:rPr>
          <w:rStyle w:val="StyleUnderline"/>
          <w:rFonts w:asciiTheme="minorHAnsi" w:hAnsiTheme="minorHAnsi" w:cstheme="minorHAnsi"/>
          <w:b/>
          <w:bCs/>
          <w:sz w:val="24"/>
          <w:highlight w:val="green"/>
        </w:rPr>
        <w:t xml:space="preserve">not </w:t>
      </w:r>
      <w:r w:rsidRPr="002607AD">
        <w:rPr>
          <w:rStyle w:val="StyleUnderline"/>
          <w:rFonts w:asciiTheme="minorHAnsi" w:hAnsiTheme="minorHAnsi" w:cstheme="minorHAnsi"/>
          <w:b/>
          <w:bCs/>
          <w:sz w:val="24"/>
        </w:rPr>
        <w:t xml:space="preserve">be </w:t>
      </w:r>
      <w:r w:rsidRPr="002607AD">
        <w:rPr>
          <w:rStyle w:val="StyleUnderline"/>
          <w:rFonts w:asciiTheme="minorHAnsi" w:hAnsiTheme="minorHAnsi" w:cstheme="minorHAnsi"/>
          <w:b/>
          <w:bCs/>
          <w:sz w:val="24"/>
          <w:highlight w:val="green"/>
        </w:rPr>
        <w:t>a disease</w:t>
      </w:r>
      <w:r w:rsidRPr="002607AD">
        <w:rPr>
          <w:rFonts w:asciiTheme="minorHAnsi" w:hAnsiTheme="minorHAnsi" w:cstheme="minorHAnsi"/>
          <w:sz w:val="16"/>
        </w:rPr>
        <w:t xml:space="preserve">, </w:t>
      </w:r>
      <w:r w:rsidRPr="002607AD">
        <w:rPr>
          <w:rStyle w:val="StyleUnderline"/>
          <w:rFonts w:asciiTheme="minorHAnsi" w:hAnsiTheme="minorHAnsi" w:cstheme="minorHAnsi"/>
          <w:sz w:val="24"/>
        </w:rPr>
        <w:t>like cervical cancer</w:t>
      </w:r>
      <w:r w:rsidRPr="002607AD">
        <w:rPr>
          <w:rFonts w:asciiTheme="minorHAnsi" w:hAnsiTheme="minorHAnsi" w:cstheme="minorHAnsi"/>
          <w:sz w:val="16"/>
        </w:rPr>
        <w:t xml:space="preserve">, that is set off by the spread of viruses, </w:t>
      </w:r>
      <w:r w:rsidRPr="002607AD">
        <w:rPr>
          <w:rStyle w:val="StyleUnderline"/>
          <w:rFonts w:asciiTheme="minorHAnsi" w:hAnsiTheme="minorHAnsi" w:cstheme="minorHAnsi"/>
          <w:sz w:val="24"/>
          <w:highlight w:val="green"/>
        </w:rPr>
        <w:t>but</w:t>
      </w:r>
      <w:r w:rsidRPr="002607AD">
        <w:rPr>
          <w:rFonts w:asciiTheme="minorHAnsi" w:hAnsiTheme="minorHAnsi" w:cstheme="minorHAnsi"/>
          <w:sz w:val="16"/>
          <w:highlight w:val="green"/>
        </w:rPr>
        <w:t xml:space="preserve"> </w:t>
      </w:r>
      <w:r w:rsidRPr="002607AD">
        <w:rPr>
          <w:rFonts w:asciiTheme="minorHAnsi" w:hAnsiTheme="minorHAnsi" w:cstheme="minorHAnsi"/>
          <w:sz w:val="16"/>
        </w:rPr>
        <w:t xml:space="preserve">rather </w:t>
      </w:r>
      <w:r w:rsidRPr="002607AD">
        <w:rPr>
          <w:rStyle w:val="StyleUnderline"/>
          <w:rFonts w:asciiTheme="minorHAnsi" w:hAnsiTheme="minorHAnsi" w:cstheme="minorHAnsi"/>
          <w:sz w:val="24"/>
        </w:rPr>
        <w:t xml:space="preserve">one in which </w:t>
      </w:r>
      <w:r w:rsidRPr="002607AD">
        <w:rPr>
          <w:rStyle w:val="Emphasis"/>
          <w:rFonts w:asciiTheme="minorHAnsi" w:hAnsiTheme="minorHAnsi" w:cstheme="minorHAnsi"/>
          <w:sz w:val="24"/>
          <w:highlight w:val="green"/>
          <w:bdr w:val="single" w:sz="4" w:space="0" w:color="auto"/>
        </w:rPr>
        <w:t>cancer cells actually travel</w:t>
      </w:r>
      <w:r w:rsidRPr="002607AD">
        <w:rPr>
          <w:rStyle w:val="Emphasis"/>
          <w:rFonts w:asciiTheme="minorHAnsi" w:hAnsiTheme="minorHAnsi" w:cstheme="minorHAnsi"/>
          <w:sz w:val="24"/>
          <w:highlight w:val="green"/>
        </w:rPr>
        <w:t xml:space="preserve"> </w:t>
      </w:r>
      <w:r w:rsidRPr="002607AD">
        <w:rPr>
          <w:rStyle w:val="Emphasis"/>
          <w:rFonts w:asciiTheme="minorHAnsi" w:hAnsiTheme="minorHAnsi" w:cstheme="minorHAnsi"/>
          <w:sz w:val="24"/>
        </w:rPr>
        <w:t xml:space="preserve">from </w:t>
      </w:r>
      <w:r w:rsidRPr="002607AD">
        <w:rPr>
          <w:rStyle w:val="Emphasis"/>
          <w:rFonts w:asciiTheme="minorHAnsi" w:hAnsiTheme="minorHAnsi" w:cstheme="minorHAnsi"/>
          <w:sz w:val="24"/>
        </w:rPr>
        <w:lastRenderedPageBreak/>
        <w:t>one person to another</w:t>
      </w:r>
      <w:r w:rsidRPr="002607AD">
        <w:rPr>
          <w:rStyle w:val="StyleUnderline"/>
          <w:rFonts w:asciiTheme="minorHAnsi" w:hAnsiTheme="minorHAnsi" w:cstheme="minorHAnsi"/>
          <w:sz w:val="24"/>
        </w:rPr>
        <w:t xml:space="preserve"> and thrive in their new location</w:t>
      </w:r>
      <w:r w:rsidRPr="002607AD">
        <w:rPr>
          <w:rFonts w:asciiTheme="minorHAnsi" w:hAnsiTheme="minorHAnsi" w:cstheme="minorHAnsi"/>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w:t>
      </w:r>
      <w:proofErr w:type="spellStart"/>
      <w:r w:rsidRPr="002607AD">
        <w:rPr>
          <w:rFonts w:asciiTheme="minorHAnsi" w:hAnsiTheme="minorHAnsi" w:cstheme="minorHAnsi"/>
          <w:sz w:val="16"/>
        </w:rPr>
        <w:t>Strakova</w:t>
      </w:r>
      <w:proofErr w:type="spellEnd"/>
      <w:r w:rsidRPr="002607AD">
        <w:rPr>
          <w:rFonts w:asciiTheme="minorHAnsi" w:hAnsiTheme="minorHAnsi" w:cstheme="minorHAnsi"/>
          <w:sz w:val="16"/>
        </w:rPr>
        <w:t xml:space="preserve">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w:t>
      </w:r>
      <w:proofErr w:type="gramStart"/>
      <w:r w:rsidRPr="002607AD">
        <w:rPr>
          <w:rFonts w:asciiTheme="minorHAnsi" w:hAnsiTheme="minorHAnsi" w:cstheme="minorHAnsi"/>
          <w:sz w:val="16"/>
        </w:rPr>
        <w:t>tissues</w:t>
      </w:r>
      <w:proofErr w:type="gramEnd"/>
      <w:r w:rsidRPr="002607AD">
        <w:rPr>
          <w:rFonts w:asciiTheme="minorHAnsi" w:hAnsiTheme="minorHAnsi" w:cstheme="minorHAnsi"/>
          <w:sz w:val="16"/>
        </w:rPr>
        <w:t xml:space="preserve"> and providing the cancer cells with a leisurely crossing.) </w:t>
      </w:r>
      <w:r w:rsidRPr="002607AD">
        <w:rPr>
          <w:rStyle w:val="StyleUnderline"/>
          <w:rFonts w:asciiTheme="minorHAnsi" w:hAnsiTheme="minorHAnsi" w:cstheme="minorHAnsi"/>
          <w:sz w:val="24"/>
        </w:rPr>
        <w:t>Normally a cancer evolves in a single body over the course of years or decades</w:t>
      </w:r>
      <w:r w:rsidRPr="002607AD">
        <w:rPr>
          <w:rFonts w:asciiTheme="minorHAnsi" w:hAnsiTheme="minorHAnsi" w:cstheme="minorHAnsi"/>
          <w:sz w:val="16"/>
        </w:rPr>
        <w:t xml:space="preserve">, </w:t>
      </w:r>
      <w:r w:rsidRPr="002607AD">
        <w:rPr>
          <w:rStyle w:val="StyleUnderline"/>
          <w:rFonts w:asciiTheme="minorHAnsi" w:hAnsiTheme="minorHAnsi" w:cstheme="minorHAnsi"/>
          <w:sz w:val="24"/>
        </w:rPr>
        <w:t>accumulating the mutations that drive it to power</w:t>
      </w:r>
      <w:r w:rsidRPr="002607AD">
        <w:rPr>
          <w:rFonts w:asciiTheme="minorHAnsi" w:hAnsiTheme="minorHAnsi" w:cstheme="minorHAnsi"/>
          <w:sz w:val="16"/>
        </w:rPr>
        <w:t xml:space="preserve">. </w:t>
      </w:r>
      <w:r w:rsidRPr="002607AD">
        <w:rPr>
          <w:rStyle w:val="StyleUnderline"/>
          <w:rFonts w:asciiTheme="minorHAnsi" w:hAnsiTheme="minorHAnsi" w:cstheme="minorHAnsi"/>
          <w:sz w:val="24"/>
        </w:rPr>
        <w:t xml:space="preserve">But to have </w:t>
      </w:r>
      <w:r w:rsidRPr="002607AD">
        <w:rPr>
          <w:rStyle w:val="Emphasis"/>
          <w:rFonts w:asciiTheme="minorHAnsi" w:hAnsiTheme="minorHAnsi" w:cstheme="minorHAnsi"/>
          <w:sz w:val="24"/>
        </w:rPr>
        <w:t>survived for millenniums</w:t>
      </w:r>
      <w:r w:rsidRPr="002607AD">
        <w:rPr>
          <w:rFonts w:asciiTheme="minorHAnsi" w:hAnsiTheme="minorHAnsi" w:cstheme="minorHAnsi"/>
          <w:sz w:val="16"/>
        </w:rPr>
        <w:t xml:space="preserve">, researchers have proposed, canine </w:t>
      </w:r>
      <w:r w:rsidRPr="002607AD">
        <w:rPr>
          <w:rStyle w:val="StyleUnderline"/>
          <w:rFonts w:asciiTheme="minorHAnsi" w:hAnsiTheme="minorHAnsi" w:cstheme="minorHAnsi"/>
          <w:sz w:val="24"/>
        </w:rPr>
        <w:t>cancer cells may have developed mechanisms</w:t>
      </w:r>
      <w:r w:rsidRPr="002607AD">
        <w:rPr>
          <w:rFonts w:asciiTheme="minorHAnsi" w:hAnsiTheme="minorHAnsi" w:cstheme="minorHAnsi"/>
          <w:sz w:val="16"/>
        </w:rPr>
        <w:t xml:space="preserve"> — like those in healthy cells — </w:t>
      </w:r>
      <w:r w:rsidRPr="002607AD">
        <w:rPr>
          <w:rStyle w:val="StyleUnderline"/>
          <w:rFonts w:asciiTheme="minorHAnsi" w:hAnsiTheme="minorHAnsi" w:cstheme="minorHAnsi"/>
          <w:sz w:val="24"/>
        </w:rPr>
        <w:t>to repair and stabilize their own malignant genomes</w:t>
      </w:r>
      <w:r w:rsidRPr="002607AD">
        <w:rPr>
          <w:rFonts w:asciiTheme="minorHAnsi" w:hAnsiTheme="minorHAnsi" w:cstheme="minorHAnsi"/>
          <w:sz w:val="16"/>
        </w:rPr>
        <w:t xml:space="preserve">. Early on, </w:t>
      </w:r>
      <w:r w:rsidRPr="002607AD">
        <w:rPr>
          <w:rStyle w:val="StyleUnderline"/>
          <w:rFonts w:asciiTheme="minorHAnsi" w:hAnsiTheme="minorHAnsi" w:cstheme="minorHAnsi"/>
          <w:sz w:val="24"/>
          <w:highlight w:val="green"/>
        </w:rPr>
        <w:t>cancer cells</w:t>
      </w:r>
      <w:r w:rsidRPr="002607AD">
        <w:rPr>
          <w:rFonts w:asciiTheme="minorHAnsi" w:hAnsiTheme="minorHAnsi" w:cstheme="minorHAnsi"/>
          <w:sz w:val="16"/>
          <w:highlight w:val="green"/>
        </w:rPr>
        <w:t xml:space="preserve"> </w:t>
      </w:r>
      <w:r w:rsidRPr="002607AD">
        <w:rPr>
          <w:rFonts w:asciiTheme="minorHAnsi" w:hAnsiTheme="minorHAnsi" w:cstheme="minorHAnsi"/>
          <w:sz w:val="16"/>
        </w:rPr>
        <w:t xml:space="preserve">typically </w:t>
      </w:r>
      <w:r w:rsidRPr="002607AD">
        <w:rPr>
          <w:rStyle w:val="StyleUnderline"/>
          <w:rFonts w:asciiTheme="minorHAnsi" w:hAnsiTheme="minorHAnsi" w:cstheme="minorHAnsi"/>
          <w:sz w:val="24"/>
        </w:rPr>
        <w:t xml:space="preserve">flourish by </w:t>
      </w:r>
      <w:r w:rsidRPr="002607AD">
        <w:rPr>
          <w:rStyle w:val="StyleUnderline"/>
          <w:rFonts w:asciiTheme="minorHAnsi" w:hAnsiTheme="minorHAnsi" w:cstheme="minorHAnsi"/>
          <w:b/>
          <w:bCs/>
          <w:sz w:val="24"/>
          <w:highlight w:val="green"/>
        </w:rPr>
        <w:t>disabling DNA repair</w:t>
      </w:r>
      <w:r w:rsidRPr="002607AD">
        <w:rPr>
          <w:rStyle w:val="StyleUnderline"/>
          <w:rFonts w:asciiTheme="minorHAnsi" w:hAnsiTheme="minorHAnsi" w:cstheme="minorHAnsi"/>
          <w:sz w:val="24"/>
          <w:highlight w:val="green"/>
        </w:rPr>
        <w:t xml:space="preserve"> and ramping up </w:t>
      </w:r>
      <w:r w:rsidRPr="002607AD">
        <w:rPr>
          <w:rStyle w:val="StyleUnderline"/>
          <w:rFonts w:asciiTheme="minorHAnsi" w:hAnsiTheme="minorHAnsi" w:cstheme="minorHAnsi"/>
          <w:sz w:val="24"/>
        </w:rPr>
        <w:t xml:space="preserve">the </w:t>
      </w:r>
      <w:r w:rsidRPr="002607AD">
        <w:rPr>
          <w:rStyle w:val="StyleUnderline"/>
          <w:rFonts w:asciiTheme="minorHAnsi" w:hAnsiTheme="minorHAnsi" w:cstheme="minorHAnsi"/>
          <w:b/>
          <w:bCs/>
          <w:sz w:val="24"/>
          <w:highlight w:val="green"/>
        </w:rPr>
        <w:t>mutational frenzy</w:t>
      </w:r>
      <w:r w:rsidRPr="002607AD">
        <w:rPr>
          <w:rFonts w:asciiTheme="minorHAnsi" w:hAnsiTheme="minorHAnsi" w:cstheme="minorHAnsi"/>
          <w:sz w:val="16"/>
        </w:rPr>
        <w:t xml:space="preserve">. Somewhere along the way, the age-old canine </w:t>
      </w:r>
      <w:r w:rsidRPr="002607AD">
        <w:rPr>
          <w:rStyle w:val="StyleUnderline"/>
          <w:rFonts w:asciiTheme="minorHAnsi" w:hAnsiTheme="minorHAnsi" w:cstheme="minorHAnsi"/>
          <w:sz w:val="24"/>
        </w:rPr>
        <w:t xml:space="preserve">cells may have reinvented the device to </w:t>
      </w:r>
      <w:r w:rsidRPr="002607AD">
        <w:rPr>
          <w:rStyle w:val="Emphasis"/>
          <w:rFonts w:asciiTheme="minorHAnsi" w:hAnsiTheme="minorHAnsi" w:cstheme="minorHAnsi"/>
          <w:sz w:val="24"/>
          <w:highlight w:val="green"/>
        </w:rPr>
        <w:t>extend their own longevity</w:t>
      </w:r>
      <w:r w:rsidRPr="002607AD">
        <w:rPr>
          <w:rFonts w:asciiTheme="minorHAnsi" w:hAnsiTheme="minorHAnsi" w:cstheme="minorHAnsi"/>
          <w:sz w:val="16"/>
        </w:rPr>
        <w:t xml:space="preserve">. There is also speculation that this cancer may have learned to somehow modify canine sexual behavior in ways that promote the disease’s spread and survival. The second kind of </w:t>
      </w:r>
      <w:r w:rsidRPr="002607AD">
        <w:rPr>
          <w:rStyle w:val="StyleUnderline"/>
          <w:rFonts w:asciiTheme="minorHAnsi" w:hAnsiTheme="minorHAnsi" w:cstheme="minorHAnsi"/>
          <w:sz w:val="24"/>
        </w:rPr>
        <w:t xml:space="preserve">contagious cancer </w:t>
      </w:r>
      <w:r w:rsidRPr="002607AD">
        <w:rPr>
          <w:rStyle w:val="StyleUnderline"/>
          <w:rFonts w:asciiTheme="minorHAnsi" w:hAnsiTheme="minorHAnsi" w:cstheme="minorHAnsi"/>
          <w:b/>
          <w:bCs/>
          <w:sz w:val="24"/>
        </w:rPr>
        <w:t>was discovered in</w:t>
      </w:r>
      <w:r w:rsidRPr="002607AD">
        <w:rPr>
          <w:rFonts w:asciiTheme="minorHAnsi" w:hAnsiTheme="minorHAnsi" w:cstheme="minorHAnsi"/>
          <w:sz w:val="16"/>
        </w:rPr>
        <w:t xml:space="preserve"> the mid-1990s in </w:t>
      </w:r>
      <w:r w:rsidRPr="002607AD">
        <w:rPr>
          <w:rStyle w:val="StyleUnderline"/>
          <w:rFonts w:asciiTheme="minorHAnsi" w:hAnsiTheme="minorHAnsi" w:cstheme="minorHAnsi"/>
          <w:b/>
          <w:bCs/>
          <w:sz w:val="24"/>
        </w:rPr>
        <w:t>Tasmanian devils</w:t>
      </w:r>
      <w:r w:rsidRPr="002607AD">
        <w:rPr>
          <w:rFonts w:asciiTheme="minorHAnsi" w:hAnsiTheme="minorHAnsi" w:cstheme="minorHAnsi"/>
          <w:sz w:val="16"/>
        </w:rPr>
        <w:t xml:space="preserve">, which spread malignant cells as they try to tear off one another’s faces. Though it may be hard to sympathize, </w:t>
      </w:r>
      <w:r w:rsidRPr="002607AD">
        <w:rPr>
          <w:rStyle w:val="StyleUnderline"/>
          <w:rFonts w:asciiTheme="minorHAnsi" w:hAnsiTheme="minorHAnsi" w:cstheme="minorHAnsi"/>
          <w:sz w:val="24"/>
        </w:rPr>
        <w:t>devil facial</w:t>
      </w:r>
      <w:r w:rsidRPr="002607AD">
        <w:rPr>
          <w:rFonts w:asciiTheme="minorHAnsi" w:hAnsiTheme="minorHAnsi" w:cstheme="minorHAnsi"/>
          <w:sz w:val="16"/>
        </w:rPr>
        <w:t xml:space="preserve"> </w:t>
      </w:r>
      <w:r w:rsidRPr="002607AD">
        <w:rPr>
          <w:rStyle w:val="StyleUnderline"/>
          <w:rFonts w:asciiTheme="minorHAnsi" w:hAnsiTheme="minorHAnsi" w:cstheme="minorHAnsi"/>
          <w:sz w:val="24"/>
        </w:rPr>
        <w:t xml:space="preserve">tumor disease </w:t>
      </w:r>
      <w:r w:rsidRPr="002607AD">
        <w:rPr>
          <w:rStyle w:val="StyleUnderline"/>
          <w:rFonts w:asciiTheme="minorHAnsi" w:hAnsiTheme="minorHAnsi" w:cstheme="minorHAnsi"/>
          <w:sz w:val="24"/>
          <w:highlight w:val="green"/>
        </w:rPr>
        <w:t xml:space="preserve">threatens </w:t>
      </w:r>
      <w:r w:rsidRPr="002607AD">
        <w:rPr>
          <w:rStyle w:val="StyleUnderline"/>
          <w:rFonts w:asciiTheme="minorHAnsi" w:hAnsiTheme="minorHAnsi" w:cstheme="minorHAnsi"/>
          <w:sz w:val="24"/>
        </w:rPr>
        <w:t xml:space="preserve">the creatures with </w:t>
      </w:r>
      <w:r w:rsidRPr="002607AD">
        <w:rPr>
          <w:rStyle w:val="Emphasis"/>
          <w:rFonts w:asciiTheme="minorHAnsi" w:hAnsiTheme="minorHAnsi" w:cstheme="minorHAnsi"/>
          <w:sz w:val="24"/>
          <w:highlight w:val="green"/>
          <w:bdr w:val="single" w:sz="4" w:space="0" w:color="auto"/>
        </w:rPr>
        <w:t>extinction</w:t>
      </w:r>
      <w:r w:rsidRPr="002607AD">
        <w:rPr>
          <w:rFonts w:asciiTheme="minorHAnsi" w:hAnsiTheme="minorHAnsi" w:cstheme="minorHAnsi"/>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2607AD">
        <w:rPr>
          <w:rStyle w:val="StyleUnderline"/>
          <w:rFonts w:asciiTheme="minorHAnsi" w:hAnsiTheme="minorHAnsi" w:cstheme="minorHAnsi"/>
          <w:sz w:val="24"/>
        </w:rPr>
        <w:t>scientists</w:t>
      </w:r>
      <w:r w:rsidRPr="002607AD">
        <w:rPr>
          <w:rFonts w:asciiTheme="minorHAnsi" w:hAnsiTheme="minorHAnsi" w:cstheme="minorHAnsi"/>
          <w:sz w:val="16"/>
        </w:rPr>
        <w:t xml:space="preserve"> also </w:t>
      </w:r>
      <w:r w:rsidRPr="002607AD">
        <w:rPr>
          <w:rStyle w:val="StyleUnderline"/>
          <w:rFonts w:asciiTheme="minorHAnsi" w:hAnsiTheme="minorHAnsi" w:cstheme="minorHAnsi"/>
          <w:sz w:val="24"/>
        </w:rPr>
        <w:t>proposed a more disturbing explanation</w:t>
      </w:r>
      <w:r w:rsidRPr="002607AD">
        <w:rPr>
          <w:rFonts w:asciiTheme="minorHAnsi" w:hAnsiTheme="minorHAnsi" w:cstheme="minorHAnsi"/>
          <w:sz w:val="16"/>
        </w:rPr>
        <w:t xml:space="preserve">: that the emergence of </w:t>
      </w:r>
      <w:r w:rsidRPr="002607AD">
        <w:rPr>
          <w:rStyle w:val="Emphasis"/>
          <w:rFonts w:asciiTheme="minorHAnsi" w:hAnsiTheme="minorHAnsi" w:cstheme="minorHAnsi"/>
          <w:sz w:val="24"/>
          <w:highlight w:val="green"/>
        </w:rPr>
        <w:t>contagious cancer</w:t>
      </w:r>
      <w:r w:rsidRPr="002607AD">
        <w:rPr>
          <w:rFonts w:asciiTheme="minorHAnsi" w:hAnsiTheme="minorHAnsi" w:cstheme="minorHAnsi"/>
          <w:sz w:val="16"/>
          <w:highlight w:val="green"/>
        </w:rPr>
        <w:t xml:space="preserve"> </w:t>
      </w:r>
      <w:r w:rsidRPr="002607AD">
        <w:rPr>
          <w:rStyle w:val="StyleUnderline"/>
          <w:rFonts w:asciiTheme="minorHAnsi" w:hAnsiTheme="minorHAnsi" w:cstheme="minorHAnsi"/>
          <w:sz w:val="24"/>
        </w:rPr>
        <w:t>may not be so rare after all</w:t>
      </w:r>
      <w:r w:rsidRPr="002607AD">
        <w:rPr>
          <w:rFonts w:asciiTheme="minorHAnsi" w:hAnsiTheme="minorHAnsi" w:cstheme="minorHAnsi"/>
          <w:sz w:val="16"/>
        </w:rPr>
        <w:t>. “</w:t>
      </w:r>
      <w:r w:rsidRPr="002607AD">
        <w:rPr>
          <w:rStyle w:val="StyleUnderline"/>
          <w:rFonts w:asciiTheme="minorHAnsi" w:hAnsiTheme="minorHAnsi" w:cstheme="minorHAnsi"/>
          <w:sz w:val="24"/>
        </w:rPr>
        <w:t>The possibility</w:t>
      </w:r>
      <w:r w:rsidRPr="002607AD">
        <w:rPr>
          <w:rFonts w:asciiTheme="minorHAnsi" w:hAnsiTheme="minorHAnsi" w:cstheme="minorHAnsi"/>
          <w:sz w:val="16"/>
        </w:rPr>
        <w:t>,” they wrote, “</w:t>
      </w:r>
      <w:r w:rsidRPr="002607AD">
        <w:rPr>
          <w:rStyle w:val="StyleUnderline"/>
          <w:rFonts w:asciiTheme="minorHAnsi" w:hAnsiTheme="minorHAnsi" w:cstheme="minorHAnsi"/>
          <w:sz w:val="24"/>
        </w:rPr>
        <w:t xml:space="preserve">warrants further investigation of the risk that </w:t>
      </w:r>
      <w:r w:rsidRPr="002607AD">
        <w:rPr>
          <w:rStyle w:val="Emphasis"/>
          <w:rFonts w:asciiTheme="minorHAnsi" w:hAnsiTheme="minorHAnsi" w:cstheme="minorHAnsi"/>
          <w:sz w:val="24"/>
        </w:rPr>
        <w:t xml:space="preserve">such diseases </w:t>
      </w:r>
      <w:r w:rsidRPr="002607AD">
        <w:rPr>
          <w:rStyle w:val="Emphasis"/>
          <w:rFonts w:asciiTheme="minorHAnsi" w:hAnsiTheme="minorHAnsi" w:cstheme="minorHAnsi"/>
          <w:sz w:val="24"/>
          <w:highlight w:val="green"/>
        </w:rPr>
        <w:t>could arise in humans</w:t>
      </w:r>
      <w:r w:rsidRPr="002607AD">
        <w:rPr>
          <w:rFonts w:asciiTheme="minorHAnsi" w:hAnsiTheme="minorHAnsi" w:cstheme="minorHAnsi"/>
          <w:sz w:val="16"/>
        </w:rPr>
        <w:t xml:space="preserve">.” </w:t>
      </w:r>
      <w:r w:rsidRPr="002607AD">
        <w:rPr>
          <w:rStyle w:val="StyleUnderline"/>
          <w:rFonts w:asciiTheme="minorHAnsi" w:hAnsiTheme="minorHAnsi" w:cstheme="minorHAnsi"/>
          <w:sz w:val="24"/>
        </w:rPr>
        <w:t>Cancer has</w:t>
      </w:r>
      <w:r w:rsidRPr="002607AD">
        <w:rPr>
          <w:rFonts w:asciiTheme="minorHAnsi" w:hAnsiTheme="minorHAnsi" w:cstheme="minorHAnsi"/>
          <w:sz w:val="16"/>
        </w:rPr>
        <w:t xml:space="preserve"> probably </w:t>
      </w:r>
      <w:r w:rsidRPr="002607AD">
        <w:rPr>
          <w:rStyle w:val="StyleUnderline"/>
          <w:rFonts w:asciiTheme="minorHAnsi" w:hAnsiTheme="minorHAnsi" w:cstheme="minorHAnsi"/>
          <w:sz w:val="24"/>
        </w:rPr>
        <w:t>existed ever since our first multicellular ancestors appeared on Earth hundreds of millions of years ago</w:t>
      </w:r>
      <w:r w:rsidRPr="002607AD">
        <w:rPr>
          <w:rFonts w:asciiTheme="minorHAnsi" w:hAnsiTheme="minorHAnsi" w:cstheme="minorHAnsi"/>
          <w:sz w:val="16"/>
        </w:rPr>
        <w:t>. The life spans of even the longest-lived animals may be just too brief for cancers to easily evolve the ability to leap to another body. Otherwise, contagious cancer would be everywhere.</w:t>
      </w:r>
    </w:p>
    <w:p w14:paraId="01D1A72F" w14:textId="77777777" w:rsidR="001E75F5" w:rsidRPr="002607AD" w:rsidRDefault="001E75F5" w:rsidP="001E75F5">
      <w:pPr>
        <w:pStyle w:val="Heading4"/>
        <w:rPr>
          <w:rFonts w:asciiTheme="minorHAnsi" w:hAnsiTheme="minorHAnsi" w:cstheme="minorHAnsi"/>
        </w:rPr>
      </w:pPr>
      <w:r w:rsidRPr="002607AD">
        <w:rPr>
          <w:rFonts w:asciiTheme="minorHAnsi" w:hAnsiTheme="minorHAnsi" w:cstheme="minorHAnsi"/>
        </w:rPr>
        <w:t xml:space="preserve">Only innovation now solves </w:t>
      </w:r>
      <w:r w:rsidRPr="002607AD">
        <w:rPr>
          <w:rFonts w:asciiTheme="minorHAnsi" w:hAnsiTheme="minorHAnsi" w:cstheme="minorHAnsi"/>
          <w:u w:val="single"/>
        </w:rPr>
        <w:t>AMR super-bugs</w:t>
      </w:r>
      <w:r w:rsidRPr="002607AD">
        <w:rPr>
          <w:rFonts w:asciiTheme="minorHAnsi" w:hAnsiTheme="minorHAnsi" w:cstheme="minorHAnsi"/>
        </w:rPr>
        <w:t xml:space="preserve"> -- </w:t>
      </w:r>
      <w:r w:rsidRPr="002607AD">
        <w:rPr>
          <w:rFonts w:asciiTheme="minorHAnsi" w:hAnsiTheme="minorHAnsi" w:cstheme="minorHAnsi"/>
          <w:u w:val="single"/>
        </w:rPr>
        <w:t>timeframe’s key</w:t>
      </w:r>
      <w:r w:rsidRPr="002607AD">
        <w:rPr>
          <w:rFonts w:asciiTheme="minorHAnsi" w:hAnsiTheme="minorHAnsi" w:cstheme="minorHAnsi"/>
        </w:rPr>
        <w:t xml:space="preserve">. </w:t>
      </w:r>
    </w:p>
    <w:p w14:paraId="63075C5C" w14:textId="77777777" w:rsidR="001E75F5" w:rsidRPr="002607AD" w:rsidRDefault="001E75F5" w:rsidP="001E75F5">
      <w:pPr>
        <w:rPr>
          <w:rFonts w:asciiTheme="minorHAnsi" w:hAnsiTheme="minorHAnsi" w:cstheme="minorHAnsi"/>
        </w:rPr>
      </w:pPr>
      <w:proofErr w:type="spellStart"/>
      <w:r w:rsidRPr="002607AD">
        <w:rPr>
          <w:rStyle w:val="Style13ptBold"/>
          <w:rFonts w:asciiTheme="minorHAnsi" w:hAnsiTheme="minorHAnsi" w:cstheme="minorHAnsi"/>
        </w:rPr>
        <w:t>Sobti</w:t>
      </w:r>
      <w:proofErr w:type="spellEnd"/>
      <w:r w:rsidRPr="002607AD">
        <w:rPr>
          <w:rStyle w:val="Style13ptBold"/>
          <w:rFonts w:asciiTheme="minorHAnsi" w:hAnsiTheme="minorHAnsi" w:cstheme="minorHAnsi"/>
        </w:rPr>
        <w:t xml:space="preserve"> 19</w:t>
      </w:r>
      <w:r w:rsidRPr="002607AD">
        <w:rPr>
          <w:rFonts w:asciiTheme="minorHAnsi" w:hAnsiTheme="minorHAnsi" w:cstheme="minorHAnsi"/>
        </w:rPr>
        <w:t xml:space="preserve"> [Dr. Navjot Kaur </w:t>
      </w:r>
      <w:proofErr w:type="spellStart"/>
      <w:r w:rsidRPr="002607AD">
        <w:rPr>
          <w:rFonts w:asciiTheme="minorHAnsi" w:hAnsiTheme="minorHAnsi" w:cstheme="minorHAnsi"/>
        </w:rPr>
        <w:t>Sobti</w:t>
      </w:r>
      <w:proofErr w:type="spellEnd"/>
      <w:r w:rsidRPr="002607AD">
        <w:rPr>
          <w:rFonts w:asciiTheme="minorHAnsi" w:hAnsiTheme="minorHAnsi" w:cstheme="minorHAnsi"/>
        </w:rPr>
        <w:t xml:space="preserve"> is an internal medicine resident physician at Dartmouth-Hitchcock-Medical Center/Dartmouth School of Medicine and a member of the ABC News Medical Unit. May 1, 2019. “Amid superbug crisis, scientists urge innovation”. </w:t>
      </w:r>
      <w:hyperlink r:id="rId9" w:history="1">
        <w:r w:rsidRPr="002607AD">
          <w:rPr>
            <w:rStyle w:val="Hyperlink"/>
            <w:rFonts w:asciiTheme="minorHAnsi" w:hAnsiTheme="minorHAnsi" w:cstheme="minorHAnsi"/>
          </w:rPr>
          <w:t>https://abcnews.go.com/Health/amidst-superbug-crisis-scientists-urge-innovation/story?id=62763415</w:t>
        </w:r>
      </w:hyperlink>
      <w:r w:rsidRPr="002607AD">
        <w:rPr>
          <w:rFonts w:asciiTheme="minorHAnsi" w:hAnsiTheme="minorHAnsi" w:cstheme="minorHAnsi"/>
        </w:rPr>
        <w:t xml:space="preserve">] Dhruv </w:t>
      </w:r>
    </w:p>
    <w:p w14:paraId="2C6F2EA9" w14:textId="77777777" w:rsidR="001E75F5" w:rsidRPr="002607AD" w:rsidRDefault="00DC22E8" w:rsidP="001E75F5">
      <w:pPr>
        <w:rPr>
          <w:rFonts w:asciiTheme="minorHAnsi" w:hAnsiTheme="minorHAnsi" w:cstheme="minorHAnsi"/>
          <w:sz w:val="16"/>
        </w:rPr>
      </w:pPr>
      <w:hyperlink r:id="rId10" w:tgtFrame="_blank" w:history="1">
        <w:r w:rsidR="001E75F5" w:rsidRPr="002607AD">
          <w:rPr>
            <w:rStyle w:val="StyleUnderline"/>
            <w:rFonts w:asciiTheme="minorHAnsi" w:hAnsiTheme="minorHAnsi" w:cstheme="minorHAnsi"/>
          </w:rPr>
          <w:t>The United Nations</w:t>
        </w:r>
      </w:hyperlink>
      <w:r w:rsidR="001E75F5" w:rsidRPr="002607AD">
        <w:rPr>
          <w:rFonts w:asciiTheme="minorHAnsi" w:hAnsiTheme="minorHAnsi" w:cstheme="minorHAnsi"/>
        </w:rPr>
        <w:t xml:space="preserve"> </w:t>
      </w:r>
      <w:r w:rsidR="001E75F5" w:rsidRPr="002607AD">
        <w:rPr>
          <w:rFonts w:asciiTheme="minorHAnsi" w:hAnsiTheme="minorHAnsi" w:cstheme="minorHAnsi"/>
          <w:sz w:val="16"/>
        </w:rPr>
        <w:t xml:space="preserve">has </w:t>
      </w:r>
      <w:r w:rsidR="001E75F5" w:rsidRPr="002607AD">
        <w:rPr>
          <w:rStyle w:val="StyleUnderline"/>
          <w:rFonts w:asciiTheme="minorHAnsi" w:hAnsiTheme="minorHAnsi" w:cstheme="minorHAnsi"/>
        </w:rPr>
        <w:t xml:space="preserve">called </w:t>
      </w:r>
      <w:r w:rsidR="001E75F5" w:rsidRPr="002607AD">
        <w:rPr>
          <w:rStyle w:val="Emphasis"/>
          <w:rFonts w:asciiTheme="minorHAnsi" w:hAnsiTheme="minorHAnsi" w:cstheme="minorHAnsi"/>
        </w:rPr>
        <w:t>antimicrobial resistance</w:t>
      </w:r>
      <w:r w:rsidR="001E75F5" w:rsidRPr="002607AD">
        <w:rPr>
          <w:rStyle w:val="StyleUnderline"/>
          <w:rFonts w:asciiTheme="minorHAnsi" w:hAnsiTheme="minorHAnsi" w:cstheme="minorHAnsi"/>
        </w:rPr>
        <w:t xml:space="preserve"> a “</w:t>
      </w:r>
      <w:r w:rsidR="001E75F5" w:rsidRPr="002607AD">
        <w:rPr>
          <w:rStyle w:val="Emphasis"/>
          <w:rFonts w:asciiTheme="minorHAnsi" w:hAnsiTheme="minorHAnsi" w:cstheme="minorHAnsi"/>
        </w:rPr>
        <w:t>global crisis</w:t>
      </w:r>
      <w:r w:rsidR="001E75F5" w:rsidRPr="002607AD">
        <w:rPr>
          <w:rFonts w:asciiTheme="minorHAnsi" w:hAnsiTheme="minorHAnsi" w:cstheme="minorHAnsi"/>
          <w:sz w:val="16"/>
        </w:rPr>
        <w:t xml:space="preserve">.” </w:t>
      </w:r>
      <w:r w:rsidR="001E75F5" w:rsidRPr="002607AD">
        <w:rPr>
          <w:rStyle w:val="StyleUnderline"/>
          <w:rFonts w:asciiTheme="minorHAnsi" w:hAnsiTheme="minorHAnsi" w:cstheme="minorHAnsi"/>
        </w:rPr>
        <w:t xml:space="preserve">With </w:t>
      </w:r>
      <w:r w:rsidR="001E75F5" w:rsidRPr="002607AD">
        <w:rPr>
          <w:rStyle w:val="StyleUnderline"/>
          <w:rFonts w:asciiTheme="minorHAnsi" w:hAnsiTheme="minorHAnsi" w:cstheme="minorHAnsi"/>
          <w:highlight w:val="green"/>
        </w:rPr>
        <w:t xml:space="preserve">the </w:t>
      </w:r>
      <w:hyperlink r:id="rId11" w:tgtFrame="_blank" w:history="1">
        <w:r w:rsidR="001E75F5" w:rsidRPr="002607AD">
          <w:rPr>
            <w:rStyle w:val="StyleUnderline"/>
            <w:rFonts w:asciiTheme="minorHAnsi" w:hAnsiTheme="minorHAnsi" w:cstheme="minorHAnsi"/>
            <w:highlight w:val="green"/>
          </w:rPr>
          <w:t>rise in superbugs</w:t>
        </w:r>
      </w:hyperlink>
      <w:r w:rsidR="001E75F5" w:rsidRPr="002607AD">
        <w:rPr>
          <w:rStyle w:val="StyleUnderline"/>
          <w:rFonts w:asciiTheme="minorHAnsi" w:hAnsiTheme="minorHAnsi" w:cstheme="minorHAnsi"/>
        </w:rPr>
        <w:t xml:space="preserve"> across the globe</w:t>
      </w:r>
      <w:r w:rsidR="001E75F5" w:rsidRPr="002607AD">
        <w:rPr>
          <w:rFonts w:asciiTheme="minorHAnsi" w:hAnsiTheme="minorHAnsi" w:cstheme="minorHAnsi"/>
          <w:sz w:val="16"/>
        </w:rPr>
        <w:t xml:space="preserve">, common </w:t>
      </w:r>
      <w:r w:rsidR="001E75F5" w:rsidRPr="002607AD">
        <w:rPr>
          <w:rStyle w:val="StyleUnderline"/>
          <w:rFonts w:asciiTheme="minorHAnsi" w:hAnsiTheme="minorHAnsi" w:cstheme="minorHAnsi"/>
        </w:rPr>
        <w:t>infections are becoming harder to treat</w:t>
      </w:r>
      <w:r w:rsidR="001E75F5" w:rsidRPr="002607AD">
        <w:rPr>
          <w:rFonts w:asciiTheme="minorHAnsi" w:hAnsiTheme="minorHAnsi" w:cstheme="minorHAnsi"/>
          <w:sz w:val="16"/>
        </w:rPr>
        <w:t xml:space="preserve">, </w:t>
      </w:r>
      <w:r w:rsidR="001E75F5" w:rsidRPr="002607AD">
        <w:rPr>
          <w:rStyle w:val="StyleUnderline"/>
          <w:rFonts w:asciiTheme="minorHAnsi" w:hAnsiTheme="minorHAnsi" w:cstheme="minorHAnsi"/>
        </w:rPr>
        <w:t>and lifesaving procedures riskier</w:t>
      </w:r>
      <w:r w:rsidR="001E75F5" w:rsidRPr="002607AD">
        <w:rPr>
          <w:rFonts w:asciiTheme="minorHAnsi" w:hAnsiTheme="minorHAnsi" w:cstheme="minorHAnsi"/>
          <w:sz w:val="16"/>
        </w:rPr>
        <w:t xml:space="preserve"> to perform. </w:t>
      </w:r>
      <w:r w:rsidR="001E75F5" w:rsidRPr="002607AD">
        <w:rPr>
          <w:rStyle w:val="Emphasis"/>
          <w:rFonts w:asciiTheme="minorHAnsi" w:hAnsiTheme="minorHAnsi" w:cstheme="minorHAnsi"/>
        </w:rPr>
        <w:t>Drug-resistant infections</w:t>
      </w:r>
      <w:r w:rsidR="001E75F5" w:rsidRPr="002607AD">
        <w:rPr>
          <w:rStyle w:val="StyleUnderline"/>
          <w:rFonts w:asciiTheme="minorHAnsi" w:hAnsiTheme="minorHAnsi" w:cstheme="minorHAnsi"/>
        </w:rPr>
        <w:t xml:space="preserve"> result in</w:t>
      </w:r>
      <w:r w:rsidR="001E75F5" w:rsidRPr="002607AD">
        <w:rPr>
          <w:rFonts w:asciiTheme="minorHAnsi" w:hAnsiTheme="minorHAnsi" w:cstheme="minorHAnsi"/>
          <w:sz w:val="16"/>
        </w:rPr>
        <w:t xml:space="preserve"> about </w:t>
      </w:r>
      <w:r w:rsidR="001E75F5" w:rsidRPr="002607AD">
        <w:rPr>
          <w:rStyle w:val="StyleUnderline"/>
          <w:rFonts w:asciiTheme="minorHAnsi" w:hAnsiTheme="minorHAnsi" w:cstheme="minorHAnsi"/>
        </w:rPr>
        <w:t>700,000 deaths per year</w:t>
      </w:r>
      <w:r w:rsidR="001E75F5" w:rsidRPr="002607AD">
        <w:rPr>
          <w:rFonts w:asciiTheme="minorHAnsi" w:hAnsiTheme="minorHAnsi" w:cstheme="minorHAnsi"/>
          <w:sz w:val="16"/>
        </w:rPr>
        <w:t xml:space="preserve">, with at least 230,000 of those deaths due to multidrug resistant tuberculosis, </w:t>
      </w:r>
      <w:hyperlink r:id="rId12" w:tgtFrame="_blank" w:history="1">
        <w:r w:rsidR="001E75F5" w:rsidRPr="002607AD">
          <w:rPr>
            <w:rStyle w:val="StyleUnderline"/>
            <w:rFonts w:asciiTheme="minorHAnsi" w:hAnsiTheme="minorHAnsi" w:cstheme="minorHAnsi"/>
          </w:rPr>
          <w:t>according to</w:t>
        </w:r>
        <w:r w:rsidR="001E75F5" w:rsidRPr="002607AD">
          <w:rPr>
            <w:rStyle w:val="Hyperlink"/>
            <w:rFonts w:asciiTheme="minorHAnsi" w:hAnsiTheme="minorHAnsi" w:cstheme="minorHAnsi"/>
            <w:sz w:val="16"/>
          </w:rPr>
          <w:t xml:space="preserve"> a groundbreaking report from </w:t>
        </w:r>
        <w:r w:rsidR="001E75F5" w:rsidRPr="002607AD">
          <w:rPr>
            <w:rStyle w:val="StyleUnderline"/>
            <w:rFonts w:asciiTheme="minorHAnsi" w:hAnsiTheme="minorHAnsi" w:cstheme="minorHAnsi"/>
          </w:rPr>
          <w:t>the World Health Organization (WHO).</w:t>
        </w:r>
      </w:hyperlink>
      <w:r w:rsidR="001E75F5" w:rsidRPr="002607AD">
        <w:rPr>
          <w:rFonts w:asciiTheme="minorHAnsi" w:hAnsiTheme="minorHAnsi" w:cstheme="minorHAnsi"/>
          <w:sz w:val="16"/>
        </w:rPr>
        <w:t xml:space="preserve"> Given that antibiotic resistance is present in every country, </w:t>
      </w:r>
      <w:r w:rsidR="001E75F5" w:rsidRPr="002607AD">
        <w:rPr>
          <w:rStyle w:val="StyleUnderline"/>
          <w:rFonts w:asciiTheme="minorHAnsi" w:hAnsiTheme="minorHAnsi" w:cstheme="minorHAnsi"/>
        </w:rPr>
        <w:t>antimicrobial resistance</w:t>
      </w:r>
      <w:r w:rsidR="001E75F5" w:rsidRPr="002607AD">
        <w:rPr>
          <w:rFonts w:asciiTheme="minorHAnsi" w:hAnsiTheme="minorHAnsi" w:cstheme="minorHAnsi"/>
          <w:sz w:val="16"/>
        </w:rPr>
        <w:t xml:space="preserve"> (AMR) now </w:t>
      </w:r>
      <w:r w:rsidR="001E75F5" w:rsidRPr="002607AD">
        <w:rPr>
          <w:rStyle w:val="StyleUnderline"/>
          <w:rFonts w:asciiTheme="minorHAnsi" w:hAnsiTheme="minorHAnsi" w:cstheme="minorHAnsi"/>
          <w:highlight w:val="green"/>
        </w:rPr>
        <w:t xml:space="preserve">represents a </w:t>
      </w:r>
      <w:r w:rsidR="001E75F5" w:rsidRPr="002607AD">
        <w:rPr>
          <w:rStyle w:val="Emphasis"/>
          <w:rFonts w:asciiTheme="minorHAnsi" w:hAnsiTheme="minorHAnsi" w:cstheme="minorHAnsi"/>
          <w:highlight w:val="green"/>
        </w:rPr>
        <w:t>global health crisis</w:t>
      </w:r>
      <w:r w:rsidR="001E75F5" w:rsidRPr="002607AD">
        <w:rPr>
          <w:rFonts w:asciiTheme="minorHAnsi" w:hAnsiTheme="minorHAnsi" w:cstheme="minorHAnsi"/>
          <w:sz w:val="16"/>
        </w:rPr>
        <w:t xml:space="preserve">, according to the UN, which has urged immediate, coordinated and global action to prevent a potentially devastating </w:t>
      </w:r>
      <w:r w:rsidR="001E75F5" w:rsidRPr="002607AD">
        <w:rPr>
          <w:rFonts w:asciiTheme="minorHAnsi" w:hAnsiTheme="minorHAnsi" w:cstheme="minorHAnsi"/>
          <w:sz w:val="16"/>
        </w:rPr>
        <w:lastRenderedPageBreak/>
        <w:t xml:space="preserve">health and financial crisis. </w:t>
      </w:r>
      <w:r w:rsidR="001E75F5" w:rsidRPr="002607AD">
        <w:rPr>
          <w:rStyle w:val="StyleUnderline"/>
          <w:rFonts w:asciiTheme="minorHAnsi" w:hAnsiTheme="minorHAnsi" w:cstheme="minorHAnsi"/>
        </w:rPr>
        <w:t xml:space="preserve">With the </w:t>
      </w:r>
      <w:r w:rsidR="001E75F5" w:rsidRPr="002607AD">
        <w:rPr>
          <w:rStyle w:val="Emphasis"/>
          <w:rFonts w:asciiTheme="minorHAnsi" w:hAnsiTheme="minorHAnsi" w:cstheme="minorHAnsi"/>
          <w:highlight w:val="green"/>
        </w:rPr>
        <w:t>rising</w:t>
      </w:r>
      <w:r w:rsidR="001E75F5" w:rsidRPr="002607AD">
        <w:rPr>
          <w:rStyle w:val="Emphasis"/>
          <w:rFonts w:asciiTheme="minorHAnsi" w:hAnsiTheme="minorHAnsi" w:cstheme="minorHAnsi"/>
        </w:rPr>
        <w:t xml:space="preserve"> rates</w:t>
      </w:r>
      <w:r w:rsidR="001E75F5" w:rsidRPr="002607AD">
        <w:rPr>
          <w:rStyle w:val="StyleUnderline"/>
          <w:rFonts w:asciiTheme="minorHAnsi" w:hAnsiTheme="minorHAnsi" w:cstheme="minorHAnsi"/>
        </w:rPr>
        <w:t xml:space="preserve"> of </w:t>
      </w:r>
      <w:r w:rsidR="001E75F5" w:rsidRPr="002607AD">
        <w:rPr>
          <w:rStyle w:val="StyleUnderline"/>
          <w:rFonts w:asciiTheme="minorHAnsi" w:hAnsiTheme="minorHAnsi" w:cstheme="minorHAnsi"/>
          <w:highlight w:val="green"/>
        </w:rPr>
        <w:t>AMR</w:t>
      </w:r>
      <w:r w:rsidR="001E75F5" w:rsidRPr="002607AD">
        <w:rPr>
          <w:rFonts w:asciiTheme="minorHAnsi" w:hAnsiTheme="minorHAnsi" w:cstheme="minorHAnsi"/>
          <w:sz w:val="16"/>
        </w:rPr>
        <w:t xml:space="preserve"> -- including antivirals, antibiotics, and antifungals -- </w:t>
      </w:r>
      <w:r w:rsidR="001E75F5" w:rsidRPr="002607AD">
        <w:rPr>
          <w:rStyle w:val="StyleUnderline"/>
          <w:rFonts w:asciiTheme="minorHAnsi" w:hAnsiTheme="minorHAnsi" w:cstheme="minorHAnsi"/>
        </w:rPr>
        <w:t xml:space="preserve">estimates from the WHO show that AMR </w:t>
      </w:r>
      <w:r w:rsidR="001E75F5" w:rsidRPr="002607AD">
        <w:rPr>
          <w:rStyle w:val="StyleUnderline"/>
          <w:rFonts w:asciiTheme="minorHAnsi" w:hAnsiTheme="minorHAnsi" w:cstheme="minorHAnsi"/>
          <w:highlight w:val="green"/>
        </w:rPr>
        <w:t xml:space="preserve">may cause </w:t>
      </w:r>
      <w:r w:rsidR="001E75F5" w:rsidRPr="002607AD">
        <w:rPr>
          <w:rStyle w:val="Emphasis"/>
          <w:rFonts w:asciiTheme="minorHAnsi" w:hAnsiTheme="minorHAnsi" w:cstheme="minorHAnsi"/>
          <w:highlight w:val="green"/>
        </w:rPr>
        <w:t>10 million deaths every year</w:t>
      </w:r>
      <w:r w:rsidR="001E75F5" w:rsidRPr="002607AD">
        <w:rPr>
          <w:rFonts w:asciiTheme="minorHAnsi" w:hAnsiTheme="minorHAnsi" w:cstheme="minorHAnsi"/>
          <w:sz w:val="16"/>
        </w:rPr>
        <w:t xml:space="preserve"> by 2050, send 24 million people into extreme poverty by 2030, </w:t>
      </w:r>
      <w:r w:rsidR="001E75F5" w:rsidRPr="002607AD">
        <w:rPr>
          <w:rStyle w:val="StyleUnderline"/>
          <w:rFonts w:asciiTheme="minorHAnsi" w:hAnsiTheme="minorHAnsi" w:cstheme="minorHAnsi"/>
        </w:rPr>
        <w:t>and lead to a financial crisis as severe as</w:t>
      </w:r>
      <w:r w:rsidR="001E75F5" w:rsidRPr="002607AD">
        <w:rPr>
          <w:rFonts w:asciiTheme="minorHAnsi" w:hAnsiTheme="minorHAnsi" w:cstheme="minorHAnsi"/>
          <w:sz w:val="16"/>
        </w:rPr>
        <w:t xml:space="preserve"> the on the U.S. experienced in </w:t>
      </w:r>
      <w:r w:rsidR="001E75F5" w:rsidRPr="002607AD">
        <w:rPr>
          <w:rStyle w:val="StyleUnderline"/>
          <w:rFonts w:asciiTheme="minorHAnsi" w:hAnsiTheme="minorHAnsi" w:cstheme="minorHAnsi"/>
        </w:rPr>
        <w:t>2008</w:t>
      </w:r>
      <w:r w:rsidR="001E75F5" w:rsidRPr="002607AD">
        <w:rPr>
          <w:rFonts w:asciiTheme="minorHAnsi" w:hAnsiTheme="minorHAnsi" w:cstheme="minorHAnsi"/>
          <w:sz w:val="16"/>
        </w:rPr>
        <w:t xml:space="preserve">. </w:t>
      </w:r>
      <w:r w:rsidR="001E75F5" w:rsidRPr="002607AD">
        <w:rPr>
          <w:rStyle w:val="StyleUnderline"/>
          <w:rFonts w:asciiTheme="minorHAnsi" w:hAnsiTheme="minorHAnsi" w:cstheme="minorHAnsi"/>
        </w:rPr>
        <w:t xml:space="preserve">Antimicrobial </w:t>
      </w:r>
      <w:r w:rsidR="001E75F5" w:rsidRPr="002607AD">
        <w:rPr>
          <w:rStyle w:val="StyleUnderline"/>
          <w:rFonts w:asciiTheme="minorHAnsi" w:hAnsiTheme="minorHAnsi" w:cstheme="minorHAnsi"/>
          <w:highlight w:val="green"/>
        </w:rPr>
        <w:t>resistance develops when germs</w:t>
      </w:r>
      <w:r w:rsidR="001E75F5" w:rsidRPr="002607AD">
        <w:rPr>
          <w:rFonts w:asciiTheme="minorHAnsi" w:hAnsiTheme="minorHAnsi" w:cstheme="minorHAnsi"/>
          <w:sz w:val="16"/>
        </w:rPr>
        <w:t xml:space="preserve"> like bacteria and fungi are able to “</w:t>
      </w:r>
      <w:r w:rsidR="001E75F5" w:rsidRPr="002607AD">
        <w:rPr>
          <w:rStyle w:val="StyleUnderline"/>
          <w:rFonts w:asciiTheme="minorHAnsi" w:hAnsiTheme="minorHAnsi" w:cstheme="minorHAnsi"/>
          <w:highlight w:val="green"/>
        </w:rPr>
        <w:t>defeat</w:t>
      </w:r>
      <w:r w:rsidR="001E75F5" w:rsidRPr="002607AD">
        <w:rPr>
          <w:rFonts w:asciiTheme="minorHAnsi" w:hAnsiTheme="minorHAnsi" w:cstheme="minorHAnsi"/>
          <w:sz w:val="16"/>
        </w:rPr>
        <w:t xml:space="preserve"> the </w:t>
      </w:r>
      <w:r w:rsidR="001E75F5" w:rsidRPr="002607AD">
        <w:rPr>
          <w:rStyle w:val="StyleUnderline"/>
          <w:rFonts w:asciiTheme="minorHAnsi" w:hAnsiTheme="minorHAnsi" w:cstheme="minorHAnsi"/>
          <w:highlight w:val="green"/>
        </w:rPr>
        <w:t>drugs</w:t>
      </w:r>
      <w:r w:rsidR="001E75F5" w:rsidRPr="002607AD">
        <w:rPr>
          <w:rStyle w:val="StyleUnderline"/>
          <w:rFonts w:asciiTheme="minorHAnsi" w:hAnsiTheme="minorHAnsi" w:cstheme="minorHAnsi"/>
        </w:rPr>
        <w:t xml:space="preserve"> designed to kill them</w:t>
      </w:r>
      <w:r w:rsidR="001E75F5" w:rsidRPr="002607AD">
        <w:rPr>
          <w:rFonts w:asciiTheme="minorHAnsi" w:hAnsiTheme="minorHAnsi" w:cstheme="minorHAnsi"/>
          <w:sz w:val="16"/>
        </w:rPr>
        <w:t xml:space="preserve">,” according to the Centers for Disease Control and Prevention. Through a biologic “survival of the fittest,” </w:t>
      </w:r>
      <w:r w:rsidR="001E75F5" w:rsidRPr="002607AD">
        <w:rPr>
          <w:rStyle w:val="StyleUnderline"/>
          <w:rFonts w:asciiTheme="minorHAnsi" w:hAnsiTheme="minorHAnsi" w:cstheme="minorHAnsi"/>
        </w:rPr>
        <w:t>germs</w:t>
      </w:r>
      <w:r w:rsidR="001E75F5" w:rsidRPr="002607AD">
        <w:rPr>
          <w:rFonts w:asciiTheme="minorHAnsi" w:hAnsiTheme="minorHAnsi" w:cstheme="minorHAnsi"/>
          <w:sz w:val="16"/>
        </w:rPr>
        <w:t xml:space="preserve"> that are </w:t>
      </w:r>
      <w:r w:rsidR="001E75F5" w:rsidRPr="002607AD">
        <w:rPr>
          <w:rStyle w:val="StyleUnderline"/>
          <w:rFonts w:asciiTheme="minorHAnsi" w:hAnsiTheme="minorHAnsi" w:cstheme="minorHAnsi"/>
        </w:rPr>
        <w:t xml:space="preserve">not killed by antimicrobials and </w:t>
      </w:r>
      <w:r w:rsidR="001E75F5" w:rsidRPr="002607AD">
        <w:rPr>
          <w:rStyle w:val="Emphasis"/>
          <w:rFonts w:asciiTheme="minorHAnsi" w:hAnsiTheme="minorHAnsi" w:cstheme="minorHAnsi"/>
        </w:rPr>
        <w:t>continue to grow</w:t>
      </w:r>
      <w:r w:rsidR="001E75F5" w:rsidRPr="002607AD">
        <w:rPr>
          <w:rFonts w:asciiTheme="minorHAnsi" w:hAnsiTheme="minorHAnsi" w:cstheme="minorHAnsi"/>
          <w:sz w:val="16"/>
        </w:rPr>
        <w:t xml:space="preserve">. WHO explains that “poor infection control, inadequate sanitary conditions and inappropriate food handling encourage the spread” of AMR, </w:t>
      </w:r>
      <w:r w:rsidR="001E75F5" w:rsidRPr="002607AD">
        <w:rPr>
          <w:rStyle w:val="StyleUnderline"/>
          <w:rFonts w:asciiTheme="minorHAnsi" w:hAnsiTheme="minorHAnsi" w:cstheme="minorHAnsi"/>
        </w:rPr>
        <w:t>which can lead to “</w:t>
      </w:r>
      <w:proofErr w:type="gramStart"/>
      <w:r w:rsidR="001E75F5" w:rsidRPr="002607AD">
        <w:rPr>
          <w:rStyle w:val="Emphasis"/>
          <w:rFonts w:asciiTheme="minorHAnsi" w:hAnsiTheme="minorHAnsi" w:cstheme="minorHAnsi"/>
        </w:rPr>
        <w:t>superbugs.</w:t>
      </w:r>
      <w:proofErr w:type="gramEnd"/>
      <w:r w:rsidR="001E75F5" w:rsidRPr="002607AD">
        <w:rPr>
          <w:rFonts w:asciiTheme="minorHAnsi" w:hAnsiTheme="minorHAnsi" w:cstheme="minorHAnsi"/>
          <w:sz w:val="16"/>
        </w:rPr>
        <w:t xml:space="preserve">” Those superbugs require powerful and oftentimes more expensive antimicrobials to treat. Examples of </w:t>
      </w:r>
      <w:r w:rsidR="001E75F5" w:rsidRPr="002607AD">
        <w:rPr>
          <w:rStyle w:val="StyleUnderline"/>
          <w:rFonts w:asciiTheme="minorHAnsi" w:hAnsiTheme="minorHAnsi" w:cstheme="minorHAnsi"/>
        </w:rPr>
        <w:t>superbugs are far and</w:t>
      </w:r>
      <w:r w:rsidR="001E75F5" w:rsidRPr="002607AD">
        <w:rPr>
          <w:rFonts w:asciiTheme="minorHAnsi" w:hAnsiTheme="minorHAnsi" w:cstheme="minorHAnsi"/>
          <w:sz w:val="16"/>
        </w:rPr>
        <w:t xml:space="preserve"> </w:t>
      </w:r>
      <w:proofErr w:type="gramStart"/>
      <w:r w:rsidR="001E75F5" w:rsidRPr="002607AD">
        <w:rPr>
          <w:rStyle w:val="StyleUnderline"/>
          <w:rFonts w:asciiTheme="minorHAnsi" w:hAnsiTheme="minorHAnsi" w:cstheme="minorHAnsi"/>
        </w:rPr>
        <w:t>wide</w:t>
      </w:r>
      <w:r w:rsidR="001E75F5" w:rsidRPr="002607AD">
        <w:rPr>
          <w:rFonts w:asciiTheme="minorHAnsi" w:hAnsiTheme="minorHAnsi" w:cstheme="minorHAnsi"/>
          <w:sz w:val="16"/>
        </w:rPr>
        <w:t>, and</w:t>
      </w:r>
      <w:proofErr w:type="gramEnd"/>
      <w:r w:rsidR="001E75F5" w:rsidRPr="002607AD">
        <w:rPr>
          <w:rFonts w:asciiTheme="minorHAnsi" w:hAnsiTheme="minorHAnsi" w:cstheme="minorHAnsi"/>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 </w:t>
      </w:r>
      <w:r w:rsidR="001E75F5" w:rsidRPr="002607AD">
        <w:rPr>
          <w:rFonts w:asciiTheme="minorHAnsi" w:hAnsiTheme="minorHAnsi" w:cstheme="minorHAnsi"/>
          <w:sz w:val="16"/>
          <w:szCs w:val="18"/>
        </w:rPr>
        <w:t xml:space="preserve">The people at the </w:t>
      </w:r>
      <w:hyperlink r:id="rId13" w:tgtFrame="_blank" w:history="1">
        <w:r w:rsidR="001E75F5" w:rsidRPr="002607AD">
          <w:rPr>
            <w:rStyle w:val="Hyperlink"/>
            <w:rFonts w:asciiTheme="minorHAnsi" w:hAnsiTheme="minorHAnsi" w:cstheme="minorHAnsi"/>
            <w:sz w:val="16"/>
            <w:szCs w:val="18"/>
          </w:rPr>
          <w:t>highest risk for AMR</w:t>
        </w:r>
      </w:hyperlink>
      <w:r w:rsidR="001E75F5" w:rsidRPr="002607AD">
        <w:rPr>
          <w:rFonts w:asciiTheme="minorHAnsi" w:hAnsiTheme="minorHAnsi" w:cstheme="minorHAnsi"/>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4" w:history="1">
        <w:r w:rsidR="001E75F5" w:rsidRPr="002607AD">
          <w:rPr>
            <w:rStyle w:val="Hyperlink"/>
            <w:rFonts w:asciiTheme="minorHAnsi" w:hAnsiTheme="minorHAnsi" w:cstheme="minorHAnsi"/>
            <w:sz w:val="16"/>
            <w:szCs w:val="18"/>
          </w:rPr>
          <w:t>(MORE: Melissa Rivers talks about her father's suicide with Dr. Jennifer Ashton)</w:t>
        </w:r>
      </w:hyperlink>
      <w:r w:rsidR="001E75F5" w:rsidRPr="002607AD">
        <w:rPr>
          <w:rFonts w:asciiTheme="minorHAnsi" w:hAnsiTheme="minorHAnsi" w:cstheme="minorHAnsi"/>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1E75F5" w:rsidRPr="002607AD">
        <w:rPr>
          <w:rFonts w:asciiTheme="minorHAnsi" w:hAnsiTheme="minorHAnsi" w:cstheme="minorHAnsi"/>
          <w:sz w:val="16"/>
          <w:szCs w:val="18"/>
        </w:rPr>
        <w:t>auris</w:t>
      </w:r>
      <w:proofErr w:type="spellEnd"/>
      <w:r w:rsidR="001E75F5" w:rsidRPr="002607AD">
        <w:rPr>
          <w:rFonts w:asciiTheme="minorHAnsi" w:hAnsiTheme="minorHAnsi" w:cstheme="minorHAnsi"/>
          <w:sz w:val="16"/>
          <w:szCs w:val="18"/>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001E75F5" w:rsidRPr="002607AD">
        <w:rPr>
          <w:rFonts w:asciiTheme="minorHAnsi" w:hAnsiTheme="minorHAnsi" w:cstheme="minorHAnsi"/>
          <w:sz w:val="16"/>
          <w:szCs w:val="18"/>
        </w:rPr>
        <w:t>patient, and</w:t>
      </w:r>
      <w:proofErr w:type="gramEnd"/>
      <w:r w:rsidR="001E75F5" w:rsidRPr="002607AD">
        <w:rPr>
          <w:rFonts w:asciiTheme="minorHAnsi" w:hAnsiTheme="minorHAnsi" w:cstheme="minorHAnsi"/>
          <w:sz w:val="16"/>
          <w:szCs w:val="18"/>
        </w:rPr>
        <w:t xml:space="preserve"> discontinue it once it is no longer medically needed. WHO has also highlighted that the inappropriate use of antimicrobials in agriculture -- such as on farms and in animals -- may be an underappreciated cause of </w:t>
      </w:r>
      <w:proofErr w:type="gramStart"/>
      <w:r w:rsidR="001E75F5" w:rsidRPr="002607AD">
        <w:rPr>
          <w:rFonts w:asciiTheme="minorHAnsi" w:hAnsiTheme="minorHAnsi" w:cstheme="minorHAnsi"/>
          <w:sz w:val="16"/>
          <w:szCs w:val="18"/>
        </w:rPr>
        <w:t>AMR.</w:t>
      </w:r>
      <w:proofErr w:type="gramEnd"/>
      <w:r w:rsidR="001E75F5" w:rsidRPr="002607AD">
        <w:rPr>
          <w:rFonts w:asciiTheme="minorHAnsi" w:hAnsiTheme="minorHAnsi" w:cstheme="minorHAnsi"/>
          <w:sz w:val="16"/>
          <w:szCs w:val="18"/>
        </w:rPr>
        <w:t xml:space="preserve"> </w:t>
      </w:r>
      <w:r w:rsidR="001E75F5" w:rsidRPr="002607AD">
        <w:rPr>
          <w:rFonts w:asciiTheme="minorHAnsi" w:hAnsiTheme="minorHAnsi" w:cstheme="minorHAnsi"/>
          <w:sz w:val="16"/>
        </w:rPr>
        <w:t xml:space="preserve">Noting these trends, </w:t>
      </w:r>
      <w:r w:rsidR="001E75F5" w:rsidRPr="002607AD">
        <w:rPr>
          <w:rStyle w:val="StyleUnderline"/>
          <w:rFonts w:asciiTheme="minorHAnsi" w:hAnsiTheme="minorHAnsi" w:cstheme="minorHAnsi"/>
          <w:highlight w:val="green"/>
        </w:rPr>
        <w:t>the WHO has urged</w:t>
      </w:r>
      <w:r w:rsidR="001E75F5" w:rsidRPr="002607AD">
        <w:rPr>
          <w:rStyle w:val="StyleUnderline"/>
          <w:rFonts w:asciiTheme="minorHAnsi" w:hAnsiTheme="minorHAnsi" w:cstheme="minorHAnsi"/>
        </w:rPr>
        <w:t xml:space="preserve"> for</w:t>
      </w:r>
      <w:r w:rsidR="001E75F5" w:rsidRPr="002607AD">
        <w:rPr>
          <w:rFonts w:asciiTheme="minorHAnsi" w:hAnsiTheme="minorHAnsi" w:cstheme="minorHAnsi"/>
          <w:sz w:val="16"/>
        </w:rPr>
        <w:t xml:space="preserve"> “</w:t>
      </w:r>
      <w:r w:rsidR="001E75F5" w:rsidRPr="002607AD">
        <w:rPr>
          <w:rStyle w:val="Emphasis"/>
          <w:rFonts w:asciiTheme="minorHAnsi" w:hAnsiTheme="minorHAnsi" w:cstheme="minorHAnsi"/>
        </w:rPr>
        <w:t>coordinated action</w:t>
      </w:r>
      <w:r w:rsidR="001E75F5" w:rsidRPr="002607AD">
        <w:rPr>
          <w:rStyle w:val="StyleUnderline"/>
          <w:rFonts w:asciiTheme="minorHAnsi" w:hAnsiTheme="minorHAnsi" w:cstheme="minorHAnsi"/>
        </w:rPr>
        <w:t>...to minimize the emergence and spread of antimicrobial resistance</w:t>
      </w:r>
      <w:r w:rsidR="001E75F5" w:rsidRPr="002607AD">
        <w:rPr>
          <w:rFonts w:asciiTheme="minorHAnsi" w:hAnsiTheme="minorHAnsi" w:cstheme="minorHAnsi"/>
          <w:sz w:val="16"/>
        </w:rPr>
        <w:t xml:space="preserve">.” It urges all countries to make national action plans, </w:t>
      </w:r>
      <w:r w:rsidR="001E75F5" w:rsidRPr="002607AD">
        <w:rPr>
          <w:rStyle w:val="StyleUnderline"/>
          <w:rFonts w:asciiTheme="minorHAnsi" w:hAnsiTheme="minorHAnsi" w:cstheme="minorHAnsi"/>
        </w:rPr>
        <w:t xml:space="preserve">with a focus on the </w:t>
      </w:r>
      <w:r w:rsidR="001E75F5" w:rsidRPr="002607AD">
        <w:rPr>
          <w:rStyle w:val="StyleUnderline"/>
          <w:rFonts w:asciiTheme="minorHAnsi" w:hAnsiTheme="minorHAnsi" w:cstheme="minorHAnsi"/>
          <w:highlight w:val="green"/>
        </w:rPr>
        <w:t xml:space="preserve">development of </w:t>
      </w:r>
      <w:r w:rsidR="001E75F5" w:rsidRPr="002607AD">
        <w:rPr>
          <w:rStyle w:val="Emphasis"/>
          <w:rFonts w:asciiTheme="minorHAnsi" w:hAnsiTheme="minorHAnsi" w:cstheme="minorHAnsi"/>
          <w:highlight w:val="green"/>
        </w:rPr>
        <w:t>new</w:t>
      </w:r>
      <w:r w:rsidR="001E75F5" w:rsidRPr="002607AD">
        <w:rPr>
          <w:rStyle w:val="Emphasis"/>
          <w:rFonts w:asciiTheme="minorHAnsi" w:hAnsiTheme="minorHAnsi" w:cstheme="minorHAnsi"/>
        </w:rPr>
        <w:t xml:space="preserve"> antimicrobial </w:t>
      </w:r>
      <w:r w:rsidR="001E75F5" w:rsidRPr="002607AD">
        <w:rPr>
          <w:rStyle w:val="Emphasis"/>
          <w:rFonts w:asciiTheme="minorHAnsi" w:hAnsiTheme="minorHAnsi" w:cstheme="minorHAnsi"/>
          <w:highlight w:val="green"/>
        </w:rPr>
        <w:t>medications</w:t>
      </w:r>
      <w:r w:rsidR="001E75F5" w:rsidRPr="002607AD">
        <w:rPr>
          <w:rStyle w:val="StyleUnderline"/>
          <w:rFonts w:asciiTheme="minorHAnsi" w:hAnsiTheme="minorHAnsi" w:cstheme="minorHAnsi"/>
        </w:rPr>
        <w:t xml:space="preserve">, </w:t>
      </w:r>
      <w:r w:rsidR="001E75F5" w:rsidRPr="002607AD">
        <w:rPr>
          <w:rStyle w:val="Emphasis"/>
          <w:rFonts w:asciiTheme="minorHAnsi" w:hAnsiTheme="minorHAnsi" w:cstheme="minorHAnsi"/>
          <w:highlight w:val="green"/>
        </w:rPr>
        <w:t>vaccines</w:t>
      </w:r>
      <w:r w:rsidR="001E75F5" w:rsidRPr="002607AD">
        <w:rPr>
          <w:rStyle w:val="StyleUnderline"/>
          <w:rFonts w:asciiTheme="minorHAnsi" w:hAnsiTheme="minorHAnsi" w:cstheme="minorHAnsi"/>
        </w:rPr>
        <w:t xml:space="preserve">, </w:t>
      </w:r>
      <w:r w:rsidR="001E75F5" w:rsidRPr="002607AD">
        <w:rPr>
          <w:rStyle w:val="StyleUnderline"/>
          <w:rFonts w:asciiTheme="minorHAnsi" w:hAnsiTheme="minorHAnsi" w:cstheme="minorHAnsi"/>
          <w:highlight w:val="green"/>
        </w:rPr>
        <w:t>and</w:t>
      </w:r>
      <w:r w:rsidR="001E75F5" w:rsidRPr="002607AD">
        <w:rPr>
          <w:rStyle w:val="StyleUnderline"/>
          <w:rFonts w:asciiTheme="minorHAnsi" w:hAnsiTheme="minorHAnsi" w:cstheme="minorHAnsi"/>
        </w:rPr>
        <w:t xml:space="preserve"> careful </w:t>
      </w:r>
      <w:r w:rsidR="001E75F5" w:rsidRPr="002607AD">
        <w:rPr>
          <w:rStyle w:val="StyleUnderline"/>
          <w:rFonts w:asciiTheme="minorHAnsi" w:hAnsiTheme="minorHAnsi" w:cstheme="minorHAnsi"/>
          <w:highlight w:val="green"/>
        </w:rPr>
        <w:t>antimicrobial use</w:t>
      </w:r>
      <w:r w:rsidR="001E75F5" w:rsidRPr="002607AD">
        <w:rPr>
          <w:rFonts w:asciiTheme="minorHAnsi" w:hAnsiTheme="minorHAnsi" w:cstheme="minorHAnsi"/>
          <w:sz w:val="16"/>
        </w:rPr>
        <w:t xml:space="preserve">. </w:t>
      </w:r>
      <w:r w:rsidR="001E75F5" w:rsidRPr="002607AD">
        <w:rPr>
          <w:rStyle w:val="StyleUnderline"/>
          <w:rFonts w:asciiTheme="minorHAnsi" w:hAnsiTheme="minorHAnsi" w:cstheme="minorHAnsi"/>
        </w:rPr>
        <w:t>Redfield emphasized</w:t>
      </w:r>
      <w:r w:rsidR="001E75F5" w:rsidRPr="002607AD">
        <w:rPr>
          <w:rFonts w:asciiTheme="minorHAnsi" w:hAnsiTheme="minorHAnsi" w:cstheme="minorHAnsi"/>
          <w:sz w:val="16"/>
        </w:rPr>
        <w:t xml:space="preserve"> the importance of </w:t>
      </w:r>
      <w:r w:rsidR="001E75F5" w:rsidRPr="002607AD">
        <w:rPr>
          <w:rStyle w:val="StyleUnderline"/>
          <w:rFonts w:asciiTheme="minorHAnsi" w:hAnsiTheme="minorHAnsi" w:cstheme="minorHAnsi"/>
        </w:rPr>
        <w:t>vaccination during the global superbug crisis</w:t>
      </w:r>
      <w:r w:rsidR="001E75F5" w:rsidRPr="002607AD">
        <w:rPr>
          <w:rFonts w:asciiTheme="minorHAnsi" w:hAnsiTheme="minorHAnsi" w:cstheme="minorHAnsi"/>
          <w:sz w:val="16"/>
        </w:rPr>
        <w:t xml:space="preserve">, </w:t>
      </w:r>
      <w:r w:rsidR="001E75F5" w:rsidRPr="002607AD">
        <w:rPr>
          <w:rStyle w:val="StyleUnderline"/>
          <w:rFonts w:asciiTheme="minorHAnsi" w:hAnsiTheme="minorHAnsi" w:cstheme="minorHAnsi"/>
        </w:rPr>
        <w:t>stating</w:t>
      </w:r>
      <w:r w:rsidR="001E75F5" w:rsidRPr="002607AD">
        <w:rPr>
          <w:rFonts w:asciiTheme="minorHAnsi" w:hAnsiTheme="minorHAnsi" w:cstheme="minorHAnsi"/>
          <w:sz w:val="16"/>
        </w:rPr>
        <w:t xml:space="preserve"> that “</w:t>
      </w:r>
      <w:r w:rsidR="001E75F5" w:rsidRPr="002607AD">
        <w:rPr>
          <w:rStyle w:val="StyleUnderline"/>
          <w:rFonts w:asciiTheme="minorHAnsi" w:hAnsiTheme="minorHAnsi" w:cstheme="minorHAnsi"/>
        </w:rPr>
        <w:t>the only way we have to eliminate an infection is vaccination</w:t>
      </w:r>
      <w:r w:rsidR="001E75F5" w:rsidRPr="002607AD">
        <w:rPr>
          <w:rFonts w:asciiTheme="minorHAnsi" w:hAnsiTheme="minorHAnsi" w:cstheme="minorHAnsi"/>
          <w:sz w:val="16"/>
        </w:rPr>
        <w:t xml:space="preserve">.” He added that </w:t>
      </w:r>
      <w:r w:rsidR="001E75F5" w:rsidRPr="002607AD">
        <w:rPr>
          <w:rStyle w:val="StyleUnderline"/>
          <w:rFonts w:asciiTheme="minorHAnsi" w:hAnsiTheme="minorHAnsi" w:cstheme="minorHAnsi"/>
        </w:rPr>
        <w:t xml:space="preserve">investing in </w:t>
      </w:r>
      <w:r w:rsidR="001E75F5" w:rsidRPr="002607AD">
        <w:rPr>
          <w:rStyle w:val="Emphasis"/>
          <w:rFonts w:asciiTheme="minorHAnsi" w:hAnsiTheme="minorHAnsi" w:cstheme="minorHAnsi"/>
          <w:highlight w:val="green"/>
        </w:rPr>
        <w:t>innovation is key to solving the crisis</w:t>
      </w:r>
      <w:r w:rsidR="001E75F5" w:rsidRPr="002607AD">
        <w:rPr>
          <w:rStyle w:val="Emphasis"/>
          <w:rFonts w:asciiTheme="minorHAnsi" w:hAnsiTheme="minorHAnsi" w:cstheme="minorHAnsi"/>
        </w:rPr>
        <w:t>.</w:t>
      </w:r>
      <w:r w:rsidR="001E75F5" w:rsidRPr="002607AD">
        <w:rPr>
          <w:rFonts w:asciiTheme="minorHAnsi" w:hAnsiTheme="minorHAnsi" w:cstheme="minorHAnsi"/>
          <w:sz w:val="16"/>
        </w:rPr>
        <w:t xml:space="preserve"> While WHO continues to advocate for superbug awareness, they warn that </w:t>
      </w:r>
      <w:r w:rsidR="001E75F5" w:rsidRPr="002607AD">
        <w:rPr>
          <w:rStyle w:val="StyleUnderline"/>
          <w:rFonts w:asciiTheme="minorHAnsi" w:hAnsiTheme="minorHAnsi" w:cstheme="minorHAnsi"/>
        </w:rPr>
        <w:t xml:space="preserve">AMR has reversed “a century of progress in health.” </w:t>
      </w:r>
      <w:r w:rsidR="001E75F5" w:rsidRPr="002607AD">
        <w:rPr>
          <w:rFonts w:asciiTheme="minorHAnsi" w:hAnsiTheme="minorHAnsi" w:cstheme="minorHAnsi"/>
          <w:sz w:val="16"/>
        </w:rPr>
        <w:t>The WHO added that “</w:t>
      </w:r>
      <w:r w:rsidR="001E75F5" w:rsidRPr="002607AD">
        <w:rPr>
          <w:rStyle w:val="StyleUnderline"/>
          <w:rFonts w:asciiTheme="minorHAnsi" w:hAnsiTheme="minorHAnsi" w:cstheme="minorHAnsi"/>
        </w:rPr>
        <w:t xml:space="preserve">the </w:t>
      </w:r>
      <w:r w:rsidR="001E75F5" w:rsidRPr="002607AD">
        <w:rPr>
          <w:rStyle w:val="StyleUnderline"/>
          <w:rFonts w:asciiTheme="minorHAnsi" w:hAnsiTheme="minorHAnsi" w:cstheme="minorHAnsi"/>
          <w:highlight w:val="green"/>
        </w:rPr>
        <w:t>challenges</w:t>
      </w:r>
      <w:r w:rsidR="001E75F5" w:rsidRPr="002607AD">
        <w:rPr>
          <w:rStyle w:val="StyleUnderline"/>
          <w:rFonts w:asciiTheme="minorHAnsi" w:hAnsiTheme="minorHAnsi" w:cstheme="minorHAnsi"/>
        </w:rPr>
        <w:t xml:space="preserve"> of antimicrobial resistance</w:t>
      </w:r>
      <w:r w:rsidR="001E75F5" w:rsidRPr="002607AD">
        <w:rPr>
          <w:rFonts w:asciiTheme="minorHAnsi" w:hAnsiTheme="minorHAnsi" w:cstheme="minorHAnsi"/>
          <w:sz w:val="16"/>
        </w:rPr>
        <w:t xml:space="preserve">” </w:t>
      </w:r>
      <w:r w:rsidR="001E75F5" w:rsidRPr="002607AD">
        <w:rPr>
          <w:rStyle w:val="StyleUnderline"/>
          <w:rFonts w:asciiTheme="minorHAnsi" w:hAnsiTheme="minorHAnsi" w:cstheme="minorHAnsi"/>
          <w:highlight w:val="green"/>
        </w:rPr>
        <w:t>are</w:t>
      </w:r>
      <w:r w:rsidR="001E75F5" w:rsidRPr="002607AD">
        <w:rPr>
          <w:rFonts w:asciiTheme="minorHAnsi" w:hAnsiTheme="minorHAnsi" w:cstheme="minorHAnsi"/>
          <w:sz w:val="16"/>
        </w:rPr>
        <w:t xml:space="preserve"> “</w:t>
      </w:r>
      <w:r w:rsidR="001E75F5" w:rsidRPr="002607AD">
        <w:rPr>
          <w:rStyle w:val="Emphasis"/>
          <w:rFonts w:asciiTheme="minorHAnsi" w:hAnsiTheme="minorHAnsi" w:cstheme="minorHAnsi"/>
          <w:highlight w:val="green"/>
        </w:rPr>
        <w:t>not insurmountable</w:t>
      </w:r>
      <w:r w:rsidR="001E75F5" w:rsidRPr="002607AD">
        <w:rPr>
          <w:rFonts w:asciiTheme="minorHAnsi" w:hAnsiTheme="minorHAnsi" w:cstheme="minorHAnsi"/>
          <w:sz w:val="16"/>
        </w:rPr>
        <w:t xml:space="preserve">,” and that </w:t>
      </w:r>
      <w:r w:rsidR="001E75F5" w:rsidRPr="002607AD">
        <w:rPr>
          <w:rStyle w:val="StyleUnderline"/>
          <w:rFonts w:asciiTheme="minorHAnsi" w:hAnsiTheme="minorHAnsi" w:cstheme="minorHAnsi"/>
        </w:rPr>
        <w:t xml:space="preserve">coordinated </w:t>
      </w:r>
      <w:r w:rsidR="001E75F5" w:rsidRPr="002607AD">
        <w:rPr>
          <w:rStyle w:val="StyleUnderline"/>
          <w:rFonts w:asciiTheme="minorHAnsi" w:hAnsiTheme="minorHAnsi" w:cstheme="minorHAnsi"/>
          <w:highlight w:val="green"/>
        </w:rPr>
        <w:t>action will</w:t>
      </w:r>
      <w:r w:rsidR="001E75F5" w:rsidRPr="002607AD">
        <w:rPr>
          <w:rFonts w:asciiTheme="minorHAnsi" w:hAnsiTheme="minorHAnsi" w:cstheme="minorHAnsi"/>
          <w:sz w:val="16"/>
        </w:rPr>
        <w:t xml:space="preserve"> “help to </w:t>
      </w:r>
      <w:r w:rsidR="001E75F5" w:rsidRPr="002607AD">
        <w:rPr>
          <w:rStyle w:val="StyleUnderline"/>
          <w:rFonts w:asciiTheme="minorHAnsi" w:hAnsiTheme="minorHAnsi" w:cstheme="minorHAnsi"/>
        </w:rPr>
        <w:t>save millions</w:t>
      </w:r>
      <w:r w:rsidR="001E75F5" w:rsidRPr="002607AD">
        <w:rPr>
          <w:rFonts w:asciiTheme="minorHAnsi" w:hAnsiTheme="minorHAnsi" w:cstheme="minorHAnsi"/>
          <w:sz w:val="16"/>
        </w:rPr>
        <w:t xml:space="preserve"> of lives, </w:t>
      </w:r>
      <w:r w:rsidR="001E75F5" w:rsidRPr="002607AD">
        <w:rPr>
          <w:rStyle w:val="StyleUnderline"/>
          <w:rFonts w:asciiTheme="minorHAnsi" w:hAnsiTheme="minorHAnsi" w:cstheme="minorHAnsi"/>
        </w:rPr>
        <w:t>preserve antimicrobials for generations</w:t>
      </w:r>
      <w:r w:rsidR="001E75F5" w:rsidRPr="002607AD">
        <w:rPr>
          <w:rFonts w:asciiTheme="minorHAnsi" w:hAnsiTheme="minorHAnsi" w:cstheme="minorHAnsi"/>
          <w:sz w:val="16"/>
        </w:rPr>
        <w:t xml:space="preserve"> to come </w:t>
      </w:r>
      <w:r w:rsidR="001E75F5" w:rsidRPr="002607AD">
        <w:rPr>
          <w:rStyle w:val="StyleUnderline"/>
          <w:rFonts w:asciiTheme="minorHAnsi" w:hAnsiTheme="minorHAnsi" w:cstheme="minorHAnsi"/>
        </w:rPr>
        <w:t xml:space="preserve">and </w:t>
      </w:r>
      <w:r w:rsidR="001E75F5" w:rsidRPr="002607AD">
        <w:rPr>
          <w:rStyle w:val="Emphasis"/>
          <w:rFonts w:asciiTheme="minorHAnsi" w:hAnsiTheme="minorHAnsi" w:cstheme="minorHAnsi"/>
          <w:highlight w:val="green"/>
        </w:rPr>
        <w:t>secure the future</w:t>
      </w:r>
      <w:r w:rsidR="001E75F5" w:rsidRPr="002607AD">
        <w:rPr>
          <w:rStyle w:val="StyleUnderline"/>
          <w:rFonts w:asciiTheme="minorHAnsi" w:hAnsiTheme="minorHAnsi" w:cstheme="minorHAnsi"/>
          <w:highlight w:val="green"/>
        </w:rPr>
        <w:t xml:space="preserve"> from drug-resistant diseases</w:t>
      </w:r>
      <w:r w:rsidR="001E75F5" w:rsidRPr="002607AD">
        <w:rPr>
          <w:rFonts w:asciiTheme="minorHAnsi" w:hAnsiTheme="minorHAnsi" w:cstheme="minorHAnsi"/>
          <w:sz w:val="16"/>
        </w:rPr>
        <w:t>.”</w:t>
      </w:r>
    </w:p>
    <w:p w14:paraId="405DCFD4" w14:textId="77777777" w:rsidR="001E75F5" w:rsidRPr="002607AD" w:rsidRDefault="001E75F5" w:rsidP="001E75F5">
      <w:pPr>
        <w:pStyle w:val="Heading4"/>
        <w:rPr>
          <w:rFonts w:asciiTheme="minorHAnsi" w:hAnsiTheme="minorHAnsi" w:cstheme="minorHAnsi"/>
        </w:rPr>
      </w:pPr>
      <w:r w:rsidRPr="002607AD">
        <w:rPr>
          <w:rFonts w:asciiTheme="minorHAnsi" w:hAnsiTheme="minorHAnsi" w:cstheme="minorHAnsi"/>
        </w:rPr>
        <w:t xml:space="preserve">Extinction - generic defense doesn’t apply. </w:t>
      </w:r>
    </w:p>
    <w:p w14:paraId="69FAC7F6" w14:textId="77777777" w:rsidR="001E75F5" w:rsidRPr="002607AD" w:rsidRDefault="001E75F5" w:rsidP="001E75F5">
      <w:pPr>
        <w:rPr>
          <w:rFonts w:asciiTheme="minorHAnsi" w:hAnsiTheme="minorHAnsi" w:cstheme="minorHAnsi"/>
        </w:rPr>
      </w:pPr>
      <w:r w:rsidRPr="002607AD">
        <w:rPr>
          <w:rStyle w:val="Style13ptBold"/>
          <w:rFonts w:asciiTheme="minorHAnsi" w:hAnsiTheme="minorHAnsi" w:cstheme="minorHAnsi"/>
        </w:rPr>
        <w:t>Srivatsa 17</w:t>
      </w:r>
      <w:r w:rsidRPr="002607AD">
        <w:rPr>
          <w:rFonts w:asciiTheme="minorHAnsi" w:hAnsiTheme="minorHAnsi" w:cstheme="minorHAnsi"/>
        </w:rPr>
        <w:t xml:space="preserve"> </w:t>
      </w:r>
      <w:proofErr w:type="spellStart"/>
      <w:r w:rsidRPr="002607AD">
        <w:rPr>
          <w:rFonts w:asciiTheme="minorHAnsi" w:hAnsiTheme="minorHAnsi" w:cstheme="minorHAnsi"/>
        </w:rPr>
        <w:t>Kadiyali</w:t>
      </w:r>
      <w:proofErr w:type="spellEnd"/>
      <w:r w:rsidRPr="002607AD">
        <w:rPr>
          <w:rFonts w:asciiTheme="minorHAnsi" w:hAnsiTheme="minorHAnsi" w:cstheme="minorHAnsi"/>
        </w:rPr>
        <w:t xml:space="preserve"> Srivatsa 1-12-2017 “Superbug Pandemics and How to Prevent Them” </w:t>
      </w:r>
      <w:hyperlink r:id="rId15" w:history="1">
        <w:r w:rsidRPr="002607AD">
          <w:rPr>
            <w:rStyle w:val="Hyperlink"/>
            <w:rFonts w:asciiTheme="minorHAnsi" w:hAnsiTheme="minorHAnsi" w:cstheme="minorHAnsi"/>
          </w:rPr>
          <w:t>https://www.the-american-interest.com/2017/01/12/superbug-pandemics-and-how-to-prevent-them/</w:t>
        </w:r>
      </w:hyperlink>
      <w:r w:rsidRPr="002607AD">
        <w:rPr>
          <w:rFonts w:asciiTheme="minorHAnsi" w:hAnsiTheme="minorHAnsi" w:cstheme="minorHAnsi"/>
        </w:rPr>
        <w:t xml:space="preserve"> (doctor, inventor, and publisher. He worked in acute and intensive pediatric care in British hospitals)//Elmer </w:t>
      </w:r>
    </w:p>
    <w:p w14:paraId="54D6214D" w14:textId="77777777" w:rsidR="001E75F5" w:rsidRPr="002607AD" w:rsidRDefault="001E75F5" w:rsidP="001E75F5">
      <w:pPr>
        <w:rPr>
          <w:rFonts w:asciiTheme="minorHAnsi" w:hAnsiTheme="minorHAnsi" w:cstheme="minorHAnsi"/>
          <w:b/>
          <w:iCs/>
          <w:u w:val="single"/>
          <w:bdr w:val="single" w:sz="18" w:space="0" w:color="auto"/>
        </w:rPr>
      </w:pPr>
      <w:r w:rsidRPr="002607AD">
        <w:rPr>
          <w:rStyle w:val="StyleUnderline"/>
          <w:rFonts w:asciiTheme="minorHAnsi" w:hAnsiTheme="minorHAnsi" w:cstheme="minorHAnsi"/>
          <w:sz w:val="24"/>
        </w:rPr>
        <w:t xml:space="preserve">It is by now no secret that </w:t>
      </w:r>
      <w:r w:rsidRPr="002607AD">
        <w:rPr>
          <w:rStyle w:val="StyleUnderline"/>
          <w:rFonts w:asciiTheme="minorHAnsi" w:hAnsiTheme="minorHAnsi" w:cstheme="minorHAnsi"/>
          <w:sz w:val="24"/>
          <w:highlight w:val="green"/>
        </w:rPr>
        <w:t>the</w:t>
      </w:r>
      <w:r w:rsidRPr="002607AD">
        <w:rPr>
          <w:rStyle w:val="StyleUnderline"/>
          <w:rFonts w:asciiTheme="minorHAnsi" w:hAnsiTheme="minorHAnsi" w:cstheme="minorHAnsi"/>
          <w:sz w:val="24"/>
        </w:rPr>
        <w:t xml:space="preserve"> human </w:t>
      </w:r>
      <w:r w:rsidRPr="002607AD">
        <w:rPr>
          <w:rStyle w:val="StyleUnderline"/>
          <w:rFonts w:asciiTheme="minorHAnsi" w:hAnsiTheme="minorHAnsi" w:cstheme="minorHAnsi"/>
          <w:sz w:val="24"/>
          <w:highlight w:val="green"/>
        </w:rPr>
        <w:t>species is locked in a race</w:t>
      </w:r>
      <w:r w:rsidRPr="002607AD">
        <w:rPr>
          <w:rStyle w:val="StyleUnderline"/>
          <w:rFonts w:asciiTheme="minorHAnsi" w:hAnsiTheme="minorHAnsi" w:cstheme="minorHAnsi"/>
          <w:sz w:val="24"/>
        </w:rPr>
        <w:t xml:space="preserve"> of its own making </w:t>
      </w:r>
      <w:r w:rsidRPr="002607AD">
        <w:rPr>
          <w:rStyle w:val="StyleUnderline"/>
          <w:rFonts w:asciiTheme="minorHAnsi" w:hAnsiTheme="minorHAnsi" w:cstheme="minorHAnsi"/>
          <w:sz w:val="24"/>
          <w:highlight w:val="green"/>
        </w:rPr>
        <w:t>with “</w:t>
      </w:r>
      <w:r w:rsidRPr="002607AD">
        <w:rPr>
          <w:rStyle w:val="StyleUnderline"/>
          <w:rFonts w:asciiTheme="minorHAnsi" w:hAnsiTheme="minorHAnsi" w:cstheme="minorHAnsi"/>
          <w:b/>
          <w:bCs/>
          <w:sz w:val="24"/>
          <w:highlight w:val="green"/>
        </w:rPr>
        <w:t>superbugs</w:t>
      </w:r>
      <w:r w:rsidRPr="002607AD">
        <w:rPr>
          <w:rStyle w:val="StyleUnderline"/>
          <w:rFonts w:asciiTheme="minorHAnsi" w:hAnsiTheme="minorHAnsi" w:cstheme="minorHAnsi"/>
          <w:sz w:val="24"/>
          <w:highlight w:val="green"/>
        </w:rPr>
        <w:t>.”</w:t>
      </w:r>
      <w:r w:rsidRPr="002607AD">
        <w:rPr>
          <w:rFonts w:asciiTheme="minorHAnsi" w:hAnsiTheme="minorHAnsi" w:cstheme="minorHAnsi"/>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2607AD">
        <w:rPr>
          <w:rStyle w:val="StyleUnderline"/>
          <w:rFonts w:asciiTheme="minorHAnsi" w:hAnsiTheme="minorHAnsi" w:cstheme="minorHAnsi"/>
          <w:sz w:val="24"/>
        </w:rPr>
        <w:t xml:space="preserve">I do not exclude the possibility that bad actors might deliberately engineer deadly superbugs.1 But even if that does not happen, humanity faces </w:t>
      </w:r>
      <w:r w:rsidRPr="002607AD">
        <w:rPr>
          <w:rStyle w:val="StyleUnderline"/>
          <w:rFonts w:asciiTheme="minorHAnsi" w:hAnsiTheme="minorHAnsi" w:cstheme="minorHAnsi"/>
          <w:sz w:val="24"/>
          <w:highlight w:val="green"/>
        </w:rPr>
        <w:t>an</w:t>
      </w:r>
      <w:r w:rsidRPr="002607AD">
        <w:rPr>
          <w:rStyle w:val="StyleUnderline"/>
          <w:rFonts w:asciiTheme="minorHAnsi" w:hAnsiTheme="minorHAnsi" w:cstheme="minorHAnsi"/>
          <w:sz w:val="24"/>
        </w:rPr>
        <w:t xml:space="preserve"> </w:t>
      </w:r>
      <w:r w:rsidRPr="002607AD">
        <w:rPr>
          <w:rStyle w:val="Emphasis"/>
          <w:rFonts w:asciiTheme="minorHAnsi" w:hAnsiTheme="minorHAnsi" w:cstheme="minorHAnsi"/>
          <w:sz w:val="24"/>
          <w:highlight w:val="green"/>
        </w:rPr>
        <w:t>existential threat</w:t>
      </w:r>
      <w:r w:rsidRPr="002607AD">
        <w:rPr>
          <w:rStyle w:val="StyleUnderline"/>
          <w:rFonts w:asciiTheme="minorHAnsi" w:hAnsiTheme="minorHAnsi" w:cstheme="minorHAnsi"/>
          <w:sz w:val="24"/>
        </w:rPr>
        <w:t xml:space="preserve"> largely </w:t>
      </w:r>
      <w:r w:rsidRPr="002607AD">
        <w:rPr>
          <w:rStyle w:val="StyleUnderline"/>
          <w:rFonts w:asciiTheme="minorHAnsi" w:hAnsiTheme="minorHAnsi" w:cstheme="minorHAnsi"/>
          <w:sz w:val="24"/>
          <w:highlight w:val="green"/>
        </w:rPr>
        <w:t>of its</w:t>
      </w:r>
      <w:r w:rsidRPr="002607AD">
        <w:rPr>
          <w:rStyle w:val="StyleUnderline"/>
          <w:rFonts w:asciiTheme="minorHAnsi" w:hAnsiTheme="minorHAnsi" w:cstheme="minorHAnsi"/>
          <w:sz w:val="24"/>
        </w:rPr>
        <w:t xml:space="preserve"> </w:t>
      </w:r>
      <w:r w:rsidRPr="002607AD">
        <w:rPr>
          <w:rStyle w:val="Emphasis"/>
          <w:rFonts w:asciiTheme="minorHAnsi" w:hAnsiTheme="minorHAnsi" w:cstheme="minorHAnsi"/>
          <w:sz w:val="24"/>
          <w:highlight w:val="green"/>
        </w:rPr>
        <w:t>own making</w:t>
      </w:r>
      <w:r w:rsidRPr="002607AD">
        <w:rPr>
          <w:rStyle w:val="StyleUnderline"/>
          <w:rFonts w:asciiTheme="minorHAnsi" w:hAnsiTheme="minorHAnsi" w:cstheme="minorHAnsi"/>
          <w:sz w:val="24"/>
        </w:rPr>
        <w:t xml:space="preserve"> in the absence of malign intentions</w:t>
      </w:r>
      <w:r w:rsidRPr="002607AD">
        <w:rPr>
          <w:rFonts w:asciiTheme="minorHAnsi" w:hAnsiTheme="minorHAnsi" w:cstheme="minorHAnsi"/>
          <w:sz w:val="16"/>
        </w:rPr>
        <w:t xml:space="preserve">. </w:t>
      </w:r>
      <w:r w:rsidRPr="002607AD">
        <w:rPr>
          <w:rStyle w:val="StyleUnderline"/>
          <w:rFonts w:asciiTheme="minorHAnsi" w:hAnsiTheme="minorHAnsi" w:cstheme="minorHAnsi"/>
          <w:sz w:val="24"/>
        </w:rPr>
        <w:t xml:space="preserve">As threats go, this one is entirely predictable. The concept of a “black swan,” Nassim Nicholas </w:t>
      </w:r>
      <w:proofErr w:type="spellStart"/>
      <w:r w:rsidRPr="002607AD">
        <w:rPr>
          <w:rStyle w:val="StyleUnderline"/>
          <w:rFonts w:asciiTheme="minorHAnsi" w:hAnsiTheme="minorHAnsi" w:cstheme="minorHAnsi"/>
          <w:sz w:val="24"/>
        </w:rPr>
        <w:t>Taleb’s</w:t>
      </w:r>
      <w:proofErr w:type="spellEnd"/>
      <w:r w:rsidRPr="002607AD">
        <w:rPr>
          <w:rStyle w:val="StyleUnderline"/>
          <w:rFonts w:asciiTheme="minorHAnsi" w:hAnsiTheme="minorHAnsi" w:cstheme="minorHAnsi"/>
          <w:sz w:val="24"/>
        </w:rPr>
        <w:t xml:space="preserve"> term for low-probability but high-impact events, has become widely known in recent year</w:t>
      </w:r>
      <w:r w:rsidRPr="002607AD">
        <w:rPr>
          <w:rFonts w:asciiTheme="minorHAnsi" w:hAnsiTheme="minorHAnsi" w:cstheme="minorHAnsi"/>
          <w:sz w:val="16"/>
        </w:rPr>
        <w:t xml:space="preserve">s. </w:t>
      </w:r>
      <w:proofErr w:type="spellStart"/>
      <w:r w:rsidRPr="002607AD">
        <w:rPr>
          <w:rFonts w:asciiTheme="minorHAnsi" w:hAnsiTheme="minorHAnsi" w:cstheme="minorHAnsi"/>
          <w:sz w:val="16"/>
        </w:rPr>
        <w:t>Taleb</w:t>
      </w:r>
      <w:proofErr w:type="spellEnd"/>
      <w:r w:rsidRPr="002607AD">
        <w:rPr>
          <w:rFonts w:asciiTheme="minorHAnsi" w:hAnsiTheme="minorHAnsi" w:cstheme="minorHAnsi"/>
          <w:sz w:val="16"/>
        </w:rPr>
        <w:t xml:space="preserve"> did not invent </w:t>
      </w:r>
      <w:r w:rsidRPr="002607AD">
        <w:rPr>
          <w:rFonts w:asciiTheme="minorHAnsi" w:hAnsiTheme="minorHAnsi" w:cstheme="minorHAnsi"/>
          <w:sz w:val="16"/>
        </w:rPr>
        <w:lastRenderedPageBreak/>
        <w:t xml:space="preserve">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2607AD">
        <w:rPr>
          <w:rStyle w:val="StyleUnderline"/>
          <w:rFonts w:asciiTheme="minorHAnsi" w:hAnsiTheme="minorHAnsi" w:cstheme="minorHAnsi"/>
          <w:sz w:val="24"/>
        </w:rPr>
        <w:t xml:space="preserve">If one likes catchy labels, it better fits the term “gray rhino,” which, explains Michele </w:t>
      </w:r>
      <w:proofErr w:type="spellStart"/>
      <w:r w:rsidRPr="002607AD">
        <w:rPr>
          <w:rStyle w:val="StyleUnderline"/>
          <w:rFonts w:asciiTheme="minorHAnsi" w:hAnsiTheme="minorHAnsi" w:cstheme="minorHAnsi"/>
          <w:sz w:val="24"/>
        </w:rPr>
        <w:t>Wucker</w:t>
      </w:r>
      <w:proofErr w:type="spellEnd"/>
      <w:r w:rsidRPr="002607AD">
        <w:rPr>
          <w:rStyle w:val="StyleUnderline"/>
          <w:rFonts w:asciiTheme="minorHAnsi" w:hAnsiTheme="minorHAnsi" w:cstheme="minorHAnsi"/>
          <w:sz w:val="24"/>
        </w:rPr>
        <w:t xml:space="preserve">, is </w:t>
      </w:r>
      <w:r w:rsidRPr="002607AD">
        <w:rPr>
          <w:rStyle w:val="StyleUnderline"/>
          <w:rFonts w:asciiTheme="minorHAnsi" w:hAnsiTheme="minorHAnsi" w:cstheme="minorHAnsi"/>
          <w:sz w:val="24"/>
          <w:highlight w:val="green"/>
        </w:rPr>
        <w:t>a</w:t>
      </w:r>
      <w:r w:rsidRPr="002607AD">
        <w:rPr>
          <w:rStyle w:val="StyleUnderline"/>
          <w:rFonts w:asciiTheme="minorHAnsi" w:hAnsiTheme="minorHAnsi" w:cstheme="minorHAnsi"/>
          <w:sz w:val="24"/>
        </w:rPr>
        <w:t xml:space="preserve"> </w:t>
      </w:r>
      <w:r w:rsidRPr="002607AD">
        <w:rPr>
          <w:rStyle w:val="Emphasis"/>
          <w:rFonts w:asciiTheme="minorHAnsi" w:hAnsiTheme="minorHAnsi" w:cstheme="minorHAnsi"/>
          <w:sz w:val="24"/>
          <w:highlight w:val="green"/>
        </w:rPr>
        <w:t>high-probability, high-impact event</w:t>
      </w:r>
      <w:r w:rsidRPr="002607AD">
        <w:rPr>
          <w:rStyle w:val="StyleUnderline"/>
          <w:rFonts w:asciiTheme="minorHAnsi" w:hAnsiTheme="minorHAnsi" w:cstheme="minorHAnsi"/>
          <w:sz w:val="24"/>
        </w:rPr>
        <w:t xml:space="preserve"> </w:t>
      </w:r>
      <w:r w:rsidRPr="002607AD">
        <w:rPr>
          <w:rStyle w:val="StyleUnderline"/>
          <w:rFonts w:asciiTheme="minorHAnsi" w:hAnsiTheme="minorHAnsi" w:cstheme="minorHAnsi"/>
          <w:sz w:val="24"/>
          <w:highlight w:val="green"/>
        </w:rPr>
        <w:t>that people</w:t>
      </w:r>
      <w:r w:rsidRPr="002607AD">
        <w:rPr>
          <w:rStyle w:val="StyleUnderline"/>
          <w:rFonts w:asciiTheme="minorHAnsi" w:hAnsiTheme="minorHAnsi" w:cstheme="minorHAnsi"/>
          <w:sz w:val="24"/>
        </w:rPr>
        <w:t xml:space="preserve"> manage to </w:t>
      </w:r>
      <w:r w:rsidRPr="002607AD">
        <w:rPr>
          <w:rStyle w:val="Emphasis"/>
          <w:rFonts w:asciiTheme="minorHAnsi" w:hAnsiTheme="minorHAnsi" w:cstheme="minorHAnsi"/>
          <w:sz w:val="24"/>
          <w:highlight w:val="green"/>
        </w:rPr>
        <w:t>ignore anyway</w:t>
      </w:r>
      <w:r w:rsidRPr="002607AD">
        <w:rPr>
          <w:rStyle w:val="StyleUnderline"/>
          <w:rFonts w:asciiTheme="minorHAnsi" w:hAnsiTheme="minorHAnsi" w:cstheme="minorHAnsi"/>
          <w:sz w:val="24"/>
        </w:rPr>
        <w:t xml:space="preserve"> </w:t>
      </w:r>
      <w:r w:rsidRPr="002607AD">
        <w:rPr>
          <w:rStyle w:val="StyleUnderline"/>
          <w:rFonts w:asciiTheme="minorHAnsi" w:hAnsiTheme="minorHAnsi" w:cstheme="minorHAnsi"/>
          <w:sz w:val="24"/>
          <w:highlight w:val="green"/>
        </w:rPr>
        <w:t>for</w:t>
      </w:r>
      <w:r w:rsidRPr="002607AD">
        <w:rPr>
          <w:rStyle w:val="StyleUnderline"/>
          <w:rFonts w:asciiTheme="minorHAnsi" w:hAnsiTheme="minorHAnsi" w:cstheme="minorHAnsi"/>
          <w:sz w:val="24"/>
        </w:rPr>
        <w:t xml:space="preserve"> a raft of </w:t>
      </w:r>
      <w:r w:rsidRPr="002607AD">
        <w:rPr>
          <w:rStyle w:val="Emphasis"/>
          <w:rFonts w:asciiTheme="minorHAnsi" w:hAnsiTheme="minorHAnsi" w:cstheme="minorHAnsi"/>
          <w:sz w:val="24"/>
          <w:highlight w:val="green"/>
        </w:rPr>
        <w:t>social-psychological reasons</w:t>
      </w:r>
      <w:r w:rsidRPr="002607AD">
        <w:rPr>
          <w:rStyle w:val="StyleUnderline"/>
          <w:rFonts w:asciiTheme="minorHAnsi" w:hAnsiTheme="minorHAnsi" w:cstheme="minorHAnsi"/>
          <w:sz w:val="24"/>
        </w:rPr>
        <w:t xml:space="preserve">.2 </w:t>
      </w:r>
      <w:r w:rsidRPr="002607AD">
        <w:rPr>
          <w:rStyle w:val="StyleUnderline"/>
          <w:rFonts w:asciiTheme="minorHAnsi" w:hAnsiTheme="minorHAnsi" w:cstheme="minorHAnsi"/>
          <w:sz w:val="24"/>
          <w:highlight w:val="green"/>
        </w:rPr>
        <w:t>A pandemic</w:t>
      </w:r>
      <w:r w:rsidRPr="002607AD">
        <w:rPr>
          <w:rStyle w:val="StyleUnderline"/>
          <w:rFonts w:asciiTheme="minorHAnsi" w:hAnsiTheme="minorHAnsi" w:cstheme="minorHAnsi"/>
          <w:sz w:val="24"/>
        </w:rPr>
        <w:t xml:space="preserve"> is a quintessential gray rhino, for it </w:t>
      </w:r>
      <w:r w:rsidRPr="002607AD">
        <w:rPr>
          <w:rStyle w:val="StyleUnderline"/>
          <w:rFonts w:asciiTheme="minorHAnsi" w:hAnsiTheme="minorHAnsi" w:cstheme="minorHAnsi"/>
          <w:sz w:val="24"/>
          <w:highlight w:val="green"/>
        </w:rPr>
        <w:t xml:space="preserve">is no longer a matter of if but of </w:t>
      </w:r>
      <w:r w:rsidRPr="002607AD">
        <w:rPr>
          <w:rStyle w:val="Emphasis"/>
          <w:rFonts w:asciiTheme="minorHAnsi" w:hAnsiTheme="minorHAnsi" w:cstheme="minorHAnsi"/>
          <w:sz w:val="24"/>
          <w:highlight w:val="green"/>
        </w:rPr>
        <w:t>when</w:t>
      </w:r>
      <w:r w:rsidRPr="002607AD">
        <w:rPr>
          <w:rStyle w:val="StyleUnderline"/>
          <w:rFonts w:asciiTheme="minorHAnsi" w:hAnsiTheme="minorHAnsi" w:cstheme="minorHAnsi"/>
          <w:sz w:val="24"/>
        </w:rPr>
        <w:t xml:space="preserve"> it will challenge us—and of how prepared we are to deal with it when it happens. </w:t>
      </w:r>
      <w:r w:rsidRPr="002607AD">
        <w:rPr>
          <w:rFonts w:asciiTheme="minorHAnsi" w:hAnsiTheme="minorHAnsi" w:cstheme="minorHAnsi"/>
          <w:sz w:val="16"/>
        </w:rPr>
        <w:t xml:space="preserve">We have certainly been warned. The curse we have created was understood as a possibility from the very outset, when seventy years ago Sir Alexander Fleming, the discoverer of penicillin, predicted antibiotic resistance. </w:t>
      </w:r>
      <w:r w:rsidRPr="002607AD">
        <w:rPr>
          <w:rStyle w:val="StyleUnderline"/>
          <w:rFonts w:asciiTheme="minorHAnsi" w:hAnsiTheme="minorHAnsi" w:cstheme="minorHAnsi"/>
          <w:sz w:val="24"/>
        </w:rPr>
        <w:t>When interviewed for a 2015 article, “The Most Predictable Disaster in the History of the Human Race</w:t>
      </w:r>
      <w:proofErr w:type="gramStart"/>
      <w:r w:rsidRPr="002607AD">
        <w:rPr>
          <w:rStyle w:val="StyleUnderline"/>
          <w:rFonts w:asciiTheme="minorHAnsi" w:hAnsiTheme="minorHAnsi" w:cstheme="minorHAnsi"/>
          <w:sz w:val="24"/>
        </w:rPr>
        <w:t>, ”</w:t>
      </w:r>
      <w:proofErr w:type="gramEnd"/>
      <w:r w:rsidRPr="002607AD">
        <w:rPr>
          <w:rStyle w:val="StyleUnderline"/>
          <w:rFonts w:asciiTheme="minorHAnsi" w:hAnsiTheme="minorHAnsi" w:cstheme="minorHAnsi"/>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2607AD">
        <w:rPr>
          <w:rStyle w:val="Emphasis"/>
          <w:rFonts w:asciiTheme="minorHAnsi" w:hAnsiTheme="minorHAnsi" w:cstheme="minorHAnsi"/>
          <w:sz w:val="24"/>
          <w:highlight w:val="green"/>
        </w:rPr>
        <w:t>most predictable catastrophe in</w:t>
      </w:r>
      <w:r w:rsidRPr="002607AD">
        <w:rPr>
          <w:rStyle w:val="StyleUnderline"/>
          <w:rFonts w:asciiTheme="minorHAnsi" w:hAnsiTheme="minorHAnsi" w:cstheme="minorHAnsi"/>
          <w:sz w:val="24"/>
        </w:rPr>
        <w:t xml:space="preserve"> the </w:t>
      </w:r>
      <w:r w:rsidRPr="002607AD">
        <w:rPr>
          <w:rStyle w:val="Emphasis"/>
          <w:rFonts w:asciiTheme="minorHAnsi" w:hAnsiTheme="minorHAnsi" w:cstheme="minorHAnsi"/>
          <w:sz w:val="24"/>
          <w:highlight w:val="green"/>
        </w:rPr>
        <w:t>history</w:t>
      </w:r>
      <w:r w:rsidRPr="002607AD">
        <w:rPr>
          <w:rStyle w:val="StyleUnderline"/>
          <w:rFonts w:asciiTheme="minorHAnsi" w:hAnsiTheme="minorHAnsi" w:cstheme="minorHAnsi"/>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2607AD">
        <w:rPr>
          <w:rFonts w:asciiTheme="minorHAnsi" w:hAnsiTheme="minorHAnsi" w:cstheme="minorHAnsi"/>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2607AD">
        <w:rPr>
          <w:rStyle w:val="StyleUnderline"/>
          <w:rFonts w:asciiTheme="minorHAnsi" w:hAnsiTheme="minorHAnsi" w:cstheme="minorHAnsi"/>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2607AD">
        <w:rPr>
          <w:rFonts w:asciiTheme="minorHAnsi" w:hAnsiTheme="minorHAnsi" w:cstheme="minorHAnsi"/>
          <w:sz w:val="16"/>
        </w:rPr>
        <w:t xml:space="preserve">. They invade our cells, spread quickly, and cause havoc that we refer to generically as disease. Millions of people used to die every year as a result of bacterial infections, until we developed antibiotics. </w:t>
      </w:r>
      <w:r w:rsidRPr="002607AD">
        <w:rPr>
          <w:rStyle w:val="StyleUnderline"/>
          <w:rFonts w:asciiTheme="minorHAnsi" w:hAnsiTheme="minorHAnsi" w:cstheme="minorHAnsi"/>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2607AD">
        <w:rPr>
          <w:rFonts w:asciiTheme="minorHAnsi" w:hAnsiTheme="minorHAnsi" w:cstheme="minorHAnsi"/>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2607AD">
        <w:rPr>
          <w:rStyle w:val="StyleUnderline"/>
          <w:rFonts w:asciiTheme="minorHAnsi" w:hAnsiTheme="minorHAnsi" w:cstheme="minorHAnsi"/>
          <w:sz w:val="24"/>
        </w:rPr>
        <w:t xml:space="preserve">Perhaps even worse, </w:t>
      </w:r>
      <w:r w:rsidRPr="002607AD">
        <w:rPr>
          <w:rStyle w:val="StyleUnderline"/>
          <w:rFonts w:asciiTheme="minorHAnsi" w:hAnsiTheme="minorHAnsi" w:cstheme="minorHAnsi"/>
          <w:sz w:val="24"/>
          <w:highlight w:val="green"/>
        </w:rPr>
        <w:t>hospitals</w:t>
      </w:r>
      <w:r w:rsidRPr="002607AD">
        <w:rPr>
          <w:rStyle w:val="StyleUnderline"/>
          <w:rFonts w:asciiTheme="minorHAnsi" w:hAnsiTheme="minorHAnsi" w:cstheme="minorHAnsi"/>
          <w:sz w:val="24"/>
        </w:rPr>
        <w:t xml:space="preserve"> have </w:t>
      </w:r>
      <w:r w:rsidRPr="002607AD">
        <w:rPr>
          <w:rStyle w:val="StyleUnderline"/>
          <w:rFonts w:asciiTheme="minorHAnsi" w:hAnsiTheme="minorHAnsi" w:cstheme="minorHAnsi"/>
          <w:sz w:val="24"/>
          <w:highlight w:val="green"/>
        </w:rPr>
        <w:t>deployed antimicrobial products on an industrial scale</w:t>
      </w:r>
      <w:r w:rsidRPr="002607AD">
        <w:rPr>
          <w:rStyle w:val="StyleUnderline"/>
          <w:rFonts w:asciiTheme="minorHAnsi" w:hAnsiTheme="minorHAnsi" w:cstheme="minorHAnsi"/>
          <w:sz w:val="24"/>
        </w:rPr>
        <w:t xml:space="preserve"> for a long time now, the result being a sharp rise in iatrogenic bacterial illnesses. </w:t>
      </w:r>
      <w:r w:rsidRPr="002607AD">
        <w:rPr>
          <w:rStyle w:val="StyleUnderline"/>
          <w:rFonts w:asciiTheme="minorHAnsi" w:hAnsiTheme="minorHAnsi" w:cstheme="minorHAnsi"/>
          <w:sz w:val="24"/>
          <w:highlight w:val="green"/>
        </w:rPr>
        <w:t>Overuse</w:t>
      </w:r>
      <w:r w:rsidRPr="002607AD">
        <w:rPr>
          <w:rStyle w:val="StyleUnderline"/>
          <w:rFonts w:asciiTheme="minorHAnsi" w:hAnsiTheme="minorHAnsi" w:cstheme="minorHAnsi"/>
          <w:sz w:val="24"/>
        </w:rPr>
        <w:t xml:space="preserve"> of antibiotics and commercial products containing them has </w:t>
      </w:r>
      <w:r w:rsidRPr="002607AD">
        <w:rPr>
          <w:rStyle w:val="StyleUnderline"/>
          <w:rFonts w:asciiTheme="minorHAnsi" w:hAnsiTheme="minorHAnsi" w:cstheme="minorHAnsi"/>
          <w:sz w:val="24"/>
          <w:highlight w:val="green"/>
        </w:rPr>
        <w:t>helped superbugs</w:t>
      </w:r>
      <w:r w:rsidRPr="002607AD">
        <w:rPr>
          <w:rStyle w:val="StyleUnderline"/>
          <w:rFonts w:asciiTheme="minorHAnsi" w:hAnsiTheme="minorHAnsi" w:cstheme="minorHAnsi"/>
          <w:sz w:val="24"/>
        </w:rPr>
        <w:t xml:space="preserve"> to </w:t>
      </w:r>
      <w:r w:rsidRPr="002607AD">
        <w:rPr>
          <w:rStyle w:val="StyleUnderline"/>
          <w:rFonts w:asciiTheme="minorHAnsi" w:hAnsiTheme="minorHAnsi" w:cstheme="minorHAnsi"/>
          <w:sz w:val="24"/>
          <w:highlight w:val="green"/>
        </w:rPr>
        <w:t>evolve</w:t>
      </w:r>
      <w:r w:rsidRPr="002607AD">
        <w:rPr>
          <w:rStyle w:val="StyleUnderline"/>
          <w:rFonts w:asciiTheme="minorHAnsi" w:hAnsiTheme="minorHAnsi" w:cstheme="minorHAnsi"/>
          <w:sz w:val="24"/>
        </w:rPr>
        <w:t>. We now increasingly face microorganisms that cannot be killed by antibiotics, antifungals, antivirals, or any other chemical weapon we throw at them</w:t>
      </w:r>
      <w:r w:rsidRPr="002607AD">
        <w:rPr>
          <w:rFonts w:asciiTheme="minorHAnsi" w:hAnsiTheme="minorHAnsi" w:cstheme="minorHAnsi"/>
          <w:sz w:val="16"/>
        </w:rPr>
        <w:t xml:space="preserve">. </w:t>
      </w:r>
      <w:r w:rsidRPr="002607AD">
        <w:rPr>
          <w:rStyle w:val="Emphasis"/>
          <w:rFonts w:asciiTheme="minorHAnsi" w:hAnsiTheme="minorHAnsi" w:cstheme="minorHAnsi"/>
          <w:sz w:val="24"/>
        </w:rPr>
        <w:t xml:space="preserve">Pandemics are the major risk we run as a result, but it is not the only one. Overuse of antibiotics by doctors, homemakers, and hospital managers could mean that, in the not-too-distant future, </w:t>
      </w:r>
      <w:r w:rsidRPr="002607AD">
        <w:rPr>
          <w:rStyle w:val="Emphasis"/>
          <w:rFonts w:asciiTheme="minorHAnsi" w:hAnsiTheme="minorHAnsi" w:cstheme="minorHAnsi"/>
          <w:sz w:val="24"/>
          <w:highlight w:val="green"/>
        </w:rPr>
        <w:t>something as simple as a minor cut could</w:t>
      </w:r>
      <w:r w:rsidRPr="002607AD">
        <w:rPr>
          <w:rStyle w:val="Emphasis"/>
          <w:rFonts w:asciiTheme="minorHAnsi" w:hAnsiTheme="minorHAnsi" w:cstheme="minorHAnsi"/>
          <w:sz w:val="24"/>
        </w:rPr>
        <w:t xml:space="preserve"> again </w:t>
      </w:r>
      <w:r w:rsidRPr="002607AD">
        <w:rPr>
          <w:rStyle w:val="Emphasis"/>
          <w:rFonts w:asciiTheme="minorHAnsi" w:hAnsiTheme="minorHAnsi" w:cstheme="minorHAnsi"/>
          <w:sz w:val="24"/>
          <w:highlight w:val="green"/>
        </w:rPr>
        <w:t>become life-threatening if</w:t>
      </w:r>
      <w:r w:rsidRPr="002607AD">
        <w:rPr>
          <w:rStyle w:val="Emphasis"/>
          <w:rFonts w:asciiTheme="minorHAnsi" w:hAnsiTheme="minorHAnsi" w:cstheme="minorHAnsi"/>
          <w:sz w:val="24"/>
        </w:rPr>
        <w:t xml:space="preserve"> it becomes </w:t>
      </w:r>
      <w:r w:rsidRPr="002607AD">
        <w:rPr>
          <w:rStyle w:val="Emphasis"/>
          <w:rFonts w:asciiTheme="minorHAnsi" w:hAnsiTheme="minorHAnsi" w:cstheme="minorHAnsi"/>
          <w:sz w:val="24"/>
          <w:highlight w:val="green"/>
        </w:rPr>
        <w:t>infected</w:t>
      </w:r>
      <w:r w:rsidRPr="002607AD">
        <w:rPr>
          <w:rFonts w:asciiTheme="minorHAnsi" w:hAnsiTheme="minorHAnsi" w:cstheme="minorHAnsi"/>
          <w:sz w:val="16"/>
        </w:rPr>
        <w:t xml:space="preserve">. </w:t>
      </w:r>
      <w:r w:rsidRPr="002607AD">
        <w:rPr>
          <w:rStyle w:val="StyleUnderline"/>
          <w:rFonts w:asciiTheme="minorHAnsi" w:hAnsiTheme="minorHAnsi" w:cstheme="minorHAnsi"/>
          <w:sz w:val="24"/>
        </w:rPr>
        <w:t xml:space="preserve">Few non-medical professionals are aware that antibiotics are the foundation on which nearly all of modern medicine rests. Cancer therapy, organ </w:t>
      </w:r>
      <w:r w:rsidRPr="002607AD">
        <w:rPr>
          <w:rStyle w:val="StyleUnderline"/>
          <w:rFonts w:asciiTheme="minorHAnsi" w:hAnsiTheme="minorHAnsi" w:cstheme="minorHAnsi"/>
          <w:sz w:val="24"/>
        </w:rPr>
        <w:lastRenderedPageBreak/>
        <w:t xml:space="preserve">transplants, surgeries minor and major, and even childbirth all rely on antibiotics to prevent infections. If infections become </w:t>
      </w:r>
      <w:proofErr w:type="gramStart"/>
      <w:r w:rsidRPr="002607AD">
        <w:rPr>
          <w:rStyle w:val="StyleUnderline"/>
          <w:rFonts w:asciiTheme="minorHAnsi" w:hAnsiTheme="minorHAnsi" w:cstheme="minorHAnsi"/>
          <w:sz w:val="24"/>
        </w:rPr>
        <w:t>untreatable</w:t>
      </w:r>
      <w:proofErr w:type="gramEnd"/>
      <w:r w:rsidRPr="002607AD">
        <w:rPr>
          <w:rStyle w:val="StyleUnderline"/>
          <w:rFonts w:asciiTheme="minorHAnsi" w:hAnsiTheme="minorHAnsi" w:cstheme="minorHAnsi"/>
          <w:sz w:val="24"/>
        </w:rPr>
        <w:t xml:space="preserve"> we stand to lose most of the medical advances we have made over the past fifty years. </w:t>
      </w:r>
      <w:r w:rsidRPr="002607AD">
        <w:rPr>
          <w:rFonts w:asciiTheme="minorHAnsi" w:hAnsiTheme="minorHAnsi" w:cstheme="minorHAnsi"/>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2607AD">
        <w:rPr>
          <w:rFonts w:asciiTheme="minorHAnsi" w:hAnsiTheme="minorHAnsi" w:cstheme="minorHAnsi"/>
          <w:sz w:val="16"/>
        </w:rPr>
        <w:t>carbapenemase</w:t>
      </w:r>
      <w:proofErr w:type="spellEnd"/>
      <w:r w:rsidRPr="002607AD">
        <w:rPr>
          <w:rFonts w:asciiTheme="minorHAnsi" w:hAnsiTheme="minorHAnsi" w:cstheme="minorHAnsi"/>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2607AD">
        <w:rPr>
          <w:rFonts w:asciiTheme="minorHAnsi" w:hAnsiTheme="minorHAnsi" w:cstheme="minorHAnsi"/>
          <w:sz w:val="16"/>
        </w:rPr>
        <w:t>enterobacteriaceae</w:t>
      </w:r>
      <w:proofErr w:type="spellEnd"/>
      <w:r w:rsidRPr="002607AD">
        <w:rPr>
          <w:rFonts w:asciiTheme="minorHAnsi" w:hAnsiTheme="minorHAnsi" w:cstheme="minorHAnsi"/>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2607AD">
        <w:rPr>
          <w:rFonts w:asciiTheme="minorHAnsi" w:hAnsiTheme="minorHAnsi" w:cstheme="minorHAnsi"/>
          <w:sz w:val="16"/>
        </w:rPr>
        <w:t>symptoms</w:t>
      </w:r>
      <w:proofErr w:type="gramEnd"/>
      <w:r w:rsidRPr="002607AD">
        <w:rPr>
          <w:rFonts w:asciiTheme="minorHAnsi" w:hAnsiTheme="minorHAnsi" w:cstheme="minorHAnsi"/>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2607AD">
        <w:rPr>
          <w:rStyle w:val="StyleUnderline"/>
          <w:rFonts w:asciiTheme="minorHAnsi" w:hAnsiTheme="minorHAnsi" w:cstheme="minorHAnsi"/>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2607AD">
        <w:rPr>
          <w:rFonts w:asciiTheme="minorHAnsi" w:hAnsiTheme="minorHAnsi" w:cstheme="minorHAnsi"/>
          <w:sz w:val="16"/>
        </w:rPr>
        <w:t xml:space="preserve"> </w:t>
      </w:r>
      <w:r w:rsidRPr="002607AD">
        <w:rPr>
          <w:rStyle w:val="Emphasis"/>
          <w:rFonts w:asciiTheme="minorHAnsi" w:hAnsiTheme="minorHAnsi" w:cstheme="minorHAnsi"/>
          <w:sz w:val="24"/>
        </w:rPr>
        <w:t xml:space="preserve">Therefore, the major problem for clinicians is to identify a common symptom that may potentially be an early sign of a major infection that could result in an epidemic. </w:t>
      </w:r>
      <w:r w:rsidRPr="002607AD">
        <w:rPr>
          <w:rStyle w:val="StyleUnderline"/>
          <w:rFonts w:asciiTheme="minorHAnsi" w:hAnsiTheme="minorHAnsi" w:cstheme="minorHAnsi"/>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2607AD">
        <w:rPr>
          <w:rFonts w:asciiTheme="minorHAnsi" w:hAnsiTheme="minorHAnsi" w:cstheme="minorHAnsi"/>
          <w:sz w:val="16"/>
        </w:rPr>
        <w:t xml:space="preserve">. They will probably identify diseases that kill fast, but slow-spreading infections such as skin infections that can lead to septicemia are rarely diagnosed early. In addition, I </w:t>
      </w:r>
      <w:r w:rsidRPr="002607AD">
        <w:rPr>
          <w:rStyle w:val="StyleUnderline"/>
          <w:rFonts w:asciiTheme="minorHAnsi" w:hAnsiTheme="minorHAnsi" w:cstheme="minorHAnsi"/>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2607AD">
        <w:rPr>
          <w:rFonts w:asciiTheme="minorHAnsi" w:hAnsiTheme="minorHAnsi" w:cstheme="minorHAnsi"/>
          <w:sz w:val="16"/>
        </w:rPr>
        <w:t xml:space="preserve">And some people are selfish. Once I was called to see a passenger during a flight who had symptoms consistent with infection. He boarded the plane with these </w:t>
      </w:r>
      <w:proofErr w:type="gramStart"/>
      <w:r w:rsidRPr="002607AD">
        <w:rPr>
          <w:rFonts w:asciiTheme="minorHAnsi" w:hAnsiTheme="minorHAnsi" w:cstheme="minorHAnsi"/>
          <w:sz w:val="16"/>
        </w:rPr>
        <w:t>symptoms, but</w:t>
      </w:r>
      <w:proofErr w:type="gramEnd"/>
      <w:r w:rsidRPr="002607AD">
        <w:rPr>
          <w:rFonts w:asciiTheme="minorHAnsi" w:hAnsiTheme="minorHAnsi" w:cstheme="minorHAnsi"/>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w:t>
      </w:r>
      <w:r w:rsidRPr="002607AD">
        <w:rPr>
          <w:rFonts w:asciiTheme="minorHAnsi" w:hAnsiTheme="minorHAnsi" w:cstheme="minorHAnsi"/>
          <w:sz w:val="16"/>
        </w:rPr>
        <w:lastRenderedPageBreak/>
        <w:t xml:space="preserve">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2607AD">
        <w:rPr>
          <w:rFonts w:asciiTheme="minorHAnsi" w:hAnsiTheme="minorHAnsi" w:cstheme="minorHAnsi"/>
          <w:sz w:val="16"/>
        </w:rPr>
        <w:t>interest:</w:t>
      </w:r>
      <w:proofErr w:type="gramEnd"/>
      <w:r w:rsidRPr="002607AD">
        <w:rPr>
          <w:rFonts w:asciiTheme="minorHAnsi" w:hAnsiTheme="minorHAnsi" w:cstheme="minorHAnsi"/>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2607AD">
        <w:rPr>
          <w:rFonts w:asciiTheme="minorHAnsi" w:hAnsiTheme="minorHAnsi" w:cstheme="minorHAnsi"/>
          <w:sz w:val="16"/>
        </w:rPr>
        <w:t>Czaplewski</w:t>
      </w:r>
      <w:proofErr w:type="spellEnd"/>
      <w:r w:rsidRPr="002607AD">
        <w:rPr>
          <w:rFonts w:asciiTheme="minorHAnsi" w:hAnsiTheme="minorHAnsi" w:cstheme="minorHAnsi"/>
          <w:sz w:val="16"/>
        </w:rPr>
        <w:t xml:space="preserve"> spoke about alternatives to </w:t>
      </w:r>
      <w:proofErr w:type="gramStart"/>
      <w:r w:rsidRPr="002607AD">
        <w:rPr>
          <w:rFonts w:asciiTheme="minorHAnsi" w:hAnsiTheme="minorHAnsi" w:cstheme="minorHAnsi"/>
          <w:sz w:val="16"/>
        </w:rPr>
        <w:t>antibiotics, in case</w:t>
      </w:r>
      <w:proofErr w:type="gramEnd"/>
      <w:r w:rsidRPr="002607AD">
        <w:rPr>
          <w:rFonts w:asciiTheme="minorHAnsi" w:hAnsiTheme="minorHAnsi" w:cstheme="minorHAnsi"/>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2607AD">
        <w:rPr>
          <w:rFonts w:asciiTheme="minorHAnsi" w:hAnsiTheme="minorHAnsi" w:cstheme="minorHAnsi"/>
          <w:sz w:val="16"/>
        </w:rPr>
        <w:t>them</w:t>
      </w:r>
      <w:proofErr w:type="gramEnd"/>
      <w:r w:rsidRPr="002607AD">
        <w:rPr>
          <w:rFonts w:asciiTheme="minorHAnsi" w:hAnsiTheme="minorHAnsi" w:cstheme="minorHAnsi"/>
          <w:sz w:val="16"/>
        </w:rPr>
        <w:t xml:space="preserve">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2607AD">
        <w:rPr>
          <w:rFonts w:asciiTheme="minorHAnsi" w:hAnsiTheme="minorHAnsi" w:cstheme="minorHAnsi"/>
          <w:sz w:val="16"/>
        </w:rPr>
        <w:t>every one</w:t>
      </w:r>
      <w:proofErr w:type="spellEnd"/>
      <w:proofErr w:type="gramEnd"/>
      <w:r w:rsidRPr="002607AD">
        <w:rPr>
          <w:rFonts w:asciiTheme="minorHAnsi" w:hAnsiTheme="minorHAnsi" w:cstheme="minorHAnsi"/>
          <w:sz w:val="16"/>
        </w:rPr>
        <w:t xml:space="preserve"> has a public health service of some kind. Alas, national governments do not always function as they should. Several years </w:t>
      </w:r>
      <w:proofErr w:type="gramStart"/>
      <w:r w:rsidRPr="002607AD">
        <w:rPr>
          <w:rFonts w:asciiTheme="minorHAnsi" w:hAnsiTheme="minorHAnsi" w:cstheme="minorHAnsi"/>
          <w:sz w:val="16"/>
        </w:rPr>
        <w:t>ago</w:t>
      </w:r>
      <w:proofErr w:type="gramEnd"/>
      <w:r w:rsidRPr="002607AD">
        <w:rPr>
          <w:rFonts w:asciiTheme="minorHAnsi" w:hAnsiTheme="minorHAnsi" w:cstheme="minorHAnsi"/>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2607AD">
        <w:rPr>
          <w:rFonts w:asciiTheme="minorHAnsi" w:hAnsiTheme="minorHAnsi" w:cstheme="minorHAnsi"/>
          <w:sz w:val="16"/>
        </w:rPr>
        <w:t>survive, and</w:t>
      </w:r>
      <w:proofErr w:type="gramEnd"/>
      <w:r w:rsidRPr="002607AD">
        <w:rPr>
          <w:rFonts w:asciiTheme="minorHAnsi" w:hAnsiTheme="minorHAnsi" w:cstheme="minorHAnsi"/>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2607AD">
        <w:rPr>
          <w:rFonts w:asciiTheme="minorHAnsi" w:hAnsiTheme="minorHAnsi" w:cstheme="minorHAnsi"/>
          <w:sz w:val="16"/>
        </w:rPr>
        <w:t>managed</w:t>
      </w:r>
      <w:proofErr w:type="gramEnd"/>
      <w:r w:rsidRPr="002607AD">
        <w:rPr>
          <w:rFonts w:asciiTheme="minorHAnsi" w:hAnsiTheme="minorHAnsi" w:cstheme="minorHAnsi"/>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2607AD">
        <w:rPr>
          <w:rFonts w:asciiTheme="minorHAnsi" w:hAnsiTheme="minorHAnsi" w:cstheme="minorHAnsi"/>
          <w:sz w:val="16"/>
        </w:rPr>
        <w:t>institutions, and</w:t>
      </w:r>
      <w:proofErr w:type="gramEnd"/>
      <w:r w:rsidRPr="002607AD">
        <w:rPr>
          <w:rFonts w:asciiTheme="minorHAnsi" w:hAnsiTheme="minorHAnsi" w:cstheme="minorHAnsi"/>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2607AD">
        <w:rPr>
          <w:rFonts w:asciiTheme="minorHAnsi" w:hAnsiTheme="minorHAnsi" w:cstheme="minorHAnsi"/>
          <w:sz w:val="16"/>
        </w:rPr>
        <w:t>Frontières</w:t>
      </w:r>
      <w:proofErr w:type="spellEnd"/>
      <w:r w:rsidRPr="002607AD">
        <w:rPr>
          <w:rFonts w:asciiTheme="minorHAnsi" w:hAnsiTheme="minorHAnsi" w:cstheme="minorHAnsi"/>
          <w:sz w:val="16"/>
        </w:rPr>
        <w:t xml:space="preserve">, some of whose doctors had already died on the front line. The outbreak killed more than 28,000 people, far more than would have been the case had it been quickly identified. </w:t>
      </w:r>
      <w:r w:rsidRPr="002607AD">
        <w:rPr>
          <w:rStyle w:val="StyleUnderline"/>
          <w:rFonts w:asciiTheme="minorHAnsi" w:hAnsiTheme="minorHAnsi" w:cstheme="minorHAnsi"/>
          <w:sz w:val="24"/>
        </w:rPr>
        <w:t xml:space="preserve">This isn’t just an issue of bureaucratic incompetence. The </w:t>
      </w:r>
      <w:r w:rsidRPr="002607AD">
        <w:rPr>
          <w:rStyle w:val="StyleUnderline"/>
          <w:rFonts w:asciiTheme="minorHAnsi" w:hAnsiTheme="minorHAnsi" w:cstheme="minorHAnsi"/>
          <w:b/>
          <w:bCs/>
          <w:sz w:val="24"/>
          <w:highlight w:val="green"/>
        </w:rPr>
        <w:t xml:space="preserve">WHO </w:t>
      </w:r>
      <w:r w:rsidRPr="002607AD">
        <w:rPr>
          <w:rStyle w:val="StyleUnderline"/>
          <w:rFonts w:asciiTheme="minorHAnsi" w:hAnsiTheme="minorHAnsi" w:cstheme="minorHAnsi"/>
          <w:b/>
          <w:bCs/>
          <w:sz w:val="24"/>
        </w:rPr>
        <w:t xml:space="preserve">is </w:t>
      </w:r>
      <w:r w:rsidRPr="002607AD">
        <w:rPr>
          <w:rStyle w:val="StyleUnderline"/>
          <w:rFonts w:asciiTheme="minorHAnsi" w:hAnsiTheme="minorHAnsi" w:cstheme="minorHAnsi"/>
          <w:b/>
          <w:bCs/>
          <w:sz w:val="24"/>
          <w:highlight w:val="green"/>
        </w:rPr>
        <w:t xml:space="preserve">under-resourced </w:t>
      </w:r>
      <w:r w:rsidRPr="002607AD">
        <w:rPr>
          <w:rStyle w:val="StyleUnderline"/>
          <w:rFonts w:asciiTheme="minorHAnsi" w:hAnsiTheme="minorHAnsi" w:cstheme="minorHAnsi"/>
          <w:b/>
          <w:bCs/>
          <w:sz w:val="24"/>
        </w:rPr>
        <w:t xml:space="preserve">for the problems it is meant to solve. </w:t>
      </w:r>
      <w:r w:rsidRPr="002607AD">
        <w:rPr>
          <w:rStyle w:val="StyleUnderline"/>
          <w:rFonts w:asciiTheme="minorHAnsi" w:hAnsiTheme="minorHAnsi" w:cstheme="minorHAnsi"/>
          <w:b/>
          <w:bCs/>
          <w:sz w:val="24"/>
          <w:highlight w:val="green"/>
        </w:rPr>
        <w:t>Funding comes from voluntary donations</w:t>
      </w:r>
      <w:r w:rsidRPr="002607AD">
        <w:rPr>
          <w:rStyle w:val="StyleUnderline"/>
          <w:rFonts w:asciiTheme="minorHAnsi" w:hAnsiTheme="minorHAnsi" w:cstheme="minorHAnsi"/>
          <w:b/>
          <w:bCs/>
          <w:sz w:val="24"/>
        </w:rPr>
        <w:t xml:space="preserve">, and there is </w:t>
      </w:r>
      <w:r w:rsidRPr="002607AD">
        <w:rPr>
          <w:rStyle w:val="StyleUnderline"/>
          <w:rFonts w:asciiTheme="minorHAnsi" w:hAnsiTheme="minorHAnsi" w:cstheme="minorHAnsi"/>
          <w:b/>
          <w:bCs/>
          <w:sz w:val="24"/>
          <w:highlight w:val="green"/>
        </w:rPr>
        <w:t xml:space="preserve">no mechanism by which </w:t>
      </w:r>
      <w:r w:rsidRPr="002607AD">
        <w:rPr>
          <w:rStyle w:val="StyleUnderline"/>
          <w:rFonts w:asciiTheme="minorHAnsi" w:hAnsiTheme="minorHAnsi" w:cstheme="minorHAnsi"/>
          <w:b/>
          <w:bCs/>
          <w:sz w:val="24"/>
        </w:rPr>
        <w:t xml:space="preserve">it can quickly </w:t>
      </w:r>
      <w:r w:rsidRPr="002607AD">
        <w:rPr>
          <w:rStyle w:val="StyleUnderline"/>
          <w:rFonts w:asciiTheme="minorHAnsi" w:hAnsiTheme="minorHAnsi" w:cstheme="minorHAnsi"/>
          <w:b/>
          <w:bCs/>
          <w:sz w:val="24"/>
          <w:highlight w:val="green"/>
        </w:rPr>
        <w:t xml:space="preserve">scale up </w:t>
      </w:r>
      <w:r w:rsidRPr="002607AD">
        <w:rPr>
          <w:rStyle w:val="StyleUnderline"/>
          <w:rFonts w:asciiTheme="minorHAnsi" w:hAnsiTheme="minorHAnsi" w:cstheme="minorHAnsi"/>
          <w:b/>
          <w:bCs/>
          <w:sz w:val="24"/>
        </w:rPr>
        <w:t xml:space="preserve">its efforts during an emergency. The </w:t>
      </w:r>
      <w:r w:rsidRPr="002607AD">
        <w:rPr>
          <w:rStyle w:val="StyleUnderline"/>
          <w:rFonts w:asciiTheme="minorHAnsi" w:hAnsiTheme="minorHAnsi" w:cstheme="minorHAnsi"/>
          <w:b/>
          <w:bCs/>
          <w:sz w:val="24"/>
          <w:highlight w:val="green"/>
        </w:rPr>
        <w:t xml:space="preserve">result is </w:t>
      </w:r>
      <w:r w:rsidRPr="002607AD">
        <w:rPr>
          <w:rStyle w:val="StyleUnderline"/>
          <w:rFonts w:asciiTheme="minorHAnsi" w:hAnsiTheme="minorHAnsi" w:cstheme="minorHAnsi"/>
          <w:b/>
          <w:bCs/>
          <w:sz w:val="24"/>
        </w:rPr>
        <w:t xml:space="preserve">that its </w:t>
      </w:r>
      <w:r w:rsidRPr="002607AD">
        <w:rPr>
          <w:rStyle w:val="StyleUnderline"/>
          <w:rFonts w:asciiTheme="minorHAnsi" w:hAnsiTheme="minorHAnsi" w:cstheme="minorHAnsi"/>
          <w:b/>
          <w:bCs/>
          <w:sz w:val="24"/>
          <w:highlight w:val="green"/>
        </w:rPr>
        <w:t>response</w:t>
      </w:r>
      <w:r w:rsidRPr="002607AD">
        <w:rPr>
          <w:rStyle w:val="StyleUnderline"/>
          <w:rFonts w:asciiTheme="minorHAnsi" w:hAnsiTheme="minorHAnsi" w:cstheme="minorHAnsi"/>
          <w:b/>
          <w:bCs/>
          <w:sz w:val="24"/>
        </w:rPr>
        <w:t xml:space="preserve"> to the next major disease outbreak </w:t>
      </w:r>
      <w:r w:rsidRPr="002607AD">
        <w:rPr>
          <w:rStyle w:val="StyleUnderline"/>
          <w:rFonts w:asciiTheme="minorHAnsi" w:hAnsiTheme="minorHAnsi" w:cstheme="minorHAnsi"/>
          <w:b/>
          <w:bCs/>
          <w:sz w:val="24"/>
          <w:highlight w:val="green"/>
        </w:rPr>
        <w:t xml:space="preserve">is </w:t>
      </w:r>
      <w:r w:rsidRPr="002607AD">
        <w:rPr>
          <w:rStyle w:val="StyleUnderline"/>
          <w:rFonts w:asciiTheme="minorHAnsi" w:hAnsiTheme="minorHAnsi" w:cstheme="minorHAnsi"/>
          <w:b/>
          <w:bCs/>
          <w:sz w:val="24"/>
        </w:rPr>
        <w:t xml:space="preserve">likely to be as </w:t>
      </w:r>
      <w:r w:rsidRPr="002607AD">
        <w:rPr>
          <w:rStyle w:val="StyleUnderline"/>
          <w:rFonts w:asciiTheme="minorHAnsi" w:hAnsiTheme="minorHAnsi" w:cstheme="minorHAnsi"/>
          <w:b/>
          <w:bCs/>
          <w:sz w:val="24"/>
          <w:highlight w:val="green"/>
        </w:rPr>
        <w:t xml:space="preserve">inadequate </w:t>
      </w:r>
      <w:r w:rsidRPr="002607AD">
        <w:rPr>
          <w:rStyle w:val="StyleUnderline"/>
          <w:rFonts w:asciiTheme="minorHAnsi" w:hAnsiTheme="minorHAnsi" w:cstheme="minorHAnsi"/>
          <w:b/>
          <w:bCs/>
          <w:sz w:val="24"/>
        </w:rPr>
        <w:t>as were its responses to Ebola, H1N1, and SARS</w:t>
      </w:r>
      <w:r w:rsidRPr="002607AD">
        <w:rPr>
          <w:rStyle w:val="StyleUnderline"/>
          <w:rFonts w:asciiTheme="minorHAnsi" w:hAnsiTheme="minorHAnsi" w:cstheme="minorHAnsi"/>
          <w:sz w:val="24"/>
        </w:rPr>
        <w:t xml:space="preserve">. </w:t>
      </w:r>
      <w:r w:rsidRPr="002607AD">
        <w:rPr>
          <w:rFonts w:asciiTheme="minorHAnsi" w:hAnsiTheme="minorHAnsi" w:cstheme="minorHAnsi"/>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w:t>
      </w:r>
      <w:r w:rsidRPr="002607AD">
        <w:rPr>
          <w:rFonts w:asciiTheme="minorHAnsi" w:hAnsiTheme="minorHAnsi" w:cstheme="minorHAnsi"/>
          <w:sz w:val="16"/>
        </w:rPr>
        <w:lastRenderedPageBreak/>
        <w:t xml:space="preserve">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2607AD">
        <w:rPr>
          <w:rFonts w:asciiTheme="minorHAnsi" w:hAnsiTheme="minorHAnsi" w:cstheme="minorHAnsi"/>
          <w:sz w:val="16"/>
        </w:rPr>
        <w:t>beings</w:t>
      </w:r>
      <w:proofErr w:type="gramEnd"/>
      <w:r w:rsidRPr="002607AD">
        <w:rPr>
          <w:rFonts w:asciiTheme="minorHAnsi" w:hAnsiTheme="minorHAnsi" w:cstheme="minorHAnsi"/>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2607AD">
        <w:rPr>
          <w:rStyle w:val="StyleUnderline"/>
          <w:rFonts w:asciiTheme="minorHAnsi" w:hAnsiTheme="minorHAnsi" w:cstheme="minorHAnsi"/>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2607AD">
        <w:rPr>
          <w:rFonts w:asciiTheme="minorHAnsi" w:hAnsiTheme="minorHAnsi" w:cstheme="minorHAnsi"/>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2607AD">
        <w:rPr>
          <w:rFonts w:asciiTheme="minorHAnsi" w:hAnsiTheme="minorHAnsi" w:cstheme="minorHAnsi"/>
          <w:sz w:val="16"/>
        </w:rPr>
        <w:t>So</w:t>
      </w:r>
      <w:proofErr w:type="gramEnd"/>
      <w:r w:rsidRPr="002607AD">
        <w:rPr>
          <w:rFonts w:asciiTheme="minorHAnsi" w:hAnsiTheme="minorHAnsi" w:cstheme="minorHAnsi"/>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2607AD">
        <w:rPr>
          <w:rStyle w:val="Emphasis"/>
          <w:rFonts w:asciiTheme="minorHAnsi" w:hAnsiTheme="minorHAnsi" w:cstheme="minorHAnsi"/>
          <w:sz w:val="24"/>
        </w:rPr>
        <w:t xml:space="preserve">Worse, the situation is not static. While we sit paralyzed, </w:t>
      </w:r>
      <w:r w:rsidRPr="002607AD">
        <w:rPr>
          <w:rStyle w:val="Emphasis"/>
          <w:rFonts w:asciiTheme="minorHAnsi" w:hAnsiTheme="minorHAnsi" w:cstheme="minorHAnsi"/>
          <w:sz w:val="24"/>
          <w:highlight w:val="green"/>
        </w:rPr>
        <w:t>superbugs are evolving</w:t>
      </w:r>
      <w:r w:rsidRPr="002607AD">
        <w:rPr>
          <w:rStyle w:val="Emphasis"/>
          <w:rFonts w:asciiTheme="minorHAnsi" w:hAnsiTheme="minorHAnsi" w:cstheme="minorHAnsi"/>
          <w:sz w:val="24"/>
        </w:rPr>
        <w:t xml:space="preserve">. Epidemiological </w:t>
      </w:r>
      <w:r w:rsidRPr="002607AD">
        <w:rPr>
          <w:rStyle w:val="Emphasis"/>
          <w:rFonts w:asciiTheme="minorHAnsi" w:hAnsiTheme="minorHAnsi" w:cstheme="minorHAnsi"/>
          <w:sz w:val="24"/>
          <w:highlight w:val="green"/>
        </w:rPr>
        <w:t xml:space="preserve">models </w:t>
      </w:r>
      <w:r w:rsidRPr="002607AD">
        <w:rPr>
          <w:rStyle w:val="Emphasis"/>
          <w:rFonts w:asciiTheme="minorHAnsi" w:hAnsiTheme="minorHAnsi" w:cstheme="minorHAnsi"/>
          <w:sz w:val="24"/>
        </w:rPr>
        <w:t xml:space="preserve">now </w:t>
      </w:r>
      <w:r w:rsidRPr="002607AD">
        <w:rPr>
          <w:rStyle w:val="Emphasis"/>
          <w:rFonts w:asciiTheme="minorHAnsi" w:hAnsiTheme="minorHAnsi" w:cstheme="minorHAnsi"/>
          <w:sz w:val="24"/>
          <w:highlight w:val="green"/>
        </w:rPr>
        <w:t xml:space="preserve">predict </w:t>
      </w:r>
      <w:r w:rsidRPr="002607AD">
        <w:rPr>
          <w:rStyle w:val="Emphasis"/>
          <w:rFonts w:asciiTheme="minorHAnsi" w:hAnsiTheme="minorHAnsi" w:cstheme="minorHAnsi"/>
          <w:sz w:val="24"/>
        </w:rPr>
        <w:t xml:space="preserve">how an algorithmic process of </w:t>
      </w:r>
      <w:r w:rsidRPr="002607AD">
        <w:rPr>
          <w:rStyle w:val="Emphasis"/>
          <w:rFonts w:asciiTheme="minorHAnsi" w:hAnsiTheme="minorHAnsi" w:cstheme="minorHAnsi"/>
          <w:sz w:val="24"/>
          <w:highlight w:val="green"/>
        </w:rPr>
        <w:t xml:space="preserve">disease </w:t>
      </w:r>
      <w:r w:rsidRPr="002607AD">
        <w:rPr>
          <w:rStyle w:val="Emphasis"/>
          <w:rFonts w:asciiTheme="minorHAnsi" w:hAnsiTheme="minorHAnsi" w:cstheme="minorHAnsi"/>
          <w:sz w:val="24"/>
        </w:rPr>
        <w:t xml:space="preserve">spread will </w:t>
      </w:r>
      <w:r w:rsidRPr="002607AD">
        <w:rPr>
          <w:rStyle w:val="Emphasis"/>
          <w:rFonts w:asciiTheme="minorHAnsi" w:hAnsiTheme="minorHAnsi" w:cstheme="minorHAnsi"/>
          <w:sz w:val="24"/>
          <w:highlight w:val="green"/>
        </w:rPr>
        <w:t>move through the modern world</w:t>
      </w:r>
      <w:r w:rsidRPr="002607AD">
        <w:rPr>
          <w:rStyle w:val="Emphasis"/>
          <w:rFonts w:asciiTheme="minorHAnsi" w:hAnsiTheme="minorHAnsi" w:cstheme="minorHAnsi"/>
          <w:sz w:val="24"/>
        </w:rPr>
        <w:t xml:space="preserve">. </w:t>
      </w:r>
      <w:r w:rsidRPr="002607AD">
        <w:rPr>
          <w:rStyle w:val="Emphasis"/>
          <w:rFonts w:asciiTheme="minorHAnsi" w:hAnsiTheme="minorHAnsi" w:cstheme="minorHAnsi"/>
          <w:sz w:val="24"/>
          <w:highlight w:val="green"/>
        </w:rPr>
        <w:t xml:space="preserve">All urban centers </w:t>
      </w:r>
      <w:r w:rsidRPr="002607AD">
        <w:rPr>
          <w:rStyle w:val="Emphasis"/>
          <w:rFonts w:asciiTheme="minorHAnsi" w:hAnsiTheme="minorHAnsi" w:cstheme="minorHAnsi"/>
          <w:sz w:val="24"/>
        </w:rPr>
        <w:t xml:space="preserve">around the entire globe </w:t>
      </w:r>
      <w:r w:rsidRPr="002607AD">
        <w:rPr>
          <w:rStyle w:val="Emphasis"/>
          <w:rFonts w:asciiTheme="minorHAnsi" w:hAnsiTheme="minorHAnsi" w:cstheme="minorHAnsi"/>
          <w:sz w:val="24"/>
          <w:highlight w:val="green"/>
        </w:rPr>
        <w:t xml:space="preserve">can become infected within sixty days </w:t>
      </w:r>
      <w:r w:rsidRPr="002607AD">
        <w:rPr>
          <w:rStyle w:val="Emphasis"/>
          <w:rFonts w:asciiTheme="minorHAnsi" w:hAnsiTheme="minorHAnsi" w:cstheme="minorHAnsi"/>
          <w:sz w:val="24"/>
        </w:rPr>
        <w:t xml:space="preserve">because we move around and cross borders much more than our ancestors did, thanks to air travel. A new </w:t>
      </w:r>
      <w:r w:rsidRPr="002607AD">
        <w:rPr>
          <w:rStyle w:val="Emphasis"/>
          <w:rFonts w:asciiTheme="minorHAnsi" w:hAnsiTheme="minorHAnsi" w:cstheme="minorHAnsi"/>
          <w:sz w:val="24"/>
          <w:highlight w:val="green"/>
        </w:rPr>
        <w:t xml:space="preserve">pandemic </w:t>
      </w:r>
      <w:r w:rsidRPr="002607AD">
        <w:rPr>
          <w:rStyle w:val="Emphasis"/>
          <w:rFonts w:asciiTheme="minorHAnsi" w:hAnsiTheme="minorHAnsi" w:cstheme="minorHAnsi"/>
          <w:sz w:val="24"/>
        </w:rPr>
        <w:t xml:space="preserve">could start crossing borders before we even know it exists. A flu-like disease </w:t>
      </w:r>
      <w:r w:rsidRPr="002607AD">
        <w:rPr>
          <w:rStyle w:val="Emphasis"/>
          <w:rFonts w:asciiTheme="minorHAnsi" w:hAnsiTheme="minorHAnsi" w:cstheme="minorHAnsi"/>
          <w:sz w:val="24"/>
          <w:highlight w:val="green"/>
        </w:rPr>
        <w:t xml:space="preserve">could kill </w:t>
      </w:r>
      <w:r w:rsidRPr="002607AD">
        <w:rPr>
          <w:rStyle w:val="Emphasis"/>
          <w:rFonts w:asciiTheme="minorHAnsi" w:hAnsiTheme="minorHAnsi" w:cstheme="minorHAnsi"/>
          <w:sz w:val="24"/>
        </w:rPr>
        <w:t xml:space="preserve">more than </w:t>
      </w:r>
      <w:r w:rsidRPr="002607AD">
        <w:rPr>
          <w:rStyle w:val="Emphasis"/>
          <w:rFonts w:asciiTheme="minorHAnsi" w:hAnsiTheme="minorHAnsi" w:cstheme="minorHAnsi"/>
          <w:sz w:val="24"/>
          <w:highlight w:val="green"/>
        </w:rPr>
        <w:t xml:space="preserve">33 million </w:t>
      </w:r>
      <w:r w:rsidRPr="002607AD">
        <w:rPr>
          <w:rStyle w:val="Emphasis"/>
          <w:rFonts w:asciiTheme="minorHAnsi" w:hAnsiTheme="minorHAnsi" w:cstheme="minorHAnsi"/>
          <w:sz w:val="24"/>
        </w:rPr>
        <w:t xml:space="preserve">people </w:t>
      </w:r>
      <w:r w:rsidRPr="002607AD">
        <w:rPr>
          <w:rStyle w:val="Emphasis"/>
          <w:rFonts w:asciiTheme="minorHAnsi" w:hAnsiTheme="minorHAnsi" w:cstheme="minorHAnsi"/>
          <w:sz w:val="24"/>
          <w:highlight w:val="green"/>
        </w:rPr>
        <w:t xml:space="preserve">in </w:t>
      </w:r>
      <w:r w:rsidRPr="002607AD">
        <w:rPr>
          <w:rStyle w:val="Emphasis"/>
          <w:rFonts w:asciiTheme="minorHAnsi" w:hAnsiTheme="minorHAnsi" w:cstheme="minorHAnsi"/>
          <w:sz w:val="24"/>
        </w:rPr>
        <w:t xml:space="preserve">250 </w:t>
      </w:r>
      <w:r w:rsidRPr="002607AD">
        <w:rPr>
          <w:rStyle w:val="Emphasis"/>
          <w:rFonts w:asciiTheme="minorHAnsi" w:hAnsiTheme="minorHAnsi" w:cstheme="minorHAnsi"/>
          <w:sz w:val="24"/>
          <w:highlight w:val="green"/>
        </w:rPr>
        <w:t>days</w:t>
      </w:r>
      <w:r w:rsidRPr="002607AD">
        <w:rPr>
          <w:rStyle w:val="Emphasis"/>
          <w:rFonts w:asciiTheme="minorHAnsi" w:hAnsiTheme="minorHAnsi" w:cstheme="minorHAnsi"/>
          <w:sz w:val="24"/>
        </w:rPr>
        <w:t>.3</w:t>
      </w:r>
    </w:p>
    <w:p w14:paraId="35C86742" w14:textId="77777777" w:rsidR="001E75F5" w:rsidRPr="002607AD" w:rsidRDefault="001E75F5" w:rsidP="001E75F5">
      <w:pPr>
        <w:pStyle w:val="Heading4"/>
        <w:rPr>
          <w:rFonts w:asciiTheme="minorHAnsi" w:hAnsiTheme="minorHAnsi" w:cstheme="minorHAnsi"/>
        </w:rPr>
      </w:pPr>
      <w:r w:rsidRPr="002607AD">
        <w:rPr>
          <w:rFonts w:asciiTheme="minorHAnsi" w:hAnsiTheme="minorHAnsi" w:cstheme="minorHAnsi"/>
        </w:rPr>
        <w:t xml:space="preserve">Pharma </w:t>
      </w:r>
      <w:r w:rsidRPr="002607AD">
        <w:rPr>
          <w:rFonts w:asciiTheme="minorHAnsi" w:hAnsiTheme="minorHAnsi" w:cstheme="minorHAnsi"/>
          <w:u w:val="single"/>
        </w:rPr>
        <w:t>spills-over</w:t>
      </w:r>
      <w:r w:rsidRPr="002607AD">
        <w:rPr>
          <w:rFonts w:asciiTheme="minorHAnsi" w:hAnsiTheme="minorHAnsi" w:cstheme="minorHAnsi"/>
        </w:rPr>
        <w:t xml:space="preserve"> – has cascading </w:t>
      </w:r>
      <w:r w:rsidRPr="002607AD">
        <w:rPr>
          <w:rFonts w:asciiTheme="minorHAnsi" w:hAnsiTheme="minorHAnsi" w:cstheme="minorHAnsi"/>
          <w:u w:val="single"/>
        </w:rPr>
        <w:t>global impacts</w:t>
      </w:r>
      <w:r w:rsidRPr="002607AD">
        <w:rPr>
          <w:rFonts w:asciiTheme="minorHAnsi" w:hAnsiTheme="minorHAnsi" w:cstheme="minorHAnsi"/>
        </w:rPr>
        <w:t xml:space="preserve"> that are necessary for </w:t>
      </w:r>
      <w:r w:rsidRPr="002607AD">
        <w:rPr>
          <w:rFonts w:asciiTheme="minorHAnsi" w:hAnsiTheme="minorHAnsi" w:cstheme="minorHAnsi"/>
          <w:u w:val="single"/>
        </w:rPr>
        <w:t>human survival</w:t>
      </w:r>
      <w:r w:rsidRPr="002607AD">
        <w:rPr>
          <w:rFonts w:asciiTheme="minorHAnsi" w:hAnsiTheme="minorHAnsi" w:cstheme="minorHAnsi"/>
        </w:rPr>
        <w:t>.</w:t>
      </w:r>
    </w:p>
    <w:p w14:paraId="642E121C" w14:textId="77777777" w:rsidR="001E75F5" w:rsidRPr="002607AD" w:rsidRDefault="001E75F5" w:rsidP="001E75F5">
      <w:pPr>
        <w:rPr>
          <w:rFonts w:asciiTheme="minorHAnsi" w:hAnsiTheme="minorHAnsi" w:cstheme="minorHAnsi"/>
        </w:rPr>
      </w:pPr>
      <w:r w:rsidRPr="002607AD">
        <w:rPr>
          <w:rStyle w:val="Style13ptBold"/>
          <w:rFonts w:asciiTheme="minorHAnsi" w:hAnsiTheme="minorHAnsi" w:cstheme="minorHAnsi"/>
        </w:rPr>
        <w:t>NAS 8</w:t>
      </w:r>
      <w:r w:rsidRPr="002607AD">
        <w:rPr>
          <w:rFonts w:asciiTheme="minorHAnsi" w:hAnsiTheme="minorHAnsi" w:cstheme="minorHAnsi"/>
        </w:rPr>
        <w:t xml:space="preserve"> National Academy of Sciences 12-3-2008 “The Role of the Life Sciences in Transforming America's Future Summary of a Workshop” //Re-cut by Elmer </w:t>
      </w:r>
    </w:p>
    <w:p w14:paraId="5679B2C8" w14:textId="77777777" w:rsidR="001E75F5" w:rsidRPr="002607AD" w:rsidRDefault="001E75F5" w:rsidP="001E75F5">
      <w:pPr>
        <w:rPr>
          <w:rFonts w:asciiTheme="minorHAnsi" w:hAnsiTheme="minorHAnsi" w:cstheme="minorHAnsi"/>
          <w:u w:val="single"/>
        </w:rPr>
      </w:pPr>
      <w:r w:rsidRPr="002607AD">
        <w:rPr>
          <w:rFonts w:asciiTheme="minorHAnsi" w:hAnsiTheme="minorHAnsi" w:cstheme="minorHAnsi"/>
          <w:u w:val="single"/>
        </w:rPr>
        <w:t xml:space="preserve">Fostering Industries to Counter Global Problems The </w:t>
      </w:r>
      <w:r w:rsidRPr="002607AD">
        <w:rPr>
          <w:rFonts w:asciiTheme="minorHAnsi" w:hAnsiTheme="minorHAnsi" w:cstheme="minorHAnsi"/>
          <w:highlight w:val="green"/>
          <w:u w:val="single"/>
        </w:rPr>
        <w:t>life sciences</w:t>
      </w:r>
      <w:r w:rsidRPr="002607AD">
        <w:rPr>
          <w:rFonts w:asciiTheme="minorHAnsi" w:hAnsiTheme="minorHAnsi" w:cstheme="minorHAnsi"/>
          <w:u w:val="single"/>
        </w:rPr>
        <w:t xml:space="preserve"> </w:t>
      </w:r>
      <w:r w:rsidRPr="002607AD">
        <w:rPr>
          <w:rFonts w:asciiTheme="minorHAnsi" w:hAnsiTheme="minorHAnsi" w:cstheme="minorHAnsi"/>
          <w:highlight w:val="green"/>
          <w:u w:val="single"/>
        </w:rPr>
        <w:t xml:space="preserve">have applications </w:t>
      </w:r>
      <w:r w:rsidRPr="002607AD">
        <w:rPr>
          <w:rFonts w:asciiTheme="minorHAnsi" w:hAnsiTheme="minorHAnsi" w:cstheme="minorHAnsi"/>
          <w:u w:val="single"/>
        </w:rPr>
        <w:t xml:space="preserve">in areas that range far </w:t>
      </w:r>
      <w:r w:rsidRPr="002607AD">
        <w:rPr>
          <w:rFonts w:asciiTheme="minorHAnsi" w:hAnsiTheme="minorHAnsi" w:cstheme="minorHAnsi"/>
          <w:highlight w:val="green"/>
          <w:u w:val="single"/>
        </w:rPr>
        <w:t>beyond human health</w:t>
      </w:r>
      <w:r w:rsidRPr="002607AD">
        <w:rPr>
          <w:rFonts w:asciiTheme="minorHAnsi" w:hAnsiTheme="minorHAnsi" w:cstheme="minorHAnsi"/>
          <w:u w:val="single"/>
        </w:rPr>
        <w:t xml:space="preserve">. Life-science based approaches could </w:t>
      </w:r>
      <w:r w:rsidRPr="002607AD">
        <w:rPr>
          <w:rFonts w:asciiTheme="minorHAnsi" w:hAnsiTheme="minorHAnsi" w:cstheme="minorHAnsi"/>
          <w:b/>
          <w:bCs/>
          <w:highlight w:val="green"/>
          <w:u w:val="single"/>
        </w:rPr>
        <w:t>contribute to advances in</w:t>
      </w:r>
      <w:r w:rsidRPr="002607AD">
        <w:rPr>
          <w:rFonts w:asciiTheme="minorHAnsi" w:hAnsiTheme="minorHAnsi" w:cstheme="minorHAnsi"/>
          <w:u w:val="single"/>
        </w:rPr>
        <w:t xml:space="preserve"> many industries, from </w:t>
      </w:r>
      <w:r w:rsidRPr="002607AD">
        <w:rPr>
          <w:rStyle w:val="Emphasis"/>
          <w:rFonts w:asciiTheme="minorHAnsi" w:hAnsiTheme="minorHAnsi" w:cstheme="minorHAnsi"/>
          <w:sz w:val="24"/>
          <w:highlight w:val="green"/>
        </w:rPr>
        <w:t>energy production</w:t>
      </w:r>
      <w:r w:rsidRPr="002607AD">
        <w:rPr>
          <w:rFonts w:asciiTheme="minorHAnsi" w:hAnsiTheme="minorHAnsi" w:cstheme="minorHAnsi"/>
          <w:highlight w:val="green"/>
          <w:u w:val="single"/>
        </w:rPr>
        <w:t xml:space="preserve"> and </w:t>
      </w:r>
      <w:r w:rsidRPr="002607AD">
        <w:rPr>
          <w:rStyle w:val="Emphasis"/>
          <w:rFonts w:asciiTheme="minorHAnsi" w:hAnsiTheme="minorHAnsi" w:cstheme="minorHAnsi"/>
          <w:sz w:val="24"/>
          <w:highlight w:val="green"/>
        </w:rPr>
        <w:t>pollution remediation</w:t>
      </w:r>
      <w:r w:rsidRPr="002607AD">
        <w:rPr>
          <w:rFonts w:asciiTheme="minorHAnsi" w:hAnsiTheme="minorHAnsi" w:cstheme="minorHAnsi"/>
          <w:u w:val="single"/>
        </w:rPr>
        <w:t xml:space="preserve">, to clean manufacturing and the production of new biologically inspired materials. In fact, biological systems could provide the basis for new products, </w:t>
      </w:r>
      <w:proofErr w:type="gramStart"/>
      <w:r w:rsidRPr="002607AD">
        <w:rPr>
          <w:rFonts w:asciiTheme="minorHAnsi" w:hAnsiTheme="minorHAnsi" w:cstheme="minorHAnsi"/>
          <w:u w:val="single"/>
        </w:rPr>
        <w:t>services</w:t>
      </w:r>
      <w:proofErr w:type="gramEnd"/>
      <w:r w:rsidRPr="002607AD">
        <w:rPr>
          <w:rFonts w:asciiTheme="minorHAnsi" w:hAnsiTheme="minorHAnsi" w:cstheme="minorHAnsi"/>
          <w:u w:val="single"/>
        </w:rPr>
        <w:t xml:space="preserve"> and industries that we cannot yet imagine</w:t>
      </w:r>
      <w:r w:rsidRPr="002607AD">
        <w:rPr>
          <w:rFonts w:asciiTheme="minorHAnsi" w:hAnsiTheme="minorHAnsi" w:cstheme="minorHAnsi"/>
          <w:sz w:val="16"/>
        </w:rPr>
        <w:t xml:space="preserve">. Microbes are already producing biofuels and could, through further research, provide a major component of future energy supplies. Marine and terrestrial organisms extract carbon dioxide from the atmosphere, which suggests that </w:t>
      </w:r>
      <w:r w:rsidRPr="002607AD">
        <w:rPr>
          <w:rFonts w:asciiTheme="minorHAnsi" w:hAnsiTheme="minorHAnsi" w:cstheme="minorHAnsi"/>
          <w:u w:val="single"/>
        </w:rPr>
        <w:t xml:space="preserve">biological systems could be used </w:t>
      </w:r>
      <w:r w:rsidRPr="002607AD">
        <w:rPr>
          <w:rFonts w:asciiTheme="minorHAnsi" w:hAnsiTheme="minorHAnsi" w:cstheme="minorHAnsi"/>
          <w:highlight w:val="green"/>
          <w:u w:val="single"/>
        </w:rPr>
        <w:t xml:space="preserve">to </w:t>
      </w:r>
      <w:r w:rsidRPr="002607AD">
        <w:rPr>
          <w:rStyle w:val="Emphasis"/>
          <w:rFonts w:asciiTheme="minorHAnsi" w:hAnsiTheme="minorHAnsi" w:cstheme="minorHAnsi"/>
          <w:sz w:val="24"/>
          <w:highlight w:val="green"/>
        </w:rPr>
        <w:t>help manage climate change.</w:t>
      </w:r>
      <w:r w:rsidRPr="002607AD">
        <w:rPr>
          <w:rFonts w:asciiTheme="minorHAnsi" w:hAnsiTheme="minorHAnsi" w:cstheme="minorHAnsi"/>
          <w:u w:val="single"/>
        </w:rPr>
        <w:t xml:space="preserve"> </w:t>
      </w:r>
      <w:r w:rsidRPr="002607AD">
        <w:rPr>
          <w:rFonts w:asciiTheme="minorHAnsi" w:hAnsiTheme="minorHAnsi" w:cstheme="minorHAnsi"/>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2607AD">
        <w:rPr>
          <w:rFonts w:asciiTheme="minorHAnsi" w:hAnsiTheme="minorHAnsi" w:cstheme="minorHAnsi"/>
          <w:u w:val="single"/>
        </w:rPr>
        <w:t xml:space="preserve">Fraley said that </w:t>
      </w:r>
      <w:r w:rsidRPr="002607AD">
        <w:rPr>
          <w:rStyle w:val="Emphasis"/>
          <w:rFonts w:asciiTheme="minorHAnsi" w:hAnsiTheme="minorHAnsi" w:cstheme="minorHAnsi"/>
          <w:sz w:val="24"/>
          <w:highlight w:val="green"/>
        </w:rPr>
        <w:t>the global ag</w:t>
      </w:r>
      <w:r w:rsidRPr="002607AD">
        <w:rPr>
          <w:rStyle w:val="Emphasis"/>
          <w:rFonts w:asciiTheme="minorHAnsi" w:hAnsiTheme="minorHAnsi" w:cstheme="minorHAnsi"/>
          <w:sz w:val="24"/>
        </w:rPr>
        <w:t xml:space="preserve">ricultural </w:t>
      </w:r>
      <w:r w:rsidRPr="002607AD">
        <w:rPr>
          <w:rStyle w:val="Emphasis"/>
          <w:rFonts w:asciiTheme="minorHAnsi" w:hAnsiTheme="minorHAnsi" w:cstheme="minorHAnsi"/>
          <w:sz w:val="24"/>
          <w:highlight w:val="green"/>
        </w:rPr>
        <w:t>system</w:t>
      </w:r>
      <w:r w:rsidRPr="002607AD">
        <w:rPr>
          <w:rFonts w:asciiTheme="minorHAnsi" w:hAnsiTheme="minorHAnsi" w:cstheme="minorHAnsi"/>
          <w:highlight w:val="green"/>
          <w:u w:val="single"/>
        </w:rPr>
        <w:t xml:space="preserve"> needs to</w:t>
      </w:r>
      <w:r w:rsidRPr="002607AD">
        <w:rPr>
          <w:rFonts w:asciiTheme="minorHAnsi" w:hAnsiTheme="minorHAnsi" w:cstheme="minorHAnsi"/>
          <w:u w:val="single"/>
        </w:rPr>
        <w:t xml:space="preserve"> adopt the goal of </w:t>
      </w:r>
      <w:r w:rsidRPr="002607AD">
        <w:rPr>
          <w:rFonts w:asciiTheme="minorHAnsi" w:hAnsiTheme="minorHAnsi" w:cstheme="minorHAnsi"/>
          <w:highlight w:val="green"/>
          <w:u w:val="single"/>
        </w:rPr>
        <w:t>doubl</w:t>
      </w:r>
      <w:r w:rsidRPr="002607AD">
        <w:rPr>
          <w:rFonts w:asciiTheme="minorHAnsi" w:hAnsiTheme="minorHAnsi" w:cstheme="minorHAnsi"/>
          <w:u w:val="single"/>
        </w:rPr>
        <w:t xml:space="preserve">ing the current yield of </w:t>
      </w:r>
      <w:r w:rsidRPr="002607AD">
        <w:rPr>
          <w:rFonts w:asciiTheme="minorHAnsi" w:hAnsiTheme="minorHAnsi" w:cstheme="minorHAnsi"/>
          <w:b/>
          <w:bCs/>
          <w:highlight w:val="green"/>
          <w:u w:val="single"/>
        </w:rPr>
        <w:t>crops while reducing</w:t>
      </w:r>
      <w:r w:rsidRPr="002607AD">
        <w:rPr>
          <w:rFonts w:asciiTheme="minorHAnsi" w:hAnsiTheme="minorHAnsi" w:cstheme="minorHAnsi"/>
          <w:b/>
          <w:bCs/>
          <w:u w:val="single"/>
        </w:rPr>
        <w:t xml:space="preserve"> key inputs like pesticides, </w:t>
      </w:r>
      <w:r w:rsidRPr="002607AD">
        <w:rPr>
          <w:rFonts w:asciiTheme="minorHAnsi" w:hAnsiTheme="minorHAnsi" w:cstheme="minorHAnsi"/>
          <w:b/>
          <w:bCs/>
          <w:highlight w:val="green"/>
          <w:u w:val="single"/>
        </w:rPr>
        <w:t>fertilizers, and water</w:t>
      </w:r>
      <w:r w:rsidRPr="002607AD">
        <w:rPr>
          <w:rFonts w:asciiTheme="minorHAnsi" w:hAnsiTheme="minorHAnsi" w:cstheme="minorHAnsi"/>
          <w:b/>
          <w:bCs/>
          <w:u w:val="single"/>
        </w:rPr>
        <w:t xml:space="preserve"> </w:t>
      </w:r>
      <w:r w:rsidRPr="002607AD">
        <w:rPr>
          <w:rFonts w:asciiTheme="minorHAnsi" w:hAnsiTheme="minorHAnsi" w:cstheme="minorHAnsi"/>
          <w:u w:val="single"/>
        </w:rPr>
        <w:t>by one third</w:t>
      </w:r>
      <w:r w:rsidRPr="002607AD">
        <w:rPr>
          <w:rFonts w:asciiTheme="minorHAnsi" w:hAnsiTheme="minorHAnsi" w:cstheme="minorHAnsi"/>
          <w:sz w:val="16"/>
        </w:rPr>
        <w:t xml:space="preserve">. “It is more important than putting a man on the moon,” he said. </w:t>
      </w:r>
      <w:r w:rsidRPr="002607AD">
        <w:rPr>
          <w:rFonts w:asciiTheme="minorHAnsi" w:hAnsiTheme="minorHAnsi" w:cstheme="minorHAnsi"/>
          <w:sz w:val="16"/>
        </w:rPr>
        <w:lastRenderedPageBreak/>
        <w:t xml:space="preserve">Doubling agricultural yields would “change the world.” Another billion people will join the middle class over the next decade just in India and China as economies continue to grow. </w:t>
      </w:r>
      <w:r w:rsidRPr="002607AD">
        <w:rPr>
          <w:rFonts w:asciiTheme="minorHAnsi" w:hAnsiTheme="minorHAnsi" w:cstheme="minorHAnsi"/>
          <w:u w:val="single"/>
        </w:rPr>
        <w:t xml:space="preserve">And </w:t>
      </w:r>
      <w:r w:rsidRPr="002607AD">
        <w:rPr>
          <w:rStyle w:val="Emphasis"/>
          <w:rFonts w:asciiTheme="minorHAnsi" w:hAnsiTheme="minorHAnsi" w:cstheme="minorHAnsi"/>
          <w:sz w:val="24"/>
        </w:rPr>
        <w:t>all people need and deserve secure access to food supplies</w:t>
      </w:r>
      <w:r w:rsidRPr="002607AD">
        <w:rPr>
          <w:rFonts w:asciiTheme="minorHAnsi" w:hAnsiTheme="minorHAnsi" w:cstheme="minorHAnsi"/>
          <w:u w:val="single"/>
        </w:rPr>
        <w:t xml:space="preserve">. Continued progress will require both </w:t>
      </w:r>
      <w:r w:rsidRPr="002607AD">
        <w:rPr>
          <w:rStyle w:val="Emphasis"/>
          <w:rFonts w:asciiTheme="minorHAnsi" w:hAnsiTheme="minorHAnsi" w:cstheme="minorHAnsi"/>
          <w:sz w:val="24"/>
        </w:rPr>
        <w:t>basic and applied research</w:t>
      </w:r>
      <w:r w:rsidRPr="002607AD">
        <w:rPr>
          <w:rFonts w:asciiTheme="minorHAnsi" w:hAnsiTheme="minorHAnsi" w:cstheme="minorHAnsi"/>
          <w:u w:val="single"/>
        </w:rPr>
        <w:t xml:space="preserve">, </w:t>
      </w:r>
      <w:r w:rsidRPr="002607AD">
        <w:rPr>
          <w:rFonts w:asciiTheme="minorHAnsi" w:hAnsiTheme="minorHAnsi" w:cstheme="minorHAnsi"/>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2607AD">
        <w:rPr>
          <w:rFonts w:asciiTheme="minorHAnsi" w:hAnsiTheme="minorHAnsi" w:cstheme="minorHAnsi"/>
          <w:u w:val="single"/>
        </w:rPr>
        <w:t xml:space="preserve">In the past decade, </w:t>
      </w:r>
      <w:r w:rsidRPr="002607AD">
        <w:rPr>
          <w:rFonts w:asciiTheme="minorHAnsi" w:hAnsiTheme="minorHAnsi" w:cstheme="minorHAnsi"/>
          <w:highlight w:val="green"/>
          <w:u w:val="single"/>
        </w:rPr>
        <w:t>new tools</w:t>
      </w:r>
      <w:r w:rsidRPr="002607AD">
        <w:rPr>
          <w:rFonts w:asciiTheme="minorHAnsi" w:hAnsiTheme="minorHAnsi" w:cstheme="minorHAnsi"/>
          <w:u w:val="single"/>
        </w:rPr>
        <w:t xml:space="preserve"> have become available to </w:t>
      </w:r>
      <w:r w:rsidRPr="002607AD">
        <w:rPr>
          <w:rFonts w:asciiTheme="minorHAnsi" w:hAnsiTheme="minorHAnsi" w:cstheme="minorHAnsi"/>
          <w:highlight w:val="green"/>
          <w:u w:val="single"/>
        </w:rPr>
        <w:t>explore</w:t>
      </w:r>
      <w:r w:rsidRPr="002607AD">
        <w:rPr>
          <w:rFonts w:asciiTheme="minorHAnsi" w:hAnsiTheme="minorHAnsi" w:cstheme="minorHAnsi"/>
          <w:u w:val="single"/>
        </w:rPr>
        <w:t xml:space="preserve"> the </w:t>
      </w:r>
      <w:r w:rsidRPr="002607AD">
        <w:rPr>
          <w:rFonts w:asciiTheme="minorHAnsi" w:hAnsiTheme="minorHAnsi" w:cstheme="minorHAnsi"/>
          <w:highlight w:val="green"/>
          <w:u w:val="single"/>
        </w:rPr>
        <w:t>microbial processes that</w:t>
      </w:r>
      <w:r w:rsidRPr="002607AD">
        <w:rPr>
          <w:rFonts w:asciiTheme="minorHAnsi" w:hAnsiTheme="minorHAnsi" w:cstheme="minorHAnsi"/>
          <w:u w:val="single"/>
        </w:rPr>
        <w:t xml:space="preserve"> </w:t>
      </w:r>
      <w:r w:rsidRPr="002607AD">
        <w:rPr>
          <w:rFonts w:asciiTheme="minorHAnsi" w:hAnsiTheme="minorHAnsi" w:cstheme="minorHAnsi"/>
          <w:highlight w:val="green"/>
          <w:u w:val="single"/>
        </w:rPr>
        <w:t xml:space="preserve">drive the </w:t>
      </w:r>
      <w:r w:rsidRPr="002607AD">
        <w:rPr>
          <w:rFonts w:asciiTheme="minorHAnsi" w:hAnsiTheme="minorHAnsi" w:cstheme="minorHAnsi"/>
          <w:b/>
          <w:bCs/>
          <w:highlight w:val="green"/>
          <w:u w:val="single"/>
        </w:rPr>
        <w:t>chemistry of the oceans</w:t>
      </w:r>
      <w:r w:rsidRPr="002607AD">
        <w:rPr>
          <w:rFonts w:asciiTheme="minorHAnsi" w:hAnsiTheme="minorHAnsi" w:cstheme="minorHAnsi"/>
          <w:u w:val="single"/>
        </w:rPr>
        <w:t xml:space="preserve">, observed David Kingsbury, Chief Program Officer for Science at the </w:t>
      </w:r>
      <w:proofErr w:type="gramStart"/>
      <w:r w:rsidRPr="002607AD">
        <w:rPr>
          <w:rFonts w:asciiTheme="minorHAnsi" w:hAnsiTheme="minorHAnsi" w:cstheme="minorHAnsi"/>
          <w:u w:val="single"/>
        </w:rPr>
        <w:t>Gordon</w:t>
      </w:r>
      <w:proofErr w:type="gramEnd"/>
      <w:r w:rsidRPr="002607AD">
        <w:rPr>
          <w:rFonts w:asciiTheme="minorHAnsi" w:hAnsiTheme="minorHAnsi" w:cstheme="minorHAnsi"/>
          <w:u w:val="single"/>
        </w:rPr>
        <w:t xml:space="preserve"> and Betty Moore Foundation. </w:t>
      </w:r>
      <w:r w:rsidRPr="002607AD">
        <w:rPr>
          <w:rFonts w:asciiTheme="minorHAnsi" w:hAnsiTheme="minorHAnsi" w:cstheme="minorHAnsi"/>
          <w:highlight w:val="green"/>
          <w:u w:val="single"/>
        </w:rPr>
        <w:t xml:space="preserve">These </w:t>
      </w:r>
      <w:r w:rsidRPr="002607AD">
        <w:rPr>
          <w:rFonts w:asciiTheme="minorHAnsi" w:hAnsiTheme="minorHAnsi" w:cstheme="minorHAnsi"/>
          <w:u w:val="single"/>
        </w:rPr>
        <w:t xml:space="preserve">technologies have </w:t>
      </w:r>
      <w:r w:rsidRPr="002607AD">
        <w:rPr>
          <w:rFonts w:asciiTheme="minorHAnsi" w:hAnsiTheme="minorHAnsi" w:cstheme="minorHAnsi"/>
          <w:highlight w:val="green"/>
          <w:u w:val="single"/>
        </w:rPr>
        <w:t>revealed</w:t>
      </w:r>
      <w:r w:rsidRPr="002607AD">
        <w:rPr>
          <w:rFonts w:asciiTheme="minorHAnsi" w:hAnsiTheme="minorHAnsi" w:cstheme="minorHAnsi"/>
          <w:u w:val="single"/>
        </w:rPr>
        <w:t xml:space="preserve"> that a large proportion of </w:t>
      </w:r>
      <w:r w:rsidRPr="002607AD">
        <w:rPr>
          <w:rStyle w:val="Emphasis"/>
          <w:rFonts w:asciiTheme="minorHAnsi" w:hAnsiTheme="minorHAnsi" w:cstheme="minorHAnsi"/>
          <w:sz w:val="24"/>
        </w:rPr>
        <w:t>the planet’s</w:t>
      </w:r>
      <w:r w:rsidRPr="002607AD">
        <w:rPr>
          <w:rStyle w:val="Emphasis"/>
          <w:rFonts w:asciiTheme="minorHAnsi" w:hAnsiTheme="minorHAnsi" w:cstheme="minorHAnsi"/>
          <w:sz w:val="24"/>
          <w:highlight w:val="green"/>
        </w:rPr>
        <w:t xml:space="preserve"> genetic diversity</w:t>
      </w:r>
      <w:r w:rsidRPr="002607AD">
        <w:rPr>
          <w:rFonts w:asciiTheme="minorHAnsi" w:hAnsiTheme="minorHAnsi" w:cstheme="minorHAnsi"/>
          <w:u w:val="single"/>
        </w:rPr>
        <w:t xml:space="preserve"> resides in the oceans. In addition, many organisms in the oceans readily exchange genes, creating evolutionary forces that can have global effects. The oceans are currently under great stress</w:t>
      </w:r>
      <w:r w:rsidRPr="002607AD">
        <w:rPr>
          <w:rFonts w:asciiTheme="minorHAnsi" w:hAnsiTheme="minorHAnsi" w:cstheme="minorHAnsi"/>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2607AD">
        <w:rPr>
          <w:rFonts w:asciiTheme="minorHAnsi" w:hAnsiTheme="minorHAnsi" w:cstheme="minorHAnsi"/>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2607AD">
        <w:rPr>
          <w:rStyle w:val="Emphasis"/>
          <w:rFonts w:asciiTheme="minorHAnsi" w:hAnsiTheme="minorHAnsi" w:cstheme="minorHAnsi"/>
          <w:sz w:val="24"/>
          <w:highlight w:val="green"/>
        </w:rPr>
        <w:t>If we are not careful, we are not going to have a sustainable planet to live on,</w:t>
      </w:r>
      <w:r w:rsidRPr="002607AD">
        <w:rPr>
          <w:rFonts w:asciiTheme="minorHAnsi" w:hAnsiTheme="minorHAnsi" w:cstheme="minorHAnsi"/>
          <w:u w:val="single"/>
        </w:rPr>
        <w:t>” said Kingsbury. Only by understanding the basic biological processes at work in the oceans can humans live sustainably on earth.</w:t>
      </w:r>
    </w:p>
    <w:p w14:paraId="06421EBF" w14:textId="77777777" w:rsidR="001E75F5" w:rsidRPr="002607AD" w:rsidRDefault="001E75F5" w:rsidP="001E75F5">
      <w:pPr>
        <w:pStyle w:val="Heading3"/>
        <w:rPr>
          <w:rFonts w:asciiTheme="minorHAnsi" w:hAnsiTheme="minorHAnsi" w:cstheme="minorHAnsi"/>
        </w:rPr>
      </w:pPr>
      <w:r w:rsidRPr="002607AD">
        <w:rPr>
          <w:rFonts w:asciiTheme="minorHAnsi" w:hAnsiTheme="minorHAnsi" w:cstheme="minorHAnsi"/>
        </w:rPr>
        <w:lastRenderedPageBreak/>
        <w:t>1AC: Plan</w:t>
      </w:r>
    </w:p>
    <w:p w14:paraId="31A23D5C" w14:textId="77777777" w:rsidR="001E75F5" w:rsidRPr="002607AD" w:rsidRDefault="001E75F5" w:rsidP="001E75F5">
      <w:pPr>
        <w:pStyle w:val="Heading4"/>
        <w:rPr>
          <w:rFonts w:asciiTheme="minorHAnsi" w:hAnsiTheme="minorHAnsi" w:cstheme="minorHAnsi"/>
        </w:rPr>
      </w:pPr>
      <w:r w:rsidRPr="002607AD">
        <w:rPr>
          <w:rFonts w:asciiTheme="minorHAnsi" w:hAnsiTheme="minorHAnsi" w:cstheme="minorHAnsi"/>
        </w:rPr>
        <w:t>Plan – The member nations of the World Trade Organization ought to reduce intellectual property protections for medicines by implementing a one-and-done approach for patent protection.</w:t>
      </w:r>
    </w:p>
    <w:p w14:paraId="3818C033" w14:textId="77777777" w:rsidR="001E75F5" w:rsidRPr="002607AD" w:rsidRDefault="001E75F5" w:rsidP="001E75F5">
      <w:pPr>
        <w:pStyle w:val="Heading4"/>
        <w:rPr>
          <w:rFonts w:asciiTheme="minorHAnsi" w:hAnsiTheme="minorHAnsi" w:cstheme="minorHAnsi"/>
        </w:rPr>
      </w:pPr>
      <w:r w:rsidRPr="002607AD">
        <w:rPr>
          <w:rFonts w:asciiTheme="minorHAnsi" w:hAnsiTheme="minorHAnsi" w:cstheme="minorHAnsi"/>
        </w:rPr>
        <w:t xml:space="preserve">The Plan </w:t>
      </w:r>
      <w:r w:rsidRPr="002607AD">
        <w:rPr>
          <w:rFonts w:asciiTheme="minorHAnsi" w:hAnsiTheme="minorHAnsi" w:cstheme="minorHAnsi"/>
          <w:u w:val="single"/>
        </w:rPr>
        <w:t>solves Evergreening</w:t>
      </w:r>
      <w:r w:rsidRPr="002607AD">
        <w:rPr>
          <w:rFonts w:asciiTheme="minorHAnsi" w:hAnsiTheme="minorHAnsi" w:cstheme="minorHAnsi"/>
        </w:rPr>
        <w:t>.</w:t>
      </w:r>
    </w:p>
    <w:p w14:paraId="28922CD6" w14:textId="77777777" w:rsidR="001E75F5" w:rsidRPr="002607AD" w:rsidRDefault="001E75F5" w:rsidP="001E75F5">
      <w:pPr>
        <w:rPr>
          <w:rFonts w:asciiTheme="minorHAnsi" w:hAnsiTheme="minorHAnsi" w:cstheme="minorHAnsi"/>
        </w:rPr>
      </w:pPr>
      <w:r w:rsidRPr="002607AD">
        <w:rPr>
          <w:rStyle w:val="Style13ptBold"/>
          <w:rFonts w:asciiTheme="minorHAnsi" w:hAnsiTheme="minorHAnsi" w:cstheme="minorHAnsi"/>
        </w:rPr>
        <w:t>Feldman 3</w:t>
      </w:r>
      <w:r w:rsidRPr="002607AD">
        <w:rPr>
          <w:rFonts w:asciiTheme="minorHAnsi" w:hAnsiTheme="minorHAnsi" w:cstheme="minorHAnsi"/>
        </w:rPr>
        <w:t xml:space="preserve"> Robin Feldman 2-11-2019 "‘One-and-done’ for new drugs could cut patent thickets and boost generic competition" </w:t>
      </w:r>
      <w:hyperlink r:id="rId16" w:history="1">
        <w:r w:rsidRPr="002607AD">
          <w:rPr>
            <w:rStyle w:val="Hyperlink"/>
            <w:rFonts w:asciiTheme="minorHAnsi" w:hAnsiTheme="minorHAnsi" w:cstheme="minorHAnsi"/>
          </w:rPr>
          <w:t>https://www.statnews.com/2019/02/11/drug-patent-protection-one-done/</w:t>
        </w:r>
      </w:hyperlink>
      <w:r w:rsidRPr="002607AD">
        <w:rPr>
          <w:rFonts w:asciiTheme="minorHAnsi" w:hAnsiTheme="minorHAnsi" w:cstheme="minorHAnsi"/>
        </w:rPr>
        <w:t xml:space="preserve"> (Arthur J. Goldberg Distinguished Professor of Law, Albert Abramson ’54 Distinguished Professor of Law Chair, and Director of the Center for Innovation)//</w:t>
      </w:r>
      <w:proofErr w:type="spellStart"/>
      <w:r w:rsidRPr="002607AD">
        <w:rPr>
          <w:rFonts w:asciiTheme="minorHAnsi" w:hAnsiTheme="minorHAnsi" w:cstheme="minorHAnsi"/>
        </w:rPr>
        <w:t>SidK</w:t>
      </w:r>
      <w:proofErr w:type="spellEnd"/>
      <w:r w:rsidRPr="002607AD">
        <w:rPr>
          <w:rFonts w:asciiTheme="minorHAnsi" w:hAnsiTheme="minorHAnsi" w:cstheme="minorHAnsi"/>
        </w:rPr>
        <w:t xml:space="preserve"> + Elmer </w:t>
      </w:r>
    </w:p>
    <w:p w14:paraId="0ACECC16" w14:textId="77777777" w:rsidR="001E75F5" w:rsidRPr="002607AD" w:rsidRDefault="001E75F5" w:rsidP="001E75F5">
      <w:pPr>
        <w:rPr>
          <w:rFonts w:asciiTheme="minorHAnsi" w:hAnsiTheme="minorHAnsi" w:cstheme="minorHAnsi"/>
          <w:sz w:val="16"/>
        </w:rPr>
      </w:pPr>
      <w:r w:rsidRPr="002607AD">
        <w:rPr>
          <w:rFonts w:asciiTheme="minorHAnsi" w:hAnsiTheme="minorHAnsi" w:cstheme="minorHAnsi"/>
          <w:u w:val="single"/>
        </w:rPr>
        <w:t xml:space="preserve">I believe that </w:t>
      </w:r>
      <w:r w:rsidRPr="002607AD">
        <w:rPr>
          <w:rFonts w:asciiTheme="minorHAnsi" w:hAnsiTheme="minorHAnsi" w:cstheme="minorHAnsi"/>
          <w:highlight w:val="green"/>
          <w:u w:val="single"/>
        </w:rPr>
        <w:t xml:space="preserve">one period of protection </w:t>
      </w:r>
      <w:r w:rsidRPr="002607AD">
        <w:rPr>
          <w:rFonts w:asciiTheme="minorHAnsi" w:hAnsiTheme="minorHAnsi" w:cstheme="minorHAnsi"/>
          <w:b/>
          <w:bCs/>
          <w:highlight w:val="green"/>
          <w:u w:val="single"/>
          <w:bdr w:val="single" w:sz="4" w:space="0" w:color="auto"/>
        </w:rPr>
        <w:t>should be enough</w:t>
      </w:r>
      <w:r w:rsidRPr="002607AD">
        <w:rPr>
          <w:rFonts w:asciiTheme="minorHAnsi" w:hAnsiTheme="minorHAnsi" w:cstheme="minorHAnsi"/>
          <w:u w:val="single"/>
        </w:rPr>
        <w:t xml:space="preserve">. We should </w:t>
      </w:r>
      <w:r w:rsidRPr="002607AD">
        <w:rPr>
          <w:rFonts w:asciiTheme="minorHAnsi" w:hAnsiTheme="minorHAnsi" w:cstheme="minorHAnsi"/>
          <w:highlight w:val="green"/>
          <w:u w:val="single"/>
        </w:rPr>
        <w:t xml:space="preserve">make </w:t>
      </w:r>
      <w:r w:rsidRPr="002607AD">
        <w:rPr>
          <w:rFonts w:asciiTheme="minorHAnsi" w:hAnsiTheme="minorHAnsi" w:cstheme="minorHAnsi"/>
          <w:u w:val="single"/>
        </w:rPr>
        <w:t xml:space="preserve">the </w:t>
      </w:r>
      <w:r w:rsidRPr="002607AD">
        <w:rPr>
          <w:rFonts w:asciiTheme="minorHAnsi" w:hAnsiTheme="minorHAnsi" w:cstheme="minorHAnsi"/>
          <w:highlight w:val="green"/>
          <w:u w:val="single"/>
        </w:rPr>
        <w:t xml:space="preserve">legal changes </w:t>
      </w:r>
      <w:r w:rsidRPr="002607AD">
        <w:rPr>
          <w:rFonts w:asciiTheme="minorHAnsi" w:hAnsiTheme="minorHAnsi" w:cstheme="minorHAnsi"/>
          <w:u w:val="single"/>
        </w:rPr>
        <w:t xml:space="preserve">necessary </w:t>
      </w:r>
      <w:r w:rsidRPr="002607AD">
        <w:rPr>
          <w:rFonts w:asciiTheme="minorHAnsi" w:hAnsiTheme="minorHAnsi" w:cstheme="minorHAnsi"/>
          <w:highlight w:val="green"/>
          <w:u w:val="single"/>
        </w:rPr>
        <w:t xml:space="preserve">to prevent companies </w:t>
      </w:r>
      <w:r w:rsidRPr="002607AD">
        <w:rPr>
          <w:rFonts w:asciiTheme="minorHAnsi" w:hAnsiTheme="minorHAnsi" w:cstheme="minorHAnsi"/>
          <w:b/>
          <w:bCs/>
          <w:highlight w:val="green"/>
          <w:u w:val="single"/>
        </w:rPr>
        <w:t>from building patent walls</w:t>
      </w:r>
      <w:r w:rsidRPr="002607AD">
        <w:rPr>
          <w:rFonts w:asciiTheme="minorHAnsi" w:hAnsiTheme="minorHAnsi" w:cstheme="minorHAnsi"/>
          <w:highlight w:val="green"/>
          <w:u w:val="single"/>
        </w:rPr>
        <w:t xml:space="preserve"> </w:t>
      </w:r>
      <w:r w:rsidRPr="002607AD">
        <w:rPr>
          <w:rFonts w:asciiTheme="minorHAnsi" w:hAnsiTheme="minorHAnsi" w:cstheme="minorHAnsi"/>
          <w:u w:val="single"/>
        </w:rPr>
        <w:t xml:space="preserve">and piling up mountains of rights. This could be </w:t>
      </w:r>
      <w:r w:rsidRPr="002607AD">
        <w:rPr>
          <w:rFonts w:asciiTheme="minorHAnsi" w:hAnsiTheme="minorHAnsi" w:cstheme="minorHAnsi"/>
          <w:highlight w:val="green"/>
          <w:u w:val="single"/>
        </w:rPr>
        <w:t xml:space="preserve">accomplished </w:t>
      </w:r>
      <w:r w:rsidRPr="002607AD">
        <w:rPr>
          <w:rFonts w:asciiTheme="minorHAnsi" w:hAnsiTheme="minorHAnsi" w:cstheme="minorHAnsi"/>
          <w:b/>
          <w:bCs/>
          <w:highlight w:val="green"/>
          <w:u w:val="single"/>
          <w:bdr w:val="single" w:sz="4" w:space="0" w:color="auto"/>
        </w:rPr>
        <w:t>by a “one-and-done” approach</w:t>
      </w:r>
      <w:r w:rsidRPr="002607AD">
        <w:rPr>
          <w:rFonts w:asciiTheme="minorHAnsi" w:hAnsiTheme="minorHAnsi" w:cstheme="minorHAnsi"/>
          <w:highlight w:val="green"/>
          <w:u w:val="single"/>
        </w:rPr>
        <w:t xml:space="preserve"> </w:t>
      </w:r>
      <w:r w:rsidRPr="002607AD">
        <w:rPr>
          <w:rFonts w:asciiTheme="minorHAnsi" w:hAnsiTheme="minorHAnsi" w:cstheme="minorHAnsi"/>
          <w:u w:val="single"/>
        </w:rPr>
        <w:t>for patent protection. Under it, a drug would receive just one period of exclusivity, and no more</w:t>
      </w:r>
      <w:r w:rsidRPr="002607AD">
        <w:rPr>
          <w:rFonts w:asciiTheme="minorHAnsi" w:hAnsiTheme="minorHAnsi" w:cstheme="minorHAnsi"/>
          <w:sz w:val="16"/>
        </w:rPr>
        <w:t xml:space="preserve">. The choice of which “one” could be left entirely in the hands of the pharmaceutical company, with the election made when the FDA approves the drug. </w:t>
      </w:r>
      <w:r w:rsidRPr="002607AD">
        <w:rPr>
          <w:rFonts w:asciiTheme="minorHAnsi" w:hAnsiTheme="minorHAnsi" w:cstheme="minorHAnsi"/>
          <w:u w:val="single"/>
        </w:rPr>
        <w:t>Perhaps development of the drug went swiftly and smoothly, so the remaining life of one of the drug’s patents is of greatest value</w:t>
      </w:r>
      <w:r w:rsidRPr="002607AD">
        <w:rPr>
          <w:rFonts w:asciiTheme="minorHAnsi" w:hAnsiTheme="minorHAnsi" w:cstheme="minorHAnsi"/>
          <w:sz w:val="16"/>
        </w:rPr>
        <w:t xml:space="preserve">. Perhaps development languished, so designation as an orphan drug or some other benefit would bring greater reward. </w:t>
      </w:r>
      <w:r w:rsidRPr="002607AD">
        <w:rPr>
          <w:rFonts w:asciiTheme="minorHAnsi" w:hAnsiTheme="minorHAnsi" w:cstheme="minorHAnsi"/>
          <w:u w:val="single"/>
        </w:rPr>
        <w:t>The choice would be up to the company itself, based on its own calculation of the maximum benefit.</w:t>
      </w:r>
      <w:r w:rsidRPr="002607AD">
        <w:rPr>
          <w:rFonts w:asciiTheme="minorHAnsi" w:hAnsiTheme="minorHAnsi" w:cstheme="minorHAnsi"/>
          <w:sz w:val="16"/>
        </w:rPr>
        <w:t xml:space="preserve"> </w:t>
      </w:r>
      <w:r w:rsidRPr="002607AD">
        <w:rPr>
          <w:rFonts w:asciiTheme="minorHAnsi" w:hAnsiTheme="minorHAnsi" w:cstheme="minorHAnsi"/>
          <w:highlight w:val="green"/>
          <w:u w:val="single"/>
        </w:rPr>
        <w:t>The result</w:t>
      </w:r>
      <w:r w:rsidRPr="002607AD">
        <w:rPr>
          <w:rFonts w:asciiTheme="minorHAnsi" w:hAnsiTheme="minorHAnsi" w:cstheme="minorHAnsi"/>
          <w:u w:val="single"/>
        </w:rPr>
        <w:t xml:space="preserve">, however, </w:t>
      </w:r>
      <w:r w:rsidRPr="002607AD">
        <w:rPr>
          <w:rFonts w:asciiTheme="minorHAnsi" w:hAnsiTheme="minorHAnsi" w:cstheme="minorHAnsi"/>
          <w:highlight w:val="green"/>
          <w:u w:val="single"/>
        </w:rPr>
        <w:t xml:space="preserve">is that a </w:t>
      </w:r>
      <w:r w:rsidRPr="002607AD">
        <w:rPr>
          <w:rFonts w:asciiTheme="minorHAnsi" w:hAnsiTheme="minorHAnsi" w:cstheme="minorHAnsi"/>
          <w:u w:val="single"/>
        </w:rPr>
        <w:t xml:space="preserve">pharmaceutical </w:t>
      </w:r>
      <w:r w:rsidRPr="002607AD">
        <w:rPr>
          <w:rFonts w:asciiTheme="minorHAnsi" w:hAnsiTheme="minorHAnsi" w:cstheme="minorHAnsi"/>
          <w:highlight w:val="green"/>
          <w:u w:val="single"/>
        </w:rPr>
        <w:t xml:space="preserve">company chooses whether </w:t>
      </w:r>
      <w:r w:rsidRPr="002607AD">
        <w:rPr>
          <w:rFonts w:asciiTheme="minorHAnsi" w:hAnsiTheme="minorHAnsi" w:cstheme="minorHAnsi"/>
          <w:u w:val="single"/>
        </w:rPr>
        <w:t xml:space="preserve">its period of </w:t>
      </w:r>
      <w:r w:rsidRPr="002607AD">
        <w:rPr>
          <w:rFonts w:asciiTheme="minorHAnsi" w:hAnsiTheme="minorHAnsi" w:cstheme="minorHAnsi"/>
          <w:highlight w:val="green"/>
          <w:u w:val="single"/>
        </w:rPr>
        <w:t>exclusivity would be a patent</w:t>
      </w:r>
      <w:r w:rsidRPr="002607AD">
        <w:rPr>
          <w:rFonts w:asciiTheme="minorHAnsi" w:hAnsiTheme="minorHAnsi" w:cstheme="minorHAnsi"/>
          <w:u w:val="single"/>
        </w:rPr>
        <w:t xml:space="preserve">, an </w:t>
      </w:r>
      <w:r w:rsidRPr="002607AD">
        <w:rPr>
          <w:rFonts w:asciiTheme="minorHAnsi" w:hAnsiTheme="minorHAnsi" w:cstheme="minorHAnsi"/>
          <w:highlight w:val="green"/>
          <w:u w:val="single"/>
        </w:rPr>
        <w:t>orphan drug designation</w:t>
      </w:r>
      <w:r w:rsidRPr="002607AD">
        <w:rPr>
          <w:rFonts w:asciiTheme="minorHAnsi" w:hAnsiTheme="minorHAnsi" w:cstheme="minorHAnsi"/>
          <w:u w:val="single"/>
        </w:rPr>
        <w:t xml:space="preserve">, a period of </w:t>
      </w:r>
      <w:r w:rsidRPr="002607AD">
        <w:rPr>
          <w:rFonts w:asciiTheme="minorHAnsi" w:hAnsiTheme="minorHAnsi" w:cstheme="minorHAnsi"/>
          <w:highlight w:val="green"/>
          <w:u w:val="single"/>
        </w:rPr>
        <w:t xml:space="preserve">data exclusivity </w:t>
      </w:r>
      <w:r w:rsidRPr="002607AD">
        <w:rPr>
          <w:rFonts w:asciiTheme="minorHAnsi" w:hAnsiTheme="minorHAnsi" w:cstheme="minorHAnsi"/>
          <w:u w:val="single"/>
        </w:rPr>
        <w:t xml:space="preserve">(in which no generic is allowed to use the original drug’s safety and effectiveness data), or something else — </w:t>
      </w:r>
      <w:r w:rsidRPr="002607AD">
        <w:rPr>
          <w:rFonts w:asciiTheme="minorHAnsi" w:hAnsiTheme="minorHAnsi" w:cstheme="minorHAnsi"/>
          <w:highlight w:val="green"/>
          <w:u w:val="single"/>
        </w:rPr>
        <w:t xml:space="preserve">but </w:t>
      </w:r>
      <w:r w:rsidRPr="002607AD">
        <w:rPr>
          <w:rFonts w:asciiTheme="minorHAnsi" w:hAnsiTheme="minorHAnsi" w:cstheme="minorHAnsi"/>
          <w:b/>
          <w:bCs/>
          <w:highlight w:val="green"/>
          <w:u w:val="single"/>
        </w:rPr>
        <w:t xml:space="preserve">not all of the above </w:t>
      </w:r>
      <w:r w:rsidRPr="002607AD">
        <w:rPr>
          <w:rFonts w:asciiTheme="minorHAnsi" w:hAnsiTheme="minorHAnsi" w:cstheme="minorHAnsi"/>
          <w:u w:val="single"/>
        </w:rPr>
        <w:t>and more</w:t>
      </w:r>
      <w:r w:rsidRPr="002607AD">
        <w:rPr>
          <w:rFonts w:asciiTheme="minorHAnsi" w:hAnsiTheme="minorHAnsi" w:cstheme="minorHAnsi"/>
          <w:sz w:val="16"/>
        </w:rPr>
        <w:t xml:space="preserve">. Consider Suboxone, a combination of buprenorphine and naloxone for treating opioid addiction. </w:t>
      </w:r>
      <w:r w:rsidRPr="002607AD">
        <w:rPr>
          <w:rFonts w:asciiTheme="minorHAnsi" w:hAnsiTheme="minorHAnsi" w:cstheme="minorHAnsi"/>
          <w:u w:val="single"/>
        </w:rPr>
        <w:t>The drug’s maker has extended its protection cliff eight times, including obtaining an orphan drug designation, which is intended for drugs that serve only a small number of patients</w:t>
      </w:r>
      <w:r w:rsidRPr="002607AD">
        <w:rPr>
          <w:rFonts w:asciiTheme="minorHAnsi" w:hAnsiTheme="minorHAnsi" w:cstheme="minorHAnsi"/>
          <w:sz w:val="16"/>
        </w:rPr>
        <w:t xml:space="preserve">. The drug’s first period of exclusivity ended in 2005, but with the additions its protection now lasts until 2024. </w:t>
      </w:r>
      <w:r w:rsidRPr="002607AD">
        <w:rPr>
          <w:rFonts w:asciiTheme="minorHAnsi" w:hAnsiTheme="minorHAnsi" w:cstheme="minorHAnsi"/>
          <w:u w:val="single"/>
        </w:rPr>
        <w:t>That makes almost two additional decades in which the public has borne the burden of monopoly pricing, and access to the medicine may have been constrained</w:t>
      </w:r>
      <w:r w:rsidRPr="002607AD">
        <w:rPr>
          <w:rFonts w:asciiTheme="minorHAnsi" w:hAnsiTheme="minorHAnsi" w:cstheme="minorHAnsi"/>
          <w:sz w:val="16"/>
        </w:rPr>
        <w:t xml:space="preserve">. </w:t>
      </w:r>
      <w:r w:rsidRPr="002607AD">
        <w:rPr>
          <w:rFonts w:asciiTheme="minorHAnsi" w:hAnsiTheme="minorHAnsi" w:cstheme="minorHAnsi"/>
          <w:highlight w:val="green"/>
          <w:u w:val="single"/>
        </w:rPr>
        <w:t>Implementing</w:t>
      </w:r>
      <w:r w:rsidRPr="002607AD">
        <w:rPr>
          <w:rFonts w:asciiTheme="minorHAnsi" w:hAnsiTheme="minorHAnsi" w:cstheme="minorHAnsi"/>
          <w:sz w:val="16"/>
          <w:highlight w:val="green"/>
        </w:rPr>
        <w:t xml:space="preserve"> </w:t>
      </w:r>
      <w:r w:rsidRPr="002607AD">
        <w:rPr>
          <w:rFonts w:asciiTheme="minorHAnsi" w:hAnsiTheme="minorHAnsi" w:cstheme="minorHAnsi"/>
          <w:sz w:val="16"/>
        </w:rPr>
        <w:t xml:space="preserve">a </w:t>
      </w:r>
      <w:r w:rsidRPr="002607AD">
        <w:rPr>
          <w:rFonts w:asciiTheme="minorHAnsi" w:hAnsiTheme="minorHAnsi" w:cstheme="minorHAnsi"/>
          <w:highlight w:val="green"/>
          <w:u w:val="single"/>
        </w:rPr>
        <w:t>one-and-done</w:t>
      </w:r>
      <w:r w:rsidRPr="002607AD">
        <w:rPr>
          <w:rFonts w:asciiTheme="minorHAnsi" w:hAnsiTheme="minorHAnsi" w:cstheme="minorHAnsi"/>
          <w:sz w:val="16"/>
          <w:highlight w:val="green"/>
        </w:rPr>
        <w:t xml:space="preserve"> </w:t>
      </w:r>
      <w:r w:rsidRPr="002607AD">
        <w:rPr>
          <w:rFonts w:asciiTheme="minorHAnsi" w:hAnsiTheme="minorHAnsi" w:cstheme="minorHAnsi"/>
          <w:sz w:val="16"/>
        </w:rPr>
        <w:t xml:space="preserve">approach in conjunction with FDA approval underscores the fact that these problems and solutions are designed for pharmaceuticals, not for all types of technologies. </w:t>
      </w:r>
      <w:r w:rsidRPr="002607AD">
        <w:rPr>
          <w:rFonts w:asciiTheme="minorHAnsi" w:hAnsiTheme="minorHAnsi" w:cstheme="minorHAnsi"/>
          <w:u w:val="single"/>
        </w:rPr>
        <w:t xml:space="preserve">That way, one-and-done could be implemented </w:t>
      </w:r>
      <w:r w:rsidRPr="002607AD">
        <w:rPr>
          <w:rFonts w:asciiTheme="minorHAnsi" w:hAnsiTheme="minorHAnsi" w:cstheme="minorHAnsi"/>
          <w:highlight w:val="green"/>
          <w:u w:val="single"/>
        </w:rPr>
        <w:t xml:space="preserve">through </w:t>
      </w:r>
      <w:r w:rsidRPr="002607AD">
        <w:rPr>
          <w:rFonts w:asciiTheme="minorHAnsi" w:hAnsiTheme="minorHAnsi" w:cstheme="minorHAnsi"/>
          <w:b/>
          <w:bCs/>
          <w:highlight w:val="green"/>
          <w:u w:val="single"/>
          <w:bdr w:val="single" w:sz="4" w:space="0" w:color="auto"/>
        </w:rPr>
        <w:t xml:space="preserve">legislative changes to the FDA’s drug approval </w:t>
      </w:r>
      <w:proofErr w:type="gramStart"/>
      <w:r w:rsidRPr="002607AD">
        <w:rPr>
          <w:rFonts w:asciiTheme="minorHAnsi" w:hAnsiTheme="minorHAnsi" w:cstheme="minorHAnsi"/>
          <w:b/>
          <w:bCs/>
          <w:highlight w:val="green"/>
          <w:u w:val="single"/>
          <w:bdr w:val="single" w:sz="4" w:space="0" w:color="auto"/>
        </w:rPr>
        <w:t>system</w:t>
      </w:r>
      <w:r w:rsidRPr="002607AD">
        <w:rPr>
          <w:rFonts w:asciiTheme="minorHAnsi" w:hAnsiTheme="minorHAnsi" w:cstheme="minorHAnsi"/>
          <w:u w:val="single"/>
        </w:rPr>
        <w:t>, and</w:t>
      </w:r>
      <w:proofErr w:type="gramEnd"/>
      <w:r w:rsidRPr="002607AD">
        <w:rPr>
          <w:rFonts w:asciiTheme="minorHAnsi" w:hAnsiTheme="minorHAnsi" w:cstheme="minorHAnsi"/>
          <w:u w:val="single"/>
        </w:rPr>
        <w:t xml:space="preserve"> would apply to patents granted going forward.</w:t>
      </w:r>
      <w:r w:rsidRPr="002607AD">
        <w:rPr>
          <w:rFonts w:asciiTheme="minorHAnsi" w:hAnsiTheme="minorHAnsi" w:cstheme="minorHAnsi"/>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2607AD">
        <w:rPr>
          <w:rFonts w:asciiTheme="minorHAnsi" w:hAnsiTheme="minorHAnsi" w:cstheme="minorHAnsi"/>
          <w:u w:val="single"/>
        </w:rPr>
        <w:t>Pharmaceutical companies have become adept at maneuvering through the system of patent and non-patent rights to create mountains of rights that can be applied, one after another.</w:t>
      </w:r>
      <w:r w:rsidRPr="002607AD">
        <w:rPr>
          <w:rFonts w:asciiTheme="minorHAnsi" w:hAnsiTheme="minorHAnsi" w:cstheme="minorHAnsi"/>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3A782044" w14:textId="77777777" w:rsidR="001E75F5" w:rsidRPr="002607AD" w:rsidRDefault="001E75F5" w:rsidP="001E75F5">
      <w:pPr>
        <w:pStyle w:val="Heading4"/>
        <w:rPr>
          <w:rFonts w:asciiTheme="minorHAnsi" w:hAnsiTheme="minorHAnsi" w:cstheme="minorHAnsi"/>
        </w:rPr>
      </w:pPr>
      <w:r w:rsidRPr="002607AD">
        <w:rPr>
          <w:rFonts w:asciiTheme="minorHAnsi" w:hAnsiTheme="minorHAnsi" w:cstheme="minorHAnsi"/>
        </w:rPr>
        <w:lastRenderedPageBreak/>
        <w:t xml:space="preserve">Reforming the Patent Process would </w:t>
      </w:r>
      <w:r w:rsidRPr="002607AD">
        <w:rPr>
          <w:rFonts w:asciiTheme="minorHAnsi" w:hAnsiTheme="minorHAnsi" w:cstheme="minorHAnsi"/>
          <w:u w:val="single"/>
        </w:rPr>
        <w:t>lower Drug Prices</w:t>
      </w:r>
      <w:r w:rsidRPr="002607AD">
        <w:rPr>
          <w:rFonts w:asciiTheme="minorHAnsi" w:hAnsiTheme="minorHAnsi" w:cstheme="minorHAnsi"/>
        </w:rPr>
        <w:t xml:space="preserve"> and </w:t>
      </w:r>
      <w:r w:rsidRPr="002607AD">
        <w:rPr>
          <w:rFonts w:asciiTheme="minorHAnsi" w:hAnsiTheme="minorHAnsi" w:cstheme="minorHAnsi"/>
          <w:u w:val="single"/>
        </w:rPr>
        <w:t>incentivize Pharma Innovation</w:t>
      </w:r>
      <w:r w:rsidRPr="002607AD">
        <w:rPr>
          <w:rFonts w:asciiTheme="minorHAnsi" w:hAnsiTheme="minorHAnsi" w:cstheme="minorHAnsi"/>
        </w:rPr>
        <w:t xml:space="preserve"> by revitalizing the Market.</w:t>
      </w:r>
    </w:p>
    <w:p w14:paraId="2D7A93FD" w14:textId="77777777" w:rsidR="001E75F5" w:rsidRPr="002607AD" w:rsidRDefault="001E75F5" w:rsidP="001E75F5">
      <w:pPr>
        <w:rPr>
          <w:rFonts w:asciiTheme="minorHAnsi" w:hAnsiTheme="minorHAnsi" w:cstheme="minorHAnsi"/>
        </w:rPr>
      </w:pPr>
      <w:proofErr w:type="spellStart"/>
      <w:r w:rsidRPr="002607AD">
        <w:rPr>
          <w:rStyle w:val="Style13ptBold"/>
          <w:rFonts w:asciiTheme="minorHAnsi" w:hAnsiTheme="minorHAnsi" w:cstheme="minorHAnsi"/>
        </w:rPr>
        <w:t>Stanbrook</w:t>
      </w:r>
      <w:proofErr w:type="spellEnd"/>
      <w:r w:rsidRPr="002607AD">
        <w:rPr>
          <w:rStyle w:val="Style13ptBold"/>
          <w:rFonts w:asciiTheme="minorHAnsi" w:hAnsiTheme="minorHAnsi" w:cstheme="minorHAnsi"/>
        </w:rPr>
        <w:t xml:space="preserve"> 13</w:t>
      </w:r>
      <w:r w:rsidRPr="002607AD">
        <w:rPr>
          <w:rFonts w:asciiTheme="minorHAnsi" w:hAnsiTheme="minorHAnsi" w:cstheme="minorHAnsi"/>
        </w:rPr>
        <w:t xml:space="preserve">, Matthew B. "Limiting “evergreening” for a better balance of drug innovation incentives." (2013): 939-939. (MD (University of Toronto) PhD (University of Toronto))//Elmer </w:t>
      </w:r>
    </w:p>
    <w:p w14:paraId="528C2F18" w14:textId="77777777" w:rsidR="001E75F5" w:rsidRPr="002607AD" w:rsidRDefault="001E75F5" w:rsidP="001E75F5">
      <w:pPr>
        <w:rPr>
          <w:rFonts w:asciiTheme="minorHAnsi" w:hAnsiTheme="minorHAnsi" w:cstheme="minorHAnsi"/>
          <w:u w:val="single"/>
        </w:rPr>
      </w:pPr>
      <w:r w:rsidRPr="002607AD">
        <w:rPr>
          <w:rFonts w:asciiTheme="minorHAnsi" w:hAnsiTheme="minorHAnsi" w:cstheme="minorHAnsi"/>
          <w:u w:val="single"/>
        </w:rPr>
        <w:t>At issue in the Indian case was “</w:t>
      </w:r>
      <w:r w:rsidRPr="002607AD">
        <w:rPr>
          <w:rFonts w:asciiTheme="minorHAnsi" w:hAnsiTheme="minorHAnsi" w:cstheme="minorHAnsi"/>
          <w:highlight w:val="green"/>
          <w:u w:val="single"/>
        </w:rPr>
        <w:t>evergreening</w:t>
      </w:r>
      <w:r w:rsidRPr="002607AD">
        <w:rPr>
          <w:rFonts w:asciiTheme="minorHAnsi" w:hAnsiTheme="minorHAnsi" w:cstheme="minorHAnsi"/>
          <w:u w:val="single"/>
        </w:rPr>
        <w:t xml:space="preserve">,” </w:t>
      </w:r>
      <w:r w:rsidRPr="002607AD">
        <w:rPr>
          <w:rFonts w:asciiTheme="minorHAnsi" w:hAnsiTheme="minorHAnsi" w:cstheme="minorHAnsi"/>
          <w:highlight w:val="green"/>
          <w:u w:val="single"/>
        </w:rPr>
        <w:t xml:space="preserve">a </w:t>
      </w:r>
      <w:r w:rsidRPr="002607AD">
        <w:rPr>
          <w:rFonts w:asciiTheme="minorHAnsi" w:hAnsiTheme="minorHAnsi" w:cstheme="minorHAnsi"/>
          <w:u w:val="single"/>
        </w:rPr>
        <w:t xml:space="preserve">now </w:t>
      </w:r>
      <w:r w:rsidRPr="002607AD">
        <w:rPr>
          <w:rFonts w:asciiTheme="minorHAnsi" w:hAnsiTheme="minorHAnsi" w:cstheme="minorHAnsi"/>
          <w:highlight w:val="green"/>
          <w:u w:val="single"/>
        </w:rPr>
        <w:t xml:space="preserve">widespread practice </w:t>
      </w:r>
      <w:r w:rsidRPr="002607AD">
        <w:rPr>
          <w:rFonts w:asciiTheme="minorHAnsi" w:hAnsiTheme="minorHAnsi" w:cstheme="minorHAnsi"/>
          <w:u w:val="single"/>
        </w:rPr>
        <w:t>by the pharmaceutical industry designed to extend the monopoly on an existing drug by modifying it and seeking new patents</w:t>
      </w:r>
      <w:r w:rsidRPr="002607AD">
        <w:rPr>
          <w:rFonts w:asciiTheme="minorHAnsi" w:hAnsiTheme="minorHAnsi" w:cstheme="minorHAnsi"/>
          <w:sz w:val="16"/>
        </w:rPr>
        <w:t xml:space="preserve">.2 Currently, half of all drugs patented in Canada have multiple subsequent patents, extending the lifetime of the original patent by about 8 years.3 </w:t>
      </w:r>
      <w:r w:rsidRPr="002607AD">
        <w:rPr>
          <w:rFonts w:asciiTheme="minorHAnsi" w:hAnsiTheme="minorHAnsi" w:cstheme="minorHAnsi"/>
          <w:highlight w:val="green"/>
          <w:u w:val="single"/>
        </w:rPr>
        <w:t>Manufacturers</w:t>
      </w:r>
      <w:r w:rsidRPr="002607AD">
        <w:rPr>
          <w:rFonts w:asciiTheme="minorHAnsi" w:hAnsiTheme="minorHAnsi" w:cstheme="minorHAnsi"/>
          <w:u w:val="single"/>
        </w:rPr>
        <w:t xml:space="preserve">, in </w:t>
      </w:r>
      <w:proofErr w:type="spellStart"/>
      <w:r w:rsidRPr="002607AD">
        <w:rPr>
          <w:rFonts w:asciiTheme="minorHAnsi" w:hAnsiTheme="minorHAnsi" w:cstheme="minorHAnsi"/>
          <w:u w:val="single"/>
        </w:rPr>
        <w:t>defence</w:t>
      </w:r>
      <w:proofErr w:type="spellEnd"/>
      <w:r w:rsidRPr="002607AD">
        <w:rPr>
          <w:rFonts w:asciiTheme="minorHAnsi" w:hAnsiTheme="minorHAnsi" w:cstheme="minorHAnsi"/>
          <w:u w:val="single"/>
        </w:rPr>
        <w:t xml:space="preserve"> of these practices, predictably </w:t>
      </w:r>
      <w:r w:rsidRPr="002607AD">
        <w:rPr>
          <w:rFonts w:asciiTheme="minorHAnsi" w:hAnsiTheme="minorHAnsi" w:cstheme="minorHAnsi"/>
          <w:highlight w:val="green"/>
          <w:u w:val="single"/>
        </w:rPr>
        <w:t xml:space="preserve">tout </w:t>
      </w:r>
      <w:r w:rsidRPr="002607AD">
        <w:rPr>
          <w:rFonts w:asciiTheme="minorHAnsi" w:hAnsiTheme="minorHAnsi" w:cstheme="minorHAnsi"/>
          <w:u w:val="single"/>
        </w:rPr>
        <w:t xml:space="preserve">the </w:t>
      </w:r>
      <w:r w:rsidRPr="002607AD">
        <w:rPr>
          <w:rFonts w:asciiTheme="minorHAnsi" w:hAnsiTheme="minorHAnsi" w:cstheme="minorHAnsi"/>
          <w:highlight w:val="green"/>
          <w:u w:val="single"/>
        </w:rPr>
        <w:t xml:space="preserve">advantages </w:t>
      </w:r>
      <w:r w:rsidRPr="002607AD">
        <w:rPr>
          <w:rFonts w:asciiTheme="minorHAnsi" w:hAnsiTheme="minorHAnsi" w:cstheme="minorHAnsi"/>
          <w:u w:val="single"/>
        </w:rPr>
        <w:t>of new versions of their products, which often represent more potent isomers or salts of the original drugs, longer-lasting formulations or improved delivery systems that make adherence easier or more convenient.</w:t>
      </w:r>
      <w:r w:rsidRPr="002607AD">
        <w:rPr>
          <w:rFonts w:asciiTheme="minorHAnsi" w:hAnsiTheme="minorHAnsi" w:cstheme="minorHAnsi"/>
          <w:sz w:val="16"/>
        </w:rPr>
        <w:t xml:space="preserve"> But the </w:t>
      </w:r>
      <w:r w:rsidRPr="002607AD">
        <w:rPr>
          <w:rFonts w:asciiTheme="minorHAnsi" w:hAnsiTheme="minorHAnsi" w:cstheme="minorHAnsi"/>
          <w:highlight w:val="green"/>
          <w:u w:val="single"/>
        </w:rPr>
        <w:t>new versions are</w:t>
      </w:r>
      <w:r w:rsidRPr="002607AD">
        <w:rPr>
          <w:rFonts w:asciiTheme="minorHAnsi" w:hAnsiTheme="minorHAnsi" w:cstheme="minorHAnsi"/>
          <w:sz w:val="16"/>
          <w:highlight w:val="green"/>
        </w:rPr>
        <w:t xml:space="preserve"> </w:t>
      </w:r>
      <w:r w:rsidRPr="002607AD">
        <w:rPr>
          <w:rFonts w:asciiTheme="minorHAnsi" w:hAnsiTheme="minorHAnsi" w:cstheme="minorHAnsi"/>
          <w:sz w:val="16"/>
        </w:rPr>
        <w:t>by definition “</w:t>
      </w:r>
      <w:r w:rsidRPr="002607AD">
        <w:rPr>
          <w:rFonts w:asciiTheme="minorHAnsi" w:hAnsiTheme="minorHAnsi" w:cstheme="minorHAnsi"/>
          <w:b/>
          <w:bCs/>
          <w:highlight w:val="green"/>
          <w:u w:val="single"/>
        </w:rPr>
        <w:t>me too” drugs</w:t>
      </w:r>
      <w:r w:rsidRPr="002607AD">
        <w:rPr>
          <w:rFonts w:asciiTheme="minorHAnsi" w:hAnsiTheme="minorHAnsi" w:cstheme="minorHAnsi"/>
          <w:highlight w:val="green"/>
          <w:u w:val="single"/>
        </w:rPr>
        <w:t xml:space="preserve">, </w:t>
      </w:r>
      <w:r w:rsidRPr="002607AD">
        <w:rPr>
          <w:rFonts w:asciiTheme="minorHAnsi" w:hAnsiTheme="minorHAnsi" w:cstheme="minorHAnsi"/>
          <w:u w:val="single"/>
        </w:rPr>
        <w:t xml:space="preserve">and demonstration that the resulting </w:t>
      </w:r>
      <w:r w:rsidRPr="002607AD">
        <w:rPr>
          <w:rFonts w:asciiTheme="minorHAnsi" w:hAnsiTheme="minorHAnsi" w:cstheme="minorHAnsi"/>
          <w:b/>
          <w:bCs/>
          <w:highlight w:val="green"/>
          <w:u w:val="single"/>
        </w:rPr>
        <w:t>incremental benefits</w:t>
      </w:r>
      <w:r w:rsidRPr="002607AD">
        <w:rPr>
          <w:rFonts w:asciiTheme="minorHAnsi" w:hAnsiTheme="minorHAnsi" w:cstheme="minorHAnsi"/>
          <w:highlight w:val="green"/>
          <w:u w:val="single"/>
        </w:rPr>
        <w:t xml:space="preserve"> </w:t>
      </w:r>
      <w:r w:rsidRPr="002607AD">
        <w:rPr>
          <w:rFonts w:asciiTheme="minorHAnsi" w:hAnsiTheme="minorHAnsi" w:cstheme="minorHAnsi"/>
          <w:u w:val="single"/>
        </w:rPr>
        <w:t xml:space="preserve">in efficacy and safety are clinically meaningful </w:t>
      </w:r>
      <w:r w:rsidRPr="002607AD">
        <w:rPr>
          <w:rFonts w:asciiTheme="minorHAnsi" w:hAnsiTheme="minorHAnsi" w:cstheme="minorHAnsi"/>
          <w:b/>
          <w:bCs/>
          <w:highlight w:val="green"/>
          <w:u w:val="single"/>
          <w:bdr w:val="single" w:sz="4" w:space="0" w:color="auto"/>
        </w:rPr>
        <w:t>is often lacking</w:t>
      </w:r>
      <w:r w:rsidRPr="002607AD">
        <w:rPr>
          <w:rFonts w:asciiTheme="minorHAnsi" w:hAnsiTheme="minorHAnsi" w:cstheme="minorHAnsi"/>
          <w:u w:val="single"/>
        </w:rPr>
        <w:t>.</w:t>
      </w:r>
      <w:r w:rsidRPr="002607AD">
        <w:rPr>
          <w:rFonts w:asciiTheme="minorHAnsi" w:hAnsiTheme="minorHAnsi" w:cstheme="minorHAnsi"/>
          <w:sz w:val="16"/>
        </w:rPr>
        <w:t xml:space="preserve"> Moreover, </w:t>
      </w:r>
      <w:r w:rsidRPr="002607AD">
        <w:rPr>
          <w:rFonts w:asciiTheme="minorHAnsi" w:hAnsiTheme="minorHAnsi" w:cstheme="minorHAnsi"/>
          <w:u w:val="single"/>
        </w:rPr>
        <w:t>the original drugs have often been “blockbusters” used for years to improve the health of millions of patients. It seems hard to argue convincingly why such beneficial drugs require an upgrade, often just before their patents expire</w:t>
      </w:r>
      <w:r w:rsidRPr="002607AD">
        <w:rPr>
          <w:rFonts w:asciiTheme="minorHAnsi" w:hAnsiTheme="minorHAnsi" w:cstheme="minorHAnsi"/>
          <w:sz w:val="16"/>
        </w:rPr>
        <w:t xml:space="preserve">. </w:t>
      </w:r>
      <w:r w:rsidRPr="002607AD">
        <w:rPr>
          <w:rFonts w:asciiTheme="minorHAnsi" w:hAnsiTheme="minorHAnsi" w:cstheme="minorHAnsi"/>
          <w:highlight w:val="green"/>
          <w:u w:val="single"/>
        </w:rPr>
        <w:t xml:space="preserve">Rather than </w:t>
      </w:r>
      <w:r w:rsidRPr="002607AD">
        <w:rPr>
          <w:rFonts w:asciiTheme="minorHAnsi" w:hAnsiTheme="minorHAnsi" w:cstheme="minorHAnsi"/>
          <w:u w:val="single"/>
        </w:rPr>
        <w:t xml:space="preserve">the </w:t>
      </w:r>
      <w:r w:rsidRPr="002607AD">
        <w:rPr>
          <w:rFonts w:asciiTheme="minorHAnsi" w:hAnsiTheme="minorHAnsi" w:cstheme="minorHAnsi"/>
          <w:highlight w:val="green"/>
          <w:u w:val="single"/>
        </w:rPr>
        <w:t xml:space="preserve">marginal benefits </w:t>
      </w:r>
      <w:r w:rsidRPr="002607AD">
        <w:rPr>
          <w:rFonts w:asciiTheme="minorHAnsi" w:hAnsiTheme="minorHAnsi" w:cstheme="minorHAnsi"/>
          <w:u w:val="single"/>
        </w:rPr>
        <w:t xml:space="preserve">accrued </w:t>
      </w:r>
      <w:r w:rsidRPr="002607AD">
        <w:rPr>
          <w:rFonts w:asciiTheme="minorHAnsi" w:hAnsiTheme="minorHAnsi" w:cstheme="minorHAnsi"/>
          <w:highlight w:val="green"/>
          <w:u w:val="single"/>
        </w:rPr>
        <w:t xml:space="preserve">from tinkering </w:t>
      </w:r>
      <w:r w:rsidRPr="002607AD">
        <w:rPr>
          <w:rFonts w:asciiTheme="minorHAnsi" w:hAnsiTheme="minorHAnsi" w:cstheme="minorHAnsi"/>
          <w:u w:val="single"/>
        </w:rPr>
        <w:t xml:space="preserve">with already effective agents, </w:t>
      </w:r>
      <w:r w:rsidRPr="002607AD">
        <w:rPr>
          <w:rFonts w:asciiTheme="minorHAnsi" w:hAnsiTheme="minorHAnsi" w:cstheme="minorHAnsi"/>
          <w:highlight w:val="green"/>
          <w:u w:val="single"/>
        </w:rPr>
        <w:t xml:space="preserve">patients </w:t>
      </w:r>
      <w:r w:rsidRPr="002607AD">
        <w:rPr>
          <w:rFonts w:asciiTheme="minorHAnsi" w:hAnsiTheme="minorHAnsi" w:cstheme="minorHAnsi"/>
          <w:u w:val="single"/>
        </w:rPr>
        <w:t xml:space="preserve">worldwide </w:t>
      </w:r>
      <w:r w:rsidRPr="002607AD">
        <w:rPr>
          <w:rFonts w:asciiTheme="minorHAnsi" w:hAnsiTheme="minorHAnsi" w:cstheme="minorHAnsi"/>
          <w:highlight w:val="green"/>
          <w:u w:val="single"/>
        </w:rPr>
        <w:t xml:space="preserve">are in desperate need of </w:t>
      </w:r>
      <w:r w:rsidRPr="002607AD">
        <w:rPr>
          <w:rFonts w:asciiTheme="minorHAnsi" w:hAnsiTheme="minorHAnsi" w:cstheme="minorHAnsi"/>
          <w:u w:val="single"/>
        </w:rPr>
        <w:t xml:space="preserve">new </w:t>
      </w:r>
      <w:r w:rsidRPr="002607AD">
        <w:rPr>
          <w:rFonts w:asciiTheme="minorHAnsi" w:hAnsiTheme="minorHAnsi" w:cstheme="minorHAnsi"/>
          <w:highlight w:val="green"/>
          <w:u w:val="single"/>
        </w:rPr>
        <w:t xml:space="preserve">classes of pharmaceuticals </w:t>
      </w:r>
      <w:r w:rsidRPr="002607AD">
        <w:rPr>
          <w:rFonts w:asciiTheme="minorHAnsi" w:hAnsiTheme="minorHAnsi" w:cstheme="minorHAnsi"/>
          <w:u w:val="single"/>
        </w:rPr>
        <w:t>for the great many health conditions for which treatments are presently inadequate or entirely lacking</w:t>
      </w:r>
      <w:r w:rsidRPr="002607AD">
        <w:rPr>
          <w:rFonts w:asciiTheme="minorHAnsi" w:hAnsiTheme="minorHAnsi" w:cstheme="minorHAnsi"/>
          <w:sz w:val="16"/>
        </w:rPr>
        <w:t xml:space="preserve">. But </w:t>
      </w:r>
      <w:r w:rsidRPr="002607AD">
        <w:rPr>
          <w:rFonts w:asciiTheme="minorHAnsi" w:hAnsiTheme="minorHAnsi" w:cstheme="minorHAnsi"/>
          <w:highlight w:val="green"/>
          <w:u w:val="single"/>
        </w:rPr>
        <w:t>developing</w:t>
      </w:r>
      <w:r w:rsidRPr="002607AD">
        <w:rPr>
          <w:rFonts w:asciiTheme="minorHAnsi" w:hAnsiTheme="minorHAnsi" w:cstheme="minorHAnsi"/>
          <w:sz w:val="16"/>
          <w:highlight w:val="green"/>
        </w:rPr>
        <w:t xml:space="preserve"> </w:t>
      </w:r>
      <w:r w:rsidRPr="002607AD">
        <w:rPr>
          <w:rFonts w:asciiTheme="minorHAnsi" w:hAnsiTheme="minorHAnsi" w:cstheme="minorHAnsi"/>
          <w:highlight w:val="green"/>
          <w:u w:val="single"/>
        </w:rPr>
        <w:t>truly innovative drugs is</w:t>
      </w:r>
      <w:r w:rsidRPr="002607AD">
        <w:rPr>
          <w:rFonts w:asciiTheme="minorHAnsi" w:hAnsiTheme="minorHAnsi" w:cstheme="minorHAnsi"/>
          <w:sz w:val="16"/>
          <w:highlight w:val="green"/>
        </w:rPr>
        <w:t xml:space="preserve"> </w:t>
      </w:r>
      <w:r w:rsidRPr="002607AD">
        <w:rPr>
          <w:rFonts w:asciiTheme="minorHAnsi" w:hAnsiTheme="minorHAnsi" w:cstheme="minorHAnsi"/>
          <w:sz w:val="16"/>
        </w:rPr>
        <w:t xml:space="preserve">undeniably a </w:t>
      </w:r>
      <w:r w:rsidRPr="002607AD">
        <w:rPr>
          <w:rFonts w:asciiTheme="minorHAnsi" w:hAnsiTheme="minorHAnsi" w:cstheme="minorHAnsi"/>
          <w:highlight w:val="green"/>
          <w:u w:val="single"/>
        </w:rPr>
        <w:t>high-risk</w:t>
      </w:r>
      <w:r w:rsidRPr="002607AD">
        <w:rPr>
          <w:rFonts w:asciiTheme="minorHAnsi" w:hAnsiTheme="minorHAnsi" w:cstheme="minorHAnsi"/>
          <w:sz w:val="16"/>
          <w:highlight w:val="green"/>
        </w:rPr>
        <w:t xml:space="preserve"> </w:t>
      </w:r>
      <w:r w:rsidRPr="002607AD">
        <w:rPr>
          <w:rFonts w:asciiTheme="minorHAnsi" w:hAnsiTheme="minorHAnsi" w:cstheme="minorHAnsi"/>
          <w:sz w:val="16"/>
        </w:rPr>
        <w:t xml:space="preserve">venture. It is important and necessary that pharmaceutical companies continue to take these risks, because they are usually the only entities with sufficient resources to do so. </w:t>
      </w:r>
      <w:r w:rsidRPr="002607AD">
        <w:rPr>
          <w:rFonts w:asciiTheme="minorHAnsi" w:hAnsiTheme="minorHAnsi" w:cstheme="minorHAnsi"/>
          <w:u w:val="single"/>
        </w:rPr>
        <w:t xml:space="preserve">Therefore, </w:t>
      </w:r>
      <w:r w:rsidRPr="002607AD">
        <w:rPr>
          <w:rFonts w:asciiTheme="minorHAnsi" w:hAnsiTheme="minorHAnsi" w:cstheme="minorHAnsi"/>
          <w:highlight w:val="green"/>
          <w:u w:val="single"/>
        </w:rPr>
        <w:t xml:space="preserve">companies must </w:t>
      </w:r>
      <w:r w:rsidRPr="002607AD">
        <w:rPr>
          <w:rFonts w:asciiTheme="minorHAnsi" w:hAnsiTheme="minorHAnsi" w:cstheme="minorHAnsi"/>
          <w:u w:val="single"/>
        </w:rPr>
        <w:t xml:space="preserve">continue to </w:t>
      </w:r>
      <w:r w:rsidRPr="002607AD">
        <w:rPr>
          <w:rFonts w:asciiTheme="minorHAnsi" w:hAnsiTheme="minorHAnsi" w:cstheme="minorHAnsi"/>
          <w:highlight w:val="green"/>
          <w:u w:val="single"/>
        </w:rPr>
        <w:t xml:space="preserve">perceive </w:t>
      </w:r>
      <w:r w:rsidRPr="002607AD">
        <w:rPr>
          <w:rFonts w:asciiTheme="minorHAnsi" w:hAnsiTheme="minorHAnsi" w:cstheme="minorHAnsi"/>
          <w:b/>
          <w:bCs/>
          <w:highlight w:val="green"/>
          <w:u w:val="single"/>
        </w:rPr>
        <w:t>sufficient incentives</w:t>
      </w:r>
      <w:r w:rsidRPr="002607AD">
        <w:rPr>
          <w:rFonts w:asciiTheme="minorHAnsi" w:hAnsiTheme="minorHAnsi" w:cstheme="minorHAnsi"/>
          <w:highlight w:val="green"/>
          <w:u w:val="single"/>
        </w:rPr>
        <w:t xml:space="preserve"> </w:t>
      </w:r>
      <w:r w:rsidRPr="002607AD">
        <w:rPr>
          <w:rFonts w:asciiTheme="minorHAnsi" w:hAnsiTheme="minorHAnsi" w:cstheme="minorHAnsi"/>
          <w:u w:val="single"/>
        </w:rPr>
        <w:t xml:space="preserve">to continue investing in innovation. Indeed, there is evidence that the </w:t>
      </w:r>
      <w:r w:rsidRPr="002607AD">
        <w:rPr>
          <w:rFonts w:asciiTheme="minorHAnsi" w:hAnsiTheme="minorHAnsi" w:cstheme="minorHAnsi"/>
          <w:highlight w:val="green"/>
          <w:u w:val="single"/>
        </w:rPr>
        <w:t xml:space="preserve">prospect of future evergreening has become </w:t>
      </w:r>
      <w:r w:rsidRPr="002607AD">
        <w:rPr>
          <w:rFonts w:asciiTheme="minorHAnsi" w:hAnsiTheme="minorHAnsi" w:cstheme="minorHAnsi"/>
          <w:u w:val="single"/>
        </w:rPr>
        <w:t xml:space="preserve">part of the incentive </w:t>
      </w:r>
      <w:r w:rsidRPr="002607AD">
        <w:rPr>
          <w:rFonts w:asciiTheme="minorHAnsi" w:hAnsiTheme="minorHAnsi" w:cstheme="minorHAnsi"/>
          <w:highlight w:val="green"/>
          <w:u w:val="single"/>
        </w:rPr>
        <w:t xml:space="preserve">calculation </w:t>
      </w:r>
      <w:r w:rsidRPr="002607AD">
        <w:rPr>
          <w:rFonts w:asciiTheme="minorHAnsi" w:hAnsiTheme="minorHAnsi" w:cstheme="minorHAnsi"/>
          <w:u w:val="single"/>
        </w:rPr>
        <w:t>for innovative drug development</w:t>
      </w:r>
      <w:r w:rsidRPr="002607AD">
        <w:rPr>
          <w:rFonts w:asciiTheme="minorHAnsi" w:hAnsiTheme="minorHAnsi" w:cstheme="minorHAnsi"/>
          <w:sz w:val="16"/>
        </w:rPr>
        <w:t xml:space="preserve">.4 But surely it is </w:t>
      </w:r>
      <w:r w:rsidRPr="002607AD">
        <w:rPr>
          <w:rFonts w:asciiTheme="minorHAnsi" w:hAnsiTheme="minorHAnsi" w:cstheme="minorHAnsi"/>
          <w:highlight w:val="green"/>
          <w:u w:val="single"/>
        </w:rPr>
        <w:t>perverse to</w:t>
      </w:r>
      <w:r w:rsidRPr="002607AD">
        <w:rPr>
          <w:rFonts w:asciiTheme="minorHAnsi" w:hAnsiTheme="minorHAnsi" w:cstheme="minorHAnsi"/>
          <w:sz w:val="16"/>
          <w:highlight w:val="green"/>
        </w:rPr>
        <w:t xml:space="preserve"> </w:t>
      </w:r>
      <w:r w:rsidRPr="002607AD">
        <w:rPr>
          <w:rFonts w:asciiTheme="minorHAnsi" w:hAnsiTheme="minorHAnsi" w:cstheme="minorHAnsi"/>
          <w:sz w:val="16"/>
        </w:rPr>
        <w:t xml:space="preserve">extend unpredictably a period of patent protection that the government intended to be clearly defined and predictable, and to </w:t>
      </w:r>
      <w:r w:rsidRPr="002607AD">
        <w:rPr>
          <w:rFonts w:asciiTheme="minorHAnsi" w:hAnsiTheme="minorHAnsi" w:cstheme="minorHAnsi"/>
          <w:highlight w:val="green"/>
          <w:u w:val="single"/>
        </w:rPr>
        <w:t>maintain incentives</w:t>
      </w:r>
      <w:r w:rsidRPr="002607AD">
        <w:rPr>
          <w:rFonts w:asciiTheme="minorHAnsi" w:hAnsiTheme="minorHAnsi" w:cstheme="minorHAnsi"/>
          <w:sz w:val="16"/>
          <w:highlight w:val="green"/>
        </w:rPr>
        <w:t xml:space="preserve"> </w:t>
      </w:r>
      <w:r w:rsidRPr="002607AD">
        <w:rPr>
          <w:rFonts w:asciiTheme="minorHAnsi" w:hAnsiTheme="minorHAnsi" w:cstheme="minorHAnsi"/>
          <w:highlight w:val="green"/>
          <w:u w:val="single"/>
        </w:rPr>
        <w:t>that drive companies to divert</w:t>
      </w:r>
      <w:r w:rsidRPr="002607AD">
        <w:rPr>
          <w:rFonts w:asciiTheme="minorHAnsi" w:hAnsiTheme="minorHAnsi" w:cstheme="minorHAnsi"/>
          <w:sz w:val="16"/>
          <w:highlight w:val="green"/>
        </w:rPr>
        <w:t xml:space="preserve"> </w:t>
      </w:r>
      <w:r w:rsidRPr="002607AD">
        <w:rPr>
          <w:rFonts w:asciiTheme="minorHAnsi" w:hAnsiTheme="minorHAnsi" w:cstheme="minorHAnsi"/>
          <w:sz w:val="16"/>
        </w:rPr>
        <w:t xml:space="preserve">their </w:t>
      </w:r>
      <w:r w:rsidRPr="002607AD">
        <w:rPr>
          <w:rFonts w:asciiTheme="minorHAnsi" w:hAnsiTheme="minorHAnsi" w:cstheme="minorHAnsi"/>
          <w:b/>
          <w:bCs/>
          <w:highlight w:val="green"/>
          <w:u w:val="single"/>
        </w:rPr>
        <w:t>drug-development resources away from innovation</w:t>
      </w:r>
      <w:r w:rsidRPr="002607AD">
        <w:rPr>
          <w:rFonts w:asciiTheme="minorHAnsi" w:hAnsiTheme="minorHAnsi" w:cstheme="minorHAnsi"/>
          <w:highlight w:val="green"/>
          <w:u w:val="single"/>
        </w:rPr>
        <w:t>.</w:t>
      </w:r>
      <w:r w:rsidRPr="002607AD">
        <w:rPr>
          <w:rFonts w:asciiTheme="minorHAnsi" w:hAnsiTheme="minorHAnsi" w:cstheme="minorHAnsi"/>
          <w:sz w:val="16"/>
        </w:rPr>
        <w:t xml:space="preserve"> </w:t>
      </w:r>
      <w:r w:rsidRPr="002607AD">
        <w:rPr>
          <w:rFonts w:asciiTheme="minorHAnsi" w:hAnsiTheme="minorHAnsi" w:cstheme="minorHAnsi"/>
          <w:b/>
          <w:bCs/>
          <w:u w:val="single"/>
        </w:rPr>
        <w:t>Current patent legislation may not be optimal</w:t>
      </w:r>
      <w:r w:rsidRPr="002607AD">
        <w:rPr>
          <w:rFonts w:asciiTheme="minorHAnsi" w:hAnsiTheme="minorHAnsi" w:cstheme="minorHAnsi"/>
          <w:u w:val="single"/>
        </w:rPr>
        <w:t xml:space="preserve"> for striking the right balance between encouraging innovation and facilitating profiteering. </w:t>
      </w:r>
      <w:r w:rsidRPr="002607AD">
        <w:rPr>
          <w:rFonts w:asciiTheme="minorHAnsi" w:hAnsiTheme="minorHAnsi" w:cstheme="minorHAnsi"/>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2607AD">
        <w:rPr>
          <w:rFonts w:asciiTheme="minorHAnsi" w:hAnsiTheme="minorHAnsi" w:cstheme="minorHAnsi"/>
          <w:u w:val="single"/>
        </w:rPr>
        <w:t>Governments, including Canada’s, would do well to take inspiration from India’s example and tighten regulations that currently facilitate evergreening.</w:t>
      </w:r>
      <w:r w:rsidRPr="002607AD">
        <w:rPr>
          <w:rFonts w:asciiTheme="minorHAnsi" w:hAnsiTheme="minorHAnsi" w:cstheme="minorHAnsi"/>
          <w:sz w:val="16"/>
        </w:rPr>
        <w:t xml:space="preserve"> This might involve </w:t>
      </w:r>
      <w:r w:rsidRPr="002607AD">
        <w:rPr>
          <w:rFonts w:asciiTheme="minorHAnsi" w:hAnsiTheme="minorHAnsi" w:cstheme="minorHAnsi"/>
          <w:b/>
          <w:bCs/>
          <w:highlight w:val="green"/>
          <w:u w:val="single"/>
        </w:rPr>
        <w:t>denying future patents for modifications</w:t>
      </w:r>
      <w:r w:rsidRPr="002607AD">
        <w:rPr>
          <w:rFonts w:asciiTheme="minorHAnsi" w:hAnsiTheme="minorHAnsi" w:cstheme="minorHAnsi"/>
          <w:sz w:val="16"/>
          <w:highlight w:val="green"/>
        </w:rPr>
        <w:t xml:space="preserve"> </w:t>
      </w:r>
      <w:r w:rsidRPr="002607AD">
        <w:rPr>
          <w:rFonts w:asciiTheme="minorHAnsi" w:hAnsiTheme="minorHAnsi" w:cstheme="minorHAnsi"/>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2607AD">
        <w:rPr>
          <w:rFonts w:asciiTheme="minorHAnsi" w:hAnsiTheme="minorHAnsi" w:cstheme="minorHAnsi"/>
          <w:u w:val="single"/>
        </w:rPr>
        <w:t xml:space="preserve">Limits on evergreening </w:t>
      </w:r>
      <w:r w:rsidRPr="002607AD">
        <w:rPr>
          <w:rFonts w:asciiTheme="minorHAnsi" w:hAnsiTheme="minorHAnsi" w:cstheme="minorHAnsi"/>
          <w:highlight w:val="green"/>
          <w:u w:val="single"/>
        </w:rPr>
        <w:t xml:space="preserve">would </w:t>
      </w:r>
      <w:r w:rsidRPr="002607AD">
        <w:rPr>
          <w:rFonts w:asciiTheme="minorHAnsi" w:hAnsiTheme="minorHAnsi" w:cstheme="minorHAnsi"/>
          <w:u w:val="single"/>
        </w:rPr>
        <w:t xml:space="preserve">likely </w:t>
      </w:r>
      <w:r w:rsidRPr="002607AD">
        <w:rPr>
          <w:rFonts w:asciiTheme="minorHAnsi" w:hAnsiTheme="minorHAnsi" w:cstheme="minorHAnsi"/>
          <w:highlight w:val="green"/>
          <w:u w:val="single"/>
        </w:rPr>
        <w:t xml:space="preserve">reduce </w:t>
      </w:r>
      <w:r w:rsidRPr="002607AD">
        <w:rPr>
          <w:rFonts w:asciiTheme="minorHAnsi" w:hAnsiTheme="minorHAnsi" w:cstheme="minorHAnsi"/>
          <w:u w:val="single"/>
        </w:rPr>
        <w:t xml:space="preserve">the </w:t>
      </w:r>
      <w:r w:rsidRPr="002607AD">
        <w:rPr>
          <w:rFonts w:asciiTheme="minorHAnsi" w:hAnsiTheme="minorHAnsi" w:cstheme="minorHAnsi"/>
          <w:b/>
          <w:bCs/>
          <w:highlight w:val="green"/>
          <w:u w:val="single"/>
        </w:rPr>
        <w:t>extensive patent litigation</w:t>
      </w:r>
      <w:r w:rsidRPr="002607AD">
        <w:rPr>
          <w:rFonts w:asciiTheme="minorHAnsi" w:hAnsiTheme="minorHAnsi" w:cstheme="minorHAnsi"/>
          <w:highlight w:val="green"/>
          <w:u w:val="single"/>
        </w:rPr>
        <w:t xml:space="preserve"> that contributes to </w:t>
      </w:r>
      <w:r w:rsidRPr="002607AD">
        <w:rPr>
          <w:rFonts w:asciiTheme="minorHAnsi" w:hAnsiTheme="minorHAnsi" w:cstheme="minorHAnsi"/>
          <w:u w:val="single"/>
        </w:rPr>
        <w:t xml:space="preserve">the </w:t>
      </w:r>
      <w:r w:rsidRPr="002607AD">
        <w:rPr>
          <w:rFonts w:asciiTheme="minorHAnsi" w:hAnsiTheme="minorHAnsi" w:cstheme="minorHAnsi"/>
          <w:b/>
          <w:bCs/>
          <w:highlight w:val="green"/>
          <w:u w:val="single"/>
        </w:rPr>
        <w:t>high prices of generic drugs</w:t>
      </w:r>
      <w:r w:rsidRPr="002607AD">
        <w:rPr>
          <w:rFonts w:asciiTheme="minorHAnsi" w:hAnsiTheme="minorHAnsi" w:cstheme="minorHAnsi"/>
          <w:highlight w:val="green"/>
          <w:u w:val="single"/>
        </w:rPr>
        <w:t xml:space="preserve"> </w:t>
      </w:r>
      <w:r w:rsidRPr="002607AD">
        <w:rPr>
          <w:rFonts w:asciiTheme="minorHAnsi" w:hAnsiTheme="minorHAnsi" w:cstheme="minorHAnsi"/>
          <w:u w:val="single"/>
        </w:rPr>
        <w:t>in Canada</w:t>
      </w:r>
      <w:r w:rsidRPr="002607AD">
        <w:rPr>
          <w:rFonts w:asciiTheme="minorHAnsi" w:hAnsiTheme="minorHAnsi" w:cstheme="minorHAnsi"/>
          <w:sz w:val="16"/>
        </w:rPr>
        <w:t xml:space="preserve">.3 Reducing economic pressure on generic drug companies may facilitate current provincial initiatives to lower generic drug prices. </w:t>
      </w:r>
      <w:r w:rsidRPr="002607AD">
        <w:rPr>
          <w:rFonts w:asciiTheme="minorHAnsi" w:hAnsiTheme="minorHAnsi" w:cstheme="minorHAnsi"/>
          <w:u w:val="single"/>
        </w:rPr>
        <w:t>As opportunities to generate revenue from evergreening are eliminated, research-based pharmaceutical companies would be left with no choice but to invest more in innovative drug development to maintain their profits.</w:t>
      </w:r>
    </w:p>
    <w:p w14:paraId="239B691D" w14:textId="00DEF183" w:rsidR="001E75F5" w:rsidRPr="002607AD" w:rsidRDefault="00EE46F3" w:rsidP="001E75F5">
      <w:pPr>
        <w:pStyle w:val="Heading3"/>
        <w:rPr>
          <w:rFonts w:asciiTheme="minorHAnsi" w:hAnsiTheme="minorHAnsi" w:cstheme="minorHAnsi"/>
        </w:rPr>
      </w:pPr>
      <w:r w:rsidRPr="002607AD">
        <w:rPr>
          <w:rFonts w:asciiTheme="minorHAnsi" w:hAnsiTheme="minorHAnsi" w:cstheme="minorHAnsi"/>
        </w:rPr>
        <w:lastRenderedPageBreak/>
        <w:t>Framing</w:t>
      </w:r>
    </w:p>
    <w:p w14:paraId="554B1B8B" w14:textId="73D1AE26" w:rsidR="00EE46F3" w:rsidRPr="002607AD" w:rsidRDefault="00EE46F3" w:rsidP="00EE46F3">
      <w:pPr>
        <w:pStyle w:val="Heading4"/>
        <w:rPr>
          <w:rFonts w:asciiTheme="minorHAnsi" w:hAnsiTheme="minorHAnsi" w:cstheme="minorHAnsi"/>
          <w:color w:val="000000" w:themeColor="text1"/>
        </w:rPr>
      </w:pPr>
      <w:r w:rsidRPr="002607AD">
        <w:rPr>
          <w:rFonts w:asciiTheme="minorHAnsi" w:hAnsiTheme="minorHAnsi" w:cstheme="minorHAnsi"/>
          <w:color w:val="000000" w:themeColor="text1"/>
        </w:rPr>
        <w:t>The standard is maximizing expected well-being, or hedonistic act util. Prefer it:</w:t>
      </w:r>
    </w:p>
    <w:p w14:paraId="0755D14C" w14:textId="77777777" w:rsidR="006D1F22" w:rsidRPr="002607AD" w:rsidRDefault="006D1F22" w:rsidP="006D1F22">
      <w:pPr>
        <w:pStyle w:val="Heading4"/>
        <w:spacing w:line="240" w:lineRule="auto"/>
        <w:rPr>
          <w:rFonts w:asciiTheme="minorHAnsi" w:hAnsiTheme="minorHAnsi" w:cstheme="minorHAnsi"/>
          <w:b w:val="0"/>
        </w:rPr>
      </w:pPr>
      <w:r w:rsidRPr="002607AD">
        <w:rPr>
          <w:rFonts w:asciiTheme="minorHAnsi" w:hAnsiTheme="minorHAnsi" w:cstheme="minorHAnsi"/>
        </w:rPr>
        <w:t>1] Only pleasure and pain are intrinsically valuable – all other frameworks collapse.</w:t>
      </w:r>
    </w:p>
    <w:p w14:paraId="024B08A9" w14:textId="77777777" w:rsidR="006D1F22" w:rsidRPr="002607AD" w:rsidRDefault="006D1F22" w:rsidP="006D1F22">
      <w:pPr>
        <w:rPr>
          <w:rFonts w:asciiTheme="minorHAnsi" w:hAnsiTheme="minorHAnsi" w:cstheme="minorHAnsi"/>
        </w:rPr>
      </w:pPr>
      <w:r w:rsidRPr="002607AD">
        <w:rPr>
          <w:rStyle w:val="Style13ptBold"/>
          <w:rFonts w:asciiTheme="minorHAnsi" w:hAnsiTheme="minorHAnsi" w:cstheme="minorHAnsi"/>
        </w:rPr>
        <w:t>Moen 16</w:t>
      </w:r>
      <w:r w:rsidRPr="002607AD">
        <w:rPr>
          <w:rFonts w:asciiTheme="minorHAnsi" w:hAnsiTheme="minorHAnsi" w:cstheme="minorHAnsi"/>
        </w:rPr>
        <w:t xml:space="preserve"> </w:t>
      </w:r>
      <w:r w:rsidRPr="002607AD">
        <w:rPr>
          <w:rFonts w:asciiTheme="minorHAnsi" w:hAnsiTheme="minorHAnsi" w:cstheme="minorHAnsi"/>
          <w:sz w:val="18"/>
          <w:szCs w:val="18"/>
        </w:rPr>
        <w:t>[Ole Martin Moen, Research Fellow in Philosophy at University of Oslo “An Argument for Hedonism” Journal of Value Inquiry (Springer), 50 (2) 2016: 267–281] TDI</w:t>
      </w:r>
    </w:p>
    <w:p w14:paraId="03E3CD64" w14:textId="1397E9C7" w:rsidR="00EE46F3" w:rsidRPr="002607AD" w:rsidRDefault="006D1F22" w:rsidP="006D1F22">
      <w:pPr>
        <w:pStyle w:val="Heading4"/>
        <w:rPr>
          <w:rFonts w:asciiTheme="minorHAnsi" w:hAnsiTheme="minorHAnsi" w:cstheme="minorHAnsi"/>
        </w:rPr>
      </w:pPr>
      <w:r w:rsidRPr="002607AD">
        <w:rPr>
          <w:rFonts w:asciiTheme="minorHAnsi" w:hAnsiTheme="minorHAnsi" w:cstheme="minorHAnsi"/>
          <w:sz w:val="14"/>
        </w:rPr>
        <w:t xml:space="preserve">Let us start by observing, empirically, that </w:t>
      </w:r>
      <w:r w:rsidRPr="002607AD">
        <w:rPr>
          <w:rStyle w:val="StyleUnderline"/>
          <w:rFonts w:asciiTheme="minorHAnsi" w:hAnsiTheme="minorHAnsi" w:cstheme="minorHAnsi"/>
        </w:rPr>
        <w:t xml:space="preserve">a widely shared judgment about intrinsic value and disvalue is that </w:t>
      </w:r>
      <w:r w:rsidRPr="002607AD">
        <w:rPr>
          <w:rStyle w:val="StyleUnderline"/>
          <w:rFonts w:asciiTheme="minorHAnsi" w:hAnsiTheme="minorHAnsi" w:cstheme="minorHAnsi"/>
          <w:b w:val="0"/>
          <w:highlight w:val="cyan"/>
        </w:rPr>
        <w:t xml:space="preserve">pleasure is intrinsically </w:t>
      </w:r>
      <w:proofErr w:type="gramStart"/>
      <w:r w:rsidRPr="002607AD">
        <w:rPr>
          <w:rStyle w:val="StyleUnderline"/>
          <w:rFonts w:asciiTheme="minorHAnsi" w:hAnsiTheme="minorHAnsi" w:cstheme="minorHAnsi"/>
          <w:b w:val="0"/>
          <w:highlight w:val="cyan"/>
        </w:rPr>
        <w:t>valuable</w:t>
      </w:r>
      <w:proofErr w:type="gramEnd"/>
      <w:r w:rsidRPr="002607AD">
        <w:rPr>
          <w:rStyle w:val="StyleUnderline"/>
          <w:rFonts w:asciiTheme="minorHAnsi" w:hAnsiTheme="minorHAnsi" w:cstheme="minorHAnsi"/>
          <w:b w:val="0"/>
          <w:highlight w:val="cyan"/>
        </w:rPr>
        <w:t xml:space="preserve"> </w:t>
      </w:r>
      <w:r w:rsidRPr="002607AD">
        <w:rPr>
          <w:rStyle w:val="StyleUnderline"/>
          <w:rFonts w:asciiTheme="minorHAnsi" w:hAnsiTheme="minorHAnsi" w:cstheme="minorHAnsi"/>
          <w:b w:val="0"/>
        </w:rPr>
        <w:t xml:space="preserve">and </w:t>
      </w:r>
      <w:r w:rsidRPr="002607AD">
        <w:rPr>
          <w:rStyle w:val="StyleUnderline"/>
          <w:rFonts w:asciiTheme="minorHAnsi" w:hAnsiTheme="minorHAnsi" w:cstheme="minorHAnsi"/>
          <w:b w:val="0"/>
          <w:highlight w:val="cyan"/>
        </w:rPr>
        <w:t xml:space="preserve">pain is intrinsically </w:t>
      </w:r>
      <w:proofErr w:type="spellStart"/>
      <w:r w:rsidRPr="002607AD">
        <w:rPr>
          <w:rStyle w:val="StyleUnderline"/>
          <w:rFonts w:asciiTheme="minorHAnsi" w:hAnsiTheme="minorHAnsi" w:cstheme="minorHAnsi"/>
          <w:b w:val="0"/>
          <w:highlight w:val="cyan"/>
        </w:rPr>
        <w:t>disvaluable</w:t>
      </w:r>
      <w:proofErr w:type="spellEnd"/>
      <w:r w:rsidRPr="002607AD">
        <w:rPr>
          <w:rStyle w:val="StyleUnderline"/>
          <w:rFonts w:asciiTheme="minorHAnsi" w:hAnsiTheme="minorHAnsi" w:cstheme="minorHAnsi"/>
        </w:rPr>
        <w:t>.</w:t>
      </w:r>
      <w:r w:rsidRPr="002607AD">
        <w:rPr>
          <w:rFonts w:asciiTheme="minorHAnsi" w:hAnsiTheme="minorHAnsi" w:cstheme="minorHAnsi"/>
          <w:sz w:val="14"/>
        </w:rPr>
        <w:t xml:space="preserve"> </w:t>
      </w:r>
      <w:r w:rsidRPr="002607AD">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2607AD">
        <w:rPr>
          <w:rFonts w:asciiTheme="minorHAnsi" w:hAnsiTheme="minorHAnsi" w:cstheme="minorHAnsi"/>
          <w:sz w:val="14"/>
        </w:rPr>
        <w:t xml:space="preserve"> This inclusion makes intuitive sense, moreover, for </w:t>
      </w:r>
      <w:r w:rsidRPr="002607AD">
        <w:rPr>
          <w:rStyle w:val="StyleUnderline"/>
          <w:rFonts w:asciiTheme="minorHAnsi" w:hAnsiTheme="minorHAnsi" w:cstheme="minorHAnsi"/>
          <w:b w:val="0"/>
        </w:rPr>
        <w:t xml:space="preserve">there is </w:t>
      </w:r>
      <w:r w:rsidRPr="002607AD">
        <w:rPr>
          <w:rStyle w:val="StyleUnderline"/>
          <w:rFonts w:asciiTheme="minorHAnsi" w:hAnsiTheme="minorHAnsi" w:cstheme="minorHAnsi"/>
          <w:b w:val="0"/>
          <w:highlight w:val="cyan"/>
        </w:rPr>
        <w:t>something undeniably good about</w:t>
      </w:r>
      <w:r w:rsidRPr="002607AD">
        <w:rPr>
          <w:rStyle w:val="StyleUnderline"/>
          <w:rFonts w:asciiTheme="minorHAnsi" w:hAnsiTheme="minorHAnsi" w:cstheme="minorHAnsi"/>
          <w:b w:val="0"/>
        </w:rPr>
        <w:t xml:space="preserve"> the way </w:t>
      </w:r>
      <w:r w:rsidRPr="002607AD">
        <w:rPr>
          <w:rStyle w:val="StyleUnderline"/>
          <w:rFonts w:asciiTheme="minorHAnsi" w:hAnsiTheme="minorHAnsi" w:cstheme="minorHAnsi"/>
          <w:b w:val="0"/>
          <w:highlight w:val="cyan"/>
        </w:rPr>
        <w:t>pleasure</w:t>
      </w:r>
      <w:r w:rsidRPr="002607AD">
        <w:rPr>
          <w:rStyle w:val="StyleUnderline"/>
          <w:rFonts w:asciiTheme="minorHAnsi" w:hAnsiTheme="minorHAnsi" w:cstheme="minorHAnsi"/>
          <w:b w:val="0"/>
        </w:rPr>
        <w:t xml:space="preserve"> feels </w:t>
      </w:r>
      <w:r w:rsidRPr="002607AD">
        <w:rPr>
          <w:rStyle w:val="StyleUnderline"/>
          <w:rFonts w:asciiTheme="minorHAnsi" w:hAnsiTheme="minorHAnsi" w:cstheme="minorHAnsi"/>
          <w:b w:val="0"/>
          <w:highlight w:val="cyan"/>
        </w:rPr>
        <w:t xml:space="preserve">and </w:t>
      </w:r>
      <w:r w:rsidRPr="002607AD">
        <w:rPr>
          <w:rStyle w:val="StyleUnderline"/>
          <w:rFonts w:asciiTheme="minorHAnsi" w:hAnsiTheme="minorHAnsi" w:cstheme="minorHAnsi"/>
          <w:b w:val="0"/>
        </w:rPr>
        <w:t xml:space="preserve">something </w:t>
      </w:r>
      <w:r w:rsidRPr="002607AD">
        <w:rPr>
          <w:rStyle w:val="StyleUnderline"/>
          <w:rFonts w:asciiTheme="minorHAnsi" w:hAnsiTheme="minorHAnsi" w:cstheme="minorHAnsi"/>
          <w:b w:val="0"/>
          <w:highlight w:val="cyan"/>
        </w:rPr>
        <w:t>undeniably bad about</w:t>
      </w:r>
      <w:r w:rsidRPr="002607AD">
        <w:rPr>
          <w:rStyle w:val="StyleUnderline"/>
          <w:rFonts w:asciiTheme="minorHAnsi" w:hAnsiTheme="minorHAnsi" w:cstheme="minorHAnsi"/>
          <w:b w:val="0"/>
        </w:rPr>
        <w:t xml:space="preserve"> the way </w:t>
      </w:r>
      <w:r w:rsidRPr="002607AD">
        <w:rPr>
          <w:rStyle w:val="StyleUnderline"/>
          <w:rFonts w:asciiTheme="minorHAnsi" w:hAnsiTheme="minorHAnsi" w:cstheme="minorHAnsi"/>
          <w:b w:val="0"/>
          <w:highlight w:val="cyan"/>
        </w:rPr>
        <w:t>pain</w:t>
      </w:r>
      <w:r w:rsidRPr="002607AD">
        <w:rPr>
          <w:rStyle w:val="StyleUnderline"/>
          <w:rFonts w:asciiTheme="minorHAnsi" w:hAnsiTheme="minorHAnsi" w:cstheme="minorHAnsi"/>
          <w:b w:val="0"/>
        </w:rPr>
        <w:t xml:space="preserve"> feels</w:t>
      </w:r>
      <w:r w:rsidRPr="002607AD">
        <w:rPr>
          <w:rStyle w:val="StyleUnderline"/>
          <w:rFonts w:asciiTheme="minorHAnsi" w:hAnsiTheme="minorHAnsi" w:cstheme="minorHAnsi"/>
        </w:rPr>
        <w:t>, and neither the goodness of pleasure nor the badness of pain seems to be exhausted by the further effects that these experiences might have.</w:t>
      </w:r>
      <w:r w:rsidRPr="002607AD">
        <w:rPr>
          <w:rFonts w:asciiTheme="minorHAnsi" w:hAnsiTheme="minorHAnsi" w:cstheme="minorHAnsi"/>
          <w:sz w:val="14"/>
        </w:rPr>
        <w:t xml:space="preserve"> “Pleasure” and “pain” are here understood inclusively, as encompassing anything hedonically positive and anything hedonically negative.2 </w:t>
      </w:r>
      <w:r w:rsidRPr="002607AD">
        <w:rPr>
          <w:rStyle w:val="StyleUnderline"/>
          <w:rFonts w:asciiTheme="minorHAnsi" w:hAnsiTheme="minorHAnsi" w:cstheme="minorHAnsi"/>
          <w:b w:val="0"/>
        </w:rPr>
        <w:t xml:space="preserve">The special </w:t>
      </w:r>
      <w:r w:rsidRPr="002607AD">
        <w:rPr>
          <w:rStyle w:val="StyleUnderline"/>
          <w:rFonts w:asciiTheme="minorHAnsi" w:hAnsiTheme="minorHAnsi" w:cstheme="minorHAnsi"/>
          <w:b w:val="0"/>
          <w:highlight w:val="cyan"/>
        </w:rPr>
        <w:t xml:space="preserve">value </w:t>
      </w:r>
      <w:r w:rsidRPr="002607AD">
        <w:rPr>
          <w:rStyle w:val="StyleUnderline"/>
          <w:rFonts w:asciiTheme="minorHAnsi" w:hAnsiTheme="minorHAnsi" w:cstheme="minorHAnsi"/>
          <w:b w:val="0"/>
        </w:rPr>
        <w:t xml:space="preserve">statuses </w:t>
      </w:r>
      <w:r w:rsidRPr="002607AD">
        <w:rPr>
          <w:rStyle w:val="StyleUnderline"/>
          <w:rFonts w:asciiTheme="minorHAnsi" w:hAnsiTheme="minorHAnsi" w:cstheme="minorHAnsi"/>
          <w:b w:val="0"/>
          <w:highlight w:val="cyan"/>
        </w:rPr>
        <w:t xml:space="preserve">of pleasure and pain </w:t>
      </w:r>
      <w:r w:rsidRPr="002607AD">
        <w:rPr>
          <w:rStyle w:val="StyleUnderline"/>
          <w:rFonts w:asciiTheme="minorHAnsi" w:hAnsiTheme="minorHAnsi" w:cstheme="minorHAnsi"/>
          <w:b w:val="0"/>
        </w:rPr>
        <w:t xml:space="preserve">are </w:t>
      </w:r>
      <w:r w:rsidRPr="002607AD">
        <w:rPr>
          <w:rStyle w:val="StyleUnderline"/>
          <w:rFonts w:asciiTheme="minorHAnsi" w:hAnsiTheme="minorHAnsi" w:cstheme="minorHAnsi"/>
          <w:b w:val="0"/>
          <w:highlight w:val="cyan"/>
        </w:rPr>
        <w:t>manifested in how we treat</w:t>
      </w:r>
      <w:r w:rsidRPr="002607AD">
        <w:rPr>
          <w:rStyle w:val="StyleUnderline"/>
          <w:rFonts w:asciiTheme="minorHAnsi" w:hAnsiTheme="minorHAnsi" w:cstheme="minorHAnsi"/>
          <w:b w:val="0"/>
        </w:rPr>
        <w:t xml:space="preserve"> these </w:t>
      </w:r>
      <w:r w:rsidRPr="002607AD">
        <w:rPr>
          <w:rStyle w:val="StyleUnderline"/>
          <w:rFonts w:asciiTheme="minorHAnsi" w:hAnsiTheme="minorHAnsi" w:cstheme="minorHAnsi"/>
          <w:b w:val="0"/>
          <w:highlight w:val="cyan"/>
        </w:rPr>
        <w:t xml:space="preserve">experiences </w:t>
      </w:r>
      <w:r w:rsidRPr="002607AD">
        <w:rPr>
          <w:rStyle w:val="StyleUnderline"/>
          <w:rFonts w:asciiTheme="minorHAnsi" w:hAnsiTheme="minorHAnsi" w:cstheme="minorHAnsi"/>
          <w:b w:val="0"/>
        </w:rPr>
        <w:t>in our everyday reasoning about values.</w:t>
      </w:r>
      <w:r w:rsidRPr="002607AD">
        <w:rPr>
          <w:rFonts w:asciiTheme="minorHAnsi" w:hAnsiTheme="minorHAnsi" w:cstheme="minorHAnsi"/>
          <w:sz w:val="14"/>
        </w:rPr>
        <w:t xml:space="preserve"> If you tell me that you are heading for the convenience store, </w:t>
      </w:r>
      <w:r w:rsidRPr="002607AD">
        <w:rPr>
          <w:rStyle w:val="StyleUnderline"/>
          <w:rFonts w:asciiTheme="minorHAnsi" w:hAnsiTheme="minorHAnsi" w:cstheme="minorHAnsi"/>
        </w:rPr>
        <w:t>I might ask: “What for?” This is a reasonable question, for when you go to the convenience store you usually do so</w:t>
      </w:r>
      <w:r w:rsidRPr="002607AD">
        <w:rPr>
          <w:rFonts w:asciiTheme="minorHAnsi" w:hAnsiTheme="minorHAnsi" w:cstheme="minorHAnsi"/>
          <w:sz w:val="14"/>
        </w:rPr>
        <w:t xml:space="preserve">, not merely for the sake of going to the convenience store, but </w:t>
      </w:r>
      <w:r w:rsidRPr="002607AD">
        <w:rPr>
          <w:rStyle w:val="StyleUnderline"/>
          <w:rFonts w:asciiTheme="minorHAnsi" w:hAnsiTheme="minorHAnsi" w:cstheme="minorHAnsi"/>
        </w:rPr>
        <w:t>for the sake of achieving something further that you deem to be valuable.</w:t>
      </w:r>
      <w:r w:rsidRPr="002607AD">
        <w:rPr>
          <w:rFonts w:asciiTheme="minorHAnsi" w:hAnsiTheme="minorHAnsi" w:cstheme="min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2607AD">
        <w:rPr>
          <w:rStyle w:val="StyleUnderline"/>
          <w:rFonts w:asciiTheme="minorHAnsi" w:hAnsiTheme="minorHAnsi" w:cstheme="minorHAnsi"/>
        </w:rPr>
        <w:t xml:space="preserve">If </w:t>
      </w:r>
      <w:proofErr w:type="gramStart"/>
      <w:r w:rsidRPr="002607AD">
        <w:rPr>
          <w:rStyle w:val="StyleUnderline"/>
          <w:rFonts w:asciiTheme="minorHAnsi" w:hAnsiTheme="minorHAnsi" w:cstheme="minorHAnsi"/>
        </w:rPr>
        <w:t>I</w:t>
      </w:r>
      <w:proofErr w:type="gramEnd"/>
      <w:r w:rsidRPr="002607AD">
        <w:rPr>
          <w:rStyle w:val="StyleUnderline"/>
          <w:rFonts w:asciiTheme="minorHAnsi" w:hAnsiTheme="minorHAnsi" w:cstheme="minorHAnsi"/>
        </w:rPr>
        <w:t xml:space="preserve"> then proceed by asking “But what is the pleasure of drinking the soda good for?” the discussion is likely to reach an awkward end. The reason is that the </w:t>
      </w:r>
      <w:r w:rsidRPr="002607AD">
        <w:rPr>
          <w:rStyle w:val="StyleUnderline"/>
          <w:rFonts w:asciiTheme="minorHAnsi" w:hAnsiTheme="minorHAnsi" w:cstheme="minorHAnsi"/>
          <w:b w:val="0"/>
          <w:highlight w:val="cyan"/>
        </w:rPr>
        <w:t>pleasure is not good for anything further</w:t>
      </w:r>
      <w:r w:rsidRPr="002607AD">
        <w:rPr>
          <w:rStyle w:val="StyleUnderline"/>
          <w:rFonts w:asciiTheme="minorHAnsi" w:hAnsiTheme="minorHAnsi" w:cstheme="minorHAnsi"/>
        </w:rPr>
        <w:t>; it is simply that for which going to the convenience store and buying the soda is good.</w:t>
      </w:r>
      <w:r w:rsidRPr="002607AD">
        <w:rPr>
          <w:rFonts w:asciiTheme="minorHAnsi" w:hAnsiTheme="minorHAnsi" w:cstheme="minorHAnsi"/>
          <w:sz w:val="14"/>
        </w:rPr>
        <w:t>3 As Aristotle observes</w:t>
      </w:r>
      <w:r w:rsidRPr="002607AD">
        <w:rPr>
          <w:rStyle w:val="StyleUnderline"/>
          <w:rFonts w:asciiTheme="minorHAnsi" w:hAnsiTheme="minorHAnsi" w:cstheme="minorHAnsi"/>
        </w:rPr>
        <w:t>: “We never ask [a man] what his end is in being pleased, because we assume that pleasure is choice worthy in itself.</w:t>
      </w:r>
      <w:r w:rsidRPr="002607AD">
        <w:rPr>
          <w:rFonts w:asciiTheme="minorHAnsi" w:hAnsiTheme="minorHAnsi" w:cstheme="min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607AD">
        <w:rPr>
          <w:rStyle w:val="StyleUnderline"/>
          <w:rFonts w:asciiTheme="minorHAnsi" w:hAnsiTheme="minorHAnsi" w:cstheme="minorHAnsi"/>
          <w:b w:val="0"/>
          <w:highlight w:val="cyan"/>
        </w:rPr>
        <w:t>pleasure and pain</w:t>
      </w:r>
      <w:r w:rsidRPr="002607AD">
        <w:rPr>
          <w:rStyle w:val="StyleUnderline"/>
          <w:rFonts w:asciiTheme="minorHAnsi" w:hAnsiTheme="minorHAnsi" w:cstheme="minorHAnsi"/>
          <w:b w:val="0"/>
        </w:rPr>
        <w:t xml:space="preserve"> are both places</w:t>
      </w:r>
    </w:p>
    <w:p w14:paraId="78D4B23C" w14:textId="2C26B367" w:rsidR="001A65D0" w:rsidRPr="002607AD" w:rsidRDefault="006D1F22" w:rsidP="001A65D0">
      <w:pPr>
        <w:pStyle w:val="Heading4"/>
        <w:rPr>
          <w:rFonts w:asciiTheme="minorHAnsi" w:hAnsiTheme="minorHAnsi" w:cstheme="minorHAnsi"/>
          <w:color w:val="000000" w:themeColor="text1"/>
        </w:rPr>
      </w:pPr>
      <w:r w:rsidRPr="002607AD">
        <w:rPr>
          <w:rFonts w:asciiTheme="minorHAnsi" w:hAnsiTheme="minorHAnsi" w:cstheme="minorHAnsi"/>
          <w:color w:val="000000" w:themeColor="text1"/>
        </w:rPr>
        <w:t>2</w:t>
      </w:r>
      <w:r w:rsidR="001A65D0" w:rsidRPr="002607AD">
        <w:rPr>
          <w:rFonts w:asciiTheme="minorHAnsi" w:hAnsiTheme="minorHAnsi" w:cstheme="minorHAnsi"/>
          <w:color w:val="000000" w:themeColor="text1"/>
        </w:rPr>
        <w:t xml:space="preserve">] Actor specificity: util is the best for governments, which is the actor in the </w:t>
      </w:r>
      <w:proofErr w:type="spellStart"/>
      <w:r w:rsidR="001A65D0" w:rsidRPr="002607AD">
        <w:rPr>
          <w:rFonts w:asciiTheme="minorHAnsi" w:hAnsiTheme="minorHAnsi" w:cstheme="minorHAnsi"/>
          <w:color w:val="000000" w:themeColor="text1"/>
        </w:rPr>
        <w:t>rez</w:t>
      </w:r>
      <w:proofErr w:type="spellEnd"/>
      <w:r w:rsidR="001A65D0" w:rsidRPr="002607AD">
        <w:rPr>
          <w:rFonts w:asciiTheme="minorHAnsi" w:hAnsiTheme="minorHAnsi" w:cstheme="minorHAnsi"/>
          <w:color w:val="000000" w:themeColor="text1"/>
        </w:rPr>
        <w:t xml:space="preserve"> – multiple warrants: </w:t>
      </w:r>
    </w:p>
    <w:p w14:paraId="12C69B31" w14:textId="77777777" w:rsidR="001A65D0" w:rsidRPr="002607AD" w:rsidRDefault="001A65D0" w:rsidP="001A65D0">
      <w:pPr>
        <w:pStyle w:val="Heading4"/>
        <w:ind w:left="720"/>
        <w:rPr>
          <w:rFonts w:asciiTheme="minorHAnsi" w:hAnsiTheme="minorHAnsi" w:cstheme="minorHAnsi"/>
          <w:color w:val="000000" w:themeColor="text1"/>
        </w:rPr>
      </w:pPr>
      <w:r w:rsidRPr="002607AD">
        <w:rPr>
          <w:rFonts w:asciiTheme="minorHAnsi" w:hAnsiTheme="minorHAnsi" w:cstheme="minorHAnsi"/>
          <w:color w:val="000000" w:themeColor="text1"/>
        </w:rPr>
        <w:t xml:space="preserve">[a] Governments must aggregate since every policy </w:t>
      </w:r>
      <w:proofErr w:type="gramStart"/>
      <w:r w:rsidRPr="002607AD">
        <w:rPr>
          <w:rFonts w:asciiTheme="minorHAnsi" w:hAnsiTheme="minorHAnsi" w:cstheme="minorHAnsi"/>
          <w:color w:val="000000" w:themeColor="text1"/>
        </w:rPr>
        <w:t>benefits</w:t>
      </w:r>
      <w:proofErr w:type="gramEnd"/>
      <w:r w:rsidRPr="002607AD">
        <w:rPr>
          <w:rFonts w:asciiTheme="minorHAnsi" w:hAnsiTheme="minorHAnsi" w:cstheme="minorHAnsi"/>
          <w:color w:val="000000" w:themeColor="text1"/>
        </w:rPr>
        <w:t xml:space="preserve"> some and harms others, which also means side constraints freeze action. </w:t>
      </w:r>
    </w:p>
    <w:p w14:paraId="2B54F0EE" w14:textId="5FEC77E0" w:rsidR="001A65D0" w:rsidRPr="002607AD" w:rsidRDefault="001A65D0" w:rsidP="001A65D0">
      <w:pPr>
        <w:pStyle w:val="Heading4"/>
        <w:ind w:left="720"/>
        <w:rPr>
          <w:rFonts w:asciiTheme="minorHAnsi" w:eastAsia="Times New Roman" w:hAnsiTheme="minorHAnsi" w:cstheme="minorHAnsi"/>
          <w:color w:val="000000" w:themeColor="text1"/>
          <w:shd w:val="clear" w:color="auto" w:fill="FFFFFF"/>
        </w:rPr>
      </w:pPr>
      <w:r w:rsidRPr="002607AD">
        <w:rPr>
          <w:rFonts w:asciiTheme="minorHAnsi" w:eastAsia="Times New Roman" w:hAnsiTheme="minorHAnsi" w:cstheme="minorHAnsi"/>
          <w:color w:val="000000" w:themeColor="text1"/>
          <w:shd w:val="clear" w:color="auto" w:fill="FFFFFF"/>
        </w:rPr>
        <w:t>[</w:t>
      </w:r>
      <w:r w:rsidR="00450E9B" w:rsidRPr="002607AD">
        <w:rPr>
          <w:rFonts w:asciiTheme="minorHAnsi" w:eastAsia="Times New Roman" w:hAnsiTheme="minorHAnsi" w:cstheme="minorHAnsi"/>
          <w:color w:val="000000" w:themeColor="text1"/>
          <w:shd w:val="clear" w:color="auto" w:fill="FFFFFF"/>
        </w:rPr>
        <w:t>b</w:t>
      </w:r>
      <w:r w:rsidRPr="002607AD">
        <w:rPr>
          <w:rFonts w:asciiTheme="minorHAnsi" w:eastAsia="Times New Roman" w:hAnsiTheme="minorHAnsi" w:cstheme="minorHAnsi"/>
          <w:color w:val="000000" w:themeColor="text1"/>
          <w:shd w:val="clear" w:color="auto" w:fill="FFFFFF"/>
        </w:rPr>
        <w:t xml:space="preserve">] Actor-specificity comes first since different agents have different ethical standings. Takes out util calc indicts since they’re empirically </w:t>
      </w:r>
      <w:proofErr w:type="gramStart"/>
      <w:r w:rsidRPr="002607AD">
        <w:rPr>
          <w:rFonts w:asciiTheme="minorHAnsi" w:eastAsia="Times New Roman" w:hAnsiTheme="minorHAnsi" w:cstheme="minorHAnsi"/>
          <w:color w:val="000000" w:themeColor="text1"/>
          <w:shd w:val="clear" w:color="auto" w:fill="FFFFFF"/>
        </w:rPr>
        <w:t>denied</w:t>
      </w:r>
      <w:proofErr w:type="gramEnd"/>
      <w:r w:rsidRPr="002607AD">
        <w:rPr>
          <w:rFonts w:asciiTheme="minorHAnsi" w:eastAsia="Times New Roman" w:hAnsiTheme="minorHAnsi" w:cstheme="minorHAnsi"/>
          <w:color w:val="000000" w:themeColor="text1"/>
          <w:shd w:val="clear" w:color="auto" w:fill="FFFFFF"/>
        </w:rPr>
        <w:t xml:space="preserve"> and link turns them because the alt would be no action.</w:t>
      </w:r>
    </w:p>
    <w:p w14:paraId="2CE8487E" w14:textId="6F91D319" w:rsidR="00B830AA" w:rsidRPr="002607AD" w:rsidRDefault="006D1F22" w:rsidP="00B830AA">
      <w:pPr>
        <w:pStyle w:val="Heading4"/>
        <w:rPr>
          <w:rFonts w:asciiTheme="minorHAnsi" w:hAnsiTheme="minorHAnsi" w:cstheme="minorHAnsi"/>
        </w:rPr>
      </w:pPr>
      <w:r w:rsidRPr="002607AD">
        <w:rPr>
          <w:rFonts w:asciiTheme="minorHAnsi" w:hAnsiTheme="minorHAnsi" w:cstheme="minorHAnsi"/>
          <w:color w:val="000000" w:themeColor="text1"/>
        </w:rPr>
        <w:t>3</w:t>
      </w:r>
      <w:r w:rsidR="00B830AA" w:rsidRPr="002607AD">
        <w:rPr>
          <w:rFonts w:asciiTheme="minorHAnsi" w:hAnsiTheme="minorHAnsi" w:cstheme="minorHAnsi"/>
          <w:color w:val="000000" w:themeColor="text1"/>
        </w:rPr>
        <w:t xml:space="preserve">] </w:t>
      </w:r>
      <w:r w:rsidR="00B830AA" w:rsidRPr="002607AD">
        <w:rPr>
          <w:rFonts w:asciiTheme="minorHAnsi" w:hAnsiTheme="minorHAnsi" w:cstheme="minorHAnsi"/>
        </w:rPr>
        <w:t xml:space="preserve">Extinction outweighs </w:t>
      </w:r>
    </w:p>
    <w:p w14:paraId="6631D30D" w14:textId="77777777" w:rsidR="00B830AA" w:rsidRPr="002607AD" w:rsidRDefault="00B830AA" w:rsidP="00B830AA">
      <w:pPr>
        <w:rPr>
          <w:rFonts w:asciiTheme="minorHAnsi" w:hAnsiTheme="minorHAnsi" w:cstheme="minorHAnsi"/>
        </w:rPr>
      </w:pPr>
      <w:proofErr w:type="spellStart"/>
      <w:r w:rsidRPr="002607AD">
        <w:rPr>
          <w:rStyle w:val="Style13ptBold"/>
          <w:rFonts w:asciiTheme="minorHAnsi" w:hAnsiTheme="minorHAnsi" w:cstheme="minorHAnsi"/>
        </w:rPr>
        <w:t>Pummer</w:t>
      </w:r>
      <w:proofErr w:type="spellEnd"/>
      <w:r w:rsidRPr="002607AD">
        <w:rPr>
          <w:rStyle w:val="Style13ptBold"/>
          <w:rFonts w:asciiTheme="minorHAnsi" w:hAnsiTheme="minorHAnsi" w:cstheme="minorHAnsi"/>
        </w:rPr>
        <w:t xml:space="preserve"> 15</w:t>
      </w:r>
      <w:r w:rsidRPr="002607AD">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0CA59BE5" w14:textId="7BFA2DB5" w:rsidR="00B30017" w:rsidRPr="002607AD" w:rsidRDefault="00B830AA" w:rsidP="00B830AA">
      <w:pPr>
        <w:rPr>
          <w:rFonts w:asciiTheme="minorHAnsi" w:hAnsiTheme="minorHAnsi" w:cstheme="minorHAnsi"/>
          <w:sz w:val="16"/>
        </w:rPr>
      </w:pPr>
      <w:r w:rsidRPr="002607AD">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2607AD">
        <w:rPr>
          <w:rFonts w:asciiTheme="minorHAnsi" w:hAnsiTheme="minorHAnsi" w:cstheme="minorHAnsi"/>
          <w:sz w:val="16"/>
        </w:rPr>
        <w:t>, whatever general moral view we adopt</w:t>
      </w:r>
      <w:r w:rsidRPr="002607AD">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2607AD">
        <w:rPr>
          <w:rFonts w:asciiTheme="minorHAnsi" w:hAnsiTheme="minorHAnsi" w:cstheme="minorHAnsi"/>
          <w:sz w:val="16"/>
        </w:rPr>
        <w:t xml:space="preserve"> How we might in fact try to reduce such existential risks is discussed elsewhere. My claim here is only that </w:t>
      </w:r>
      <w:r w:rsidRPr="002607AD">
        <w:rPr>
          <w:rStyle w:val="StyleUnderline"/>
          <w:rFonts w:asciiTheme="minorHAnsi" w:hAnsiTheme="minorHAnsi" w:cstheme="minorHAnsi"/>
        </w:rPr>
        <w:t xml:space="preserve">we – whether we’re consequentialists, </w:t>
      </w:r>
      <w:r w:rsidRPr="002607AD">
        <w:rPr>
          <w:rStyle w:val="StyleUnderline"/>
          <w:rFonts w:asciiTheme="minorHAnsi" w:hAnsiTheme="minorHAnsi" w:cstheme="minorHAnsi"/>
        </w:rPr>
        <w:lastRenderedPageBreak/>
        <w:t xml:space="preserve">deontologists, or virtue ethicists – should all agree that we should try to save the world. </w:t>
      </w:r>
      <w:r w:rsidRPr="002607AD">
        <w:rPr>
          <w:rFonts w:asciiTheme="minorHAnsi" w:hAnsiTheme="minorHAnsi" w:cstheme="minorHAnsi"/>
          <w:sz w:val="16"/>
        </w:rPr>
        <w:t xml:space="preserve">According to consequentialism, we should maximize the good, where this is taken to be the goodness, from an impartial perspective, of outcomes. </w:t>
      </w:r>
      <w:r w:rsidRPr="002607AD">
        <w:rPr>
          <w:rStyle w:val="StyleUnderline"/>
          <w:rFonts w:asciiTheme="minorHAnsi" w:hAnsiTheme="minorHAnsi" w:cstheme="minorHAnsi"/>
        </w:rPr>
        <w:t>Clearly one thing that makes an outcome good is that the people in it are doing well. There is little disagreement here.</w:t>
      </w:r>
      <w:r w:rsidRPr="002607AD">
        <w:rPr>
          <w:rFonts w:asciiTheme="minorHAnsi" w:hAnsiTheme="minorHAnsi" w:cstheme="minorHAnsi"/>
          <w:sz w:val="16"/>
        </w:rPr>
        <w:t xml:space="preserve"> If the happiness or well-being of possible future people is just as important as that of people who already exist, and if they would have good lives, it is not hard to see how</w:t>
      </w:r>
      <w:r w:rsidRPr="002607AD">
        <w:rPr>
          <w:rStyle w:val="StyleUnderline"/>
          <w:rFonts w:asciiTheme="minorHAnsi" w:hAnsiTheme="minorHAnsi" w:cstheme="minorHAnsi"/>
        </w:rPr>
        <w:t xml:space="preserve"> </w:t>
      </w:r>
      <w:r w:rsidRPr="002607AD">
        <w:rPr>
          <w:rStyle w:val="StyleUnderline"/>
          <w:rFonts w:asciiTheme="minorHAnsi" w:hAnsiTheme="minorHAnsi" w:cstheme="minorHAnsi"/>
          <w:highlight w:val="green"/>
        </w:rPr>
        <w:t xml:space="preserve">reducing existential risk is </w:t>
      </w:r>
      <w:r w:rsidRPr="002607AD">
        <w:rPr>
          <w:rStyle w:val="StyleUnderline"/>
          <w:rFonts w:asciiTheme="minorHAnsi" w:hAnsiTheme="minorHAnsi" w:cstheme="minorHAnsi"/>
        </w:rPr>
        <w:t xml:space="preserve">easily </w:t>
      </w:r>
      <w:r w:rsidRPr="002607AD">
        <w:rPr>
          <w:rStyle w:val="StyleUnderline"/>
          <w:rFonts w:asciiTheme="minorHAnsi" w:hAnsiTheme="minorHAnsi" w:cstheme="minorHAnsi"/>
          <w:highlight w:val="green"/>
        </w:rPr>
        <w:t>the most important thing in the whole world.</w:t>
      </w:r>
      <w:r w:rsidRPr="002607AD">
        <w:rPr>
          <w:rStyle w:val="StyleUnderline"/>
          <w:rFonts w:asciiTheme="minorHAnsi" w:hAnsiTheme="minorHAnsi" w:cstheme="minorHAnsi"/>
        </w:rPr>
        <w:t xml:space="preserve"> This is for the familiar reason that there are </w:t>
      </w:r>
      <w:r w:rsidRPr="002607AD">
        <w:rPr>
          <w:rStyle w:val="StyleUnderline"/>
          <w:rFonts w:asciiTheme="minorHAnsi" w:hAnsiTheme="minorHAnsi" w:cstheme="minorHAnsi"/>
          <w:highlight w:val="green"/>
        </w:rPr>
        <w:t xml:space="preserve">so many people </w:t>
      </w:r>
      <w:r w:rsidRPr="002607AD">
        <w:rPr>
          <w:rStyle w:val="StyleUnderline"/>
          <w:rFonts w:asciiTheme="minorHAnsi" w:hAnsiTheme="minorHAnsi" w:cstheme="minorHAnsi"/>
        </w:rPr>
        <w:t xml:space="preserve">who </w:t>
      </w:r>
      <w:r w:rsidRPr="002607AD">
        <w:rPr>
          <w:rStyle w:val="StyleUnderline"/>
          <w:rFonts w:asciiTheme="minorHAnsi" w:hAnsiTheme="minorHAnsi" w:cstheme="minorHAnsi"/>
          <w:highlight w:val="green"/>
        </w:rPr>
        <w:t>could exist in the future</w:t>
      </w:r>
      <w:r w:rsidRPr="002607AD">
        <w:rPr>
          <w:rStyle w:val="StyleUnderline"/>
          <w:rFonts w:asciiTheme="minorHAnsi" w:hAnsiTheme="minorHAnsi" w:cstheme="minorHAnsi"/>
        </w:rPr>
        <w:t xml:space="preserve"> – there are </w:t>
      </w:r>
      <w:r w:rsidRPr="002607AD">
        <w:rPr>
          <w:rStyle w:val="StyleUnderline"/>
          <w:rFonts w:asciiTheme="minorHAnsi" w:hAnsiTheme="minorHAnsi" w:cstheme="minorHAnsi"/>
          <w:highlight w:val="green"/>
        </w:rPr>
        <w:t>trillions upon trillions</w:t>
      </w:r>
      <w:r w:rsidRPr="002607AD">
        <w:rPr>
          <w:rStyle w:val="StyleUnderline"/>
          <w:rFonts w:asciiTheme="minorHAnsi" w:hAnsiTheme="minorHAnsi" w:cstheme="minorHAnsi"/>
        </w:rPr>
        <w:t xml:space="preserve">… upon trillions. There are so many possible future people that </w:t>
      </w:r>
      <w:r w:rsidRPr="002607AD">
        <w:rPr>
          <w:rStyle w:val="StyleUnderline"/>
          <w:rFonts w:asciiTheme="minorHAnsi" w:hAnsiTheme="minorHAnsi" w:cstheme="minorHAnsi"/>
          <w:highlight w:val="green"/>
        </w:rPr>
        <w:t>reducing existential risk is</w:t>
      </w:r>
      <w:r w:rsidRPr="002607AD">
        <w:rPr>
          <w:rStyle w:val="StyleUnderline"/>
          <w:rFonts w:asciiTheme="minorHAnsi" w:hAnsiTheme="minorHAnsi" w:cstheme="minorHAnsi"/>
        </w:rPr>
        <w:t xml:space="preserve"> arguably </w:t>
      </w:r>
      <w:r w:rsidRPr="002607AD">
        <w:rPr>
          <w:rStyle w:val="StyleUnderline"/>
          <w:rFonts w:asciiTheme="minorHAnsi" w:hAnsiTheme="minorHAnsi" w:cstheme="minorHAnsi"/>
          <w:highlight w:val="green"/>
        </w:rPr>
        <w:t>the most important</w:t>
      </w:r>
      <w:r w:rsidRPr="002607AD">
        <w:rPr>
          <w:rStyle w:val="StyleUnderline"/>
          <w:rFonts w:asciiTheme="minorHAnsi" w:hAnsiTheme="minorHAnsi" w:cstheme="minorHAnsi"/>
        </w:rPr>
        <w:t xml:space="preserve"> thing in the world, </w:t>
      </w:r>
      <w:r w:rsidRPr="002607AD">
        <w:rPr>
          <w:rStyle w:val="StyleUnderline"/>
          <w:rFonts w:asciiTheme="minorHAnsi" w:hAnsiTheme="minorHAnsi" w:cstheme="minorHAnsi"/>
          <w:highlight w:val="green"/>
        </w:rPr>
        <w:t xml:space="preserve">even if the well-being of these possible people were given only 0.001% as much weight </w:t>
      </w:r>
      <w:r w:rsidRPr="002607AD">
        <w:rPr>
          <w:rStyle w:val="StyleUnderline"/>
          <w:rFonts w:asciiTheme="minorHAnsi" w:hAnsiTheme="minorHAnsi" w:cstheme="minorHAnsi"/>
        </w:rPr>
        <w:t>as that of existing people.</w:t>
      </w:r>
      <w:r w:rsidRPr="002607AD">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2607AD">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w:t>
      </w:r>
      <w:proofErr w:type="gramStart"/>
      <w:r w:rsidRPr="002607AD">
        <w:rPr>
          <w:rStyle w:val="StyleUnderline"/>
          <w:rFonts w:asciiTheme="minorHAnsi" w:hAnsiTheme="minorHAnsi" w:cstheme="minorHAnsi"/>
        </w:rPr>
        <w:t>high quality</w:t>
      </w:r>
      <w:proofErr w:type="gramEnd"/>
      <w:r w:rsidRPr="002607AD">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2607AD">
        <w:rPr>
          <w:rStyle w:val="Emphasis"/>
          <w:rFonts w:asciiTheme="minorHAnsi" w:hAnsiTheme="minorHAnsi" w:cstheme="minorHAnsi"/>
        </w:rPr>
        <w:t>that is a huge mistake.</w:t>
      </w:r>
      <w:r w:rsidRPr="002607AD">
        <w:rPr>
          <w:rFonts w:asciiTheme="minorHAnsi" w:hAnsiTheme="minorHAnsi" w:cstheme="minorHAnsi"/>
          <w:sz w:val="16"/>
        </w:rPr>
        <w:t xml:space="preserve"> </w:t>
      </w:r>
      <w:r w:rsidRPr="002607AD">
        <w:rPr>
          <w:rStyle w:val="StyleUnderline"/>
          <w:rFonts w:asciiTheme="minorHAnsi" w:hAnsiTheme="minorHAnsi" w:cstheme="minorHAnsi"/>
        </w:rPr>
        <w:t xml:space="preserve">Non-consequentialism is the view that there’s more that determines rightness than the goodness of consequences or outcomes; </w:t>
      </w:r>
      <w:r w:rsidRPr="002607AD">
        <w:rPr>
          <w:rStyle w:val="Emphasis"/>
          <w:rFonts w:asciiTheme="minorHAnsi" w:hAnsiTheme="minorHAnsi" w:cstheme="minorHAnsi"/>
        </w:rPr>
        <w:t>it is not the view that the latter don’t matter</w:t>
      </w:r>
      <w:r w:rsidRPr="002607AD">
        <w:rPr>
          <w:rStyle w:val="StyleUnderline"/>
          <w:rFonts w:asciiTheme="minorHAnsi" w:hAnsiTheme="minorHAnsi" w:cstheme="minorHAnsi"/>
        </w:rPr>
        <w:t>.</w:t>
      </w:r>
      <w:r w:rsidRPr="002607AD">
        <w:rPr>
          <w:rFonts w:asciiTheme="minorHAnsi" w:hAnsiTheme="minorHAnsi" w:cstheme="minorHAnsi"/>
          <w:sz w:val="16"/>
        </w:rPr>
        <w:t xml:space="preserve"> Even John Rawls wrote, “</w:t>
      </w:r>
      <w:r w:rsidRPr="002607AD">
        <w:rPr>
          <w:rStyle w:val="StyleUnderline"/>
          <w:rFonts w:asciiTheme="minorHAnsi" w:hAnsiTheme="minorHAnsi" w:cstheme="minorHAnsi"/>
        </w:rPr>
        <w:t>All ethical doctrines worth our attention take consequences into account in judging rightness. One which did not would simply be irrational, crazy.</w:t>
      </w:r>
      <w:r w:rsidRPr="002607AD">
        <w:rPr>
          <w:rFonts w:asciiTheme="minorHAnsi" w:hAnsiTheme="minorHAnsi" w:cstheme="minorHAnsi"/>
          <w:sz w:val="16"/>
        </w:rPr>
        <w:t xml:space="preserve">” </w:t>
      </w:r>
      <w:r w:rsidRPr="002607AD">
        <w:rPr>
          <w:rStyle w:val="Emphasis"/>
          <w:rFonts w:asciiTheme="minorHAnsi" w:hAnsiTheme="minorHAnsi" w:cstheme="minorHAnsi"/>
        </w:rPr>
        <w:t>Minimally plausible versions of deontology and virtue ethics must be concerned in part with promoting the good</w:t>
      </w:r>
      <w:r w:rsidRPr="002607AD">
        <w:rPr>
          <w:rStyle w:val="StyleUnderline"/>
          <w:rFonts w:asciiTheme="minorHAnsi" w:hAnsiTheme="minorHAnsi" w:cstheme="minorHAnsi"/>
        </w:rPr>
        <w:t>, from an impartial point of view.</w:t>
      </w:r>
      <w:r w:rsidRPr="002607AD">
        <w:rPr>
          <w:rFonts w:asciiTheme="minorHAnsi" w:hAnsiTheme="minorHAnsi" w:cstheme="minorHAnsi"/>
          <w:sz w:val="16"/>
        </w:rPr>
        <w:t xml:space="preserve"> </w:t>
      </w:r>
      <w:r w:rsidRPr="002607AD">
        <w:rPr>
          <w:rStyle w:val="StyleUnderline"/>
          <w:rFonts w:asciiTheme="minorHAnsi" w:hAnsiTheme="minorHAnsi" w:cstheme="minorHAnsi"/>
        </w:rPr>
        <w:t>They’d thus imply very strong reasons to reduce existential risk</w:t>
      </w:r>
      <w:r w:rsidRPr="002607AD">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2607AD">
        <w:rPr>
          <w:rStyle w:val="StyleUnderline"/>
          <w:rFonts w:asciiTheme="minorHAnsi" w:hAnsiTheme="minorHAnsi" w:cstheme="minorHAnsi"/>
        </w:rPr>
        <w:t>Even egoism, the view that each agent should maximize her own good, might imply strong reasons to reduce existential risk.</w:t>
      </w:r>
      <w:r w:rsidRPr="002607AD">
        <w:rPr>
          <w:rFonts w:asciiTheme="minorHAnsi" w:hAnsiTheme="minorHAnsi" w:cstheme="minorHAnsi"/>
          <w:sz w:val="16"/>
        </w:rPr>
        <w:t xml:space="preserve"> It will depend, among other things, on what one’s own good </w:t>
      </w:r>
      <w:proofErr w:type="gramStart"/>
      <w:r w:rsidRPr="002607AD">
        <w:rPr>
          <w:rFonts w:asciiTheme="minorHAnsi" w:hAnsiTheme="minorHAnsi" w:cstheme="minorHAnsi"/>
          <w:sz w:val="16"/>
        </w:rPr>
        <w:t>consists</w:t>
      </w:r>
      <w:proofErr w:type="gramEnd"/>
      <w:r w:rsidRPr="002607AD">
        <w:rPr>
          <w:rFonts w:asciiTheme="minorHAnsi" w:hAnsiTheme="minorHAnsi"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2607AD">
        <w:rPr>
          <w:rFonts w:asciiTheme="minorHAnsi" w:hAnsiTheme="minorHAnsi" w:cstheme="minorHAnsi"/>
          <w:sz w:val="16"/>
        </w:rPr>
        <w:t>actually desires</w:t>
      </w:r>
      <w:proofErr w:type="gramEnd"/>
      <w:r w:rsidRPr="002607AD">
        <w:rPr>
          <w:rFonts w:asciiTheme="minorHAnsi" w:hAnsiTheme="minorHAnsi" w:cstheme="minorHAnsi"/>
          <w:sz w:val="16"/>
        </w:rPr>
        <w:t xml:space="preserve"> to do that act). </w:t>
      </w:r>
      <w:r w:rsidRPr="002607AD">
        <w:rPr>
          <w:rStyle w:val="StyleUnderline"/>
          <w:rFonts w:asciiTheme="minorHAnsi" w:hAnsiTheme="minorHAnsi" w:cstheme="minorHAnsi"/>
        </w:rPr>
        <w:t>To be minimally plausible, egoism will need to be paired with a more sophisticated account of well-being.</w:t>
      </w:r>
      <w:r w:rsidRPr="002607AD">
        <w:rPr>
          <w:rFonts w:asciiTheme="minorHAnsi" w:hAnsiTheme="minorHAnsi" w:cstheme="minorHAnsi"/>
          <w:sz w:val="16"/>
        </w:rPr>
        <w:t xml:space="preserve"> To see this, it is enough to consider, as Plato did, the possibility of a ring of invisibility – </w:t>
      </w:r>
      <w:r w:rsidRPr="002607AD">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2607AD">
        <w:rPr>
          <w:rFonts w:asciiTheme="minorHAnsi" w:hAnsiTheme="minorHAnsi" w:cstheme="minorHAnsi"/>
          <w:sz w:val="16"/>
        </w:rPr>
        <w:t xml:space="preserve">, in some robust way, where this would to a significant extent be a function of other-regarding concerns (see chapter 12 of this classic intro to ethics). But </w:t>
      </w:r>
      <w:r w:rsidRPr="002607AD">
        <w:rPr>
          <w:rStyle w:val="StyleUnderline"/>
          <w:rFonts w:asciiTheme="minorHAnsi" w:hAnsiTheme="minorHAnsi" w:cstheme="minorHAnsi"/>
        </w:rPr>
        <w:t>once these elements are included, we can (roughly, as above) argue that this sort of egoism will imply strong reasons to reduce existential risk.</w:t>
      </w:r>
      <w:r w:rsidRPr="002607AD">
        <w:rPr>
          <w:rFonts w:asciiTheme="minorHAnsi" w:hAnsiTheme="minorHAnsi" w:cstheme="minorHAnsi"/>
          <w:sz w:val="16"/>
        </w:rPr>
        <w:t xml:space="preserve"> Add to </w:t>
      </w:r>
      <w:proofErr w:type="gramStart"/>
      <w:r w:rsidRPr="002607AD">
        <w:rPr>
          <w:rFonts w:asciiTheme="minorHAnsi" w:hAnsiTheme="minorHAnsi" w:cstheme="minorHAnsi"/>
          <w:sz w:val="16"/>
        </w:rPr>
        <w:t>all of</w:t>
      </w:r>
      <w:proofErr w:type="gramEnd"/>
      <w:r w:rsidRPr="002607AD">
        <w:rPr>
          <w:rFonts w:asciiTheme="minorHAnsi" w:hAnsiTheme="minorHAnsi"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2607AD">
        <w:rPr>
          <w:rStyle w:val="Emphasis"/>
          <w:rFonts w:asciiTheme="minorHAnsi" w:hAnsiTheme="minorHAnsi" w:cstheme="minorHAnsi"/>
          <w:highlight w:val="green"/>
        </w:rPr>
        <w:t xml:space="preserve">We should also </w:t>
      </w:r>
      <w:proofErr w:type="gramStart"/>
      <w:r w:rsidRPr="002607AD">
        <w:rPr>
          <w:rStyle w:val="Emphasis"/>
          <w:rFonts w:asciiTheme="minorHAnsi" w:hAnsiTheme="minorHAnsi" w:cstheme="minorHAnsi"/>
          <w:highlight w:val="green"/>
        </w:rPr>
        <w:t>take into account</w:t>
      </w:r>
      <w:proofErr w:type="gramEnd"/>
      <w:r w:rsidRPr="002607AD">
        <w:rPr>
          <w:rStyle w:val="Emphasis"/>
          <w:rFonts w:asciiTheme="minorHAnsi" w:hAnsiTheme="minorHAnsi" w:cstheme="minorHAnsi"/>
          <w:highlight w:val="green"/>
        </w:rPr>
        <w:t xml:space="preserve"> moral uncertainty.</w:t>
      </w:r>
      <w:r w:rsidRPr="002607AD">
        <w:rPr>
          <w:rFonts w:asciiTheme="minorHAnsi" w:hAnsiTheme="minorHAnsi" w:cstheme="minorHAnsi"/>
          <w:sz w:val="16"/>
        </w:rPr>
        <w:t xml:space="preserve"> </w:t>
      </w:r>
      <w:r w:rsidRPr="002607AD">
        <w:rPr>
          <w:rStyle w:val="StyleUnderline"/>
          <w:rFonts w:asciiTheme="minorHAnsi" w:hAnsiTheme="minorHAnsi" w:cstheme="minorHAnsi"/>
        </w:rPr>
        <w:t>What is it reasonable for one to do, when one is uncertain not (only) about the empirical facts, but also about the moral facts?</w:t>
      </w:r>
      <w:r w:rsidRPr="002607AD">
        <w:rPr>
          <w:rFonts w:asciiTheme="minorHAnsi" w:hAnsiTheme="minorHAnsi" w:cstheme="minorHAnsi"/>
          <w:sz w:val="16"/>
        </w:rPr>
        <w:t xml:space="preserve"> I’ve just argued that </w:t>
      </w:r>
      <w:r w:rsidRPr="002607AD">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2607AD">
        <w:rPr>
          <w:rFonts w:asciiTheme="minorHAnsi" w:hAnsiTheme="minorHAnsi" w:cstheme="minorHAnsi"/>
          <w:sz w:val="16"/>
        </w:rPr>
        <w:t xml:space="preserve"> But </w:t>
      </w:r>
      <w:r w:rsidRPr="002607AD">
        <w:rPr>
          <w:rStyle w:val="StyleUnderline"/>
          <w:rFonts w:asciiTheme="minorHAnsi" w:hAnsiTheme="minorHAnsi" w:cstheme="minorHAnsi"/>
        </w:rPr>
        <w:t xml:space="preserve">even those (hedonistic egoists) who disagree should </w:t>
      </w:r>
      <w:r w:rsidRPr="002607AD">
        <w:rPr>
          <w:rStyle w:val="StyleUnderline"/>
          <w:rFonts w:asciiTheme="minorHAnsi" w:hAnsiTheme="minorHAnsi" w:cstheme="minorHAnsi"/>
        </w:rPr>
        <w:lastRenderedPageBreak/>
        <w:t xml:space="preserve">have a significant level of confidence that they are mistaken, and that one of the above views is correct. Even if they were 90% sure that their view is the correct one </w:t>
      </w:r>
      <w:r w:rsidRPr="002607AD">
        <w:rPr>
          <w:rFonts w:asciiTheme="minorHAnsi" w:hAnsiTheme="minorHAnsi" w:cstheme="minorHAnsi"/>
          <w:sz w:val="16"/>
        </w:rPr>
        <w:t xml:space="preserve">(and 10% sure that one of these other ones is correct), </w:t>
      </w:r>
      <w:r w:rsidRPr="002607AD">
        <w:rPr>
          <w:rStyle w:val="StyleUnderline"/>
          <w:rFonts w:asciiTheme="minorHAnsi" w:hAnsiTheme="minorHAnsi" w:cstheme="minorHAnsi"/>
        </w:rPr>
        <w:t xml:space="preserve">they would have </w:t>
      </w:r>
      <w:proofErr w:type="gramStart"/>
      <w:r w:rsidRPr="002607AD">
        <w:rPr>
          <w:rStyle w:val="StyleUnderline"/>
          <w:rFonts w:asciiTheme="minorHAnsi" w:hAnsiTheme="minorHAnsi" w:cstheme="minorHAnsi"/>
        </w:rPr>
        <w:t>pretty strong</w:t>
      </w:r>
      <w:proofErr w:type="gramEnd"/>
      <w:r w:rsidRPr="002607AD">
        <w:rPr>
          <w:rStyle w:val="StyleUnderline"/>
          <w:rFonts w:asciiTheme="minorHAnsi" w:hAnsiTheme="minorHAnsi" w:cstheme="minorHAnsi"/>
        </w:rPr>
        <w:t xml:space="preserve"> reason, from the standpoint of moral uncertainty, to reduce existential risk.</w:t>
      </w:r>
      <w:r w:rsidRPr="002607AD">
        <w:rPr>
          <w:rFonts w:asciiTheme="minorHAnsi" w:hAnsiTheme="minorHAnsi" w:cstheme="minorHAnsi"/>
          <w:sz w:val="16"/>
        </w:rPr>
        <w:t xml:space="preserve"> Perhaps most disturbingly still, </w:t>
      </w:r>
      <w:r w:rsidRPr="002607AD">
        <w:rPr>
          <w:rStyle w:val="StyleUnderline"/>
          <w:rFonts w:asciiTheme="minorHAnsi" w:hAnsiTheme="minorHAnsi" w:cstheme="minorHAnsi"/>
          <w:highlight w:val="green"/>
        </w:rPr>
        <w:t xml:space="preserve">even if we are only 1% sure that </w:t>
      </w:r>
      <w:r w:rsidRPr="002607AD">
        <w:rPr>
          <w:rStyle w:val="StyleUnderline"/>
          <w:rFonts w:asciiTheme="minorHAnsi" w:hAnsiTheme="minorHAnsi" w:cstheme="minorHAnsi"/>
        </w:rPr>
        <w:t xml:space="preserve">the </w:t>
      </w:r>
      <w:r w:rsidRPr="002607AD">
        <w:rPr>
          <w:rStyle w:val="StyleUnderline"/>
          <w:rFonts w:asciiTheme="minorHAnsi" w:hAnsiTheme="minorHAnsi" w:cstheme="minorHAnsi"/>
          <w:highlight w:val="green"/>
        </w:rPr>
        <w:t xml:space="preserve">well-being </w:t>
      </w:r>
      <w:r w:rsidRPr="002607AD">
        <w:rPr>
          <w:rStyle w:val="StyleUnderline"/>
          <w:rFonts w:asciiTheme="minorHAnsi" w:hAnsiTheme="minorHAnsi" w:cstheme="minorHAnsi"/>
        </w:rPr>
        <w:t xml:space="preserve">of possible future people </w:t>
      </w:r>
      <w:r w:rsidRPr="002607AD">
        <w:rPr>
          <w:rStyle w:val="StyleUnderline"/>
          <w:rFonts w:asciiTheme="minorHAnsi" w:hAnsiTheme="minorHAnsi" w:cstheme="minorHAnsi"/>
          <w:highlight w:val="green"/>
        </w:rPr>
        <w:t xml:space="preserve">matters, </w:t>
      </w:r>
      <w:r w:rsidRPr="002607AD">
        <w:rPr>
          <w:rStyle w:val="StyleUnderline"/>
          <w:rFonts w:asciiTheme="minorHAnsi" w:hAnsiTheme="minorHAnsi" w:cstheme="minorHAnsi"/>
        </w:rPr>
        <w:t xml:space="preserve">it is at least arguable that, </w:t>
      </w:r>
      <w:r w:rsidRPr="002607AD">
        <w:rPr>
          <w:rStyle w:val="StyleUnderline"/>
          <w:rFonts w:asciiTheme="minorHAnsi" w:hAnsiTheme="minorHAnsi" w:cstheme="minorHAnsi"/>
          <w:highlight w:val="green"/>
        </w:rPr>
        <w:t xml:space="preserve">from </w:t>
      </w:r>
      <w:r w:rsidRPr="002607AD">
        <w:rPr>
          <w:rStyle w:val="StyleUnderline"/>
          <w:rFonts w:asciiTheme="minorHAnsi" w:hAnsiTheme="minorHAnsi" w:cstheme="minorHAnsi"/>
        </w:rPr>
        <w:t xml:space="preserve">the standpoint of </w:t>
      </w:r>
      <w:r w:rsidRPr="002607AD">
        <w:rPr>
          <w:rStyle w:val="StyleUnderline"/>
          <w:rFonts w:asciiTheme="minorHAnsi" w:hAnsiTheme="minorHAnsi" w:cstheme="minorHAnsi"/>
          <w:highlight w:val="green"/>
        </w:rPr>
        <w:t>moral uncertainty, reducing existential risk is the most important thing in the world.</w:t>
      </w:r>
      <w:r w:rsidRPr="002607AD">
        <w:rPr>
          <w:rFonts w:asciiTheme="minorHAnsi" w:hAnsiTheme="minorHAnsi" w:cstheme="minorHAnsi"/>
          <w:sz w:val="16"/>
        </w:rPr>
        <w:t xml:space="preserve"> </w:t>
      </w:r>
      <w:r w:rsidR="007A2455" w:rsidRPr="002607AD">
        <w:rPr>
          <w:rFonts w:asciiTheme="minorHAnsi" w:hAnsiTheme="minorHAnsi" w:cstheme="minorHAnsi"/>
          <w:sz w:val="16"/>
        </w:rPr>
        <w:t xml:space="preserve">Again, this is largely </w:t>
      </w:r>
      <w:proofErr w:type="gramStart"/>
      <w:r w:rsidR="007A2455" w:rsidRPr="002607AD">
        <w:rPr>
          <w:rFonts w:asciiTheme="minorHAnsi" w:hAnsiTheme="minorHAnsi" w:cstheme="minorHAnsi"/>
          <w:sz w:val="16"/>
        </w:rPr>
        <w:t>for the reason that</w:t>
      </w:r>
      <w:proofErr w:type="gramEnd"/>
      <w:r w:rsidR="007A2455" w:rsidRPr="002607AD">
        <w:rPr>
          <w:rFonts w:asciiTheme="minorHAnsi" w:hAnsiTheme="minorHAnsi"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007A2455" w:rsidRPr="002607AD">
        <w:rPr>
          <w:rFonts w:asciiTheme="minorHAnsi" w:hAnsiTheme="minorHAnsi" w:cstheme="minorHAnsi"/>
          <w:sz w:val="16"/>
        </w:rPr>
        <w:t>fairly implausible</w:t>
      </w:r>
      <w:proofErr w:type="gramEnd"/>
      <w:r w:rsidR="007A2455" w:rsidRPr="002607AD">
        <w:rPr>
          <w:rFonts w:asciiTheme="minorHAnsi" w:hAnsiTheme="minorHAnsi" w:cstheme="minorHAnsi"/>
          <w:sz w:val="16"/>
        </w:rPr>
        <w:t xml:space="preserve"> views. And even if things did not go well for our ancestors, I am optimistic that they will overall go fantastically well for our </w:t>
      </w:r>
      <w:proofErr w:type="gramStart"/>
      <w:r w:rsidR="007A2455" w:rsidRPr="002607AD">
        <w:rPr>
          <w:rFonts w:asciiTheme="minorHAnsi" w:hAnsiTheme="minorHAnsi" w:cstheme="minorHAnsi"/>
          <w:sz w:val="16"/>
        </w:rPr>
        <w:t>descendants, if</w:t>
      </w:r>
      <w:proofErr w:type="gramEnd"/>
      <w:r w:rsidR="007A2455" w:rsidRPr="002607AD">
        <w:rPr>
          <w:rFonts w:asciiTheme="minorHAnsi" w:hAnsiTheme="minorHAnsi" w:cstheme="minorHAnsi"/>
          <w:sz w:val="16"/>
        </w:rPr>
        <w:t xml:space="preserve"> we allow them to. I suspect that most of us alive today – at least those of us not suffering from extreme illness or poverty – have lives that are well worth living, and that things will continue to improve.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0F2D2F89" w14:textId="485C4611" w:rsidR="00DA1A86" w:rsidRPr="002607AD" w:rsidRDefault="00DA1A86" w:rsidP="00DA1A86">
      <w:pPr>
        <w:pStyle w:val="Heading4"/>
        <w:rPr>
          <w:rFonts w:asciiTheme="minorHAnsi" w:hAnsiTheme="minorHAnsi" w:cstheme="minorHAnsi"/>
        </w:rPr>
      </w:pPr>
      <w:r w:rsidRPr="002607AD">
        <w:rPr>
          <w:rFonts w:asciiTheme="minorHAnsi" w:hAnsiTheme="minorHAnsi" w:cstheme="minorHAnsi"/>
        </w:rPr>
        <w:t xml:space="preserve">] Substitutability—only consequentialism explains necessary enablers. </w:t>
      </w:r>
    </w:p>
    <w:p w14:paraId="538546E7" w14:textId="77777777" w:rsidR="00DA1A86" w:rsidRPr="002607AD" w:rsidRDefault="00DA1A86" w:rsidP="00DA1A86">
      <w:pPr>
        <w:rPr>
          <w:rFonts w:asciiTheme="minorHAnsi" w:hAnsiTheme="minorHAnsi" w:cstheme="minorHAnsi"/>
        </w:rPr>
      </w:pPr>
      <w:r w:rsidRPr="002607AD">
        <w:rPr>
          <w:rStyle w:val="Emphasis"/>
          <w:rFonts w:asciiTheme="minorHAnsi" w:hAnsiTheme="minorHAnsi" w:cstheme="minorHAnsi"/>
        </w:rPr>
        <w:t>Sinnott-Armstrong 92</w:t>
      </w:r>
      <w:r w:rsidRPr="002607AD">
        <w:rPr>
          <w:rFonts w:asciiTheme="minorHAnsi" w:hAnsiTheme="minorHAnsi" w:cstheme="minorHAnsi"/>
        </w:rPr>
        <w:t xml:space="preserve"> [Walter, professor of practical ethics. “An Argument for Consequentialism” Dartmouth College Philosophical Perspectives. 1992.] </w:t>
      </w:r>
    </w:p>
    <w:p w14:paraId="3875325C" w14:textId="77777777" w:rsidR="00552BDB" w:rsidRDefault="00DA1A86" w:rsidP="00DA1A86">
      <w:pPr>
        <w:rPr>
          <w:rStyle w:val="Emphasis"/>
          <w:rFonts w:asciiTheme="minorHAnsi" w:hAnsiTheme="minorHAnsi" w:cstheme="minorHAnsi"/>
        </w:rPr>
      </w:pPr>
      <w:r w:rsidRPr="002607AD">
        <w:rPr>
          <w:rStyle w:val="Emphasis"/>
          <w:rFonts w:asciiTheme="minorHAnsi" w:hAnsiTheme="minorHAnsi" w:cstheme="minorHAnsi"/>
          <w:highlight w:val="green"/>
        </w:rPr>
        <w:t>A moral reason</w:t>
      </w:r>
      <w:r w:rsidRPr="002607AD">
        <w:rPr>
          <w:rStyle w:val="Emphasis"/>
          <w:rFonts w:asciiTheme="minorHAnsi" w:hAnsiTheme="minorHAnsi" w:cstheme="minorHAnsi"/>
        </w:rPr>
        <w:t xml:space="preserve"> to do an act </w:t>
      </w:r>
      <w:r w:rsidRPr="002607AD">
        <w:rPr>
          <w:rStyle w:val="Emphasis"/>
          <w:rFonts w:asciiTheme="minorHAnsi" w:hAnsiTheme="minorHAnsi" w:cstheme="minorHAnsi"/>
          <w:highlight w:val="green"/>
        </w:rPr>
        <w:t>is consequential if</w:t>
      </w:r>
      <w:r w:rsidRPr="002607AD">
        <w:rPr>
          <w:rStyle w:val="Emphasis"/>
          <w:rFonts w:asciiTheme="minorHAnsi" w:hAnsiTheme="minorHAnsi" w:cstheme="minorHAnsi"/>
        </w:rPr>
        <w:t xml:space="preserve"> and only if </w:t>
      </w:r>
      <w:r w:rsidRPr="002607AD">
        <w:rPr>
          <w:rStyle w:val="Emphasis"/>
          <w:rFonts w:asciiTheme="minorHAnsi" w:hAnsiTheme="minorHAnsi" w:cstheme="minorHAnsi"/>
          <w:highlight w:val="green"/>
        </w:rPr>
        <w:t>the reason depends</w:t>
      </w:r>
      <w:r w:rsidRPr="002607AD">
        <w:rPr>
          <w:rStyle w:val="Emphasis"/>
          <w:rFonts w:asciiTheme="minorHAnsi" w:hAnsiTheme="minorHAnsi" w:cstheme="minorHAnsi"/>
        </w:rPr>
        <w:t xml:space="preserve"> only </w:t>
      </w:r>
      <w:r w:rsidRPr="002607AD">
        <w:rPr>
          <w:rStyle w:val="Emphasis"/>
          <w:rFonts w:asciiTheme="minorHAnsi" w:hAnsiTheme="minorHAnsi" w:cstheme="minorHAnsi"/>
          <w:highlight w:val="green"/>
        </w:rPr>
        <w:t>on the consequences</w:t>
      </w:r>
      <w:r w:rsidRPr="002607AD">
        <w:rPr>
          <w:rStyle w:val="Emphasis"/>
          <w:rFonts w:asciiTheme="minorHAnsi" w:hAnsiTheme="minorHAnsi" w:cstheme="minorHAnsi"/>
        </w:rPr>
        <w:t xml:space="preserve"> of either doing the act or not doing the act.</w:t>
      </w:r>
      <w:r w:rsidRPr="002607AD">
        <w:rPr>
          <w:rFonts w:asciiTheme="minorHAnsi" w:hAnsiTheme="minorHAnsi" w:cstheme="minorHAnsi"/>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2607AD">
        <w:rPr>
          <w:rStyle w:val="Emphasis"/>
          <w:rFonts w:asciiTheme="minorHAnsi" w:hAnsiTheme="minorHAnsi" w:cstheme="minorHAnsi"/>
          <w:highlight w:val="green"/>
        </w:rPr>
        <w:t>a moral reason</w:t>
      </w:r>
      <w:r w:rsidRPr="002607AD">
        <w:rPr>
          <w:rFonts w:asciiTheme="minorHAnsi" w:hAnsiTheme="minorHAnsi" w:cstheme="minorHAnsi"/>
        </w:rPr>
        <w:t xml:space="preserve"> to do an act</w:t>
      </w:r>
      <w:r w:rsidRPr="002607AD">
        <w:rPr>
          <w:rFonts w:asciiTheme="minorHAnsi" w:hAnsiTheme="minorHAnsi" w:cstheme="minorHAnsi"/>
          <w:highlight w:val="green"/>
        </w:rPr>
        <w:t xml:space="preserve"> </w:t>
      </w:r>
      <w:r w:rsidRPr="002607AD">
        <w:rPr>
          <w:rStyle w:val="Emphasis"/>
          <w:rFonts w:asciiTheme="minorHAnsi" w:hAnsiTheme="minorHAnsi" w:cstheme="minorHAnsi"/>
          <w:highlight w:val="green"/>
        </w:rPr>
        <w:t>is non-consequential if</w:t>
      </w:r>
      <w:r w:rsidRPr="002607AD">
        <w:rPr>
          <w:rStyle w:val="Emphasis"/>
          <w:rFonts w:asciiTheme="minorHAnsi" w:hAnsiTheme="minorHAnsi" w:cstheme="minorHAnsi"/>
        </w:rPr>
        <w:t xml:space="preserve"> </w:t>
      </w:r>
      <w:r w:rsidRPr="002607AD">
        <w:rPr>
          <w:rFonts w:asciiTheme="minorHAnsi" w:hAnsiTheme="minorHAnsi" w:cstheme="minorHAnsi"/>
        </w:rPr>
        <w:t>and only if</w:t>
      </w:r>
      <w:r w:rsidRPr="002607AD">
        <w:rPr>
          <w:rStyle w:val="Emphasis"/>
          <w:rFonts w:asciiTheme="minorHAnsi" w:hAnsiTheme="minorHAnsi" w:cstheme="minorHAnsi"/>
        </w:rPr>
        <w:t xml:space="preserve"> </w:t>
      </w:r>
      <w:r w:rsidRPr="002607AD">
        <w:rPr>
          <w:rStyle w:val="Emphasis"/>
          <w:rFonts w:asciiTheme="minorHAnsi" w:hAnsiTheme="minorHAnsi" w:cstheme="minorHAnsi"/>
          <w:highlight w:val="green"/>
        </w:rPr>
        <w:t>the reason depends</w:t>
      </w:r>
      <w:r w:rsidRPr="002607AD">
        <w:rPr>
          <w:rStyle w:val="Emphasis"/>
          <w:rFonts w:asciiTheme="minorHAnsi" w:hAnsiTheme="minorHAnsi" w:cstheme="minorHAnsi"/>
        </w:rPr>
        <w:t xml:space="preserve"> even partly </w:t>
      </w:r>
      <w:r w:rsidRPr="002607AD">
        <w:rPr>
          <w:rStyle w:val="Emphasis"/>
          <w:rFonts w:asciiTheme="minorHAnsi" w:hAnsiTheme="minorHAnsi" w:cstheme="minorHAnsi"/>
          <w:highlight w:val="green"/>
        </w:rPr>
        <w:t>on some property that the act has</w:t>
      </w:r>
      <w:r w:rsidRPr="002607AD">
        <w:rPr>
          <w:rStyle w:val="Emphasis"/>
          <w:rFonts w:asciiTheme="minorHAnsi" w:hAnsiTheme="minorHAnsi" w:cstheme="minorHAnsi"/>
        </w:rPr>
        <w:t xml:space="preserve"> independently of its consequences. For example, an act can be a lie regardless of what happens </w:t>
      </w:r>
      <w:proofErr w:type="gramStart"/>
      <w:r w:rsidRPr="002607AD">
        <w:rPr>
          <w:rStyle w:val="Emphasis"/>
          <w:rFonts w:asciiTheme="minorHAnsi" w:hAnsiTheme="minorHAnsi" w:cstheme="minorHAnsi"/>
        </w:rPr>
        <w:t>as a result of</w:t>
      </w:r>
      <w:proofErr w:type="gramEnd"/>
      <w:r w:rsidRPr="002607AD">
        <w:rPr>
          <w:rStyle w:val="Emphasis"/>
          <w:rFonts w:asciiTheme="minorHAnsi" w:hAnsiTheme="minorHAnsi" w:cstheme="minorHAnsi"/>
        </w:rPr>
        <w:t xml:space="preserve"> the lie </w:t>
      </w:r>
      <w:r w:rsidRPr="002607AD">
        <w:rPr>
          <w:rFonts w:asciiTheme="minorHAnsi" w:hAnsiTheme="minorHAnsi" w:cstheme="minorHAnsi"/>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2607AD">
        <w:rPr>
          <w:rFonts w:asciiTheme="minorHAnsi" w:hAnsiTheme="minorHAnsi" w:cstheme="minorHAnsi"/>
        </w:rPr>
        <w:t>ofits</w:t>
      </w:r>
      <w:proofErr w:type="spellEnd"/>
      <w:r w:rsidRPr="002607AD">
        <w:rPr>
          <w:rFonts w:asciiTheme="minorHAnsi" w:hAnsiTheme="minorHAnsi" w:cstheme="minorHAnsi"/>
        </w:rPr>
        <w:t xml:space="preserve"> consequences. All such moral reasons are non-consequential. </w:t>
      </w:r>
      <w:proofErr w:type="gramStart"/>
      <w:r w:rsidRPr="002607AD">
        <w:rPr>
          <w:rFonts w:asciiTheme="minorHAnsi" w:hAnsiTheme="minorHAnsi" w:cstheme="minorHAnsi"/>
        </w:rPr>
        <w:t>In order to</w:t>
      </w:r>
      <w:proofErr w:type="gramEnd"/>
      <w:r w:rsidRPr="002607AD">
        <w:rPr>
          <w:rFonts w:asciiTheme="minorHAnsi" w:hAnsiTheme="minorHAnsi" w:cstheme="minorHAnsi"/>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2607AD">
        <w:rPr>
          <w:rFonts w:asciiTheme="minorHAnsi" w:hAnsiTheme="minorHAnsi" w:cstheme="minorHAnsi"/>
        </w:rPr>
        <w:t>are</w:t>
      </w:r>
      <w:proofErr w:type="gramEnd"/>
      <w:r w:rsidRPr="002607AD">
        <w:rPr>
          <w:rFonts w:asciiTheme="minorHAnsi" w:hAnsiTheme="minorHAnsi" w:cstheme="minorHAnsi"/>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w:t>
      </w:r>
      <w:r w:rsidRPr="002607AD">
        <w:rPr>
          <w:rFonts w:asciiTheme="minorHAnsi" w:hAnsiTheme="minorHAnsi" w:cstheme="minorHAnsi"/>
        </w:rPr>
        <w:lastRenderedPageBreak/>
        <w:t>I can now distinguish different kinds of moral theories. I will say that</w:t>
      </w:r>
      <w:r w:rsidRPr="002607AD">
        <w:rPr>
          <w:rStyle w:val="Emphasis"/>
          <w:rFonts w:asciiTheme="minorHAnsi" w:hAnsiTheme="minorHAnsi" w:cstheme="minorHAnsi"/>
        </w:rPr>
        <w:t xml:space="preserve"> a moral theory is consequentialist if and only if it implies that all basic moral reasons are consequential. A moral theory is then non-consequentialist or deontological if it includes any basic moral reasons which are not consequential</w:t>
      </w:r>
      <w:r w:rsidRPr="002607AD">
        <w:rPr>
          <w:rFonts w:asciiTheme="minorHAnsi" w:hAnsiTheme="minorHAnsi" w:cstheme="minorHAnsi"/>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2607AD">
        <w:rPr>
          <w:rStyle w:val="Emphasis"/>
          <w:rFonts w:asciiTheme="minorHAnsi" w:hAnsiTheme="minorHAnsi" w:cstheme="minorHAnsi"/>
          <w:highlight w:val="green"/>
        </w:rPr>
        <w:t>if I promise to mow the grass, there is a moral reason for me to mow</w:t>
      </w:r>
      <w:r w:rsidRPr="002607AD">
        <w:rPr>
          <w:rStyle w:val="Emphasis"/>
          <w:rFonts w:asciiTheme="minorHAnsi" w:hAnsiTheme="minorHAnsi" w:cstheme="minorHAnsi"/>
        </w:rPr>
        <w:t xml:space="preserve"> the grass, and this moral reason is </w:t>
      </w:r>
      <w:r w:rsidRPr="002607AD">
        <w:rPr>
          <w:rStyle w:val="Emphasis"/>
          <w:rFonts w:asciiTheme="minorHAnsi" w:hAnsiTheme="minorHAnsi" w:cstheme="minorHAnsi"/>
          <w:highlight w:val="green"/>
        </w:rPr>
        <w:t>constituted by</w:t>
      </w:r>
      <w:r w:rsidRPr="002607AD">
        <w:rPr>
          <w:rStyle w:val="Emphasis"/>
          <w:rFonts w:asciiTheme="minorHAnsi" w:hAnsiTheme="minorHAnsi" w:cstheme="minorHAnsi"/>
        </w:rPr>
        <w:t xml:space="preserve"> the fact that mowing the grass fulfills </w:t>
      </w:r>
      <w:r w:rsidRPr="002607AD">
        <w:rPr>
          <w:rStyle w:val="Emphasis"/>
          <w:rFonts w:asciiTheme="minorHAnsi" w:hAnsiTheme="minorHAnsi" w:cstheme="minorHAnsi"/>
          <w:highlight w:val="green"/>
        </w:rPr>
        <w:t>my promise.</w:t>
      </w:r>
      <w:r w:rsidRPr="002607AD">
        <w:rPr>
          <w:rStyle w:val="Emphasis"/>
          <w:rFonts w:asciiTheme="minorHAnsi" w:hAnsiTheme="minorHAnsi" w:cstheme="minorHAnsi"/>
        </w:rPr>
        <w:t xml:space="preserve"> </w:t>
      </w:r>
      <w:r w:rsidRPr="002607AD">
        <w:rPr>
          <w:rFonts w:asciiTheme="minorHAnsi" w:hAnsiTheme="minorHAnsi" w:cstheme="minorHAnsi"/>
        </w:rPr>
        <w:t xml:space="preserve">This reason exists regardless of the consequences of mowing the grass, even though it might be overridden by certain bad consequences. </w:t>
      </w:r>
      <w:r w:rsidRPr="002607AD">
        <w:rPr>
          <w:rStyle w:val="Emphasis"/>
          <w:rFonts w:asciiTheme="minorHAnsi" w:hAnsiTheme="minorHAnsi" w:cstheme="minorHAnsi"/>
          <w:highlight w:val="green"/>
        </w:rPr>
        <w:t>However</w:t>
      </w:r>
      <w:r w:rsidRPr="002607AD">
        <w:rPr>
          <w:rFonts w:asciiTheme="minorHAnsi" w:hAnsiTheme="minorHAnsi" w:cstheme="minorHAnsi"/>
        </w:rPr>
        <w:t xml:space="preserve">, if </w:t>
      </w:r>
      <w:proofErr w:type="gramStart"/>
      <w:r w:rsidRPr="002607AD">
        <w:rPr>
          <w:rFonts w:asciiTheme="minorHAnsi" w:hAnsiTheme="minorHAnsi" w:cstheme="minorHAnsi"/>
        </w:rPr>
        <w:t>this is why</w:t>
      </w:r>
      <w:proofErr w:type="gramEnd"/>
      <w:r w:rsidRPr="002607AD">
        <w:rPr>
          <w:rFonts w:asciiTheme="minorHAnsi" w:hAnsiTheme="minorHAnsi" w:cstheme="minorHAnsi"/>
        </w:rPr>
        <w:t xml:space="preserve"> I have a moral reason to mow the grass, then, even </w:t>
      </w:r>
      <w:r w:rsidRPr="002607AD">
        <w:rPr>
          <w:rStyle w:val="Emphasis"/>
          <w:rFonts w:asciiTheme="minorHAnsi" w:hAnsiTheme="minorHAnsi" w:cstheme="minorHAnsi"/>
          <w:highlight w:val="green"/>
        </w:rPr>
        <w:t>if I cannot mow the grass without starting my mower</w:t>
      </w:r>
      <w:r w:rsidRPr="002607AD">
        <w:rPr>
          <w:rStyle w:val="Emphasis"/>
          <w:rFonts w:asciiTheme="minorHAnsi" w:hAnsiTheme="minorHAnsi" w:cstheme="minorHAnsi"/>
        </w:rPr>
        <w:t xml:space="preserve">, and starting the mower would enable me to mow the grass, </w:t>
      </w:r>
      <w:r w:rsidRPr="002607AD">
        <w:rPr>
          <w:rStyle w:val="Emphasis"/>
          <w:rFonts w:asciiTheme="minorHAnsi" w:hAnsiTheme="minorHAnsi" w:cstheme="minorHAnsi"/>
          <w:highlight w:val="green"/>
        </w:rPr>
        <w:t>it still would not follow that I have any</w:t>
      </w:r>
      <w:r w:rsidRPr="002607AD">
        <w:rPr>
          <w:rStyle w:val="Emphasis"/>
          <w:rFonts w:asciiTheme="minorHAnsi" w:hAnsiTheme="minorHAnsi" w:cstheme="minorHAnsi"/>
        </w:rPr>
        <w:t xml:space="preserve"> moral </w:t>
      </w:r>
      <w:r w:rsidRPr="002607AD">
        <w:rPr>
          <w:rStyle w:val="Emphasis"/>
          <w:rFonts w:asciiTheme="minorHAnsi" w:hAnsiTheme="minorHAnsi" w:cstheme="minorHAnsi"/>
          <w:highlight w:val="green"/>
        </w:rPr>
        <w:t>reason to start my mower</w:t>
      </w:r>
      <w:r w:rsidRPr="002607AD">
        <w:rPr>
          <w:rStyle w:val="Emphasis"/>
          <w:rFonts w:asciiTheme="minorHAnsi" w:hAnsiTheme="minorHAnsi" w:cstheme="minorHAnsi"/>
        </w:rPr>
        <w:t xml:space="preserve">, </w:t>
      </w:r>
    </w:p>
    <w:p w14:paraId="0DE1CC2A" w14:textId="77777777" w:rsidR="00552BDB" w:rsidRDefault="00552BDB" w:rsidP="00DA1A86">
      <w:pPr>
        <w:rPr>
          <w:rStyle w:val="Emphasis"/>
          <w:rFonts w:asciiTheme="minorHAnsi" w:hAnsiTheme="minorHAnsi" w:cstheme="minorHAnsi"/>
        </w:rPr>
      </w:pPr>
    </w:p>
    <w:p w14:paraId="11E7989F" w14:textId="77777777" w:rsidR="00552BDB" w:rsidRDefault="00552BDB" w:rsidP="00DA1A86">
      <w:pPr>
        <w:rPr>
          <w:rStyle w:val="Emphasis"/>
          <w:rFonts w:asciiTheme="minorHAnsi" w:hAnsiTheme="minorHAnsi" w:cstheme="minorHAnsi"/>
        </w:rPr>
      </w:pPr>
    </w:p>
    <w:p w14:paraId="387216F8" w14:textId="2A62230E" w:rsidR="00DA1A86" w:rsidRPr="002607AD" w:rsidRDefault="00DA1A86" w:rsidP="00DA1A86">
      <w:pPr>
        <w:rPr>
          <w:rFonts w:asciiTheme="minorHAnsi" w:hAnsiTheme="minorHAnsi" w:cstheme="minorHAnsi"/>
          <w:b/>
          <w:iCs/>
          <w:sz w:val="26"/>
          <w:u w:val="single"/>
        </w:rPr>
      </w:pPr>
      <w:r w:rsidRPr="002607AD">
        <w:rPr>
          <w:rStyle w:val="Emphasis"/>
          <w:rFonts w:asciiTheme="minorHAnsi" w:hAnsiTheme="minorHAnsi" w:cstheme="minorHAnsi"/>
        </w:rPr>
        <w:t xml:space="preserve">since I did not promise to start my </w:t>
      </w:r>
      <w:proofErr w:type="gramStart"/>
      <w:r w:rsidRPr="002607AD">
        <w:rPr>
          <w:rStyle w:val="Emphasis"/>
          <w:rFonts w:asciiTheme="minorHAnsi" w:hAnsiTheme="minorHAnsi" w:cstheme="minorHAnsi"/>
        </w:rPr>
        <w:t>mower</w:t>
      </w:r>
      <w:r w:rsidRPr="002607AD">
        <w:rPr>
          <w:rFonts w:asciiTheme="minorHAnsi" w:hAnsiTheme="minorHAnsi" w:cstheme="minorHAnsi"/>
        </w:rPr>
        <w:t>, and</w:t>
      </w:r>
      <w:proofErr w:type="gramEnd"/>
      <w:r w:rsidRPr="002607AD">
        <w:rPr>
          <w:rFonts w:asciiTheme="minorHAnsi" w:hAnsiTheme="minorHAnsi" w:cstheme="minorHAnsi"/>
        </w:rPr>
        <w:t xml:space="preserve"> starting my mower does not fulfill my promise. Thus, </w:t>
      </w:r>
      <w:r w:rsidRPr="002607AD">
        <w:rPr>
          <w:rStyle w:val="Emphasis"/>
          <w:rFonts w:asciiTheme="minorHAnsi" w:hAnsiTheme="minorHAnsi" w:cstheme="minorHAnsi"/>
          <w:highlight w:val="green"/>
        </w:rPr>
        <w:t>a moral theory cannot explain</w:t>
      </w:r>
      <w:r w:rsidRPr="002607AD">
        <w:rPr>
          <w:rStyle w:val="Emphasis"/>
          <w:rFonts w:asciiTheme="minorHAnsi" w:hAnsiTheme="minorHAnsi" w:cstheme="minorHAnsi"/>
        </w:rPr>
        <w:t xml:space="preserve"> </w:t>
      </w:r>
      <w:r w:rsidRPr="002607AD">
        <w:rPr>
          <w:rFonts w:asciiTheme="minorHAnsi" w:hAnsiTheme="minorHAnsi" w:cstheme="minorHAnsi"/>
        </w:rPr>
        <w:t>moral</w:t>
      </w:r>
      <w:r w:rsidRPr="002607AD">
        <w:rPr>
          <w:rStyle w:val="Emphasis"/>
          <w:rFonts w:asciiTheme="minorHAnsi" w:hAnsiTheme="minorHAnsi" w:cstheme="minorHAnsi"/>
        </w:rPr>
        <w:t xml:space="preserve"> </w:t>
      </w:r>
      <w:r w:rsidRPr="002607AD">
        <w:rPr>
          <w:rStyle w:val="Emphasis"/>
          <w:rFonts w:asciiTheme="minorHAnsi" w:hAnsiTheme="minorHAnsi" w:cstheme="minorHAnsi"/>
          <w:highlight w:val="green"/>
        </w:rPr>
        <w:t>substitutability if it claims that properties</w:t>
      </w:r>
      <w:r w:rsidRPr="002607AD">
        <w:rPr>
          <w:rFonts w:asciiTheme="minorHAnsi" w:hAnsiTheme="minorHAnsi" w:cstheme="minorHAnsi"/>
        </w:rPr>
        <w:t xml:space="preserve"> like this</w:t>
      </w:r>
      <w:r w:rsidRPr="002607AD">
        <w:rPr>
          <w:rStyle w:val="Emphasis"/>
          <w:rFonts w:asciiTheme="minorHAnsi" w:hAnsiTheme="minorHAnsi" w:cstheme="minorHAnsi"/>
        </w:rPr>
        <w:t xml:space="preserve"> </w:t>
      </w:r>
      <w:r w:rsidRPr="002607AD">
        <w:rPr>
          <w:rStyle w:val="Emphasis"/>
          <w:rFonts w:asciiTheme="minorHAnsi" w:hAnsiTheme="minorHAnsi" w:cstheme="minorHAnsi"/>
          <w:highlight w:val="green"/>
        </w:rPr>
        <w:t>provide moral reasons.</w:t>
      </w:r>
    </w:p>
    <w:p w14:paraId="0BE80C80" w14:textId="77777777" w:rsidR="00DA1A86" w:rsidRPr="002607AD" w:rsidRDefault="00DA1A86" w:rsidP="00DA1A86">
      <w:pPr>
        <w:rPr>
          <w:rFonts w:asciiTheme="minorHAnsi" w:hAnsiTheme="minorHAnsi" w:cstheme="minorHAnsi"/>
        </w:rPr>
      </w:pPr>
    </w:p>
    <w:p w14:paraId="461809AF" w14:textId="0B513156" w:rsidR="00EA2DD2" w:rsidRPr="002607AD" w:rsidRDefault="00EA2DD2" w:rsidP="00A33F47">
      <w:pPr>
        <w:pStyle w:val="Body"/>
        <w:widowControl w:val="0"/>
        <w:suppressAutoHyphens/>
        <w:rPr>
          <w:rFonts w:asciiTheme="minorHAnsi" w:hAnsiTheme="minorHAnsi" w:cstheme="minorHAnsi"/>
          <w:color w:val="000000" w:themeColor="text1"/>
          <w:sz w:val="12"/>
          <w:szCs w:val="12"/>
        </w:rPr>
      </w:pPr>
    </w:p>
    <w:sectPr w:rsidR="00EA2DD2" w:rsidRPr="002607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auto"/>
    <w:pitch w:val="variable"/>
    <w:sig w:usb0="E00002FF" w:usb1="7AC7FFFF" w:usb2="00000012" w:usb3="00000000" w:csb0="0002000D"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6"/>
  </w:num>
  <w:num w:numId="12">
    <w:abstractNumId w:val="15"/>
  </w:num>
  <w:num w:numId="13">
    <w:abstractNumId w:val="0"/>
  </w:num>
  <w:num w:numId="14">
    <w:abstractNumId w:val="12"/>
  </w:num>
  <w:num w:numId="15">
    <w:abstractNumId w:val="14"/>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8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Rohacs"/>
    <w:docVar w:name="RibbonPointer" w:val="150407768"/>
    <w:docVar w:name="VerbatimVersion" w:val="5.1"/>
  </w:docVars>
  <w:rsids>
    <w:rsidRoot w:val="00A800CD"/>
    <w:rsid w:val="000139A3"/>
    <w:rsid w:val="00071BB9"/>
    <w:rsid w:val="00093A43"/>
    <w:rsid w:val="000D3CD6"/>
    <w:rsid w:val="00100833"/>
    <w:rsid w:val="00104529"/>
    <w:rsid w:val="00105942"/>
    <w:rsid w:val="00107396"/>
    <w:rsid w:val="00144A4C"/>
    <w:rsid w:val="00176AB0"/>
    <w:rsid w:val="00177B7D"/>
    <w:rsid w:val="0018322D"/>
    <w:rsid w:val="001A65D0"/>
    <w:rsid w:val="001A66E6"/>
    <w:rsid w:val="001B5776"/>
    <w:rsid w:val="001E527A"/>
    <w:rsid w:val="001E75F5"/>
    <w:rsid w:val="001F78CE"/>
    <w:rsid w:val="00243438"/>
    <w:rsid w:val="00251FC7"/>
    <w:rsid w:val="002551A0"/>
    <w:rsid w:val="002607AD"/>
    <w:rsid w:val="0027563E"/>
    <w:rsid w:val="002855A7"/>
    <w:rsid w:val="00294657"/>
    <w:rsid w:val="002B146A"/>
    <w:rsid w:val="002B5E17"/>
    <w:rsid w:val="002C00C9"/>
    <w:rsid w:val="002E25B9"/>
    <w:rsid w:val="00315690"/>
    <w:rsid w:val="00316B75"/>
    <w:rsid w:val="00325646"/>
    <w:rsid w:val="003460F2"/>
    <w:rsid w:val="00363DDE"/>
    <w:rsid w:val="0038158C"/>
    <w:rsid w:val="003902BA"/>
    <w:rsid w:val="003A09E2"/>
    <w:rsid w:val="004001D6"/>
    <w:rsid w:val="00407037"/>
    <w:rsid w:val="00410A33"/>
    <w:rsid w:val="00433A91"/>
    <w:rsid w:val="00450E9B"/>
    <w:rsid w:val="004605D6"/>
    <w:rsid w:val="004C60E8"/>
    <w:rsid w:val="004E3579"/>
    <w:rsid w:val="004E728B"/>
    <w:rsid w:val="004F39E0"/>
    <w:rsid w:val="00506793"/>
    <w:rsid w:val="005368D1"/>
    <w:rsid w:val="00537BD5"/>
    <w:rsid w:val="00552BDB"/>
    <w:rsid w:val="0057268A"/>
    <w:rsid w:val="005861F1"/>
    <w:rsid w:val="005D2912"/>
    <w:rsid w:val="006065BD"/>
    <w:rsid w:val="00645FA9"/>
    <w:rsid w:val="006477F5"/>
    <w:rsid w:val="00647866"/>
    <w:rsid w:val="00665003"/>
    <w:rsid w:val="006A2AD0"/>
    <w:rsid w:val="006C2375"/>
    <w:rsid w:val="006D1F22"/>
    <w:rsid w:val="006D4C87"/>
    <w:rsid w:val="006D4ECC"/>
    <w:rsid w:val="00722258"/>
    <w:rsid w:val="007243E5"/>
    <w:rsid w:val="00766EA0"/>
    <w:rsid w:val="007A2226"/>
    <w:rsid w:val="007A2455"/>
    <w:rsid w:val="007C17A5"/>
    <w:rsid w:val="007D5249"/>
    <w:rsid w:val="007F2C18"/>
    <w:rsid w:val="007F5B66"/>
    <w:rsid w:val="008014CB"/>
    <w:rsid w:val="00823A1C"/>
    <w:rsid w:val="00845B9D"/>
    <w:rsid w:val="00851231"/>
    <w:rsid w:val="00860984"/>
    <w:rsid w:val="00863F3C"/>
    <w:rsid w:val="008917C5"/>
    <w:rsid w:val="008B3ECB"/>
    <w:rsid w:val="008B4E85"/>
    <w:rsid w:val="008C1B2E"/>
    <w:rsid w:val="0091627E"/>
    <w:rsid w:val="0095122B"/>
    <w:rsid w:val="00966061"/>
    <w:rsid w:val="0097032B"/>
    <w:rsid w:val="009D2EAD"/>
    <w:rsid w:val="009D54B2"/>
    <w:rsid w:val="009E1922"/>
    <w:rsid w:val="009F7ED2"/>
    <w:rsid w:val="00A33F47"/>
    <w:rsid w:val="00A800CD"/>
    <w:rsid w:val="00A93661"/>
    <w:rsid w:val="00A95652"/>
    <w:rsid w:val="00AC0AB8"/>
    <w:rsid w:val="00AC2F34"/>
    <w:rsid w:val="00B30017"/>
    <w:rsid w:val="00B33C6D"/>
    <w:rsid w:val="00B4508F"/>
    <w:rsid w:val="00B52D31"/>
    <w:rsid w:val="00B55AD5"/>
    <w:rsid w:val="00B8057C"/>
    <w:rsid w:val="00B830AA"/>
    <w:rsid w:val="00B9353E"/>
    <w:rsid w:val="00BA15FF"/>
    <w:rsid w:val="00BA5A2C"/>
    <w:rsid w:val="00BD6238"/>
    <w:rsid w:val="00BF593B"/>
    <w:rsid w:val="00BF773A"/>
    <w:rsid w:val="00BF7E81"/>
    <w:rsid w:val="00C13773"/>
    <w:rsid w:val="00C17CC8"/>
    <w:rsid w:val="00C448D9"/>
    <w:rsid w:val="00C83417"/>
    <w:rsid w:val="00C9604F"/>
    <w:rsid w:val="00CA19AA"/>
    <w:rsid w:val="00CC5298"/>
    <w:rsid w:val="00CD736E"/>
    <w:rsid w:val="00CD798D"/>
    <w:rsid w:val="00CE161E"/>
    <w:rsid w:val="00CF59A8"/>
    <w:rsid w:val="00D325A9"/>
    <w:rsid w:val="00D36A8A"/>
    <w:rsid w:val="00D507D8"/>
    <w:rsid w:val="00D61409"/>
    <w:rsid w:val="00D6691E"/>
    <w:rsid w:val="00D71170"/>
    <w:rsid w:val="00DA1A86"/>
    <w:rsid w:val="00DA1C92"/>
    <w:rsid w:val="00DA25D4"/>
    <w:rsid w:val="00DA6538"/>
    <w:rsid w:val="00DC22E8"/>
    <w:rsid w:val="00E15E75"/>
    <w:rsid w:val="00E33EB6"/>
    <w:rsid w:val="00E5262C"/>
    <w:rsid w:val="00EA2DD2"/>
    <w:rsid w:val="00EC7DC4"/>
    <w:rsid w:val="00ED0C8C"/>
    <w:rsid w:val="00ED30CF"/>
    <w:rsid w:val="00EE46F3"/>
    <w:rsid w:val="00EE64D7"/>
    <w:rsid w:val="00F176EF"/>
    <w:rsid w:val="00F45E10"/>
    <w:rsid w:val="00F558A6"/>
    <w:rsid w:val="00F62AF5"/>
    <w:rsid w:val="00F6364A"/>
    <w:rsid w:val="00F9113A"/>
    <w:rsid w:val="00FD037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02670"/>
  <w15:chartTrackingRefBased/>
  <w15:docId w15:val="{669A787F-487F-4ED5-BCF1-941A2EBB8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1231"/>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8512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12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512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8512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8512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1231"/>
  </w:style>
  <w:style w:type="character" w:customStyle="1" w:styleId="Heading1Char">
    <w:name w:val="Heading 1 Char"/>
    <w:aliases w:val="Pocket Char"/>
    <w:basedOn w:val="DefaultParagraphFont"/>
    <w:link w:val="Heading1"/>
    <w:uiPriority w:val="9"/>
    <w:rsid w:val="0085123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123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51231"/>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851231"/>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851231"/>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51231"/>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Bo"/>
    <w:basedOn w:val="DefaultParagraphFont"/>
    <w:uiPriority w:val="1"/>
    <w:qFormat/>
    <w:rsid w:val="00851231"/>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851231"/>
    <w:rPr>
      <w:color w:val="auto"/>
      <w:u w:val="none"/>
    </w:rPr>
  </w:style>
  <w:style w:type="character" w:styleId="FollowedHyperlink">
    <w:name w:val="FollowedHyperlink"/>
    <w:basedOn w:val="DefaultParagraphFont"/>
    <w:uiPriority w:val="99"/>
    <w:semiHidden/>
    <w:unhideWhenUsed/>
    <w:rsid w:val="00851231"/>
    <w:rPr>
      <w:color w:val="auto"/>
      <w:u w:val="none"/>
    </w:rPr>
  </w:style>
  <w:style w:type="character" w:styleId="UnresolvedMention">
    <w:name w:val="Unresolved Mention"/>
    <w:basedOn w:val="DefaultParagraphFont"/>
    <w:uiPriority w:val="99"/>
    <w:semiHidden/>
    <w:unhideWhenUsed/>
    <w:rsid w:val="001E75F5"/>
    <w:rPr>
      <w:color w:val="605E5C"/>
      <w:shd w:val="clear" w:color="auto" w:fill="E1DFDD"/>
    </w:rPr>
  </w:style>
  <w:style w:type="paragraph" w:customStyle="1" w:styleId="textbold">
    <w:name w:val="text bold"/>
    <w:basedOn w:val="Normal"/>
    <w:link w:val="Emphasis"/>
    <w:uiPriority w:val="20"/>
    <w:qFormat/>
    <w:rsid w:val="001E75F5"/>
    <w:pPr>
      <w:ind w:left="720"/>
      <w:jc w:val="both"/>
    </w:pPr>
    <w:rPr>
      <w:rFonts w:eastAsiaTheme="minorHAnsi"/>
      <w:b/>
      <w:iCs/>
      <w:sz w:val="26"/>
      <w:szCs w:val="22"/>
      <w:u w:val="single"/>
    </w:rPr>
  </w:style>
  <w:style w:type="paragraph" w:styleId="ListParagraph">
    <w:name w:val="List Paragraph"/>
    <w:aliases w:val="6 font"/>
    <w:basedOn w:val="Normal"/>
    <w:uiPriority w:val="99"/>
    <w:unhideWhenUsed/>
    <w:qFormat/>
    <w:rsid w:val="001E75F5"/>
    <w:pPr>
      <w:ind w:left="720"/>
      <w:contextualSpacing/>
    </w:pPr>
  </w:style>
  <w:style w:type="paragraph" w:customStyle="1" w:styleId="card">
    <w:name w:val="card"/>
    <w:aliases w:val="Medium Grid 21,Tags,Debate Text,No Spacing11,No Spacing111111,No Spacing31,No Spacing22,No Spacing111,No Spacing3,No Spacing2,Read stuff,Very Small Text"/>
    <w:basedOn w:val="Normal"/>
    <w:next w:val="Normal"/>
    <w:uiPriority w:val="6"/>
    <w:qFormat/>
    <w:rsid w:val="001E75F5"/>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8512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1231"/>
    <w:rPr>
      <w:rFonts w:ascii="Lucida Grande" w:eastAsiaTheme="minorEastAsia" w:hAnsi="Lucida Grande" w:cs="Lucida Grande"/>
      <w:sz w:val="24"/>
      <w:szCs w:val="24"/>
    </w:rPr>
  </w:style>
  <w:style w:type="paragraph" w:customStyle="1" w:styleId="Emphasis1">
    <w:name w:val="Emphasis1"/>
    <w:basedOn w:val="Normal"/>
    <w:uiPriority w:val="7"/>
    <w:qFormat/>
    <w:rsid w:val="001E75F5"/>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1E75F5"/>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1E75F5"/>
    <w:rPr>
      <w:b/>
      <w:bCs/>
    </w:rPr>
  </w:style>
  <w:style w:type="character" w:customStyle="1" w:styleId="wikiexternallink">
    <w:name w:val="wikiexternallink"/>
    <w:basedOn w:val="DefaultParagraphFont"/>
    <w:rsid w:val="001E75F5"/>
  </w:style>
  <w:style w:type="character" w:customStyle="1" w:styleId="wikigeneratedlinkcontent">
    <w:name w:val="wikigeneratedlinkcontent"/>
    <w:basedOn w:val="DefaultParagraphFont"/>
    <w:rsid w:val="001E75F5"/>
  </w:style>
  <w:style w:type="paragraph" w:styleId="NormalWeb">
    <w:name w:val="Normal (Web)"/>
    <w:basedOn w:val="Normal"/>
    <w:uiPriority w:val="99"/>
    <w:semiHidden/>
    <w:unhideWhenUsed/>
    <w:rsid w:val="002551A0"/>
    <w:pPr>
      <w:spacing w:before="100" w:beforeAutospacing="1" w:after="100" w:afterAutospacing="1" w:line="240" w:lineRule="auto"/>
    </w:pPr>
    <w:rPr>
      <w:rFonts w:ascii="Times New Roman" w:eastAsia="Times New Roman" w:hAnsi="Times New Roman" w:cs="Times New Roman"/>
      <w:sz w:val="24"/>
    </w:rPr>
  </w:style>
  <w:style w:type="paragraph" w:customStyle="1" w:styleId="Body">
    <w:name w:val="Body"/>
    <w:autoRedefine/>
    <w:rsid w:val="00B830AA"/>
    <w:pPr>
      <w:spacing w:after="0" w:line="240" w:lineRule="auto"/>
    </w:pPr>
    <w:rPr>
      <w:rFonts w:ascii="Times New Roman" w:eastAsia="ヒラギノ角ゴ Pro W3" w:hAnsi="Times New Roman" w:cs="Times New Roman"/>
      <w:color w:val="000000"/>
      <w:sz w:val="24"/>
      <w:szCs w:val="20"/>
    </w:rPr>
  </w:style>
  <w:style w:type="paragraph" w:styleId="BodyText">
    <w:name w:val="Body Text"/>
    <w:basedOn w:val="Normal"/>
    <w:link w:val="BodyTextChar"/>
    <w:rsid w:val="007C17A5"/>
    <w:pPr>
      <w:spacing w:after="140" w:line="276" w:lineRule="auto"/>
    </w:pPr>
    <w:rPr>
      <w:rFonts w:eastAsia="Calibri" w:cs="Times New Roman"/>
    </w:rPr>
  </w:style>
  <w:style w:type="character" w:customStyle="1" w:styleId="BodyTextChar">
    <w:name w:val="Body Text Char"/>
    <w:basedOn w:val="DefaultParagraphFont"/>
    <w:link w:val="BodyText"/>
    <w:rsid w:val="007C17A5"/>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073182">
      <w:bodyDiv w:val="1"/>
      <w:marLeft w:val="0"/>
      <w:marRight w:val="0"/>
      <w:marTop w:val="0"/>
      <w:marBottom w:val="0"/>
      <w:divBdr>
        <w:top w:val="none" w:sz="0" w:space="0" w:color="auto"/>
        <w:left w:val="none" w:sz="0" w:space="0" w:color="auto"/>
        <w:bottom w:val="none" w:sz="0" w:space="0" w:color="auto"/>
        <w:right w:val="none" w:sz="0" w:space="0" w:color="auto"/>
      </w:divBdr>
      <w:divsChild>
        <w:div w:id="1437628978">
          <w:marLeft w:val="75"/>
          <w:marRight w:val="75"/>
          <w:marTop w:val="75"/>
          <w:marBottom w:val="75"/>
          <w:divBdr>
            <w:top w:val="none" w:sz="0" w:space="0" w:color="auto"/>
            <w:left w:val="none" w:sz="0" w:space="0" w:color="auto"/>
            <w:bottom w:val="none" w:sz="0" w:space="0" w:color="auto"/>
            <w:right w:val="none" w:sz="0" w:space="0" w:color="auto"/>
          </w:divBdr>
          <w:divsChild>
            <w:div w:id="79267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760815">
      <w:bodyDiv w:val="1"/>
      <w:marLeft w:val="0"/>
      <w:marRight w:val="0"/>
      <w:marTop w:val="0"/>
      <w:marBottom w:val="0"/>
      <w:divBdr>
        <w:top w:val="none" w:sz="0" w:space="0" w:color="auto"/>
        <w:left w:val="none" w:sz="0" w:space="0" w:color="auto"/>
        <w:bottom w:val="none" w:sz="0" w:space="0" w:color="auto"/>
        <w:right w:val="none" w:sz="0" w:space="0" w:color="auto"/>
      </w:divBdr>
      <w:divsChild>
        <w:div w:id="316031652">
          <w:marLeft w:val="0"/>
          <w:marRight w:val="0"/>
          <w:marTop w:val="0"/>
          <w:marBottom w:val="0"/>
          <w:divBdr>
            <w:top w:val="none" w:sz="0" w:space="0" w:color="auto"/>
            <w:left w:val="none" w:sz="0" w:space="0" w:color="auto"/>
            <w:bottom w:val="none" w:sz="0" w:space="0" w:color="auto"/>
            <w:right w:val="none" w:sz="0" w:space="0" w:color="auto"/>
          </w:divBdr>
          <w:divsChild>
            <w:div w:id="142148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1038">
      <w:bodyDiv w:val="1"/>
      <w:marLeft w:val="0"/>
      <w:marRight w:val="0"/>
      <w:marTop w:val="0"/>
      <w:marBottom w:val="0"/>
      <w:divBdr>
        <w:top w:val="none" w:sz="0" w:space="0" w:color="auto"/>
        <w:left w:val="none" w:sz="0" w:space="0" w:color="auto"/>
        <w:bottom w:val="none" w:sz="0" w:space="0" w:color="auto"/>
        <w:right w:val="none" w:sz="0" w:space="0" w:color="auto"/>
      </w:divBdr>
      <w:divsChild>
        <w:div w:id="1951163117">
          <w:marLeft w:val="75"/>
          <w:marRight w:val="75"/>
          <w:marTop w:val="75"/>
          <w:marBottom w:val="75"/>
          <w:divBdr>
            <w:top w:val="none" w:sz="0" w:space="0" w:color="auto"/>
            <w:left w:val="none" w:sz="0" w:space="0" w:color="auto"/>
            <w:bottom w:val="none" w:sz="0" w:space="0" w:color="auto"/>
            <w:right w:val="none" w:sz="0" w:space="0" w:color="auto"/>
          </w:divBdr>
          <w:divsChild>
            <w:div w:id="108949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907194">
      <w:bodyDiv w:val="1"/>
      <w:marLeft w:val="0"/>
      <w:marRight w:val="0"/>
      <w:marTop w:val="0"/>
      <w:marBottom w:val="0"/>
      <w:divBdr>
        <w:top w:val="none" w:sz="0" w:space="0" w:color="auto"/>
        <w:left w:val="none" w:sz="0" w:space="0" w:color="auto"/>
        <w:bottom w:val="none" w:sz="0" w:space="0" w:color="auto"/>
        <w:right w:val="none" w:sz="0" w:space="0" w:color="auto"/>
      </w:divBdr>
    </w:div>
    <w:div w:id="1357654404">
      <w:bodyDiv w:val="1"/>
      <w:marLeft w:val="0"/>
      <w:marRight w:val="0"/>
      <w:marTop w:val="0"/>
      <w:marBottom w:val="0"/>
      <w:divBdr>
        <w:top w:val="none" w:sz="0" w:space="0" w:color="auto"/>
        <w:left w:val="none" w:sz="0" w:space="0" w:color="auto"/>
        <w:bottom w:val="none" w:sz="0" w:space="0" w:color="auto"/>
        <w:right w:val="none" w:sz="0" w:space="0" w:color="auto"/>
      </w:divBdr>
      <w:divsChild>
        <w:div w:id="796946815">
          <w:marLeft w:val="0"/>
          <w:marRight w:val="0"/>
          <w:marTop w:val="0"/>
          <w:marBottom w:val="0"/>
          <w:divBdr>
            <w:top w:val="none" w:sz="0" w:space="0" w:color="auto"/>
            <w:left w:val="none" w:sz="0" w:space="0" w:color="auto"/>
            <w:bottom w:val="none" w:sz="0" w:space="0" w:color="auto"/>
            <w:right w:val="none" w:sz="0" w:space="0" w:color="auto"/>
          </w:divBdr>
          <w:divsChild>
            <w:div w:id="40245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16/02/23/science/scientists-ponder-the-prospect-of-contagious-cancer.html?mcubz=0"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superbug-fungus-global-health-threat-600-us-infected/story?id=62297532" TargetMode="External"/><Relationship Id="rId5" Type="http://schemas.openxmlformats.org/officeDocument/2006/relationships/webSettings" Target="webSettings.xml"/><Relationship Id="rId15" Type="http://schemas.openxmlformats.org/officeDocument/2006/relationships/hyperlink" Target="https://www.the-american-interest.com/2017/01/12/superbug-pandemics-and-how-to-prevent-them/" TargetMode="External"/><Relationship Id="rId10" Type="http://schemas.openxmlformats.org/officeDocument/2006/relationships/hyperlink" Target="https://abcnews.go.com/Politics/amal-clooney-angelina-jolie-speak-us-weighed-vetoing/story?id=62574726" TargetMode="External"/><Relationship Id="rId4" Type="http://schemas.openxmlformats.org/officeDocument/2006/relationships/settings" Target="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F4324-7167-4546-B58A-94BC67CC5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20</Pages>
  <Words>12675</Words>
  <Characters>72252</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Rohacs</dc:creator>
  <cp:keywords>5.1.1</cp:keywords>
  <dc:description/>
  <cp:lastModifiedBy>Christopher Bao</cp:lastModifiedBy>
  <cp:revision>16</cp:revision>
  <dcterms:created xsi:type="dcterms:W3CDTF">2021-09-18T20:48:00Z</dcterms:created>
  <dcterms:modified xsi:type="dcterms:W3CDTF">2021-09-18T22:44:00Z</dcterms:modified>
</cp:coreProperties>
</file>