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ECAB6A" w14:textId="7D2645ED" w:rsidR="00137D62" w:rsidRDefault="00137D62" w:rsidP="00137D62">
      <w:pPr>
        <w:rPr>
          <w:rStyle w:val="Hyperlink"/>
          <w:u w:val="single"/>
        </w:rPr>
      </w:pPr>
    </w:p>
    <w:p w14:paraId="2B5C5E9B" w14:textId="3B8A172C" w:rsidR="00137D62" w:rsidRDefault="00137D62" w:rsidP="00137D62">
      <w:pPr>
        <w:pStyle w:val="Heading1"/>
      </w:pPr>
      <w:r>
        <w:lastRenderedPageBreak/>
        <w:t>1AR</w:t>
      </w:r>
    </w:p>
    <w:p w14:paraId="531DF115" w14:textId="77777777" w:rsidR="003F2F1D" w:rsidRDefault="003F2F1D" w:rsidP="00C420F4"/>
    <w:p w14:paraId="4857ABA9" w14:textId="1B09696B" w:rsidR="006C7B4A" w:rsidRPr="003557BA" w:rsidRDefault="006C7B4A" w:rsidP="006C7B4A">
      <w:pPr>
        <w:pStyle w:val="Heading4"/>
        <w:rPr>
          <w:rFonts w:asciiTheme="majorHAnsi" w:hAnsiTheme="majorHAnsi" w:cstheme="majorHAnsi"/>
          <w:color w:val="000000" w:themeColor="text1"/>
        </w:rPr>
      </w:pPr>
      <w:r w:rsidRPr="003557BA">
        <w:rPr>
          <w:rFonts w:asciiTheme="majorHAnsi" w:hAnsiTheme="majorHAnsi" w:cstheme="majorHAnsi"/>
          <w:color w:val="000000" w:themeColor="text1"/>
        </w:rPr>
        <w:t>No extinction – COVID proves every internal warrant</w:t>
      </w:r>
    </w:p>
    <w:p w14:paraId="666152C0" w14:textId="77777777" w:rsidR="006C7B4A" w:rsidRPr="003557BA" w:rsidRDefault="006C7B4A" w:rsidP="006C7B4A">
      <w:pPr>
        <w:rPr>
          <w:rFonts w:asciiTheme="majorHAnsi" w:hAnsiTheme="majorHAnsi" w:cstheme="majorHAnsi"/>
          <w:color w:val="000000" w:themeColor="text1"/>
        </w:rPr>
      </w:pPr>
      <w:r w:rsidRPr="003557BA">
        <w:rPr>
          <w:rStyle w:val="Heading4Char"/>
          <w:rFonts w:asciiTheme="majorHAnsi" w:hAnsiTheme="majorHAnsi" w:cstheme="majorHAnsi"/>
          <w:color w:val="000000" w:themeColor="text1"/>
        </w:rPr>
        <w:t>Adalja 16</w:t>
      </w:r>
      <w:r w:rsidRPr="003557BA">
        <w:rPr>
          <w:rFonts w:asciiTheme="majorHAnsi" w:hAnsiTheme="majorHAnsi" w:cstheme="majorHAnsi"/>
          <w:color w:val="000000" w:themeColor="text1"/>
        </w:rPr>
        <w:t xml:space="preserve"> </w:t>
      </w:r>
      <w:r w:rsidRPr="003557BA">
        <w:rPr>
          <w:rFonts w:asciiTheme="majorHAnsi" w:hAnsiTheme="majorHAnsi" w:cstheme="majorHAnsi"/>
          <w:color w:val="000000" w:themeColor="text1"/>
          <w:sz w:val="18"/>
          <w:szCs w:val="18"/>
        </w:rPr>
        <w:t>[</w:t>
      </w:r>
      <w:proofErr w:type="spellStart"/>
      <w:r w:rsidRPr="003557BA">
        <w:rPr>
          <w:rFonts w:asciiTheme="majorHAnsi" w:hAnsiTheme="majorHAnsi" w:cstheme="majorHAnsi"/>
          <w:color w:val="000000" w:themeColor="text1"/>
          <w:sz w:val="18"/>
          <w:szCs w:val="18"/>
        </w:rPr>
        <w:t>Amesh</w:t>
      </w:r>
      <w:proofErr w:type="spellEnd"/>
      <w:r w:rsidRPr="003557BA">
        <w:rPr>
          <w:rFonts w:asciiTheme="majorHAnsi" w:hAnsiTheme="majorHAnsi" w:cstheme="majorHAnsi"/>
          <w:color w:val="000000" w:themeColor="text1"/>
          <w:sz w:val="18"/>
          <w:szCs w:val="18"/>
        </w:rPr>
        <w:t xml:space="preserve"> Adalja, JUNE 17, 2016, “Why Hasn't Disease Wiped out the Human Race?”, The Atlantic, https://www.theatlantic.com/health/archive/2016/06/infectious-diseases-extinction/487514 // LEX JB]</w:t>
      </w:r>
    </w:p>
    <w:p w14:paraId="640FD3D3" w14:textId="77777777" w:rsidR="001037A7" w:rsidRDefault="006C7B4A" w:rsidP="006C7B4A">
      <w:pPr>
        <w:rPr>
          <w:rFonts w:asciiTheme="majorHAnsi" w:hAnsiTheme="majorHAnsi" w:cstheme="majorHAnsi"/>
          <w:color w:val="000000" w:themeColor="text1"/>
          <w:sz w:val="16"/>
        </w:rPr>
      </w:pPr>
      <w:r w:rsidRPr="003557BA">
        <w:rPr>
          <w:rFonts w:asciiTheme="majorHAnsi" w:hAnsiTheme="majorHAnsi" w:cstheme="majorHAnsi"/>
          <w:b/>
          <w:bCs/>
          <w:color w:val="000000" w:themeColor="text1"/>
          <w:highlight w:val="green"/>
          <w:u w:val="single"/>
        </w:rPr>
        <w:t>An</w:t>
      </w:r>
      <w:r w:rsidRPr="003557BA">
        <w:rPr>
          <w:rFonts w:asciiTheme="majorHAnsi" w:hAnsiTheme="majorHAnsi" w:cstheme="majorHAnsi"/>
          <w:b/>
          <w:bCs/>
          <w:color w:val="000000" w:themeColor="text1"/>
          <w:u w:val="single"/>
        </w:rPr>
        <w:t xml:space="preserve">y </w:t>
      </w:r>
      <w:r w:rsidRPr="003557BA">
        <w:rPr>
          <w:rFonts w:asciiTheme="majorHAnsi" w:hAnsiTheme="majorHAnsi" w:cstheme="majorHAnsi"/>
          <w:b/>
          <w:bCs/>
          <w:color w:val="000000" w:themeColor="text1"/>
          <w:highlight w:val="green"/>
          <w:u w:val="single"/>
        </w:rPr>
        <w:t>apocalyptic pathogen would need to</w:t>
      </w:r>
      <w:r w:rsidRPr="003557BA">
        <w:rPr>
          <w:rFonts w:asciiTheme="majorHAnsi" w:hAnsiTheme="majorHAnsi" w:cstheme="majorHAnsi"/>
          <w:b/>
          <w:bCs/>
          <w:color w:val="000000" w:themeColor="text1"/>
          <w:u w:val="single"/>
        </w:rPr>
        <w:t xml:space="preserve"> possess </w:t>
      </w:r>
      <w:r w:rsidRPr="003557BA">
        <w:rPr>
          <w:rFonts w:asciiTheme="majorHAnsi" w:hAnsiTheme="majorHAnsi" w:cstheme="majorHAnsi"/>
          <w:color w:val="000000" w:themeColor="text1"/>
          <w:sz w:val="16"/>
        </w:rPr>
        <w:t xml:space="preserve">a very special combination of </w:t>
      </w:r>
      <w:r w:rsidRPr="003557BA">
        <w:rPr>
          <w:rFonts w:asciiTheme="majorHAnsi" w:hAnsiTheme="majorHAnsi" w:cstheme="majorHAnsi"/>
          <w:b/>
          <w:bCs/>
          <w:color w:val="000000" w:themeColor="text1"/>
          <w:u w:val="single"/>
        </w:rPr>
        <w:t>two attributes</w:t>
      </w:r>
      <w:r w:rsidRPr="003557BA">
        <w:rPr>
          <w:rFonts w:asciiTheme="majorHAnsi" w:hAnsiTheme="majorHAnsi" w:cstheme="majorHAnsi"/>
          <w:color w:val="000000" w:themeColor="text1"/>
          <w:sz w:val="16"/>
        </w:rPr>
        <w:t xml:space="preserve">. </w:t>
      </w:r>
      <w:r w:rsidRPr="003557BA">
        <w:rPr>
          <w:rFonts w:asciiTheme="majorHAnsi" w:hAnsiTheme="majorHAnsi" w:cstheme="majorHAnsi"/>
          <w:b/>
          <w:bCs/>
          <w:color w:val="000000" w:themeColor="text1"/>
          <w:highlight w:val="green"/>
          <w:u w:val="single"/>
        </w:rPr>
        <w:t>First</w:t>
      </w:r>
      <w:r w:rsidRPr="003557BA">
        <w:rPr>
          <w:rFonts w:asciiTheme="majorHAnsi" w:hAnsiTheme="majorHAnsi" w:cstheme="majorHAnsi"/>
          <w:color w:val="000000" w:themeColor="text1"/>
          <w:sz w:val="16"/>
        </w:rPr>
        <w:t xml:space="preserve">, </w:t>
      </w:r>
      <w:r w:rsidRPr="003557BA">
        <w:rPr>
          <w:rFonts w:asciiTheme="majorHAnsi" w:hAnsiTheme="majorHAnsi" w:cstheme="majorHAnsi"/>
          <w:b/>
          <w:bCs/>
          <w:color w:val="000000" w:themeColor="text1"/>
          <w:u w:val="single"/>
        </w:rPr>
        <w:t xml:space="preserve">it would have to </w:t>
      </w:r>
      <w:r w:rsidRPr="003557BA">
        <w:rPr>
          <w:rFonts w:asciiTheme="majorHAnsi" w:hAnsiTheme="majorHAnsi" w:cstheme="majorHAnsi"/>
          <w:b/>
          <w:bCs/>
          <w:color w:val="000000" w:themeColor="text1"/>
          <w:highlight w:val="green"/>
          <w:u w:val="single"/>
        </w:rPr>
        <w:t>be so unfamiliar that no existing therapy</w:t>
      </w:r>
      <w:r w:rsidRPr="003557BA">
        <w:rPr>
          <w:rFonts w:asciiTheme="majorHAnsi" w:hAnsiTheme="majorHAnsi" w:cstheme="majorHAnsi"/>
          <w:b/>
          <w:bCs/>
          <w:color w:val="000000" w:themeColor="text1"/>
          <w:u w:val="single"/>
        </w:rPr>
        <w:t xml:space="preserve"> or vaccine </w:t>
      </w:r>
      <w:r w:rsidRPr="003557BA">
        <w:rPr>
          <w:rFonts w:asciiTheme="majorHAnsi" w:hAnsiTheme="majorHAnsi" w:cstheme="majorHAnsi"/>
          <w:b/>
          <w:bCs/>
          <w:color w:val="000000" w:themeColor="text1"/>
          <w:highlight w:val="green"/>
          <w:u w:val="single"/>
        </w:rPr>
        <w:t>could be applied</w:t>
      </w:r>
      <w:r w:rsidRPr="003557BA">
        <w:rPr>
          <w:rFonts w:asciiTheme="majorHAnsi" w:hAnsiTheme="majorHAnsi" w:cstheme="majorHAnsi"/>
          <w:b/>
          <w:bCs/>
          <w:color w:val="000000" w:themeColor="text1"/>
          <w:u w:val="single"/>
        </w:rPr>
        <w:t xml:space="preserve"> to it. </w:t>
      </w:r>
      <w:r w:rsidRPr="003557BA">
        <w:rPr>
          <w:rFonts w:asciiTheme="majorHAnsi" w:hAnsiTheme="majorHAnsi" w:cstheme="majorHAnsi"/>
          <w:b/>
          <w:bCs/>
          <w:color w:val="000000" w:themeColor="text1"/>
          <w:highlight w:val="green"/>
          <w:u w:val="single"/>
        </w:rPr>
        <w:t>Second, it would need to have</w:t>
      </w:r>
      <w:r w:rsidRPr="003557BA">
        <w:rPr>
          <w:rFonts w:asciiTheme="majorHAnsi" w:hAnsiTheme="majorHAnsi" w:cstheme="majorHAnsi"/>
          <w:b/>
          <w:bCs/>
          <w:color w:val="000000" w:themeColor="text1"/>
          <w:u w:val="single"/>
        </w:rPr>
        <w:t xml:space="preserve"> a </w:t>
      </w:r>
      <w:r w:rsidRPr="003557BA">
        <w:rPr>
          <w:rFonts w:asciiTheme="majorHAnsi" w:hAnsiTheme="majorHAnsi" w:cstheme="majorHAnsi"/>
          <w:b/>
          <w:bCs/>
          <w:color w:val="000000" w:themeColor="text1"/>
          <w:highlight w:val="green"/>
          <w:u w:val="single"/>
        </w:rPr>
        <w:t>high</w:t>
      </w:r>
      <w:r w:rsidRPr="003557BA">
        <w:rPr>
          <w:rFonts w:asciiTheme="majorHAnsi" w:hAnsiTheme="majorHAnsi" w:cstheme="majorHAnsi"/>
          <w:b/>
          <w:bCs/>
          <w:color w:val="000000" w:themeColor="text1"/>
          <w:u w:val="single"/>
        </w:rPr>
        <w:t xml:space="preserve"> and surreptitious </w:t>
      </w:r>
      <w:r w:rsidRPr="003557BA">
        <w:rPr>
          <w:rFonts w:asciiTheme="majorHAnsi" w:hAnsiTheme="majorHAnsi" w:cstheme="majorHAnsi"/>
          <w:b/>
          <w:bCs/>
          <w:color w:val="000000" w:themeColor="text1"/>
          <w:highlight w:val="green"/>
          <w:u w:val="single"/>
        </w:rPr>
        <w:t>transmissibility before symptoms occur</w:t>
      </w:r>
      <w:r w:rsidRPr="003557BA">
        <w:rPr>
          <w:rFonts w:asciiTheme="majorHAnsi" w:hAnsiTheme="majorHAnsi" w:cstheme="majorHAnsi"/>
          <w:color w:val="000000" w:themeColor="text1"/>
          <w:sz w:val="16"/>
        </w:rPr>
        <w:t xml:space="preserve">.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 </w:t>
      </w:r>
      <w:r w:rsidRPr="003557BA">
        <w:rPr>
          <w:rFonts w:asciiTheme="majorHAnsi" w:hAnsiTheme="majorHAnsi" w:cstheme="majorHAnsi"/>
          <w:b/>
          <w:bCs/>
          <w:color w:val="000000" w:themeColor="text1"/>
          <w:u w:val="single"/>
        </w:rPr>
        <w:t xml:space="preserve">The three </w:t>
      </w:r>
      <w:r w:rsidRPr="003557BA">
        <w:rPr>
          <w:rFonts w:asciiTheme="majorHAnsi" w:hAnsiTheme="majorHAnsi" w:cstheme="majorHAnsi"/>
          <w:b/>
          <w:bCs/>
          <w:color w:val="000000" w:themeColor="text1"/>
          <w:highlight w:val="green"/>
          <w:u w:val="single"/>
        </w:rPr>
        <w:t>infectious diseases most likely to be</w:t>
      </w:r>
      <w:r w:rsidRPr="003557BA">
        <w:rPr>
          <w:rFonts w:asciiTheme="majorHAnsi" w:hAnsiTheme="majorHAnsi" w:cstheme="majorHAnsi"/>
          <w:b/>
          <w:bCs/>
          <w:color w:val="000000" w:themeColor="text1"/>
          <w:u w:val="single"/>
        </w:rPr>
        <w:t xml:space="preserve"> considered extinction</w:t>
      </w:r>
      <w:r w:rsidRPr="003557BA">
        <w:rPr>
          <w:rFonts w:asciiTheme="majorHAnsi" w:hAnsiTheme="majorHAnsi" w:cstheme="majorHAnsi"/>
          <w:color w:val="000000" w:themeColor="text1"/>
          <w:sz w:val="16"/>
        </w:rPr>
        <w:t xml:space="preserve">-level </w:t>
      </w:r>
      <w:r w:rsidRPr="003557BA">
        <w:rPr>
          <w:rFonts w:asciiTheme="majorHAnsi" w:hAnsiTheme="majorHAnsi" w:cstheme="majorHAnsi"/>
          <w:b/>
          <w:bCs/>
          <w:color w:val="000000" w:themeColor="text1"/>
          <w:highlight w:val="green"/>
          <w:u w:val="single"/>
        </w:rPr>
        <w:t>threats</w:t>
      </w:r>
      <w:r w:rsidRPr="003557BA">
        <w:rPr>
          <w:rFonts w:asciiTheme="majorHAnsi" w:hAnsiTheme="majorHAnsi" w:cstheme="majorHAnsi"/>
          <w:color w:val="000000" w:themeColor="text1"/>
          <w:sz w:val="16"/>
        </w:rPr>
        <w:t xml:space="preserve"> </w:t>
      </w:r>
      <w:r w:rsidRPr="003557BA">
        <w:rPr>
          <w:rFonts w:asciiTheme="majorHAnsi" w:hAnsiTheme="majorHAnsi" w:cstheme="majorHAnsi"/>
          <w:b/>
          <w:bCs/>
          <w:color w:val="000000" w:themeColor="text1"/>
          <w:u w:val="single"/>
        </w:rPr>
        <w:t>in the world today—influenza, HIV, and Ebola—</w:t>
      </w:r>
      <w:r w:rsidRPr="003557BA">
        <w:rPr>
          <w:rFonts w:asciiTheme="majorHAnsi" w:hAnsiTheme="majorHAnsi" w:cstheme="majorHAnsi"/>
          <w:b/>
          <w:bCs/>
          <w:color w:val="000000" w:themeColor="text1"/>
          <w:highlight w:val="green"/>
          <w:u w:val="single"/>
        </w:rPr>
        <w:t>don’t meet these</w:t>
      </w:r>
      <w:r w:rsidRPr="003557BA">
        <w:rPr>
          <w:rFonts w:asciiTheme="majorHAnsi" w:hAnsiTheme="majorHAnsi" w:cstheme="majorHAnsi"/>
          <w:b/>
          <w:bCs/>
          <w:color w:val="000000" w:themeColor="text1"/>
          <w:u w:val="single"/>
        </w:rPr>
        <w:t xml:space="preserve"> two </w:t>
      </w:r>
      <w:r w:rsidRPr="003557BA">
        <w:rPr>
          <w:rFonts w:asciiTheme="majorHAnsi" w:hAnsiTheme="majorHAnsi" w:cstheme="majorHAnsi"/>
          <w:b/>
          <w:bCs/>
          <w:color w:val="000000" w:themeColor="text1"/>
          <w:highlight w:val="green"/>
          <w:u w:val="single"/>
        </w:rPr>
        <w:t>requirements</w:t>
      </w:r>
      <w:r w:rsidRPr="003557BA">
        <w:rPr>
          <w:rFonts w:asciiTheme="majorHAnsi" w:hAnsiTheme="majorHAnsi" w:cstheme="majorHAnsi"/>
          <w:color w:val="000000" w:themeColor="text1"/>
          <w:sz w:val="16"/>
        </w:rPr>
        <w:t xml:space="preserve">.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w:t>
      </w:r>
      <w:r w:rsidRPr="003557BA">
        <w:rPr>
          <w:rFonts w:asciiTheme="majorHAnsi" w:hAnsiTheme="majorHAnsi" w:cstheme="majorHAnsi"/>
          <w:b/>
          <w:bCs/>
          <w:color w:val="000000" w:themeColor="text1"/>
          <w:u w:val="single"/>
        </w:rPr>
        <w:t xml:space="preserve">And in </w:t>
      </w:r>
      <w:r w:rsidRPr="003557BA">
        <w:rPr>
          <w:rFonts w:asciiTheme="majorHAnsi" w:hAnsiTheme="majorHAnsi" w:cstheme="majorHAnsi"/>
          <w:b/>
          <w:bCs/>
          <w:color w:val="000000" w:themeColor="text1"/>
          <w:highlight w:val="green"/>
          <w:u w:val="single"/>
        </w:rPr>
        <w:t>the modern era</w:t>
      </w:r>
      <w:r w:rsidRPr="003557BA">
        <w:rPr>
          <w:rFonts w:asciiTheme="majorHAnsi" w:hAnsiTheme="majorHAnsi" w:cstheme="majorHAnsi"/>
          <w:b/>
          <w:bCs/>
          <w:color w:val="000000" w:themeColor="text1"/>
          <w:u w:val="single"/>
        </w:rPr>
        <w:t xml:space="preserve">, a full-fledged industry </w:t>
      </w:r>
      <w:r w:rsidRPr="003557BA">
        <w:rPr>
          <w:rFonts w:asciiTheme="majorHAnsi" w:hAnsiTheme="majorHAnsi" w:cstheme="majorHAnsi"/>
          <w:b/>
          <w:bCs/>
          <w:color w:val="000000" w:themeColor="text1"/>
          <w:highlight w:val="green"/>
          <w:u w:val="single"/>
        </w:rPr>
        <w:t>of influenza preparedness exists, with effective</w:t>
      </w:r>
      <w:r w:rsidRPr="003557BA">
        <w:rPr>
          <w:rFonts w:asciiTheme="majorHAnsi" w:hAnsiTheme="majorHAnsi" w:cstheme="majorHAnsi"/>
          <w:b/>
          <w:bCs/>
          <w:color w:val="000000" w:themeColor="text1"/>
          <w:u w:val="single"/>
        </w:rPr>
        <w:t xml:space="preserve"> vaccine </w:t>
      </w:r>
      <w:r w:rsidRPr="003557BA">
        <w:rPr>
          <w:rFonts w:asciiTheme="majorHAnsi" w:hAnsiTheme="majorHAnsi" w:cstheme="majorHAnsi"/>
          <w:b/>
          <w:bCs/>
          <w:color w:val="000000" w:themeColor="text1"/>
          <w:highlight w:val="green"/>
          <w:u w:val="single"/>
        </w:rPr>
        <w:t>strategies</w:t>
      </w:r>
      <w:r w:rsidRPr="003557BA">
        <w:rPr>
          <w:rFonts w:asciiTheme="majorHAnsi" w:hAnsiTheme="majorHAnsi" w:cstheme="majorHAnsi"/>
          <w:b/>
          <w:bCs/>
          <w:color w:val="000000" w:themeColor="text1"/>
          <w:u w:val="single"/>
        </w:rPr>
        <w:t xml:space="preserve"> and antiviral therapies. </w:t>
      </w:r>
      <w:r w:rsidRPr="003557BA">
        <w:rPr>
          <w:rFonts w:asciiTheme="majorHAnsi" w:hAnsiTheme="majorHAnsi" w:cstheme="majorHAnsi"/>
          <w:color w:val="000000" w:themeColor="text1"/>
          <w:sz w:val="16"/>
        </w:rPr>
        <w:t>HIV, which has killed 39 million people over several decades, is similarly limited due to several factors. Most importantly, HIV’s dependency on blood and body fluid for transmission (</w:t>
      </w:r>
      <w:proofErr w:type="gramStart"/>
      <w:r w:rsidRPr="003557BA">
        <w:rPr>
          <w:rFonts w:asciiTheme="majorHAnsi" w:hAnsiTheme="majorHAnsi" w:cstheme="majorHAnsi"/>
          <w:color w:val="000000" w:themeColor="text1"/>
          <w:sz w:val="16"/>
        </w:rPr>
        <w:t>similar to</w:t>
      </w:r>
      <w:proofErr w:type="gramEnd"/>
      <w:r w:rsidRPr="003557BA">
        <w:rPr>
          <w:rFonts w:asciiTheme="majorHAnsi" w:hAnsiTheme="majorHAnsi" w:cstheme="majorHAnsi"/>
          <w:color w:val="000000" w:themeColor="text1"/>
          <w:sz w:val="16"/>
        </w:rPr>
        <w:t xml:space="preserve"> Ebola) requires intimate human-to-human contact, which limits contagion. Highly potent antiviral therapy allows most people to live normally with the disease, and a substantial group of the population has genetic mutations that render them impervious to infection in the first place. Lastly, simple prevention strategies such as needle exchange for injection drug users and barrier contraceptives—when available—can curtail transmission risk. Ebola, for many of the same reasons as HIV as well as several others, also falls short of the mark. This is especially </w:t>
      </w:r>
      <w:proofErr w:type="gramStart"/>
      <w:r w:rsidRPr="003557BA">
        <w:rPr>
          <w:rFonts w:asciiTheme="majorHAnsi" w:hAnsiTheme="majorHAnsi" w:cstheme="majorHAnsi"/>
          <w:color w:val="000000" w:themeColor="text1"/>
          <w:sz w:val="16"/>
        </w:rPr>
        <w:t>due to the fact that</w:t>
      </w:r>
      <w:proofErr w:type="gramEnd"/>
      <w:r w:rsidRPr="003557BA">
        <w:rPr>
          <w:rFonts w:asciiTheme="majorHAnsi" w:hAnsiTheme="majorHAnsi" w:cstheme="majorHAnsi"/>
          <w:color w:val="000000" w:themeColor="text1"/>
          <w:sz w:val="16"/>
        </w:rPr>
        <w:t xml:space="preserve"> it spreads almost exclusively through people with easily recognizable symptoms, plus the taming of its once unfathomable 90 percent mortality rate by simple supportive care. Beyond those three, </w:t>
      </w:r>
      <w:r w:rsidRPr="003557BA">
        <w:rPr>
          <w:rFonts w:asciiTheme="majorHAnsi" w:hAnsiTheme="majorHAnsi" w:cstheme="majorHAnsi"/>
          <w:b/>
          <w:bCs/>
          <w:color w:val="000000" w:themeColor="text1"/>
          <w:highlight w:val="green"/>
          <w:u w:val="single"/>
        </w:rPr>
        <w:t>every</w:t>
      </w:r>
      <w:r w:rsidRPr="003557BA">
        <w:rPr>
          <w:rFonts w:asciiTheme="majorHAnsi" w:hAnsiTheme="majorHAnsi" w:cstheme="majorHAnsi"/>
          <w:b/>
          <w:bCs/>
          <w:color w:val="000000" w:themeColor="text1"/>
          <w:u w:val="single"/>
        </w:rPr>
        <w:t xml:space="preserve"> other known </w:t>
      </w:r>
      <w:r w:rsidRPr="003557BA">
        <w:rPr>
          <w:rFonts w:asciiTheme="majorHAnsi" w:hAnsiTheme="majorHAnsi" w:cstheme="majorHAnsi"/>
          <w:b/>
          <w:bCs/>
          <w:color w:val="000000" w:themeColor="text1"/>
          <w:highlight w:val="green"/>
          <w:u w:val="single"/>
        </w:rPr>
        <w:t>disease falls short of what seems required to wipe out humans</w:t>
      </w:r>
      <w:r w:rsidRPr="003557BA">
        <w:rPr>
          <w:rFonts w:asciiTheme="majorHAnsi" w:hAnsiTheme="majorHAnsi" w:cstheme="majorHAnsi"/>
          <w:b/>
          <w:bCs/>
          <w:color w:val="000000" w:themeColor="text1"/>
          <w:u w:val="single"/>
        </w:rPr>
        <w:t>—</w:t>
      </w:r>
      <w:r w:rsidRPr="003557BA">
        <w:rPr>
          <w:rFonts w:asciiTheme="majorHAnsi" w:hAnsiTheme="majorHAnsi" w:cstheme="majorHAnsi"/>
          <w:b/>
          <w:bCs/>
          <w:color w:val="000000" w:themeColor="text1"/>
          <w:highlight w:val="green"/>
          <w:u w:val="single"/>
        </w:rPr>
        <w:t>which is</w:t>
      </w:r>
      <w:r w:rsidRPr="003557BA">
        <w:rPr>
          <w:rFonts w:asciiTheme="majorHAnsi" w:hAnsiTheme="majorHAnsi" w:cstheme="majorHAnsi"/>
          <w:b/>
          <w:bCs/>
          <w:color w:val="000000" w:themeColor="text1"/>
          <w:u w:val="single"/>
        </w:rPr>
        <w:t xml:space="preserve">, of course, </w:t>
      </w:r>
      <w:r w:rsidRPr="003557BA">
        <w:rPr>
          <w:rFonts w:asciiTheme="majorHAnsi" w:hAnsiTheme="majorHAnsi" w:cstheme="majorHAnsi"/>
          <w:b/>
          <w:bCs/>
          <w:color w:val="000000" w:themeColor="text1"/>
          <w:highlight w:val="green"/>
          <w:u w:val="single"/>
        </w:rPr>
        <w:t>why we’re still here</w:t>
      </w:r>
      <w:r w:rsidRPr="003557BA">
        <w:rPr>
          <w:rFonts w:asciiTheme="majorHAnsi" w:hAnsiTheme="majorHAnsi" w:cstheme="majorHAnsi"/>
          <w:color w:val="000000" w:themeColor="text1"/>
          <w:sz w:val="16"/>
        </w:rPr>
        <w:t xml:space="preserve">. </w:t>
      </w:r>
    </w:p>
    <w:p w14:paraId="40D2105E" w14:textId="77777777" w:rsidR="001037A7" w:rsidRDefault="001037A7" w:rsidP="006C7B4A">
      <w:pPr>
        <w:rPr>
          <w:rFonts w:asciiTheme="majorHAnsi" w:hAnsiTheme="majorHAnsi" w:cstheme="majorHAnsi"/>
          <w:color w:val="000000" w:themeColor="text1"/>
          <w:sz w:val="16"/>
        </w:rPr>
      </w:pPr>
    </w:p>
    <w:p w14:paraId="5DDB0297" w14:textId="77777777" w:rsidR="001037A7" w:rsidRDefault="001037A7" w:rsidP="006C7B4A">
      <w:pPr>
        <w:rPr>
          <w:rFonts w:asciiTheme="majorHAnsi" w:hAnsiTheme="majorHAnsi" w:cstheme="majorHAnsi"/>
          <w:color w:val="000000" w:themeColor="text1"/>
          <w:sz w:val="16"/>
        </w:rPr>
      </w:pPr>
    </w:p>
    <w:p w14:paraId="3EB08038" w14:textId="55CABDAA" w:rsidR="006C7B4A" w:rsidRPr="003557BA" w:rsidRDefault="006C7B4A" w:rsidP="006C7B4A">
      <w:pPr>
        <w:rPr>
          <w:rFonts w:asciiTheme="majorHAnsi" w:hAnsiTheme="majorHAnsi" w:cstheme="majorHAnsi"/>
          <w:b/>
          <w:bCs/>
          <w:color w:val="000000" w:themeColor="text1"/>
          <w:u w:val="single"/>
        </w:rPr>
      </w:pPr>
      <w:r w:rsidRPr="003557BA">
        <w:rPr>
          <w:rFonts w:asciiTheme="majorHAnsi" w:hAnsiTheme="majorHAnsi" w:cstheme="majorHAnsi"/>
          <w:color w:val="000000" w:themeColor="text1"/>
          <w:sz w:val="16"/>
        </w:rPr>
        <w:t xml:space="preserve">And it’s </w:t>
      </w:r>
      <w:r w:rsidRPr="003557BA">
        <w:rPr>
          <w:rFonts w:asciiTheme="majorHAnsi" w:hAnsiTheme="majorHAnsi" w:cstheme="majorHAnsi"/>
          <w:b/>
          <w:bCs/>
          <w:color w:val="000000" w:themeColor="text1"/>
          <w:u w:val="single"/>
        </w:rPr>
        <w:t xml:space="preserve">not </w:t>
      </w:r>
      <w:proofErr w:type="gramStart"/>
      <w:r w:rsidRPr="003557BA">
        <w:rPr>
          <w:rFonts w:asciiTheme="majorHAnsi" w:hAnsiTheme="majorHAnsi" w:cstheme="majorHAnsi"/>
          <w:b/>
          <w:bCs/>
          <w:color w:val="000000" w:themeColor="text1"/>
          <w:u w:val="single"/>
        </w:rPr>
        <w:t>that diseases</w:t>
      </w:r>
      <w:proofErr w:type="gramEnd"/>
      <w:r w:rsidRPr="003557BA">
        <w:rPr>
          <w:rFonts w:asciiTheme="majorHAnsi" w:hAnsiTheme="majorHAnsi" w:cstheme="majorHAnsi"/>
          <w:b/>
          <w:bCs/>
          <w:color w:val="000000" w:themeColor="text1"/>
          <w:u w:val="single"/>
        </w:rPr>
        <w:t xml:space="preserve"> are ineffective</w:t>
      </w:r>
      <w:r w:rsidRPr="003557BA">
        <w:rPr>
          <w:rFonts w:asciiTheme="majorHAnsi" w:hAnsiTheme="majorHAnsi" w:cstheme="majorHAnsi"/>
          <w:color w:val="000000" w:themeColor="text1"/>
          <w:sz w:val="16"/>
        </w:rPr>
        <w:t xml:space="preserve">. On the contrary, </w:t>
      </w:r>
      <w:r w:rsidRPr="003557BA">
        <w:rPr>
          <w:rFonts w:asciiTheme="majorHAnsi" w:hAnsiTheme="majorHAnsi" w:cstheme="majorHAnsi"/>
          <w:b/>
          <w:bCs/>
          <w:color w:val="000000" w:themeColor="text1"/>
          <w:highlight w:val="green"/>
          <w:u w:val="single"/>
        </w:rPr>
        <w:t>diseases’ failure to knock us out is a testament to</w:t>
      </w:r>
      <w:r w:rsidRPr="003557BA">
        <w:rPr>
          <w:rFonts w:asciiTheme="majorHAnsi" w:hAnsiTheme="majorHAnsi" w:cstheme="majorHAnsi"/>
          <w:b/>
          <w:bCs/>
          <w:color w:val="000000" w:themeColor="text1"/>
          <w:u w:val="single"/>
        </w:rPr>
        <w:t xml:space="preserve"> just </w:t>
      </w:r>
      <w:r w:rsidRPr="003557BA">
        <w:rPr>
          <w:rFonts w:asciiTheme="majorHAnsi" w:hAnsiTheme="majorHAnsi" w:cstheme="majorHAnsi"/>
          <w:b/>
          <w:bCs/>
          <w:color w:val="000000" w:themeColor="text1"/>
          <w:highlight w:val="green"/>
          <w:u w:val="single"/>
        </w:rPr>
        <w:t>how resilient humans are</w:t>
      </w:r>
      <w:r w:rsidRPr="003557BA">
        <w:rPr>
          <w:rFonts w:asciiTheme="majorHAnsi" w:hAnsiTheme="majorHAnsi" w:cstheme="majorHAnsi"/>
          <w:color w:val="000000" w:themeColor="text1"/>
          <w:sz w:val="16"/>
        </w:rPr>
        <w:t xml:space="preserve">. Part of </w:t>
      </w:r>
      <w:r w:rsidRPr="003557BA">
        <w:rPr>
          <w:rFonts w:asciiTheme="majorHAnsi" w:hAnsiTheme="majorHAnsi" w:cstheme="majorHAnsi"/>
          <w:b/>
          <w:bCs/>
          <w:color w:val="000000" w:themeColor="text1"/>
          <w:u w:val="single"/>
        </w:rPr>
        <w:t xml:space="preserve">our evolutionary heritage is </w:t>
      </w:r>
      <w:r w:rsidRPr="003557BA">
        <w:rPr>
          <w:rFonts w:asciiTheme="majorHAnsi" w:hAnsiTheme="majorHAnsi" w:cstheme="majorHAnsi"/>
          <w:b/>
          <w:bCs/>
          <w:color w:val="000000" w:themeColor="text1"/>
          <w:highlight w:val="green"/>
          <w:u w:val="single"/>
        </w:rPr>
        <w:t>our immune system</w:t>
      </w:r>
      <w:r w:rsidRPr="003557BA">
        <w:rPr>
          <w:rFonts w:asciiTheme="majorHAnsi" w:hAnsiTheme="majorHAnsi" w:cstheme="majorHAnsi"/>
          <w:b/>
          <w:bCs/>
          <w:color w:val="000000" w:themeColor="text1"/>
          <w:u w:val="single"/>
        </w:rPr>
        <w:t xml:space="preserve">, one of the most complex on the planet, </w:t>
      </w:r>
      <w:r w:rsidRPr="003557BA">
        <w:rPr>
          <w:rFonts w:asciiTheme="majorHAnsi" w:hAnsiTheme="majorHAnsi" w:cstheme="majorHAnsi"/>
          <w:b/>
          <w:bCs/>
          <w:color w:val="000000" w:themeColor="text1"/>
          <w:highlight w:val="green"/>
          <w:u w:val="single"/>
        </w:rPr>
        <w:t>even without</w:t>
      </w:r>
      <w:r w:rsidRPr="003557BA">
        <w:rPr>
          <w:rFonts w:asciiTheme="majorHAnsi" w:hAnsiTheme="majorHAnsi" w:cstheme="majorHAnsi"/>
          <w:b/>
          <w:bCs/>
          <w:color w:val="000000" w:themeColor="text1"/>
          <w:u w:val="single"/>
        </w:rPr>
        <w:t xml:space="preserve"> the benefit of </w:t>
      </w:r>
      <w:r w:rsidRPr="003557BA">
        <w:rPr>
          <w:rFonts w:asciiTheme="majorHAnsi" w:hAnsiTheme="majorHAnsi" w:cstheme="majorHAnsi"/>
          <w:b/>
          <w:bCs/>
          <w:color w:val="000000" w:themeColor="text1"/>
          <w:highlight w:val="green"/>
          <w:u w:val="single"/>
        </w:rPr>
        <w:t>vaccines</w:t>
      </w:r>
      <w:r w:rsidRPr="003557BA">
        <w:rPr>
          <w:rFonts w:asciiTheme="majorHAnsi" w:hAnsiTheme="majorHAnsi" w:cstheme="majorHAnsi"/>
          <w:b/>
          <w:bCs/>
          <w:color w:val="000000" w:themeColor="text1"/>
          <w:u w:val="single"/>
        </w:rPr>
        <w:t xml:space="preserve"> or the helping hand of antimicrobial drugs</w:t>
      </w:r>
      <w:r w:rsidRPr="003557BA">
        <w:rPr>
          <w:rFonts w:asciiTheme="majorHAnsi" w:hAnsiTheme="majorHAnsi" w:cstheme="majorHAnsi"/>
          <w:color w:val="000000" w:themeColor="text1"/>
          <w:sz w:val="16"/>
        </w:rPr>
        <w:t xml:space="preserve">. This system, when viewed at a species level, can adapt to almost any enemy imaginable. Coupled to </w:t>
      </w:r>
      <w:r w:rsidRPr="003557BA">
        <w:rPr>
          <w:rFonts w:asciiTheme="majorHAnsi" w:hAnsiTheme="majorHAnsi" w:cstheme="majorHAnsi"/>
          <w:b/>
          <w:bCs/>
          <w:color w:val="000000" w:themeColor="text1"/>
          <w:u w:val="single"/>
        </w:rPr>
        <w:t xml:space="preserve">genetic variations amongst humans—which </w:t>
      </w:r>
      <w:proofErr w:type="gramStart"/>
      <w:r w:rsidRPr="003557BA">
        <w:rPr>
          <w:rFonts w:asciiTheme="majorHAnsi" w:hAnsiTheme="majorHAnsi" w:cstheme="majorHAnsi"/>
          <w:b/>
          <w:bCs/>
          <w:color w:val="000000" w:themeColor="text1"/>
          <w:u w:val="single"/>
        </w:rPr>
        <w:t>open up</w:t>
      </w:r>
      <w:proofErr w:type="gramEnd"/>
      <w:r w:rsidRPr="003557BA">
        <w:rPr>
          <w:rFonts w:asciiTheme="majorHAnsi" w:hAnsiTheme="majorHAnsi" w:cstheme="majorHAnsi"/>
          <w:b/>
          <w:bCs/>
          <w:color w:val="000000" w:themeColor="text1"/>
          <w:u w:val="single"/>
        </w:rPr>
        <w:t xml:space="preserve"> the possibility for a range of advantages</w:t>
      </w:r>
      <w:r w:rsidRPr="003557BA">
        <w:rPr>
          <w:rFonts w:asciiTheme="majorHAnsi" w:hAnsiTheme="majorHAnsi" w:cstheme="majorHAnsi"/>
          <w:color w:val="000000" w:themeColor="text1"/>
          <w:sz w:val="16"/>
        </w:rPr>
        <w:t>, from imperviousness to infection to a tendency for mild symptoms—</w:t>
      </w:r>
      <w:r w:rsidRPr="003557BA">
        <w:rPr>
          <w:rFonts w:asciiTheme="majorHAnsi" w:hAnsiTheme="majorHAnsi" w:cstheme="majorHAnsi"/>
          <w:b/>
          <w:bCs/>
          <w:color w:val="000000" w:themeColor="text1"/>
          <w:u w:val="single"/>
        </w:rPr>
        <w:t xml:space="preserve">this adaptability </w:t>
      </w:r>
      <w:r w:rsidRPr="003557BA">
        <w:rPr>
          <w:rFonts w:asciiTheme="majorHAnsi" w:hAnsiTheme="majorHAnsi" w:cstheme="majorHAnsi"/>
          <w:b/>
          <w:bCs/>
          <w:color w:val="000000" w:themeColor="text1"/>
          <w:highlight w:val="green"/>
          <w:u w:val="single"/>
        </w:rPr>
        <w:t>ensures</w:t>
      </w:r>
      <w:r w:rsidRPr="003557BA">
        <w:rPr>
          <w:rFonts w:asciiTheme="majorHAnsi" w:hAnsiTheme="majorHAnsi" w:cstheme="majorHAnsi"/>
          <w:b/>
          <w:bCs/>
          <w:color w:val="000000" w:themeColor="text1"/>
          <w:u w:val="single"/>
        </w:rPr>
        <w:t xml:space="preserve"> that almost any </w:t>
      </w:r>
      <w:r w:rsidRPr="003557BA">
        <w:rPr>
          <w:rFonts w:asciiTheme="majorHAnsi" w:hAnsiTheme="majorHAnsi" w:cstheme="majorHAnsi"/>
          <w:b/>
          <w:bCs/>
          <w:color w:val="000000" w:themeColor="text1"/>
          <w:highlight w:val="green"/>
          <w:u w:val="single"/>
        </w:rPr>
        <w:t>infectious disease</w:t>
      </w:r>
      <w:r w:rsidRPr="003557BA">
        <w:rPr>
          <w:rFonts w:asciiTheme="majorHAnsi" w:hAnsiTheme="majorHAnsi" w:cstheme="majorHAnsi"/>
          <w:b/>
          <w:bCs/>
          <w:color w:val="000000" w:themeColor="text1"/>
          <w:u w:val="single"/>
        </w:rPr>
        <w:t xml:space="preserve"> onslaught </w:t>
      </w:r>
      <w:r w:rsidRPr="003557BA">
        <w:rPr>
          <w:rFonts w:asciiTheme="majorHAnsi" w:hAnsiTheme="majorHAnsi" w:cstheme="majorHAnsi"/>
          <w:b/>
          <w:bCs/>
          <w:color w:val="000000" w:themeColor="text1"/>
          <w:highlight w:val="green"/>
          <w:u w:val="single"/>
        </w:rPr>
        <w:t>will leave a large</w:t>
      </w:r>
      <w:r w:rsidRPr="003557BA">
        <w:rPr>
          <w:rFonts w:asciiTheme="majorHAnsi" w:hAnsiTheme="majorHAnsi" w:cstheme="majorHAnsi"/>
          <w:b/>
          <w:bCs/>
          <w:color w:val="000000" w:themeColor="text1"/>
          <w:u w:val="single"/>
        </w:rPr>
        <w:t xml:space="preserve"> proportion of the </w:t>
      </w:r>
      <w:r w:rsidRPr="003557BA">
        <w:rPr>
          <w:rFonts w:asciiTheme="majorHAnsi" w:hAnsiTheme="majorHAnsi" w:cstheme="majorHAnsi"/>
          <w:b/>
          <w:bCs/>
          <w:color w:val="000000" w:themeColor="text1"/>
          <w:highlight w:val="green"/>
          <w:u w:val="single"/>
        </w:rPr>
        <w:t>population alive</w:t>
      </w:r>
      <w:r w:rsidRPr="003557BA">
        <w:rPr>
          <w:rFonts w:asciiTheme="majorHAnsi" w:hAnsiTheme="majorHAnsi" w:cstheme="majorHAnsi"/>
          <w:b/>
          <w:bCs/>
          <w:color w:val="000000" w:themeColor="text1"/>
          <w:u w:val="single"/>
        </w:rPr>
        <w:t xml:space="preserve"> to rebuild, in contrast to the fictional Hollywood versions. </w:t>
      </w:r>
      <w:r w:rsidRPr="003557BA">
        <w:rPr>
          <w:rFonts w:asciiTheme="majorHAnsi" w:hAnsiTheme="majorHAnsi" w:cstheme="majorHAnsi"/>
          <w:color w:val="000000" w:themeColor="text1"/>
          <w:sz w:val="16"/>
        </w:rPr>
        <w:t xml:space="preserve">While </w:t>
      </w:r>
      <w:r w:rsidRPr="003557BA">
        <w:rPr>
          <w:rFonts w:asciiTheme="majorHAnsi" w:hAnsiTheme="majorHAnsi" w:cstheme="majorHAnsi"/>
          <w:b/>
          <w:bCs/>
          <w:color w:val="000000" w:themeColor="text1"/>
          <w:u w:val="single"/>
        </w:rPr>
        <w:t>the immune system’s role can never be understated</w:t>
      </w:r>
      <w:r w:rsidRPr="003557BA">
        <w:rPr>
          <w:rFonts w:asciiTheme="majorHAnsi" w:hAnsiTheme="majorHAnsi" w:cstheme="majorHAnsi"/>
          <w:color w:val="000000" w:themeColor="text1"/>
          <w:sz w:val="16"/>
        </w:rPr>
        <w:t xml:space="preserve">, an even more powerful protector is the faculty of consciousness. </w:t>
      </w:r>
      <w:r w:rsidRPr="003557BA">
        <w:rPr>
          <w:rFonts w:asciiTheme="majorHAnsi" w:hAnsiTheme="majorHAnsi" w:cstheme="majorHAnsi"/>
          <w:b/>
          <w:bCs/>
          <w:color w:val="000000" w:themeColor="text1"/>
          <w:u w:val="single"/>
        </w:rPr>
        <w:t xml:space="preserve">Humans are not the most prolific, quickly evolving, or strongest organisms on the planet, but as Aristotle identified, </w:t>
      </w:r>
      <w:r w:rsidRPr="003557BA">
        <w:rPr>
          <w:rFonts w:asciiTheme="majorHAnsi" w:hAnsiTheme="majorHAnsi" w:cstheme="majorHAnsi"/>
          <w:b/>
          <w:bCs/>
          <w:color w:val="000000" w:themeColor="text1"/>
          <w:highlight w:val="green"/>
          <w:u w:val="single"/>
        </w:rPr>
        <w:t>humans are</w:t>
      </w:r>
      <w:r w:rsidRPr="003557BA">
        <w:rPr>
          <w:rFonts w:asciiTheme="majorHAnsi" w:hAnsiTheme="majorHAnsi" w:cstheme="majorHAnsi"/>
          <w:b/>
          <w:bCs/>
          <w:color w:val="000000" w:themeColor="text1"/>
          <w:u w:val="single"/>
        </w:rPr>
        <w:t xml:space="preserve"> the </w:t>
      </w:r>
      <w:r w:rsidRPr="003557BA">
        <w:rPr>
          <w:rFonts w:asciiTheme="majorHAnsi" w:hAnsiTheme="majorHAnsi" w:cstheme="majorHAnsi"/>
          <w:b/>
          <w:bCs/>
          <w:color w:val="000000" w:themeColor="text1"/>
          <w:highlight w:val="green"/>
          <w:u w:val="single"/>
        </w:rPr>
        <w:t>rational</w:t>
      </w:r>
      <w:r w:rsidRPr="003557BA">
        <w:rPr>
          <w:rFonts w:asciiTheme="majorHAnsi" w:hAnsiTheme="majorHAnsi" w:cstheme="majorHAnsi"/>
          <w:b/>
          <w:bCs/>
          <w:color w:val="000000" w:themeColor="text1"/>
          <w:u w:val="single"/>
        </w:rPr>
        <w:t xml:space="preserve"> animals—and it is this fundamental distinguishing characteristic </w:t>
      </w:r>
      <w:r w:rsidRPr="003557BA">
        <w:rPr>
          <w:rFonts w:asciiTheme="majorHAnsi" w:hAnsiTheme="majorHAnsi" w:cstheme="majorHAnsi"/>
          <w:b/>
          <w:bCs/>
          <w:color w:val="000000" w:themeColor="text1"/>
          <w:highlight w:val="green"/>
          <w:u w:val="single"/>
        </w:rPr>
        <w:t>that allows humans to</w:t>
      </w:r>
      <w:r w:rsidRPr="003557BA">
        <w:rPr>
          <w:rFonts w:asciiTheme="majorHAnsi" w:hAnsiTheme="majorHAnsi" w:cstheme="majorHAnsi"/>
          <w:b/>
          <w:bCs/>
          <w:color w:val="000000" w:themeColor="text1"/>
          <w:u w:val="single"/>
        </w:rPr>
        <w:t xml:space="preserve"> form abstractions, think in principles, and </w:t>
      </w:r>
      <w:r w:rsidRPr="003557BA">
        <w:rPr>
          <w:rFonts w:asciiTheme="majorHAnsi" w:hAnsiTheme="majorHAnsi" w:cstheme="majorHAnsi"/>
          <w:b/>
          <w:bCs/>
          <w:color w:val="000000" w:themeColor="text1"/>
          <w:highlight w:val="green"/>
          <w:u w:val="single"/>
        </w:rPr>
        <w:t>plan long-range</w:t>
      </w:r>
      <w:r w:rsidRPr="003557BA">
        <w:rPr>
          <w:rFonts w:asciiTheme="majorHAnsi" w:hAnsiTheme="majorHAnsi" w:cstheme="majorHAnsi"/>
          <w:color w:val="000000" w:themeColor="text1"/>
          <w:sz w:val="16"/>
        </w:rPr>
        <w:t xml:space="preserve">. These capacities, in turn, allow humans to modify, alter, and improve themselves and their environments. </w:t>
      </w:r>
      <w:r w:rsidRPr="003557BA">
        <w:rPr>
          <w:rFonts w:asciiTheme="majorHAnsi" w:hAnsiTheme="majorHAnsi" w:cstheme="majorHAnsi"/>
          <w:b/>
          <w:bCs/>
          <w:color w:val="000000" w:themeColor="text1"/>
          <w:u w:val="single"/>
        </w:rPr>
        <w:t xml:space="preserve">Consciousness equips us, at an individual and a species level, to make nature safe for the </w:t>
      </w:r>
      <w:r w:rsidRPr="003557BA">
        <w:rPr>
          <w:rFonts w:asciiTheme="majorHAnsi" w:hAnsiTheme="majorHAnsi" w:cstheme="majorHAnsi"/>
          <w:b/>
          <w:bCs/>
          <w:color w:val="000000" w:themeColor="text1"/>
          <w:u w:val="single"/>
        </w:rPr>
        <w:lastRenderedPageBreak/>
        <w:t xml:space="preserve">species through such technological marvels as </w:t>
      </w:r>
      <w:r w:rsidRPr="003557BA">
        <w:rPr>
          <w:rFonts w:asciiTheme="majorHAnsi" w:hAnsiTheme="majorHAnsi" w:cstheme="majorHAnsi"/>
          <w:b/>
          <w:bCs/>
          <w:color w:val="000000" w:themeColor="text1"/>
          <w:highlight w:val="green"/>
          <w:u w:val="single"/>
        </w:rPr>
        <w:t>antibiotics, antivirals, vaccines, and sanitation</w:t>
      </w:r>
      <w:r w:rsidRPr="003557BA">
        <w:rPr>
          <w:rFonts w:asciiTheme="majorHAnsi" w:hAnsiTheme="majorHAnsi" w:cstheme="majorHAnsi"/>
          <w:b/>
          <w:bCs/>
          <w:color w:val="000000" w:themeColor="text1"/>
          <w:u w:val="single"/>
        </w:rPr>
        <w:t>. When humans began to focus their minds on the problems posed by infectious disease, human life ceased being nasty, brutish, and short. In many ways, human consciousness became infectious diseases’ worthiest adversary.</w:t>
      </w:r>
    </w:p>
    <w:p w14:paraId="3BA7C734" w14:textId="77777777" w:rsidR="00137D62" w:rsidRPr="00137D62" w:rsidRDefault="00137D62" w:rsidP="00137D62"/>
    <w:p w14:paraId="339692BE" w14:textId="405581AB" w:rsidR="00137D62" w:rsidRPr="00137D62" w:rsidRDefault="00137D62" w:rsidP="00137D62">
      <w:pPr>
        <w:pStyle w:val="Heading1"/>
      </w:pPr>
      <w:r>
        <w:lastRenderedPageBreak/>
        <w:t>1AC</w:t>
      </w:r>
    </w:p>
    <w:p w14:paraId="3A98E7BA" w14:textId="192C7762" w:rsidR="0079052F" w:rsidRPr="008B475A" w:rsidRDefault="0079052F" w:rsidP="0079052F">
      <w:pPr>
        <w:pStyle w:val="Heading3"/>
        <w:rPr>
          <w:rStyle w:val="Hyperlink"/>
          <w:u w:val="single"/>
        </w:rPr>
      </w:pPr>
      <w:r w:rsidRPr="008B475A">
        <w:rPr>
          <w:rStyle w:val="Hyperlink"/>
          <w:u w:val="single"/>
        </w:rPr>
        <w:lastRenderedPageBreak/>
        <w:t>1AC</w:t>
      </w:r>
      <w:r w:rsidR="002B56F0">
        <w:rPr>
          <w:rStyle w:val="Hyperlink"/>
          <w:u w:val="single"/>
        </w:rPr>
        <w:t xml:space="preserve"> </w:t>
      </w:r>
      <w:r w:rsidRPr="008B475A">
        <w:rPr>
          <w:rStyle w:val="Hyperlink"/>
          <w:u w:val="single"/>
        </w:rPr>
        <w:t>-</w:t>
      </w:r>
      <w:r w:rsidR="002B56F0">
        <w:rPr>
          <w:rStyle w:val="Hyperlink"/>
          <w:u w:val="single"/>
        </w:rPr>
        <w:t xml:space="preserve"> </w:t>
      </w:r>
      <w:r w:rsidRPr="008B475A">
        <w:rPr>
          <w:rStyle w:val="Hyperlink"/>
          <w:u w:val="single"/>
        </w:rPr>
        <w:t>Democracy</w:t>
      </w:r>
    </w:p>
    <w:p w14:paraId="16FE8C96" w14:textId="77777777" w:rsidR="0079052F" w:rsidRDefault="0079052F" w:rsidP="0079052F">
      <w:pPr>
        <w:pStyle w:val="Heading4"/>
        <w:rPr>
          <w:rStyle w:val="Hyperlink"/>
        </w:rPr>
      </w:pPr>
      <w:r>
        <w:rPr>
          <w:rStyle w:val="Hyperlink"/>
        </w:rPr>
        <w:t xml:space="preserve">US Democracy is nearing its brink but has potential to spur back </w:t>
      </w:r>
    </w:p>
    <w:p w14:paraId="3E640AF1" w14:textId="77777777" w:rsidR="0079052F" w:rsidRDefault="0079052F" w:rsidP="0079052F">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981E2B">
        <w:rPr>
          <w:rStyle w:val="StyleUnderline"/>
          <w:highlight w:val="green"/>
        </w:rPr>
        <w:t>US Democracy Has Declined Significantly in the Past Decade</w:t>
      </w:r>
      <w:r w:rsidRPr="00182BB1">
        <w:rPr>
          <w:rStyle w:val="Hyperlink"/>
        </w:rPr>
        <w:t xml:space="preserve">, Reforms Urgently Needed," </w:t>
      </w:r>
      <w:hyperlink r:id="rId9" w:history="1">
        <w:r w:rsidRPr="0014138C">
          <w:rPr>
            <w:rStyle w:val="Hyperlink"/>
          </w:rPr>
          <w:t>https://freedomhouse.org/article/new-report-us-democracy-has-declined-significantly-past-decade-reforms-urgently-needed</w:t>
        </w:r>
      </w:hyperlink>
      <w:r>
        <w:rPr>
          <w:rStyle w:val="Hyperlink"/>
        </w:rPr>
        <w:t>]</w:t>
      </w:r>
    </w:p>
    <w:p w14:paraId="1F049F16" w14:textId="77777777" w:rsidR="0079052F" w:rsidRPr="008B475A" w:rsidRDefault="0079052F" w:rsidP="0079052F">
      <w:pPr>
        <w:rPr>
          <w:rStyle w:val="Hyperlink"/>
        </w:rPr>
      </w:pPr>
      <w:r w:rsidRPr="00182BB1">
        <w:rPr>
          <w:rStyle w:val="Hyperlink"/>
        </w:rPr>
        <w:t xml:space="preserve">Today, Freedom House released a special report, From Crisis to Reform: A Call to Strengthen America’s Battered Democracy, which identifies </w:t>
      </w:r>
      <w:r w:rsidRPr="00981E2B">
        <w:rPr>
          <w:rStyle w:val="StyleUnderline"/>
          <w:highlight w:val="green"/>
        </w:rPr>
        <w:t>three enduring problems</w:t>
      </w:r>
      <w:r w:rsidRPr="00182BB1">
        <w:rPr>
          <w:rStyle w:val="Hyperlink"/>
        </w:rPr>
        <w:t xml:space="preserve"> that </w:t>
      </w:r>
      <w:r w:rsidRPr="00981E2B">
        <w:rPr>
          <w:rStyle w:val="StyleUnderline"/>
          <w:highlight w:val="green"/>
        </w:rPr>
        <w:t>have undermined</w:t>
      </w:r>
      <w:r w:rsidRPr="00182BB1">
        <w:rPr>
          <w:rStyle w:val="StyleUnderline"/>
        </w:rPr>
        <w:t xml:space="preserve"> </w:t>
      </w:r>
      <w:r w:rsidRPr="00981E2B">
        <w:rPr>
          <w:rStyle w:val="StyleUnderline"/>
          <w:highlight w:val="green"/>
        </w:rPr>
        <w:t>the</w:t>
      </w:r>
      <w:r w:rsidRPr="00182BB1">
        <w:rPr>
          <w:rStyle w:val="Hyperlink"/>
        </w:rPr>
        <w:t xml:space="preserve"> health of the </w:t>
      </w:r>
      <w:r w:rsidRPr="00981E2B">
        <w:rPr>
          <w:rStyle w:val="StyleUnderline"/>
          <w:highlight w:val="green"/>
        </w:rPr>
        <w:t>US</w:t>
      </w:r>
      <w:r w:rsidRPr="00182BB1">
        <w:rPr>
          <w:rStyle w:val="StyleUnderline"/>
        </w:rPr>
        <w:t xml:space="preserve"> political system: </w:t>
      </w:r>
      <w:r w:rsidRPr="00981E2B">
        <w:rPr>
          <w:rStyle w:val="StyleUnderline"/>
          <w:highlight w:val="green"/>
        </w:rPr>
        <w:t>unequal treatment for people of color</w:t>
      </w:r>
      <w:r w:rsidRPr="00182BB1">
        <w:rPr>
          <w:rStyle w:val="StyleUnderline"/>
        </w:rPr>
        <w:t xml:space="preserve">, the outsized influence of </w:t>
      </w:r>
      <w:r w:rsidRPr="00981E2B">
        <w:rPr>
          <w:rStyle w:val="StyleUnderline"/>
          <w:highlight w:val="green"/>
        </w:rPr>
        <w:t>special interests in politics, and partisan polarization</w:t>
      </w:r>
      <w:r w:rsidRPr="00182BB1">
        <w:rPr>
          <w:rStyle w:val="Hyperlink"/>
        </w:rPr>
        <w:t>. This report comes in response to a decade-long decline in US democracy and is based in Freedom House’s global comparative research.</w:t>
      </w:r>
      <w:r>
        <w:rPr>
          <w:rStyle w:val="Hyperlink"/>
        </w:rPr>
        <w:t xml:space="preserve"> </w:t>
      </w:r>
      <w:r w:rsidRPr="00182BB1">
        <w:rPr>
          <w:rStyle w:val="Hyperlink"/>
        </w:rPr>
        <w:t xml:space="preserve">The report concludes that </w:t>
      </w:r>
      <w:r w:rsidRPr="00981E2B">
        <w:rPr>
          <w:rStyle w:val="StyleUnderline"/>
          <w:highlight w:val="green"/>
        </w:rPr>
        <w:t>these</w:t>
      </w:r>
      <w:r w:rsidRPr="00182BB1">
        <w:rPr>
          <w:rStyle w:val="StyleUnderline"/>
        </w:rPr>
        <w:t xml:space="preserve"> three major problems </w:t>
      </w:r>
      <w:r w:rsidRPr="00981E2B">
        <w:rPr>
          <w:rStyle w:val="StyleUnderline"/>
          <w:highlight w:val="green"/>
        </w:rPr>
        <w:t>compound one another, creating a</w:t>
      </w:r>
      <w:r w:rsidRPr="00182BB1">
        <w:rPr>
          <w:rStyle w:val="StyleUnderline"/>
        </w:rPr>
        <w:t xml:space="preserve"> vicious </w:t>
      </w:r>
      <w:r w:rsidRPr="00981E2B">
        <w:rPr>
          <w:rStyle w:val="StyleUnderline"/>
          <w:highlight w:val="green"/>
        </w:rPr>
        <w:t>circle of distrust</w:t>
      </w:r>
      <w:r w:rsidRPr="00182BB1">
        <w:rPr>
          <w:rStyle w:val="StyleUnderline"/>
        </w:rPr>
        <w:t xml:space="preserve"> and dysfunction</w:t>
      </w:r>
      <w:r w:rsidRPr="00182BB1">
        <w:rPr>
          <w:rStyle w:val="Hyperlink"/>
        </w:rPr>
        <w:t>, and that addressing them with urgency and conviction is crucial to restoring Americans’ faith not just in their government, but also in democracy itself.</w:t>
      </w:r>
      <w:r>
        <w:rPr>
          <w:rStyle w:val="Hyperlink"/>
        </w:rPr>
        <w:t xml:space="preserve"> </w:t>
      </w:r>
      <w:r w:rsidRPr="00182BB1">
        <w:rPr>
          <w:rStyle w:val="Hyperlink"/>
        </w:rPr>
        <w:t xml:space="preserve">“Our democracy is in trouble,” said Michael J. Abramowitz, president of Freedom House, “and </w:t>
      </w:r>
      <w:r w:rsidRPr="00182BB1">
        <w:rPr>
          <w:rStyle w:val="StyleUnderline"/>
        </w:rPr>
        <w:t xml:space="preserve">the strength of </w:t>
      </w:r>
      <w:r w:rsidRPr="00981E2B">
        <w:rPr>
          <w:rStyle w:val="StyleUnderline"/>
          <w:highlight w:val="green"/>
        </w:rPr>
        <w:t>American democracy is important for people everywhere</w:t>
      </w:r>
      <w:r w:rsidRPr="00981E2B">
        <w:rPr>
          <w:rStyle w:val="StyleUnderline"/>
        </w:rPr>
        <w:t>, not just here at home</w:t>
      </w:r>
      <w:r w:rsidRPr="00182BB1">
        <w:rPr>
          <w:rStyle w:val="Hyperlink"/>
        </w:rPr>
        <w:t>. Congress and the Biden administration must make it a priority to strengthen our institutions, restore civic norms, and uphold the promise of universal liberty on which our nation was founded.”</w:t>
      </w:r>
      <w:r>
        <w:rPr>
          <w:rStyle w:val="Hyperlink"/>
        </w:rPr>
        <w:t xml:space="preserve"> </w:t>
      </w:r>
      <w:r w:rsidRPr="00182BB1">
        <w:rPr>
          <w:rStyle w:val="Hyperlink"/>
        </w:rPr>
        <w:t xml:space="preserve">“The state of </w:t>
      </w:r>
      <w:r w:rsidRPr="00182BB1">
        <w:rPr>
          <w:rStyle w:val="StyleUnderline"/>
        </w:rPr>
        <w:t>US democracy has implications for freedom and democracy around the world</w:t>
      </w:r>
      <w:r w:rsidRPr="00182BB1">
        <w:rPr>
          <w:rStyle w:val="Hyperlink"/>
        </w:rPr>
        <w:t xml:space="preserve">,” said Sarah </w:t>
      </w:r>
      <w:proofErr w:type="spellStart"/>
      <w:r w:rsidRPr="00182BB1">
        <w:rPr>
          <w:rStyle w:val="Hyperlink"/>
        </w:rPr>
        <w:t>Repucci</w:t>
      </w:r>
      <w:proofErr w:type="spellEnd"/>
      <w:r w:rsidRPr="00182BB1">
        <w:rPr>
          <w:rStyle w:val="Hyperlink"/>
        </w:rPr>
        <w:t>, vice president of research and analysis at Freedom House. “</w:t>
      </w:r>
      <w:r w:rsidRPr="00182BB1">
        <w:rPr>
          <w:rStyle w:val="StyleUnderline"/>
        </w:rPr>
        <w:t xml:space="preserve">Democracy </w:t>
      </w:r>
      <w:r w:rsidRPr="00981E2B">
        <w:rPr>
          <w:rStyle w:val="StyleUnderline"/>
          <w:highlight w:val="green"/>
        </w:rPr>
        <w:t>movements in other countries look to the United States for inspiration and support</w:t>
      </w:r>
      <w:r w:rsidRPr="00182BB1">
        <w:rPr>
          <w:rStyle w:val="StyleUnderline"/>
        </w:rPr>
        <w:t xml:space="preserve">, and </w:t>
      </w:r>
      <w:r w:rsidRPr="00444B10">
        <w:rPr>
          <w:rStyle w:val="StyleUnderline"/>
          <w:highlight w:val="green"/>
        </w:rPr>
        <w:t>autho</w:t>
      </w:r>
      <w:r w:rsidRPr="00981E2B">
        <w:rPr>
          <w:rStyle w:val="StyleUnderline"/>
          <w:highlight w:val="green"/>
        </w:rPr>
        <w:t>ritarian leaders falsely point to America’s problems as proof of democracy’s inherent inferiority</w:t>
      </w:r>
      <w:r w:rsidRPr="00182BB1">
        <w:rPr>
          <w:rStyle w:val="StyleUnderline"/>
        </w:rPr>
        <w:t xml:space="preserve"> and as a sort of license for their own abuses of power.”</w:t>
      </w:r>
    </w:p>
    <w:p w14:paraId="0F57D92D" w14:textId="77777777" w:rsidR="0079052F" w:rsidRDefault="0079052F" w:rsidP="0079052F">
      <w:pPr>
        <w:pStyle w:val="Heading4"/>
      </w:pPr>
      <w:r w:rsidRPr="00C84855">
        <w:t>Teacher union</w:t>
      </w:r>
      <w:r>
        <w:t xml:space="preserve"> legitimacy is </w:t>
      </w:r>
      <w:r w:rsidRPr="00C84855">
        <w:t xml:space="preserve">key to strengthen democracy – </w:t>
      </w:r>
      <w:r>
        <w:t>multiple internal links</w:t>
      </w:r>
      <w:r w:rsidRPr="00C84855">
        <w:t>.</w:t>
      </w:r>
    </w:p>
    <w:p w14:paraId="38334015" w14:textId="77777777" w:rsidR="0079052F" w:rsidRDefault="0079052F" w:rsidP="0079052F">
      <w:proofErr w:type="spellStart"/>
      <w:r w:rsidRPr="009743C1">
        <w:rPr>
          <w:rStyle w:val="Style13ptBold"/>
        </w:rPr>
        <w:t>Khalenberg</w:t>
      </w:r>
      <w:proofErr w:type="spellEnd"/>
      <w:r w:rsidRPr="009743C1">
        <w:rPr>
          <w:rStyle w:val="Style13ptBold"/>
        </w:rPr>
        <w:t xml:space="preserve"> 16</w:t>
      </w:r>
      <w:r>
        <w:t xml:space="preserve"> </w:t>
      </w:r>
      <w:proofErr w:type="spellStart"/>
      <w:r w:rsidRPr="009743C1">
        <w:t>Kahlenberg</w:t>
      </w:r>
      <w:proofErr w:type="spellEnd"/>
      <w:r w:rsidRPr="009743C1">
        <w:t>, — Richard D. “</w:t>
      </w:r>
      <w:proofErr w:type="gramStart"/>
      <w:r w:rsidRPr="009743C1">
        <w:t>How</w:t>
      </w:r>
      <w:proofErr w:type="gramEnd"/>
      <w:r w:rsidRPr="009743C1">
        <w:t xml:space="preserve"> Defunding Public Sector Unions Will Diminish Our Democracy.” The Century Foundation, 5 Oct. 2016, tcf.org/content/report/how-defunding-public-sector-unions-will-diminish-our-democracy/?session=1.</w:t>
      </w:r>
      <w:r>
        <w:t xml:space="preserve"> [</w:t>
      </w:r>
      <w:r w:rsidRPr="005605EA">
        <w:t xml:space="preserve">Richard D. </w:t>
      </w:r>
      <w:proofErr w:type="spellStart"/>
      <w:r w:rsidRPr="005605EA">
        <w:t>Kahlenberg</w:t>
      </w:r>
      <w:proofErr w:type="spellEnd"/>
      <w:r w:rsidRPr="005605EA">
        <w:t xml:space="preserve"> is director of K–12 equity and senior fellow at The Century Foundation. The author or editor of seventeen books, he has expertise in education, civil rights, and equal opportunity. </w:t>
      </w:r>
      <w:proofErr w:type="spellStart"/>
      <w:r w:rsidRPr="005605EA">
        <w:t>Kahlenberg</w:t>
      </w:r>
      <w:proofErr w:type="spellEnd"/>
      <w:r w:rsidRPr="005605EA">
        <w:t xml:space="preserve">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w:t>
      </w:r>
      <w:proofErr w:type="spellStart"/>
      <w:r>
        <w:t>dhsNJ</w:t>
      </w:r>
      <w:proofErr w:type="spellEnd"/>
    </w:p>
    <w:p w14:paraId="212E29F7" w14:textId="77777777" w:rsidR="0079052F" w:rsidRDefault="0079052F" w:rsidP="0079052F">
      <w:pPr>
        <w:pStyle w:val="ListParagraph"/>
        <w:numPr>
          <w:ilvl w:val="0"/>
          <w:numId w:val="13"/>
        </w:numPr>
      </w:pPr>
      <w:r>
        <w:t>Check government power</w:t>
      </w:r>
    </w:p>
    <w:p w14:paraId="030CB563" w14:textId="77777777" w:rsidR="0079052F" w:rsidRDefault="0079052F" w:rsidP="0079052F">
      <w:pPr>
        <w:pStyle w:val="ListParagraph"/>
        <w:numPr>
          <w:ilvl w:val="0"/>
          <w:numId w:val="13"/>
        </w:numPr>
      </w:pPr>
      <w:r>
        <w:t>Unions increase middle class which prevents wealthy from controlling politicians</w:t>
      </w:r>
    </w:p>
    <w:p w14:paraId="1997437A" w14:textId="77777777" w:rsidR="0079052F" w:rsidRDefault="0079052F" w:rsidP="0079052F">
      <w:pPr>
        <w:pStyle w:val="ListParagraph"/>
        <w:numPr>
          <w:ilvl w:val="0"/>
          <w:numId w:val="13"/>
        </w:numPr>
      </w:pPr>
      <w:r>
        <w:t>Create working culture that teaches people to be active in democracy. Statically proven since denser union member ship correlates to more voter turnout</w:t>
      </w:r>
    </w:p>
    <w:p w14:paraId="5B044EC0" w14:textId="77777777" w:rsidR="0079052F" w:rsidRDefault="0079052F" w:rsidP="0079052F">
      <w:pPr>
        <w:pStyle w:val="ListParagraph"/>
        <w:numPr>
          <w:ilvl w:val="0"/>
          <w:numId w:val="13"/>
        </w:numPr>
      </w:pPr>
      <w:r>
        <w:t>Teachers Unions lead to more educated students increasing informed voting</w:t>
      </w:r>
    </w:p>
    <w:p w14:paraId="4F4E0BC4" w14:textId="77777777" w:rsidR="0079052F" w:rsidRPr="008B475A" w:rsidRDefault="0079052F" w:rsidP="0079052F">
      <w:pPr>
        <w:rPr>
          <w:sz w:val="12"/>
        </w:rPr>
      </w:pPr>
      <w:r w:rsidRPr="00037D8D">
        <w:rPr>
          <w:sz w:val="12"/>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w:t>
      </w:r>
      <w:proofErr w:type="gramStart"/>
      <w:r w:rsidRPr="00037D8D">
        <w:rPr>
          <w:sz w:val="12"/>
        </w:rPr>
        <w:t>teachers</w:t>
      </w:r>
      <w:proofErr w:type="gramEnd"/>
      <w:r w:rsidRPr="00037D8D">
        <w:rPr>
          <w:sz w:val="12"/>
        </w:rPr>
        <w:t xml:space="preserve"> association could not only significantly weaken public sector unions, but also endanger the </w:t>
      </w:r>
      <w:r w:rsidRPr="00037D8D">
        <w:rPr>
          <w:sz w:val="12"/>
        </w:rPr>
        <w:lastRenderedPageBreak/>
        <w:t xml:space="preserve">nation’s core democratic values. In the suit, a </w:t>
      </w:r>
      <w:proofErr w:type="gramStart"/>
      <w:r w:rsidRPr="00037D8D">
        <w:rPr>
          <w:sz w:val="12"/>
        </w:rPr>
        <w:t>public school</w:t>
      </w:r>
      <w:proofErr w:type="gramEnd"/>
      <w:r w:rsidRPr="00037D8D">
        <w:rPr>
          <w:sz w:val="12"/>
        </w:rPr>
        <w:t xml:space="preserve"> teacher, Rebecca Friedrichs, argues that a state law requiring her to pay fees to the California Teachers Association (CTA) violates her First Amendment rights not to subsidize speech to which she objects. The CTA counters that </w:t>
      </w:r>
      <w:proofErr w:type="gramStart"/>
      <w:r w:rsidRPr="00037D8D">
        <w:rPr>
          <w:sz w:val="12"/>
        </w:rPr>
        <w:t>in order to</w:t>
      </w:r>
      <w:proofErr w:type="gramEnd"/>
      <w:r w:rsidRPr="00037D8D">
        <w:rPr>
          <w:sz w:val="12"/>
        </w:rPr>
        <w:t xml:space="preserve">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w:t>
      </w:r>
      <w:proofErr w:type="gramStart"/>
      <w:r w:rsidRPr="00037D8D">
        <w:rPr>
          <w:sz w:val="12"/>
        </w:rPr>
        <w:t>a majority of</w:t>
      </w:r>
      <w:proofErr w:type="gramEnd"/>
      <w:r w:rsidRPr="00037D8D">
        <w:rPr>
          <w:sz w:val="12"/>
        </w:rPr>
        <w:t xml:space="preserve">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7769AE">
        <w:rPr>
          <w:rStyle w:val="Emphasis"/>
          <w:highlight w:val="green"/>
        </w:rPr>
        <w:t>defunding</w:t>
      </w:r>
      <w:r w:rsidRPr="009743C1">
        <w:rPr>
          <w:rStyle w:val="Emphasis"/>
        </w:rPr>
        <w:t xml:space="preserve"> public sector </w:t>
      </w:r>
      <w:r w:rsidRPr="007769AE">
        <w:rPr>
          <w:rStyle w:val="Emphasis"/>
          <w:highlight w:val="green"/>
        </w:rPr>
        <w:t>unions</w:t>
      </w:r>
      <w:r w:rsidRPr="009743C1">
        <w:rPr>
          <w:rStyle w:val="Emphasis"/>
        </w:rPr>
        <w:t xml:space="preserve"> could </w:t>
      </w:r>
      <w:r w:rsidRPr="007769AE">
        <w:rPr>
          <w:rStyle w:val="Emphasis"/>
          <w:highlight w:val="green"/>
        </w:rPr>
        <w:t>deal a substantial blow to</w:t>
      </w:r>
      <w:r w:rsidRPr="009743C1">
        <w:rPr>
          <w:rStyle w:val="Emphasis"/>
        </w:rPr>
        <w:t xml:space="preserve"> a critical driver of </w:t>
      </w:r>
      <w:r w:rsidRPr="007769AE">
        <w:rPr>
          <w:rStyle w:val="Emphasis"/>
          <w:highlight w:val="green"/>
        </w:rPr>
        <w:t>American democracy</w:t>
      </w:r>
      <w:r w:rsidRPr="009743C1">
        <w:rPr>
          <w:rStyle w:val="Emphasis"/>
        </w:rPr>
        <w:t xml:space="preserve">. Public sector </w:t>
      </w:r>
      <w:r w:rsidRPr="007769AE">
        <w:rPr>
          <w:rStyle w:val="Emphasis"/>
          <w:highlight w:val="green"/>
        </w:rPr>
        <w:t>unions promote democratic values</w:t>
      </w:r>
      <w:r w:rsidRPr="009743C1">
        <w:rPr>
          <w:rStyle w:val="Emphasis"/>
        </w:rPr>
        <w:t xml:space="preserve"> and practices in a variety of ways. </w:t>
      </w:r>
      <w:r w:rsidRPr="007769AE">
        <w:rPr>
          <w:rStyle w:val="Emphasis"/>
          <w:highlight w:val="green"/>
        </w:rPr>
        <w:t>They</w:t>
      </w:r>
      <w:r w:rsidRPr="009743C1">
        <w:rPr>
          <w:rStyle w:val="Emphasis"/>
        </w:rPr>
        <w:t xml:space="preserve"> serve as a </w:t>
      </w:r>
      <w:r w:rsidRPr="007769AE">
        <w:rPr>
          <w:rStyle w:val="Emphasis"/>
          <w:highlight w:val="green"/>
        </w:rPr>
        <w:t>check</w:t>
      </w:r>
      <w:r w:rsidRPr="009743C1">
        <w:rPr>
          <w:rStyle w:val="Emphasis"/>
        </w:rPr>
        <w:t xml:space="preserve"> on arbitrary </w:t>
      </w:r>
      <w:r w:rsidRPr="007769AE">
        <w:rPr>
          <w:rStyle w:val="Emphasis"/>
          <w:highlight w:val="green"/>
        </w:rPr>
        <w:t xml:space="preserve">government power </w:t>
      </w:r>
      <w:r w:rsidRPr="007769AE">
        <w:rPr>
          <w:rStyle w:val="Emphasis"/>
        </w:rPr>
        <w:t>and</w:t>
      </w:r>
      <w:r w:rsidRPr="009743C1">
        <w:rPr>
          <w:rStyle w:val="Emphasis"/>
        </w:rPr>
        <w:t xml:space="preserve"> help </w:t>
      </w:r>
      <w:r w:rsidRPr="007769AE">
        <w:rPr>
          <w:rStyle w:val="Emphasis"/>
          <w:highlight w:val="green"/>
        </w:rPr>
        <w:t>sustain middle-class wages</w:t>
      </w:r>
      <w:r w:rsidRPr="009743C1">
        <w:rPr>
          <w:rStyle w:val="Emphasis"/>
        </w:rPr>
        <w:t xml:space="preserve"> and benefits; </w:t>
      </w:r>
      <w:r w:rsidRPr="007769AE">
        <w:rPr>
          <w:rStyle w:val="Emphasis"/>
          <w:highlight w:val="green"/>
        </w:rPr>
        <w:t>serve as schools of democracy for workers</w:t>
      </w:r>
      <w:r w:rsidRPr="009743C1">
        <w:rPr>
          <w:rStyle w:val="Emphasis"/>
        </w:rPr>
        <w:t xml:space="preserve">; </w:t>
      </w:r>
      <w:r w:rsidRPr="007769AE">
        <w:rPr>
          <w:rStyle w:val="Emphasis"/>
          <w:highlight w:val="green"/>
        </w:rPr>
        <w:t>and</w:t>
      </w:r>
      <w:r w:rsidRPr="009743C1">
        <w:rPr>
          <w:rStyle w:val="Emphasis"/>
        </w:rPr>
        <w:t xml:space="preserve">, in the case of </w:t>
      </w:r>
      <w:r w:rsidRPr="007769AE">
        <w:rPr>
          <w:rStyle w:val="Emphasis"/>
          <w:highlight w:val="green"/>
        </w:rPr>
        <w:t>teacher unions,</w:t>
      </w:r>
      <w:r w:rsidRPr="009743C1">
        <w:rPr>
          <w:rStyle w:val="Emphasis"/>
        </w:rPr>
        <w:t xml:space="preserve"> help </w:t>
      </w:r>
      <w:r w:rsidRPr="007769AE">
        <w:rPr>
          <w:rStyle w:val="Emphasis"/>
          <w:highlight w:val="green"/>
        </w:rPr>
        <w:t>support a</w:t>
      </w:r>
      <w:r w:rsidRPr="009743C1">
        <w:rPr>
          <w:rStyle w:val="Emphasis"/>
        </w:rPr>
        <w:t xml:space="preserve"> </w:t>
      </w:r>
      <w:r w:rsidRPr="007769AE">
        <w:rPr>
          <w:rStyle w:val="Emphasis"/>
          <w:highlight w:val="green"/>
        </w:rPr>
        <w:t>public school system that promotes</w:t>
      </w:r>
      <w:r w:rsidRPr="009743C1">
        <w:rPr>
          <w:rStyle w:val="Emphasis"/>
        </w:rPr>
        <w:t xml:space="preserve"> democratic </w:t>
      </w:r>
      <w:r w:rsidRPr="007769AE">
        <w:rPr>
          <w:rStyle w:val="Emphasis"/>
          <w:highlight w:val="green"/>
        </w:rPr>
        <w:t>values</w:t>
      </w:r>
      <w:r w:rsidRPr="009743C1">
        <w:rPr>
          <w:rStyle w:val="Emphasis"/>
        </w:rPr>
        <w:t>.</w:t>
      </w:r>
      <w:r w:rsidRPr="00037D8D">
        <w:rPr>
          <w:sz w:val="12"/>
        </w:rPr>
        <w:t xml:space="preserve"> These larger interests should </w:t>
      </w:r>
      <w:proofErr w:type="gramStart"/>
      <w:r w:rsidRPr="00037D8D">
        <w:rPr>
          <w:sz w:val="12"/>
        </w:rPr>
        <w:t>enter into</w:t>
      </w:r>
      <w:proofErr w:type="gramEnd"/>
      <w:r w:rsidRPr="00037D8D">
        <w:rPr>
          <w:sz w:val="12"/>
        </w:rPr>
        <w:t xml:space="preserve"> the calculus the Supreme Court uses to weigh free speech rights against state interests. Indeed, the whole idea of unionism is based on basic democratic values. The fundamental idea that </w:t>
      </w:r>
      <w:proofErr w:type="gramStart"/>
      <w:r w:rsidRPr="00037D8D">
        <w:rPr>
          <w:sz w:val="12"/>
        </w:rPr>
        <w:t>duly-elected</w:t>
      </w:r>
      <w:proofErr w:type="gramEnd"/>
      <w:r w:rsidRPr="00037D8D">
        <w:rPr>
          <w:sz w:val="12"/>
        </w:rPr>
        <w:t xml:space="preserve">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w:t>
      </w:r>
      <w:proofErr w:type="gramStart"/>
      <w:r w:rsidRPr="00037D8D">
        <w:rPr>
          <w:sz w:val="12"/>
        </w:rPr>
        <w:t>Court, and</w:t>
      </w:r>
      <w:proofErr w:type="gramEnd"/>
      <w:r w:rsidRPr="00037D8D">
        <w:rPr>
          <w:sz w:val="12"/>
        </w:rPr>
        <w:t xml:space="preserve">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w:t>
      </w:r>
      <w:proofErr w:type="gramStart"/>
      <w:r w:rsidRPr="00037D8D">
        <w:rPr>
          <w:sz w:val="12"/>
        </w:rPr>
        <w:t>The</w:t>
      </w:r>
      <w:proofErr w:type="gramEnd"/>
      <w:r w:rsidRPr="00037D8D">
        <w:rPr>
          <w:sz w:val="12"/>
        </w:rPr>
        <w:t xml:space="preserve"> current legal framework in which courts weigh cases such as Friedrichs is narrowly constrained, balancing the free speech rights of dissenting union members against the state’s interests in promoting stable labor relations with its public employees. In the 1977 case of </w:t>
      </w:r>
      <w:proofErr w:type="spellStart"/>
      <w:r w:rsidRPr="00037D8D">
        <w:rPr>
          <w:sz w:val="12"/>
        </w:rPr>
        <w:t>Abood</w:t>
      </w:r>
      <w:proofErr w:type="spellEnd"/>
      <w:r w:rsidRPr="00037D8D">
        <w:rPr>
          <w:sz w:val="12"/>
        </w:rPr>
        <w:t xml:space="preserve">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t>
      </w:r>
      <w:proofErr w:type="gramStart"/>
      <w:r w:rsidRPr="00037D8D">
        <w:rPr>
          <w:sz w:val="12"/>
        </w:rPr>
        <w:t>whether or not</w:t>
      </w:r>
      <w:proofErr w:type="gramEnd"/>
      <w:r w:rsidRPr="00037D8D">
        <w:rPr>
          <w:sz w:val="12"/>
        </w:rPr>
        <w:t xml:space="preserve">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w:t>
      </w:r>
      <w:proofErr w:type="spellStart"/>
      <w:r w:rsidRPr="00037D8D">
        <w:rPr>
          <w:sz w:val="12"/>
        </w:rPr>
        <w:t>Abood</w:t>
      </w:r>
      <w:proofErr w:type="spellEnd"/>
      <w:r w:rsidRPr="00037D8D">
        <w:rPr>
          <w:sz w:val="12"/>
        </w:rPr>
        <w:t xml:space="preserve">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w:t>
      </w:r>
      <w:proofErr w:type="spellStart"/>
      <w:r w:rsidRPr="00037D8D">
        <w:rPr>
          <w:sz w:val="12"/>
        </w:rPr>
        <w:t>Abood</w:t>
      </w:r>
      <w:proofErr w:type="spellEnd"/>
      <w:r w:rsidRPr="00037D8D">
        <w:rPr>
          <w:sz w:val="12"/>
        </w:rPr>
        <w:t xml:space="preserve"> holding, a majority hinted that it might be willing to overturn </w:t>
      </w:r>
      <w:proofErr w:type="spellStart"/>
      <w:r w:rsidRPr="00037D8D">
        <w:rPr>
          <w:sz w:val="12"/>
        </w:rPr>
        <w:t>Abood</w:t>
      </w:r>
      <w:proofErr w:type="spellEnd"/>
      <w:r w:rsidRPr="00037D8D">
        <w:rPr>
          <w:sz w:val="12"/>
        </w:rPr>
        <w:t xml:space="preserve"> in a future case.7 In Friedrichs, the petitioner explicitly seeks to have the Supreme Court overrule the longstanding </w:t>
      </w:r>
      <w:proofErr w:type="spellStart"/>
      <w:r w:rsidRPr="00037D8D">
        <w:rPr>
          <w:sz w:val="12"/>
        </w:rPr>
        <w:t>Abood</w:t>
      </w:r>
      <w:proofErr w:type="spellEnd"/>
      <w:r w:rsidRPr="00037D8D">
        <w:rPr>
          <w:sz w:val="12"/>
        </w:rPr>
        <w:t xml:space="preserve"> compromise.8 That would be a serious mistake, for reasons outlined below. Current Rules Balance Free Speech Rights </w:t>
      </w:r>
      <w:proofErr w:type="gramStart"/>
      <w:r w:rsidRPr="00037D8D">
        <w:rPr>
          <w:sz w:val="12"/>
        </w:rPr>
        <w:t>The</w:t>
      </w:r>
      <w:proofErr w:type="gramEnd"/>
      <w:r w:rsidRPr="00037D8D">
        <w:rPr>
          <w:sz w:val="12"/>
        </w:rPr>
        <w:t xml:space="preserv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w:t>
      </w:r>
      <w:proofErr w:type="spellStart"/>
      <w:r w:rsidRPr="00037D8D">
        <w:rPr>
          <w:sz w:val="12"/>
        </w:rPr>
        <w:t>Abood</w:t>
      </w:r>
      <w:proofErr w:type="spellEnd"/>
      <w:r w:rsidRPr="00037D8D">
        <w:rPr>
          <w:sz w:val="12"/>
        </w:rPr>
        <w:t xml:space="preserve">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w:t>
      </w:r>
      <w:proofErr w:type="spellStart"/>
      <w:r w:rsidRPr="00037D8D">
        <w:rPr>
          <w:sz w:val="12"/>
        </w:rPr>
        <w:t>Abood</w:t>
      </w:r>
      <w:proofErr w:type="spellEnd"/>
      <w:r w:rsidRPr="00037D8D">
        <w:rPr>
          <w:sz w:val="12"/>
        </w:rPr>
        <w:t xml:space="preserve">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w:t>
      </w:r>
      <w:proofErr w:type="spellStart"/>
      <w:r w:rsidRPr="00037D8D">
        <w:rPr>
          <w:sz w:val="12"/>
        </w:rPr>
        <w:t>Abood</w:t>
      </w:r>
      <w:proofErr w:type="spellEnd"/>
      <w:r w:rsidRPr="00037D8D">
        <w:rPr>
          <w:sz w:val="12"/>
        </w:rPr>
        <w:t xml:space="preserve">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w:t>
      </w:r>
      <w:proofErr w:type="spellStart"/>
      <w:r w:rsidRPr="00037D8D">
        <w:rPr>
          <w:sz w:val="12"/>
        </w:rPr>
        <w:t>Abood</w:t>
      </w:r>
      <w:proofErr w:type="spellEnd"/>
      <w:r w:rsidRPr="00037D8D">
        <w:rPr>
          <w:sz w:val="12"/>
        </w:rPr>
        <w:t xml:space="preserve">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w:t>
      </w:r>
      <w:proofErr w:type="gramStart"/>
      <w:r w:rsidRPr="00037D8D">
        <w:rPr>
          <w:sz w:val="12"/>
        </w:rPr>
        <w:t>state</w:t>
      </w:r>
      <w:proofErr w:type="gramEnd"/>
      <w:r w:rsidRPr="00037D8D">
        <w:rPr>
          <w:sz w:val="12"/>
        </w:rPr>
        <w:t xml:space="preserv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t>
      </w:r>
      <w:proofErr w:type="gramStart"/>
      <w:r w:rsidRPr="00037D8D">
        <w:rPr>
          <w:sz w:val="12"/>
        </w:rPr>
        <w:t>whether or not</w:t>
      </w:r>
      <w:proofErr w:type="gramEnd"/>
      <w:r w:rsidRPr="00037D8D">
        <w:rPr>
          <w:sz w:val="12"/>
        </w:rPr>
        <w:t xml:space="preserve">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t>
      </w:r>
      <w:proofErr w:type="gramStart"/>
      <w:r w:rsidRPr="00037D8D">
        <w:rPr>
          <w:sz w:val="12"/>
        </w:rPr>
        <w:t>win, but</w:t>
      </w:r>
      <w:proofErr w:type="gramEnd"/>
      <w:r w:rsidRPr="00037D8D">
        <w:rPr>
          <w:sz w:val="12"/>
        </w:rPr>
        <w:t xml:space="preserve">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w:t>
      </w:r>
      <w:r w:rsidRPr="00037D8D">
        <w:rPr>
          <w:sz w:val="12"/>
        </w:rPr>
        <w:lastRenderedPageBreak/>
        <w:t xml:space="preserve">balancing the rights of free speech and state interests, </w:t>
      </w:r>
      <w:proofErr w:type="spellStart"/>
      <w:r w:rsidRPr="00037D8D">
        <w:rPr>
          <w:sz w:val="12"/>
        </w:rPr>
        <w:t>Abood</w:t>
      </w:r>
      <w:proofErr w:type="spellEnd"/>
      <w:r w:rsidRPr="00037D8D">
        <w:rPr>
          <w:sz w:val="12"/>
        </w:rPr>
        <w:t xml:space="preserve"> came to the correct conclusion—free speech rights can sometimes be curtailed to serve state interests in labor peace and avoiding free ridership. But these are only a subset of state interests. Indeed, the </w:t>
      </w:r>
      <w:proofErr w:type="spellStart"/>
      <w:r w:rsidRPr="00037D8D">
        <w:rPr>
          <w:sz w:val="12"/>
        </w:rPr>
        <w:t>Abood</w:t>
      </w:r>
      <w:proofErr w:type="spellEnd"/>
      <w:r w:rsidRPr="00037D8D">
        <w:rPr>
          <w:sz w:val="12"/>
        </w:rPr>
        <w:t xml:space="preserve">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RPr="00AB15F7">
        <w:rPr>
          <w:rStyle w:val="Emphasis"/>
        </w:rPr>
        <w:t xml:space="preserve">All unions—including, and perhaps especially, public sector unions—also contribute to one of the most important foundational interests of the state: democracy. And they do this in </w:t>
      </w:r>
      <w:proofErr w:type="gramStart"/>
      <w:r w:rsidRPr="00AB15F7">
        <w:rPr>
          <w:rStyle w:val="Emphasis"/>
        </w:rPr>
        <w:t>many different ways</w:t>
      </w:r>
      <w:proofErr w:type="gramEnd"/>
      <w:r w:rsidRPr="00AB15F7">
        <w:rPr>
          <w:rStyle w:val="Emphasis"/>
        </w:rPr>
        <w:t>. Unions are critical civic organizations that serve as a check on government power. They are important players in promoting a strong middle class, upon which democracy depends. They serve as schools of democracy for workers. And teacher unions</w:t>
      </w:r>
      <w:proofErr w:type="gramStart"/>
      <w:r w:rsidRPr="00AB15F7">
        <w:rPr>
          <w:rStyle w:val="Emphasis"/>
        </w:rPr>
        <w:t>, in particular, help</w:t>
      </w:r>
      <w:proofErr w:type="gramEnd"/>
      <w:r w:rsidRPr="00AB15F7">
        <w:rPr>
          <w:rStyle w:val="Emphasis"/>
        </w:rPr>
        <w:t xml:space="preserve"> ensure that our educational system is sufficiently funded to teach children to become thoughtful and enlightened citizens in our self-governing democracy. Democracies Need Unions to Serve as a Check on Government Power</w:t>
      </w:r>
      <w:r w:rsidRPr="00037D8D">
        <w:rPr>
          <w:sz w:val="12"/>
        </w:rPr>
        <w:t xml:space="preserve"> Alexis de Tocqueville famously marveled at the </w:t>
      </w:r>
      <w:r w:rsidRPr="00AB15F7">
        <w:rPr>
          <w:rStyle w:val="Emphasis"/>
        </w:rPr>
        <w:t xml:space="preserve">thriving civic associations that keep American democracy vitalized; and for the past century, unions have been a critical part of that framework. </w:t>
      </w:r>
      <w:r w:rsidRPr="00037D8D">
        <w:rPr>
          <w:sz w:val="12"/>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AB15F7">
        <w:rPr>
          <w:rStyle w:val="Emphasis"/>
        </w:rPr>
        <w:t xml:space="preserve">Albert Shanker, the legendary president of the </w:t>
      </w:r>
      <w:r w:rsidRPr="007769AE">
        <w:rPr>
          <w:rStyle w:val="Emphasis"/>
          <w:highlight w:val="green"/>
        </w:rPr>
        <w:t>American Federation of Teachers from 1974 to 1997, saw a pattern in authoritarian regimes.</w:t>
      </w:r>
      <w:r w:rsidRPr="00AB15F7">
        <w:rPr>
          <w:rStyle w:val="Emphasis"/>
        </w:rPr>
        <w:t xml:space="preserve"> “There is no freedom or democracy without trade unions,” he noted. “The </w:t>
      </w:r>
      <w:r w:rsidRPr="007769AE">
        <w:rPr>
          <w:rStyle w:val="Emphasis"/>
          <w:highlight w:val="green"/>
        </w:rPr>
        <w:t>first thing a dictator does is</w:t>
      </w:r>
      <w:r w:rsidRPr="00AB15F7">
        <w:rPr>
          <w:rStyle w:val="Emphasis"/>
        </w:rPr>
        <w:t xml:space="preserve"> to </w:t>
      </w:r>
      <w:r w:rsidRPr="007769AE">
        <w:rPr>
          <w:rStyle w:val="Emphasis"/>
          <w:highlight w:val="green"/>
        </w:rPr>
        <w:t>get rid of</w:t>
      </w:r>
      <w:r w:rsidRPr="00AB15F7">
        <w:rPr>
          <w:rStyle w:val="Emphasis"/>
        </w:rPr>
        <w:t xml:space="preserve"> the trade </w:t>
      </w:r>
      <w:r w:rsidRPr="007769AE">
        <w:rPr>
          <w:rStyle w:val="Emphasis"/>
          <w:highlight w:val="green"/>
        </w:rPr>
        <w:t>unions</w:t>
      </w:r>
      <w:r w:rsidRPr="00AB15F7">
        <w:rPr>
          <w:rStyle w:val="Emphasis"/>
        </w:rPr>
        <w:t xml:space="preserve">.”20 Public sector </w:t>
      </w:r>
      <w:r w:rsidRPr="00037D8D">
        <w:rPr>
          <w:rStyle w:val="Emphasis"/>
          <w:highlight w:val="green"/>
        </w:rPr>
        <w:t>unions</w:t>
      </w:r>
      <w:proofErr w:type="gramStart"/>
      <w:r w:rsidRPr="00037D8D">
        <w:rPr>
          <w:rStyle w:val="Emphasis"/>
          <w:highlight w:val="green"/>
        </w:rPr>
        <w:t>,</w:t>
      </w:r>
      <w:r w:rsidRPr="00AB15F7">
        <w:rPr>
          <w:rStyle w:val="Emphasis"/>
        </w:rPr>
        <w:t xml:space="preserve"> in particular, have</w:t>
      </w:r>
      <w:proofErr w:type="gramEnd"/>
      <w:r w:rsidRPr="00AB15F7">
        <w:rPr>
          <w:rStyle w:val="Emphasis"/>
        </w:rPr>
        <w:t xml:space="preserve"> </w:t>
      </w:r>
      <w:r w:rsidRPr="00037D8D">
        <w:rPr>
          <w:rStyle w:val="Emphasis"/>
          <w:highlight w:val="green"/>
        </w:rPr>
        <w:t>played an important role in</w:t>
      </w:r>
      <w:r w:rsidRPr="00AB15F7">
        <w:rPr>
          <w:rStyle w:val="Emphasis"/>
        </w:rPr>
        <w:t xml:space="preserve"> </w:t>
      </w:r>
      <w:r w:rsidRPr="00037D8D">
        <w:rPr>
          <w:rStyle w:val="Emphasis"/>
          <w:highlight w:val="green"/>
        </w:rPr>
        <w:t>bringing down dictators in countries such as Chile</w:t>
      </w:r>
      <w:r w:rsidRPr="00AB15F7">
        <w:rPr>
          <w:rStyle w:val="Emphasis"/>
        </w:rPr>
        <w:t xml:space="preserve">.21 </w:t>
      </w:r>
      <w:r w:rsidRPr="00037D8D">
        <w:rPr>
          <w:rStyle w:val="Emphasis"/>
          <w:highlight w:val="green"/>
        </w:rPr>
        <w:t>In free societies</w:t>
      </w:r>
      <w:r w:rsidRPr="00AB15F7">
        <w:rPr>
          <w:rStyle w:val="Emphasis"/>
        </w:rPr>
        <w:t xml:space="preserve"> across the globe, from Finland to Japan, the </w:t>
      </w:r>
      <w:r w:rsidRPr="00037D8D">
        <w:rPr>
          <w:rStyle w:val="Emphasis"/>
          <w:highlight w:val="green"/>
        </w:rPr>
        <w:t>rights of teachers</w:t>
      </w:r>
      <w:r w:rsidRPr="00AB15F7">
        <w:rPr>
          <w:rStyle w:val="Emphasis"/>
        </w:rPr>
        <w:t xml:space="preserve"> and other public sector employees </w:t>
      </w:r>
      <w:r w:rsidRPr="00037D8D">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037D8D">
        <w:rPr>
          <w:sz w:val="12"/>
        </w:rPr>
        <w:t xml:space="preserve"> If such unions are to have the capacity to wield influence, they cannot be starved of the fees from workers necessary to play that role</w:t>
      </w:r>
      <w:r w:rsidRPr="00AB15F7">
        <w:rPr>
          <w:rStyle w:val="Emphasis"/>
        </w:rPr>
        <w:t xml:space="preserve">. </w:t>
      </w:r>
      <w:r w:rsidRPr="00037D8D">
        <w:rPr>
          <w:rStyle w:val="Emphasis"/>
          <w:highlight w:val="green"/>
        </w:rPr>
        <w:t>Democracies Need a Strong Middle Class to Avoid</w:t>
      </w:r>
      <w:r w:rsidRPr="00AB15F7">
        <w:rPr>
          <w:rStyle w:val="Emphasis"/>
        </w:rPr>
        <w:t xml:space="preserve"> </w:t>
      </w:r>
      <w:r w:rsidRPr="00037D8D">
        <w:rPr>
          <w:rStyle w:val="Emphasis"/>
          <w:highlight w:val="green"/>
        </w:rPr>
        <w:t>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037D8D">
        <w:rPr>
          <w:rStyle w:val="Emphasis"/>
          <w:highlight w:val="green"/>
        </w:rPr>
        <w:t>large income gaps can give wealthy interests an outsized role in electing officials</w:t>
      </w:r>
      <w:r w:rsidRPr="00AB15F7">
        <w:rPr>
          <w:rStyle w:val="Emphasis"/>
        </w:rPr>
        <w:t xml:space="preserve">. </w:t>
      </w:r>
      <w:r w:rsidRPr="00037D8D">
        <w:rPr>
          <w:sz w:val="12"/>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RPr="00037D8D">
        <w:rPr>
          <w:rStyle w:val="Emphasis"/>
          <w:highlight w:val="green"/>
        </w:rPr>
        <w:t>Strong unions</w:t>
      </w:r>
      <w:r w:rsidRPr="00AB15F7">
        <w:rPr>
          <w:rStyle w:val="Emphasis"/>
        </w:rPr>
        <w:t xml:space="preserve"> helped build the middle class in America after the Great Depression, and continue to have a positive effect on ameliorating extreme inequalities of wealth. By </w:t>
      </w:r>
      <w:r w:rsidRPr="00037D8D">
        <w:rPr>
          <w:rStyle w:val="Emphasis"/>
          <w:highlight w:val="green"/>
        </w:rPr>
        <w:t>bargain</w:t>
      </w:r>
      <w:r w:rsidRPr="00AB15F7">
        <w:rPr>
          <w:rStyle w:val="Emphasis"/>
        </w:rPr>
        <w:t xml:space="preserve">ing </w:t>
      </w:r>
      <w:r w:rsidRPr="00037D8D">
        <w:rPr>
          <w:rStyle w:val="Emphasis"/>
          <w:highlight w:val="green"/>
        </w:rPr>
        <w:t xml:space="preserve">for fair wages and </w:t>
      </w:r>
      <w:r w:rsidRPr="00037D8D">
        <w:rPr>
          <w:rStyle w:val="Emphasis"/>
          <w:highlight w:val="green"/>
        </w:rPr>
        <w:lastRenderedPageBreak/>
        <w:t>benefits</w:t>
      </w:r>
      <w:r w:rsidRPr="00AB15F7">
        <w:rPr>
          <w:rStyle w:val="Emphasis"/>
        </w:rPr>
        <w:t xml:space="preserve">, unions in the public </w:t>
      </w:r>
      <w:r w:rsidRPr="00037D8D">
        <w:rPr>
          <w:rStyle w:val="Emphasis"/>
          <w:highlight w:val="green"/>
        </w:rPr>
        <w:t>and</w:t>
      </w:r>
      <w:r w:rsidRPr="00AB15F7">
        <w:rPr>
          <w:rStyle w:val="Emphasis"/>
        </w:rPr>
        <w:t xml:space="preserve"> private sector help </w:t>
      </w:r>
      <w:r w:rsidRPr="00037D8D">
        <w:rPr>
          <w:rStyle w:val="Emphasis"/>
          <w:highlight w:val="green"/>
        </w:rPr>
        <w:t>foster</w:t>
      </w:r>
      <w:r w:rsidRPr="00AB15F7">
        <w:rPr>
          <w:rStyle w:val="Emphasis"/>
        </w:rPr>
        <w:t xml:space="preserve"> broadly shared </w:t>
      </w:r>
      <w:r w:rsidRPr="00037D8D">
        <w:rPr>
          <w:rStyle w:val="Emphasis"/>
          <w:highlight w:val="green"/>
        </w:rPr>
        <w:t>prosperity</w:t>
      </w:r>
      <w:r w:rsidRPr="00AB15F7">
        <w:rPr>
          <w:rStyle w:val="Emphasis"/>
        </w:rPr>
        <w:t>. Research finds, for example, that unions compress wage differences between management and labor. According to one study, “</w:t>
      </w:r>
      <w:r w:rsidRPr="00037D8D">
        <w:rPr>
          <w:rStyle w:val="Emphasis"/>
          <w:highlight w:val="green"/>
        </w:rPr>
        <w:t>controlling for variation</w:t>
      </w:r>
      <w:r w:rsidRPr="00AB15F7">
        <w:rPr>
          <w:rStyle w:val="Emphasis"/>
        </w:rPr>
        <w:t xml:space="preserve"> in human resource practices, </w:t>
      </w:r>
      <w:r w:rsidRPr="00037D8D">
        <w:rPr>
          <w:rStyle w:val="Emphasis"/>
          <w:highlight w:val="green"/>
        </w:rPr>
        <w:t>unionized establishments have</w:t>
      </w:r>
      <w:r w:rsidRPr="00AB15F7">
        <w:rPr>
          <w:rStyle w:val="Emphasis"/>
        </w:rPr>
        <w:t xml:space="preserve"> an average of </w:t>
      </w:r>
      <w:r w:rsidRPr="00037D8D">
        <w:rPr>
          <w:rStyle w:val="Emphasis"/>
          <w:highlight w:val="green"/>
        </w:rPr>
        <w:t>23.2 percentage</w:t>
      </w:r>
      <w:r w:rsidRPr="00AB15F7">
        <w:rPr>
          <w:rStyle w:val="Emphasis"/>
        </w:rPr>
        <w:t xml:space="preserve"> point </w:t>
      </w:r>
      <w:r w:rsidRPr="00037D8D">
        <w:rPr>
          <w:rStyle w:val="Emphasis"/>
          <w:highlight w:val="green"/>
        </w:rPr>
        <w:t>lower</w:t>
      </w:r>
      <w:r w:rsidRPr="00AB15F7">
        <w:rPr>
          <w:rStyle w:val="Emphasis"/>
        </w:rPr>
        <w:t xml:space="preserve"> </w:t>
      </w:r>
      <w:r w:rsidRPr="00037D8D">
        <w:rPr>
          <w:rStyle w:val="Emphasis"/>
          <w:highlight w:val="green"/>
        </w:rPr>
        <w:t>management-to-worker pay ratio relative to non-union</w:t>
      </w:r>
      <w:r w:rsidRPr="00AB15F7">
        <w:rPr>
          <w:rStyle w:val="Emphasis"/>
        </w:rPr>
        <w:t xml:space="preserve"> </w:t>
      </w:r>
      <w:r w:rsidRPr="00037D8D">
        <w:rPr>
          <w:rStyle w:val="Emphasis"/>
          <w:highlight w:val="green"/>
        </w:rPr>
        <w:t>workplaces</w:t>
      </w:r>
      <w:r w:rsidRPr="00AB15F7">
        <w:rPr>
          <w:rStyle w:val="Emphasis"/>
        </w:rPr>
        <w:t xml:space="preserve">.”26 By the same token, as the Center for American Progress’s David </w:t>
      </w:r>
      <w:proofErr w:type="spellStart"/>
      <w:r w:rsidRPr="00AB15F7">
        <w:rPr>
          <w:rStyle w:val="Emphasis"/>
        </w:rPr>
        <w:t>Madland</w:t>
      </w:r>
      <w:proofErr w:type="spellEnd"/>
      <w:r w:rsidRPr="00AB15F7">
        <w:rPr>
          <w:rStyle w:val="Emphasis"/>
        </w:rPr>
        <w:t xml:space="preserve"> has vividly illustrated, the </w:t>
      </w:r>
      <w:r w:rsidRPr="00037D8D">
        <w:rPr>
          <w:rStyle w:val="Emphasis"/>
          <w:highlight w:val="green"/>
        </w:rPr>
        <w:t>decline in union density</w:t>
      </w:r>
      <w:r w:rsidRPr="00AB15F7">
        <w:rPr>
          <w:rStyle w:val="Emphasis"/>
        </w:rPr>
        <w:t xml:space="preserve"> in the United States between 1969 and 2009 </w:t>
      </w:r>
      <w:r w:rsidRPr="00037D8D">
        <w:rPr>
          <w:rStyle w:val="Emphasis"/>
          <w:highlight w:val="green"/>
        </w:rPr>
        <w:t>has been</w:t>
      </w:r>
      <w:r w:rsidRPr="00AB15F7">
        <w:rPr>
          <w:rStyle w:val="Emphasis"/>
        </w:rPr>
        <w:t xml:space="preserve"> </w:t>
      </w:r>
      <w:r w:rsidRPr="00037D8D">
        <w:rPr>
          <w:rStyle w:val="Emphasis"/>
          <w:highlight w:val="green"/>
        </w:rPr>
        <w:t>accompanied by a</w:t>
      </w:r>
      <w:r w:rsidRPr="00AB15F7">
        <w:rPr>
          <w:rStyle w:val="Emphasis"/>
        </w:rPr>
        <w:t xml:space="preserve"> strikingly similar </w:t>
      </w:r>
      <w:r w:rsidRPr="00037D8D">
        <w:rPr>
          <w:rStyle w:val="Emphasis"/>
          <w:highlight w:val="green"/>
        </w:rPr>
        <w:t>decline in</w:t>
      </w:r>
      <w:r w:rsidRPr="00AB15F7">
        <w:rPr>
          <w:rStyle w:val="Emphasis"/>
        </w:rPr>
        <w:t xml:space="preserve"> the share of </w:t>
      </w:r>
      <w:r w:rsidRPr="00037D8D">
        <w:rPr>
          <w:rStyle w:val="Emphasis"/>
          <w:highlight w:val="green"/>
        </w:rPr>
        <w:t>income going to the middle class</w:t>
      </w:r>
      <w:r w:rsidRPr="00AB15F7">
        <w:rPr>
          <w:rStyle w:val="Emphasis"/>
        </w:rPr>
        <w:t xml:space="preserve"> (the middle three-fifths of the income distribution; see Figure 1). &amp;</w:t>
      </w:r>
      <w:proofErr w:type="spellStart"/>
      <w:r w:rsidRPr="00AB15F7">
        <w:rPr>
          <w:rStyle w:val="Emphasis"/>
        </w:rPr>
        <w:t>nbsp;The</w:t>
      </w:r>
      <w:proofErr w:type="spellEnd"/>
      <w:r w:rsidRPr="00AB15F7">
        <w:rPr>
          <w:rStyle w:val="Emphasis"/>
        </w:rPr>
        <w:t xml:space="preserve"> middle class is hollowing out: in 1971, 61 percent of Americans were middle class, but a December 2015 Pew Research Center report found that a slight majority of Americans now live in low- or upper-income households</w:t>
      </w:r>
      <w:r w:rsidRPr="00037D8D">
        <w:rPr>
          <w:sz w:val="12"/>
        </w:rPr>
        <w:t>.27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037D8D">
        <w:rPr>
          <w:sz w:val="12"/>
        </w:rPr>
        <w:t xml:space="preserve"> </w:t>
      </w:r>
      <w:r w:rsidRPr="00AB15F7">
        <w:rPr>
          <w:rStyle w:val="Emphasis"/>
        </w:rPr>
        <w:t>The International Monetary Fund, likewise, has linked decline in unions worldwide with rises in income inequality.</w:t>
      </w:r>
      <w:r w:rsidRPr="00037D8D">
        <w:rPr>
          <w:sz w:val="12"/>
        </w:rPr>
        <w:t xml:space="preserve">28 Figure 1. </w:t>
      </w:r>
      <w:proofErr w:type="spellStart"/>
      <w:r w:rsidRPr="00037D8D">
        <w:rPr>
          <w:sz w:val="12"/>
        </w:rPr>
        <w:t>chartDOWNLOAD</w:t>
      </w:r>
      <w:proofErr w:type="spellEnd"/>
      <w:r w:rsidRPr="00037D8D">
        <w:rPr>
          <w:sz w:val="12"/>
        </w:rPr>
        <w:t xml:space="preserve"> </w:t>
      </w:r>
      <w:proofErr w:type="gramStart"/>
      <w:r w:rsidRPr="00037D8D">
        <w:rPr>
          <w:rStyle w:val="Emphasis"/>
          <w:highlight w:val="green"/>
        </w:rPr>
        <w:t>International</w:t>
      </w:r>
      <w:proofErr w:type="gramEnd"/>
      <w:r w:rsidRPr="00037D8D">
        <w:rPr>
          <w:rStyle w:val="Emphasis"/>
          <w:highlight w:val="green"/>
        </w:rPr>
        <w:t xml:space="preserve"> studies</w:t>
      </w:r>
      <w:r w:rsidRPr="00AB15F7">
        <w:rPr>
          <w:rStyle w:val="Emphasis"/>
        </w:rPr>
        <w:t xml:space="preserve"> also </w:t>
      </w:r>
      <w:r w:rsidRPr="00037D8D">
        <w:rPr>
          <w:rStyle w:val="Emphasis"/>
          <w:highlight w:val="green"/>
        </w:rPr>
        <w:t>connect</w:t>
      </w:r>
      <w:r w:rsidRPr="00AB15F7">
        <w:rPr>
          <w:rStyle w:val="Emphasis"/>
        </w:rPr>
        <w:t xml:space="preserve"> the </w:t>
      </w:r>
      <w:r w:rsidRPr="00037D8D">
        <w:rPr>
          <w:rStyle w:val="Emphasis"/>
          <w:highlight w:val="green"/>
        </w:rPr>
        <w:t>relatively low levels of U.S. union density</w:t>
      </w:r>
      <w:r w:rsidRPr="00AB15F7">
        <w:rPr>
          <w:rStyle w:val="Emphasis"/>
        </w:rPr>
        <w:t xml:space="preserve"> (when compared with other nations) </w:t>
      </w:r>
      <w:r w:rsidRPr="00037D8D">
        <w:rPr>
          <w:rStyle w:val="Emphasis"/>
          <w:highlight w:val="green"/>
        </w:rPr>
        <w:t>and</w:t>
      </w:r>
      <w:r w:rsidRPr="00AB15F7">
        <w:rPr>
          <w:rStyle w:val="Emphasis"/>
        </w:rPr>
        <w:t xml:space="preserve"> the </w:t>
      </w:r>
      <w:r w:rsidRPr="00037D8D">
        <w:rPr>
          <w:rStyle w:val="Emphasis"/>
          <w:highlight w:val="green"/>
        </w:rPr>
        <w:t>higher</w:t>
      </w:r>
      <w:r w:rsidRPr="00AB15F7">
        <w:rPr>
          <w:rStyle w:val="Emphasis"/>
        </w:rPr>
        <w:t xml:space="preserve"> level of </w:t>
      </w:r>
      <w:r w:rsidRPr="00037D8D">
        <w:rPr>
          <w:rStyle w:val="Emphasis"/>
          <w:highlight w:val="green"/>
        </w:rPr>
        <w:t>economic inequality</w:t>
      </w:r>
      <w:r w:rsidRPr="00AB15F7">
        <w:rPr>
          <w:rStyle w:val="Emphasis"/>
        </w:rPr>
        <w:t xml:space="preserve">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AB15F7">
        <w:rPr>
          <w:rStyle w:val="Emphasis"/>
        </w:rPr>
        <w:t>Marvit</w:t>
      </w:r>
      <w:proofErr w:type="spellEnd"/>
      <w:r w:rsidRPr="00AB15F7">
        <w:rPr>
          <w:rStyle w:val="Emphasis"/>
        </w:rPr>
        <w:t xml:space="preserve"> and I demonstrate in Why Labor Organizing Should Be a Civil Right that the three nations with the lowest collective bargaining coverage also were among the four countries with the highest degrees of income inequality, as measured by the Gini coefficient</w:t>
      </w:r>
      <w:r w:rsidRPr="00037D8D">
        <w:rPr>
          <w:sz w:val="12"/>
        </w:rPr>
        <w:t xml:space="preserve">.29 </w:t>
      </w:r>
      <w:r w:rsidRPr="007A170F">
        <w:rPr>
          <w:rStyle w:val="Emphasis"/>
        </w:rPr>
        <w:t>Defunding public sector unions will only accelerate the extreme economic inequality that threatens our political democracy.</w:t>
      </w:r>
      <w:r w:rsidRPr="00037D8D">
        <w:rPr>
          <w:sz w:val="12"/>
        </w:rPr>
        <w:t xml:space="preserve">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037D8D">
        <w:rPr>
          <w:rStyle w:val="Emphasis"/>
          <w:highlight w:val="green"/>
        </w:rPr>
        <w:t>Labor unions</w:t>
      </w:r>
      <w:r w:rsidRPr="007A170F">
        <w:rPr>
          <w:rStyle w:val="Emphasis"/>
        </w:rPr>
        <w:t xml:space="preserve"> can also help </w:t>
      </w:r>
      <w:r w:rsidRPr="00037D8D">
        <w:rPr>
          <w:rStyle w:val="Emphasis"/>
          <w:highlight w:val="green"/>
        </w:rPr>
        <w:t>create a culture of</w:t>
      </w:r>
      <w:r w:rsidRPr="007A170F">
        <w:rPr>
          <w:rStyle w:val="Emphasis"/>
        </w:rPr>
        <w:t xml:space="preserve"> </w:t>
      </w:r>
      <w:r w:rsidRPr="00037D8D">
        <w:rPr>
          <w:rStyle w:val="Emphasis"/>
          <w:highlight w:val="green"/>
        </w:rPr>
        <w:t>participation among workers</w:t>
      </w:r>
      <w:r w:rsidRPr="007A170F">
        <w:rPr>
          <w:rStyle w:val="Emphasis"/>
        </w:rPr>
        <w:t xml:space="preserve">. </w:t>
      </w:r>
      <w:r w:rsidRPr="00037D8D">
        <w:rPr>
          <w:rStyle w:val="Emphasis"/>
          <w:highlight w:val="green"/>
        </w:rPr>
        <w:t>Being involved in</w:t>
      </w:r>
      <w:r w:rsidRPr="007A170F">
        <w:rPr>
          <w:rStyle w:val="Emphasis"/>
        </w:rPr>
        <w:t xml:space="preserve"> workplace decisions and the give and take of </w:t>
      </w:r>
      <w:r w:rsidRPr="00037D8D">
        <w:rPr>
          <w:rStyle w:val="Emphasis"/>
          <w:highlight w:val="green"/>
        </w:rPr>
        <w:t>collective bargaining</w:t>
      </w:r>
      <w:r w:rsidRPr="007A170F">
        <w:rPr>
          <w:rStyle w:val="Emphasis"/>
        </w:rPr>
        <w:t xml:space="preserve">, </w:t>
      </w:r>
      <w:r w:rsidRPr="00037D8D">
        <w:rPr>
          <w:rStyle w:val="Emphasis"/>
          <w:highlight w:val="green"/>
        </w:rPr>
        <w:t>voting on</w:t>
      </w:r>
      <w:r w:rsidRPr="007A170F">
        <w:rPr>
          <w:rStyle w:val="Emphasis"/>
        </w:rPr>
        <w:t xml:space="preserve"> union </w:t>
      </w:r>
      <w:r w:rsidRPr="00037D8D">
        <w:rPr>
          <w:rStyle w:val="Emphasis"/>
          <w:highlight w:val="green"/>
        </w:rPr>
        <w:t>contracts</w:t>
      </w:r>
      <w:r w:rsidRPr="007A170F">
        <w:rPr>
          <w:rStyle w:val="Emphasis"/>
        </w:rPr>
        <w:t xml:space="preserve">, and voting for union leadership have all been called important </w:t>
      </w:r>
      <w:r w:rsidRPr="00037D8D">
        <w:rPr>
          <w:rStyle w:val="Emphasis"/>
          <w:highlight w:val="green"/>
        </w:rPr>
        <w:t>drive</w:t>
      </w:r>
      <w:r w:rsidRPr="007A170F">
        <w:rPr>
          <w:rStyle w:val="Emphasis"/>
        </w:rPr>
        <w:t>rs of “</w:t>
      </w:r>
      <w:r w:rsidRPr="00037D8D">
        <w:rPr>
          <w:rStyle w:val="Emphasis"/>
          <w:highlight w:val="green"/>
        </w:rPr>
        <w:t>democratic acculturation</w:t>
      </w:r>
      <w:r w:rsidRPr="007A170F">
        <w:rPr>
          <w:rStyle w:val="Emphasis"/>
        </w:rPr>
        <w:t xml:space="preserve">.”31 In </w:t>
      </w:r>
      <w:r w:rsidRPr="007A170F">
        <w:rPr>
          <w:rStyle w:val="Emphasis"/>
        </w:rPr>
        <w:lastRenderedPageBreak/>
        <w:t xml:space="preserve">addition, union members routinely engage in civic activities, such as staffing phone banks and canvassing voters door to door. This involvement can boost civic participation among union members and nonmembers alike. One study found that </w:t>
      </w:r>
      <w:r w:rsidRPr="00037D8D">
        <w:rPr>
          <w:rStyle w:val="Emphasis"/>
          <w:highlight w:val="green"/>
        </w:rPr>
        <w:t>for every one-percentage-point increase in</w:t>
      </w:r>
      <w:r w:rsidRPr="007A170F">
        <w:rPr>
          <w:rStyle w:val="Emphasis"/>
        </w:rPr>
        <w:t xml:space="preserve"> a state’s </w:t>
      </w:r>
      <w:r w:rsidRPr="00037D8D">
        <w:rPr>
          <w:rStyle w:val="Emphasis"/>
          <w:highlight w:val="green"/>
        </w:rPr>
        <w:t>union density</w:t>
      </w:r>
      <w:r w:rsidRPr="007A170F">
        <w:rPr>
          <w:rStyle w:val="Emphasis"/>
        </w:rPr>
        <w:t xml:space="preserve">, </w:t>
      </w:r>
      <w:r w:rsidRPr="00037D8D">
        <w:rPr>
          <w:rStyle w:val="Emphasis"/>
          <w:highlight w:val="green"/>
        </w:rPr>
        <w:t>voter turnout increased between</w:t>
      </w:r>
      <w:r w:rsidRPr="007A170F">
        <w:rPr>
          <w:rStyle w:val="Emphasis"/>
        </w:rPr>
        <w:t xml:space="preserve"> </w:t>
      </w:r>
      <w:r w:rsidRPr="00037D8D">
        <w:rPr>
          <w:rStyle w:val="Emphasis"/>
          <w:highlight w:val="green"/>
        </w:rPr>
        <w:t>0.2 and 2.5 percentage points</w:t>
      </w:r>
      <w:r w:rsidRPr="007A170F">
        <w:rPr>
          <w:rStyle w:val="Emphasis"/>
        </w:rPr>
        <w:t>.</w:t>
      </w:r>
      <w:r w:rsidRPr="00037D8D">
        <w:rPr>
          <w:sz w:val="12"/>
        </w:rPr>
        <w:t xml:space="preserve"> In a presidential election, a ten-percentage-point increase in union density could translate into 3 million more voters.32 </w:t>
      </w:r>
      <w:r w:rsidRPr="00037D8D">
        <w:rPr>
          <w:rStyle w:val="Emphasis"/>
          <w:highlight w:val="green"/>
        </w:rPr>
        <w:t>Democracies Need Well-Educated Citizens, Which</w:t>
      </w:r>
      <w:r w:rsidRPr="007A170F">
        <w:rPr>
          <w:rStyle w:val="Emphasis"/>
        </w:rPr>
        <w:t xml:space="preserve"> </w:t>
      </w:r>
      <w:r w:rsidRPr="00037D8D">
        <w:rPr>
          <w:rStyle w:val="Emphasis"/>
          <w:highlight w:val="green"/>
        </w:rPr>
        <w:t>Teachers Unions Help Produce</w:t>
      </w:r>
      <w:r w:rsidRPr="00037D8D">
        <w:rPr>
          <w:sz w:val="12"/>
        </w:rPr>
        <w:t xml:space="preserve"> Democracies need well-educated citizens, and one important subset of public sector </w:t>
      </w:r>
      <w:r w:rsidRPr="007A170F">
        <w:rPr>
          <w:rStyle w:val="Emphasis"/>
        </w:rPr>
        <w:t xml:space="preserve">unions—those representing teachers—play a vital role in promoting that </w:t>
      </w:r>
      <w:r w:rsidRPr="00037D8D">
        <w:rPr>
          <w:sz w:val="12"/>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037D8D">
        <w:rPr>
          <w:rStyle w:val="Emphasis"/>
          <w:highlight w:val="green"/>
        </w:rPr>
        <w:t>Democracy requires</w:t>
      </w:r>
      <w:r w:rsidRPr="007A170F">
        <w:rPr>
          <w:rStyle w:val="Emphasis"/>
        </w:rPr>
        <w:t xml:space="preserve"> a thinking </w:t>
      </w:r>
      <w:r w:rsidRPr="00037D8D">
        <w:rPr>
          <w:rStyle w:val="Emphasis"/>
          <w:highlight w:val="green"/>
        </w:rPr>
        <w:t>people</w:t>
      </w:r>
      <w:r w:rsidRPr="007A170F">
        <w:rPr>
          <w:rStyle w:val="Emphasis"/>
        </w:rPr>
        <w:t xml:space="preserve"> who are </w:t>
      </w:r>
      <w:r w:rsidRPr="00037D8D">
        <w:rPr>
          <w:rStyle w:val="Emphasis"/>
          <w:highlight w:val="green"/>
        </w:rPr>
        <w:t>not</w:t>
      </w:r>
      <w:r w:rsidRPr="007A170F">
        <w:rPr>
          <w:rStyle w:val="Emphasis"/>
        </w:rPr>
        <w:t xml:space="preserve"> easily </w:t>
      </w:r>
      <w:r w:rsidRPr="00037D8D">
        <w:rPr>
          <w:rStyle w:val="Emphasis"/>
          <w:highlight w:val="green"/>
        </w:rPr>
        <w:t>swayed by demagoguery</w:t>
      </w:r>
      <w:r w:rsidRPr="00037D8D">
        <w:rPr>
          <w:sz w:val="12"/>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7A170F">
        <w:rPr>
          <w:rStyle w:val="Emphasis"/>
        </w:rPr>
        <w:t xml:space="preserve">As the amicus brief of the American Federation of Teachers and the American Association of University Professors points out, </w:t>
      </w:r>
      <w:r w:rsidRPr="00037D8D">
        <w:rPr>
          <w:rStyle w:val="Emphasis"/>
          <w:highlight w:val="green"/>
        </w:rPr>
        <w:t>states with “fair share” collective bargaining provisions have higher academic performance</w:t>
      </w:r>
      <w:r w:rsidRPr="007A170F">
        <w:rPr>
          <w:rStyle w:val="Emphasis"/>
        </w:rPr>
        <w:t xml:space="preserve"> on average </w:t>
      </w:r>
      <w:r w:rsidRPr="00037D8D">
        <w:rPr>
          <w:rStyle w:val="Emphasis"/>
          <w:highlight w:val="green"/>
        </w:rPr>
        <w:t>than those who do</w:t>
      </w:r>
      <w:r w:rsidRPr="007A170F">
        <w:rPr>
          <w:rStyle w:val="Emphasis"/>
        </w:rPr>
        <w:t xml:space="preserve"> </w:t>
      </w:r>
      <w:r w:rsidRPr="00037D8D">
        <w:rPr>
          <w:rStyle w:val="Emphasis"/>
          <w:highlight w:val="green"/>
        </w:rPr>
        <w:t>not</w:t>
      </w:r>
      <w:r w:rsidRPr="007A170F">
        <w:rPr>
          <w:rStyle w:val="Emphasis"/>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037D8D">
        <w:rPr>
          <w:sz w:val="12"/>
        </w:rPr>
        <w:t xml:space="preserve">.37 (See Figure 2.) Figure 2. </w:t>
      </w:r>
      <w:proofErr w:type="spellStart"/>
      <w:r w:rsidRPr="00037D8D">
        <w:rPr>
          <w:sz w:val="12"/>
        </w:rPr>
        <w:t>chartDOWNLOAD</w:t>
      </w:r>
      <w:proofErr w:type="spellEnd"/>
      <w:r w:rsidRPr="00037D8D">
        <w:rPr>
          <w:sz w:val="12"/>
        </w:rPr>
        <w:t xml:space="preserve"> Of course, there are lots of other factors, such as poverty, that influence a state’s student achievement levels. </w:t>
      </w:r>
      <w:r w:rsidRPr="007A170F">
        <w:rPr>
          <w:rStyle w:val="Emphasis"/>
        </w:rPr>
        <w:t>But careful studies that seek to control for those additional factors tend to find higher achievement in states with strong teacher unions.</w:t>
      </w:r>
      <w:r w:rsidRPr="00037D8D">
        <w:rPr>
          <w:sz w:val="12"/>
        </w:rPr>
        <w:t xml:space="preserve"> </w:t>
      </w:r>
      <w:r w:rsidRPr="007A170F">
        <w:rPr>
          <w:rStyle w:val="Emphasis"/>
        </w:rPr>
        <w:t xml:space="preserve">A review by sociologist Robert </w:t>
      </w:r>
      <w:proofErr w:type="spellStart"/>
      <w:r w:rsidRPr="007A170F">
        <w:rPr>
          <w:rStyle w:val="Emphasis"/>
        </w:rPr>
        <w:t>Carini</w:t>
      </w:r>
      <w:proofErr w:type="spellEnd"/>
      <w:r w:rsidRPr="007A170F">
        <w:rPr>
          <w:rStyle w:val="Emphasis"/>
        </w:rPr>
        <w:t xml:space="preserve"> concluded that “there is an emerging consensus in the literature that teacher unionism favorably influences achievement for most students, as measured by a variety of standardized tests.</w:t>
      </w:r>
      <w:r w:rsidRPr="00037D8D">
        <w:rPr>
          <w:sz w:val="12"/>
        </w:rPr>
        <w:t xml:space="preserve">”38 </w:t>
      </w:r>
      <w:proofErr w:type="spellStart"/>
      <w:r w:rsidRPr="00037D8D">
        <w:rPr>
          <w:sz w:val="12"/>
        </w:rPr>
        <w:t>Carini’s</w:t>
      </w:r>
      <w:proofErr w:type="spellEnd"/>
      <w:r w:rsidRPr="00037D8D">
        <w:rPr>
          <w:sz w:val="12"/>
        </w:rPr>
        <w:t xml:space="preserve"> 2002 review of seventeen widely cited </w:t>
      </w:r>
      <w:r w:rsidRPr="00037D8D">
        <w:rPr>
          <w:rStyle w:val="Emphasis"/>
          <w:highlight w:val="green"/>
        </w:rPr>
        <w:t>studies</w:t>
      </w:r>
      <w:r w:rsidRPr="007A170F">
        <w:rPr>
          <w:rStyle w:val="Emphasis"/>
        </w:rPr>
        <w:t xml:space="preserve"> observed </w:t>
      </w:r>
      <w:r w:rsidRPr="00037D8D">
        <w:rPr>
          <w:rStyle w:val="Emphasis"/>
          <w:highlight w:val="green"/>
        </w:rPr>
        <w:t>that</w:t>
      </w:r>
      <w:r w:rsidRPr="007A170F">
        <w:rPr>
          <w:rStyle w:val="Emphasis"/>
        </w:rPr>
        <w:t xml:space="preserve"> twelve </w:t>
      </w:r>
      <w:r w:rsidRPr="00037D8D">
        <w:rPr>
          <w:rStyle w:val="Emphasis"/>
          <w:highlight w:val="green"/>
        </w:rPr>
        <w:t>found positive effects</w:t>
      </w:r>
      <w:r w:rsidRPr="007A170F">
        <w:rPr>
          <w:rStyle w:val="Emphasis"/>
        </w:rPr>
        <w:t xml:space="preserve">, and five found negative effects (see Figure 3). Moreover, the twelve concluding positive results </w:t>
      </w:r>
      <w:r w:rsidRPr="00037D8D">
        <w:rPr>
          <w:rStyle w:val="Emphasis"/>
          <w:highlight w:val="green"/>
        </w:rPr>
        <w:t>were</w:t>
      </w:r>
      <w:r w:rsidRPr="007A170F">
        <w:rPr>
          <w:rStyle w:val="Emphasis"/>
        </w:rPr>
        <w:t xml:space="preserve"> </w:t>
      </w:r>
      <w:r w:rsidRPr="00037D8D">
        <w:rPr>
          <w:rStyle w:val="Emphasis"/>
          <w:highlight w:val="green"/>
        </w:rPr>
        <w:t>more methodologically rigorous</w:t>
      </w:r>
      <w:r w:rsidRPr="007A170F">
        <w:rPr>
          <w:rStyle w:val="Emphasis"/>
        </w:rPr>
        <w:t xml:space="preserve"> than the five that found negative effects, because they were more likely to look at student level data (rather than using state or district averages) </w:t>
      </w:r>
      <w:r w:rsidRPr="00037D8D">
        <w:rPr>
          <w:rStyle w:val="Emphasis"/>
          <w:highlight w:val="green"/>
        </w:rPr>
        <w:t>and</w:t>
      </w:r>
      <w:r w:rsidRPr="007A170F">
        <w:rPr>
          <w:rStyle w:val="Emphasis"/>
        </w:rPr>
        <w:t xml:space="preserve"> to </w:t>
      </w:r>
      <w:r w:rsidRPr="00037D8D">
        <w:rPr>
          <w:rStyle w:val="Emphasis"/>
          <w:highlight w:val="green"/>
        </w:rPr>
        <w:t>control for</w:t>
      </w:r>
      <w:r w:rsidRPr="007A170F">
        <w:rPr>
          <w:rStyle w:val="Emphasis"/>
        </w:rPr>
        <w:t xml:space="preserve"> </w:t>
      </w:r>
      <w:r w:rsidRPr="00037D8D">
        <w:rPr>
          <w:rStyle w:val="Emphasis"/>
          <w:highlight w:val="green"/>
        </w:rPr>
        <w:t>more variables</w:t>
      </w:r>
      <w:r w:rsidRPr="007A170F">
        <w:rPr>
          <w:rStyle w:val="Emphasis"/>
        </w:rPr>
        <w:t xml:space="preserve">.39 Figure 3. </w:t>
      </w:r>
      <w:proofErr w:type="spellStart"/>
      <w:r w:rsidRPr="007A170F">
        <w:rPr>
          <w:rStyle w:val="Emphasis"/>
        </w:rPr>
        <w:t>chartDOWNLOAD</w:t>
      </w:r>
      <w:proofErr w:type="spellEnd"/>
      <w:r w:rsidRPr="007A170F">
        <w:rPr>
          <w:rStyle w:val="Emphasis"/>
        </w:rPr>
        <w:t xml:space="preserve">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w:t>
      </w:r>
      <w:r w:rsidRPr="007A170F">
        <w:rPr>
          <w:rStyle w:val="Emphasis"/>
        </w:rPr>
        <w:lastRenderedPageBreak/>
        <w:t>education of students.”</w:t>
      </w:r>
      <w:r w:rsidRPr="00037D8D">
        <w:rPr>
          <w:sz w:val="12"/>
        </w:rPr>
        <w:t xml:space="preserve">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w:t>
      </w:r>
      <w:r w:rsidRPr="00400ED7">
        <w:rPr>
          <w:rStyle w:val="Emphasis"/>
        </w:rPr>
        <w:t xml:space="preserve">Unions also seek greater voice for teachers in school decision making, which can reduce teacher turnover.42 Indeed, one could argue that </w:t>
      </w:r>
      <w:proofErr w:type="gramStart"/>
      <w:r w:rsidRPr="00400ED7">
        <w:rPr>
          <w:rStyle w:val="Emphasis"/>
        </w:rPr>
        <w:t>teachers</w:t>
      </w:r>
      <w:proofErr w:type="gramEnd"/>
      <w:r w:rsidRPr="00400ED7">
        <w:rPr>
          <w:rStyle w:val="Emphasis"/>
        </w:rPr>
        <w:t xml:space="preserve"> unions provide a healthy enhancement to democratic decision-making on education policy because teachers, as much as any other group in society, serve as powerful advocates for those Americans who cannot vote—school children</w:t>
      </w:r>
      <w:r w:rsidRPr="00400ED7">
        <w:rPr>
          <w:sz w:val="12"/>
        </w:rPr>
        <w:t xml:space="preserve">. </w:t>
      </w:r>
      <w:r w:rsidRPr="00400ED7">
        <w:rPr>
          <w:rStyle w:val="Emphasis"/>
        </w:rPr>
        <w:t xml:space="preserve">As journalist Jonathan Chait has noted, politicians—who have short-term horizons—are prone to under-investing in education, and </w:t>
      </w:r>
      <w:proofErr w:type="gramStart"/>
      <w:r w:rsidRPr="00400ED7">
        <w:rPr>
          <w:rStyle w:val="Emphasis"/>
        </w:rPr>
        <w:t>teachers</w:t>
      </w:r>
      <w:proofErr w:type="gramEnd"/>
      <w:r w:rsidRPr="00400ED7">
        <w:rPr>
          <w:rStyle w:val="Emphasis"/>
        </w:rPr>
        <w:t xml:space="preserve">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w:t>
      </w:r>
      <w:proofErr w:type="gramStart"/>
      <w:r w:rsidRPr="00400ED7">
        <w:rPr>
          <w:rStyle w:val="Emphasis"/>
        </w:rPr>
        <w:t>really big</w:t>
      </w:r>
      <w:proofErr w:type="gramEnd"/>
      <w:r w:rsidRPr="00400ED7">
        <w:rPr>
          <w:rStyle w:val="Emphasis"/>
        </w:rPr>
        <w:t xml:space="preserve"> issues, such as overall investment in education, the convergence of interests is strong</w:t>
      </w:r>
      <w:r w:rsidRPr="00400ED7">
        <w:rPr>
          <w:sz w:val="12"/>
        </w:rPr>
        <w:t xml:space="preserve">. And evidence suggests that the alliance is working. </w:t>
      </w:r>
      <w:r w:rsidRPr="00400ED7">
        <w:rPr>
          <w:rStyle w:val="Emphasis"/>
        </w:rPr>
        <w:t>In general, American society consistently under-invests in children outside of schools, compared with other leading democratic societies</w:t>
      </w:r>
      <w:r w:rsidRPr="00400ED7">
        <w:rPr>
          <w:sz w:val="12"/>
        </w:rPr>
        <w:t xml:space="preserve">. According to the </w:t>
      </w:r>
      <w:proofErr w:type="spellStart"/>
      <w:r w:rsidRPr="00400ED7">
        <w:rPr>
          <w:sz w:val="12"/>
        </w:rPr>
        <w:t>Organisation</w:t>
      </w:r>
      <w:proofErr w:type="spellEnd"/>
      <w:r w:rsidRPr="00400ED7">
        <w:rPr>
          <w:sz w:val="12"/>
        </w:rPr>
        <w:t xml:space="preserve">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w:t>
      </w:r>
      <w:r w:rsidRPr="00400ED7">
        <w:rPr>
          <w:rStyle w:val="Emphasis"/>
        </w:rPr>
        <w:t>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w:t>
      </w:r>
      <w:r w:rsidRPr="00400ED7">
        <w:rPr>
          <w:sz w:val="12"/>
        </w:rPr>
        <w:t>.”45</w:t>
      </w:r>
    </w:p>
    <w:p w14:paraId="00264D40" w14:textId="77777777" w:rsidR="0079052F" w:rsidRPr="00A410C1" w:rsidRDefault="0079052F" w:rsidP="0079052F">
      <w:pPr>
        <w:pStyle w:val="Heading4"/>
        <w:rPr>
          <w:rFonts w:eastAsia="MS Gothic" w:cs="Times New Roman"/>
        </w:rPr>
      </w:pPr>
      <w:r w:rsidRPr="00A410C1">
        <w:rPr>
          <w:rFonts w:eastAsia="MS Gothic" w:cs="Times New Roman"/>
        </w:rPr>
        <w:t xml:space="preserve">US democracy is the </w:t>
      </w:r>
      <w:r w:rsidRPr="00A410C1">
        <w:rPr>
          <w:rFonts w:eastAsia="MS Gothic" w:cs="Times New Roman"/>
          <w:u w:val="single"/>
        </w:rPr>
        <w:t>greatest international stabilizer</w:t>
      </w:r>
      <w:r w:rsidRPr="00A410C1">
        <w:rPr>
          <w:rFonts w:eastAsia="MS Gothic" w:cs="Times New Roman"/>
        </w:rPr>
        <w:t xml:space="preserve">---the alternative is </w:t>
      </w:r>
      <w:r>
        <w:rPr>
          <w:rFonts w:eastAsia="MS Gothic" w:cs="Times New Roman"/>
          <w:u w:val="single"/>
        </w:rPr>
        <w:t>global conflict which leads to extinction</w:t>
      </w:r>
    </w:p>
    <w:p w14:paraId="586E4B11" w14:textId="77777777" w:rsidR="0079052F" w:rsidRPr="005E1642" w:rsidRDefault="0079052F" w:rsidP="0079052F">
      <w:proofErr w:type="spellStart"/>
      <w:r w:rsidRPr="005E1642">
        <w:rPr>
          <w:rStyle w:val="Style13ptBold"/>
        </w:rPr>
        <w:t>Yulis</w:t>
      </w:r>
      <w:proofErr w:type="spellEnd"/>
      <w:r w:rsidRPr="005E1642">
        <w:rPr>
          <w:rStyle w:val="Style13ptBold"/>
        </w:rPr>
        <w:t xml:space="preserve"> 17</w:t>
      </w:r>
      <w:r w:rsidRPr="005E1642">
        <w:t xml:space="preserve"> </w:t>
      </w:r>
      <w:r w:rsidRPr="005E1642">
        <w:rPr>
          <w:sz w:val="18"/>
          <w:szCs w:val="20"/>
        </w:rPr>
        <w:t xml:space="preserve">(Max </w:t>
      </w:r>
      <w:proofErr w:type="spellStart"/>
      <w:r w:rsidRPr="005E1642">
        <w:rPr>
          <w:sz w:val="18"/>
          <w:szCs w:val="20"/>
        </w:rPr>
        <w:t>Yulis</w:t>
      </w:r>
      <w:proofErr w:type="spellEnd"/>
      <w:r w:rsidRPr="005E1642">
        <w:rPr>
          <w:sz w:val="18"/>
          <w:szCs w:val="20"/>
        </w:rPr>
        <w:t>, Penn Political Review. In Defense of Liberal Internationalism. April 8, 2017. pennpoliticalreview.org/2017/04/in-defense-of-liberal-internationalism/)</w:t>
      </w:r>
    </w:p>
    <w:p w14:paraId="1A42BB93" w14:textId="77777777" w:rsidR="0079052F" w:rsidRDefault="0079052F" w:rsidP="0079052F">
      <w:pPr>
        <w:rPr>
          <w:rFonts w:eastAsia="Cambria"/>
          <w:sz w:val="14"/>
        </w:rPr>
      </w:pPr>
      <w:r w:rsidRPr="00A410C1">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w:t>
      </w:r>
      <w:r w:rsidRPr="00FA64FA">
        <w:rPr>
          <w:rFonts w:eastAsia="Cambria"/>
          <w:sz w:val="14"/>
        </w:rPr>
        <w:t xml:space="preserve">organizations, and nuclear proliferation. Indeed, times are paradoxically promising and alarming. In relation to treating the world’s ills, fortunately, there is a capable hegemon– one that </w:t>
      </w:r>
      <w:proofErr w:type="gramStart"/>
      <w:r w:rsidRPr="00FA64FA">
        <w:rPr>
          <w:rFonts w:eastAsia="Cambria"/>
          <w:sz w:val="14"/>
        </w:rPr>
        <w:t>has the ability to</w:t>
      </w:r>
      <w:proofErr w:type="gramEnd"/>
      <w:r w:rsidRPr="00FA64FA">
        <w:rPr>
          <w:rFonts w:eastAsia="Cambria"/>
          <w:sz w:val="14"/>
        </w:rPr>
        <w:t xml:space="preserve"> revive the world order and traditionally hallmarked human rights, peace, and democracy. </w:t>
      </w:r>
      <w:r w:rsidRPr="00AE0381">
        <w:rPr>
          <w:rStyle w:val="StyleUnderline"/>
          <w:highlight w:val="green"/>
        </w:rPr>
        <w:t>The</w:t>
      </w:r>
      <w:r w:rsidRPr="00AE0381">
        <w:rPr>
          <w:rStyle w:val="StyleUnderline"/>
        </w:rPr>
        <w:t xml:space="preserve"> </w:t>
      </w:r>
      <w:r w:rsidRPr="00AE0381">
        <w:rPr>
          <w:rStyle w:val="StyleUnderline"/>
          <w:highlight w:val="green"/>
        </w:rPr>
        <w:t>U</w:t>
      </w:r>
      <w:r w:rsidRPr="00AE0381">
        <w:rPr>
          <w:rStyle w:val="StyleUnderline"/>
        </w:rPr>
        <w:t xml:space="preserve">nited </w:t>
      </w:r>
      <w:r w:rsidRPr="00AE0381">
        <w:rPr>
          <w:rStyle w:val="StyleUnderline"/>
          <w:highlight w:val="green"/>
        </w:rPr>
        <w:t>S</w:t>
      </w:r>
      <w:r w:rsidRPr="00AE0381">
        <w:rPr>
          <w:rStyle w:val="StyleUnderline"/>
        </w:rPr>
        <w:t xml:space="preserve">tates, with </w:t>
      </w:r>
      <w:proofErr w:type="gramStart"/>
      <w:r w:rsidRPr="00AE0381">
        <w:rPr>
          <w:rStyle w:val="StyleUnderline"/>
        </w:rPr>
        <w:t>all of</w:t>
      </w:r>
      <w:proofErr w:type="gramEnd"/>
      <w:r w:rsidRPr="00AE0381">
        <w:rPr>
          <w:rStyle w:val="StyleUnderline"/>
        </w:rPr>
        <w:t xml:space="preserve"> its shortcomings, had crafted an </w:t>
      </w:r>
      <w:r w:rsidRPr="00AE0381">
        <w:rPr>
          <w:rStyle w:val="StyleUnderline"/>
          <w:highlight w:val="green"/>
        </w:rPr>
        <w:t>international agenda</w:t>
      </w:r>
      <w:r w:rsidRPr="00AE0381">
        <w:rPr>
          <w:rStyle w:val="StyleUnderline"/>
        </w:rPr>
        <w:t xml:space="preserve"> that </w:t>
      </w:r>
      <w:r w:rsidRPr="00AE0381">
        <w:rPr>
          <w:rStyle w:val="StyleUnderline"/>
          <w:highlight w:val="green"/>
        </w:rPr>
        <w:t>significantly impacted</w:t>
      </w:r>
      <w:r w:rsidRPr="00AE0381">
        <w:rPr>
          <w:rStyle w:val="StyleUnderline"/>
        </w:rPr>
        <w:t xml:space="preserve"> the </w:t>
      </w:r>
      <w:r w:rsidRPr="00AE0381">
        <w:rPr>
          <w:rStyle w:val="StyleUnderline"/>
          <w:highlight w:val="green"/>
        </w:rPr>
        <w:t>post-WWII landscape</w:t>
      </w:r>
      <w:r w:rsidRPr="00FA64FA">
        <w:rPr>
          <w:rFonts w:eastAsia="Cambria"/>
          <w:u w:val="single"/>
        </w:rPr>
        <w:t>.</w:t>
      </w:r>
      <w:r w:rsidRPr="00FA64FA">
        <w:rPr>
          <w:rFonts w:eastAsia="Cambria"/>
          <w:sz w:val="14"/>
        </w:rPr>
        <w:t xml:space="preserve"> </w:t>
      </w:r>
      <w:r w:rsidRPr="00FA64FA">
        <w:rPr>
          <w:rFonts w:eastAsia="Cambria"/>
          <w:b/>
          <w:u w:val="single"/>
        </w:rPr>
        <w:t xml:space="preserve">Countries invested their ambitions into security communities, international institutions, and </w:t>
      </w:r>
      <w:r w:rsidRPr="00FA64FA">
        <w:rPr>
          <w:rFonts w:eastAsia="Cambria"/>
          <w:b/>
          <w:iCs/>
          <w:u w:val="single"/>
          <w:bdr w:val="single" w:sz="8" w:space="0" w:color="auto"/>
        </w:rPr>
        <w:t>i</w:t>
      </w:r>
      <w:r w:rsidRPr="00FA64FA">
        <w:rPr>
          <w:rFonts w:eastAsia="Cambria"/>
          <w:b/>
          <w:u w:val="single"/>
        </w:rPr>
        <w:t xml:space="preserve">nternational </w:t>
      </w:r>
      <w:r w:rsidRPr="00FA64FA">
        <w:rPr>
          <w:rFonts w:eastAsia="Cambria"/>
          <w:b/>
          <w:iCs/>
          <w:u w:val="single"/>
          <w:bdr w:val="single" w:sz="8" w:space="0" w:color="auto"/>
        </w:rPr>
        <w:t>law</w:t>
      </w:r>
      <w:r w:rsidRPr="00FA64FA">
        <w:rPr>
          <w:rFonts w:eastAsia="Cambria"/>
          <w:sz w:val="14"/>
        </w:rPr>
        <w:t xml:space="preserve"> </w:t>
      </w:r>
      <w:proofErr w:type="gramStart"/>
      <w:r w:rsidRPr="00FA64FA">
        <w:rPr>
          <w:rFonts w:eastAsia="Cambria"/>
          <w:sz w:val="14"/>
        </w:rPr>
        <w:t xml:space="preserve">in an effort </w:t>
      </w:r>
      <w:r w:rsidRPr="00FA64FA">
        <w:rPr>
          <w:rFonts w:eastAsia="Cambria"/>
          <w:b/>
          <w:u w:val="single"/>
        </w:rPr>
        <w:t>to</w:t>
      </w:r>
      <w:proofErr w:type="gramEnd"/>
      <w:r w:rsidRPr="00FA64FA">
        <w:rPr>
          <w:rFonts w:eastAsia="Cambria"/>
          <w:b/>
          <w:u w:val="single"/>
        </w:rPr>
        <w:t xml:space="preserve"> mitigate</w:t>
      </w:r>
      <w:r w:rsidRPr="00FA64FA">
        <w:rPr>
          <w:rFonts w:eastAsia="Cambria"/>
          <w:sz w:val="14"/>
        </w:rPr>
        <w:t xml:space="preserve"> the </w:t>
      </w:r>
      <w:r w:rsidRPr="00FA64FA">
        <w:rPr>
          <w:rFonts w:eastAsia="Cambria"/>
          <w:b/>
          <w:u w:val="single"/>
        </w:rPr>
        <w:t xml:space="preserve">chances of </w:t>
      </w:r>
      <w:r w:rsidRPr="00FA64FA">
        <w:rPr>
          <w:rFonts w:eastAsia="Cambria"/>
          <w:sz w:val="14"/>
        </w:rPr>
        <w:t xml:space="preserve">a </w:t>
      </w:r>
      <w:r w:rsidRPr="00FA64FA">
        <w:rPr>
          <w:rFonts w:eastAsia="Cambria"/>
          <w:b/>
          <w:iCs/>
          <w:u w:val="single"/>
          <w:bdr w:val="single" w:sz="8" w:space="0" w:color="auto"/>
        </w:rPr>
        <w:t>nuclear</w:t>
      </w:r>
      <w:r w:rsidRPr="00FA64FA">
        <w:rPr>
          <w:rFonts w:eastAsia="Cambria"/>
          <w:sz w:val="14"/>
        </w:rPr>
        <w:t xml:space="preserve"> catastrophe or another World </w:t>
      </w:r>
      <w:r w:rsidRPr="00FA64FA">
        <w:rPr>
          <w:rFonts w:eastAsia="Cambria"/>
          <w:b/>
          <w:iCs/>
          <w:u w:val="single"/>
          <w:bdr w:val="single" w:sz="8" w:space="0" w:color="auto"/>
        </w:rPr>
        <w:t>War</w:t>
      </w:r>
      <w:r w:rsidRPr="00FA64FA">
        <w:rPr>
          <w:rFonts w:eastAsia="Cambria"/>
          <w:sz w:val="14"/>
        </w:rPr>
        <w:t>. The horrors and atrocities of the two Great Wars had traumatized the global community, which spurred calls for peace and the creation</w:t>
      </w:r>
      <w:r w:rsidRPr="00846785">
        <w:rPr>
          <w:rFonts w:eastAsia="Cambria"/>
          <w:sz w:val="14"/>
        </w:rPr>
        <w:t xml:space="preserve"> of a universalist agenda. </w:t>
      </w:r>
      <w:r w:rsidRPr="00846785">
        <w:rPr>
          <w:rFonts w:eastAsia="Cambria"/>
          <w:b/>
          <w:u w:val="single"/>
        </w:rPr>
        <w:t>Today</w:t>
      </w:r>
      <w:r w:rsidRPr="00846785">
        <w:rPr>
          <w:rFonts w:eastAsia="Cambria"/>
          <w:u w:val="single"/>
        </w:rPr>
        <w:t xml:space="preserve">, the world’s fickle and declining hegemon still has the </w:t>
      </w:r>
      <w:r w:rsidRPr="00846785">
        <w:rPr>
          <w:rFonts w:eastAsia="Cambria"/>
          <w:b/>
          <w:u w:val="single"/>
        </w:rPr>
        <w:t xml:space="preserve">ability, but not the </w:t>
      </w:r>
      <w:r w:rsidRPr="00846785">
        <w:rPr>
          <w:rFonts w:eastAsia="Cambria"/>
          <w:b/>
          <w:u w:val="single"/>
        </w:rPr>
        <w:lastRenderedPageBreak/>
        <w:t>will</w:t>
      </w:r>
      <w:r w:rsidRPr="00846785">
        <w:rPr>
          <w:rFonts w:eastAsia="Cambria"/>
          <w:u w:val="single"/>
        </w:rPr>
        <w:t>, to uphold the world order that it had so carefully and eagerly helped construct.</w:t>
      </w:r>
      <w:r w:rsidRPr="00846785">
        <w:rPr>
          <w:rFonts w:eastAsia="Cambria"/>
          <w:sz w:val="14"/>
        </w:rPr>
        <w:t xml:space="preserve"> Now, </w:t>
      </w:r>
      <w:r w:rsidRPr="00846785">
        <w:rPr>
          <w:rFonts w:eastAsia="Cambria"/>
          <w:b/>
          <w:iCs/>
          <w:u w:val="single"/>
          <w:bdr w:val="single" w:sz="8" w:space="0" w:color="auto"/>
        </w:rPr>
        <w:t>the stakes are too high</w:t>
      </w:r>
      <w:r w:rsidRPr="00846785">
        <w:rPr>
          <w:rFonts w:eastAsia="Cambria"/>
          <w:sz w:val="14"/>
        </w:rPr>
        <w:t xml:space="preserve">, and </w:t>
      </w:r>
      <w:r w:rsidRPr="00846785">
        <w:rPr>
          <w:rFonts w:eastAsia="Cambria"/>
          <w:b/>
          <w:u w:val="single"/>
        </w:rPr>
        <w:t xml:space="preserve">there must be a mighty and willing global leader to lead the effort of diffusing democratic ideals </w:t>
      </w:r>
      <w:r w:rsidRPr="00846785">
        <w:rPr>
          <w:rFonts w:eastAsia="Cambria"/>
          <w:sz w:val="14"/>
        </w:rPr>
        <w:t xml:space="preserve">and reinforcing stability through both military and diplomatic means. To do this, the United States must abandon its insurgent wave of isolationism and </w:t>
      </w:r>
      <w:proofErr w:type="gramStart"/>
      <w:r w:rsidRPr="00846785">
        <w:rPr>
          <w:rFonts w:eastAsia="Cambria"/>
          <w:sz w:val="14"/>
        </w:rPr>
        <w:t>protectionism, and</w:t>
      </w:r>
      <w:proofErr w:type="gramEnd"/>
      <w:r w:rsidRPr="00846785">
        <w:rPr>
          <w:rFonts w:eastAsia="Cambria"/>
          <w:sz w:val="14"/>
        </w:rPr>
        <w:t xml:space="preserve"> come to grips with the newly transnational nature of problems ranging from climate chang</w:t>
      </w:r>
      <w:r w:rsidRPr="00A410C1">
        <w:rPr>
          <w:rFonts w:eastAsia="Cambria"/>
          <w:sz w:val="14"/>
        </w:rPr>
        <w:t xml:space="preserve">e to international terrorism. First, the </w:t>
      </w:r>
      <w:r w:rsidRPr="00A410C1">
        <w:rPr>
          <w:rFonts w:eastAsia="Cambria"/>
          <w:u w:val="single"/>
        </w:rPr>
        <w:t xml:space="preserve">increase in intra-state conflict should warrant concern as many </w:t>
      </w:r>
      <w:r w:rsidRPr="00145BD7">
        <w:rPr>
          <w:rFonts w:eastAsia="Cambria"/>
          <w:highlight w:val="green"/>
          <w:u w:val="single"/>
        </w:rPr>
        <w:t>countries</w:t>
      </w:r>
      <w:r w:rsidRPr="00A410C1">
        <w:rPr>
          <w:rFonts w:eastAsia="Cambria"/>
          <w:u w:val="single"/>
        </w:rPr>
        <w:t xml:space="preserve">, namely </w:t>
      </w:r>
      <w:r w:rsidRPr="00145BD7">
        <w:rPr>
          <w:rFonts w:eastAsia="Cambria"/>
          <w:highlight w:val="green"/>
          <w:u w:val="single"/>
        </w:rPr>
        <w:t xml:space="preserve">in Africa and the Middle East, are seeing the total </w:t>
      </w:r>
      <w:r w:rsidRPr="00145BD7">
        <w:rPr>
          <w:rFonts w:eastAsia="Cambria"/>
          <w:b/>
          <w:highlight w:val="green"/>
          <w:u w:val="single"/>
        </w:rPr>
        <w:t xml:space="preserve">collapse of civil society </w:t>
      </w:r>
      <w:r w:rsidRPr="00A410C1">
        <w:rPr>
          <w:rFonts w:eastAsia="Cambria"/>
          <w:b/>
          <w:u w:val="single"/>
        </w:rPr>
        <w:t>and government.</w:t>
      </w:r>
      <w:r w:rsidRPr="00A410C1">
        <w:rPr>
          <w:rFonts w:eastAsia="Cambria"/>
          <w:u w:val="single"/>
        </w:rPr>
        <w:t xml:space="preserve"> </w:t>
      </w:r>
      <w:r w:rsidRPr="00A410C1">
        <w:rPr>
          <w:rFonts w:eastAsia="Cambria"/>
          <w:b/>
          <w:u w:val="single"/>
        </w:rPr>
        <w:t xml:space="preserve">These </w:t>
      </w:r>
      <w:r w:rsidRPr="00145BD7">
        <w:rPr>
          <w:rFonts w:eastAsia="Cambria"/>
          <w:b/>
          <w:highlight w:val="green"/>
          <w:u w:val="single"/>
        </w:rPr>
        <w:t>power vacuums are being filled with</w:t>
      </w:r>
      <w:r w:rsidRPr="00A410C1">
        <w:rPr>
          <w:rFonts w:eastAsia="Cambria"/>
          <w:sz w:val="14"/>
        </w:rPr>
        <w:t xml:space="preserve"> increasingly </w:t>
      </w:r>
      <w:r w:rsidRPr="00846785">
        <w:rPr>
          <w:rFonts w:eastAsia="Cambria"/>
          <w:b/>
          <w:iCs/>
          <w:u w:val="single"/>
          <w:bdr w:val="single" w:sz="8" w:space="0" w:color="auto"/>
        </w:rPr>
        <w:t>ideological and dangerous tribal and</w:t>
      </w:r>
      <w:r w:rsidRPr="00145BD7">
        <w:rPr>
          <w:rFonts w:eastAsia="Cambria"/>
          <w:b/>
          <w:iCs/>
          <w:highlight w:val="green"/>
          <w:u w:val="single"/>
          <w:bdr w:val="single" w:sz="8" w:space="0" w:color="auto"/>
        </w:rPr>
        <w:t xml:space="preserve"> non-state actors</w:t>
      </w:r>
      <w:r w:rsidRPr="00A410C1">
        <w:rPr>
          <w:rFonts w:eastAsia="Cambria"/>
          <w:sz w:val="14"/>
        </w:rPr>
        <w:t xml:space="preserve">, </w:t>
      </w:r>
      <w:r w:rsidRPr="00846785">
        <w:rPr>
          <w:rFonts w:eastAsia="Cambria"/>
          <w:u w:val="single"/>
        </w:rPr>
        <w:t xml:space="preserve">such as </w:t>
      </w:r>
      <w:r w:rsidRPr="00846785">
        <w:rPr>
          <w:rFonts w:eastAsia="Cambria"/>
          <w:b/>
          <w:iCs/>
          <w:u w:val="single"/>
          <w:bdr w:val="single" w:sz="8" w:space="0" w:color="auto"/>
        </w:rPr>
        <w:t>Boko Haram, ISIS, and Al-Shabaab</w:t>
      </w:r>
      <w:r w:rsidRPr="00846785">
        <w:rPr>
          <w:rFonts w:eastAsia="Cambria"/>
          <w:sz w:val="14"/>
        </w:rPr>
        <w:t xml:space="preserve">. Other </w:t>
      </w:r>
      <w:r w:rsidRPr="00846785">
        <w:rPr>
          <w:rFonts w:eastAsia="Cambria"/>
          <w:u w:val="single"/>
        </w:rPr>
        <w:t>bloody</w:t>
      </w:r>
      <w:r w:rsidRPr="00A410C1">
        <w:rPr>
          <w:rFonts w:eastAsia="Cambria"/>
          <w:u w:val="single"/>
        </w:rPr>
        <w:t xml:space="preserve"> civil wars in Rwanda, Sudan, and the Congo have contributed to the deaths of millions</w:t>
      </w:r>
      <w:r w:rsidRPr="00A410C1">
        <w:rPr>
          <w:rFonts w:eastAsia="Cambria"/>
          <w:sz w:val="14"/>
        </w:rPr>
        <w:t xml:space="preserve"> in the past two decades. As </w:t>
      </w:r>
      <w:r w:rsidRPr="00A410C1">
        <w:rPr>
          <w:rFonts w:eastAsia="Cambria"/>
          <w:u w:val="single"/>
        </w:rPr>
        <w:t xml:space="preserve">the West has </w:t>
      </w:r>
      <w:r w:rsidRPr="00846785">
        <w:rPr>
          <w:rFonts w:eastAsia="Cambria"/>
          <w:u w:val="single"/>
        </w:rPr>
        <w:t>seen, however, military intervention has not been all that successful</w:t>
      </w:r>
      <w:r w:rsidRPr="00846785">
        <w:rPr>
          <w:rFonts w:eastAsia="Cambria"/>
          <w:sz w:val="14"/>
        </w:rPr>
        <w:t xml:space="preserve"> in building and empowering democratic institutions in the Far East. </w:t>
      </w:r>
      <w:r w:rsidRPr="00846785">
        <w:rPr>
          <w:rFonts w:eastAsia="Cambria"/>
          <w:b/>
          <w:u w:val="single"/>
        </w:rPr>
        <w:t>A civil crusade</w:t>
      </w:r>
      <w:r w:rsidRPr="00846785">
        <w:rPr>
          <w:rFonts w:eastAsia="Cambria"/>
          <w:sz w:val="14"/>
        </w:rPr>
        <w:t xml:space="preserve">, along </w:t>
      </w:r>
      <w:r w:rsidRPr="00846785">
        <w:rPr>
          <w:rFonts w:eastAsia="Cambria"/>
          <w:u w:val="single"/>
        </w:rPr>
        <w:t xml:space="preserve">with the </w:t>
      </w:r>
      <w:r w:rsidRPr="00846785">
        <w:rPr>
          <w:rFonts w:eastAsia="Cambria"/>
          <w:b/>
          <w:iCs/>
          <w:u w:val="single"/>
          <w:bdr w:val="single" w:sz="8" w:space="0" w:color="auto"/>
        </w:rPr>
        <w:t>strengthening of international institutions</w:t>
      </w:r>
      <w:r w:rsidRPr="00846785">
        <w:rPr>
          <w:rFonts w:eastAsia="Cambria"/>
          <w:u w:val="single"/>
        </w:rPr>
        <w:t>,</w:t>
      </w:r>
      <w:r w:rsidRPr="00846785">
        <w:rPr>
          <w:rFonts w:eastAsia="Cambria"/>
          <w:b/>
          <w:u w:val="single"/>
        </w:rPr>
        <w:t xml:space="preserve"> </w:t>
      </w:r>
      <w:r w:rsidRPr="00846785">
        <w:rPr>
          <w:rFonts w:eastAsia="Cambria"/>
          <w:u w:val="single"/>
        </w:rPr>
        <w:t>may in fact be the answer to undoing tribal, religious, and sectarian divisions, thereby mitigating the prospects of civil conflict</w:t>
      </w:r>
      <w:r w:rsidRPr="00846785">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846785">
        <w:rPr>
          <w:rFonts w:eastAsia="Cambria"/>
          <w:u w:val="single"/>
        </w:rPr>
        <w:t>Seeing that an increase in the magnitude of human casualty is becoming more</w:t>
      </w:r>
      <w:r w:rsidRPr="00A410C1">
        <w:rPr>
          <w:rFonts w:eastAsia="Cambria"/>
          <w:u w:val="single"/>
        </w:rPr>
        <w:t xml:space="preserve"> of a reality due to advancements in military technology and the increasing outbreaks of civil war, </w:t>
      </w:r>
      <w:r w:rsidRPr="00A410C1">
        <w:rPr>
          <w:rFonts w:eastAsia="Cambria"/>
          <w:b/>
          <w:u w:val="single"/>
        </w:rPr>
        <w:t xml:space="preserve">international cooperation and the diffusion of norms that highlight the importance of </w:t>
      </w:r>
      <w:r w:rsidRPr="00A410C1">
        <w:rPr>
          <w:rFonts w:eastAsia="Cambria"/>
          <w:b/>
          <w:iCs/>
          <w:u w:val="single"/>
          <w:bdr w:val="single" w:sz="8" w:space="0" w:color="auto"/>
        </w:rPr>
        <w:t xml:space="preserve">stable governance, </w:t>
      </w:r>
      <w:r w:rsidRPr="00145BD7">
        <w:rPr>
          <w:rFonts w:eastAsia="Cambria"/>
          <w:b/>
          <w:iCs/>
          <w:highlight w:val="green"/>
          <w:u w:val="single"/>
          <w:bdr w:val="single" w:sz="8" w:space="0" w:color="auto"/>
        </w:rPr>
        <w:t>democracy</w:t>
      </w:r>
      <w:r w:rsidRPr="00A410C1">
        <w:rPr>
          <w:rFonts w:eastAsia="Cambria"/>
          <w:b/>
          <w:iCs/>
          <w:u w:val="single"/>
          <w:bdr w:val="single" w:sz="8" w:space="0" w:color="auto"/>
        </w:rPr>
        <w:t>, and human rights</w:t>
      </w:r>
      <w:r w:rsidRPr="00A410C1">
        <w:rPr>
          <w:rFonts w:eastAsia="Cambria"/>
          <w:b/>
          <w:u w:val="single"/>
        </w:rPr>
        <w:t xml:space="preserve"> </w:t>
      </w:r>
      <w:r w:rsidRPr="00145BD7">
        <w:rPr>
          <w:rFonts w:eastAsia="Cambria"/>
          <w:b/>
          <w:highlight w:val="green"/>
          <w:u w:val="single"/>
        </w:rPr>
        <w:t xml:space="preserve">is the only recourse to address </w:t>
      </w:r>
      <w:r w:rsidRPr="00A410C1">
        <w:rPr>
          <w:rFonts w:eastAsia="Cambria"/>
          <w:b/>
          <w:u w:val="single"/>
        </w:rPr>
        <w:t xml:space="preserve">the rise in sectarian divides and </w:t>
      </w:r>
      <w:r w:rsidRPr="00145BD7">
        <w:rPr>
          <w:rFonts w:eastAsia="Cambria"/>
          <w:b/>
          <w:highlight w:val="green"/>
          <w:u w:val="single"/>
        </w:rPr>
        <w:t>civil conflicts</w:t>
      </w:r>
      <w:r w:rsidRPr="00A410C1">
        <w:rPr>
          <w:rFonts w:eastAsia="Cambria"/>
          <w:u w:val="single"/>
        </w:rPr>
        <w:t xml:space="preserve">. So long as the trend of the West’s desire to </w:t>
      </w:r>
      <w:r w:rsidRPr="00A410C1">
        <w:rPr>
          <w:rFonts w:eastAsia="Cambria"/>
          <w:b/>
          <w:u w:val="single"/>
        </w:rPr>
        <w:t>look inward</w:t>
      </w:r>
      <w:r w:rsidRPr="00A410C1">
        <w:rPr>
          <w:rFonts w:eastAsia="Cambria"/>
          <w:u w:val="single"/>
        </w:rPr>
        <w:t xml:space="preserve"> continues</w:t>
      </w:r>
      <w:r w:rsidRPr="00A410C1">
        <w:rPr>
          <w:rFonts w:eastAsia="Cambria"/>
          <w:sz w:val="14"/>
        </w:rPr>
        <w:t xml:space="preserve">, </w:t>
      </w:r>
      <w:r w:rsidRPr="00A410C1">
        <w:rPr>
          <w:rFonts w:eastAsia="Cambria"/>
          <w:u w:val="single"/>
        </w:rPr>
        <w:t>it is likely</w:t>
      </w:r>
      <w:r w:rsidRPr="00A410C1">
        <w:rPr>
          <w:rFonts w:eastAsia="Cambria"/>
          <w:sz w:val="14"/>
        </w:rPr>
        <w:t xml:space="preserve"> that </w:t>
      </w:r>
      <w:r w:rsidRPr="00145BD7">
        <w:rPr>
          <w:rFonts w:eastAsia="Cambria"/>
          <w:highlight w:val="green"/>
          <w:u w:val="single"/>
        </w:rPr>
        <w:t xml:space="preserve">nation states mired in conflict will devolve into </w:t>
      </w:r>
      <w:r w:rsidRPr="00A410C1">
        <w:rPr>
          <w:rFonts w:eastAsia="Cambria"/>
          <w:u w:val="single"/>
        </w:rPr>
        <w:t xml:space="preserve">ethnic or tribal enclaves bent on </w:t>
      </w:r>
      <w:r w:rsidRPr="00A410C1">
        <w:rPr>
          <w:rFonts w:eastAsia="Cambria"/>
          <w:b/>
          <w:u w:val="single"/>
        </w:rPr>
        <w:t xml:space="preserve">relying on </w:t>
      </w:r>
      <w:r w:rsidRPr="00145BD7">
        <w:rPr>
          <w:rFonts w:eastAsia="Cambria"/>
          <w:b/>
          <w:highlight w:val="green"/>
          <w:u w:val="single"/>
        </w:rPr>
        <w:t>war to maintain their legitimacy</w:t>
      </w:r>
      <w:r w:rsidRPr="00145BD7">
        <w:rPr>
          <w:rFonts w:eastAsia="Cambria"/>
          <w:highlight w:val="green"/>
          <w:u w:val="single"/>
        </w:rPr>
        <w:t xml:space="preserve"> </w:t>
      </w:r>
      <w:r w:rsidRPr="00A410C1">
        <w:rPr>
          <w:rFonts w:eastAsia="Cambria"/>
          <w:u w:val="single"/>
        </w:rPr>
        <w:t>and power</w:t>
      </w:r>
      <w:r w:rsidRPr="00A410C1">
        <w:rPr>
          <w:rFonts w:eastAsia="Cambria"/>
          <w:sz w:val="14"/>
        </w:rPr>
        <w:t xml:space="preserve">. Aside from growing sectarianism and the increasing prevalence of failed states, </w:t>
      </w:r>
      <w:r w:rsidRPr="00A410C1">
        <w:rPr>
          <w:rFonts w:eastAsia="Cambria"/>
          <w:u w:val="single"/>
        </w:rPr>
        <w:t xml:space="preserve">an even more daunting threat come from </w:t>
      </w:r>
      <w:r w:rsidRPr="00A410C1">
        <w:rPr>
          <w:rFonts w:eastAsia="Cambria"/>
          <w:b/>
          <w:iCs/>
          <w:u w:val="single"/>
          <w:bdr w:val="single" w:sz="8" w:space="0" w:color="auto"/>
        </w:rPr>
        <w:t xml:space="preserve">weapons that transcend the costs of conventional warfare. </w:t>
      </w:r>
      <w:r w:rsidRPr="00A410C1">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A410C1">
        <w:rPr>
          <w:rFonts w:eastAsia="Cambria"/>
          <w:u w:val="single"/>
        </w:rPr>
        <w:t xml:space="preserve">now that the American president is threatening to undo much of the United States’ extensive network of alliances, formerly </w:t>
      </w:r>
      <w:r w:rsidRPr="00145BD7">
        <w:rPr>
          <w:rFonts w:eastAsia="Cambria"/>
          <w:highlight w:val="green"/>
          <w:u w:val="single"/>
        </w:rPr>
        <w:t>non-nuclear states may be forced to rearm themselves</w:t>
      </w:r>
      <w:r w:rsidRPr="00A410C1">
        <w:rPr>
          <w:rFonts w:eastAsia="Cambria"/>
          <w:sz w:val="14"/>
        </w:rPr>
        <w:t xml:space="preserve">. </w:t>
      </w:r>
      <w:r w:rsidRPr="00145BD7">
        <w:rPr>
          <w:rFonts w:eastAsia="Cambria"/>
          <w:b/>
          <w:highlight w:val="green"/>
          <w:u w:val="single"/>
        </w:rPr>
        <w:t>Disarmament is central to liberal internationalism</w:t>
      </w:r>
      <w:r w:rsidRPr="00A410C1">
        <w:rPr>
          <w:rFonts w:eastAsia="Cambria"/>
          <w:sz w:val="14"/>
        </w:rPr>
        <w:t xml:space="preserve">, </w:t>
      </w:r>
      <w:r w:rsidRPr="00A410C1">
        <w:rPr>
          <w:rFonts w:eastAsia="Cambria"/>
          <w:u w:val="single"/>
        </w:rPr>
        <w:t>as was apparent by the Washington Naval Treaty advocated by Wilson, and by the modern CTBT treaty</w:t>
      </w:r>
      <w:r w:rsidRPr="00A410C1">
        <w:rPr>
          <w:rFonts w:eastAsia="Cambria"/>
          <w:sz w:val="14"/>
        </w:rPr>
        <w:t xml:space="preserve">. The reverse is, however, being seen in the modern era, with cries coming from Japan and South Korea to remobilize and begin their own nuclear weapon programs.[4] </w:t>
      </w:r>
      <w:r w:rsidRPr="00145BD7">
        <w:rPr>
          <w:rFonts w:eastAsia="Cambria"/>
          <w:highlight w:val="green"/>
          <w:u w:val="single"/>
        </w:rPr>
        <w:t>A world with more nuclear actors is a formula for chaos</w:t>
      </w:r>
      <w:r w:rsidRPr="00A410C1">
        <w:rPr>
          <w:rFonts w:eastAsia="Cambria"/>
          <w:u w:val="single"/>
        </w:rPr>
        <w:t>, especially if nuclear weapons become mass-produced.</w:t>
      </w:r>
      <w:r w:rsidRPr="00A410C1">
        <w:rPr>
          <w:rFonts w:eastAsia="Cambria"/>
          <w:sz w:val="14"/>
        </w:rPr>
        <w:t xml:space="preserve"> </w:t>
      </w:r>
      <w:r w:rsidRPr="00145BD7">
        <w:rPr>
          <w:rFonts w:eastAsia="Cambria"/>
          <w:highlight w:val="green"/>
          <w:u w:val="single"/>
        </w:rPr>
        <w:t>Non-state actors will increasingly eye these nuclear sites</w:t>
      </w:r>
      <w:r w:rsidRPr="00A410C1">
        <w:rPr>
          <w:rFonts w:eastAsia="Cambria"/>
          <w:u w:val="single"/>
        </w:rPr>
        <w:t xml:space="preserve"> as was the case near a Belgian nuclear</w:t>
      </w:r>
      <w:r w:rsidRPr="00A410C1">
        <w:rPr>
          <w:rFonts w:eastAsia="Cambria"/>
          <w:sz w:val="14"/>
        </w:rPr>
        <w:t xml:space="preserve"> power </w:t>
      </w:r>
      <w:r w:rsidRPr="00A410C1">
        <w:rPr>
          <w:rFonts w:eastAsia="Cambria"/>
          <w:u w:val="single"/>
        </w:rPr>
        <w:t>plant</w:t>
      </w:r>
      <w:r w:rsidRPr="00A410C1">
        <w:rPr>
          <w:rFonts w:eastAsia="Cambria"/>
          <w:sz w:val="14"/>
        </w:rPr>
        <w:t xml:space="preserve"> just over a year ago.[5] </w:t>
      </w:r>
      <w:r w:rsidRPr="00A410C1">
        <w:rPr>
          <w:rFonts w:eastAsia="Cambria"/>
          <w:u w:val="single"/>
        </w:rPr>
        <w:t xml:space="preserve">If any government commits a serious misstep, </w:t>
      </w:r>
      <w:r w:rsidRPr="00145BD7">
        <w:rPr>
          <w:rFonts w:eastAsia="Cambria"/>
          <w:b/>
          <w:highlight w:val="green"/>
          <w:u w:val="single"/>
        </w:rPr>
        <w:t>access to nuclear weapons on</w:t>
      </w:r>
      <w:r w:rsidRPr="00A410C1">
        <w:rPr>
          <w:rFonts w:eastAsia="Cambria"/>
          <w:b/>
          <w:u w:val="single"/>
        </w:rPr>
        <w:t xml:space="preserve"> the </w:t>
      </w:r>
      <w:r w:rsidRPr="00145BD7">
        <w:rPr>
          <w:rFonts w:eastAsia="Cambria"/>
          <w:b/>
          <w:highlight w:val="green"/>
          <w:u w:val="single"/>
        </w:rPr>
        <w:t xml:space="preserve">behalf of terrorist </w:t>
      </w:r>
      <w:r w:rsidRPr="00A410C1">
        <w:rPr>
          <w:rFonts w:eastAsia="Cambria"/>
          <w:b/>
          <w:u w:val="single"/>
        </w:rPr>
        <w:t xml:space="preserve">and insurgent </w:t>
      </w:r>
      <w:r w:rsidRPr="00145BD7">
        <w:rPr>
          <w:rFonts w:eastAsia="Cambria"/>
          <w:b/>
          <w:highlight w:val="green"/>
          <w:u w:val="single"/>
        </w:rPr>
        <w:t>groups will become a reality</w:t>
      </w:r>
      <w:r w:rsidRPr="00A410C1">
        <w:rPr>
          <w:rFonts w:eastAsia="Cambria"/>
          <w:b/>
          <w:u w:val="single"/>
        </w:rPr>
        <w:t>,</w:t>
      </w:r>
      <w:r w:rsidRPr="00A410C1">
        <w:rPr>
          <w:rFonts w:eastAsia="Cambria"/>
          <w:u w:val="single"/>
        </w:rPr>
        <w:t xml:space="preserve"> especially if a civil war occurs</w:t>
      </w:r>
      <w:r w:rsidRPr="00A410C1">
        <w:rPr>
          <w:rFonts w:eastAsia="Cambria"/>
          <w:sz w:val="14"/>
        </w:rPr>
        <w:t xml:space="preserve">. States with nuclear weapons require domestic stability and strong security, which is why </w:t>
      </w:r>
      <w:r w:rsidRPr="00A410C1">
        <w:rPr>
          <w:rFonts w:eastAsia="Cambria"/>
          <w:u w:val="single"/>
        </w:rPr>
        <w:t>states such as Israel, North Korea, and Pakistan could be in serious trouble in the event of a domestic uprising or military coup</w:t>
      </w:r>
      <w:r w:rsidRPr="00A410C1">
        <w:rPr>
          <w:rFonts w:eastAsia="Cambria"/>
          <w:sz w:val="14"/>
        </w:rPr>
        <w:t xml:space="preserve">. The disarmament of all states is essential for human </w:t>
      </w:r>
      <w:r w:rsidRPr="00056E13">
        <w:rPr>
          <w:rFonts w:eastAsia="Cambria"/>
          <w:sz w:val="14"/>
        </w:rPr>
        <w:t>survival, and if it is no</w:t>
      </w:r>
      <w:r w:rsidRPr="00A410C1">
        <w:rPr>
          <w:rFonts w:eastAsia="Cambria"/>
          <w:sz w:val="14"/>
        </w:rPr>
        <w:t xml:space="preserve">t achieved, then </w:t>
      </w:r>
      <w:r w:rsidRPr="00145BD7">
        <w:rPr>
          <w:rFonts w:eastAsia="Cambria"/>
          <w:b/>
          <w:highlight w:val="green"/>
          <w:u w:val="single"/>
        </w:rPr>
        <w:t xml:space="preserve">a world full of nuclear weapons </w:t>
      </w:r>
      <w:r w:rsidRPr="00A410C1">
        <w:rPr>
          <w:rFonts w:eastAsia="Cambria"/>
          <w:b/>
          <w:u w:val="single"/>
        </w:rPr>
        <w:t xml:space="preserve">and </w:t>
      </w:r>
      <w:r w:rsidRPr="00A410C1">
        <w:rPr>
          <w:rFonts w:eastAsia="Cambria"/>
          <w:b/>
          <w:iCs/>
          <w:u w:val="single"/>
          <w:bdr w:val="single" w:sz="8" w:space="0" w:color="auto"/>
        </w:rPr>
        <w:t xml:space="preserve">an international system guided by realpolitik </w:t>
      </w:r>
      <w:r w:rsidRPr="00145BD7">
        <w:rPr>
          <w:rFonts w:eastAsia="Cambria"/>
          <w:b/>
          <w:iCs/>
          <w:highlight w:val="green"/>
          <w:u w:val="single"/>
          <w:bdr w:val="single" w:sz="8" w:space="0" w:color="auto"/>
        </w:rPr>
        <w:t>could give rise to nuclear warfare</w:t>
      </w:r>
      <w:r w:rsidRPr="00A410C1">
        <w:rPr>
          <w:rFonts w:eastAsia="Cambria"/>
          <w:sz w:val="16"/>
          <w:szCs w:val="16"/>
        </w:rPr>
        <w:t>. In today’s</w:t>
      </w:r>
      <w:r w:rsidRPr="00A410C1">
        <w:rPr>
          <w:rFonts w:eastAsia="Cambria"/>
          <w:sz w:val="14"/>
        </w:rPr>
        <w:t xml:space="preserve"> world, nuclear weapons leave all states virtually defenseless. But, </w:t>
      </w:r>
      <w:r w:rsidRPr="00A410C1">
        <w:rPr>
          <w:rFonts w:eastAsia="Cambria"/>
          <w:b/>
          <w:u w:val="single"/>
        </w:rPr>
        <w:t xml:space="preserve">for nuclear </w:t>
      </w:r>
      <w:proofErr w:type="spellStart"/>
      <w:r w:rsidRPr="00A410C1">
        <w:rPr>
          <w:rFonts w:eastAsia="Cambria"/>
          <w:b/>
          <w:u w:val="single"/>
        </w:rPr>
        <w:t>deproliferation</w:t>
      </w:r>
      <w:proofErr w:type="spellEnd"/>
      <w:r w:rsidRPr="00A410C1">
        <w:rPr>
          <w:rFonts w:eastAsia="Cambria"/>
          <w:b/>
          <w:u w:val="single"/>
        </w:rPr>
        <w:t xml:space="preserve"> to become a cornerstone of the global agenda, </w:t>
      </w:r>
      <w:r w:rsidRPr="00A410C1">
        <w:rPr>
          <w:rFonts w:eastAsia="Cambria"/>
          <w:b/>
          <w:iCs/>
          <w:u w:val="single"/>
          <w:bdr w:val="single" w:sz="8" w:space="0" w:color="auto"/>
        </w:rPr>
        <w:t>a pacifying and democratic power</w:t>
      </w:r>
      <w:r w:rsidRPr="00A410C1">
        <w:rPr>
          <w:rFonts w:eastAsia="Cambria"/>
          <w:b/>
          <w:u w:val="single"/>
        </w:rPr>
        <w:t xml:space="preserve"> must rise to the limelight to advocate the virtues of peace, stability, and human rights</w:t>
      </w:r>
      <w:r w:rsidRPr="00A410C1">
        <w:rPr>
          <w:rFonts w:eastAsia="Cambria"/>
          <w:sz w:val="14"/>
        </w:rPr>
        <w:t xml:space="preserve">. </w:t>
      </w:r>
      <w:r w:rsidRPr="00145BD7">
        <w:rPr>
          <w:rFonts w:eastAsia="Cambria"/>
          <w:b/>
          <w:iCs/>
          <w:highlight w:val="green"/>
          <w:u w:val="single"/>
          <w:bdr w:val="single" w:sz="8" w:space="0" w:color="auto"/>
        </w:rPr>
        <w:t>Those who equivocate democratic interventionism as an idealistic crusade cannot be further from the truth</w:t>
      </w:r>
      <w:r w:rsidRPr="00567AC7">
        <w:rPr>
          <w:u w:val="single"/>
        </w:rPr>
        <w:t>. Some</w:t>
      </w:r>
      <w:r w:rsidRPr="00A410C1">
        <w:rPr>
          <w:rFonts w:eastAsia="Cambria"/>
          <w:sz w:val="14"/>
        </w:rPr>
        <w:t xml:space="preserve">, however, see </w:t>
      </w:r>
      <w:r w:rsidRPr="00A410C1">
        <w:rPr>
          <w:rFonts w:eastAsia="Cambria"/>
          <w:u w:val="single"/>
        </w:rPr>
        <w:t>it as an effective foreign policy that has a grand scheme for peace in mind</w:t>
      </w:r>
      <w:r w:rsidRPr="00A410C1">
        <w:rPr>
          <w:rFonts w:eastAsia="Cambria"/>
          <w:sz w:val="14"/>
        </w:rPr>
        <w:t xml:space="preserve">.[6] </w:t>
      </w:r>
      <w:r w:rsidRPr="00A410C1">
        <w:rPr>
          <w:rFonts w:eastAsia="Cambria"/>
          <w:u w:val="single"/>
        </w:rPr>
        <w:t>The latter contention</w:t>
      </w:r>
      <w:r w:rsidRPr="00A410C1">
        <w:rPr>
          <w:rFonts w:eastAsia="Cambria"/>
          <w:sz w:val="14"/>
        </w:rPr>
        <w:t xml:space="preserve">, despite being widely disputed, </w:t>
      </w:r>
      <w:r w:rsidRPr="00A410C1">
        <w:rPr>
          <w:rFonts w:eastAsia="Cambria"/>
          <w:b/>
          <w:u w:val="single"/>
        </w:rPr>
        <w:t xml:space="preserve">holds the </w:t>
      </w:r>
      <w:r w:rsidRPr="00A410C1">
        <w:rPr>
          <w:rFonts w:eastAsia="Cambria"/>
          <w:b/>
          <w:u w:val="single"/>
        </w:rPr>
        <w:lastRenderedPageBreak/>
        <w:t>premise for the democratic peace theory</w:t>
      </w:r>
      <w:r w:rsidRPr="00A410C1">
        <w:rPr>
          <w:rFonts w:eastAsia="Cambria"/>
          <w:sz w:val="14"/>
        </w:rPr>
        <w:t xml:space="preserve">. Throughout the history of all democracies, </w:t>
      </w:r>
      <w:r w:rsidRPr="00145BD7">
        <w:rPr>
          <w:rFonts w:eastAsia="Cambria"/>
          <w:b/>
          <w:iCs/>
          <w:highlight w:val="green"/>
          <w:u w:val="single"/>
          <w:bdr w:val="single" w:sz="8" w:space="0" w:color="auto"/>
        </w:rPr>
        <w:t>not one modern-day democracy has fought against another democracy</w:t>
      </w:r>
      <w:r w:rsidRPr="00A410C1">
        <w:rPr>
          <w:rFonts w:eastAsia="Cambria"/>
          <w:sz w:val="14"/>
        </w:rPr>
        <w:t xml:space="preserve">.[7] </w:t>
      </w:r>
      <w:r w:rsidRPr="00A410C1">
        <w:rPr>
          <w:rFonts w:eastAsia="Cambria"/>
          <w:u w:val="single"/>
        </w:rPr>
        <w:t xml:space="preserve">Whether that’s because of ideational symmetry, similar objectives and morals, or generally pacific foreign policies, </w:t>
      </w:r>
      <w:r w:rsidRPr="00A410C1">
        <w:rPr>
          <w:rFonts w:eastAsia="Cambria"/>
          <w:b/>
          <w:u w:val="single"/>
        </w:rPr>
        <w:t>such a phenomenon must be given attention by policymakers</w:t>
      </w:r>
      <w:r w:rsidRPr="00A410C1">
        <w:rPr>
          <w:rFonts w:eastAsia="Cambria"/>
          <w:b/>
          <w:sz w:val="14"/>
        </w:rPr>
        <w:t>.</w:t>
      </w:r>
      <w:r w:rsidRPr="00A410C1">
        <w:rPr>
          <w:rFonts w:eastAsia="Cambria"/>
          <w:sz w:val="14"/>
        </w:rPr>
        <w:t xml:space="preserve"> According to liberal internationalists, </w:t>
      </w:r>
      <w:r w:rsidRPr="00A410C1">
        <w:rPr>
          <w:rFonts w:eastAsia="Cambria"/>
          <w:b/>
          <w:iCs/>
          <w:u w:val="single"/>
          <w:bdr w:val="single" w:sz="8" w:space="0" w:color="auto"/>
        </w:rPr>
        <w:t>democracies make better partners,</w:t>
      </w:r>
      <w:r w:rsidRPr="00A410C1">
        <w:rPr>
          <w:rFonts w:eastAsia="Cambria"/>
          <w:sz w:val="14"/>
        </w:rPr>
        <w:t xml:space="preserve"> tend to </w:t>
      </w:r>
      <w:r w:rsidRPr="00A410C1">
        <w:rPr>
          <w:rFonts w:eastAsia="Cambria"/>
          <w:b/>
          <w:iCs/>
          <w:u w:val="single"/>
          <w:bdr w:val="single" w:sz="8" w:space="0" w:color="auto"/>
        </w:rPr>
        <w:t>move towards increased political and moral agreement</w:t>
      </w:r>
      <w:r w:rsidRPr="00A410C1">
        <w:rPr>
          <w:rFonts w:eastAsia="Cambria"/>
          <w:sz w:val="14"/>
        </w:rPr>
        <w:t xml:space="preserve">, </w:t>
      </w:r>
      <w:r w:rsidRPr="00A410C1">
        <w:rPr>
          <w:rFonts w:eastAsia="Cambria"/>
          <w:b/>
          <w:iCs/>
          <w:u w:val="single"/>
          <w:bdr w:val="single" w:sz="8" w:space="0" w:color="auto"/>
        </w:rPr>
        <w:t>oppose illiberal regimes</w:t>
      </w:r>
      <w:r w:rsidRPr="00A410C1">
        <w:rPr>
          <w:rFonts w:eastAsia="Cambria"/>
          <w:u w:val="single"/>
        </w:rPr>
        <w:t>, and</w:t>
      </w:r>
      <w:r w:rsidRPr="00A410C1">
        <w:rPr>
          <w:rFonts w:eastAsia="Cambria"/>
          <w:sz w:val="14"/>
        </w:rPr>
        <w:t xml:space="preserve"> </w:t>
      </w:r>
      <w:r w:rsidRPr="00A410C1">
        <w:rPr>
          <w:rFonts w:eastAsia="Cambria"/>
          <w:b/>
          <w:iCs/>
          <w:u w:val="single"/>
          <w:bdr w:val="single" w:sz="8" w:space="0" w:color="auto"/>
        </w:rPr>
        <w:t>support disarmament policies.</w:t>
      </w:r>
      <w:r w:rsidRPr="00A410C1">
        <w:rPr>
          <w:rFonts w:eastAsia="Cambria"/>
          <w:sz w:val="14"/>
        </w:rPr>
        <w:t xml:space="preserve"> </w:t>
      </w:r>
      <w:r w:rsidRPr="00A410C1">
        <w:rPr>
          <w:rFonts w:eastAsia="Cambria"/>
          <w:u w:val="single"/>
        </w:rPr>
        <w:t>This supposition is heavily supported by the smooth post-WWII transitions that the German, Japanese, and Italian governments underwent</w:t>
      </w:r>
      <w:r w:rsidRPr="00A410C1">
        <w:rPr>
          <w:rFonts w:eastAsia="Cambria"/>
          <w:sz w:val="14"/>
        </w:rPr>
        <w:t xml:space="preserve">. </w:t>
      </w:r>
      <w:proofErr w:type="gramStart"/>
      <w:r w:rsidRPr="00A410C1">
        <w:rPr>
          <w:rFonts w:eastAsia="Cambria"/>
          <w:u w:val="single"/>
        </w:rPr>
        <w:t>All of</w:t>
      </w:r>
      <w:proofErr w:type="gramEnd"/>
      <w:r w:rsidRPr="00A410C1">
        <w:rPr>
          <w:rFonts w:eastAsia="Cambria"/>
          <w:u w:val="single"/>
        </w:rPr>
        <w:t xml:space="preserve"> the governments were formerly fascistic and authoritarian, but with intensive military and economic support from the West, they became some of the most </w:t>
      </w:r>
      <w:r w:rsidRPr="00A410C1">
        <w:rPr>
          <w:rFonts w:eastAsia="Cambria"/>
          <w:b/>
          <w:iCs/>
          <w:u w:val="single"/>
          <w:bdr w:val="single" w:sz="8" w:space="0" w:color="auto"/>
        </w:rPr>
        <w:t>shining exemplars of democratic societies</w:t>
      </w:r>
      <w:r w:rsidRPr="00A410C1">
        <w:rPr>
          <w:rFonts w:eastAsia="Cambria"/>
          <w:u w:val="single"/>
        </w:rPr>
        <w:t>.</w:t>
      </w:r>
      <w:r w:rsidRPr="00A410C1">
        <w:rPr>
          <w:rFonts w:eastAsia="Cambria"/>
          <w:sz w:val="14"/>
        </w:rPr>
        <w:t xml:space="preserve"> Even today, </w:t>
      </w:r>
      <w:r w:rsidRPr="00A410C1">
        <w:rPr>
          <w:rFonts w:eastAsia="Cambria"/>
          <w:u w:val="single"/>
        </w:rPr>
        <w:t>Germany is the backbone of the European Union and repeatedly champions democratic norms</w:t>
      </w:r>
      <w:r w:rsidRPr="00A410C1">
        <w:rPr>
          <w:rFonts w:eastAsia="Cambria"/>
          <w:sz w:val="14"/>
        </w:rPr>
        <w:t xml:space="preserve">, such as human rights, economic freedom, and individual liberty.[8] Equipping other countries with the necessary foundations for democracy is no easy feat, but </w:t>
      </w:r>
      <w:r w:rsidRPr="00A410C1">
        <w:rPr>
          <w:rFonts w:eastAsia="Cambria"/>
          <w:b/>
          <w:u w:val="single"/>
        </w:rPr>
        <w:t>the fight for peace far outweighs the costs of inhabiting a world rife with nuclear-armed authoritarian and belligerent states</w:t>
      </w:r>
      <w:r w:rsidRPr="00A410C1">
        <w:rPr>
          <w:rFonts w:eastAsia="Cambria"/>
          <w:sz w:val="14"/>
        </w:rPr>
        <w:t xml:space="preserve">. In conclusion, liberal internationalism can have </w:t>
      </w:r>
      <w:proofErr w:type="gramStart"/>
      <w:r w:rsidRPr="00A410C1">
        <w:rPr>
          <w:rFonts w:eastAsia="Cambria"/>
          <w:sz w:val="14"/>
        </w:rPr>
        <w:t>a lasting legacy</w:t>
      </w:r>
      <w:proofErr w:type="gramEnd"/>
      <w:r w:rsidRPr="00A410C1">
        <w:rPr>
          <w:rFonts w:eastAsia="Cambria"/>
          <w:sz w:val="14"/>
        </w:rPr>
        <w:t xml:space="preserve"> on the prospects for peace if it is executed properly. </w:t>
      </w:r>
      <w:r w:rsidRPr="00145BD7">
        <w:rPr>
          <w:rFonts w:eastAsia="Cambria"/>
          <w:b/>
          <w:highlight w:val="green"/>
          <w:u w:val="single"/>
        </w:rPr>
        <w:t>Putting democracy</w:t>
      </w:r>
      <w:r w:rsidRPr="00A410C1">
        <w:rPr>
          <w:rFonts w:eastAsia="Cambria"/>
          <w:b/>
          <w:u w:val="single"/>
        </w:rPr>
        <w:t xml:space="preserve">, humanism, and liberty </w:t>
      </w:r>
      <w:r w:rsidRPr="00145BD7">
        <w:rPr>
          <w:rFonts w:eastAsia="Cambria"/>
          <w:b/>
          <w:highlight w:val="green"/>
          <w:u w:val="single"/>
        </w:rPr>
        <w:t xml:space="preserve">on a pedestal is what states ought to do if they seek to </w:t>
      </w:r>
      <w:r w:rsidRPr="00145BD7">
        <w:rPr>
          <w:rFonts w:eastAsia="Cambria"/>
          <w:b/>
          <w:iCs/>
          <w:highlight w:val="green"/>
          <w:u w:val="single"/>
          <w:bdr w:val="single" w:sz="8" w:space="0" w:color="auto"/>
        </w:rPr>
        <w:t>save humanity</w:t>
      </w:r>
      <w:r w:rsidRPr="00145BD7">
        <w:rPr>
          <w:rFonts w:eastAsia="Cambria"/>
          <w:b/>
          <w:highlight w:val="green"/>
          <w:u w:val="single"/>
        </w:rPr>
        <w:t xml:space="preserve"> from </w:t>
      </w:r>
      <w:r w:rsidRPr="00A410C1">
        <w:rPr>
          <w:rFonts w:eastAsia="Cambria"/>
          <w:b/>
          <w:u w:val="single"/>
        </w:rPr>
        <w:t>itself</w:t>
      </w:r>
      <w:r w:rsidRPr="00A410C1">
        <w:rPr>
          <w:rFonts w:eastAsia="Cambria"/>
          <w:sz w:val="14"/>
        </w:rPr>
        <w:t xml:space="preserve">. Although </w:t>
      </w:r>
      <w:r w:rsidRPr="00A410C1">
        <w:rPr>
          <w:rFonts w:eastAsia="Cambria"/>
          <w:b/>
          <w:iCs/>
          <w:u w:val="single"/>
          <w:bdr w:val="single" w:sz="8" w:space="0" w:color="auto"/>
        </w:rPr>
        <w:t xml:space="preserve">the rise of transnational issues pertaining to </w:t>
      </w:r>
      <w:r w:rsidRPr="00145BD7">
        <w:rPr>
          <w:rFonts w:eastAsia="Cambria"/>
          <w:b/>
          <w:iCs/>
          <w:highlight w:val="green"/>
          <w:u w:val="single"/>
          <w:bdr w:val="single" w:sz="8" w:space="0" w:color="auto"/>
        </w:rPr>
        <w:t xml:space="preserve">climate change, nuclear weapons, and civil wars </w:t>
      </w:r>
      <w:r w:rsidRPr="00A410C1">
        <w:rPr>
          <w:rFonts w:eastAsia="Cambria"/>
          <w:b/>
          <w:iCs/>
          <w:u w:val="single"/>
          <w:bdr w:val="single" w:sz="8" w:space="0" w:color="auto"/>
        </w:rPr>
        <w:t>should make international cooperation an increasingly desired aim</w:t>
      </w:r>
      <w:r w:rsidRPr="00A410C1">
        <w:rPr>
          <w:rFonts w:eastAsia="Cambria"/>
          <w:sz w:val="14"/>
        </w:rPr>
        <w:t>, states seem to be thinking just the opposite. Only time will tell whether this is a short-lived trend, or a more ominous warning for the world at large.</w:t>
      </w:r>
    </w:p>
    <w:p w14:paraId="0D22A396" w14:textId="77777777" w:rsidR="0079052F" w:rsidRPr="00127B57" w:rsidRDefault="0079052F" w:rsidP="0079052F">
      <w:pPr>
        <w:pStyle w:val="Heading4"/>
        <w:rPr>
          <w:rFonts w:eastAsia="MS Gothic"/>
          <w:u w:val="single"/>
        </w:rPr>
      </w:pPr>
      <w:r w:rsidRPr="00127B57">
        <w:rPr>
          <w:rFonts w:eastAsia="MS Gothic"/>
        </w:rPr>
        <w:t>The alternative to democracy is violent civil wars, ethnic cleansing, and genocide---the best research confirms</w:t>
      </w:r>
    </w:p>
    <w:p w14:paraId="04EA7947" w14:textId="77777777" w:rsidR="0079052F" w:rsidRPr="005E1642" w:rsidRDefault="0079052F" w:rsidP="0079052F">
      <w:pPr>
        <w:rPr>
          <w:sz w:val="18"/>
          <w:szCs w:val="20"/>
        </w:rPr>
      </w:pPr>
      <w:proofErr w:type="spellStart"/>
      <w:r w:rsidRPr="005E1642">
        <w:rPr>
          <w:rStyle w:val="Style13ptBold"/>
        </w:rPr>
        <w:t>Cortright</w:t>
      </w:r>
      <w:proofErr w:type="spellEnd"/>
      <w:r w:rsidRPr="005E1642">
        <w:rPr>
          <w:rStyle w:val="Style13ptBold"/>
        </w:rPr>
        <w:t xml:space="preserve"> 13</w:t>
      </w:r>
      <w:r w:rsidRPr="005E1642">
        <w:rPr>
          <w:sz w:val="18"/>
          <w:szCs w:val="20"/>
        </w:rPr>
        <w:t xml:space="preserve">, David </w:t>
      </w:r>
      <w:proofErr w:type="spellStart"/>
      <w:r w:rsidRPr="005E1642">
        <w:rPr>
          <w:sz w:val="18"/>
          <w:szCs w:val="20"/>
        </w:rPr>
        <w:t>Cortright</w:t>
      </w:r>
      <w:proofErr w:type="spellEnd"/>
      <w:r w:rsidRPr="005E1642">
        <w:rPr>
          <w:sz w:val="18"/>
          <w:szCs w:val="20"/>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5E1642">
        <w:rPr>
          <w:sz w:val="18"/>
          <w:szCs w:val="20"/>
        </w:rPr>
        <w:t>Seyle</w:t>
      </w:r>
      <w:proofErr w:type="spellEnd"/>
      <w:r w:rsidRPr="005E1642">
        <w:rPr>
          <w:sz w:val="18"/>
          <w:szCs w:val="20"/>
        </w:rPr>
        <w:t xml:space="preserve"> is Associate Director of One Earth Future, Governance, Democracy, and Peace How State Capacity and Regime Type Influence the Prospects of War and Peace, http://oneearthfuture.org/sites/oneearthfuture.org/files//documents/publications/Cortright-Seyle-Wall-Paper.pdf</w:t>
      </w:r>
    </w:p>
    <w:p w14:paraId="7D14375B" w14:textId="77777777" w:rsidR="00070759" w:rsidRDefault="0079052F" w:rsidP="0079052F">
      <w:pPr>
        <w:rPr>
          <w:rFonts w:eastAsia="Cambria"/>
          <w:b/>
          <w:bCs/>
          <w:u w:val="single"/>
        </w:rPr>
      </w:pPr>
      <w:r w:rsidRPr="00127B57">
        <w:rPr>
          <w:rFonts w:eastAsia="Cambria"/>
          <w:sz w:val="14"/>
        </w:rPr>
        <w:t xml:space="preserve">The classic statement of </w:t>
      </w:r>
      <w:r w:rsidRPr="00127B57">
        <w:rPr>
          <w:rFonts w:eastAsia="Cambria"/>
          <w:b/>
          <w:bCs/>
          <w:u w:val="single"/>
        </w:rPr>
        <w:t>Kantian peace</w:t>
      </w:r>
      <w:r w:rsidRPr="00127B57">
        <w:rPr>
          <w:rFonts w:eastAsia="Cambria"/>
          <w:sz w:val="14"/>
        </w:rPr>
        <w:t xml:space="preserve"> theory applies to interstate conflict and focuses on dyadic relations between states. This </w:t>
      </w:r>
      <w:r w:rsidRPr="00127B57">
        <w:rPr>
          <w:rFonts w:eastAsia="Cambria"/>
          <w:b/>
          <w:bCs/>
          <w:u w:val="single"/>
        </w:rPr>
        <w:t>leaves out the most common form of armed violence in the world today, civil conflicts and one-sided violence within states. In recent years, researchers</w:t>
      </w:r>
      <w:r w:rsidRPr="00127B57">
        <w:rPr>
          <w:rFonts w:eastAsia="Cambria"/>
          <w:sz w:val="14"/>
        </w:rPr>
        <w:t xml:space="preserve"> have </w:t>
      </w:r>
      <w:r w:rsidRPr="00127B57">
        <w:rPr>
          <w:rFonts w:eastAsia="Cambria"/>
          <w:b/>
          <w:bCs/>
          <w:u w:val="single"/>
        </w:rPr>
        <w:t>found evidence</w:t>
      </w:r>
      <w:r w:rsidRPr="00127B57">
        <w:rPr>
          <w:rFonts w:eastAsia="Cambria"/>
          <w:sz w:val="14"/>
        </w:rPr>
        <w:t xml:space="preserve"> that the </w:t>
      </w:r>
      <w:r w:rsidRPr="00127B57">
        <w:rPr>
          <w:rFonts w:eastAsia="Cambria"/>
          <w:b/>
          <w:bCs/>
          <w:u w:val="single"/>
        </w:rPr>
        <w:t>democratic peace</w:t>
      </w:r>
      <w:r w:rsidRPr="00127B57">
        <w:rPr>
          <w:rFonts w:eastAsia="Cambria"/>
          <w:sz w:val="14"/>
        </w:rPr>
        <w:t xml:space="preserve"> phenomenon </w:t>
      </w:r>
      <w:r w:rsidRPr="00127B57">
        <w:rPr>
          <w:rFonts w:eastAsia="Cambria"/>
          <w:b/>
          <w:bCs/>
          <w:u w:val="single"/>
        </w:rPr>
        <w:t>applies within states as well as between them</w:t>
      </w:r>
      <w:r w:rsidRPr="00127B57">
        <w:rPr>
          <w:rFonts w:eastAsia="Cambria"/>
          <w:sz w:val="14"/>
        </w:rPr>
        <w:t xml:space="preserve">. Regime type matters not only externally but internally. </w:t>
      </w:r>
      <w:r w:rsidRPr="00127B57">
        <w:rPr>
          <w:rFonts w:eastAsia="Cambria"/>
          <w:b/>
          <w:bCs/>
          <w:u w:val="single"/>
        </w:rPr>
        <w:t xml:space="preserve">Mature </w:t>
      </w:r>
      <w:r w:rsidRPr="00145BD7">
        <w:rPr>
          <w:rFonts w:eastAsia="Cambria"/>
          <w:b/>
          <w:bCs/>
          <w:highlight w:val="green"/>
          <w:u w:val="single"/>
        </w:rPr>
        <w:t>democratic governments</w:t>
      </w:r>
      <w:r w:rsidRPr="00145BD7">
        <w:rPr>
          <w:rFonts w:eastAsia="Cambria"/>
          <w:sz w:val="14"/>
          <w:highlight w:val="green"/>
        </w:rPr>
        <w:t xml:space="preserve"> </w:t>
      </w:r>
      <w:r w:rsidRPr="00127B57">
        <w:rPr>
          <w:rFonts w:eastAsia="Cambria"/>
          <w:sz w:val="14"/>
        </w:rPr>
        <w:t xml:space="preserve">are not only less likely to wage war on each other, they also </w:t>
      </w:r>
      <w:r w:rsidRPr="00145BD7">
        <w:rPr>
          <w:rFonts w:eastAsia="Cambria"/>
          <w:b/>
          <w:bCs/>
          <w:highlight w:val="green"/>
          <w:u w:val="single"/>
        </w:rPr>
        <w:t xml:space="preserve">experience </w:t>
      </w:r>
      <w:r w:rsidRPr="00145BD7">
        <w:rPr>
          <w:rFonts w:eastAsia="Cambria"/>
          <w:b/>
          <w:iCs/>
          <w:highlight w:val="green"/>
          <w:u w:val="single"/>
          <w:bdr w:val="single" w:sz="18" w:space="0" w:color="auto"/>
        </w:rPr>
        <w:t xml:space="preserve">fewer armed uprisings </w:t>
      </w:r>
      <w:r w:rsidRPr="00145BD7">
        <w:rPr>
          <w:rFonts w:eastAsia="Cambria"/>
          <w:b/>
          <w:bCs/>
          <w:highlight w:val="green"/>
          <w:u w:val="single"/>
        </w:rPr>
        <w:t xml:space="preserve">and </w:t>
      </w:r>
      <w:r w:rsidRPr="00056E13">
        <w:rPr>
          <w:rFonts w:eastAsia="Cambria"/>
          <w:b/>
          <w:bCs/>
          <w:u w:val="single"/>
        </w:rPr>
        <w:t xml:space="preserve">major </w:t>
      </w:r>
      <w:r w:rsidRPr="00145BD7">
        <w:rPr>
          <w:rFonts w:eastAsia="Cambria"/>
          <w:b/>
          <w:iCs/>
          <w:highlight w:val="green"/>
          <w:u w:val="single"/>
          <w:bdr w:val="single" w:sz="18" w:space="0" w:color="auto"/>
        </w:rPr>
        <w:t xml:space="preserve">civil wars </w:t>
      </w:r>
      <w:r w:rsidRPr="00145BD7">
        <w:rPr>
          <w:rFonts w:eastAsia="Cambria"/>
          <w:b/>
          <w:bCs/>
          <w:highlight w:val="green"/>
          <w:u w:val="single"/>
        </w:rPr>
        <w:t xml:space="preserve">and are </w:t>
      </w:r>
      <w:r w:rsidRPr="00145BD7">
        <w:rPr>
          <w:rFonts w:eastAsia="Cambria"/>
          <w:b/>
          <w:iCs/>
          <w:highlight w:val="green"/>
          <w:u w:val="single"/>
          <w:bdr w:val="single" w:sz="18" w:space="0" w:color="auto"/>
        </w:rPr>
        <w:t xml:space="preserve">more reluctant </w:t>
      </w:r>
      <w:r w:rsidRPr="00145BD7">
        <w:rPr>
          <w:rFonts w:eastAsia="Cambria"/>
          <w:b/>
          <w:bCs/>
          <w:highlight w:val="green"/>
          <w:u w:val="single"/>
        </w:rPr>
        <w:t xml:space="preserve">to use armed violence </w:t>
      </w:r>
      <w:r w:rsidRPr="00127B57">
        <w:rPr>
          <w:rFonts w:eastAsia="Cambria"/>
          <w:b/>
          <w:bCs/>
          <w:u w:val="single"/>
        </w:rPr>
        <w:t>against</w:t>
      </w:r>
      <w:r w:rsidRPr="00127B57">
        <w:rPr>
          <w:rFonts w:eastAsia="Cambria"/>
          <w:sz w:val="14"/>
        </w:rPr>
        <w:t xml:space="preserve"> their own </w:t>
      </w:r>
      <w:r w:rsidRPr="00127B57">
        <w:rPr>
          <w:rFonts w:eastAsia="Cambria"/>
          <w:b/>
          <w:bCs/>
          <w:u w:val="single"/>
        </w:rPr>
        <w:t>citizens. As the studies</w:t>
      </w:r>
      <w:r w:rsidRPr="00127B57">
        <w:rPr>
          <w:rFonts w:eastAsia="Cambria"/>
          <w:sz w:val="14"/>
        </w:rPr>
        <w:t xml:space="preserve"> below </w:t>
      </w:r>
      <w:r w:rsidRPr="00846785">
        <w:rPr>
          <w:rFonts w:eastAsia="Cambria"/>
          <w:b/>
          <w:bCs/>
          <w:u w:val="single"/>
        </w:rPr>
        <w:t>indicate</w:t>
      </w:r>
      <w:r w:rsidRPr="00846785">
        <w:rPr>
          <w:rFonts w:eastAsia="Cambria"/>
          <w:sz w:val="14"/>
        </w:rPr>
        <w:t xml:space="preserve">, the </w:t>
      </w:r>
      <w:r w:rsidRPr="00846785">
        <w:rPr>
          <w:rFonts w:eastAsia="Cambria"/>
          <w:b/>
          <w:bCs/>
          <w:u w:val="single"/>
        </w:rPr>
        <w:t xml:space="preserve">evidence of a democratic peace phenomenon within states is </w:t>
      </w:r>
      <w:r w:rsidRPr="00846785">
        <w:rPr>
          <w:rFonts w:eastAsia="Cambria"/>
          <w:b/>
          <w:iCs/>
          <w:u w:val="single"/>
          <w:bdr w:val="single" w:sz="18" w:space="0" w:color="auto"/>
        </w:rPr>
        <w:t>strong and compelling</w:t>
      </w:r>
      <w:r w:rsidRPr="00846785">
        <w:rPr>
          <w:rFonts w:eastAsia="Cambria"/>
          <w:sz w:val="14"/>
        </w:rPr>
        <w:t xml:space="preserve">. Walter observes a direct relationship between levels of democracy and the likelihood of internal armed conflict. In her examination of the problem of war recurrence, she finds that </w:t>
      </w:r>
      <w:r w:rsidRPr="00846785">
        <w:rPr>
          <w:rFonts w:eastAsia="Cambria"/>
          <w:b/>
          <w:bCs/>
          <w:u w:val="single"/>
        </w:rPr>
        <w:t xml:space="preserve">countries characterized by open political systems and economic well-being—i.e., developed democracies— have a </w:t>
      </w:r>
      <w:r w:rsidRPr="00846785">
        <w:rPr>
          <w:rFonts w:eastAsia="Cambria"/>
          <w:b/>
          <w:iCs/>
          <w:u w:val="single"/>
          <w:bdr w:val="single" w:sz="18" w:space="0" w:color="auto"/>
        </w:rPr>
        <w:t xml:space="preserve">much lower probability </w:t>
      </w:r>
      <w:r w:rsidRPr="00846785">
        <w:rPr>
          <w:rFonts w:eastAsia="Cambria"/>
          <w:b/>
          <w:bCs/>
          <w:u w:val="single"/>
        </w:rPr>
        <w:t>of renewed civil war than autocratic countries with low levels of economic development</w:t>
      </w:r>
      <w:r w:rsidRPr="00846785">
        <w:rPr>
          <w:rFonts w:eastAsia="Cambria"/>
          <w:sz w:val="14"/>
        </w:rPr>
        <w:t>.91 Walter measures the degree of political openness and democratic ‘voice’ by using Polity and Freedom House indicators. High scores on these indices correlate</w:t>
      </w:r>
      <w:r w:rsidRPr="00127B57">
        <w:rPr>
          <w:rFonts w:eastAsia="Cambria"/>
          <w:sz w:val="14"/>
        </w:rPr>
        <w:t xml:space="preserve"> directly with a reduced risk of civil war. She notes</w:t>
      </w:r>
      <w:r w:rsidRPr="00127B57">
        <w:rPr>
          <w:rFonts w:eastAsia="Cambria"/>
          <w:b/>
          <w:bCs/>
          <w:u w:val="single"/>
        </w:rPr>
        <w:t>, as other scholars have observed</w:t>
      </w:r>
      <w:r w:rsidRPr="00127B57">
        <w:rPr>
          <w:rFonts w:eastAsia="Cambria"/>
          <w:sz w:val="14"/>
        </w:rPr>
        <w:t xml:space="preserve">, that </w:t>
      </w:r>
      <w:r w:rsidRPr="00127B57">
        <w:rPr>
          <w:rFonts w:eastAsia="Cambria"/>
          <w:b/>
          <w:iCs/>
          <w:u w:val="single"/>
          <w:bdr w:val="single" w:sz="18" w:space="0" w:color="auto"/>
        </w:rPr>
        <w:t>major civil wars do not occur in mature democratic states</w:t>
      </w:r>
      <w:r w:rsidRPr="00127B57">
        <w:rPr>
          <w:rFonts w:eastAsia="Cambria"/>
          <w:b/>
          <w:bCs/>
          <w:u w:val="single"/>
        </w:rPr>
        <w:t>.</w:t>
      </w:r>
      <w:r w:rsidRPr="00127B57">
        <w:rPr>
          <w:rFonts w:eastAsia="Cambria"/>
          <w:sz w:val="14"/>
        </w:rPr>
        <w:t xml:space="preserve"> She concludes: It may be that </w:t>
      </w:r>
      <w:r w:rsidRPr="00145BD7">
        <w:rPr>
          <w:rFonts w:eastAsia="Cambria"/>
          <w:b/>
          <w:bCs/>
          <w:highlight w:val="green"/>
          <w:u w:val="single"/>
        </w:rPr>
        <w:t xml:space="preserve">liberal democracies are </w:t>
      </w:r>
      <w:r w:rsidRPr="00127B57">
        <w:rPr>
          <w:rFonts w:eastAsia="Cambria"/>
          <w:b/>
          <w:bCs/>
          <w:u w:val="single"/>
        </w:rPr>
        <w:t xml:space="preserve">really </w:t>
      </w:r>
      <w:r w:rsidRPr="00145BD7">
        <w:rPr>
          <w:rFonts w:eastAsia="Cambria"/>
          <w:b/>
          <w:bCs/>
          <w:highlight w:val="green"/>
          <w:u w:val="single"/>
        </w:rPr>
        <w:t xml:space="preserve">the </w:t>
      </w:r>
      <w:r w:rsidRPr="00145BD7">
        <w:rPr>
          <w:rFonts w:eastAsia="Cambria"/>
          <w:b/>
          <w:iCs/>
          <w:highlight w:val="green"/>
          <w:u w:val="single"/>
          <w:bdr w:val="single" w:sz="18" w:space="0" w:color="auto"/>
        </w:rPr>
        <w:t>only types of regimes</w:t>
      </w:r>
      <w:r w:rsidRPr="00145BD7">
        <w:rPr>
          <w:rFonts w:eastAsia="Cambria"/>
          <w:b/>
          <w:highlight w:val="green"/>
          <w:u w:val="single"/>
        </w:rPr>
        <w:t xml:space="preserve"> </w:t>
      </w:r>
      <w:r w:rsidRPr="00145BD7">
        <w:rPr>
          <w:rFonts w:eastAsia="Cambria"/>
          <w:b/>
          <w:bCs/>
          <w:highlight w:val="green"/>
          <w:u w:val="single"/>
        </w:rPr>
        <w:t xml:space="preserve">that can </w:t>
      </w:r>
      <w:r w:rsidRPr="00127B57">
        <w:rPr>
          <w:rFonts w:eastAsia="Cambria"/>
          <w:b/>
          <w:bCs/>
          <w:u w:val="single"/>
        </w:rPr>
        <w:t xml:space="preserve">truly </w:t>
      </w:r>
      <w:r w:rsidRPr="00145BD7">
        <w:rPr>
          <w:rFonts w:eastAsia="Cambria"/>
          <w:b/>
          <w:bCs/>
          <w:highlight w:val="green"/>
          <w:u w:val="single"/>
        </w:rPr>
        <w:t xml:space="preserve">insulate themselves from </w:t>
      </w:r>
      <w:r w:rsidRPr="00145BD7">
        <w:rPr>
          <w:rFonts w:eastAsia="Cambria"/>
          <w:b/>
          <w:bCs/>
          <w:highlight w:val="green"/>
          <w:u w:val="single"/>
        </w:rPr>
        <w:lastRenderedPageBreak/>
        <w:t>violent internal challenges</w:t>
      </w:r>
      <w:r w:rsidRPr="00127B57">
        <w:rPr>
          <w:rFonts w:eastAsia="Cambria"/>
          <w:sz w:val="14"/>
        </w:rPr>
        <w:t xml:space="preserve">. This suggests that </w:t>
      </w:r>
      <w:r w:rsidRPr="00127B57">
        <w:rPr>
          <w:rFonts w:eastAsia="Cambria"/>
          <w:b/>
          <w:bCs/>
          <w:u w:val="single"/>
        </w:rPr>
        <w:t xml:space="preserve">citizens who </w:t>
      </w:r>
      <w:proofErr w:type="gramStart"/>
      <w:r w:rsidRPr="00127B57">
        <w:rPr>
          <w:rFonts w:eastAsia="Cambria"/>
          <w:b/>
          <w:bCs/>
          <w:u w:val="single"/>
        </w:rPr>
        <w:t>are able to</w:t>
      </w:r>
      <w:proofErr w:type="gramEnd"/>
      <w:r w:rsidRPr="00127B57">
        <w:rPr>
          <w:rFonts w:eastAsia="Cambria"/>
          <w:b/>
          <w:bCs/>
          <w:u w:val="single"/>
        </w:rPr>
        <w:t xml:space="preserve"> express their preferences about alternative policies and leaders, who are guaranteed civil liberties in their daily lives and in acts of political participation, are less likely to become soldiers. </w:t>
      </w:r>
      <w:r w:rsidRPr="00145BD7">
        <w:rPr>
          <w:rFonts w:eastAsia="Cambria"/>
          <w:b/>
          <w:bCs/>
          <w:highlight w:val="green"/>
          <w:u w:val="single"/>
        </w:rPr>
        <w:t xml:space="preserve">Offering </w:t>
      </w:r>
      <w:proofErr w:type="gramStart"/>
      <w:r w:rsidRPr="00145BD7">
        <w:rPr>
          <w:rFonts w:eastAsia="Cambria"/>
          <w:b/>
          <w:bCs/>
          <w:highlight w:val="green"/>
          <w:u w:val="single"/>
        </w:rPr>
        <w:t>citizens</w:t>
      </w:r>
      <w:proofErr w:type="gramEnd"/>
      <w:r w:rsidRPr="00145BD7">
        <w:rPr>
          <w:rFonts w:eastAsia="Cambria"/>
          <w:b/>
          <w:bCs/>
          <w:highlight w:val="green"/>
          <w:u w:val="single"/>
        </w:rPr>
        <w:t xml:space="preserve"> a real outlet for</w:t>
      </w:r>
      <w:r w:rsidRPr="00127B57">
        <w:rPr>
          <w:rFonts w:eastAsia="Cambria"/>
          <w:sz w:val="14"/>
        </w:rPr>
        <w:t xml:space="preserve"> their </w:t>
      </w:r>
      <w:r w:rsidRPr="00145BD7">
        <w:rPr>
          <w:rFonts w:eastAsia="Cambria"/>
          <w:b/>
          <w:bCs/>
          <w:highlight w:val="green"/>
          <w:u w:val="single"/>
        </w:rPr>
        <w:t>concerns and having</w:t>
      </w:r>
      <w:r w:rsidRPr="00127B57">
        <w:rPr>
          <w:rFonts w:eastAsia="Cambria"/>
          <w:sz w:val="14"/>
        </w:rPr>
        <w:t xml:space="preserve"> a </w:t>
      </w:r>
      <w:r w:rsidRPr="00145BD7">
        <w:rPr>
          <w:rFonts w:eastAsia="Cambria"/>
          <w:b/>
          <w:bCs/>
          <w:highlight w:val="green"/>
          <w:u w:val="single"/>
        </w:rPr>
        <w:t>government</w:t>
      </w:r>
      <w:r w:rsidRPr="00145BD7">
        <w:rPr>
          <w:rFonts w:eastAsia="Cambria"/>
          <w:sz w:val="14"/>
          <w:highlight w:val="green"/>
        </w:rPr>
        <w:t xml:space="preserve"> </w:t>
      </w:r>
      <w:r w:rsidRPr="00127B57">
        <w:rPr>
          <w:rFonts w:eastAsia="Cambria"/>
          <w:sz w:val="14"/>
        </w:rPr>
        <w:t xml:space="preserve">that is </w:t>
      </w:r>
      <w:r w:rsidRPr="00145BD7">
        <w:rPr>
          <w:rFonts w:eastAsia="Cambria"/>
          <w:b/>
          <w:bCs/>
          <w:highlight w:val="green"/>
          <w:u w:val="single"/>
        </w:rPr>
        <w:t xml:space="preserve">open to democratic change </w:t>
      </w:r>
      <w:r w:rsidRPr="00127B57">
        <w:rPr>
          <w:rFonts w:eastAsia="Cambria"/>
          <w:b/>
          <w:bCs/>
          <w:u w:val="single"/>
        </w:rPr>
        <w:t xml:space="preserve">considerably </w:t>
      </w:r>
      <w:r w:rsidRPr="00145BD7">
        <w:rPr>
          <w:rFonts w:eastAsia="Cambria"/>
          <w:b/>
          <w:bCs/>
          <w:highlight w:val="green"/>
          <w:u w:val="single"/>
        </w:rPr>
        <w:t>reduces the likelihood of</w:t>
      </w:r>
      <w:r w:rsidRPr="00127B57">
        <w:rPr>
          <w:rFonts w:eastAsia="Cambria"/>
          <w:sz w:val="14"/>
        </w:rPr>
        <w:t xml:space="preserve"> a </w:t>
      </w:r>
      <w:r w:rsidRPr="00145BD7">
        <w:rPr>
          <w:rFonts w:eastAsia="Cambria"/>
          <w:b/>
          <w:bCs/>
          <w:highlight w:val="green"/>
          <w:u w:val="single"/>
        </w:rPr>
        <w:t>civil war</w:t>
      </w:r>
      <w:r w:rsidRPr="00127B57">
        <w:rPr>
          <w:rFonts w:eastAsia="Cambria"/>
          <w:sz w:val="14"/>
        </w:rPr>
        <w:t xml:space="preserve">.92 </w:t>
      </w:r>
      <w:r w:rsidRPr="00127B57">
        <w:rPr>
          <w:rFonts w:eastAsia="Cambria"/>
          <w:b/>
          <w:bCs/>
          <w:u w:val="single"/>
        </w:rPr>
        <w:t xml:space="preserve">Civil conflicts within mature democracies are not only less frequent but also </w:t>
      </w:r>
      <w:r w:rsidRPr="00127B57">
        <w:rPr>
          <w:rFonts w:eastAsia="Cambria"/>
          <w:b/>
          <w:iCs/>
          <w:u w:val="single"/>
          <w:bdr w:val="single" w:sz="18" w:space="0" w:color="auto"/>
        </w:rPr>
        <w:t>less lethal</w:t>
      </w:r>
      <w:r w:rsidRPr="00127B57">
        <w:rPr>
          <w:rFonts w:eastAsia="Cambria"/>
          <w:b/>
          <w:bCs/>
          <w:u w:val="single"/>
        </w:rPr>
        <w:t>.</w:t>
      </w:r>
      <w:r w:rsidRPr="00127B57">
        <w:rPr>
          <w:rFonts w:eastAsia="Cambria"/>
          <w:sz w:val="14"/>
        </w:rPr>
        <w:t xml:space="preserve"> Bethany </w:t>
      </w:r>
      <w:proofErr w:type="spellStart"/>
      <w:r w:rsidRPr="00127B57">
        <w:rPr>
          <w:rFonts w:eastAsia="Cambria"/>
          <w:b/>
          <w:bCs/>
          <w:u w:val="single"/>
        </w:rPr>
        <w:t>Lacina</w:t>
      </w:r>
      <w:proofErr w:type="spellEnd"/>
      <w:r w:rsidRPr="00127B57">
        <w:rPr>
          <w:rFonts w:eastAsia="Cambria"/>
          <w:b/>
          <w:bCs/>
          <w:u w:val="single"/>
        </w:rPr>
        <w:t xml:space="preserve"> assesses the severity of civil conflicts by measuring casualty levels according to several variables: regime type, state capacity, ethnic and religious diversity, and the impact of foreign military intervention. She finds</w:t>
      </w:r>
      <w:r w:rsidRPr="00127B57">
        <w:rPr>
          <w:rFonts w:eastAsia="Cambria"/>
          <w:sz w:val="14"/>
        </w:rPr>
        <w:t xml:space="preserve"> that the </w:t>
      </w:r>
      <w:r w:rsidRPr="00127B57">
        <w:rPr>
          <w:rFonts w:eastAsia="Cambria"/>
          <w:b/>
          <w:bCs/>
          <w:u w:val="single"/>
        </w:rPr>
        <w:t xml:space="preserve">political characteristics of a regime </w:t>
      </w:r>
      <w:r w:rsidRPr="00127B57">
        <w:rPr>
          <w:rFonts w:eastAsia="Cambria"/>
          <w:b/>
          <w:iCs/>
          <w:u w:val="single"/>
          <w:bdr w:val="single" w:sz="18" w:space="0" w:color="auto"/>
        </w:rPr>
        <w:t xml:space="preserve">correlate significantly </w:t>
      </w:r>
      <w:r w:rsidRPr="00127B57">
        <w:rPr>
          <w:rFonts w:eastAsia="Cambria"/>
          <w:b/>
          <w:bCs/>
          <w:u w:val="single"/>
        </w:rPr>
        <w:t xml:space="preserve">with </w:t>
      </w:r>
      <w:r w:rsidRPr="00127B57">
        <w:rPr>
          <w:rFonts w:eastAsia="Cambria"/>
          <w:b/>
          <w:iCs/>
          <w:u w:val="single"/>
          <w:bdr w:val="single" w:sz="18" w:space="0" w:color="auto"/>
        </w:rPr>
        <w:t>differing casualty levels</w:t>
      </w:r>
      <w:r w:rsidRPr="00127B57">
        <w:rPr>
          <w:rFonts w:eastAsia="Cambria"/>
          <w:b/>
          <w:u w:val="single"/>
        </w:rPr>
        <w:t xml:space="preserve"> </w:t>
      </w:r>
      <w:r w:rsidRPr="00127B57">
        <w:rPr>
          <w:rFonts w:eastAsia="Cambria"/>
          <w:b/>
          <w:bCs/>
          <w:u w:val="single"/>
        </w:rPr>
        <w:t xml:space="preserve">and are the </w:t>
      </w:r>
      <w:r w:rsidRPr="00127B57">
        <w:rPr>
          <w:rFonts w:eastAsia="Cambria"/>
          <w:b/>
          <w:iCs/>
          <w:u w:val="single"/>
          <w:bdr w:val="single" w:sz="18" w:space="0" w:color="auto"/>
        </w:rPr>
        <w:t>strongest predictor of conflict severity</w:t>
      </w:r>
      <w:r w:rsidRPr="00127B57">
        <w:rPr>
          <w:rFonts w:eastAsia="Cambria"/>
          <w:b/>
          <w:bCs/>
          <w:u w:val="single"/>
        </w:rPr>
        <w:t xml:space="preserve">. Democratic governments experience much lower </w:t>
      </w:r>
      <w:r w:rsidRPr="00056E13">
        <w:rPr>
          <w:rFonts w:eastAsia="Cambria"/>
          <w:b/>
          <w:bCs/>
          <w:u w:val="single"/>
        </w:rPr>
        <w:t>casualty levels during civil conflict than autocratic states</w:t>
      </w:r>
      <w:r w:rsidRPr="00056E13">
        <w:rPr>
          <w:rFonts w:eastAsia="Cambria"/>
          <w:sz w:val="14"/>
        </w:rPr>
        <w:t xml:space="preserve">. </w:t>
      </w:r>
      <w:proofErr w:type="spellStart"/>
      <w:r w:rsidRPr="00056E13">
        <w:rPr>
          <w:rFonts w:eastAsia="Cambria"/>
          <w:sz w:val="14"/>
        </w:rPr>
        <w:t>Lacina’s</w:t>
      </w:r>
      <w:proofErr w:type="spellEnd"/>
      <w:r w:rsidRPr="00056E13">
        <w:rPr>
          <w:rFonts w:eastAsia="Cambria"/>
          <w:sz w:val="14"/>
        </w:rPr>
        <w:t xml:space="preserve"> analysis finds that civil wars occurring within democratic states have less than half the battle deaths of conflicts in non-democracies.93 </w:t>
      </w:r>
      <w:r w:rsidRPr="00056E13">
        <w:rPr>
          <w:rFonts w:eastAsia="Cambria"/>
          <w:b/>
          <w:bCs/>
          <w:u w:val="single"/>
        </w:rPr>
        <w:t>State-sponsored violence against civilians is also less likely to occur in democracies than in autocracies</w:t>
      </w:r>
      <w:r w:rsidRPr="00056E13">
        <w:rPr>
          <w:rFonts w:eastAsia="Cambria"/>
          <w:sz w:val="14"/>
        </w:rPr>
        <w:t xml:space="preserve">. In his important book, Death by Government, Rudolph </w:t>
      </w:r>
      <w:proofErr w:type="spellStart"/>
      <w:r w:rsidRPr="00056E13">
        <w:rPr>
          <w:rFonts w:eastAsia="Cambria"/>
          <w:b/>
          <w:bCs/>
          <w:u w:val="single"/>
        </w:rPr>
        <w:t>Rummel</w:t>
      </w:r>
      <w:proofErr w:type="spellEnd"/>
      <w:r w:rsidRPr="00056E13">
        <w:rPr>
          <w:rFonts w:eastAsia="Cambria"/>
          <w:b/>
          <w:bCs/>
          <w:u w:val="single"/>
        </w:rPr>
        <w:t xml:space="preserve"> assembles </w:t>
      </w:r>
      <w:r w:rsidRPr="00056E13">
        <w:rPr>
          <w:rFonts w:eastAsia="Cambria"/>
          <w:b/>
          <w:iCs/>
          <w:u w:val="single"/>
          <w:bdr w:val="single" w:sz="18" w:space="0" w:color="auto"/>
        </w:rPr>
        <w:t xml:space="preserve">mind numbing data </w:t>
      </w:r>
      <w:r w:rsidRPr="00056E13">
        <w:rPr>
          <w:rFonts w:eastAsia="Cambria"/>
          <w:b/>
          <w:bCs/>
          <w:u w:val="single"/>
        </w:rPr>
        <w:t>and numerous examples demonstrating the myriad ways governments kill</w:t>
      </w:r>
      <w:r w:rsidRPr="00056E13">
        <w:rPr>
          <w:rFonts w:eastAsia="Cambria"/>
          <w:sz w:val="14"/>
        </w:rPr>
        <w:t xml:space="preserve"> their </w:t>
      </w:r>
      <w:r w:rsidRPr="00056E13">
        <w:rPr>
          <w:rFonts w:eastAsia="Cambria"/>
          <w:b/>
          <w:bCs/>
          <w:u w:val="single"/>
        </w:rPr>
        <w:t>citizens</w:t>
      </w:r>
      <w:r w:rsidRPr="00056E13">
        <w:rPr>
          <w:rFonts w:eastAsia="Cambria"/>
          <w:sz w:val="14"/>
        </w:rPr>
        <w:t xml:space="preserve">—directly </w:t>
      </w:r>
      <w:r w:rsidRPr="00056E13">
        <w:rPr>
          <w:rFonts w:eastAsia="Cambria"/>
          <w:b/>
          <w:bCs/>
          <w:u w:val="single"/>
        </w:rPr>
        <w:t xml:space="preserve">through genocide and mass terror and indirectly through starvation and repression. He finds a </w:t>
      </w:r>
      <w:r w:rsidRPr="00056E13">
        <w:rPr>
          <w:rFonts w:eastAsia="Cambria"/>
          <w:b/>
          <w:iCs/>
          <w:u w:val="single"/>
          <w:bdr w:val="single" w:sz="18" w:space="0" w:color="auto"/>
        </w:rPr>
        <w:t xml:space="preserve">stark contrast </w:t>
      </w:r>
      <w:r w:rsidRPr="00056E13">
        <w:rPr>
          <w:rFonts w:eastAsia="Cambria"/>
          <w:b/>
          <w:bCs/>
          <w:u w:val="single"/>
        </w:rPr>
        <w:t xml:space="preserve">between the behavior of autocracies and democracies. Autocratic governments </w:t>
      </w:r>
      <w:r w:rsidRPr="00056E13">
        <w:rPr>
          <w:rFonts w:eastAsia="Cambria"/>
          <w:b/>
          <w:iCs/>
          <w:u w:val="single"/>
          <w:bdr w:val="single" w:sz="18" w:space="0" w:color="auto"/>
        </w:rPr>
        <w:t>readily</w:t>
      </w:r>
      <w:r w:rsidRPr="00846785">
        <w:rPr>
          <w:rFonts w:eastAsia="Cambria"/>
          <w:b/>
          <w:iCs/>
          <w:u w:val="single"/>
          <w:bdr w:val="single" w:sz="18" w:space="0" w:color="auto"/>
        </w:rPr>
        <w:t xml:space="preserve"> “slaughter their people by the tens of millions</w:t>
      </w:r>
      <w:r w:rsidRPr="00846785">
        <w:rPr>
          <w:rFonts w:eastAsia="Cambria"/>
          <w:b/>
          <w:bCs/>
          <w:u w:val="single"/>
        </w:rPr>
        <w:t>; in contrast</w:t>
      </w:r>
      <w:r w:rsidRPr="00846785">
        <w:rPr>
          <w:rFonts w:eastAsia="Cambria"/>
          <w:sz w:val="14"/>
        </w:rPr>
        <w:t xml:space="preserve">, many </w:t>
      </w:r>
      <w:r w:rsidRPr="00846785">
        <w:rPr>
          <w:rFonts w:eastAsia="Cambria"/>
          <w:b/>
          <w:bCs/>
          <w:u w:val="single"/>
        </w:rPr>
        <w:t xml:space="preserve">democracies can </w:t>
      </w:r>
      <w:r w:rsidRPr="00846785">
        <w:rPr>
          <w:rFonts w:eastAsia="Cambria"/>
          <w:b/>
          <w:iCs/>
          <w:u w:val="single"/>
          <w:bdr w:val="single" w:sz="18" w:space="0" w:color="auto"/>
        </w:rPr>
        <w:t>barely bring themselves to execute even serial murderers</w:t>
      </w:r>
      <w:r w:rsidRPr="00846785">
        <w:rPr>
          <w:rFonts w:eastAsia="Cambria"/>
          <w:sz w:val="14"/>
        </w:rPr>
        <w:t xml:space="preserve">.”94 </w:t>
      </w:r>
      <w:r w:rsidRPr="00846785">
        <w:rPr>
          <w:rFonts w:eastAsia="Cambria"/>
          <w:b/>
          <w:bCs/>
          <w:u w:val="single"/>
        </w:rPr>
        <w:t xml:space="preserve">Through </w:t>
      </w:r>
      <w:r w:rsidRPr="00846785">
        <w:rPr>
          <w:rFonts w:eastAsia="Cambria"/>
          <w:b/>
          <w:iCs/>
          <w:u w:val="single"/>
          <w:bdr w:val="single" w:sz="18" w:space="0" w:color="auto"/>
        </w:rPr>
        <w:t>statistical analysis</w:t>
      </w:r>
      <w:r w:rsidRPr="00846785">
        <w:rPr>
          <w:rFonts w:eastAsia="Cambria"/>
          <w:b/>
          <w:bCs/>
          <w:u w:val="single"/>
        </w:rPr>
        <w:t xml:space="preserve">, </w:t>
      </w:r>
      <w:proofErr w:type="spellStart"/>
      <w:r w:rsidRPr="00846785">
        <w:rPr>
          <w:rFonts w:eastAsia="Cambria"/>
          <w:b/>
          <w:bCs/>
          <w:u w:val="single"/>
        </w:rPr>
        <w:t>Ru</w:t>
      </w:r>
      <w:r w:rsidRPr="00127B57">
        <w:rPr>
          <w:rFonts w:eastAsia="Cambria"/>
          <w:b/>
          <w:bCs/>
          <w:u w:val="single"/>
        </w:rPr>
        <w:t>mmel</w:t>
      </w:r>
      <w:proofErr w:type="spellEnd"/>
      <w:r w:rsidRPr="00127B57">
        <w:rPr>
          <w:rFonts w:eastAsia="Cambria"/>
          <w:b/>
          <w:bCs/>
          <w:u w:val="single"/>
        </w:rPr>
        <w:t xml:space="preserve"> shows</w:t>
      </w:r>
      <w:r w:rsidRPr="00127B57">
        <w:rPr>
          <w:rFonts w:eastAsia="Cambria"/>
          <w:sz w:val="14"/>
        </w:rPr>
        <w:t xml:space="preserve"> that </w:t>
      </w:r>
      <w:r w:rsidRPr="00145BD7">
        <w:rPr>
          <w:rFonts w:eastAsia="Cambria"/>
          <w:b/>
          <w:bCs/>
          <w:highlight w:val="green"/>
          <w:u w:val="single"/>
        </w:rPr>
        <w:t xml:space="preserve">genocidal killing is </w:t>
      </w:r>
      <w:r w:rsidRPr="00145BD7">
        <w:rPr>
          <w:rFonts w:eastAsia="Cambria"/>
          <w:b/>
          <w:iCs/>
          <w:highlight w:val="green"/>
          <w:u w:val="single"/>
          <w:bdr w:val="single" w:sz="18" w:space="0" w:color="auto"/>
        </w:rPr>
        <w:t>directly associated</w:t>
      </w:r>
      <w:r w:rsidRPr="00145BD7">
        <w:rPr>
          <w:rFonts w:eastAsia="Cambria"/>
          <w:b/>
          <w:bCs/>
          <w:highlight w:val="green"/>
          <w:u w:val="single"/>
        </w:rPr>
        <w:t xml:space="preserve"> with the absence of democracy</w:t>
      </w:r>
      <w:r w:rsidRPr="00127B57">
        <w:rPr>
          <w:rFonts w:eastAsia="Cambria"/>
          <w:sz w:val="14"/>
        </w:rPr>
        <w:t xml:space="preserve">, holding constant other variables such as regime type, ethnic diversity, economic development level, population density, and culture.95 The </w:t>
      </w:r>
      <w:r w:rsidRPr="00145BD7">
        <w:rPr>
          <w:rFonts w:eastAsia="Cambria"/>
          <w:b/>
          <w:bCs/>
          <w:highlight w:val="green"/>
          <w:u w:val="single"/>
        </w:rPr>
        <w:t xml:space="preserve">lack of democracy is the </w:t>
      </w:r>
      <w:r w:rsidRPr="00145BD7">
        <w:rPr>
          <w:rFonts w:eastAsia="Cambria"/>
          <w:b/>
          <w:iCs/>
          <w:highlight w:val="green"/>
          <w:u w:val="single"/>
          <w:bdr w:val="single" w:sz="18" w:space="0" w:color="auto"/>
        </w:rPr>
        <w:t>most significant indicator</w:t>
      </w:r>
      <w:r w:rsidRPr="00145BD7">
        <w:rPr>
          <w:rFonts w:eastAsia="Cambria"/>
          <w:b/>
          <w:bCs/>
          <w:highlight w:val="green"/>
          <w:u w:val="single"/>
        </w:rPr>
        <w:t xml:space="preserve"> of</w:t>
      </w:r>
      <w:r w:rsidRPr="00127B57">
        <w:rPr>
          <w:rFonts w:eastAsia="Cambria"/>
          <w:b/>
          <w:bCs/>
          <w:u w:val="single"/>
        </w:rPr>
        <w:t xml:space="preserve"> the likelihood of </w:t>
      </w:r>
      <w:r w:rsidRPr="00145BD7">
        <w:rPr>
          <w:rFonts w:eastAsia="Cambria"/>
          <w:b/>
          <w:bCs/>
          <w:highlight w:val="green"/>
          <w:u w:val="single"/>
        </w:rPr>
        <w:t xml:space="preserve">mass repression </w:t>
      </w:r>
      <w:r w:rsidRPr="00127B57">
        <w:rPr>
          <w:rFonts w:eastAsia="Cambria"/>
          <w:b/>
          <w:bCs/>
          <w:u w:val="single"/>
        </w:rPr>
        <w:t>again the civilian population</w:t>
      </w:r>
      <w:r w:rsidRPr="00127B57">
        <w:rPr>
          <w:rFonts w:eastAsia="Cambria"/>
          <w:sz w:val="14"/>
        </w:rPr>
        <w:t xml:space="preserve">. As </w:t>
      </w:r>
      <w:proofErr w:type="spellStart"/>
      <w:r w:rsidRPr="00127B57">
        <w:rPr>
          <w:rFonts w:eastAsia="Cambria"/>
          <w:sz w:val="14"/>
        </w:rPr>
        <w:t>Rummel</w:t>
      </w:r>
      <w:proofErr w:type="spellEnd"/>
      <w:r w:rsidRPr="00127B57">
        <w:rPr>
          <w:rFonts w:eastAsia="Cambria"/>
          <w:sz w:val="14"/>
        </w:rPr>
        <w:t xml:space="preserve"> documents the appalling litany of governments murdering their own people, he is unequivocal about what he considers the necessary remedy</w:t>
      </w:r>
      <w:proofErr w:type="gramStart"/>
      <w:r w:rsidRPr="00127B57">
        <w:rPr>
          <w:rFonts w:eastAsia="Cambria"/>
          <w:sz w:val="14"/>
        </w:rPr>
        <w:t>—“</w:t>
      </w:r>
      <w:proofErr w:type="gramEnd"/>
      <w:r w:rsidRPr="00127B57">
        <w:rPr>
          <w:rFonts w:eastAsia="Cambria"/>
          <w:sz w:val="14"/>
        </w:rPr>
        <w:t xml:space="preserve">The solution is democracy. The course of action is to foster freedom.”95 Barbara </w:t>
      </w:r>
      <w:proofErr w:type="spellStart"/>
      <w:r w:rsidRPr="00127B57">
        <w:rPr>
          <w:rFonts w:eastAsia="Cambria"/>
          <w:b/>
          <w:bCs/>
          <w:u w:val="single"/>
        </w:rPr>
        <w:t>Harff’s</w:t>
      </w:r>
      <w:proofErr w:type="spellEnd"/>
      <w:r w:rsidRPr="00127B57">
        <w:rPr>
          <w:rFonts w:eastAsia="Cambria"/>
          <w:sz w:val="14"/>
        </w:rPr>
        <w:t xml:space="preserve"> </w:t>
      </w:r>
      <w:r w:rsidRPr="00127B57">
        <w:rPr>
          <w:rFonts w:eastAsia="Cambria"/>
          <w:b/>
          <w:bCs/>
          <w:u w:val="single"/>
        </w:rPr>
        <w:t>research</w:t>
      </w:r>
      <w:r w:rsidRPr="00127B57">
        <w:rPr>
          <w:rFonts w:eastAsia="Cambria"/>
          <w:sz w:val="14"/>
        </w:rPr>
        <w:t xml:space="preserve"> on genocidal violence </w:t>
      </w:r>
      <w:r w:rsidRPr="00127B57">
        <w:rPr>
          <w:rFonts w:eastAsia="Cambria"/>
          <w:b/>
          <w:bCs/>
          <w:u w:val="single"/>
        </w:rPr>
        <w:t xml:space="preserve">comes to similar conclusions. She examines </w:t>
      </w:r>
      <w:r w:rsidRPr="00145BD7">
        <w:rPr>
          <w:rFonts w:eastAsia="Cambria"/>
          <w:b/>
          <w:iCs/>
          <w:highlight w:val="green"/>
          <w:u w:val="single"/>
          <w:bdr w:val="single" w:sz="18" w:space="0" w:color="auto"/>
        </w:rPr>
        <w:t>126 cases</w:t>
      </w:r>
      <w:r w:rsidRPr="00145BD7">
        <w:rPr>
          <w:rFonts w:eastAsia="Cambria"/>
          <w:b/>
          <w:bCs/>
          <w:highlight w:val="green"/>
          <w:u w:val="single"/>
        </w:rPr>
        <w:t xml:space="preserve"> of internal war </w:t>
      </w:r>
      <w:r w:rsidRPr="00127B57">
        <w:rPr>
          <w:rFonts w:eastAsia="Cambria"/>
          <w:b/>
          <w:bCs/>
          <w:u w:val="single"/>
        </w:rPr>
        <w:t>and regime collapse between</w:t>
      </w:r>
      <w:r w:rsidRPr="00127B57">
        <w:rPr>
          <w:rFonts w:eastAsia="Cambria"/>
          <w:sz w:val="14"/>
        </w:rPr>
        <w:t xml:space="preserve"> 1955 and 1997 </w:t>
      </w:r>
      <w:r w:rsidRPr="00145BD7">
        <w:rPr>
          <w:rFonts w:eastAsia="Cambria"/>
          <w:b/>
          <w:bCs/>
          <w:highlight w:val="green"/>
          <w:u w:val="single"/>
        </w:rPr>
        <w:t>to identify</w:t>
      </w:r>
      <w:r w:rsidRPr="00145BD7">
        <w:rPr>
          <w:rFonts w:eastAsia="Cambria"/>
          <w:sz w:val="14"/>
          <w:highlight w:val="green"/>
        </w:rPr>
        <w:t xml:space="preserve"> </w:t>
      </w:r>
      <w:r w:rsidRPr="00127B57">
        <w:rPr>
          <w:rFonts w:eastAsia="Cambria"/>
          <w:sz w:val="14"/>
        </w:rPr>
        <w:t xml:space="preserve">the </w:t>
      </w:r>
      <w:r w:rsidRPr="00145BD7">
        <w:rPr>
          <w:rFonts w:eastAsia="Cambria"/>
          <w:b/>
          <w:bCs/>
          <w:highlight w:val="green"/>
          <w:u w:val="single"/>
        </w:rPr>
        <w:t>factors that led to genocidal violence in 35 of these cases</w:t>
      </w:r>
      <w:r w:rsidRPr="00127B57">
        <w:rPr>
          <w:rFonts w:eastAsia="Cambria"/>
          <w:b/>
          <w:bCs/>
          <w:u w:val="single"/>
        </w:rPr>
        <w:t xml:space="preserve">. </w:t>
      </w:r>
    </w:p>
    <w:p w14:paraId="13D4B20E" w14:textId="77777777" w:rsidR="00070759" w:rsidRDefault="00070759" w:rsidP="0079052F">
      <w:pPr>
        <w:rPr>
          <w:rFonts w:eastAsia="Cambria"/>
          <w:b/>
          <w:bCs/>
          <w:u w:val="single"/>
        </w:rPr>
      </w:pPr>
    </w:p>
    <w:p w14:paraId="0856EDF2" w14:textId="77777777" w:rsidR="00070759" w:rsidRDefault="00070759" w:rsidP="0079052F">
      <w:pPr>
        <w:rPr>
          <w:rFonts w:eastAsia="Cambria"/>
          <w:b/>
          <w:bCs/>
          <w:u w:val="single"/>
        </w:rPr>
      </w:pPr>
    </w:p>
    <w:p w14:paraId="323B4CB8" w14:textId="61BF70CA" w:rsidR="0079052F" w:rsidRPr="00A410C1" w:rsidRDefault="0079052F" w:rsidP="0079052F">
      <w:pPr>
        <w:rPr>
          <w:rFonts w:eastAsia="Cambria"/>
          <w:sz w:val="14"/>
        </w:rPr>
      </w:pPr>
      <w:r w:rsidRPr="00127B57">
        <w:rPr>
          <w:rFonts w:eastAsia="Cambria"/>
          <w:b/>
          <w:bCs/>
          <w:u w:val="single"/>
        </w:rPr>
        <w:t xml:space="preserve">Her results match the findings of other studies. </w:t>
      </w:r>
      <w:r w:rsidRPr="00145BD7">
        <w:rPr>
          <w:rFonts w:eastAsia="Cambria"/>
          <w:b/>
          <w:bCs/>
          <w:highlight w:val="green"/>
          <w:u w:val="single"/>
        </w:rPr>
        <w:t xml:space="preserve">Autocratic regimes facing state failure are </w:t>
      </w:r>
      <w:r w:rsidRPr="00145BD7">
        <w:rPr>
          <w:rFonts w:eastAsia="Cambria"/>
          <w:b/>
          <w:iCs/>
          <w:highlight w:val="green"/>
          <w:u w:val="single"/>
          <w:bdr w:val="single" w:sz="18" w:space="0" w:color="auto"/>
        </w:rPr>
        <w:t>three and a half times more likely</w:t>
      </w:r>
      <w:r w:rsidRPr="00145BD7">
        <w:rPr>
          <w:rFonts w:eastAsia="Cambria"/>
          <w:b/>
          <w:bCs/>
          <w:highlight w:val="green"/>
          <w:u w:val="single"/>
        </w:rPr>
        <w:t xml:space="preserve"> to experience genocidal violence </w:t>
      </w:r>
      <w:r w:rsidRPr="00127B57">
        <w:rPr>
          <w:rFonts w:eastAsia="Cambria"/>
          <w:b/>
          <w:bCs/>
          <w:u w:val="single"/>
        </w:rPr>
        <w:t>than democratic regimes facing such failure</w:t>
      </w:r>
      <w:r w:rsidRPr="00127B57">
        <w:rPr>
          <w:rFonts w:eastAsia="Cambria"/>
          <w:sz w:val="14"/>
        </w:rPr>
        <w:t xml:space="preserve">.97 She finds that </w:t>
      </w:r>
      <w:r w:rsidRPr="00127B57">
        <w:rPr>
          <w:rFonts w:eastAsia="Cambria"/>
          <w:b/>
          <w:bCs/>
          <w:u w:val="single"/>
        </w:rPr>
        <w:t>genocidal violence is more likely in regimes that advocate exclusionary ideologies, an approach that is rare in mature democratic states</w:t>
      </w:r>
      <w:r w:rsidRPr="00127B57">
        <w:rPr>
          <w:rFonts w:eastAsia="Cambria"/>
          <w:sz w:val="14"/>
        </w:rPr>
        <w:t xml:space="preserve">. </w:t>
      </w:r>
      <w:proofErr w:type="spellStart"/>
      <w:r w:rsidRPr="00127B57">
        <w:rPr>
          <w:rFonts w:eastAsia="Cambria"/>
          <w:sz w:val="14"/>
        </w:rPr>
        <w:t>Harff</w:t>
      </w:r>
      <w:proofErr w:type="spellEnd"/>
      <w:r w:rsidRPr="00127B57">
        <w:rPr>
          <w:rFonts w:eastAsia="Cambria"/>
          <w:sz w:val="14"/>
        </w:rPr>
        <w:t xml:space="preserve"> observes that the </w:t>
      </w:r>
      <w:r w:rsidRPr="00127B57">
        <w:rPr>
          <w:rFonts w:eastAsia="Cambria"/>
          <w:b/>
          <w:bCs/>
          <w:u w:val="single"/>
        </w:rPr>
        <w:t>lowest levels of mass killing occur in states with a high degree of economic interdependence, which is characteristic of mature democratic regimes</w:t>
      </w:r>
      <w:r w:rsidRPr="00127B57">
        <w:rPr>
          <w:rFonts w:eastAsia="Cambria"/>
          <w:sz w:val="14"/>
        </w:rPr>
        <w:t xml:space="preserve">.98 Her conclusion is that states are less likely to employ genocidal violence when they have inclusive democratic systems and trade extensively with other countries. As Steven Pinker notes, these findings fit well with the Kantian triad of democracy, </w:t>
      </w:r>
      <w:proofErr w:type="gramStart"/>
      <w:r w:rsidRPr="00127B57">
        <w:rPr>
          <w:rFonts w:eastAsia="Cambria"/>
          <w:sz w:val="14"/>
        </w:rPr>
        <w:t>cosmopolitanism</w:t>
      </w:r>
      <w:proofErr w:type="gramEnd"/>
      <w:r w:rsidRPr="00127B57">
        <w:rPr>
          <w:rFonts w:eastAsia="Cambria"/>
          <w:sz w:val="14"/>
        </w:rPr>
        <w:t xml:space="preserve"> and trade— “another trifecta” for liberal peace theory.99</w:t>
      </w:r>
    </w:p>
    <w:p w14:paraId="27FB03F7" w14:textId="6D197C40" w:rsidR="0079052F" w:rsidRDefault="0079052F" w:rsidP="0079052F">
      <w:pPr>
        <w:pStyle w:val="Heading3"/>
      </w:pPr>
      <w:r>
        <w:lastRenderedPageBreak/>
        <w:t>1AC</w:t>
      </w:r>
      <w:r w:rsidR="002B56F0">
        <w:t xml:space="preserve"> </w:t>
      </w:r>
      <w:r>
        <w:t>-</w:t>
      </w:r>
      <w:r w:rsidR="002B56F0">
        <w:t xml:space="preserve"> </w:t>
      </w:r>
      <w:r>
        <w:t>Solvency</w:t>
      </w:r>
    </w:p>
    <w:p w14:paraId="63D3DB64" w14:textId="01EB2B37" w:rsidR="0079052F" w:rsidRPr="00211DE5" w:rsidRDefault="0079052F" w:rsidP="0079052F">
      <w:pPr>
        <w:pStyle w:val="Heading4"/>
        <w:rPr>
          <w:rFonts w:asciiTheme="majorHAnsi" w:hAnsiTheme="majorHAnsi" w:cstheme="majorHAnsi"/>
        </w:rPr>
      </w:pPr>
      <w:r>
        <w:t xml:space="preserve">Thus, the plan Resolved: A just United States ought to recognize teachers’ unconditional right to strike. To clarify, to be just, the US ought to follow the plan. </w:t>
      </w:r>
      <w:r w:rsidRPr="00307769">
        <w:rPr>
          <w:rFonts w:asciiTheme="majorHAnsi" w:hAnsiTheme="majorHAnsi" w:cstheme="majorHAnsi"/>
        </w:rPr>
        <w:t>Enforcement through the court of law</w:t>
      </w:r>
      <w:r>
        <w:rPr>
          <w:rFonts w:asciiTheme="majorHAnsi" w:hAnsiTheme="majorHAnsi" w:cstheme="majorHAnsi"/>
        </w:rPr>
        <w:t xml:space="preserve">, and ought </w:t>
      </w:r>
      <w:proofErr w:type="gramStart"/>
      <w:r>
        <w:rPr>
          <w:rFonts w:asciiTheme="majorHAnsi" w:hAnsiTheme="majorHAnsi" w:cstheme="majorHAnsi"/>
        </w:rPr>
        <w:t>is</w:t>
      </w:r>
      <w:proofErr w:type="gramEnd"/>
      <w:r>
        <w:rPr>
          <w:rFonts w:asciiTheme="majorHAnsi" w:hAnsiTheme="majorHAnsi" w:cstheme="majorHAnsi"/>
        </w:rPr>
        <w:t xml:space="preserve"> defined as a moral obligation. Ask about topicality violations in CX or assume I-meet on shells to best preserve substantive debate</w:t>
      </w:r>
    </w:p>
    <w:p w14:paraId="5194822A" w14:textId="77777777" w:rsidR="0079052F" w:rsidRDefault="0079052F" w:rsidP="0079052F">
      <w:r w:rsidRPr="009F78A1">
        <w:rPr>
          <w:rStyle w:val="Style13ptBold"/>
        </w:rPr>
        <w:t>Shanker 73’</w:t>
      </w:r>
      <w:r>
        <w:t xml:space="preserve"> [</w:t>
      </w:r>
      <w:r w:rsidRPr="009F78A1">
        <w:t xml:space="preserve">SHANKER, ALBERT L. “Why </w:t>
      </w:r>
      <w:r w:rsidRPr="00182BB1">
        <w:rPr>
          <w:rStyle w:val="StyleUnderline"/>
          <w:highlight w:val="green"/>
        </w:rPr>
        <w:t>Teachers Need the Right to Strike</w:t>
      </w:r>
      <w:r w:rsidRPr="009F78A1">
        <w:t xml:space="preserve">.” Monthly Labor Review, vol. 96, no. 9, 1973, pp. 48–51. JSTOR, </w:t>
      </w:r>
      <w:hyperlink r:id="rId10" w:history="1">
        <w:r w:rsidRPr="00E8053C">
          <w:rPr>
            <w:rStyle w:val="Hyperlink"/>
          </w:rPr>
          <w:t>www.jstor.org/stable/41839103. Accessed 21 June 2021</w:t>
        </w:r>
      </w:hyperlink>
      <w:r w:rsidRPr="009F78A1">
        <w:t>.</w:t>
      </w:r>
      <w:r>
        <w:t>]</w:t>
      </w:r>
    </w:p>
    <w:p w14:paraId="4952623E" w14:textId="77777777" w:rsidR="0079052F" w:rsidRPr="008B475A" w:rsidRDefault="0079052F" w:rsidP="0079052F">
      <w:pPr>
        <w:rPr>
          <w:u w:val="single"/>
        </w:rPr>
      </w:pPr>
      <w:r w:rsidRPr="00182BB1">
        <w:rPr>
          <w:rStyle w:val="StyleUnderline"/>
        </w:rPr>
        <w:t xml:space="preserve">INSTEAD of talking about alternatives to strikes, </w:t>
      </w:r>
      <w:r w:rsidRPr="00E47614">
        <w:rPr>
          <w:rStyle w:val="StyleUnderline"/>
          <w:highlight w:val="green"/>
        </w:rPr>
        <w:t>we ought to be talking about</w:t>
      </w:r>
      <w:r w:rsidRPr="00182BB1">
        <w:rPr>
          <w:rStyle w:val="StyleUnderline"/>
        </w:rPr>
        <w:t xml:space="preserve"> trying to </w:t>
      </w:r>
      <w:r w:rsidRPr="00E47614">
        <w:rPr>
          <w:rStyle w:val="StyleUnderline"/>
          <w:highlight w:val="green"/>
        </w:rPr>
        <w:t>strike in the pub-</w:t>
      </w:r>
      <w:proofErr w:type="spellStart"/>
      <w:r w:rsidRPr="00E47614">
        <w:rPr>
          <w:rStyle w:val="StyleUnderline"/>
          <w:highlight w:val="green"/>
        </w:rPr>
        <w:t>lic</w:t>
      </w:r>
      <w:proofErr w:type="spellEnd"/>
      <w:r w:rsidRPr="00E47614">
        <w:rPr>
          <w:rStyle w:val="StyleUnderline"/>
          <w:highlight w:val="green"/>
        </w:rPr>
        <w:t xml:space="preserve"> sector</w:t>
      </w:r>
      <w:r w:rsidRPr="00182BB1">
        <w:rPr>
          <w:rStyle w:val="StyleUnderline"/>
        </w:rPr>
        <w:t>.</w:t>
      </w:r>
      <w:r w:rsidRPr="00182BB1">
        <w:rPr>
          <w:sz w:val="16"/>
        </w:rPr>
        <w:t xml:space="preserve"> It has not been tried. In the private </w:t>
      </w:r>
      <w:proofErr w:type="gramStart"/>
      <w:r w:rsidRPr="00182BB1">
        <w:rPr>
          <w:sz w:val="16"/>
        </w:rPr>
        <w:t>sec-tor</w:t>
      </w:r>
      <w:proofErr w:type="gramEnd"/>
      <w:r w:rsidRPr="00182BB1">
        <w:rPr>
          <w:sz w:val="16"/>
        </w:rPr>
        <w:t xml:space="preserve">, we have paid a price for strikes. </w:t>
      </w:r>
      <w:r w:rsidRPr="00182BB1">
        <w:rPr>
          <w:rStyle w:val="StyleUnderline"/>
        </w:rPr>
        <w:t xml:space="preserve">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w:t>
      </w:r>
      <w:proofErr w:type="gramStart"/>
      <w:r w:rsidRPr="00182BB1">
        <w:rPr>
          <w:rStyle w:val="StyleUnderline"/>
        </w:rPr>
        <w:t>a number of</w:t>
      </w:r>
      <w:proofErr w:type="gramEnd"/>
      <w:r w:rsidRPr="00182BB1">
        <w:rPr>
          <w:rStyle w:val="StyleUnderline"/>
        </w:rPr>
        <w:t xml:space="preserve"> evils that exist in the private sector and, in a somewhat modified form, in the public sector. Management and labor </w:t>
      </w:r>
      <w:proofErr w:type="gramStart"/>
      <w:r w:rsidRPr="00182BB1">
        <w:rPr>
          <w:rStyle w:val="StyleUnderline"/>
        </w:rPr>
        <w:t>have to</w:t>
      </w:r>
      <w:proofErr w:type="gramEnd"/>
      <w:r w:rsidRPr="00182BB1">
        <w:rPr>
          <w:rStyle w:val="StyleUnderline"/>
        </w:rPr>
        <w:t xml:space="preserve">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w:t>
      </w:r>
      <w:proofErr w:type="spellStart"/>
      <w:r w:rsidRPr="00182BB1">
        <w:rPr>
          <w:rStyle w:val="StyleUnderline"/>
        </w:rPr>
        <w:t>stantly</w:t>
      </w:r>
      <w:proofErr w:type="spellEnd"/>
      <w:r w:rsidRPr="00182BB1">
        <w:rPr>
          <w:rStyle w:val="StyleUnderline"/>
        </w:rPr>
        <w:t xml:space="preserve"> stated, that in the public sector there is no profit motive is in a sense true. But in a </w:t>
      </w:r>
      <w:proofErr w:type="gramStart"/>
      <w:r w:rsidRPr="00182BB1">
        <w:rPr>
          <w:rStyle w:val="StyleUnderline"/>
        </w:rPr>
        <w:t>sense</w:t>
      </w:r>
      <w:proofErr w:type="gramEnd"/>
      <w:r w:rsidRPr="00182BB1">
        <w:rPr>
          <w:rStyle w:val="StyleUnderline"/>
        </w:rPr>
        <w:t xml:space="preserv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w:t>
      </w:r>
      <w:proofErr w:type="gramStart"/>
      <w:r w:rsidRPr="00182BB1">
        <w:rPr>
          <w:rStyle w:val="StyleUnderline"/>
        </w:rPr>
        <w:t>and also</w:t>
      </w:r>
      <w:proofErr w:type="gramEnd"/>
      <w:r w:rsidRPr="00182BB1">
        <w:rPr>
          <w:rStyle w:val="StyleUnderline"/>
        </w:rPr>
        <w:t xml:space="preserve">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w:t>
      </w:r>
      <w:proofErr w:type="spellStart"/>
      <w:r w:rsidRPr="00182BB1">
        <w:rPr>
          <w:sz w:val="16"/>
        </w:rPr>
        <w:t>philanthro-pists</w:t>
      </w:r>
      <w:proofErr w:type="spellEnd"/>
      <w:r w:rsidRPr="00182BB1">
        <w:rPr>
          <w:sz w:val="16"/>
        </w:rPr>
        <w:t xml:space="preserve"> were. This happens frequently in public sector management. </w:t>
      </w:r>
      <w:r w:rsidRPr="00182BB1">
        <w:rPr>
          <w:rStyle w:val="StyleUnderline"/>
        </w:rPr>
        <w:t>Another issue in the public sector, somewhat more difficult to resolve, is that top public manage-</w:t>
      </w:r>
      <w:proofErr w:type="spellStart"/>
      <w:r w:rsidRPr="00182BB1">
        <w:rPr>
          <w:rStyle w:val="StyleUnderline"/>
        </w:rPr>
        <w:t>ment</w:t>
      </w:r>
      <w:proofErr w:type="spellEnd"/>
      <w:r w:rsidRPr="00182BB1">
        <w:rPr>
          <w:rStyle w:val="StyleUnderline"/>
        </w:rPr>
        <w:t xml:space="preserve"> is elected by the people, put there </w:t>
      </w:r>
      <w:proofErr w:type="gramStart"/>
      <w:r w:rsidRPr="00182BB1">
        <w:rPr>
          <w:rStyle w:val="StyleUnderline"/>
        </w:rPr>
        <w:t>in order to</w:t>
      </w:r>
      <w:proofErr w:type="gramEnd"/>
      <w:r w:rsidRPr="00182BB1">
        <w:rPr>
          <w:rStyle w:val="StyleUnderline"/>
        </w:rPr>
        <w:t xml:space="preserve"> effectuate public purposes.</w:t>
      </w:r>
      <w:r w:rsidRPr="00182BB1">
        <w:rPr>
          <w:sz w:val="16"/>
        </w:rPr>
        <w:t xml:space="preserve"> </w:t>
      </w:r>
      <w:r w:rsidRPr="00182BB1">
        <w:rPr>
          <w:rStyle w:val="StyleUnderline"/>
        </w:rPr>
        <w:t>We do run into a con-</w:t>
      </w:r>
      <w:proofErr w:type="spellStart"/>
      <w:r w:rsidRPr="00182BB1">
        <w:rPr>
          <w:rStyle w:val="StyleUnderline"/>
        </w:rPr>
        <w:t>flict</w:t>
      </w:r>
      <w:proofErr w:type="spellEnd"/>
      <w:r w:rsidRPr="00182BB1">
        <w:rPr>
          <w:rStyle w:val="StyleUnderline"/>
        </w:rPr>
        <w:t xml:space="preserve"> in the question of </w:t>
      </w:r>
      <w:proofErr w:type="gramStart"/>
      <w:r w:rsidRPr="00182BB1">
        <w:rPr>
          <w:rStyle w:val="StyleUnderline"/>
        </w:rPr>
        <w:t>bargaining</w:t>
      </w:r>
      <w:proofErr w:type="gramEnd"/>
      <w:r w:rsidRPr="00182BB1">
        <w:rPr>
          <w:rStyle w:val="StyleUnderline"/>
        </w:rPr>
        <w:t xml:space="preserve"> and it is just that—who is making these public decisions?</w:t>
      </w:r>
      <w:r w:rsidRPr="00182BB1">
        <w:rPr>
          <w:sz w:val="16"/>
        </w:rPr>
        <w:t xml:space="preserve"> Can public management make the decision </w:t>
      </w:r>
      <w:proofErr w:type="gramStart"/>
      <w:r w:rsidRPr="00182BB1">
        <w:rPr>
          <w:sz w:val="16"/>
        </w:rPr>
        <w:t>on the basis of</w:t>
      </w:r>
      <w:proofErr w:type="gramEnd"/>
      <w:r w:rsidRPr="00182BB1">
        <w:rPr>
          <w:sz w:val="16"/>
        </w:rPr>
        <w:t xml:space="preserve"> their platform, on the basis of their promises? Or </w:t>
      </w:r>
      <w:r w:rsidRPr="00182BB1">
        <w:rPr>
          <w:rStyle w:val="StyleUnderline"/>
        </w:rPr>
        <w:t xml:space="preserve">will elections become-relatively meaningless, be-cause whatever the politician says he's going to do, eventually he's going to the bargaining table and be forced to do, not what the people or the </w:t>
      </w:r>
      <w:proofErr w:type="gramStart"/>
      <w:r w:rsidRPr="00182BB1">
        <w:rPr>
          <w:rStyle w:val="StyleUnderline"/>
        </w:rPr>
        <w:t>general public</w:t>
      </w:r>
      <w:proofErr w:type="gramEnd"/>
      <w:r w:rsidRPr="00182BB1">
        <w:rPr>
          <w:rStyle w:val="StyleUnderline"/>
        </w:rPr>
        <w:t xml:space="preserve"> want him to do, but what he is compelled to do</w:t>
      </w:r>
      <w:r w:rsidRPr="00182BB1">
        <w:rPr>
          <w:sz w:val="16"/>
        </w:rPr>
        <w:t xml:space="preserve">. Who's really running the city, the Board of Education? the Department of Sanitation? Is it the people in a </w:t>
      </w:r>
      <w:proofErr w:type="gramStart"/>
      <w:r w:rsidRPr="00182BB1">
        <w:rPr>
          <w:sz w:val="16"/>
        </w:rPr>
        <w:t>democracy, or</w:t>
      </w:r>
      <w:proofErr w:type="gramEnd"/>
      <w:r w:rsidRPr="00182BB1">
        <w:rPr>
          <w:sz w:val="16"/>
        </w:rPr>
        <w:t xml:space="preserve">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w:t>
      </w:r>
      <w:proofErr w:type="gramStart"/>
      <w:r w:rsidRPr="00182BB1">
        <w:rPr>
          <w:rStyle w:val="StyleUnderline"/>
        </w:rPr>
        <w:t xml:space="preserve">the </w:t>
      </w:r>
      <w:r w:rsidRPr="00D345BC">
        <w:rPr>
          <w:rStyle w:val="StyleUnderline"/>
          <w:highlight w:val="green"/>
        </w:rPr>
        <w:t>majority of</w:t>
      </w:r>
      <w:proofErr w:type="gramEnd"/>
      <w:r w:rsidRPr="00D345BC">
        <w:rPr>
          <w:rStyle w:val="StyleUnderline"/>
          <w:highlight w:val="green"/>
        </w:rPr>
        <w:t xml:space="preserve"> States</w:t>
      </w:r>
      <w:r w:rsidRPr="00182BB1">
        <w:rPr>
          <w:rStyle w:val="StyleUnderline"/>
        </w:rPr>
        <w:t xml:space="preserve"> still </w:t>
      </w:r>
      <w:r w:rsidRPr="00D345BC">
        <w:rPr>
          <w:rStyle w:val="StyleUnderline"/>
          <w:highlight w:val="green"/>
        </w:rPr>
        <w:t>do not recognize any form of collective bargaining for pub-</w:t>
      </w:r>
      <w:proofErr w:type="spellStart"/>
      <w:r w:rsidRPr="00D345BC">
        <w:rPr>
          <w:rStyle w:val="StyleUnderline"/>
          <w:highlight w:val="green"/>
        </w:rPr>
        <w:t>lic</w:t>
      </w:r>
      <w:proofErr w:type="spellEnd"/>
      <w:r w:rsidRPr="00D345BC">
        <w:rPr>
          <w:rStyle w:val="StyleUnderline"/>
          <w:highlight w:val="green"/>
        </w:rPr>
        <w:t xml:space="preserve"> employees</w:t>
      </w:r>
      <w:r w:rsidRPr="00182BB1">
        <w:rPr>
          <w:rStyle w:val="StyleUnderline"/>
        </w:rPr>
        <w:t>.</w:t>
      </w:r>
      <w:r w:rsidRPr="00182BB1">
        <w:rPr>
          <w:sz w:val="16"/>
        </w:rPr>
        <w:t xml:space="preserve"> Here in </w:t>
      </w:r>
      <w:proofErr w:type="gramStart"/>
      <w:r w:rsidRPr="00182BB1">
        <w:rPr>
          <w:sz w:val="16"/>
        </w:rPr>
        <w:t>California</w:t>
      </w:r>
      <w:proofErr w:type="gramEnd"/>
      <w:r w:rsidRPr="00182BB1">
        <w:rPr>
          <w:sz w:val="16"/>
        </w:rPr>
        <w:t xml:space="preserve"> there is an </w:t>
      </w:r>
      <w:proofErr w:type="spellStart"/>
      <w:r w:rsidRPr="00182BB1">
        <w:rPr>
          <w:sz w:val="16"/>
        </w:rPr>
        <w:t>ineffec-tive</w:t>
      </w:r>
      <w:proofErr w:type="spellEnd"/>
      <w:r w:rsidRPr="00182BB1">
        <w:rPr>
          <w:sz w:val="16"/>
        </w:rPr>
        <w:t xml:space="preserve"> "meet and confer" law, which does not result in binding written agreements or anything </w:t>
      </w:r>
      <w:proofErr w:type="spellStart"/>
      <w:r w:rsidRPr="00182BB1">
        <w:rPr>
          <w:sz w:val="16"/>
        </w:rPr>
        <w:t>resem</w:t>
      </w:r>
      <w:proofErr w:type="spellEnd"/>
      <w:r w:rsidRPr="00182BB1">
        <w:rPr>
          <w:sz w:val="16"/>
        </w:rPr>
        <w:t xml:space="preserve">-bling collective bargaining. </w:t>
      </w:r>
      <w:r w:rsidRPr="00182BB1">
        <w:rPr>
          <w:rStyle w:val="StyleUnderline"/>
        </w:rPr>
        <w:t xml:space="preserve">Instead of talking about </w:t>
      </w:r>
      <w:r w:rsidRPr="00182BB1">
        <w:rPr>
          <w:rStyle w:val="StyleUnderline"/>
        </w:rPr>
        <w:lastRenderedPageBreak/>
        <w:t xml:space="preserve">alternatives to the strike in the public sector, I would say that the </w:t>
      </w:r>
      <w:r w:rsidRPr="00B943F9">
        <w:rPr>
          <w:rStyle w:val="StyleUnderline"/>
          <w:highlight w:val="green"/>
        </w:rPr>
        <w:t>teachers</w:t>
      </w:r>
      <w:r w:rsidRPr="00182BB1">
        <w:rPr>
          <w:rStyle w:val="StyleUnderline"/>
        </w:rPr>
        <w:t xml:space="preserve"> and other public employees in the State of Cali-</w:t>
      </w:r>
      <w:proofErr w:type="spellStart"/>
      <w:r w:rsidRPr="00182BB1">
        <w:rPr>
          <w:rStyle w:val="StyleUnderline"/>
        </w:rPr>
        <w:t>fornia</w:t>
      </w:r>
      <w:proofErr w:type="spellEnd"/>
      <w:r w:rsidRPr="00182BB1">
        <w:rPr>
          <w:rStyle w:val="StyleUnderline"/>
        </w:rPr>
        <w:t xml:space="preserve">, and the majority of other States in the United States, </w:t>
      </w:r>
      <w:r w:rsidRPr="00B943F9">
        <w:rPr>
          <w:rStyle w:val="StyleUnderline"/>
        </w:rPr>
        <w:t>would</w:t>
      </w:r>
      <w:r w:rsidRPr="00182BB1">
        <w:rPr>
          <w:rStyle w:val="StyleUnderline"/>
        </w:rPr>
        <w:t xml:space="preserve"> be wise to follow the trends of teachers and other public workers in New York, Chicago, Philadelphia, and elsewhere—because </w:t>
      </w:r>
      <w:r w:rsidRPr="00B943F9">
        <w:rPr>
          <w:rStyle w:val="StyleUnderline"/>
          <w:highlight w:val="green"/>
        </w:rPr>
        <w:t>if they do not in fact exercise</w:t>
      </w:r>
      <w:r w:rsidRPr="00182BB1">
        <w:rPr>
          <w:rStyle w:val="StyleUnderline"/>
        </w:rPr>
        <w:t xml:space="preserve"> the </w:t>
      </w:r>
      <w:r w:rsidRPr="00B943F9">
        <w:rPr>
          <w:rStyle w:val="StyleUnderline"/>
          <w:highlight w:val="green"/>
        </w:rPr>
        <w:t>right to strike</w:t>
      </w:r>
      <w:r w:rsidRPr="00182BB1">
        <w:rPr>
          <w:rStyle w:val="StyleUnderline"/>
        </w:rPr>
        <w:t xml:space="preserve">, the </w:t>
      </w:r>
      <w:r w:rsidRPr="00B943F9">
        <w:rPr>
          <w:rStyle w:val="StyleUnderline"/>
          <w:highlight w:val="green"/>
        </w:rPr>
        <w:t>government may never create</w:t>
      </w:r>
      <w:r w:rsidRPr="00182BB1">
        <w:rPr>
          <w:rStyle w:val="StyleUnderline"/>
        </w:rPr>
        <w:t xml:space="preserve"> the </w:t>
      </w:r>
      <w:r w:rsidRPr="00B943F9">
        <w:rPr>
          <w:rStyle w:val="StyleUnderline"/>
          <w:highlight w:val="green"/>
        </w:rPr>
        <w:t>machinery that employees have in other</w:t>
      </w:r>
      <w:r w:rsidRPr="00182BB1">
        <w:rPr>
          <w:rStyle w:val="StyleUnderline"/>
        </w:rPr>
        <w:t xml:space="preserve"> </w:t>
      </w:r>
      <w:r w:rsidRPr="00B943F9">
        <w:rPr>
          <w:rStyle w:val="StyleUnderline"/>
          <w:highlight w:val="green"/>
        </w:rPr>
        <w:t>States</w:t>
      </w:r>
      <w:r w:rsidRPr="00182BB1">
        <w:rPr>
          <w:rStyle w:val="StyleUnderline"/>
        </w:rPr>
        <w:t xml:space="preserve">. It is not accidental that in States in which public employees have engaged in strikes the legislatures have found it possible to create </w:t>
      </w:r>
      <w:proofErr w:type="spellStart"/>
      <w:r w:rsidRPr="00182BB1">
        <w:rPr>
          <w:rStyle w:val="StyleUnderline"/>
        </w:rPr>
        <w:t>mecha-nisms</w:t>
      </w:r>
      <w:proofErr w:type="spellEnd"/>
      <w:r w:rsidRPr="00182BB1">
        <w:rPr>
          <w:rStyle w:val="StyleUnderline"/>
        </w:rPr>
        <w:t xml:space="preserve"> for collective bargaining.</w:t>
      </w:r>
    </w:p>
    <w:p w14:paraId="788FCE52" w14:textId="77777777" w:rsidR="0079052F" w:rsidRDefault="0079052F" w:rsidP="0079052F">
      <w:pPr>
        <w:pStyle w:val="Heading4"/>
      </w:pPr>
      <w:r>
        <w:t>Empirics confirm right to strike improves teacher union legitimacy</w:t>
      </w:r>
    </w:p>
    <w:p w14:paraId="3FEB0BE9" w14:textId="77777777" w:rsidR="0079052F" w:rsidRDefault="0079052F" w:rsidP="0079052F">
      <w:r w:rsidRPr="005605EA">
        <w:rPr>
          <w:rStyle w:val="Style13ptBold"/>
        </w:rPr>
        <w:t>DiSalvo,</w:t>
      </w:r>
      <w:r w:rsidRPr="005605EA">
        <w:t xml:space="preserve"> Daniel, </w:t>
      </w:r>
      <w:r w:rsidRPr="005605EA">
        <w:rPr>
          <w:rStyle w:val="Style13ptBold"/>
        </w:rPr>
        <w:t>and</w:t>
      </w:r>
      <w:r w:rsidRPr="005605EA">
        <w:t xml:space="preserve"> Michael </w:t>
      </w:r>
      <w:proofErr w:type="spellStart"/>
      <w:r w:rsidRPr="005605EA">
        <w:rPr>
          <w:rStyle w:val="Style13ptBold"/>
        </w:rPr>
        <w:t>Hartney</w:t>
      </w:r>
      <w:proofErr w:type="spellEnd"/>
      <w:r w:rsidRPr="005605EA">
        <w:t>. “Teachers Unions in the Post-Janus World.” Education Next, 2 Sept. 20</w:t>
      </w:r>
      <w:r w:rsidRPr="005605EA">
        <w:rPr>
          <w:rStyle w:val="Style13ptBold"/>
        </w:rPr>
        <w:t>20</w:t>
      </w:r>
      <w:r w:rsidRPr="005605EA">
        <w:t xml:space="preserve">, </w:t>
      </w:r>
      <w:proofErr w:type="gramStart"/>
      <w:r w:rsidRPr="005605EA">
        <w:t>www.educationnext.org/teachers-unions-post-janus-world-defying-predictions-still-hold-major-clout/</w:t>
      </w:r>
      <w:r>
        <w:t>[</w:t>
      </w:r>
      <w:proofErr w:type="gramEnd"/>
      <w:r w:rsidRPr="005605EA">
        <w:t xml:space="preserve"> </w:t>
      </w:r>
      <w:r>
        <w:t xml:space="preserve">Daniel </w:t>
      </w:r>
      <w:proofErr w:type="spellStart"/>
      <w:r>
        <w:t>Disalvo</w:t>
      </w:r>
      <w:proofErr w:type="spellEnd"/>
    </w:p>
    <w:p w14:paraId="3734C7AE" w14:textId="77777777" w:rsidR="0079052F" w:rsidRDefault="0079052F" w:rsidP="0079052F">
      <w:r>
        <w:t xml:space="preserve">Professor and Chair of Political Science at the City College of New York </w:t>
      </w:r>
      <w:r w:rsidRPr="005605EA">
        <w:t xml:space="preserve">Michael </w:t>
      </w:r>
      <w:proofErr w:type="spellStart"/>
      <w:r w:rsidRPr="005605EA">
        <w:t>Hartney</w:t>
      </w:r>
      <w:proofErr w:type="spellEnd"/>
      <w:r w:rsidRPr="005605EA">
        <w:t xml:space="preserve"> is assistant professor of political science at Boston College.</w:t>
      </w:r>
      <w:r>
        <w:t>]/</w:t>
      </w:r>
      <w:proofErr w:type="spellStart"/>
      <w:r>
        <w:t>dhsNJ</w:t>
      </w:r>
      <w:proofErr w:type="spellEnd"/>
    </w:p>
    <w:p w14:paraId="7EDD3679" w14:textId="77777777" w:rsidR="0079052F" w:rsidRDefault="0079052F" w:rsidP="0079052F">
      <w:pPr>
        <w:pStyle w:val="ListParagraph"/>
        <w:numPr>
          <w:ilvl w:val="0"/>
          <w:numId w:val="14"/>
        </w:numPr>
      </w:pPr>
      <w:r>
        <w:t>Increases solidarity proven by survey</w:t>
      </w:r>
    </w:p>
    <w:p w14:paraId="077FBF1D" w14:textId="77777777" w:rsidR="0079052F" w:rsidRDefault="0079052F" w:rsidP="0079052F">
      <w:pPr>
        <w:pStyle w:val="ListParagraph"/>
        <w:numPr>
          <w:ilvl w:val="0"/>
          <w:numId w:val="14"/>
        </w:numPr>
      </w:pPr>
      <w:r>
        <w:t>Provides incentive to join union which increases member count</w:t>
      </w:r>
    </w:p>
    <w:p w14:paraId="4AD37874" w14:textId="77777777" w:rsidR="0079052F" w:rsidRPr="005605EA" w:rsidRDefault="0079052F" w:rsidP="0079052F">
      <w:pPr>
        <w:pStyle w:val="ListParagraph"/>
        <w:numPr>
          <w:ilvl w:val="0"/>
          <w:numId w:val="14"/>
        </w:numPr>
      </w:pPr>
      <w:r>
        <w:t>Positive press coverage that empirically increases public support</w:t>
      </w:r>
    </w:p>
    <w:p w14:paraId="2DC0C778" w14:textId="77777777" w:rsidR="0079052F" w:rsidRPr="00FA7219" w:rsidRDefault="0079052F" w:rsidP="0079052F">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FA7219">
        <w:rPr>
          <w:rStyle w:val="Emphasis"/>
          <w:highlight w:val="green"/>
        </w:rPr>
        <w:t>strikes</w:t>
      </w:r>
      <w:r w:rsidRPr="002C6AC3">
        <w:rPr>
          <w:rStyle w:val="Emphasis"/>
        </w:rPr>
        <w:t xml:space="preserve"> can also </w:t>
      </w:r>
      <w:r w:rsidRPr="00FA7219">
        <w:rPr>
          <w:rStyle w:val="Emphasis"/>
          <w:highlight w:val="green"/>
        </w:rPr>
        <w:t>serve as a union recruitment</w:t>
      </w:r>
      <w:r w:rsidRPr="002C6AC3">
        <w:rPr>
          <w:rStyle w:val="Emphasis"/>
        </w:rPr>
        <w:t xml:space="preserve"> and retention </w:t>
      </w:r>
      <w:r w:rsidRPr="00FA7219">
        <w:rPr>
          <w:rStyle w:val="Emphasis"/>
          <w:highlight w:val="green"/>
        </w:rPr>
        <w:t>strategy</w:t>
      </w:r>
      <w:r w:rsidRPr="002C6AC3">
        <w:rPr>
          <w:rStyle w:val="Emphasis"/>
        </w:rPr>
        <w:t xml:space="preserve">. Calling </w:t>
      </w:r>
      <w:r w:rsidRPr="00FA7219">
        <w:rPr>
          <w:rStyle w:val="Emphasis"/>
          <w:highlight w:val="green"/>
        </w:rPr>
        <w:t>a strike</w:t>
      </w:r>
      <w:r w:rsidRPr="002C6AC3">
        <w:rPr>
          <w:rStyle w:val="Emphasis"/>
        </w:rPr>
        <w:t xml:space="preserve"> enlists the rank-and-file in a collective enterprise and thereby </w:t>
      </w:r>
      <w:r w:rsidRPr="00FA7219">
        <w:rPr>
          <w:rStyle w:val="Emphasis"/>
          <w:highlight w:val="green"/>
        </w:rPr>
        <w:t>enhances union solidarity</w:t>
      </w:r>
      <w:r w:rsidRPr="002C6AC3">
        <w:rPr>
          <w:rStyle w:val="Emphasis"/>
        </w:rPr>
        <w:t xml:space="preserve">. </w:t>
      </w:r>
      <w:r w:rsidRPr="00FA7219">
        <w:rPr>
          <w:rStyle w:val="Emphasis"/>
          <w:highlight w:val="green"/>
        </w:rPr>
        <w:t>Because only union members can</w:t>
      </w:r>
      <w:r w:rsidRPr="002C6AC3">
        <w:rPr>
          <w:rStyle w:val="Emphasis"/>
        </w:rPr>
        <w:t xml:space="preserve"> vote to </w:t>
      </w:r>
      <w:r w:rsidRPr="00FA7219">
        <w:rPr>
          <w:rStyle w:val="Emphasis"/>
          <w:highlight w:val="green"/>
        </w:rPr>
        <w:t>authorize a strike,</w:t>
      </w:r>
      <w:r w:rsidRPr="002C6AC3">
        <w:rPr>
          <w:rStyle w:val="Emphasis"/>
        </w:rPr>
        <w:t xml:space="preserve"> union </w:t>
      </w:r>
      <w:r w:rsidRPr="00FA7219">
        <w:rPr>
          <w:rStyle w:val="Emphasis"/>
          <w:highlight w:val="green"/>
        </w:rPr>
        <w:t>leaders</w:t>
      </w:r>
      <w:r w:rsidRPr="002C6AC3">
        <w:rPr>
          <w:rStyle w:val="Emphasis"/>
        </w:rPr>
        <w:t xml:space="preserve"> can </w:t>
      </w:r>
      <w:r w:rsidRPr="00FA7219">
        <w:rPr>
          <w:rStyle w:val="Emphasis"/>
          <w:highlight w:val="green"/>
        </w:rPr>
        <w:t>use such occasions to recruit nonmembers to join</w:t>
      </w:r>
      <w:r w:rsidRPr="002C6AC3">
        <w:rPr>
          <w:rStyle w:val="Emphasis"/>
        </w:rPr>
        <w:t xml:space="preserve">. Strikes </w:t>
      </w:r>
      <w:r w:rsidRPr="00FA7219">
        <w:rPr>
          <w:rStyle w:val="Emphasis"/>
          <w:highlight w:val="green"/>
        </w:rPr>
        <w:t>also gain</w:t>
      </w:r>
      <w:r w:rsidRPr="002C6AC3">
        <w:rPr>
          <w:rStyle w:val="Emphasis"/>
        </w:rPr>
        <w:t xml:space="preserve"> teachers unions </w:t>
      </w:r>
      <w:r w:rsidRPr="00FA7219">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w:t>
      </w:r>
      <w:proofErr w:type="gramStart"/>
      <w:r w:rsidRPr="00FA7219">
        <w:rPr>
          <w:sz w:val="16"/>
        </w:rPr>
        <w:t>a number of</w:t>
      </w:r>
      <w:proofErr w:type="gramEnd"/>
      <w:r w:rsidRPr="00FA7219">
        <w:rPr>
          <w:sz w:val="16"/>
        </w:rPr>
        <w:t xml:space="preserve">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measures make wise policy, they clearly serve to increase the pool of potential union members. Consider that, </w:t>
      </w:r>
      <w:r w:rsidRPr="00FA7219">
        <w:rPr>
          <w:rStyle w:val="Emphasis"/>
          <w:highlight w:val="green"/>
        </w:rPr>
        <w:t>in Los Angeles, the</w:t>
      </w:r>
      <w:r w:rsidRPr="002C6AC3">
        <w:rPr>
          <w:rStyle w:val="Emphasis"/>
        </w:rPr>
        <w:t xml:space="preserve"> district and the </w:t>
      </w:r>
      <w:r w:rsidRPr="00FA7219">
        <w:rPr>
          <w:rStyle w:val="Emphasis"/>
          <w:highlight w:val="green"/>
        </w:rPr>
        <w:t>union settled</w:t>
      </w:r>
      <w:r w:rsidRPr="002C6AC3">
        <w:rPr>
          <w:rStyle w:val="Emphasis"/>
        </w:rPr>
        <w:t xml:space="preserve"> on </w:t>
      </w:r>
      <w:r w:rsidRPr="00FA7219">
        <w:rPr>
          <w:rStyle w:val="Emphasis"/>
          <w:highlight w:val="green"/>
        </w:rPr>
        <w:t>a deal that added</w:t>
      </w:r>
      <w:r w:rsidRPr="002C6AC3">
        <w:rPr>
          <w:rStyle w:val="Emphasis"/>
        </w:rPr>
        <w:t xml:space="preserve"> 300 nurses, 82 librarians, 77 counselors, and some </w:t>
      </w:r>
      <w:r w:rsidRPr="00FA7219">
        <w:rPr>
          <w:rStyle w:val="Emphasis"/>
          <w:highlight w:val="green"/>
        </w:rPr>
        <w:t>new teachers</w:t>
      </w:r>
      <w:r w:rsidRPr="002C6AC3">
        <w:rPr>
          <w:rStyle w:val="Emphasis"/>
        </w:rPr>
        <w:t xml:space="preserve"> to reduce class sizes.</w:t>
      </w:r>
      <w:r w:rsidRPr="00FA7219">
        <w:rPr>
          <w:sz w:val="16"/>
        </w:rPr>
        <w:t xml:space="preserve"> In Chicago, the district and the union settled a five-day strike with a contract that included caps on class sizes, which necessitated adding more teachers, and promises to hire 250 nurses and 209 social workers. </w:t>
      </w:r>
      <w:proofErr w:type="gramStart"/>
      <w:r w:rsidRPr="002C6AC3">
        <w:rPr>
          <w:rStyle w:val="Emphasis"/>
        </w:rPr>
        <w:t>All of</w:t>
      </w:r>
      <w:proofErr w:type="gramEnd"/>
      <w:r w:rsidRPr="002C6AC3">
        <w:rPr>
          <w:rStyle w:val="Emphasis"/>
        </w:rPr>
        <w:t xml:space="preserve"> these </w:t>
      </w:r>
      <w:r w:rsidRPr="00FA7219">
        <w:rPr>
          <w:rStyle w:val="Emphasis"/>
          <w:highlight w:val="green"/>
        </w:rPr>
        <w:t>new employees are potential union members</w:t>
      </w:r>
      <w:r w:rsidRPr="002C6AC3">
        <w:rPr>
          <w:rStyle w:val="Emphasis"/>
        </w:rPr>
        <w:t xml:space="preserve">. There is evidence that teachers-union activity post-Janus did increase solidarity. A </w:t>
      </w:r>
      <w:r w:rsidRPr="00FA7219">
        <w:rPr>
          <w:rStyle w:val="Emphasis"/>
          <w:highlight w:val="green"/>
        </w:rPr>
        <w:t>survey by Educators for Excellence found</w:t>
      </w:r>
      <w:r w:rsidRPr="002C6AC3">
        <w:rPr>
          <w:rStyle w:val="Emphasis"/>
        </w:rPr>
        <w:t xml:space="preserve"> that </w:t>
      </w:r>
      <w:r w:rsidRPr="00FA7219">
        <w:rPr>
          <w:rStyle w:val="Emphasis"/>
          <w:highlight w:val="green"/>
        </w:rPr>
        <w:t>54 percent of teachers</w:t>
      </w:r>
      <w:r w:rsidRPr="002C6AC3">
        <w:rPr>
          <w:rStyle w:val="Emphasis"/>
        </w:rPr>
        <w:t xml:space="preserve"> in 2020 </w:t>
      </w:r>
      <w:r w:rsidRPr="00FA7219">
        <w:rPr>
          <w:rStyle w:val="Emphasis"/>
          <w:highlight w:val="green"/>
        </w:rPr>
        <w:t>felt</w:t>
      </w:r>
      <w:r w:rsidRPr="002C6AC3">
        <w:rPr>
          <w:rStyle w:val="Emphasis"/>
        </w:rPr>
        <w:t xml:space="preserve"> that </w:t>
      </w:r>
      <w:r w:rsidRPr="00FA7219">
        <w:rPr>
          <w:rStyle w:val="Emphasis"/>
          <w:highlight w:val="green"/>
        </w:rPr>
        <w:t>union membership provided</w:t>
      </w:r>
      <w:r w:rsidRPr="002C6AC3">
        <w:rPr>
          <w:rStyle w:val="Emphasis"/>
        </w:rPr>
        <w:t xml:space="preserve"> them with “feelings of </w:t>
      </w:r>
      <w:r w:rsidRPr="00FA7219">
        <w:rPr>
          <w:rStyle w:val="Emphasis"/>
          <w:highlight w:val="green"/>
        </w:rPr>
        <w:t>pride and solidarity</w:t>
      </w:r>
      <w:r w:rsidRPr="002C6AC3">
        <w:rPr>
          <w:rStyle w:val="Emphasis"/>
        </w:rPr>
        <w:t xml:space="preserve">,” </w:t>
      </w:r>
      <w:r w:rsidRPr="00FA7219">
        <w:rPr>
          <w:rStyle w:val="Emphasis"/>
          <w:highlight w:val="green"/>
        </w:rPr>
        <w:t>up from</w:t>
      </w:r>
      <w:r w:rsidRPr="002C6AC3">
        <w:rPr>
          <w:rStyle w:val="Emphasis"/>
        </w:rPr>
        <w:t xml:space="preserve"> 46 percent in </w:t>
      </w:r>
      <w:r w:rsidRPr="00FA7219">
        <w:rPr>
          <w:rStyle w:val="Emphasis"/>
          <w:highlight w:val="green"/>
        </w:rPr>
        <w:t>2018</w:t>
      </w:r>
      <w:r w:rsidRPr="002C6AC3">
        <w:rPr>
          <w:rStyle w:val="Emphasis"/>
        </w:rPr>
        <w:t xml:space="preserve">. In addition, a little </w:t>
      </w:r>
      <w:r w:rsidRPr="00FA7219">
        <w:rPr>
          <w:rStyle w:val="Emphasis"/>
          <w:highlight w:val="green"/>
        </w:rPr>
        <w:t xml:space="preserve">more than </w:t>
      </w:r>
      <w:r w:rsidRPr="00FA7219">
        <w:rPr>
          <w:rStyle w:val="Emphasis"/>
          <w:highlight w:val="green"/>
        </w:rPr>
        <w:lastRenderedPageBreak/>
        <w:t>half of teachers who</w:t>
      </w:r>
      <w:r w:rsidRPr="002C6AC3">
        <w:rPr>
          <w:rStyle w:val="Emphasis"/>
        </w:rPr>
        <w:t xml:space="preserve"> </w:t>
      </w:r>
      <w:r w:rsidRPr="00FA7219">
        <w:rPr>
          <w:rStyle w:val="Emphasis"/>
          <w:highlight w:val="green"/>
        </w:rPr>
        <w:t>do not belong to the union say they are likely to join</w:t>
      </w:r>
      <w:r w:rsidRPr="002C6AC3">
        <w:rPr>
          <w:rStyle w:val="Emphasis"/>
        </w:rPr>
        <w:t xml:space="preserve"> their union </w:t>
      </w:r>
      <w:r w:rsidRPr="00FA7219">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FA7219">
        <w:rPr>
          <w:rStyle w:val="Emphasis"/>
          <w:highlight w:val="green"/>
        </w:rPr>
        <w:t xml:space="preserve">recent strike wave increased support for </w:t>
      </w:r>
      <w:proofErr w:type="gramStart"/>
      <w:r w:rsidRPr="00FA7219">
        <w:rPr>
          <w:rStyle w:val="Emphasis"/>
          <w:highlight w:val="green"/>
        </w:rPr>
        <w:t>teachers</w:t>
      </w:r>
      <w:proofErr w:type="gramEnd"/>
      <w:r w:rsidRPr="00FA7219">
        <w:rPr>
          <w:rStyle w:val="Emphasis"/>
          <w:highlight w:val="green"/>
        </w:rPr>
        <w:t xml:space="preserve"> unions</w:t>
      </w:r>
      <w:r w:rsidRPr="002C6AC3">
        <w:rPr>
          <w:rStyle w:val="Emphasis"/>
        </w:rPr>
        <w:t xml:space="preserve">. The survey found that </w:t>
      </w:r>
      <w:r w:rsidRPr="00FA7219">
        <w:rPr>
          <w:rStyle w:val="Emphasis"/>
          <w:highlight w:val="green"/>
        </w:rPr>
        <w:t>parents of school-age children</w:t>
      </w:r>
      <w:r w:rsidRPr="002C6AC3">
        <w:rPr>
          <w:rStyle w:val="Emphasis"/>
        </w:rPr>
        <w:t xml:space="preserve"> with firsthand experience with the recent strikes </w:t>
      </w:r>
      <w:r w:rsidRPr="00FA7219">
        <w:rPr>
          <w:rStyle w:val="Emphasis"/>
          <w:highlight w:val="green"/>
        </w:rPr>
        <w:t xml:space="preserve">supported greater legal rights for </w:t>
      </w:r>
      <w:proofErr w:type="gramStart"/>
      <w:r w:rsidRPr="00FA7219">
        <w:rPr>
          <w:rStyle w:val="Emphasis"/>
          <w:highlight w:val="green"/>
        </w:rPr>
        <w:t>teachers</w:t>
      </w:r>
      <w:proofErr w:type="gramEnd"/>
      <w:r w:rsidRPr="00FA7219">
        <w:rPr>
          <w:rStyle w:val="Emphasis"/>
          <w:highlight w:val="green"/>
        </w:rPr>
        <w:t xml:space="preserve"> unions and favored a stronger</w:t>
      </w:r>
      <w:r w:rsidRPr="002C6AC3">
        <w:rPr>
          <w:rStyle w:val="Emphasis"/>
        </w:rPr>
        <w:t xml:space="preserve"> </w:t>
      </w:r>
      <w:r w:rsidRPr="00FA7219">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 xml:space="preserve">In short, the </w:t>
      </w:r>
      <w:proofErr w:type="gramStart"/>
      <w:r w:rsidRPr="002C6AC3">
        <w:rPr>
          <w:rStyle w:val="Emphasis"/>
        </w:rPr>
        <w:t>teachers</w:t>
      </w:r>
      <w:proofErr w:type="gramEnd"/>
      <w:r w:rsidRPr="002C6AC3">
        <w:rPr>
          <w:rStyle w:val="Emphasis"/>
        </w:rPr>
        <w:t xml:space="preserve"> unions have gained public sympathy</w:t>
      </w:r>
      <w:r w:rsidRPr="00FA7219">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49A2D588" w14:textId="77777777" w:rsidR="006E3CC9" w:rsidRDefault="006E3CC9" w:rsidP="005E0D97"/>
    <w:p w14:paraId="2AC151F7" w14:textId="5F98A8CA" w:rsidR="00A541FE" w:rsidRDefault="00A541FE" w:rsidP="00A541FE">
      <w:pPr>
        <w:pStyle w:val="Heading3"/>
      </w:pPr>
      <w:r>
        <w:lastRenderedPageBreak/>
        <w:t xml:space="preserve">1AC </w:t>
      </w:r>
      <w:r w:rsidR="002B56F0">
        <w:t>–</w:t>
      </w:r>
      <w:r>
        <w:t xml:space="preserve"> Framework</w:t>
      </w:r>
    </w:p>
    <w:p w14:paraId="0F2200DE" w14:textId="6085FDC8" w:rsidR="002B56F0" w:rsidRDefault="002B56F0" w:rsidP="002B56F0">
      <w:pPr>
        <w:pStyle w:val="Heading4"/>
      </w:pPr>
      <w:r>
        <w:t xml:space="preserve">The standard is maximizing expected well-being: to clarify, </w:t>
      </w:r>
      <w:r w:rsidR="00A41BFA">
        <w:t>hedonistic act util</w:t>
      </w:r>
    </w:p>
    <w:p w14:paraId="45E2BFC5" w14:textId="350B5754" w:rsidR="002B56F0" w:rsidRPr="004A1A85" w:rsidRDefault="002B56F0" w:rsidP="002B56F0">
      <w:pPr>
        <w:pStyle w:val="Heading4"/>
        <w:rPr>
          <w:rFonts w:cs="Calibri"/>
          <w:color w:val="000000" w:themeColor="text1"/>
        </w:rPr>
      </w:pPr>
      <w:r>
        <w:t>1]</w:t>
      </w:r>
      <w:r w:rsidRPr="004A1A85">
        <w:rPr>
          <w:rFonts w:cs="Calibri"/>
          <w:color w:val="000000" w:themeColor="text1"/>
        </w:rPr>
        <w:t xml:space="preserve"> Actor specificity: util is the best for governments, which is the actor in the </w:t>
      </w:r>
      <w:proofErr w:type="spellStart"/>
      <w:r w:rsidRPr="004A1A85">
        <w:rPr>
          <w:rFonts w:cs="Calibri"/>
          <w:color w:val="000000" w:themeColor="text1"/>
        </w:rPr>
        <w:t>rez</w:t>
      </w:r>
      <w:proofErr w:type="spellEnd"/>
      <w:r w:rsidRPr="004A1A85">
        <w:rPr>
          <w:rFonts w:cs="Calibri"/>
          <w:color w:val="000000" w:themeColor="text1"/>
        </w:rPr>
        <w:t xml:space="preserve"> – multiple warrants: </w:t>
      </w:r>
    </w:p>
    <w:p w14:paraId="26E3D19E" w14:textId="77777777" w:rsidR="002B56F0" w:rsidRPr="004A1A85" w:rsidRDefault="002B56F0" w:rsidP="002B56F0">
      <w:pPr>
        <w:pStyle w:val="Heading4"/>
        <w:ind w:left="720"/>
        <w:rPr>
          <w:rFonts w:cs="Calibri"/>
          <w:color w:val="000000" w:themeColor="text1"/>
        </w:rPr>
      </w:pPr>
      <w:r w:rsidRPr="004A1A85">
        <w:rPr>
          <w:rFonts w:cs="Calibri"/>
          <w:color w:val="000000" w:themeColor="text1"/>
        </w:rPr>
        <w:t xml:space="preserve">[a] Governments must aggregate since every policy </w:t>
      </w:r>
      <w:proofErr w:type="gramStart"/>
      <w:r w:rsidRPr="004A1A85">
        <w:rPr>
          <w:rFonts w:cs="Calibri"/>
          <w:color w:val="000000" w:themeColor="text1"/>
        </w:rPr>
        <w:t>benefits</w:t>
      </w:r>
      <w:proofErr w:type="gramEnd"/>
      <w:r w:rsidRPr="004A1A85">
        <w:rPr>
          <w:rFonts w:cs="Calibri"/>
          <w:color w:val="000000" w:themeColor="text1"/>
        </w:rPr>
        <w:t xml:space="preserve"> some and harms others, which also means side constraints freeze action. </w:t>
      </w:r>
    </w:p>
    <w:p w14:paraId="41BCE0CB" w14:textId="158A563E" w:rsidR="002B56F0" w:rsidRPr="004A1A85" w:rsidRDefault="002B56F0" w:rsidP="002B56F0">
      <w:pPr>
        <w:pStyle w:val="Heading4"/>
        <w:ind w:left="720"/>
        <w:rPr>
          <w:rFonts w:eastAsia="Times New Roman" w:cs="Calibri"/>
          <w:color w:val="000000" w:themeColor="text1"/>
          <w:shd w:val="clear" w:color="auto" w:fill="FFFFFF"/>
        </w:rPr>
      </w:pPr>
      <w:r w:rsidRPr="004A1A85">
        <w:rPr>
          <w:rFonts w:eastAsia="Times New Roman" w:cs="Calibri"/>
          <w:color w:val="000000" w:themeColor="text1"/>
          <w:shd w:val="clear" w:color="auto" w:fill="FFFFFF"/>
        </w:rPr>
        <w:t>[</w:t>
      </w:r>
      <w:r w:rsidR="00C26DC5">
        <w:rPr>
          <w:rFonts w:eastAsia="Times New Roman" w:cs="Calibri"/>
          <w:color w:val="000000" w:themeColor="text1"/>
          <w:shd w:val="clear" w:color="auto" w:fill="FFFFFF"/>
        </w:rPr>
        <w:t>b</w:t>
      </w:r>
      <w:r w:rsidRPr="004A1A85">
        <w:rPr>
          <w:rFonts w:eastAsia="Times New Roman" w:cs="Calibri"/>
          <w:color w:val="000000" w:themeColor="text1"/>
          <w:shd w:val="clear" w:color="auto" w:fill="FFFFFF"/>
        </w:rPr>
        <w:t xml:space="preserve">] Actor-specificity comes first since different agents have different ethical standings. Takes out util calc indicts since they’re empirically </w:t>
      </w:r>
      <w:proofErr w:type="gramStart"/>
      <w:r w:rsidRPr="004A1A85">
        <w:rPr>
          <w:rFonts w:eastAsia="Times New Roman" w:cs="Calibri"/>
          <w:color w:val="000000" w:themeColor="text1"/>
          <w:shd w:val="clear" w:color="auto" w:fill="FFFFFF"/>
        </w:rPr>
        <w:t>denied</w:t>
      </w:r>
      <w:proofErr w:type="gramEnd"/>
      <w:r w:rsidRPr="004A1A85">
        <w:rPr>
          <w:rFonts w:eastAsia="Times New Roman" w:cs="Calibri"/>
          <w:color w:val="000000" w:themeColor="text1"/>
          <w:shd w:val="clear" w:color="auto" w:fill="FFFFFF"/>
        </w:rPr>
        <w:t xml:space="preserve"> and link turns them because the alt would be no action.</w:t>
      </w:r>
    </w:p>
    <w:p w14:paraId="1A04D9FA" w14:textId="0608A584" w:rsidR="002B56F0" w:rsidRDefault="002B56F0" w:rsidP="002B56F0"/>
    <w:p w14:paraId="7E904989" w14:textId="167B7A05" w:rsidR="002B56F0" w:rsidRPr="00A3034A" w:rsidRDefault="002B56F0" w:rsidP="002B56F0">
      <w:pPr>
        <w:pStyle w:val="Heading4"/>
        <w:rPr>
          <w:bCs w:val="0"/>
          <w:u w:val="single"/>
        </w:rPr>
      </w:pPr>
      <w:r>
        <w:t xml:space="preserve">2]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00620C27" w14:textId="77777777" w:rsidR="002B56F0" w:rsidRPr="00192D33" w:rsidRDefault="002B56F0" w:rsidP="002B56F0">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C78DF8D"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w:t>
      </w:r>
      <w:r w:rsidRPr="00A3034A">
        <w:rPr>
          <w:rFonts w:asciiTheme="minorHAnsi" w:hAnsiTheme="minorHAnsi" w:cstheme="minorHAnsi"/>
          <w:sz w:val="16"/>
        </w:rPr>
        <w:lastRenderedPageBreak/>
        <w:t xml:space="preserve">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54250495"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2B2DA09F"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077BB19"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5C515E8F"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8A581CB"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0712D86" w14:textId="77777777" w:rsidR="002B56F0" w:rsidRPr="00A3034A" w:rsidRDefault="002B56F0" w:rsidP="002B56F0">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w:t>
      </w:r>
      <w:r w:rsidRPr="00A3034A">
        <w:rPr>
          <w:rFonts w:asciiTheme="minorHAnsi" w:hAnsiTheme="minorHAnsi" w:cstheme="minorHAnsi"/>
          <w:u w:val="single"/>
        </w:rPr>
        <w:lastRenderedPageBreak/>
        <w:t>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50EC5348"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543D6B0"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68FD622"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3716B908"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7DC54A35"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4BCDF73"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2CD4EC8F"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F84031C"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06784F39"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w:t>
      </w:r>
      <w:r w:rsidRPr="00A3034A">
        <w:rPr>
          <w:rFonts w:asciiTheme="minorHAnsi" w:hAnsiTheme="minorHAnsi" w:cstheme="minorHAnsi"/>
          <w:sz w:val="16"/>
        </w:rPr>
        <w:lastRenderedPageBreak/>
        <w:t xml:space="preserve">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083EF89"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0892C97" w14:textId="77777777" w:rsidR="002B56F0" w:rsidRPr="00A3034A" w:rsidRDefault="002B56F0" w:rsidP="002B56F0">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5980842E"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25BC522"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5A67CD3"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F0F6B77"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 xml:space="preserve">role </w:t>
      </w:r>
      <w:r w:rsidRPr="00A3034A">
        <w:rPr>
          <w:rFonts w:asciiTheme="minorHAnsi" w:hAnsiTheme="minorHAnsi" w:cstheme="minorHAnsi"/>
          <w:u w:val="single"/>
        </w:rPr>
        <w:lastRenderedPageBreak/>
        <w:t>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6D9A92A3" w14:textId="77777777" w:rsidR="002B56F0" w:rsidRDefault="002B56F0" w:rsidP="002B56F0">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DF87252" w14:textId="16197FE1" w:rsidR="002B56F0" w:rsidRPr="00D03B18" w:rsidRDefault="002B56F0" w:rsidP="002B56F0">
      <w:pPr>
        <w:pStyle w:val="Heading4"/>
      </w:pPr>
      <w:r>
        <w:rPr>
          <w:rFonts w:cs="Calibri"/>
          <w:color w:val="000000" w:themeColor="text1"/>
        </w:rPr>
        <w:t xml:space="preserve">3] </w:t>
      </w:r>
      <w:r>
        <w:t xml:space="preserve">Extinction outweighs </w:t>
      </w:r>
    </w:p>
    <w:p w14:paraId="1F469E6A" w14:textId="77777777" w:rsidR="002B56F0" w:rsidRPr="00F5022F" w:rsidRDefault="002B56F0" w:rsidP="002B56F0">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73380E30" w14:textId="77777777" w:rsidR="002B56F0" w:rsidRPr="00307CEF" w:rsidRDefault="002B56F0" w:rsidP="002B56F0">
      <w:pPr>
        <w:rPr>
          <w:sz w:val="16"/>
        </w:rPr>
      </w:pPr>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307CEF">
        <w:rPr>
          <w:sz w:val="16"/>
        </w:rPr>
        <w:t>, whatever general moral view we adopt</w:t>
      </w:r>
      <w:r w:rsidRPr="00F5022F">
        <w:rPr>
          <w:rStyle w:val="StyleUnderline"/>
        </w:rPr>
        <w:t>: that it is very important to reduce the risk that all intelligent beings on this planet are eliminated by an enormous catastrophe, such as a nuclear war.</w:t>
      </w:r>
      <w:r w:rsidRPr="00307CEF">
        <w:rPr>
          <w:sz w:val="16"/>
        </w:rPr>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307CEF">
        <w:rPr>
          <w:sz w:val="16"/>
        </w:rPr>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307CEF">
        <w:rPr>
          <w:sz w:val="16"/>
        </w:rPr>
        <w:t xml:space="preserve"> If the happiness or well-being of possible future people is just as important as that of people who already exist, and if they would have good lives, it is not hard to see how</w:t>
      </w:r>
      <w:r w:rsidRPr="00307CEF">
        <w:rPr>
          <w:rStyle w:val="StyleUnderline"/>
        </w:rPr>
        <w:t xml:space="preserve"> reducing existential risk is easily the most important thing in the whole world. This is</w:t>
      </w:r>
      <w:r w:rsidRPr="00F5022F">
        <w:rPr>
          <w:rStyle w:val="StyleUnderline"/>
        </w:rPr>
        <w:t xml:space="preserve">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307CEF">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307CEF">
        <w:rPr>
          <w:sz w:val="16"/>
        </w:rPr>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307CEF">
        <w:rPr>
          <w:sz w:val="16"/>
        </w:rPr>
        <w:t xml:space="preserve"> Even John Rawls wrote, “</w:t>
      </w:r>
      <w:r w:rsidRPr="00F5022F">
        <w:rPr>
          <w:rStyle w:val="StyleUnderline"/>
        </w:rPr>
        <w:t xml:space="preserve">All ethical doctrines worth our attention take consequences into account in judging rightness. One which did not would simply </w:t>
      </w:r>
      <w:r w:rsidRPr="00F5022F">
        <w:rPr>
          <w:rStyle w:val="StyleUnderline"/>
        </w:rPr>
        <w:lastRenderedPageBreak/>
        <w:t>be irrational, crazy.</w:t>
      </w:r>
      <w:r w:rsidRPr="00307CEF">
        <w:rPr>
          <w:sz w:val="16"/>
        </w:rPr>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307CEF">
        <w:rPr>
          <w:sz w:val="16"/>
        </w:rPr>
        <w:t xml:space="preserve"> </w:t>
      </w:r>
      <w:r w:rsidRPr="00F5022F">
        <w:rPr>
          <w:rStyle w:val="StyleUnderline"/>
        </w:rPr>
        <w:t>They’d thus imply very strong reasons to reduce existential risk</w:t>
      </w:r>
      <w:r w:rsidRPr="00307CEF">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307CEF">
        <w:rPr>
          <w:sz w:val="16"/>
        </w:rPr>
        <w:t xml:space="preserve"> It will depend, among other things, on what one’s own good </w:t>
      </w:r>
      <w:proofErr w:type="gramStart"/>
      <w:r w:rsidRPr="00307CEF">
        <w:rPr>
          <w:sz w:val="16"/>
        </w:rPr>
        <w:t>consists</w:t>
      </w:r>
      <w:proofErr w:type="gramEnd"/>
      <w:r w:rsidRPr="00307CEF">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07CEF">
        <w:rPr>
          <w:sz w:val="16"/>
        </w:rPr>
        <w:t>actually desires</w:t>
      </w:r>
      <w:proofErr w:type="gramEnd"/>
      <w:r w:rsidRPr="00307CEF">
        <w:rPr>
          <w:sz w:val="16"/>
        </w:rPr>
        <w:t xml:space="preserve"> to do that act). </w:t>
      </w:r>
      <w:r w:rsidRPr="00F5022F">
        <w:rPr>
          <w:rStyle w:val="StyleUnderline"/>
        </w:rPr>
        <w:t>To be minimally plausible, egoism will need to be paired with a more sophisticated account of well-being.</w:t>
      </w:r>
      <w:r w:rsidRPr="00307CEF">
        <w:rPr>
          <w:sz w:val="16"/>
        </w:rPr>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07CEF">
        <w:rPr>
          <w:sz w:val="16"/>
        </w:rPr>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307CEF">
        <w:rPr>
          <w:sz w:val="16"/>
        </w:rPr>
        <w:t xml:space="preserve"> Add to </w:t>
      </w:r>
      <w:proofErr w:type="gramStart"/>
      <w:r w:rsidRPr="00307CEF">
        <w:rPr>
          <w:sz w:val="16"/>
        </w:rPr>
        <w:t>all of</w:t>
      </w:r>
      <w:proofErr w:type="gramEnd"/>
      <w:r w:rsidRPr="00307CEF">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 xml:space="preserve">We should also </w:t>
      </w:r>
      <w:proofErr w:type="gramStart"/>
      <w:r w:rsidRPr="00F5022F">
        <w:rPr>
          <w:rStyle w:val="Emphasis"/>
          <w:highlight w:val="green"/>
        </w:rPr>
        <w:t>take into account</w:t>
      </w:r>
      <w:proofErr w:type="gramEnd"/>
      <w:r w:rsidRPr="00F5022F">
        <w:rPr>
          <w:rStyle w:val="Emphasis"/>
          <w:highlight w:val="green"/>
        </w:rPr>
        <w:t xml:space="preserve"> moral uncertainty.</w:t>
      </w:r>
      <w:r w:rsidRPr="00307CEF">
        <w:rPr>
          <w:sz w:val="16"/>
        </w:rPr>
        <w:t xml:space="preserve"> </w:t>
      </w:r>
      <w:r w:rsidRPr="00F5022F">
        <w:rPr>
          <w:rStyle w:val="StyleUnderline"/>
        </w:rPr>
        <w:t>What is it reasonable for one to do, when one is uncertain not (only) about the empirical facts, but also about the moral facts?</w:t>
      </w:r>
      <w:r w:rsidRPr="00307CEF">
        <w:rPr>
          <w:sz w:val="16"/>
        </w:rPr>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307CEF">
        <w:rPr>
          <w:sz w:val="16"/>
        </w:rPr>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307CEF">
        <w:rPr>
          <w:sz w:val="16"/>
        </w:rPr>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307CEF">
        <w:rPr>
          <w:sz w:val="16"/>
        </w:rPr>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 xml:space="preserve">moral uncertainty, reducing existential risk is the most important </w:t>
      </w:r>
      <w:r w:rsidRPr="00307CEF">
        <w:rPr>
          <w:rStyle w:val="StyleUnderline"/>
        </w:rPr>
        <w:t>thing in the world.</w:t>
      </w:r>
      <w:r w:rsidRPr="00307CEF">
        <w:rPr>
          <w:sz w:val="16"/>
        </w:rPr>
        <w:t xml:space="preserve"> Again, this is largely </w:t>
      </w:r>
      <w:proofErr w:type="gramStart"/>
      <w:r w:rsidRPr="00307CEF">
        <w:rPr>
          <w:sz w:val="16"/>
        </w:rPr>
        <w:t>for the reason that</w:t>
      </w:r>
      <w:proofErr w:type="gramEnd"/>
      <w:r w:rsidRPr="00307CEF">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307CEF">
        <w:rPr>
          <w:sz w:val="16"/>
        </w:rPr>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307CEF">
        <w:rPr>
          <w:sz w:val="16"/>
        </w:rPr>
        <w:t xml:space="preserve"> While there are some non-crazy </w:t>
      </w:r>
      <w:r w:rsidRPr="00F5022F">
        <w:rPr>
          <w:rStyle w:val="StyleUnderline"/>
        </w:rPr>
        <w:t>views that place significantly greater moral weight on avoiding suffering than on promoting happiness</w:t>
      </w:r>
      <w:r w:rsidRPr="00307CEF">
        <w:rPr>
          <w:sz w:val="16"/>
        </w:rPr>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307CEF">
        <w:rPr>
          <w:sz w:val="16"/>
        </w:rPr>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w:t>
      </w:r>
      <w:r w:rsidRPr="00F5022F">
        <w:rPr>
          <w:rStyle w:val="StyleUnderline"/>
        </w:rPr>
        <w:lastRenderedPageBreak/>
        <w:t>most of us alive today – at least those of us not suffering from extreme illness or poverty – have lives that are well worth living, and that things will continue to improve.</w:t>
      </w:r>
      <w:r w:rsidRPr="00307CEF">
        <w:rPr>
          <w:sz w:val="16"/>
        </w:rPr>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307CEF">
        <w:rPr>
          <w:sz w:val="16"/>
        </w:rPr>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307CEF">
        <w:rPr>
          <w:sz w:val="16"/>
        </w:rPr>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307CEF">
        <w:rPr>
          <w:sz w:val="16"/>
        </w:rPr>
        <w:t>” (From chapter 36 of On What Matters)</w:t>
      </w:r>
    </w:p>
    <w:p w14:paraId="4E46ECCD" w14:textId="77777777" w:rsidR="00070759" w:rsidRDefault="00F602E3" w:rsidP="00F602E3">
      <w:pPr>
        <w:pStyle w:val="Heading4"/>
        <w:rPr>
          <w:rFonts w:cs="Calibri"/>
          <w:color w:val="000000" w:themeColor="text1"/>
        </w:rPr>
      </w:pPr>
      <w:r w:rsidRPr="004A1A85">
        <w:rPr>
          <w:rFonts w:cs="Calibri"/>
        </w:rPr>
        <w:t xml:space="preserve">] Ethical frameworks must be theoretically legitimate. All frameworks are functionally topicality interpretations of the word ought so they must theoretically </w:t>
      </w:r>
      <w:proofErr w:type="gramStart"/>
      <w:r w:rsidRPr="004A1A85">
        <w:rPr>
          <w:rFonts w:cs="Calibri"/>
        </w:rPr>
        <w:t>justified</w:t>
      </w:r>
      <w:proofErr w:type="gramEnd"/>
      <w:r w:rsidRPr="004A1A85">
        <w:rPr>
          <w:rFonts w:cs="Calibri"/>
        </w:rPr>
        <w:t xml:space="preserve">. Prefer our standard – a] Ground: Both debaters are guaranteed access to ground – </w:t>
      </w:r>
      <w:proofErr w:type="spellStart"/>
      <w:r w:rsidRPr="004A1A85">
        <w:rPr>
          <w:rFonts w:cs="Calibri"/>
        </w:rPr>
        <w:t>Aff</w:t>
      </w:r>
      <w:proofErr w:type="spellEnd"/>
      <w:r w:rsidRPr="004A1A85">
        <w:rPr>
          <w:rFonts w:cs="Calibri"/>
        </w:rPr>
        <w:t xml:space="preserve"> gets plans and advantages, while Neg gets </w:t>
      </w:r>
      <w:proofErr w:type="spellStart"/>
      <w:r w:rsidRPr="004A1A85">
        <w:rPr>
          <w:rFonts w:cs="Calibri"/>
        </w:rPr>
        <w:t>disads</w:t>
      </w:r>
      <w:proofErr w:type="spellEnd"/>
      <w:r w:rsidRPr="004A1A85">
        <w:rPr>
          <w:rFonts w:cs="Calibri"/>
        </w:rPr>
        <w:t xml:space="preserve"> and counterplans. Additionally, anything can function as an impact </w:t>
      </w:r>
      <w:proofErr w:type="gramStart"/>
      <w:r w:rsidRPr="004A1A85">
        <w:rPr>
          <w:rFonts w:cs="Calibri"/>
        </w:rPr>
        <w:t>as long as</w:t>
      </w:r>
      <w:proofErr w:type="gramEnd"/>
      <w:r w:rsidRPr="004A1A85">
        <w:rPr>
          <w:rFonts w:cs="Calibri"/>
        </w:rPr>
        <w:t xml:space="preserve"> an external benefit is articulated, so all your offense applies. b] </w:t>
      </w:r>
      <w:r w:rsidRPr="00FE4F4F">
        <w:rPr>
          <w:rFonts w:cs="Calibri"/>
          <w:color w:val="000000" w:themeColor="text1"/>
        </w:rPr>
        <w:t xml:space="preserve">Weighing ground: consequences </w:t>
      </w:r>
      <w:proofErr w:type="gramStart"/>
      <w:r w:rsidRPr="00FE4F4F">
        <w:rPr>
          <w:rFonts w:cs="Calibri"/>
          <w:color w:val="000000" w:themeColor="text1"/>
        </w:rPr>
        <w:t>lets</w:t>
      </w:r>
      <w:proofErr w:type="gramEnd"/>
      <w:r w:rsidRPr="00FE4F4F">
        <w:rPr>
          <w:rFonts w:cs="Calibri"/>
          <w:color w:val="000000" w:themeColor="text1"/>
        </w:rPr>
        <w:t xml:space="preserve"> us weigh the probability a scenario, its risk, scope, severity, etc. and we can even weigh between these standards. We can still run side </w:t>
      </w:r>
      <w:proofErr w:type="gramStart"/>
      <w:r w:rsidRPr="00FE4F4F">
        <w:rPr>
          <w:rFonts w:cs="Calibri"/>
          <w:color w:val="000000" w:themeColor="text1"/>
        </w:rPr>
        <w:t>constraints</w:t>
      </w:r>
      <w:proofErr w:type="gramEnd"/>
      <w:r w:rsidRPr="00FE4F4F">
        <w:rPr>
          <w:rFonts w:cs="Calibri"/>
          <w:color w:val="000000" w:themeColor="text1"/>
        </w:rPr>
        <w:t xml:space="preserve"> but they are compared to other impacts while other frameworks prevent weighing by making them absolute.</w:t>
      </w:r>
    </w:p>
    <w:p w14:paraId="55CC5885" w14:textId="77777777" w:rsidR="00070759" w:rsidRDefault="00070759" w:rsidP="00137D62"/>
    <w:p w14:paraId="38845424" w14:textId="77777777" w:rsidR="00070759" w:rsidRDefault="00070759" w:rsidP="00137D62"/>
    <w:p w14:paraId="7E4980A0" w14:textId="1B6CD06B" w:rsidR="002B56F0" w:rsidRPr="00F602E3" w:rsidRDefault="00F602E3" w:rsidP="00F602E3">
      <w:pPr>
        <w:pStyle w:val="Heading4"/>
        <w:rPr>
          <w:rFonts w:cs="Calibri"/>
          <w:color w:val="000000" w:themeColor="text1"/>
          <w:sz w:val="10"/>
        </w:rPr>
      </w:pPr>
      <w:r w:rsidRPr="00FE4F4F">
        <w:rPr>
          <w:rFonts w:cs="Calibri"/>
          <w:color w:val="000000" w:themeColor="text1"/>
        </w:rPr>
        <w:t xml:space="preserve"> Ow on resolvability because if there is framing mechanism that we don’t know what offense matters. That’s an independent voter: because the judge literally cannot </w:t>
      </w:r>
      <w:proofErr w:type="gramStart"/>
      <w:r w:rsidRPr="00FE4F4F">
        <w:rPr>
          <w:rFonts w:cs="Calibri"/>
          <w:color w:val="000000" w:themeColor="text1"/>
        </w:rPr>
        <w:t>make a decision</w:t>
      </w:r>
      <w:proofErr w:type="gramEnd"/>
    </w:p>
    <w:p w14:paraId="0992A5BA" w14:textId="77777777" w:rsidR="002B56F0" w:rsidRPr="002B56F0" w:rsidRDefault="002B56F0" w:rsidP="002B56F0"/>
    <w:p w14:paraId="06A85F1B" w14:textId="516FF8B4" w:rsidR="006E3CC9" w:rsidRDefault="006E3CC9" w:rsidP="006E3CC9">
      <w:pPr>
        <w:pStyle w:val="Heading3"/>
      </w:pPr>
      <w:r>
        <w:lastRenderedPageBreak/>
        <w:t xml:space="preserve">1AC </w:t>
      </w:r>
      <w:r w:rsidR="00A541FE">
        <w:t>-</w:t>
      </w:r>
      <w:r>
        <w:t xml:space="preserve"> Method</w:t>
      </w:r>
    </w:p>
    <w:p w14:paraId="37622E1C" w14:textId="005146D5" w:rsidR="001D6AF5" w:rsidRPr="008100CF" w:rsidRDefault="00FC513B" w:rsidP="001D6AF5">
      <w:pPr>
        <w:pStyle w:val="Heading4"/>
        <w:rPr>
          <w:rFonts w:cs="Calibri"/>
        </w:rPr>
      </w:pPr>
      <w:r>
        <w:rPr>
          <w:rFonts w:cs="Calibri"/>
        </w:rPr>
        <w:t xml:space="preserve">1] </w:t>
      </w:r>
      <w:r w:rsidR="001D6AF5" w:rsidRPr="008100CF">
        <w:rPr>
          <w:rFonts w:cs="Calibri"/>
        </w:rPr>
        <w:t xml:space="preserve">Death is ontologically and morally bad – it comes </w:t>
      </w:r>
      <w:proofErr w:type="gramStart"/>
      <w:r w:rsidR="001D6AF5" w:rsidRPr="008100CF">
        <w:rPr>
          <w:rFonts w:cs="Calibri"/>
        </w:rPr>
        <w:t>before</w:t>
      </w:r>
      <w:proofErr w:type="gramEnd"/>
      <w:r w:rsidR="001D6AF5" w:rsidRPr="008100CF">
        <w:rPr>
          <w:rFonts w:cs="Calibri"/>
        </w:rPr>
        <w:t xml:space="preserve"> and link turns </w:t>
      </w:r>
      <w:r w:rsidR="00307CEF">
        <w:rPr>
          <w:rFonts w:cs="Calibri"/>
        </w:rPr>
        <w:t>other theorizations of subjectivity</w:t>
      </w:r>
    </w:p>
    <w:p w14:paraId="4C8FA922" w14:textId="77777777" w:rsidR="001D6AF5" w:rsidRPr="008100CF" w:rsidRDefault="001D6AF5" w:rsidP="001D6AF5">
      <w:r w:rsidRPr="008100CF">
        <w:rPr>
          <w:rStyle w:val="Style13ptBold"/>
        </w:rPr>
        <w:t xml:space="preserve">Paterson 03 </w:t>
      </w:r>
      <w:r w:rsidRPr="008100CF">
        <w:t xml:space="preserve">– Department of Philosophy, Providence College, Rhode Island. (Craig, “A Life Not Worth Living?”, Studies in Christian Ethics, </w:t>
      </w:r>
      <w:hyperlink r:id="rId12" w:history="1">
        <w:r w:rsidRPr="008100CF">
          <w:rPr>
            <w:rStyle w:val="Hyperlink"/>
          </w:rPr>
          <w:t>http://sce.sagepub.com</w:t>
        </w:r>
      </w:hyperlink>
      <w:r w:rsidRPr="008100CF">
        <w:t>)</w:t>
      </w:r>
    </w:p>
    <w:p w14:paraId="3E5869B3" w14:textId="6C7C79E5" w:rsidR="001D6AF5" w:rsidRDefault="001D6AF5" w:rsidP="001D6AF5">
      <w:pPr>
        <w:rPr>
          <w:szCs w:val="16"/>
        </w:rPr>
      </w:pPr>
      <w:r w:rsidRPr="001D6AF5">
        <w:rPr>
          <w:rStyle w:val="StyleUnderline"/>
        </w:rPr>
        <w:t xml:space="preserve">Rather, </w:t>
      </w:r>
      <w:r w:rsidRPr="001D6AF5">
        <w:rPr>
          <w:rStyle w:val="StyleUnderline"/>
          <w:highlight w:val="green"/>
        </w:rPr>
        <w:t xml:space="preserve">death </w:t>
      </w:r>
      <w:proofErr w:type="gramStart"/>
      <w:r w:rsidRPr="001D6AF5">
        <w:rPr>
          <w:rStyle w:val="StyleUnderline"/>
          <w:highlight w:val="green"/>
        </w:rPr>
        <w:t>in itself is</w:t>
      </w:r>
      <w:proofErr w:type="gramEnd"/>
      <w:r w:rsidRPr="001D6AF5">
        <w:rPr>
          <w:rStyle w:val="StyleUnderline"/>
          <w:highlight w:val="green"/>
        </w:rPr>
        <w:t xml:space="preserve"> an evil to</w:t>
      </w:r>
      <w:r w:rsidRPr="001D6AF5">
        <w:rPr>
          <w:rStyle w:val="StyleUnderline"/>
        </w:rPr>
        <w:t xml:space="preserve"> </w:t>
      </w:r>
      <w:r w:rsidRPr="001D6AF5">
        <w:rPr>
          <w:rStyle w:val="StyleUnderline"/>
          <w:highlight w:val="green"/>
        </w:rPr>
        <w:t>us because it ontologically destroys the current existent subject</w:t>
      </w:r>
      <w:r w:rsidRPr="001D6AF5">
        <w:rPr>
          <w:rStyle w:val="StyleUnderline"/>
        </w:rPr>
        <w:t xml:space="preserve"> — it is the ultimate in metaphysical </w:t>
      </w:r>
      <w:proofErr w:type="spellStart"/>
      <w:r w:rsidRPr="001D6AF5">
        <w:rPr>
          <w:rStyle w:val="StyleUnderline"/>
        </w:rPr>
        <w:t>lightening</w:t>
      </w:r>
      <w:proofErr w:type="spellEnd"/>
      <w:r w:rsidRPr="001D6AF5">
        <w:rPr>
          <w:rStyle w:val="StyleUnderline"/>
        </w:rPr>
        <w:t xml:space="preserve"> strikes</w:t>
      </w:r>
      <w:r w:rsidRPr="008100CF">
        <w:rPr>
          <w:szCs w:val="16"/>
        </w:rPr>
        <w:t xml:space="preserve">.80 The evil of death is truly an ontological evil borne by the person who already exists, </w:t>
      </w:r>
      <w:r w:rsidRPr="00F26844">
        <w:rPr>
          <w:rStyle w:val="StyleUnderline"/>
          <w:highlight w:val="green"/>
        </w:rPr>
        <w:t>independently of calculations about</w:t>
      </w:r>
      <w:r w:rsidRPr="001D6AF5">
        <w:rPr>
          <w:rStyle w:val="StyleUnderline"/>
        </w:rPr>
        <w:t xml:space="preserve"> </w:t>
      </w:r>
      <w:r w:rsidRPr="00F26844">
        <w:rPr>
          <w:rStyle w:val="StyleUnderline"/>
          <w:highlight w:val="green"/>
        </w:rPr>
        <w:t>better or worse possible lives.</w:t>
      </w:r>
      <w:r w:rsidRPr="001D6AF5">
        <w:rPr>
          <w:rStyle w:val="StyleUnderline"/>
        </w:rPr>
        <w:t xml:space="preserve"> Such an evil need not be consciously experienced </w:t>
      </w:r>
      <w:proofErr w:type="gramStart"/>
      <w:r w:rsidRPr="001D6AF5">
        <w:rPr>
          <w:rStyle w:val="StyleUnderline"/>
        </w:rPr>
        <w:t>in order to</w:t>
      </w:r>
      <w:proofErr w:type="gramEnd"/>
      <w:r w:rsidRPr="001D6AF5">
        <w:rPr>
          <w:rStyle w:val="StyleUnderline"/>
        </w:rPr>
        <w:t xml:space="preserve"> be an evil for the kind of being a human person is. </w:t>
      </w:r>
      <w:r w:rsidRPr="00F26844">
        <w:rPr>
          <w:rStyle w:val="StyleUnderline"/>
          <w:highlight w:val="green"/>
        </w:rPr>
        <w:t>Death</w:t>
      </w:r>
      <w:r w:rsidRPr="001D6AF5">
        <w:rPr>
          <w:rStyle w:val="StyleUnderline"/>
        </w:rPr>
        <w:t xml:space="preserve"> is an evil because of the change in kind it brings about, a change that is </w:t>
      </w:r>
      <w:r w:rsidRPr="00F26844">
        <w:rPr>
          <w:rStyle w:val="StyleUnderline"/>
          <w:highlight w:val="green"/>
        </w:rPr>
        <w:t>destructive of the</w:t>
      </w:r>
      <w:r w:rsidRPr="001D6AF5">
        <w:rPr>
          <w:rStyle w:val="StyleUnderline"/>
        </w:rPr>
        <w:t xml:space="preserve"> type of </w:t>
      </w:r>
      <w:r w:rsidRPr="00F26844">
        <w:rPr>
          <w:rStyle w:val="StyleUnderline"/>
          <w:highlight w:val="green"/>
        </w:rPr>
        <w:t>entity that we essentially are</w:t>
      </w:r>
      <w:r w:rsidRPr="008100CF">
        <w:rPr>
          <w:rStyle w:val="StyleUnderline"/>
        </w:rPr>
        <w:t xml:space="preserve">. </w:t>
      </w:r>
      <w:r w:rsidRPr="008100CF">
        <w:rPr>
          <w:szCs w:val="16"/>
        </w:rPr>
        <w:t xml:space="preserve">Anything, whether caused naturally or caused by human intervention (intentional or unintentional) that drastically </w:t>
      </w:r>
      <w:r w:rsidRPr="001D6AF5">
        <w:rPr>
          <w:rStyle w:val="StyleUnderline"/>
        </w:rPr>
        <w:t xml:space="preserve">interferes in the process of maintaining the person in existence is an objective evil for the person. What is crucially at stake </w:t>
      </w:r>
      <w:proofErr w:type="gramStart"/>
      <w:r w:rsidRPr="001D6AF5">
        <w:rPr>
          <w:rStyle w:val="StyleUnderline"/>
        </w:rPr>
        <w:t>here, and</w:t>
      </w:r>
      <w:proofErr w:type="gramEnd"/>
      <w:r w:rsidRPr="001D6AF5">
        <w:rPr>
          <w:rStyle w:val="StyleUnderline"/>
        </w:rPr>
        <w:t xml:space="preserve"> is dialectically supportive of the self-</w:t>
      </w:r>
      <w:proofErr w:type="spellStart"/>
      <w:r w:rsidRPr="001D6AF5">
        <w:rPr>
          <w:rStyle w:val="StyleUnderline"/>
        </w:rPr>
        <w:t>evidency</w:t>
      </w:r>
      <w:proofErr w:type="spellEnd"/>
      <w:r w:rsidRPr="001D6AF5">
        <w:rPr>
          <w:rStyle w:val="StyleUnderline"/>
        </w:rPr>
        <w:t xml:space="preserve"> of the basic good of human life, is that death is a radical interference with the current life process of the kind of being that we are</w:t>
      </w:r>
      <w:r w:rsidRPr="008100CF">
        <w:rPr>
          <w:szCs w:val="16"/>
        </w:rPr>
        <w:t xml:space="preserve">. In consequence, death itself can be credibly thought of as a ‘primitive evil’ for all persons, regardless of the extent to which they are currently or prospectively capable of participating in a full array of the goods of life.81  In conclusion, concerning willed human actions, </w:t>
      </w:r>
      <w:r w:rsidRPr="001D6AF5">
        <w:rPr>
          <w:rStyle w:val="StyleUnderline"/>
        </w:rPr>
        <w:t xml:space="preserve">it is justifiable to state </w:t>
      </w:r>
      <w:r w:rsidRPr="00F26844">
        <w:rPr>
          <w:rStyle w:val="StyleUnderline"/>
        </w:rPr>
        <w:t>that</w:t>
      </w:r>
      <w:r w:rsidRPr="001D6AF5">
        <w:rPr>
          <w:rStyle w:val="StyleUnderline"/>
        </w:rPr>
        <w:t xml:space="preserve"> </w:t>
      </w:r>
      <w:r w:rsidRPr="00F26844">
        <w:rPr>
          <w:rStyle w:val="StyleUnderline"/>
          <w:highlight w:val="green"/>
        </w:rPr>
        <w:t>any</w:t>
      </w:r>
      <w:r w:rsidRPr="001D6AF5">
        <w:rPr>
          <w:rStyle w:val="StyleUnderline"/>
        </w:rPr>
        <w:t xml:space="preserve"> intentional </w:t>
      </w:r>
      <w:r w:rsidRPr="00F26844">
        <w:rPr>
          <w:rStyle w:val="StyleUnderline"/>
          <w:highlight w:val="green"/>
        </w:rPr>
        <w:t xml:space="preserve">rejection of </w:t>
      </w:r>
      <w:r w:rsidRPr="00F26844">
        <w:rPr>
          <w:rStyle w:val="StyleUnderline"/>
        </w:rPr>
        <w:t xml:space="preserve">human </w:t>
      </w:r>
      <w:r w:rsidRPr="00F26844">
        <w:rPr>
          <w:rStyle w:val="StyleUnderline"/>
          <w:highlight w:val="green"/>
        </w:rPr>
        <w:t>life</w:t>
      </w:r>
      <w:r w:rsidRPr="001D6AF5">
        <w:rPr>
          <w:rStyle w:val="StyleUnderline"/>
        </w:rPr>
        <w:t xml:space="preserve"> itself </w:t>
      </w:r>
      <w:r w:rsidRPr="00F26844">
        <w:rPr>
          <w:rStyle w:val="StyleUnderline"/>
          <w:highlight w:val="green"/>
        </w:rPr>
        <w:t>cannot</w:t>
      </w:r>
      <w:r w:rsidRPr="001D6AF5">
        <w:rPr>
          <w:rStyle w:val="StyleUnderline"/>
        </w:rPr>
        <w:t xml:space="preserve"> therefore </w:t>
      </w:r>
      <w:r w:rsidRPr="00F26844">
        <w:rPr>
          <w:rStyle w:val="StyleUnderline"/>
          <w:highlight w:val="green"/>
        </w:rPr>
        <w:t>be warranted</w:t>
      </w:r>
      <w:r w:rsidRPr="001D6AF5">
        <w:rPr>
          <w:rStyle w:val="StyleUnderline"/>
        </w:rPr>
        <w:t xml:space="preserve"> </w:t>
      </w:r>
      <w:r w:rsidRPr="00F26844">
        <w:rPr>
          <w:rStyle w:val="StyleUnderline"/>
          <w:highlight w:val="green"/>
        </w:rPr>
        <w:t>since it is</w:t>
      </w:r>
      <w:r w:rsidRPr="001D6AF5">
        <w:rPr>
          <w:rStyle w:val="StyleUnderline"/>
        </w:rPr>
        <w:t xml:space="preserve"> an expression of </w:t>
      </w:r>
      <w:r w:rsidRPr="00F26844">
        <w:rPr>
          <w:rStyle w:val="StyleUnderline"/>
          <w:highlight w:val="green"/>
        </w:rPr>
        <w:t>an ultimate disvalue</w:t>
      </w:r>
      <w:r w:rsidRPr="001D6AF5">
        <w:rPr>
          <w:rStyle w:val="StyleUnderline"/>
        </w:rPr>
        <w:t xml:space="preserve"> for the subject, namely, the destruction of the present person; a radical ontological good that we cannot begin to weigh objectively against the travails of life</w:t>
      </w:r>
      <w:r w:rsidRPr="008100CF">
        <w:rPr>
          <w:rStyle w:val="StyleUnderline"/>
        </w:rPr>
        <w:t xml:space="preserve"> </w:t>
      </w:r>
      <w:r w:rsidRPr="008100CF">
        <w:rPr>
          <w:szCs w:val="16"/>
        </w:rPr>
        <w:t xml:space="preserve">in a rational manner. To deal with the sources of disvalue (pain, suffering, etc.) we should not seek to irrationally destroy the person, the very source and condition of all human possibility.82 </w:t>
      </w:r>
    </w:p>
    <w:p w14:paraId="59CFF48B" w14:textId="77777777" w:rsidR="00D7239A" w:rsidRDefault="00D7239A" w:rsidP="00D7239A"/>
    <w:p w14:paraId="41677CD1" w14:textId="5D9C9169" w:rsidR="006E3CC9" w:rsidRDefault="006E3CC9" w:rsidP="006E3CC9">
      <w:pPr>
        <w:pStyle w:val="Heading3"/>
      </w:pPr>
      <w:r>
        <w:lastRenderedPageBreak/>
        <w:t xml:space="preserve">1AC </w:t>
      </w:r>
      <w:r w:rsidR="002B56F0">
        <w:t>-</w:t>
      </w:r>
      <w:r>
        <w:t xml:space="preserve"> </w:t>
      </w:r>
      <w:proofErr w:type="spellStart"/>
      <w:r>
        <w:t>Underview</w:t>
      </w:r>
      <w:proofErr w:type="spellEnd"/>
      <w:r>
        <w:t xml:space="preserve"> </w:t>
      </w:r>
    </w:p>
    <w:p w14:paraId="3A2C3478" w14:textId="77777777" w:rsidR="006E3CC9" w:rsidRDefault="006E3CC9" w:rsidP="006E3CC9">
      <w:pPr>
        <w:pStyle w:val="Heading4"/>
        <w:rPr>
          <w:rFonts w:cs="Calibri"/>
        </w:rPr>
      </w:pPr>
      <w:r w:rsidRPr="008C2485">
        <w:rPr>
          <w:rFonts w:cs="Calibri"/>
        </w:rPr>
        <w:t xml:space="preserve">1AR theory – </w:t>
      </w:r>
    </w:p>
    <w:p w14:paraId="4CE5B191" w14:textId="77777777" w:rsidR="006E3CC9" w:rsidRDefault="006E3CC9" w:rsidP="006E3CC9">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22D9D694" w14:textId="77777777" w:rsidR="006E3CC9" w:rsidRDefault="006E3CC9" w:rsidP="006E3CC9">
      <w:pPr>
        <w:pStyle w:val="Heading4"/>
        <w:rPr>
          <w:rFonts w:cs="Calibri"/>
        </w:rPr>
      </w:pPr>
      <w:r>
        <w:rPr>
          <w:rFonts w:cs="Calibri"/>
        </w:rPr>
        <w:t>B] D</w:t>
      </w:r>
      <w:r w:rsidRPr="008C2485">
        <w:rPr>
          <w:rFonts w:cs="Calibri"/>
        </w:rPr>
        <w:t>rop the debater – the short 1AR irreparably skewed from abuse on substance and time investment on theory</w:t>
      </w:r>
    </w:p>
    <w:p w14:paraId="1A09A982" w14:textId="77777777" w:rsidR="006E3CC9" w:rsidRDefault="006E3CC9" w:rsidP="006E3CC9">
      <w:pPr>
        <w:pStyle w:val="Heading4"/>
        <w:rPr>
          <w:rFonts w:cs="Calibri"/>
        </w:rPr>
      </w:pPr>
      <w:r>
        <w:rPr>
          <w:rFonts w:cs="Calibri"/>
        </w:rPr>
        <w:t>C] C</w:t>
      </w:r>
      <w:r w:rsidRPr="008C2485">
        <w:rPr>
          <w:rFonts w:cs="Calibri"/>
        </w:rPr>
        <w:t xml:space="preserve">ompeting </w:t>
      </w:r>
      <w:proofErr w:type="spellStart"/>
      <w:r w:rsidRPr="008C2485">
        <w:rPr>
          <w:rFonts w:cs="Calibri"/>
        </w:rPr>
        <w:t>interps</w:t>
      </w:r>
      <w:proofErr w:type="spellEnd"/>
      <w:r w:rsidRPr="008C2485">
        <w:rPr>
          <w:rFonts w:cs="Calibri"/>
        </w:rPr>
        <w:t xml:space="preserve"> – 1AR </w:t>
      </w:r>
      <w:proofErr w:type="spellStart"/>
      <w:r w:rsidRPr="008C2485">
        <w:rPr>
          <w:rFonts w:cs="Calibri"/>
        </w:rPr>
        <w:t>interps</w:t>
      </w:r>
      <w:proofErr w:type="spellEnd"/>
      <w:r w:rsidRPr="008C2485">
        <w:rPr>
          <w:rFonts w:cs="Calibri"/>
        </w:rPr>
        <w:t xml:space="preserve"> aren’t bidirectional and the neg should have to defend their norm since they have more time</w:t>
      </w:r>
    </w:p>
    <w:p w14:paraId="3CC3D66D" w14:textId="77777777" w:rsidR="00070759" w:rsidRDefault="006E3CC9" w:rsidP="006E3CC9">
      <w:pPr>
        <w:pStyle w:val="Heading4"/>
      </w:pPr>
      <w:r>
        <w:t xml:space="preserve">D] 1AR theory first – it’s a bigger percentage of the 1AR than neg theory is of the 1NC which means the abuse was probably worse </w:t>
      </w:r>
      <w:r w:rsidR="00070759">
        <w:br/>
      </w:r>
    </w:p>
    <w:p w14:paraId="3EF12DAB" w14:textId="77777777" w:rsidR="00070759" w:rsidRDefault="00070759" w:rsidP="006E3CC9">
      <w:pPr>
        <w:pStyle w:val="Heading4"/>
      </w:pPr>
    </w:p>
    <w:p w14:paraId="3C3827B6" w14:textId="77777777" w:rsidR="00070759" w:rsidRDefault="00070759" w:rsidP="006E3CC9">
      <w:pPr>
        <w:pStyle w:val="Heading4"/>
      </w:pPr>
    </w:p>
    <w:p w14:paraId="7FB8AD79" w14:textId="4571DD00" w:rsidR="006E3CC9" w:rsidRPr="00BA446E" w:rsidRDefault="006E3CC9" w:rsidP="006E3CC9">
      <w:pPr>
        <w:pStyle w:val="Heading4"/>
      </w:pPr>
      <w:r>
        <w:t>and only the 2NR has time to win multiple layers</w:t>
      </w:r>
      <w:r w:rsidR="006867F9">
        <w:t>, and meta theory determines whether I could engage with theory in the first place</w:t>
      </w:r>
    </w:p>
    <w:p w14:paraId="6AE40592" w14:textId="77777777" w:rsidR="006E3CC9" w:rsidRDefault="006E3CC9" w:rsidP="006E3CC9"/>
    <w:sectPr w:rsidR="006E3C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DB73598"/>
    <w:multiLevelType w:val="hybridMultilevel"/>
    <w:tmpl w:val="54D60C5E"/>
    <w:lvl w:ilvl="0" w:tplc="204689DC">
      <w:start w:val="2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0D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759"/>
    <w:rsid w:val="00072718"/>
    <w:rsid w:val="0007381E"/>
    <w:rsid w:val="00076094"/>
    <w:rsid w:val="0008785F"/>
    <w:rsid w:val="00090CBE"/>
    <w:rsid w:val="00094DEC"/>
    <w:rsid w:val="000A2D8A"/>
    <w:rsid w:val="000D26A6"/>
    <w:rsid w:val="000D2B90"/>
    <w:rsid w:val="000D6ED8"/>
    <w:rsid w:val="000D717B"/>
    <w:rsid w:val="001009AC"/>
    <w:rsid w:val="00100B28"/>
    <w:rsid w:val="001037A7"/>
    <w:rsid w:val="00117316"/>
    <w:rsid w:val="001209B4"/>
    <w:rsid w:val="00137D6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AF5"/>
    <w:rsid w:val="001E0B1F"/>
    <w:rsid w:val="001E0C0F"/>
    <w:rsid w:val="001E1E0B"/>
    <w:rsid w:val="001F1173"/>
    <w:rsid w:val="001F145A"/>
    <w:rsid w:val="001F3ED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5AB"/>
    <w:rsid w:val="002843B2"/>
    <w:rsid w:val="00284ED6"/>
    <w:rsid w:val="00290C5A"/>
    <w:rsid w:val="00290C92"/>
    <w:rsid w:val="0029647A"/>
    <w:rsid w:val="00296504"/>
    <w:rsid w:val="002B5511"/>
    <w:rsid w:val="002B56F0"/>
    <w:rsid w:val="002B7ACF"/>
    <w:rsid w:val="002C6904"/>
    <w:rsid w:val="002E0643"/>
    <w:rsid w:val="002E392E"/>
    <w:rsid w:val="002E6BBC"/>
    <w:rsid w:val="002F1BA9"/>
    <w:rsid w:val="002F6E74"/>
    <w:rsid w:val="00307CE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CAC"/>
    <w:rsid w:val="003B1668"/>
    <w:rsid w:val="003C5F4C"/>
    <w:rsid w:val="003D5EA8"/>
    <w:rsid w:val="003D7B28"/>
    <w:rsid w:val="003E305E"/>
    <w:rsid w:val="003E34DB"/>
    <w:rsid w:val="003E5302"/>
    <w:rsid w:val="003E5BF1"/>
    <w:rsid w:val="003F2452"/>
    <w:rsid w:val="003F2F1D"/>
    <w:rsid w:val="003F41EA"/>
    <w:rsid w:val="003F7DF0"/>
    <w:rsid w:val="004039AF"/>
    <w:rsid w:val="00407AFF"/>
    <w:rsid w:val="0041155D"/>
    <w:rsid w:val="004170BF"/>
    <w:rsid w:val="004270E3"/>
    <w:rsid w:val="004348DC"/>
    <w:rsid w:val="00434921"/>
    <w:rsid w:val="00442018"/>
    <w:rsid w:val="00444B10"/>
    <w:rsid w:val="00446567"/>
    <w:rsid w:val="00447B10"/>
    <w:rsid w:val="00452EE4"/>
    <w:rsid w:val="00452F0B"/>
    <w:rsid w:val="004536D6"/>
    <w:rsid w:val="00457224"/>
    <w:rsid w:val="00470DB3"/>
    <w:rsid w:val="0047482C"/>
    <w:rsid w:val="00475436"/>
    <w:rsid w:val="0048047E"/>
    <w:rsid w:val="00482AF9"/>
    <w:rsid w:val="00496BB2"/>
    <w:rsid w:val="004B37B4"/>
    <w:rsid w:val="004B72B4"/>
    <w:rsid w:val="004C0314"/>
    <w:rsid w:val="004C0D3D"/>
    <w:rsid w:val="004C213E"/>
    <w:rsid w:val="004C376C"/>
    <w:rsid w:val="004C49AE"/>
    <w:rsid w:val="004C657F"/>
    <w:rsid w:val="004D17D8"/>
    <w:rsid w:val="004D52D8"/>
    <w:rsid w:val="004E355B"/>
    <w:rsid w:val="005028E5"/>
    <w:rsid w:val="00503735"/>
    <w:rsid w:val="00516A88"/>
    <w:rsid w:val="00522065"/>
    <w:rsid w:val="005224F2"/>
    <w:rsid w:val="00533F1C"/>
    <w:rsid w:val="00536D8B"/>
    <w:rsid w:val="005379C3"/>
    <w:rsid w:val="00543DCF"/>
    <w:rsid w:val="005519C2"/>
    <w:rsid w:val="005523E0"/>
    <w:rsid w:val="0055320F"/>
    <w:rsid w:val="0055699B"/>
    <w:rsid w:val="0056020A"/>
    <w:rsid w:val="00560254"/>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D97"/>
    <w:rsid w:val="005E1860"/>
    <w:rsid w:val="005F063B"/>
    <w:rsid w:val="005F192D"/>
    <w:rsid w:val="005F24C8"/>
    <w:rsid w:val="005F26AF"/>
    <w:rsid w:val="0060180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7F9"/>
    <w:rsid w:val="00696A16"/>
    <w:rsid w:val="006A0D83"/>
    <w:rsid w:val="006A4840"/>
    <w:rsid w:val="006A52A0"/>
    <w:rsid w:val="006A7E1D"/>
    <w:rsid w:val="006C3A56"/>
    <w:rsid w:val="006C7B4A"/>
    <w:rsid w:val="006D13F4"/>
    <w:rsid w:val="006D6AED"/>
    <w:rsid w:val="006E3CC9"/>
    <w:rsid w:val="006E6D0B"/>
    <w:rsid w:val="006F126E"/>
    <w:rsid w:val="006F32C9"/>
    <w:rsid w:val="006F3834"/>
    <w:rsid w:val="006F5693"/>
    <w:rsid w:val="006F5D4C"/>
    <w:rsid w:val="00717B01"/>
    <w:rsid w:val="007227D9"/>
    <w:rsid w:val="0072491F"/>
    <w:rsid w:val="00725598"/>
    <w:rsid w:val="007345AB"/>
    <w:rsid w:val="007374A1"/>
    <w:rsid w:val="00752712"/>
    <w:rsid w:val="00753A84"/>
    <w:rsid w:val="007611F5"/>
    <w:rsid w:val="007619E4"/>
    <w:rsid w:val="00761E75"/>
    <w:rsid w:val="00762353"/>
    <w:rsid w:val="0076495E"/>
    <w:rsid w:val="00765FC8"/>
    <w:rsid w:val="00775694"/>
    <w:rsid w:val="0079052F"/>
    <w:rsid w:val="00793F46"/>
    <w:rsid w:val="007A0175"/>
    <w:rsid w:val="007A1325"/>
    <w:rsid w:val="007A1A18"/>
    <w:rsid w:val="007A3BAF"/>
    <w:rsid w:val="007B33E2"/>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E60"/>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ED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01B"/>
    <w:rsid w:val="009D15DB"/>
    <w:rsid w:val="009D3133"/>
    <w:rsid w:val="009D5986"/>
    <w:rsid w:val="009E160D"/>
    <w:rsid w:val="009F1CBB"/>
    <w:rsid w:val="009F3305"/>
    <w:rsid w:val="009F6FB2"/>
    <w:rsid w:val="00A071C0"/>
    <w:rsid w:val="00A22670"/>
    <w:rsid w:val="00A24B35"/>
    <w:rsid w:val="00A271BA"/>
    <w:rsid w:val="00A27F86"/>
    <w:rsid w:val="00A41BFA"/>
    <w:rsid w:val="00A431C6"/>
    <w:rsid w:val="00A541FE"/>
    <w:rsid w:val="00A54315"/>
    <w:rsid w:val="00A56EEC"/>
    <w:rsid w:val="00A60FBC"/>
    <w:rsid w:val="00A6401A"/>
    <w:rsid w:val="00A65C0B"/>
    <w:rsid w:val="00A776BA"/>
    <w:rsid w:val="00A81FD2"/>
    <w:rsid w:val="00A8441A"/>
    <w:rsid w:val="00A8674A"/>
    <w:rsid w:val="00A96E24"/>
    <w:rsid w:val="00AA6F6E"/>
    <w:rsid w:val="00AB122B"/>
    <w:rsid w:val="00AB21B0"/>
    <w:rsid w:val="00AB48D3"/>
    <w:rsid w:val="00AE0243"/>
    <w:rsid w:val="00AE0381"/>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37F"/>
    <w:rsid w:val="00B3569C"/>
    <w:rsid w:val="00B43676"/>
    <w:rsid w:val="00B5602D"/>
    <w:rsid w:val="00B60125"/>
    <w:rsid w:val="00B6656B"/>
    <w:rsid w:val="00B71625"/>
    <w:rsid w:val="00B75C54"/>
    <w:rsid w:val="00B8710E"/>
    <w:rsid w:val="00B87D35"/>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DC5"/>
    <w:rsid w:val="00C3164F"/>
    <w:rsid w:val="00C31B5E"/>
    <w:rsid w:val="00C34D3E"/>
    <w:rsid w:val="00C35B37"/>
    <w:rsid w:val="00C3747A"/>
    <w:rsid w:val="00C37F29"/>
    <w:rsid w:val="00C420F4"/>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4AF"/>
    <w:rsid w:val="00D43A8C"/>
    <w:rsid w:val="00D53072"/>
    <w:rsid w:val="00D61A4E"/>
    <w:rsid w:val="00D634EA"/>
    <w:rsid w:val="00D713A1"/>
    <w:rsid w:val="00D7239A"/>
    <w:rsid w:val="00D7460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7DA"/>
    <w:rsid w:val="00E01DAD"/>
    <w:rsid w:val="00E021DC"/>
    <w:rsid w:val="00E03F91"/>
    <w:rsid w:val="00E064EF"/>
    <w:rsid w:val="00E064F2"/>
    <w:rsid w:val="00E0717B"/>
    <w:rsid w:val="00E14F8D"/>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8F7"/>
    <w:rsid w:val="00F053D8"/>
    <w:rsid w:val="00F07888"/>
    <w:rsid w:val="00F1313D"/>
    <w:rsid w:val="00F201E7"/>
    <w:rsid w:val="00F203CD"/>
    <w:rsid w:val="00F204E0"/>
    <w:rsid w:val="00F20B16"/>
    <w:rsid w:val="00F21C79"/>
    <w:rsid w:val="00F238C9"/>
    <w:rsid w:val="00F23CA5"/>
    <w:rsid w:val="00F26844"/>
    <w:rsid w:val="00F277AA"/>
    <w:rsid w:val="00F31955"/>
    <w:rsid w:val="00F34C06"/>
    <w:rsid w:val="00F43EA3"/>
    <w:rsid w:val="00F50C55"/>
    <w:rsid w:val="00F57FFB"/>
    <w:rsid w:val="00F601E6"/>
    <w:rsid w:val="00F602E3"/>
    <w:rsid w:val="00F73954"/>
    <w:rsid w:val="00F94060"/>
    <w:rsid w:val="00FA56F6"/>
    <w:rsid w:val="00FB329D"/>
    <w:rsid w:val="00FC27E3"/>
    <w:rsid w:val="00FC513B"/>
    <w:rsid w:val="00FC74C7"/>
    <w:rsid w:val="00FD451D"/>
    <w:rsid w:val="00FD5B22"/>
    <w:rsid w:val="00FE1B01"/>
    <w:rsid w:val="00FF7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7703E"/>
  <w14:defaultImageDpi w14:val="300"/>
  <w15:docId w15:val="{CBFEF690-163F-834F-AEA4-C0D3ED66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401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640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40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n"/>
    <w:basedOn w:val="Normal"/>
    <w:next w:val="Normal"/>
    <w:link w:val="Heading3Char"/>
    <w:uiPriority w:val="9"/>
    <w:unhideWhenUsed/>
    <w:qFormat/>
    <w:rsid w:val="00A640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A640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40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401A"/>
  </w:style>
  <w:style w:type="character" w:customStyle="1" w:styleId="Heading1Char">
    <w:name w:val="Heading 1 Char"/>
    <w:aliases w:val="Pocket Char"/>
    <w:basedOn w:val="DefaultParagraphFont"/>
    <w:link w:val="Heading1"/>
    <w:uiPriority w:val="9"/>
    <w:rsid w:val="00A640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401A"/>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A6401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A640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6401A"/>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8.,B"/>
    <w:basedOn w:val="DefaultParagraphFont"/>
    <w:link w:val="UnderlinePara"/>
    <w:uiPriority w:val="1"/>
    <w:qFormat/>
    <w:rsid w:val="00A6401A"/>
    <w:rPr>
      <w:b w:val="0"/>
      <w:sz w:val="22"/>
      <w:u w:val="single"/>
    </w:rPr>
  </w:style>
  <w:style w:type="character" w:styleId="Emphasis">
    <w:name w:val="Emphasis"/>
    <w:aliases w:val="Evidence,Minimized,minimized,Highlighted,tag2,Size 10,emphasis in card,CD Card,ED - Tag,emphasis,Bold Underline,Emphasis!!,Underlined,small,Qualifications,bold underline,normal card text,Shrunk,qualifications in card,qualifications,Style1,Box,s"/>
    <w:basedOn w:val="DefaultParagraphFont"/>
    <w:link w:val="textbold"/>
    <w:uiPriority w:val="20"/>
    <w:qFormat/>
    <w:rsid w:val="00A6401A"/>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6401A"/>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A6401A"/>
    <w:rPr>
      <w:color w:val="auto"/>
      <w:u w:val="none"/>
    </w:rPr>
  </w:style>
  <w:style w:type="paragraph" w:styleId="DocumentMap">
    <w:name w:val="Document Map"/>
    <w:basedOn w:val="Normal"/>
    <w:link w:val="DocumentMapChar"/>
    <w:uiPriority w:val="99"/>
    <w:semiHidden/>
    <w:unhideWhenUsed/>
    <w:rsid w:val="00A640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401A"/>
    <w:rPr>
      <w:rFonts w:ascii="Lucida Grande" w:hAnsi="Lucida Grande" w:cs="Lucida Grande"/>
    </w:rPr>
  </w:style>
  <w:style w:type="paragraph" w:styleId="ListParagraph">
    <w:name w:val="List Paragraph"/>
    <w:basedOn w:val="Normal"/>
    <w:uiPriority w:val="34"/>
    <w:qFormat/>
    <w:rsid w:val="005E0D97"/>
    <w:pPr>
      <w:ind w:left="720"/>
      <w:contextualSpacing/>
    </w:pPr>
  </w:style>
  <w:style w:type="paragraph" w:customStyle="1" w:styleId="textbold">
    <w:name w:val="text bold"/>
    <w:basedOn w:val="Normal"/>
    <w:link w:val="Emphasis"/>
    <w:uiPriority w:val="20"/>
    <w:qFormat/>
    <w:rsid w:val="005E0D97"/>
    <w:pPr>
      <w:spacing w:after="0" w:line="240" w:lineRule="auto"/>
      <w:ind w:left="720"/>
      <w:jc w:val="both"/>
    </w:pPr>
    <w:rPr>
      <w:b/>
      <w:iCs/>
      <w:sz w:val="26"/>
      <w:u w:val="single"/>
    </w:rPr>
  </w:style>
  <w:style w:type="paragraph" w:customStyle="1" w:styleId="Emphasis1">
    <w:name w:val="Emphasis1"/>
    <w:basedOn w:val="Normal"/>
    <w:autoRedefine/>
    <w:uiPriority w:val="20"/>
    <w:qFormat/>
    <w:rsid w:val="005E0D9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link w:val="StyleUnderline"/>
    <w:uiPriority w:val="1"/>
    <w:qFormat/>
    <w:rsid w:val="005E0D97"/>
    <w:pPr>
      <w:widowControl w:val="0"/>
      <w:suppressAutoHyphens/>
      <w:spacing w:after="200" w:line="240" w:lineRule="auto"/>
      <w:contextualSpacing/>
    </w:pPr>
    <w:rPr>
      <w:rFonts w:asciiTheme="minorHAnsi" w:hAnsiTheme="minorHAnsi" w:cstheme="minorBidi"/>
      <w:u w:val="single"/>
    </w:rPr>
  </w:style>
  <w:style w:type="character" w:styleId="UnresolvedMention">
    <w:name w:val="Unresolved Mention"/>
    <w:basedOn w:val="DefaultParagraphFont"/>
    <w:uiPriority w:val="99"/>
    <w:semiHidden/>
    <w:unhideWhenUsed/>
    <w:rsid w:val="005E0D97"/>
    <w:rPr>
      <w:color w:val="605E5C"/>
      <w:shd w:val="clear" w:color="auto" w:fill="E1DFDD"/>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Card Format"/>
    <w:basedOn w:val="Heading1"/>
    <w:link w:val="Hyperlink"/>
    <w:autoRedefine/>
    <w:uiPriority w:val="99"/>
    <w:qFormat/>
    <w:rsid w:val="0079052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1,UNDERLINE Char1,Cites and Cards Char1,Bold Underlined Char1,Block Heading Char1,Read This Char1,Non Read Text Char1,Debate Normal Char1"/>
    <w:basedOn w:val="DefaultParagraphFont"/>
    <w:link w:val="Title"/>
    <w:uiPriority w:val="6"/>
    <w:qFormat/>
    <w:rsid w:val="00F048F7"/>
    <w:rPr>
      <w:u w:val="single"/>
    </w:rPr>
  </w:style>
  <w:style w:type="paragraph" w:styleId="Title">
    <w:name w:val="Title"/>
    <w:aliases w:val="title,UNDERLINE,Cites and Cards,Bold Underlined,Block Heading,Read This,Non Read Text,Debate Normal"/>
    <w:basedOn w:val="Normal"/>
    <w:link w:val="TitleChar"/>
    <w:uiPriority w:val="6"/>
    <w:qFormat/>
    <w:rsid w:val="00F048F7"/>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F048F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sagepub.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www.jstor.org/stable/41839103.%20Accessed%2021%20June%202021" TargetMode="External"/><Relationship Id="rId4" Type="http://schemas.openxmlformats.org/officeDocument/2006/relationships/customXml" Target="../customXml/item4.xml"/><Relationship Id="rId9" Type="http://schemas.openxmlformats.org/officeDocument/2006/relationships/hyperlink" Target="https://freedomhouse.org/article/new-report-us-democracy-has-declined-significantly-past-decade-reforms-urgently-needed"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6BF9965-B442-C142-AC4C-6CA810919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25</Pages>
  <Words>13997</Words>
  <Characters>79786</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14</cp:revision>
  <dcterms:created xsi:type="dcterms:W3CDTF">2021-11-13T20:40:00Z</dcterms:created>
  <dcterms:modified xsi:type="dcterms:W3CDTF">2021-11-13T21:54:00Z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