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608E64" w14:textId="77777777" w:rsidR="00CC1AC7" w:rsidRDefault="00CC1AC7" w:rsidP="00D92829"/>
    <w:p w14:paraId="11F7D880" w14:textId="07E6E8CF" w:rsidR="00CC1AC7" w:rsidRDefault="00D9068D" w:rsidP="00D9068D">
      <w:pPr>
        <w:pStyle w:val="Heading1"/>
      </w:pPr>
      <w:r>
        <w:lastRenderedPageBreak/>
        <w:t>Scarsdale – R1 – 1AC</w:t>
      </w:r>
    </w:p>
    <w:p w14:paraId="1EDFA38B" w14:textId="2D4382A6" w:rsidR="00CC1AC7" w:rsidRDefault="00CC1AC7" w:rsidP="00CC1AC7">
      <w:pPr>
        <w:pStyle w:val="Heading4"/>
      </w:pPr>
      <w:r>
        <w:t>I affirm resolved</w:t>
      </w:r>
      <w:r>
        <w:t xml:space="preserve">: A just government ought to recognize an unconditional right of workers to strike. </w:t>
      </w:r>
    </w:p>
    <w:p w14:paraId="4C8145E4" w14:textId="77777777" w:rsidR="00E44243" w:rsidRPr="000F2D3A" w:rsidRDefault="00E44243" w:rsidP="00A87A25"/>
    <w:p w14:paraId="166323FB" w14:textId="77777777" w:rsidR="00E44243" w:rsidRPr="000F2D3A" w:rsidRDefault="00E44243" w:rsidP="00E44243">
      <w:pPr>
        <w:pStyle w:val="Heading4"/>
      </w:pPr>
      <w:r w:rsidRPr="000F2D3A">
        <w:t>I value morality due to the resolution’s use of ought, which Marriam Webster defines as a moral obligation. Also, the resolution asks what a just government ought to do.</w:t>
      </w:r>
    </w:p>
    <w:p w14:paraId="74681A17" w14:textId="06842DF5" w:rsidR="00E44243" w:rsidRPr="000F2D3A" w:rsidRDefault="00E44243" w:rsidP="00E44243">
      <w:pPr>
        <w:pStyle w:val="Heading4"/>
      </w:pPr>
      <w:r w:rsidRPr="000F2D3A">
        <w:t>The value criterion is maximizing the greatest amount of good or pleasure, also known as utilitarianism</w:t>
      </w:r>
      <w:r>
        <w:t>.</w:t>
      </w:r>
      <w:r w:rsidRPr="000F2D3A">
        <w:t xml:space="preserve"> prefer this value criterion for the following reasons</w:t>
      </w:r>
    </w:p>
    <w:p w14:paraId="58BDD040" w14:textId="77777777" w:rsidR="00E44243" w:rsidRPr="000F2D3A" w:rsidRDefault="00E44243" w:rsidP="00A87A25"/>
    <w:p w14:paraId="543DE4B2" w14:textId="1D243D90" w:rsidR="00D9068D" w:rsidRPr="006C56DB" w:rsidRDefault="00D9068D" w:rsidP="00D9068D">
      <w:pPr>
        <w:pStyle w:val="Heading4"/>
      </w:pPr>
      <w:r w:rsidRPr="006C56DB">
        <w:t>1] The only facts that have stood the test of time are that pleasure is good and pain is bad</w:t>
      </w:r>
      <w:r w:rsidR="0085079B">
        <w:t>, so e</w:t>
      </w:r>
      <w:r w:rsidRPr="006C56DB">
        <w:t xml:space="preserve">rr heavily on the side of intuition: our biological programming has evolved over hundreds of thousands of years to avoid pain, meaning that </w:t>
      </w:r>
      <w:r w:rsidR="007566EE">
        <w:t>we should be concerned with avoiding it</w:t>
      </w:r>
    </w:p>
    <w:p w14:paraId="6277FA38" w14:textId="50424BB0" w:rsidR="00D92829" w:rsidRDefault="00987CE6" w:rsidP="00D9068D">
      <w:pPr>
        <w:pStyle w:val="Heading4"/>
      </w:pPr>
      <w:r>
        <w:t>2</w:t>
      </w:r>
      <w:r w:rsidR="00D9068D" w:rsidRPr="006C56DB">
        <w:t xml:space="preserve">] Death is the worst impact under utilitarianism because it causes a lot of pain and denies the ability for us to gain future pleasure. </w:t>
      </w:r>
    </w:p>
    <w:p w14:paraId="29B9894B" w14:textId="45C76ED7" w:rsidR="00D9068D" w:rsidRPr="00D92829" w:rsidRDefault="00D92829" w:rsidP="007566EE">
      <w:pPr>
        <w:pStyle w:val="Heading4"/>
        <w:rPr>
          <w:sz w:val="16"/>
        </w:rPr>
      </w:pPr>
      <w:r>
        <w:rPr>
          <w:rFonts w:cs="Calibri"/>
          <w:color w:val="000000" w:themeColor="text1"/>
        </w:rPr>
        <w:t>That means</w:t>
      </w:r>
      <w:r>
        <w:rPr>
          <w:rFonts w:cs="Calibri"/>
          <w:color w:val="000000" w:themeColor="text1"/>
        </w:rPr>
        <w:t xml:space="preserve"> </w:t>
      </w:r>
      <w:r>
        <w:t>e</w:t>
      </w:r>
      <w:r>
        <w:t xml:space="preserve">xtinction outweighs </w:t>
      </w:r>
      <w:r w:rsidR="00987CE6">
        <w:t>under util</w:t>
      </w:r>
      <w:r w:rsidR="007566EE">
        <w:t xml:space="preserve"> because it causes the most pain and prevents ability for </w:t>
      </w:r>
      <w:proofErr w:type="gramStart"/>
      <w:r w:rsidR="007566EE">
        <w:t>future</w:t>
      </w:r>
      <w:proofErr w:type="gramEnd"/>
      <w:r w:rsidR="007566EE">
        <w:t xml:space="preserve"> please</w:t>
      </w:r>
    </w:p>
    <w:p w14:paraId="6F9ADC62" w14:textId="77777777" w:rsidR="00E44243" w:rsidRPr="000F2D3A" w:rsidRDefault="00E44243" w:rsidP="00E44243">
      <w:pPr>
        <w:pStyle w:val="Heading4"/>
      </w:pPr>
      <w:r w:rsidRPr="000F2D3A">
        <w:t>5. All government policies entail tradeoffs, that means governments specifically must aggregate consequences</w:t>
      </w:r>
    </w:p>
    <w:p w14:paraId="23057DAF" w14:textId="40A70088" w:rsidR="00E44243" w:rsidRPr="0088637B" w:rsidRDefault="00E44243" w:rsidP="00E44243">
      <w:pPr>
        <w:sectPr w:rsidR="00E44243" w:rsidRPr="0088637B" w:rsidSect="00072718">
          <w:pgSz w:w="12240" w:h="15840"/>
          <w:pgMar w:top="1440" w:right="1800" w:bottom="1440" w:left="1800" w:header="720" w:footer="720" w:gutter="0"/>
          <w:cols w:space="720"/>
          <w:docGrid w:linePitch="360"/>
        </w:sectPr>
      </w:pPr>
      <w:proofErr w:type="spellStart"/>
      <w:r w:rsidRPr="0088637B">
        <w:rPr>
          <w:b/>
          <w:bCs/>
          <w:sz w:val="26"/>
          <w:szCs w:val="26"/>
        </w:rPr>
        <w:t>Goodin</w:t>
      </w:r>
      <w:proofErr w:type="spellEnd"/>
      <w:r w:rsidRPr="0088637B">
        <w:rPr>
          <w:b/>
          <w:bCs/>
          <w:sz w:val="26"/>
          <w:szCs w:val="26"/>
        </w:rPr>
        <w:t xml:space="preserve"> ’90</w:t>
      </w:r>
      <w:r w:rsidRPr="0088637B">
        <w:t xml:space="preserve"> Robert </w:t>
      </w:r>
      <w:proofErr w:type="spellStart"/>
      <w:proofErr w:type="gramStart"/>
      <w:r w:rsidRPr="0088637B">
        <w:t>Goodin</w:t>
      </w:r>
      <w:proofErr w:type="spellEnd"/>
      <w:r w:rsidRPr="0088637B">
        <w:t xml:space="preserve"> ,</w:t>
      </w:r>
      <w:proofErr w:type="gramEnd"/>
      <w:r w:rsidRPr="0088637B">
        <w:t xml:space="preserve"> Fellow in Philosophy, Australian National Defense University,  THE UTILITARIAN RESPONSE,</w:t>
      </w:r>
      <w:r>
        <w:t xml:space="preserve"> the contemporary viability of utilitarian political philosophy,</w:t>
      </w:r>
      <w:r w:rsidRPr="0088637B">
        <w:t xml:space="preserve"> 1990,  p. 141-2</w:t>
      </w:r>
      <w:r>
        <w:t xml:space="preserve">  [PHS-C</w:t>
      </w:r>
      <w:r>
        <w:t>B]</w:t>
      </w:r>
    </w:p>
    <w:p w14:paraId="24B37393" w14:textId="77777777" w:rsidR="00E44243" w:rsidRPr="0088637B" w:rsidRDefault="00E44243" w:rsidP="00E44243">
      <w:pPr>
        <w:pStyle w:val="Heading4"/>
        <w:rPr>
          <w:rFonts w:asciiTheme="minorHAnsi" w:hAnsiTheme="minorHAnsi" w:cstheme="minorHAnsi"/>
          <w:sz w:val="16"/>
        </w:rPr>
        <w:sectPr w:rsidR="00E44243" w:rsidRPr="0088637B" w:rsidSect="0088637B">
          <w:footnotePr>
            <w:pos w:val="beneathText"/>
          </w:footnotePr>
          <w:type w:val="continuous"/>
          <w:pgSz w:w="12240" w:h="15840"/>
          <w:pgMar w:top="1440" w:right="1800" w:bottom="1440" w:left="1800" w:header="720" w:footer="720" w:gutter="0"/>
          <w:cols w:space="720"/>
          <w:docGrid w:linePitch="360"/>
        </w:sectPr>
      </w:pPr>
    </w:p>
    <w:p w14:paraId="13658F71" w14:textId="77777777" w:rsidR="00E44243" w:rsidRPr="0088637B" w:rsidRDefault="00E44243" w:rsidP="00E44243">
      <w:pPr>
        <w:rPr>
          <w:sz w:val="16"/>
        </w:rPr>
      </w:pPr>
      <w:r w:rsidRPr="00E05B13">
        <w:rPr>
          <w:rStyle w:val="Carded"/>
          <w:rFonts w:asciiTheme="minorHAnsi" w:hAnsiTheme="minorHAnsi" w:cstheme="minorHAnsi"/>
        </w:rPr>
        <w:lastRenderedPageBreak/>
        <w:t>Consider</w:t>
      </w:r>
      <w:r w:rsidRPr="0088637B">
        <w:rPr>
          <w:rStyle w:val="LinedDown"/>
          <w:rFonts w:asciiTheme="minorHAnsi" w:hAnsiTheme="minorHAnsi" w:cstheme="minorHAnsi"/>
          <w:sz w:val="16"/>
        </w:rPr>
        <w:t xml:space="preserve">, first, the argument from </w:t>
      </w:r>
      <w:r w:rsidRPr="00E05B13">
        <w:rPr>
          <w:rStyle w:val="Carded"/>
          <w:rFonts w:asciiTheme="minorHAnsi" w:hAnsiTheme="minorHAnsi" w:cstheme="minorHAnsi"/>
        </w:rPr>
        <w:t xml:space="preserve">necessity. </w:t>
      </w:r>
      <w:r w:rsidRPr="00E05B13">
        <w:rPr>
          <w:rStyle w:val="Carded"/>
          <w:rFonts w:asciiTheme="minorHAnsi" w:hAnsiTheme="minorHAnsi" w:cstheme="minorHAnsi"/>
          <w:highlight w:val="green"/>
        </w:rPr>
        <w:t>Public officials</w:t>
      </w:r>
      <w:r w:rsidRPr="0088637B">
        <w:rPr>
          <w:rStyle w:val="LinedDown"/>
          <w:rFonts w:asciiTheme="minorHAnsi" w:hAnsiTheme="minorHAnsi" w:cstheme="minorHAnsi"/>
          <w:sz w:val="16"/>
        </w:rPr>
        <w:t xml:space="preserve"> are obliged to </w:t>
      </w:r>
      <w:r w:rsidRPr="00E05B13">
        <w:rPr>
          <w:rStyle w:val="Carded"/>
          <w:rFonts w:asciiTheme="minorHAnsi" w:hAnsiTheme="minorHAnsi" w:cstheme="minorHAnsi"/>
          <w:highlight w:val="green"/>
        </w:rPr>
        <w:t>make their choices under uncertainty</w:t>
      </w:r>
      <w:r w:rsidRPr="00E05B13">
        <w:rPr>
          <w:rStyle w:val="Carded"/>
          <w:rFonts w:asciiTheme="minorHAnsi" w:hAnsiTheme="minorHAnsi" w:cstheme="minorHAnsi"/>
        </w:rPr>
        <w:t xml:space="preserve">, </w:t>
      </w:r>
      <w:r w:rsidRPr="0088637B">
        <w:rPr>
          <w:rStyle w:val="LinedDown"/>
          <w:rFonts w:asciiTheme="minorHAnsi" w:hAnsiTheme="minorHAnsi" w:cstheme="minorHAnsi"/>
          <w:sz w:val="16"/>
        </w:rPr>
        <w:t xml:space="preserve">and uncertainty of a very special sort at that. All choices – public and private alike – are made under </w:t>
      </w:r>
      <w:r w:rsidRPr="0088637B">
        <w:rPr>
          <w:rStyle w:val="LinedDown"/>
          <w:rFonts w:asciiTheme="minorHAnsi" w:hAnsiTheme="minorHAnsi" w:cstheme="minorHAnsi"/>
          <w:b/>
          <w:bCs/>
          <w:sz w:val="16"/>
        </w:rPr>
        <w:t>some</w:t>
      </w:r>
      <w:r w:rsidRPr="0088637B">
        <w:rPr>
          <w:rStyle w:val="LinedDown"/>
          <w:rFonts w:asciiTheme="minorHAnsi" w:hAnsiTheme="minorHAnsi" w:cstheme="minorHAnsi"/>
          <w:sz w:val="16"/>
        </w:rPr>
        <w:t xml:space="preserve"> degree of uncertainty, of course. But </w:t>
      </w:r>
      <w:proofErr w:type="gramStart"/>
      <w:r w:rsidRPr="0088637B">
        <w:rPr>
          <w:rStyle w:val="LinedDown"/>
          <w:rFonts w:asciiTheme="minorHAnsi" w:hAnsiTheme="minorHAnsi" w:cstheme="minorHAnsi"/>
          <w:sz w:val="16"/>
        </w:rPr>
        <w:t>in the nature of things</w:t>
      </w:r>
      <w:proofErr w:type="gramEnd"/>
      <w:r w:rsidRPr="0088637B">
        <w:rPr>
          <w:rStyle w:val="LinedDown"/>
          <w:rFonts w:asciiTheme="minorHAnsi" w:hAnsiTheme="minorHAnsi" w:cstheme="minorHAnsi"/>
          <w:sz w:val="16"/>
        </w:rPr>
        <w:t xml:space="preserve">, </w:t>
      </w:r>
      <w:r w:rsidRPr="0088637B">
        <w:rPr>
          <w:rStyle w:val="StyleUnderline"/>
          <w:highlight w:val="green"/>
        </w:rPr>
        <w:t>private individuals</w:t>
      </w:r>
      <w:r w:rsidRPr="0088637B">
        <w:rPr>
          <w:rStyle w:val="StyleUnderline"/>
        </w:rPr>
        <w:t xml:space="preserve"> will </w:t>
      </w:r>
      <w:r w:rsidRPr="0088637B">
        <w:rPr>
          <w:rStyle w:val="StyleUnderline"/>
          <w:highlight w:val="green"/>
        </w:rPr>
        <w:t>usually have more complete information on</w:t>
      </w:r>
      <w:r w:rsidRPr="0088637B">
        <w:rPr>
          <w:rStyle w:val="StyleUnderline"/>
        </w:rPr>
        <w:t xml:space="preserve"> the </w:t>
      </w:r>
      <w:r w:rsidRPr="0088637B">
        <w:rPr>
          <w:rStyle w:val="StyleUnderline"/>
          <w:highlight w:val="green"/>
        </w:rPr>
        <w:t>peculiarities of</w:t>
      </w:r>
      <w:r w:rsidRPr="0088637B">
        <w:rPr>
          <w:rStyle w:val="StyleUnderline"/>
        </w:rPr>
        <w:t xml:space="preserve"> their </w:t>
      </w:r>
      <w:r w:rsidRPr="0088637B">
        <w:rPr>
          <w:rStyle w:val="StyleUnderline"/>
          <w:highlight w:val="green"/>
        </w:rPr>
        <w:t>own circumstances</w:t>
      </w:r>
      <w:r w:rsidRPr="0088637B">
        <w:rPr>
          <w:rStyle w:val="StyleUnderline"/>
        </w:rPr>
        <w:t xml:space="preserve"> and on the ramifications that alternative possible choices might have for them. </w:t>
      </w:r>
      <w:r w:rsidRPr="0088637B">
        <w:rPr>
          <w:rStyle w:val="StyleUnderline"/>
          <w:highlight w:val="green"/>
        </w:rPr>
        <w:t>Public</w:t>
      </w:r>
      <w:r w:rsidRPr="0088637B">
        <w:rPr>
          <w:rStyle w:val="StyleUnderline"/>
        </w:rPr>
        <w:t xml:space="preserve"> </w:t>
      </w:r>
      <w:r w:rsidRPr="0088637B">
        <w:rPr>
          <w:rStyle w:val="StyleUnderline"/>
          <w:highlight w:val="green"/>
        </w:rPr>
        <w:t>officials</w:t>
      </w:r>
      <w:r w:rsidRPr="0088637B">
        <w:rPr>
          <w:rStyle w:val="StyleUnderline"/>
        </w:rPr>
        <w:t xml:space="preserve">, in contrast, </w:t>
      </w:r>
      <w:r w:rsidRPr="0088637B">
        <w:rPr>
          <w:rStyle w:val="StyleUnderline"/>
          <w:highlight w:val="green"/>
        </w:rPr>
        <w:t>are</w:t>
      </w:r>
      <w:r w:rsidRPr="0088637B">
        <w:rPr>
          <w:rStyle w:val="StyleUnderline"/>
        </w:rPr>
        <w:t xml:space="preserve"> relatively</w:t>
      </w:r>
      <w:r w:rsidRPr="0088637B">
        <w:rPr>
          <w:rStyle w:val="LinedDown"/>
          <w:rFonts w:asciiTheme="minorHAnsi" w:hAnsiTheme="minorHAnsi" w:cstheme="minorHAnsi"/>
          <w:sz w:val="16"/>
        </w:rPr>
        <w:t xml:space="preserve"> </w:t>
      </w:r>
      <w:r w:rsidRPr="00E05B13">
        <w:rPr>
          <w:rStyle w:val="Carded"/>
          <w:rFonts w:asciiTheme="minorHAnsi" w:hAnsiTheme="minorHAnsi" w:cstheme="minorHAnsi"/>
          <w:highlight w:val="green"/>
        </w:rPr>
        <w:t xml:space="preserve">poorly </w:t>
      </w:r>
      <w:proofErr w:type="gramStart"/>
      <w:r w:rsidRPr="00E05B13">
        <w:rPr>
          <w:rStyle w:val="Carded"/>
          <w:rFonts w:asciiTheme="minorHAnsi" w:hAnsiTheme="minorHAnsi" w:cstheme="minorHAnsi"/>
          <w:highlight w:val="green"/>
        </w:rPr>
        <w:t>informed  as</w:t>
      </w:r>
      <w:proofErr w:type="gramEnd"/>
      <w:r w:rsidRPr="00E05B13">
        <w:rPr>
          <w:rStyle w:val="Carded"/>
          <w:rFonts w:asciiTheme="minorHAnsi" w:hAnsiTheme="minorHAnsi" w:cstheme="minorHAnsi"/>
          <w:highlight w:val="green"/>
        </w:rPr>
        <w:t xml:space="preserve"> to</w:t>
      </w:r>
      <w:r w:rsidRPr="00E05B13">
        <w:rPr>
          <w:rStyle w:val="Carded"/>
          <w:rFonts w:asciiTheme="minorHAnsi" w:hAnsiTheme="minorHAnsi" w:cstheme="minorHAnsi"/>
        </w:rPr>
        <w:t xml:space="preserve"> the </w:t>
      </w:r>
      <w:r w:rsidRPr="00E05B13">
        <w:rPr>
          <w:rStyle w:val="Carded"/>
          <w:rFonts w:asciiTheme="minorHAnsi" w:hAnsiTheme="minorHAnsi" w:cstheme="minorHAnsi"/>
          <w:highlight w:val="green"/>
        </w:rPr>
        <w:t>effects</w:t>
      </w:r>
      <w:r w:rsidRPr="0088637B">
        <w:rPr>
          <w:rStyle w:val="LinedDown"/>
          <w:rFonts w:asciiTheme="minorHAnsi" w:hAnsiTheme="minorHAnsi" w:cstheme="minorHAnsi"/>
          <w:sz w:val="16"/>
        </w:rPr>
        <w:t xml:space="preserve"> that </w:t>
      </w:r>
      <w:r w:rsidRPr="0088637B">
        <w:rPr>
          <w:rStyle w:val="Carded"/>
          <w:rFonts w:asciiTheme="minorHAnsi" w:hAnsiTheme="minorHAnsi" w:cstheme="minorHAnsi"/>
          <w:highlight w:val="green"/>
        </w:rPr>
        <w:t>their choices will have on individuals</w:t>
      </w:r>
      <w:r w:rsidRPr="0088637B">
        <w:rPr>
          <w:rStyle w:val="LinedDown"/>
          <w:rFonts w:asciiTheme="minorHAnsi" w:hAnsiTheme="minorHAnsi" w:cstheme="minorHAnsi"/>
          <w:sz w:val="16"/>
        </w:rPr>
        <w:t xml:space="preserve">, one by one. </w:t>
      </w:r>
      <w:r w:rsidRPr="0088637B">
        <w:rPr>
          <w:rStyle w:val="Carded"/>
          <w:rFonts w:asciiTheme="minorHAnsi" w:hAnsiTheme="minorHAnsi" w:cstheme="minorHAnsi"/>
          <w:highlight w:val="green"/>
        </w:rPr>
        <w:t>What they</w:t>
      </w:r>
      <w:r w:rsidRPr="0088637B">
        <w:rPr>
          <w:rStyle w:val="LinedDown"/>
          <w:rFonts w:asciiTheme="minorHAnsi" w:hAnsiTheme="minorHAnsi" w:cstheme="minorHAnsi"/>
          <w:sz w:val="16"/>
        </w:rPr>
        <w:t xml:space="preserve"> typically </w:t>
      </w:r>
      <w:r w:rsidRPr="00E05B13">
        <w:rPr>
          <w:rStyle w:val="Carded"/>
          <w:rFonts w:asciiTheme="minorHAnsi" w:hAnsiTheme="minorHAnsi" w:cstheme="minorHAnsi"/>
          <w:highlight w:val="green"/>
        </w:rPr>
        <w:t>do know are generalities</w:t>
      </w:r>
      <w:r w:rsidRPr="0088637B">
        <w:rPr>
          <w:rStyle w:val="LinedDown"/>
          <w:rFonts w:asciiTheme="minorHAnsi" w:hAnsiTheme="minorHAnsi" w:cstheme="minorHAnsi"/>
          <w:sz w:val="16"/>
        </w:rPr>
        <w:t xml:space="preserve">: averages and aggregates. They know what will happen most often to most people </w:t>
      </w:r>
      <w:proofErr w:type="gramStart"/>
      <w:r w:rsidRPr="0088637B">
        <w:rPr>
          <w:rStyle w:val="LinedDown"/>
          <w:rFonts w:asciiTheme="minorHAnsi" w:hAnsiTheme="minorHAnsi" w:cstheme="minorHAnsi"/>
          <w:sz w:val="16"/>
        </w:rPr>
        <w:t>as a result of</w:t>
      </w:r>
      <w:proofErr w:type="gramEnd"/>
      <w:r w:rsidRPr="0088637B">
        <w:rPr>
          <w:rStyle w:val="LinedDown"/>
          <w:rFonts w:asciiTheme="minorHAnsi" w:hAnsiTheme="minorHAnsi" w:cstheme="minorHAnsi"/>
          <w:sz w:val="16"/>
        </w:rPr>
        <w:t xml:space="preserve"> their various possible choices. But that is all. </w:t>
      </w:r>
      <w:r w:rsidRPr="00E05B13">
        <w:rPr>
          <w:rStyle w:val="Carded"/>
          <w:rFonts w:asciiTheme="minorHAnsi" w:hAnsiTheme="minorHAnsi" w:cstheme="minorHAnsi"/>
          <w:highlight w:val="green"/>
        </w:rPr>
        <w:t xml:space="preserve">That is enough to </w:t>
      </w:r>
      <w:r w:rsidRPr="0088637B">
        <w:rPr>
          <w:rStyle w:val="Carded"/>
          <w:rFonts w:asciiTheme="minorHAnsi" w:hAnsiTheme="minorHAnsi" w:cstheme="minorHAnsi"/>
          <w:highlight w:val="green"/>
        </w:rPr>
        <w:t>allow</w:t>
      </w:r>
      <w:r w:rsidRPr="0088637B">
        <w:rPr>
          <w:rStyle w:val="LinedDown"/>
          <w:rFonts w:asciiTheme="minorHAnsi" w:hAnsiTheme="minorHAnsi" w:cstheme="minorHAnsi"/>
          <w:sz w:val="16"/>
        </w:rPr>
        <w:t xml:space="preserve"> </w:t>
      </w:r>
      <w:r w:rsidRPr="0088637B">
        <w:rPr>
          <w:rStyle w:val="StyleUnderline"/>
        </w:rPr>
        <w:t xml:space="preserve">public </w:t>
      </w:r>
      <w:proofErr w:type="gramStart"/>
      <w:r w:rsidRPr="0088637B">
        <w:rPr>
          <w:rStyle w:val="StyleUnderline"/>
          <w:highlight w:val="green"/>
        </w:rPr>
        <w:t>policy-makers</w:t>
      </w:r>
      <w:proofErr w:type="gramEnd"/>
      <w:r w:rsidRPr="0088637B">
        <w:rPr>
          <w:rStyle w:val="StyleUnderline"/>
          <w:highlight w:val="green"/>
        </w:rPr>
        <w:t xml:space="preserve"> to use the utilitarian calculus</w:t>
      </w:r>
      <w:r w:rsidRPr="0088637B">
        <w:rPr>
          <w:rStyle w:val="StyleUnderline"/>
        </w:rPr>
        <w:t xml:space="preserve"> – assuming they want to use it at all – to choose general rules of conduct</w:t>
      </w:r>
      <w:r w:rsidRPr="0088637B">
        <w:rPr>
          <w:sz w:val="16"/>
        </w:rPr>
        <w:t xml:space="preserve">. Knowing aggregates and averages, they can proceed to calculate the utility payoffs from adopting each alternative possible general rule. But they cannot be sure that the payoff will do to any given individual or on any </w:t>
      </w:r>
      <w:proofErr w:type="gramStart"/>
      <w:r w:rsidRPr="0088637B">
        <w:rPr>
          <w:sz w:val="16"/>
        </w:rPr>
        <w:t>particular occasion</w:t>
      </w:r>
      <w:proofErr w:type="gramEnd"/>
      <w:r w:rsidRPr="0088637B">
        <w:rPr>
          <w:sz w:val="16"/>
        </w:rPr>
        <w:t>. Their knowledge of generalities, aggregates and averages is just not sufficiently fine-grained for that.</w:t>
      </w:r>
    </w:p>
    <w:p w14:paraId="66268A77" w14:textId="51D7CB24" w:rsidR="00E44243" w:rsidRDefault="00E44243" w:rsidP="00E44243">
      <w:pPr>
        <w:pStyle w:val="Heading4"/>
      </w:pPr>
      <w:r w:rsidRPr="00B94459">
        <w:rPr>
          <w:rFonts w:eastAsia="Times New Roman"/>
          <w:color w:val="000000"/>
        </w:rPr>
        <w:t xml:space="preserve">Even if they win their framework is more theoretically true, the only one that the government can use is mine as policy will always have </w:t>
      </w:r>
      <w:proofErr w:type="spellStart"/>
      <w:r w:rsidRPr="00B94459">
        <w:rPr>
          <w:rFonts w:eastAsia="Times New Roman"/>
          <w:color w:val="000000"/>
        </w:rPr>
        <w:t>trade offs</w:t>
      </w:r>
      <w:proofErr w:type="spellEnd"/>
      <w:r w:rsidRPr="00B94459">
        <w:rPr>
          <w:rFonts w:eastAsia="Times New Roman"/>
          <w:color w:val="000000"/>
        </w:rPr>
        <w:t xml:space="preserve"> between good and bad, </w:t>
      </w:r>
      <w:r>
        <w:rPr>
          <w:rFonts w:eastAsia="Times New Roman"/>
          <w:color w:val="000000"/>
        </w:rPr>
        <w:t xml:space="preserve">and </w:t>
      </w:r>
      <w:r>
        <w:rPr>
          <w:rFonts w:eastAsia="Times New Roman"/>
          <w:color w:val="000000"/>
        </w:rPr>
        <w:t>an unconditional right to strike clearly has more good impacts than bad</w:t>
      </w:r>
    </w:p>
    <w:p w14:paraId="6946665F" w14:textId="6048DBD6" w:rsidR="00CC1AC7" w:rsidRDefault="00D92829" w:rsidP="00CC1AC7">
      <w:pPr>
        <w:pStyle w:val="Heading4"/>
      </w:pPr>
      <w:r>
        <w:t xml:space="preserve">For this debate, I offer the following definition of an </w:t>
      </w:r>
      <w:r w:rsidR="00CC1AC7" w:rsidRPr="0026026A">
        <w:rPr>
          <w:u w:val="single"/>
        </w:rPr>
        <w:t>unconditional right to strike</w:t>
      </w:r>
      <w:r w:rsidR="00CC1AC7">
        <w:t>:</w:t>
      </w:r>
    </w:p>
    <w:p w14:paraId="4CD248D7" w14:textId="77777777" w:rsidR="00CC1AC7" w:rsidRDefault="00CC1AC7" w:rsidP="00CC1AC7">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1" w:history="1">
        <w:r w:rsidRPr="00540FF3">
          <w:rPr>
            <w:rStyle w:val="Hyperlink"/>
          </w:rPr>
          <w:t>https://play.google.com/store/books/details?id=7o1tA__v4xwC&amp;rdid=book-7o1tA__v4xwC&amp;rdot=1</w:t>
        </w:r>
      </w:hyperlink>
      <w:r>
        <w:t xml:space="preserve">] </w:t>
      </w:r>
    </w:p>
    <w:p w14:paraId="3A414363" w14:textId="77777777" w:rsidR="00CC1AC7" w:rsidRPr="0026026A" w:rsidRDefault="00CC1AC7" w:rsidP="00CC1AC7">
      <w:r>
        <w:t>**Edited for gendered language</w:t>
      </w:r>
    </w:p>
    <w:p w14:paraId="74C2FA4A" w14:textId="77777777" w:rsidR="00CC1AC7" w:rsidRDefault="00CC1AC7" w:rsidP="00CC1AC7">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7708D41A" w14:textId="77777777" w:rsidR="00CC1AC7" w:rsidRDefault="00CC1AC7" w:rsidP="00CC1AC7">
      <w:pPr>
        <w:rPr>
          <w:u w:val="single"/>
        </w:rPr>
      </w:pPr>
    </w:p>
    <w:p w14:paraId="28BDE6F4" w14:textId="77777777" w:rsidR="00CC1AC7" w:rsidRPr="00020C70" w:rsidRDefault="00CC1AC7" w:rsidP="00CC1AC7"/>
    <w:p w14:paraId="42CBC8B5" w14:textId="77777777" w:rsidR="00CC1AC7" w:rsidRDefault="00CC1AC7" w:rsidP="00D92829"/>
    <w:p w14:paraId="57DA1266" w14:textId="542C4E7C" w:rsidR="00A51C15" w:rsidRDefault="00A51C15" w:rsidP="00A51C15">
      <w:pPr>
        <w:pStyle w:val="Heading2"/>
      </w:pPr>
      <w:r>
        <w:lastRenderedPageBreak/>
        <w:t>Contention 1: Democracy</w:t>
      </w:r>
    </w:p>
    <w:p w14:paraId="43B938D6" w14:textId="1B3192D1" w:rsidR="004D53E2" w:rsidRDefault="004D53E2" w:rsidP="004D53E2">
      <w:pPr>
        <w:pStyle w:val="Heading4"/>
      </w:pPr>
      <w:r>
        <w:t>Global democracy is collapsing now.</w:t>
      </w:r>
    </w:p>
    <w:p w14:paraId="33C63A24" w14:textId="77777777" w:rsidR="004D53E2" w:rsidRPr="005F32CE" w:rsidRDefault="004D53E2" w:rsidP="004D53E2">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w:t>
      </w:r>
    </w:p>
    <w:p w14:paraId="56B14D18" w14:textId="77777777" w:rsidR="004D53E2" w:rsidRDefault="004D53E2" w:rsidP="004D53E2">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2"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w:t>
      </w:r>
      <w:r w:rsidRPr="005F32CE">
        <w:rPr>
          <w:sz w:val="16"/>
        </w:rPr>
        <w:lastRenderedPageBreak/>
        <w:t xml:space="preserve">year of the Trump presidency. The US score in </w:t>
      </w:r>
      <w:hyperlink r:id="rId13" w:history="1">
        <w:r w:rsidRPr="005F32CE">
          <w:rPr>
            <w:rStyle w:val="Hyperlink"/>
            <w:sz w:val="16"/>
          </w:rPr>
          <w:t>Freedom in the World</w:t>
        </w:r>
      </w:hyperlink>
      <w:r w:rsidRPr="005F32CE">
        <w:rPr>
          <w:sz w:val="16"/>
        </w:rPr>
        <w:t xml:space="preserve"> has dropped by 11 points over the past </w:t>
      </w:r>
      <w:proofErr w:type="gramStart"/>
      <w:r w:rsidRPr="005F32CE">
        <w:rPr>
          <w:sz w:val="16"/>
        </w:rPr>
        <w:t>decade, and</w:t>
      </w:r>
      <w:proofErr w:type="gramEnd"/>
      <w:r w:rsidRPr="005F32CE">
        <w:rPr>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w:t>
      </w:r>
      <w:r w:rsidRPr="00121691">
        <w:rPr>
          <w:sz w:val="16"/>
        </w:rPr>
        <w:t>President Biden has pledged to restore America’s international role as a leading supporter of democracy and human rights, but to rebuild its leadership credentials, the country must simultaneously address the weaknesses within its own political system.”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The</w:t>
      </w:r>
      <w:r w:rsidRPr="00121691">
        <w:rPr>
          <w:b/>
          <w:bCs/>
          <w:sz w:val="16"/>
        </w:rPr>
        <w:t xml:space="preserve"> effects of COVID-19</w:t>
      </w:r>
      <w:r w:rsidRPr="00121691">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121691">
        <w:rPr>
          <w:sz w:val="16"/>
        </w:rPr>
        <w:t>Orbán</w:t>
      </w:r>
      <w:proofErr w:type="spellEnd"/>
      <w:r w:rsidRPr="00121691">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w:t>
      </w:r>
      <w:r w:rsidRPr="005F32CE">
        <w:rPr>
          <w:sz w:val="16"/>
        </w:rPr>
        <w:t xml:space="preserve">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4"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6AE77FA3" w14:textId="77777777" w:rsidR="004D53E2" w:rsidRDefault="004D53E2" w:rsidP="004D53E2">
      <w:pPr>
        <w:rPr>
          <w:rStyle w:val="StyleUnderline"/>
        </w:rPr>
      </w:pPr>
    </w:p>
    <w:p w14:paraId="4E187BF6" w14:textId="546165F3" w:rsidR="004D53E2" w:rsidRPr="005F32CE" w:rsidRDefault="004D53E2" w:rsidP="004D53E2">
      <w:pPr>
        <w:pStyle w:val="Heading4"/>
      </w:pPr>
      <w:r>
        <w:t xml:space="preserve">The </w:t>
      </w:r>
      <w:r w:rsidR="00121691">
        <w:t>affirmative</w:t>
      </w:r>
      <w:r>
        <w:t xml:space="preserve"> solves: </w:t>
      </w:r>
    </w:p>
    <w:p w14:paraId="1C586E00" w14:textId="77777777" w:rsidR="004D53E2" w:rsidRDefault="004D53E2" w:rsidP="004D53E2">
      <w:pPr>
        <w:pStyle w:val="Heading4"/>
      </w:pPr>
      <w:r>
        <w:t xml:space="preserve">First,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0780C37B" w14:textId="77777777" w:rsidR="004D53E2" w:rsidRPr="00C76511" w:rsidRDefault="004D53E2" w:rsidP="004D53E2">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71D7F21D" w14:textId="77777777" w:rsidR="004D53E2" w:rsidRPr="004A176C" w:rsidRDefault="004D53E2" w:rsidP="004D53E2">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047037BA" w14:textId="77777777" w:rsidR="004D53E2" w:rsidRPr="00900F2B" w:rsidRDefault="004D53E2" w:rsidP="004D53E2">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60169157" w14:textId="77777777" w:rsidR="004D53E2" w:rsidRPr="00900F2B" w:rsidRDefault="004D53E2" w:rsidP="004D53E2">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5CD2AE57" w14:textId="77777777" w:rsidR="004D53E2" w:rsidRPr="004A176C" w:rsidRDefault="004D53E2" w:rsidP="004D53E2">
      <w:pPr>
        <w:rPr>
          <w:u w:val="single"/>
        </w:rPr>
      </w:pPr>
      <w:r w:rsidRPr="004A176C">
        <w:rPr>
          <w:u w:val="single"/>
        </w:rPr>
        <w:t>These numbers may appear modest, but in a close national election they could be enough to change the result.</w:t>
      </w:r>
    </w:p>
    <w:p w14:paraId="1977237D" w14:textId="77777777" w:rsidR="004D53E2" w:rsidRPr="004A176C" w:rsidRDefault="004D53E2" w:rsidP="004D53E2">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0A992AC3" w14:textId="77777777" w:rsidR="004D53E2" w:rsidRPr="00900F2B" w:rsidRDefault="004D53E2" w:rsidP="004D53E2">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310A1EBB" w14:textId="77777777" w:rsidR="004D53E2" w:rsidRPr="00900F2B" w:rsidRDefault="004D53E2" w:rsidP="004D53E2">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6C49C5FF" w14:textId="77777777" w:rsidR="004D53E2" w:rsidRPr="00900F2B" w:rsidRDefault="004D53E2" w:rsidP="004D53E2">
      <w:pPr>
        <w:rPr>
          <w:sz w:val="16"/>
        </w:rPr>
      </w:pPr>
      <w:r w:rsidRPr="00900F2B">
        <w:rPr>
          <w:sz w:val="16"/>
        </w:rPr>
        <w:t xml:space="preserve">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w:t>
      </w:r>
      <w:r w:rsidRPr="00900F2B">
        <w:rPr>
          <w:sz w:val="16"/>
        </w:rPr>
        <w:lastRenderedPageBreak/>
        <w:t>demographically comparable nonunion voters." He similarly finds that "unionism moves members to the left of where they would be given their socioeconomic status," in line with the data I examined from 2012.</w:t>
      </w:r>
    </w:p>
    <w:p w14:paraId="653DAE36" w14:textId="77777777" w:rsidR="004D53E2" w:rsidRPr="00900F2B" w:rsidRDefault="004D53E2" w:rsidP="004D53E2">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A514116" w14:textId="77777777" w:rsidR="004D53E2" w:rsidRPr="00900F2B" w:rsidRDefault="004D53E2" w:rsidP="004D53E2">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6A3A98F2" w14:textId="77777777" w:rsidR="004D53E2" w:rsidRPr="00900F2B" w:rsidRDefault="004D53E2" w:rsidP="004D53E2">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650A5F58" w14:textId="77777777" w:rsidR="004D53E2" w:rsidRDefault="004D53E2" w:rsidP="004D53E2">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59F88E3B" w14:textId="77777777" w:rsidR="004D53E2" w:rsidRDefault="004D53E2" w:rsidP="004D53E2">
      <w:pPr>
        <w:rPr>
          <w:u w:val="single"/>
        </w:rPr>
      </w:pPr>
    </w:p>
    <w:p w14:paraId="2F75506A" w14:textId="77777777" w:rsidR="004D53E2" w:rsidRDefault="004D53E2" w:rsidP="004D53E2">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429ACA53" w14:textId="77777777" w:rsidR="004D53E2" w:rsidRPr="00FA36D7" w:rsidRDefault="004D53E2" w:rsidP="004D53E2">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4750A77F" w14:textId="77777777" w:rsidR="004D53E2" w:rsidRPr="00B54F49" w:rsidRDefault="004D53E2" w:rsidP="004D53E2">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lastRenderedPageBreak/>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7C3688B4" w14:textId="77777777" w:rsidR="004D53E2" w:rsidRPr="00B54F49" w:rsidRDefault="004D53E2" w:rsidP="004D53E2">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3274BDD" w14:textId="77777777" w:rsidR="004D53E2" w:rsidRPr="00B54F49" w:rsidRDefault="004D53E2" w:rsidP="004D53E2">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25963B79" w14:textId="77777777" w:rsidR="004D53E2" w:rsidRPr="00B54F49" w:rsidRDefault="004D53E2" w:rsidP="004D53E2">
      <w:pPr>
        <w:rPr>
          <w:sz w:val="16"/>
        </w:rPr>
      </w:pPr>
      <w:r w:rsidRPr="00B54F49">
        <w:rPr>
          <w:sz w:val="16"/>
        </w:rPr>
        <w:t>4 | CLIMATE STRIKES AS A GROWING TACTIC</w:t>
      </w:r>
    </w:p>
    <w:p w14:paraId="0F7450CD" w14:textId="063E2FAA" w:rsidR="004D53E2" w:rsidRDefault="004D53E2" w:rsidP="004D53E2">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w:t>
      </w:r>
      <w:r w:rsidRPr="003B7D63">
        <w:rPr>
          <w:u w:val="single"/>
        </w:rPr>
        <w:t>economic system</w:t>
      </w:r>
      <w:r w:rsidRPr="003B7D63">
        <w:rPr>
          <w:sz w:val="16"/>
        </w:rPr>
        <w:t xml:space="preserve">. On August 20, 2018, </w:t>
      </w:r>
      <w:r w:rsidRPr="003B7D63">
        <w:rPr>
          <w:u w:val="single"/>
        </w:rPr>
        <w:t xml:space="preserve">Greta Thunberg decided </w:t>
      </w:r>
      <w:r w:rsidRPr="003B7D63">
        <w:rPr>
          <w:rStyle w:val="Emphasis"/>
        </w:rPr>
        <w:t>not</w:t>
      </w:r>
      <w:r w:rsidRPr="003B7D63">
        <w:rPr>
          <w:u w:val="single"/>
        </w:rPr>
        <w:t xml:space="preserve"> to attend school and sit on the steps of the Swedish parliament to </w:t>
      </w:r>
      <w:r w:rsidRPr="003B7D63">
        <w:rPr>
          <w:rStyle w:val="Emphasis"/>
        </w:rPr>
        <w:t>demand</w:t>
      </w:r>
      <w:r w:rsidRPr="003B7D63">
        <w:rPr>
          <w:u w:val="single"/>
        </w:rPr>
        <w:t xml:space="preserve"> that the government take steps to address </w:t>
      </w:r>
      <w:r w:rsidRPr="003B7D63">
        <w:rPr>
          <w:rStyle w:val="Emphasis"/>
        </w:rPr>
        <w:t>climate</w:t>
      </w:r>
      <w:r w:rsidRPr="003B7D63">
        <w:rPr>
          <w:u w:val="single"/>
        </w:rPr>
        <w:t xml:space="preserve"> </w:t>
      </w:r>
      <w:r w:rsidRPr="003B7D63">
        <w:rPr>
          <w:rStyle w:val="Emphasis"/>
        </w:rPr>
        <w:t>change</w:t>
      </w:r>
      <w:r w:rsidRPr="003B7D63">
        <w:rPr>
          <w:sz w:val="16"/>
        </w:rPr>
        <w:t xml:space="preserve"> (</w:t>
      </w:r>
      <w:proofErr w:type="spellStart"/>
      <w:r w:rsidRPr="003B7D63">
        <w:rPr>
          <w:sz w:val="16"/>
        </w:rPr>
        <w:t>Gessen</w:t>
      </w:r>
      <w:proofErr w:type="spellEnd"/>
      <w:r w:rsidRPr="003B7D63">
        <w:rPr>
          <w:sz w:val="16"/>
        </w:rPr>
        <w:t xml:space="preserve">, 2018). Inspired by the national school walkout against gun violence in the United States that was organized after the Parkland School Shooting in Florida, </w:t>
      </w:r>
      <w:r w:rsidRPr="003B7D63">
        <w:rPr>
          <w:u w:val="single"/>
        </w:rPr>
        <w:t xml:space="preserve">the 15-year-old has spent her Fridays sitting with a </w:t>
      </w:r>
      <w:r w:rsidRPr="003B7D63">
        <w:rPr>
          <w:rStyle w:val="Emphasis"/>
        </w:rPr>
        <w:t>hand</w:t>
      </w:r>
      <w:r w:rsidRPr="003B7D63">
        <w:rPr>
          <w:u w:val="single"/>
        </w:rPr>
        <w:t>-</w:t>
      </w:r>
      <w:r w:rsidRPr="003B7D63">
        <w:rPr>
          <w:rStyle w:val="Emphasis"/>
        </w:rPr>
        <w:t>written</w:t>
      </w:r>
      <w:r w:rsidRPr="003B7D63">
        <w:rPr>
          <w:u w:val="single"/>
        </w:rPr>
        <w:t xml:space="preserve"> </w:t>
      </w:r>
      <w:r w:rsidRPr="003B7D63">
        <w:rPr>
          <w:rStyle w:val="Emphasis"/>
        </w:rPr>
        <w:t>sign</w:t>
      </w:r>
      <w:r w:rsidRPr="003B7D63">
        <w:rPr>
          <w:u w:val="single"/>
        </w:rPr>
        <w:t xml:space="preserve"> </w:t>
      </w:r>
      <w:r w:rsidRPr="003B7D63">
        <w:rPr>
          <w:rStyle w:val="Emphasis"/>
        </w:rPr>
        <w:t>protesting</w:t>
      </w:r>
      <w:r w:rsidRPr="003B7D63">
        <w:rPr>
          <w:u w:val="single"/>
        </w:rPr>
        <w:t xml:space="preserve"> ever since</w:t>
      </w:r>
      <w:r w:rsidRPr="003B7D63">
        <w:rPr>
          <w:sz w:val="16"/>
        </w:rPr>
        <w:t xml:space="preserve">. Fridays for Future—the name of the group coordinating this </w:t>
      </w:r>
      <w:r w:rsidRPr="003B7D63">
        <w:rPr>
          <w:u w:val="single"/>
        </w:rPr>
        <w:t xml:space="preserve">tactic </w:t>
      </w:r>
      <w:r w:rsidRPr="003B7D63">
        <w:rPr>
          <w:u w:val="single"/>
        </w:rPr>
        <w:lastRenderedPageBreak/>
        <w:t xml:space="preserve">of </w:t>
      </w:r>
      <w:r w:rsidRPr="003B7D63">
        <w:rPr>
          <w:rStyle w:val="Emphasis"/>
        </w:rPr>
        <w:t>skipping</w:t>
      </w:r>
      <w:r w:rsidRPr="003B7D63">
        <w:rPr>
          <w:u w:val="single"/>
        </w:rPr>
        <w:t xml:space="preserve"> school on Fridays to </w:t>
      </w:r>
      <w:r w:rsidRPr="003B7D63">
        <w:rPr>
          <w:rStyle w:val="Emphasis"/>
        </w:rPr>
        <w:t>protest</w:t>
      </w:r>
      <w:r w:rsidRPr="003B7D63">
        <w:rPr>
          <w:u w:val="single"/>
        </w:rPr>
        <w:t xml:space="preserve"> </w:t>
      </w:r>
      <w:r w:rsidRPr="003B7D63">
        <w:rPr>
          <w:rStyle w:val="Emphasis"/>
        </w:rPr>
        <w:t>inaction</w:t>
      </w:r>
      <w:r w:rsidRPr="003B7D63">
        <w:rPr>
          <w:u w:val="single"/>
        </w:rPr>
        <w:t xml:space="preserve"> on climate change—flourished due to its </w:t>
      </w:r>
      <w:r w:rsidRPr="003B7D63">
        <w:rPr>
          <w:rStyle w:val="Emphasis"/>
        </w:rPr>
        <w:t>usage</w:t>
      </w:r>
      <w:r w:rsidRPr="003B7D63">
        <w:rPr>
          <w:u w:val="single"/>
        </w:rPr>
        <w:t xml:space="preserve"> of </w:t>
      </w:r>
      <w:r w:rsidRPr="003B7D63">
        <w:rPr>
          <w:rStyle w:val="Emphasis"/>
        </w:rPr>
        <w:t>digital</w:t>
      </w:r>
      <w:r w:rsidRPr="003B7D63">
        <w:rPr>
          <w:u w:val="single"/>
        </w:rPr>
        <w:t xml:space="preserve"> </w:t>
      </w:r>
      <w:r w:rsidRPr="003B7D63">
        <w:rPr>
          <w:rStyle w:val="Emphasis"/>
        </w:rPr>
        <w:t>technologies</w:t>
      </w:r>
      <w:r w:rsidRPr="003B7D63">
        <w:rPr>
          <w:sz w:val="16"/>
        </w:rPr>
        <w:t xml:space="preserve"> to engage young people and</w:t>
      </w:r>
      <w:r w:rsidRPr="00B54F49">
        <w:rPr>
          <w:sz w:val="16"/>
        </w:rPr>
        <w:t xml:space="preserve"> the tactic has spread.</w:t>
      </w:r>
    </w:p>
    <w:p w14:paraId="1AB73898" w14:textId="0202DCAA" w:rsidR="00052704" w:rsidRDefault="00052704" w:rsidP="004D53E2">
      <w:pPr>
        <w:rPr>
          <w:sz w:val="16"/>
        </w:rPr>
      </w:pPr>
    </w:p>
    <w:p w14:paraId="42D81723" w14:textId="77777777" w:rsidR="00052704" w:rsidRPr="00B54F49" w:rsidRDefault="00052704" w:rsidP="004D53E2">
      <w:pPr>
        <w:rPr>
          <w:sz w:val="16"/>
        </w:rPr>
      </w:pPr>
    </w:p>
    <w:p w14:paraId="7C4C72A7" w14:textId="77777777" w:rsidR="004D53E2" w:rsidRPr="00B54F49" w:rsidRDefault="004D53E2" w:rsidP="004D53E2">
      <w:pPr>
        <w:rPr>
          <w:u w:val="single"/>
        </w:rPr>
      </w:pPr>
      <w:r w:rsidRPr="00B54F49">
        <w:rPr>
          <w:sz w:val="16"/>
        </w:rPr>
        <w:t xml:space="preserve">In March 2019, </w:t>
      </w:r>
      <w:r w:rsidRPr="00834166">
        <w:rPr>
          <w:u w:val="single"/>
        </w:rPr>
        <w:t xml:space="preserve">the </w:t>
      </w:r>
      <w:r w:rsidRPr="00FA36D7">
        <w:rPr>
          <w:rStyle w:val="Emphasis"/>
          <w:highlight w:val="green"/>
        </w:rPr>
        <w:t>first</w:t>
      </w:r>
      <w:r w:rsidRPr="00B54F49">
        <w:rPr>
          <w:highlight w:val="green"/>
          <w:u w:val="single"/>
        </w:rPr>
        <w:t xml:space="preserve"> global climate strike</w:t>
      </w:r>
      <w:r w:rsidRPr="00834166">
        <w:rPr>
          <w:u w:val="single"/>
        </w:rPr>
        <w:t xml:space="preserve"> took place,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B54F49">
        <w:rPr>
          <w:highlight w:val="green"/>
          <w:u w:val="single"/>
        </w:rPr>
        <w:t xml:space="preserve">growth in the </w:t>
      </w:r>
      <w:r w:rsidRPr="00FA36D7">
        <w:rPr>
          <w:rStyle w:val="Emphasis"/>
          <w:highlight w:val="green"/>
        </w:rPr>
        <w:t>tactic</w:t>
      </w:r>
      <w:r w:rsidRPr="00B54F49">
        <w:rPr>
          <w:highlight w:val="gree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FA36D7">
        <w:rPr>
          <w:rStyle w:val="Emphasis"/>
          <w:highlight w:val="green"/>
        </w:rPr>
        <w:t>involved</w:t>
      </w:r>
      <w:r w:rsidRPr="00B54F49">
        <w:rPr>
          <w:u w:val="single"/>
        </w:rPr>
        <w:t>.</w:t>
      </w:r>
    </w:p>
    <w:p w14:paraId="1BD77AFD" w14:textId="77777777" w:rsidR="004D53E2" w:rsidRPr="00B54F49" w:rsidRDefault="004D53E2" w:rsidP="004D53E2">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3495FB60" w14:textId="77777777" w:rsidR="004D53E2" w:rsidRPr="00B54F49" w:rsidRDefault="004D53E2" w:rsidP="004D53E2">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78D965F1" w14:textId="77777777" w:rsidR="004D53E2" w:rsidRDefault="004D53E2" w:rsidP="004D53E2"/>
    <w:p w14:paraId="4728C71C" w14:textId="77777777" w:rsidR="004D53E2" w:rsidRPr="004C0DE1" w:rsidRDefault="004D53E2" w:rsidP="004D53E2">
      <w:pPr>
        <w:pStyle w:val="Heading4"/>
      </w:pPr>
      <w:r>
        <w:t xml:space="preserve">Climate change causes </w:t>
      </w:r>
      <w:r w:rsidRPr="00FA36D7">
        <w:rPr>
          <w:u w:val="single"/>
        </w:rPr>
        <w:t>extinction</w:t>
      </w:r>
      <w:r>
        <w:t>.</w:t>
      </w:r>
    </w:p>
    <w:p w14:paraId="026B610E" w14:textId="77777777" w:rsidR="004D53E2" w:rsidRPr="00DB16C2" w:rsidRDefault="004D53E2" w:rsidP="004D53E2">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5"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6C770E6E" w14:textId="77777777" w:rsidR="004D53E2" w:rsidRDefault="004D53E2" w:rsidP="004D53E2">
      <w:pPr>
        <w:rPr>
          <w:color w:val="000000" w:themeColor="text1"/>
          <w:u w:val="single"/>
        </w:rPr>
      </w:pPr>
      <w:r w:rsidRPr="00FA36D7">
        <w:rPr>
          <w:color w:val="000000" w:themeColor="text1"/>
          <w:sz w:val="16"/>
        </w:rPr>
        <w:t xml:space="preserve">The </w:t>
      </w:r>
      <w:r w:rsidRPr="003B7D63">
        <w:rPr>
          <w:color w:val="000000" w:themeColor="text1"/>
          <w:sz w:val="16"/>
        </w:rPr>
        <w:t xml:space="preserve">current climate crisis, they say, is larger and more complex than any humans have ever dealt with before. </w:t>
      </w:r>
      <w:r w:rsidRPr="003B7D63">
        <w:rPr>
          <w:color w:val="000000" w:themeColor="text1"/>
          <w:u w:val="single"/>
        </w:rPr>
        <w:t>General climate models</w:t>
      </w:r>
      <w:r w:rsidRPr="003B7D63">
        <w:rPr>
          <w:color w:val="000000" w:themeColor="text1"/>
          <w:sz w:val="16"/>
        </w:rPr>
        <w:t xml:space="preserve"> — like the one that the </w:t>
      </w:r>
      <w:hyperlink r:id="rId16" w:history="1">
        <w:r w:rsidRPr="003B7D63">
          <w:rPr>
            <w:rStyle w:val="Hyperlink"/>
            <w:color w:val="000000" w:themeColor="text1"/>
            <w:u w:val="single"/>
            <w:bdr w:val="none" w:sz="0" w:space="0" w:color="auto" w:frame="1"/>
          </w:rPr>
          <w:t>United Nations' Panel on Climate Change</w:t>
        </w:r>
      </w:hyperlink>
      <w:r w:rsidRPr="003B7D63">
        <w:rPr>
          <w:color w:val="000000" w:themeColor="text1"/>
          <w:sz w:val="16"/>
        </w:rPr>
        <w:t xml:space="preserve"> (IPCC) used in 2018 to predict that a global temperature increase of 3.6 degrees Fahrenheit (2 degrees Celsius) could put hundreds of millions of people at risk — </w:t>
      </w:r>
      <w:r w:rsidRPr="003B7D63">
        <w:rPr>
          <w:color w:val="000000" w:themeColor="text1"/>
          <w:u w:val="single"/>
        </w:rPr>
        <w:t xml:space="preserve">fail to account for the </w:t>
      </w:r>
      <w:r w:rsidRPr="003B7D63">
        <w:rPr>
          <w:b/>
          <w:bCs/>
          <w:color w:val="000000" w:themeColor="text1"/>
          <w:u w:val="single"/>
        </w:rPr>
        <w:t>sheer complexity of Earth's many interlinked geological processes</w:t>
      </w:r>
      <w:r w:rsidRPr="003B7D63">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3B7D63">
        <w:rPr>
          <w:color w:val="000000" w:themeColor="text1"/>
          <w:sz w:val="16"/>
        </w:rPr>
        <w:t>actually look</w:t>
      </w:r>
      <w:proofErr w:type="gramEnd"/>
      <w:r w:rsidRPr="003B7D63">
        <w:rPr>
          <w:color w:val="000000" w:themeColor="text1"/>
          <w:sz w:val="16"/>
        </w:rPr>
        <w:t xml:space="preserve"> like, then? The authors provide one particularly grim scenario that begins with </w:t>
      </w:r>
      <w:r w:rsidRPr="003B7D63">
        <w:rPr>
          <w:color w:val="000000" w:themeColor="text1"/>
          <w:u w:val="single"/>
        </w:rPr>
        <w:t>world governments "politely ignoring"</w:t>
      </w:r>
      <w:r w:rsidRPr="003B7D63">
        <w:rPr>
          <w:color w:val="000000" w:themeColor="text1"/>
          <w:sz w:val="16"/>
        </w:rPr>
        <w:t xml:space="preserve"> the advice of </w:t>
      </w:r>
      <w:r w:rsidRPr="003B7D63">
        <w:rPr>
          <w:color w:val="000000" w:themeColor="text1"/>
          <w:u w:val="single"/>
        </w:rPr>
        <w:t>scientists</w:t>
      </w:r>
      <w:r w:rsidRPr="003B7D63">
        <w:rPr>
          <w:color w:val="000000" w:themeColor="text1"/>
          <w:sz w:val="16"/>
        </w:rPr>
        <w:t xml:space="preserve"> and the will of the public to decarbonize the economy (finding alternative energy sources), resulting in a global</w:t>
      </w:r>
      <w:r w:rsidRPr="00FA36D7">
        <w:rPr>
          <w:color w:val="000000" w:themeColor="text1"/>
          <w:sz w:val="16"/>
        </w:rPr>
        <w:t xml:space="preserve">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xml:space="preserve">; brutal </w:t>
      </w:r>
      <w:r w:rsidRPr="00FA36D7">
        <w:rPr>
          <w:color w:val="000000" w:themeColor="text1"/>
          <w:u w:val="single"/>
        </w:rPr>
        <w:lastRenderedPageBreak/>
        <w:t>droughts kill many</w:t>
      </w:r>
      <w:r w:rsidRPr="00FA36D7">
        <w:rPr>
          <w:color w:val="000000" w:themeColor="text1"/>
          <w:sz w:val="16"/>
        </w:rPr>
        <w:t xml:space="preserve"> of the trees in the </w:t>
      </w:r>
      <w:hyperlink r:id="rId17"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8"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9"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2E718295" w14:textId="77777777" w:rsidR="004D53E2" w:rsidRPr="00B030E3" w:rsidRDefault="004D53E2" w:rsidP="004D53E2">
      <w:pPr>
        <w:rPr>
          <w:color w:val="000000" w:themeColor="text1"/>
          <w:u w:val="single"/>
        </w:rPr>
      </w:pPr>
    </w:p>
    <w:p w14:paraId="53AB58D5" w14:textId="77777777" w:rsidR="004D53E2" w:rsidRPr="00637937" w:rsidRDefault="004D53E2" w:rsidP="004D53E2">
      <w:pPr>
        <w:pStyle w:val="Heading4"/>
      </w:pPr>
      <w:r>
        <w:t xml:space="preserve">Second,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6F7BC0E3" w14:textId="77777777" w:rsidR="004D53E2" w:rsidRDefault="004D53E2" w:rsidP="004D53E2">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w:t>
      </w:r>
    </w:p>
    <w:p w14:paraId="79A3B8AD" w14:textId="77777777" w:rsidR="004D53E2" w:rsidRDefault="004D53E2" w:rsidP="004D53E2">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18F0BA90" w14:textId="77777777" w:rsidR="004D53E2" w:rsidRDefault="004D53E2" w:rsidP="004D53E2">
      <w:pPr>
        <w:rPr>
          <w:sz w:val="16"/>
        </w:rPr>
      </w:pPr>
    </w:p>
    <w:p w14:paraId="6631E793" w14:textId="77777777" w:rsidR="004D53E2" w:rsidRDefault="004D53E2" w:rsidP="004D53E2">
      <w:pPr>
        <w:pStyle w:val="Heading4"/>
      </w:pPr>
      <w:r>
        <w:t xml:space="preserve">Third,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238DD443" w14:textId="77777777" w:rsidR="004D53E2" w:rsidRPr="00B030E3" w:rsidRDefault="004D53E2" w:rsidP="004D53E2">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proofErr w:type="gramStart"/>
      <w:r w:rsidRPr="00B030E3">
        <w:t>Ph.D</w:t>
      </w:r>
      <w:proofErr w:type="spellEnd"/>
      <w:proofErr w:type="gramEnd"/>
      <w:r w:rsidRPr="00B030E3">
        <w:t xml:space="preserve"> in Sociology and her M.A. in Industrial Relations from the University of </w:t>
      </w:r>
      <w:r w:rsidRPr="00B030E3">
        <w:lastRenderedPageBreak/>
        <w:t xml:space="preserve">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xml:space="preserve">) of The Living Wage: Building a Fair Economy. She is co-author of A Measure of Fairness; and co-editor of What Works for </w:t>
      </w:r>
      <w:proofErr w:type="gramStart"/>
      <w:r w:rsidRPr="00B030E3">
        <w:t>Workers?:</w:t>
      </w:r>
      <w:proofErr w:type="gramEnd"/>
      <w:r w:rsidRPr="00B030E3">
        <w:t xml:space="preserve">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20" w:history="1">
        <w:r w:rsidRPr="00540FF3">
          <w:rPr>
            <w:rStyle w:val="Hyperlink"/>
          </w:rPr>
          <w:t>https://www.organizingupgrade.com/strike-for-democracy/</w:t>
        </w:r>
      </w:hyperlink>
      <w:r>
        <w:t xml:space="preserve">] </w:t>
      </w:r>
    </w:p>
    <w:p w14:paraId="1314CA5C" w14:textId="77777777" w:rsidR="004D53E2" w:rsidRPr="00B030E3" w:rsidRDefault="004D53E2" w:rsidP="004D53E2">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1FA3F1DB" w14:textId="77777777" w:rsidR="004D53E2" w:rsidRPr="00B030E3" w:rsidRDefault="004D53E2" w:rsidP="004D53E2">
      <w:pPr>
        <w:rPr>
          <w:sz w:val="16"/>
        </w:rPr>
      </w:pPr>
      <w:r w:rsidRPr="00B030E3">
        <w:rPr>
          <w:sz w:val="16"/>
        </w:rPr>
        <w:t xml:space="preserve">A range of groups have mobilized to fight for a fair election and plan around </w:t>
      </w:r>
      <w:proofErr w:type="gramStart"/>
      <w:r w:rsidRPr="00B030E3">
        <w:rPr>
          <w:sz w:val="16"/>
        </w:rPr>
        <w:t>worst case</w:t>
      </w:r>
      <w:proofErr w:type="gramEnd"/>
      <w:r w:rsidRPr="00B030E3">
        <w:rPr>
          <w:sz w:val="16"/>
        </w:rPr>
        <w:t xml:space="preserve"> scenarios. Some unions have been active in a few of these groups, such as Protect the Vote.</w:t>
      </w:r>
    </w:p>
    <w:p w14:paraId="6F822E81" w14:textId="77777777" w:rsidR="004D53E2" w:rsidRPr="00B030E3" w:rsidRDefault="004D53E2" w:rsidP="004D53E2">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703F03CC" w14:textId="77777777" w:rsidR="004D53E2" w:rsidRPr="00B030E3" w:rsidRDefault="004D53E2" w:rsidP="004D53E2">
      <w:pPr>
        <w:rPr>
          <w:sz w:val="16"/>
        </w:rPr>
      </w:pPr>
      <w:r w:rsidRPr="00B030E3">
        <w:rPr>
          <w:sz w:val="16"/>
        </w:rPr>
        <w:t xml:space="preserve">UNITE HERE is running an intensive “Take Back 2020” get-out-the-vote effort, phone banking and even knocking on doors in Arizona, Florida, </w:t>
      </w:r>
      <w:proofErr w:type="gramStart"/>
      <w:r w:rsidRPr="00B030E3">
        <w:rPr>
          <w:sz w:val="16"/>
        </w:rPr>
        <w:t>Nevada</w:t>
      </w:r>
      <w:proofErr w:type="gramEnd"/>
      <w:r w:rsidRPr="00B030E3">
        <w:rPr>
          <w:sz w:val="16"/>
        </w:rPr>
        <w:t xml:space="preserve"> and Pennsylvania. In Philadelphia, for example, over 100 hospitality workers plan to visit 100,000 homes before the election. In Arizona they are partnering with Seed the Vote.</w:t>
      </w:r>
    </w:p>
    <w:p w14:paraId="3C81898B" w14:textId="77777777" w:rsidR="004D53E2" w:rsidRPr="00B030E3" w:rsidRDefault="004D53E2" w:rsidP="004D53E2">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50866AA5" w14:textId="77777777" w:rsidR="004D53E2" w:rsidRPr="00B030E3" w:rsidRDefault="004D53E2" w:rsidP="004D53E2">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4FB60AEA" w14:textId="77777777" w:rsidR="004D53E2" w:rsidRPr="00B030E3" w:rsidRDefault="004D53E2" w:rsidP="004D53E2">
      <w:pPr>
        <w:rPr>
          <w:sz w:val="16"/>
        </w:rPr>
      </w:pPr>
      <w:r w:rsidRPr="00B030E3">
        <w:rPr>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B030E3">
        <w:rPr>
          <w:sz w:val="16"/>
        </w:rPr>
        <w:t>take action</w:t>
      </w:r>
      <w:proofErr w:type="gramEnd"/>
      <w:r w:rsidRPr="00B030E3">
        <w:rPr>
          <w:sz w:val="16"/>
        </w:rPr>
        <w:t xml:space="preserve"> if needed to protect the vote.</w:t>
      </w:r>
    </w:p>
    <w:p w14:paraId="15CD9E15" w14:textId="77777777" w:rsidR="004D53E2" w:rsidRPr="00B030E3" w:rsidRDefault="004D53E2" w:rsidP="004D53E2">
      <w:pPr>
        <w:rPr>
          <w:sz w:val="16"/>
        </w:rPr>
      </w:pPr>
      <w:r w:rsidRPr="00B030E3">
        <w:rPr>
          <w:sz w:val="16"/>
        </w:rPr>
        <w:t>ARE UNIONS READY?</w:t>
      </w:r>
    </w:p>
    <w:p w14:paraId="0C3654C3" w14:textId="77777777" w:rsidR="004D53E2" w:rsidRPr="00B030E3" w:rsidRDefault="004D53E2" w:rsidP="004D53E2">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1B5E7B1C" w14:textId="77777777" w:rsidR="004D53E2" w:rsidRPr="00B030E3" w:rsidRDefault="004D53E2" w:rsidP="004D53E2">
      <w:pPr>
        <w:rPr>
          <w:sz w:val="16"/>
        </w:rPr>
      </w:pPr>
      <w:r w:rsidRPr="00B030E3">
        <w:rPr>
          <w:sz w:val="16"/>
        </w:rPr>
        <w:t xml:space="preserve">The Rochester Central Labor Council in New York passed a resolution calling for a general strike </w:t>
      </w:r>
      <w:proofErr w:type="gramStart"/>
      <w:r w:rsidRPr="00B030E3">
        <w:rPr>
          <w:sz w:val="16"/>
        </w:rPr>
        <w:t>in the event that</w:t>
      </w:r>
      <w:proofErr w:type="gramEnd"/>
      <w:r w:rsidRPr="00B030E3">
        <w:rPr>
          <w:sz w:val="16"/>
        </w:rPr>
        <w:t xml:space="preserve">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 xml:space="preserve">labor organizations to </w:t>
      </w:r>
      <w:r w:rsidRPr="00B030E3">
        <w:rPr>
          <w:highlight w:val="green"/>
          <w:u w:val="single"/>
        </w:rPr>
        <w:lastRenderedPageBreak/>
        <w:t>“prepare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12A5927A" w14:textId="77777777" w:rsidR="004D53E2" w:rsidRPr="00B030E3" w:rsidRDefault="004D53E2" w:rsidP="004D53E2">
      <w:pPr>
        <w:rPr>
          <w:sz w:val="16"/>
        </w:rPr>
      </w:pPr>
      <w:r w:rsidRPr="00B030E3">
        <w:rPr>
          <w:sz w:val="16"/>
        </w:rPr>
        <w:t xml:space="preserve">Sara Nelson, International President of the Association of Flight Attendants-CWA, AFL-CIO, is also taking a bold stand, stating that in the event of a contested </w:t>
      </w:r>
      <w:proofErr w:type="gramStart"/>
      <w:r w:rsidRPr="00B030E3">
        <w:rPr>
          <w:sz w:val="16"/>
        </w:rPr>
        <w:t xml:space="preserve">election,  </w:t>
      </w:r>
      <w:r w:rsidRPr="00B030E3">
        <w:rPr>
          <w:u w:val="single"/>
        </w:rPr>
        <w:t>labor</w:t>
      </w:r>
      <w:proofErr w:type="gramEnd"/>
      <w:r w:rsidRPr="00B030E3">
        <w:rPr>
          <w:u w:val="single"/>
        </w:rPr>
        <w:t xml:space="preserve">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74F119B9" w14:textId="77777777" w:rsidR="004D53E2" w:rsidRPr="00B030E3" w:rsidRDefault="004D53E2" w:rsidP="004D53E2">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6074D261" w14:textId="77777777" w:rsidR="004D53E2" w:rsidRPr="00B030E3" w:rsidRDefault="004D53E2" w:rsidP="004D53E2">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7CB7BCF5" w14:textId="77777777" w:rsidR="004D53E2" w:rsidRPr="00B030E3" w:rsidRDefault="004D53E2" w:rsidP="004D53E2">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2FD90E86" w14:textId="77777777" w:rsidR="004D53E2" w:rsidRDefault="004D53E2" w:rsidP="004D53E2"/>
    <w:p w14:paraId="350EE68C" w14:textId="77777777" w:rsidR="004D53E2" w:rsidRPr="00986680" w:rsidRDefault="004D53E2" w:rsidP="004D53E2">
      <w:pPr>
        <w:pStyle w:val="Heading4"/>
        <w:rPr>
          <w:lang w:eastAsia="zh-CN"/>
        </w:rPr>
      </w:pPr>
      <w:r>
        <w:t>Democratic backsliding causes extinction.</w:t>
      </w:r>
    </w:p>
    <w:p w14:paraId="17AF67B9" w14:textId="77777777" w:rsidR="004D53E2" w:rsidRPr="0073714A" w:rsidRDefault="004D53E2" w:rsidP="004D53E2">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1" w:history="1">
        <w:r w:rsidRPr="00986680">
          <w:rPr>
            <w:rStyle w:val="Hyperlink"/>
          </w:rPr>
          <w:t>https://www.csis.org/analysis/how-democracy%E2%80%99s-decline-would-undermine-international-order</w:t>
        </w:r>
      </w:hyperlink>
      <w:r>
        <w:t xml:space="preserve">/] </w:t>
      </w:r>
    </w:p>
    <w:p w14:paraId="3F2AD609" w14:textId="77777777" w:rsidR="004D53E2" w:rsidRPr="0073714A" w:rsidRDefault="004D53E2" w:rsidP="004D53E2">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22"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23"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4"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961E917" w14:textId="77777777" w:rsidR="004D53E2" w:rsidRPr="0073714A" w:rsidRDefault="004D53E2" w:rsidP="004D53E2">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w:t>
      </w:r>
      <w:r w:rsidRPr="003B7D63">
        <w:rPr>
          <w:sz w:val="16"/>
        </w:rPr>
        <w:t xml:space="preserve">over the last 10 years </w:t>
      </w:r>
      <w:r w:rsidRPr="003B7D63">
        <w:rPr>
          <w:u w:val="single"/>
        </w:rPr>
        <w:t>we have seen dramatic reversals in respect for democratic principles</w:t>
      </w:r>
      <w:r w:rsidRPr="003B7D63">
        <w:rPr>
          <w:sz w:val="16"/>
        </w:rPr>
        <w:t xml:space="preserve"> across the globe. </w:t>
      </w:r>
      <w:hyperlink r:id="rId25" w:history="1">
        <w:r w:rsidRPr="003B7D63">
          <w:rPr>
            <w:sz w:val="16"/>
          </w:rPr>
          <w:t>A 2015 Freedom House report</w:t>
        </w:r>
      </w:hyperlink>
      <w:r w:rsidRPr="003B7D63">
        <w:rPr>
          <w:sz w:val="16"/>
        </w:rPr>
        <w:t xml:space="preserve"> stated that the </w:t>
      </w:r>
      <w:r w:rsidRPr="003B7D63">
        <w:rPr>
          <w:sz w:val="16"/>
        </w:rPr>
        <w:lastRenderedPageBreak/>
        <w:t>“</w:t>
      </w:r>
      <w:r w:rsidRPr="003B7D63">
        <w:rPr>
          <w:u w:val="single"/>
        </w:rPr>
        <w:t xml:space="preserve">acceptance of democracy as the world’s dominant form of government—and of an international system built on democratic ideals—is under </w:t>
      </w:r>
      <w:r w:rsidRPr="003B7D63">
        <w:rPr>
          <w:rStyle w:val="Emphasis"/>
        </w:rPr>
        <w:t>greater threat than at any point in the last 25 years</w:t>
      </w:r>
      <w:r w:rsidRPr="003B7D63">
        <w:rPr>
          <w:sz w:val="16"/>
        </w:rPr>
        <w:t>.”</w:t>
      </w:r>
      <w:r w:rsidRPr="0073714A">
        <w:rPr>
          <w:sz w:val="16"/>
        </w:rPr>
        <w:t xml:space="preserve"> </w:t>
      </w:r>
    </w:p>
    <w:p w14:paraId="6C37FEAE" w14:textId="77777777" w:rsidR="004D53E2" w:rsidRPr="0073714A" w:rsidRDefault="004D53E2" w:rsidP="004D53E2">
      <w:pPr>
        <w:rPr>
          <w:sz w:val="16"/>
        </w:rPr>
      </w:pPr>
      <w:r w:rsidRPr="0073714A">
        <w:rPr>
          <w:sz w:val="16"/>
        </w:rPr>
        <w:t xml:space="preserve">Although the number of democracies in the world is at an all-time high, there are a number of </w:t>
      </w:r>
      <w:hyperlink r:id="rId26"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3B32458F" w14:textId="77777777" w:rsidR="004D53E2" w:rsidRPr="003B7D63" w:rsidRDefault="004D53E2" w:rsidP="004D53E2">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7"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3B7D63">
        <w:rPr>
          <w:u w:val="single"/>
        </w:rPr>
        <w:t>authoritarian countries have established mechanisms for cooperation and sharing of “worst practices.” An increase in authoritarian countries</w:t>
      </w:r>
      <w:r w:rsidRPr="003B7D63">
        <w:rPr>
          <w:sz w:val="16"/>
        </w:rPr>
        <w:t xml:space="preserve">, then, </w:t>
      </w:r>
      <w:r w:rsidRPr="003B7D63">
        <w:rPr>
          <w:u w:val="single"/>
        </w:rPr>
        <w:t>would provide a broader platform</w:t>
      </w:r>
      <w:r w:rsidRPr="003B7D63">
        <w:rPr>
          <w:sz w:val="16"/>
        </w:rPr>
        <w:t xml:space="preserve"> for coordination that could enable these countries to overcome their divergent histories, values, and interests—factors that are frequently cited as obstacles to the </w:t>
      </w:r>
      <w:r w:rsidRPr="003B7D63">
        <w:rPr>
          <w:u w:val="single"/>
        </w:rPr>
        <w:t>formation of a cohesive challenge to the U.S.-led international system</w:t>
      </w:r>
      <w:r w:rsidRPr="003B7D63">
        <w:rPr>
          <w:sz w:val="16"/>
        </w:rPr>
        <w:t xml:space="preserve">. </w:t>
      </w:r>
    </w:p>
    <w:p w14:paraId="12A34B9B" w14:textId="77777777" w:rsidR="004D53E2" w:rsidRPr="003B7D63" w:rsidRDefault="004D53E2" w:rsidP="004D53E2">
      <w:pPr>
        <w:rPr>
          <w:sz w:val="16"/>
        </w:rPr>
      </w:pPr>
      <w:r w:rsidRPr="003B7D63">
        <w:rPr>
          <w:sz w:val="16"/>
        </w:rPr>
        <w:t xml:space="preserve">Recent examples support the empirical data. </w:t>
      </w:r>
      <w:r w:rsidRPr="003B7D63">
        <w:rPr>
          <w:u w:val="single"/>
        </w:rPr>
        <w:t>Democratic backsliding in Hungary and</w:t>
      </w:r>
      <w:r w:rsidRPr="003B7D63">
        <w:rPr>
          <w:sz w:val="16"/>
        </w:rPr>
        <w:t xml:space="preserve"> the hardening of </w:t>
      </w:r>
      <w:r w:rsidRPr="003B7D63">
        <w:rPr>
          <w:u w:val="single"/>
        </w:rPr>
        <w:t>Egypt’s autocracy</w:t>
      </w:r>
      <w:r w:rsidRPr="003B7D63">
        <w:rPr>
          <w:sz w:val="16"/>
        </w:rPr>
        <w:t xml:space="preserve"> under Abdel Fattah el-Sisi </w:t>
      </w:r>
      <w:r w:rsidRPr="003B7D63">
        <w:rPr>
          <w:u w:val="single"/>
        </w:rPr>
        <w:t xml:space="preserve">have led to enhanced relations between these countries and Russia. Likewise, democratic decline in Bangladesh has led Sheikh Hasina </w:t>
      </w:r>
      <w:proofErr w:type="spellStart"/>
      <w:r w:rsidRPr="003B7D63">
        <w:rPr>
          <w:u w:val="single"/>
        </w:rPr>
        <w:t>Wazed</w:t>
      </w:r>
      <w:proofErr w:type="spellEnd"/>
      <w:r w:rsidRPr="003B7D63">
        <w:rPr>
          <w:u w:val="single"/>
        </w:rPr>
        <w:t xml:space="preserve"> and her ruling </w:t>
      </w:r>
      <w:proofErr w:type="spellStart"/>
      <w:r w:rsidRPr="003B7D63">
        <w:rPr>
          <w:u w:val="single"/>
        </w:rPr>
        <w:t>Awami</w:t>
      </w:r>
      <w:proofErr w:type="spellEnd"/>
      <w:r w:rsidRPr="003B7D63">
        <w:rPr>
          <w:u w:val="single"/>
        </w:rPr>
        <w:t xml:space="preserve"> League to seek closer relations with China and Russia</w:t>
      </w:r>
      <w:r w:rsidRPr="003B7D63">
        <w:rPr>
          <w:sz w:val="16"/>
        </w:rPr>
        <w:t xml:space="preserve">, in part </w:t>
      </w:r>
      <w:r w:rsidRPr="003B7D63">
        <w:rPr>
          <w:u w:val="single"/>
        </w:rPr>
        <w:t>to mitigate Western pressure and bolster</w:t>
      </w:r>
      <w:r w:rsidRPr="003B7D63">
        <w:rPr>
          <w:sz w:val="16"/>
        </w:rPr>
        <w:t xml:space="preserve"> the </w:t>
      </w:r>
      <w:r w:rsidRPr="003B7D63">
        <w:rPr>
          <w:u w:val="single"/>
        </w:rPr>
        <w:t>regime’s domestic standing</w:t>
      </w:r>
      <w:r w:rsidRPr="003B7D63">
        <w:rPr>
          <w:sz w:val="16"/>
        </w:rPr>
        <w:t xml:space="preserve">. </w:t>
      </w:r>
    </w:p>
    <w:p w14:paraId="1D9825D2" w14:textId="77777777" w:rsidR="004D53E2" w:rsidRPr="0073714A" w:rsidRDefault="004D53E2" w:rsidP="004D53E2">
      <w:pPr>
        <w:rPr>
          <w:sz w:val="16"/>
        </w:rPr>
      </w:pPr>
      <w:r w:rsidRPr="003B7D63">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3B7D63">
        <w:rPr>
          <w:u w:val="single"/>
        </w:rPr>
        <w:t xml:space="preserve">the </w:t>
      </w:r>
      <w:r w:rsidRPr="003B7D63">
        <w:rPr>
          <w:rStyle w:val="Emphasis"/>
        </w:rPr>
        <w:t>depth and reliability of such cooperation is limited</w:t>
      </w:r>
      <w:r w:rsidRPr="003B7D63">
        <w:rPr>
          <w:sz w:val="16"/>
        </w:rPr>
        <w:t>. Consequently</w:t>
      </w:r>
      <w:r w:rsidRPr="0073714A">
        <w:rPr>
          <w:sz w:val="16"/>
        </w:rPr>
        <w:t xml:space="preserve">,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70EF98B7" w14:textId="77777777" w:rsidR="004D53E2" w:rsidRPr="0073714A" w:rsidRDefault="004D53E2" w:rsidP="004D53E2">
      <w:pPr>
        <w:rPr>
          <w:sz w:val="16"/>
        </w:rPr>
      </w:pPr>
      <w:r w:rsidRPr="0073714A">
        <w:rPr>
          <w:sz w:val="16"/>
        </w:rPr>
        <w:t xml:space="preserve">A </w:t>
      </w:r>
      <w:r w:rsidRPr="0073714A">
        <w:rPr>
          <w:u w:val="single"/>
        </w:rPr>
        <w:t xml:space="preserve">slide </w:t>
      </w:r>
      <w:r w:rsidRPr="003B7D63">
        <w:rPr>
          <w:u w:val="single"/>
        </w:rPr>
        <w:t xml:space="preserve">toward authoritarianism could also </w:t>
      </w:r>
      <w:r w:rsidRPr="003B7D63">
        <w:rPr>
          <w:rStyle w:val="Emphasis"/>
        </w:rPr>
        <w:t>challenge the current global order by diluting U.S. influence in critical international institutions</w:t>
      </w:r>
      <w:r w:rsidRPr="003B7D63">
        <w:rPr>
          <w:sz w:val="16"/>
        </w:rPr>
        <w:t xml:space="preserve">, including the </w:t>
      </w:r>
      <w:hyperlink r:id="rId28" w:history="1">
        <w:r w:rsidRPr="003B7D63">
          <w:rPr>
            <w:sz w:val="16"/>
          </w:rPr>
          <w:t xml:space="preserve">United Nations </w:t>
        </w:r>
      </w:hyperlink>
      <w:r w:rsidRPr="003B7D63">
        <w:rPr>
          <w:sz w:val="16"/>
        </w:rPr>
        <w:t xml:space="preserve">, the World Bank, and the International Monetary Fund (IMF). Democratic decline would </w:t>
      </w:r>
      <w:r w:rsidRPr="003B7D63">
        <w:rPr>
          <w:u w:val="single"/>
        </w:rPr>
        <w:t>weaken Western efforts within these institutions to advance issues such as Internet freedom and the responsibility to protect</w:t>
      </w:r>
      <w:r w:rsidRPr="003B7D63">
        <w:rPr>
          <w:sz w:val="16"/>
        </w:rPr>
        <w:t xml:space="preserve">. In the case of Internet governance, for example, Western </w:t>
      </w:r>
      <w:r w:rsidRPr="003B7D63">
        <w:rPr>
          <w:u w:val="single"/>
        </w:rPr>
        <w:t>democracies support an open, largely private, global Internet. Autocracies</w:t>
      </w:r>
      <w:r w:rsidRPr="003B7D63">
        <w:rPr>
          <w:sz w:val="16"/>
        </w:rPr>
        <w:t xml:space="preserve">, in contrast, </w:t>
      </w:r>
      <w:r w:rsidRPr="003B7D63">
        <w:rPr>
          <w:u w:val="single"/>
        </w:rPr>
        <w:t>promote state control over the Internet</w:t>
      </w:r>
      <w:r w:rsidRPr="003B7D63">
        <w:rPr>
          <w:sz w:val="16"/>
        </w:rPr>
        <w:t>, including laws and other mechanisms that facilitate their ability to censor and persecute dissidents. Already many autocracies, including Belarus, China, Iran, and Zimbabwe</w:t>
      </w:r>
      <w:r w:rsidRPr="0073714A">
        <w:rPr>
          <w:sz w:val="16"/>
        </w:rPr>
        <w:t xml:space="preserve">, have coalesced in the “Likeminded Group of Developing Countries” within the United Nations to advocate their interests. </w:t>
      </w:r>
    </w:p>
    <w:p w14:paraId="32C2A3DC" w14:textId="76FC6817" w:rsidR="004D53E2" w:rsidRDefault="004D53E2" w:rsidP="004D53E2">
      <w:pPr>
        <w:rPr>
          <w:u w:val="single"/>
        </w:rPr>
      </w:pPr>
      <w:r w:rsidRPr="003B7D63">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3B7D63">
        <w:rPr>
          <w:u w:val="single"/>
        </w:rPr>
        <w:t>the rising influence of autocracies could enable these countries to bypass the IMF and World Bank all togethe</w:t>
      </w:r>
      <w:r w:rsidRPr="00616BB9">
        <w:rPr>
          <w:u w:val="single"/>
        </w:rPr>
        <w:t>r</w:t>
      </w:r>
      <w:r w:rsidRPr="0073714A">
        <w:rPr>
          <w:sz w:val="16"/>
        </w:rPr>
        <w:t xml:space="preserve">. For example, </w:t>
      </w:r>
      <w:r w:rsidRPr="00616BB9">
        <w:rPr>
          <w:u w:val="single"/>
        </w:rPr>
        <w:t xml:space="preserve">the Chinese-created </w:t>
      </w:r>
      <w:r w:rsidRPr="00616BB9">
        <w:rPr>
          <w:u w:val="single"/>
        </w:rPr>
        <w:lastRenderedPageBreak/>
        <w:t>Asian Infrastructure</w:t>
      </w:r>
      <w:r w:rsidRPr="0073714A">
        <w:rPr>
          <w:sz w:val="16"/>
        </w:rPr>
        <w:t xml:space="preserve"> and Investment Bank and the BRICS Bank—which includes Russia, China, and an increasingly authoritarian South Africa—</w:t>
      </w:r>
      <w:r w:rsidRPr="00616BB9">
        <w:rPr>
          <w:u w:val="single"/>
        </w:rPr>
        <w:t xml:space="preserve">provide countries with the potential to bypass existing global financial institutions when it suits their interests. </w:t>
      </w:r>
      <w:r w:rsidRPr="003B7D63">
        <w:rPr>
          <w:highlight w:val="green"/>
          <w:u w:val="single"/>
        </w:rPr>
        <w:t>Authoritarian</w:t>
      </w:r>
      <w:r w:rsidRPr="000F411A">
        <w:rPr>
          <w:highlight w:val="green"/>
          <w:u w:val="single"/>
        </w:rPr>
        <w:t>-led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9" w:anchor=".V2H3MRbXgdI" w:history="1">
        <w:r w:rsidRPr="000F411A">
          <w:rPr>
            <w:highlight w:val="green"/>
            <w:u w:val="single"/>
          </w:rPr>
          <w:t>fragmented and less effective</w:t>
        </w:r>
      </w:hyperlink>
      <w:r w:rsidRPr="00616BB9">
        <w:rPr>
          <w:u w:val="single"/>
        </w:rPr>
        <w:t xml:space="preserve">. </w:t>
      </w:r>
    </w:p>
    <w:p w14:paraId="4C322B0C" w14:textId="3BAA4C64" w:rsidR="00052704" w:rsidRDefault="00052704" w:rsidP="004D53E2">
      <w:pPr>
        <w:rPr>
          <w:u w:val="single"/>
        </w:rPr>
      </w:pPr>
    </w:p>
    <w:p w14:paraId="0F417ACA" w14:textId="5E103E6B" w:rsidR="00052704" w:rsidRDefault="00052704" w:rsidP="004D53E2">
      <w:pPr>
        <w:rPr>
          <w:u w:val="single"/>
        </w:rPr>
      </w:pPr>
    </w:p>
    <w:p w14:paraId="30378110" w14:textId="77777777" w:rsidR="00052704" w:rsidRDefault="00052704" w:rsidP="004D53E2">
      <w:pPr>
        <w:rPr>
          <w:u w:val="single"/>
        </w:rPr>
      </w:pPr>
    </w:p>
    <w:p w14:paraId="701500AB" w14:textId="77777777" w:rsidR="004D53E2" w:rsidRPr="0073714A" w:rsidRDefault="004D53E2" w:rsidP="004D53E2">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30"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70C7807A" w14:textId="77777777" w:rsidR="004D53E2" w:rsidRPr="003B7D63" w:rsidRDefault="004D53E2" w:rsidP="004D53E2">
      <w:pPr>
        <w:rPr>
          <w:sz w:val="16"/>
        </w:rPr>
      </w:pPr>
      <w:r w:rsidRPr="003B7D63">
        <w:rPr>
          <w:sz w:val="16"/>
        </w:rPr>
        <w:t xml:space="preserve">Finally, </w:t>
      </w:r>
      <w:r w:rsidRPr="003B7D63">
        <w:rPr>
          <w:u w:val="single"/>
        </w:rPr>
        <w:t xml:space="preserve">widespread democratic decline would contribute to rising anti-U.S. sentiment that could </w:t>
      </w:r>
      <w:r w:rsidRPr="003B7D63">
        <w:rPr>
          <w:rStyle w:val="Emphasis"/>
        </w:rPr>
        <w:t>fuel a global order that is increasingly antagonistic to the United States</w:t>
      </w:r>
      <w:r w:rsidRPr="003B7D63">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3098B8F0" w14:textId="77777777" w:rsidR="004D53E2" w:rsidRPr="0073714A" w:rsidRDefault="004D53E2" w:rsidP="004D53E2">
      <w:pPr>
        <w:rPr>
          <w:sz w:val="16"/>
        </w:rPr>
      </w:pPr>
      <w:r w:rsidRPr="003B7D63">
        <w:rPr>
          <w:sz w:val="16"/>
        </w:rPr>
        <w:t xml:space="preserve">Since 9/11, and particularly in the wake of the Arab Spring, Western enthusiasm for democracy support has waned. Rising levels of </w:t>
      </w:r>
      <w:r w:rsidRPr="003B7D63">
        <w:rPr>
          <w:u w:val="single"/>
        </w:rPr>
        <w:t>instability</w:t>
      </w:r>
      <w:r w:rsidRPr="003B7D63">
        <w:rPr>
          <w:sz w:val="16"/>
        </w:rPr>
        <w:t xml:space="preserve">, including in Ukraine and the Middle East, fragile governance in Afghanistan and Iraq, </w:t>
      </w:r>
      <w:r w:rsidRPr="003B7D63">
        <w:rPr>
          <w:u w:val="single"/>
        </w:rPr>
        <w:t>and sustained threats from terrorist groups such as ISIL have increased Western focus on security and stability</w:t>
      </w:r>
      <w:r w:rsidRPr="003B7D63">
        <w:rPr>
          <w:sz w:val="16"/>
        </w:rPr>
        <w:t>. U.S. preoccupation with intelligence sharing, basing and overflight rights, along with the perception that autocracy equates with stability, are trumping democracy and human rights considerations.</w:t>
      </w:r>
      <w:r w:rsidRPr="0073714A">
        <w:rPr>
          <w:sz w:val="16"/>
        </w:rPr>
        <w:t xml:space="preserve"> </w:t>
      </w:r>
    </w:p>
    <w:p w14:paraId="6DFBA953" w14:textId="77777777" w:rsidR="004D53E2" w:rsidRPr="0073714A" w:rsidRDefault="004D53E2" w:rsidP="004D53E2">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6A9BC2B2" w14:textId="77777777" w:rsidR="004D53E2" w:rsidRPr="00616BB9" w:rsidRDefault="004D53E2" w:rsidP="004D53E2">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238455C6" w14:textId="77777777" w:rsidR="00A51C15" w:rsidRPr="00A51C15" w:rsidRDefault="00A51C15" w:rsidP="00A51C15"/>
    <w:sectPr w:rsidR="00A51C15" w:rsidRPr="00A51C1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60B79" w14:textId="77777777" w:rsidR="00615731" w:rsidRDefault="00615731" w:rsidP="00EE56AB">
      <w:pPr>
        <w:spacing w:after="0" w:line="240" w:lineRule="auto"/>
      </w:pPr>
      <w:r>
        <w:separator/>
      </w:r>
    </w:p>
  </w:endnote>
  <w:endnote w:type="continuationSeparator" w:id="0">
    <w:p w14:paraId="13F6BC82" w14:textId="77777777" w:rsidR="00615731" w:rsidRDefault="00615731" w:rsidP="00EE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D5247D" w14:textId="77777777" w:rsidR="00615731" w:rsidRDefault="00615731" w:rsidP="00EE56AB">
      <w:pPr>
        <w:spacing w:after="0" w:line="240" w:lineRule="auto"/>
      </w:pPr>
      <w:r>
        <w:separator/>
      </w:r>
    </w:p>
  </w:footnote>
  <w:footnote w:type="continuationSeparator" w:id="0">
    <w:p w14:paraId="22B1CCE4" w14:textId="77777777" w:rsidR="00615731" w:rsidRDefault="00615731" w:rsidP="00EE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783"/>
    <w:rsid w:val="000029E3"/>
    <w:rsid w:val="000029E8"/>
    <w:rsid w:val="00004225"/>
    <w:rsid w:val="000066CA"/>
    <w:rsid w:val="00007264"/>
    <w:rsid w:val="000076A9"/>
    <w:rsid w:val="00014FAD"/>
    <w:rsid w:val="00015D2A"/>
    <w:rsid w:val="00020C70"/>
    <w:rsid w:val="0002490B"/>
    <w:rsid w:val="00026465"/>
    <w:rsid w:val="00030204"/>
    <w:rsid w:val="000312A0"/>
    <w:rsid w:val="0003396C"/>
    <w:rsid w:val="00035337"/>
    <w:rsid w:val="00050311"/>
    <w:rsid w:val="0005270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69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DD4"/>
    <w:rsid w:val="00267EBB"/>
    <w:rsid w:val="0027023B"/>
    <w:rsid w:val="00272F3F"/>
    <w:rsid w:val="00274EDB"/>
    <w:rsid w:val="0027729E"/>
    <w:rsid w:val="00277D81"/>
    <w:rsid w:val="00282DC1"/>
    <w:rsid w:val="002843B2"/>
    <w:rsid w:val="00284ED6"/>
    <w:rsid w:val="00290C5A"/>
    <w:rsid w:val="00290C92"/>
    <w:rsid w:val="00295FF4"/>
    <w:rsid w:val="0029647A"/>
    <w:rsid w:val="00296504"/>
    <w:rsid w:val="002B1B3C"/>
    <w:rsid w:val="002B5511"/>
    <w:rsid w:val="002B7ACF"/>
    <w:rsid w:val="002C2F9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F2E"/>
    <w:rsid w:val="003B1668"/>
    <w:rsid w:val="003B7D63"/>
    <w:rsid w:val="003C5F4C"/>
    <w:rsid w:val="003C7904"/>
    <w:rsid w:val="003D5EA8"/>
    <w:rsid w:val="003D7B28"/>
    <w:rsid w:val="003E305E"/>
    <w:rsid w:val="003E34DB"/>
    <w:rsid w:val="003E5302"/>
    <w:rsid w:val="003E5BF1"/>
    <w:rsid w:val="003F2452"/>
    <w:rsid w:val="003F2E75"/>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5FFE"/>
    <w:rsid w:val="004B72B4"/>
    <w:rsid w:val="004C0314"/>
    <w:rsid w:val="004C0D3D"/>
    <w:rsid w:val="004C213E"/>
    <w:rsid w:val="004C376C"/>
    <w:rsid w:val="004C657F"/>
    <w:rsid w:val="004D17D8"/>
    <w:rsid w:val="004D52D8"/>
    <w:rsid w:val="004D53E2"/>
    <w:rsid w:val="004E355B"/>
    <w:rsid w:val="005028E5"/>
    <w:rsid w:val="00503735"/>
    <w:rsid w:val="00516A88"/>
    <w:rsid w:val="00517CE2"/>
    <w:rsid w:val="00522065"/>
    <w:rsid w:val="005224F2"/>
    <w:rsid w:val="00533F1C"/>
    <w:rsid w:val="00536D8B"/>
    <w:rsid w:val="005379C3"/>
    <w:rsid w:val="005464A0"/>
    <w:rsid w:val="005519C2"/>
    <w:rsid w:val="005523E0"/>
    <w:rsid w:val="00552C28"/>
    <w:rsid w:val="0055320F"/>
    <w:rsid w:val="0055699B"/>
    <w:rsid w:val="0056020A"/>
    <w:rsid w:val="00563D3D"/>
    <w:rsid w:val="005659AA"/>
    <w:rsid w:val="005676E8"/>
    <w:rsid w:val="00577C12"/>
    <w:rsid w:val="00580BFC"/>
    <w:rsid w:val="00581048"/>
    <w:rsid w:val="00581203"/>
    <w:rsid w:val="0058349C"/>
    <w:rsid w:val="0058437F"/>
    <w:rsid w:val="00585FBE"/>
    <w:rsid w:val="005870E8"/>
    <w:rsid w:val="0058789C"/>
    <w:rsid w:val="005A4D4E"/>
    <w:rsid w:val="005A7237"/>
    <w:rsid w:val="005B21FA"/>
    <w:rsid w:val="005B3244"/>
    <w:rsid w:val="005B6EE8"/>
    <w:rsid w:val="005B7731"/>
    <w:rsid w:val="005C4515"/>
    <w:rsid w:val="005C5602"/>
    <w:rsid w:val="005C74A6"/>
    <w:rsid w:val="005D00C5"/>
    <w:rsid w:val="005D3491"/>
    <w:rsid w:val="005D3B4D"/>
    <w:rsid w:val="005D615C"/>
    <w:rsid w:val="005E1860"/>
    <w:rsid w:val="005F063B"/>
    <w:rsid w:val="005F192D"/>
    <w:rsid w:val="005F24C8"/>
    <w:rsid w:val="005F26AF"/>
    <w:rsid w:val="005F4689"/>
    <w:rsid w:val="005F6132"/>
    <w:rsid w:val="00607D6C"/>
    <w:rsid w:val="0061383D"/>
    <w:rsid w:val="00614D69"/>
    <w:rsid w:val="00615731"/>
    <w:rsid w:val="00617030"/>
    <w:rsid w:val="00621301"/>
    <w:rsid w:val="0062173F"/>
    <w:rsid w:val="006235FB"/>
    <w:rsid w:val="00626A15"/>
    <w:rsid w:val="006379E9"/>
    <w:rsid w:val="006438CB"/>
    <w:rsid w:val="006529B9"/>
    <w:rsid w:val="00654695"/>
    <w:rsid w:val="0065500A"/>
    <w:rsid w:val="00655217"/>
    <w:rsid w:val="0065727C"/>
    <w:rsid w:val="00674A78"/>
    <w:rsid w:val="0067603A"/>
    <w:rsid w:val="00696A16"/>
    <w:rsid w:val="006A4840"/>
    <w:rsid w:val="006A52A0"/>
    <w:rsid w:val="006A7E1D"/>
    <w:rsid w:val="006C3A56"/>
    <w:rsid w:val="006D13F4"/>
    <w:rsid w:val="006D6AED"/>
    <w:rsid w:val="006E089C"/>
    <w:rsid w:val="006E6D0B"/>
    <w:rsid w:val="006F126E"/>
    <w:rsid w:val="006F32C9"/>
    <w:rsid w:val="006F3834"/>
    <w:rsid w:val="006F5693"/>
    <w:rsid w:val="006F5D4C"/>
    <w:rsid w:val="00717B01"/>
    <w:rsid w:val="007227D9"/>
    <w:rsid w:val="0072491F"/>
    <w:rsid w:val="00725598"/>
    <w:rsid w:val="007374A1"/>
    <w:rsid w:val="00746076"/>
    <w:rsid w:val="00752712"/>
    <w:rsid w:val="00753A84"/>
    <w:rsid w:val="007566EE"/>
    <w:rsid w:val="007611F5"/>
    <w:rsid w:val="007619E4"/>
    <w:rsid w:val="00761E75"/>
    <w:rsid w:val="00761F74"/>
    <w:rsid w:val="0076495E"/>
    <w:rsid w:val="00765FC8"/>
    <w:rsid w:val="00772911"/>
    <w:rsid w:val="00775694"/>
    <w:rsid w:val="00793F46"/>
    <w:rsid w:val="007A1325"/>
    <w:rsid w:val="007A1A18"/>
    <w:rsid w:val="007A3BAF"/>
    <w:rsid w:val="007B53D8"/>
    <w:rsid w:val="007C22C5"/>
    <w:rsid w:val="007C57E1"/>
    <w:rsid w:val="007C5811"/>
    <w:rsid w:val="007C7BB2"/>
    <w:rsid w:val="007D2DF5"/>
    <w:rsid w:val="007D451A"/>
    <w:rsid w:val="007D5E3E"/>
    <w:rsid w:val="007D68FC"/>
    <w:rsid w:val="007D7596"/>
    <w:rsid w:val="007E242C"/>
    <w:rsid w:val="007E6631"/>
    <w:rsid w:val="00803A12"/>
    <w:rsid w:val="00805417"/>
    <w:rsid w:val="008266F9"/>
    <w:rsid w:val="008267E2"/>
    <w:rsid w:val="00826A9B"/>
    <w:rsid w:val="00834842"/>
    <w:rsid w:val="00840E7B"/>
    <w:rsid w:val="0085079B"/>
    <w:rsid w:val="008514D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A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CE6"/>
    <w:rsid w:val="00990634"/>
    <w:rsid w:val="00991733"/>
    <w:rsid w:val="00992078"/>
    <w:rsid w:val="00992BE3"/>
    <w:rsid w:val="009A1467"/>
    <w:rsid w:val="009A22BB"/>
    <w:rsid w:val="009A6464"/>
    <w:rsid w:val="009B69F5"/>
    <w:rsid w:val="009C5FF7"/>
    <w:rsid w:val="009C6292"/>
    <w:rsid w:val="009D15DB"/>
    <w:rsid w:val="009D3133"/>
    <w:rsid w:val="009E160D"/>
    <w:rsid w:val="009F1CBB"/>
    <w:rsid w:val="009F2378"/>
    <w:rsid w:val="009F3305"/>
    <w:rsid w:val="009F6FB2"/>
    <w:rsid w:val="00A01534"/>
    <w:rsid w:val="00A071C0"/>
    <w:rsid w:val="00A22670"/>
    <w:rsid w:val="00A24B35"/>
    <w:rsid w:val="00A271BA"/>
    <w:rsid w:val="00A27F86"/>
    <w:rsid w:val="00A431C6"/>
    <w:rsid w:val="00A51C15"/>
    <w:rsid w:val="00A54315"/>
    <w:rsid w:val="00A60FBC"/>
    <w:rsid w:val="00A65C0B"/>
    <w:rsid w:val="00A776BA"/>
    <w:rsid w:val="00A81FD2"/>
    <w:rsid w:val="00A8441A"/>
    <w:rsid w:val="00A8674A"/>
    <w:rsid w:val="00A87A2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2C6"/>
    <w:rsid w:val="00B12933"/>
    <w:rsid w:val="00B12B88"/>
    <w:rsid w:val="00B137E0"/>
    <w:rsid w:val="00B13BC8"/>
    <w:rsid w:val="00B16C57"/>
    <w:rsid w:val="00B24662"/>
    <w:rsid w:val="00B3569C"/>
    <w:rsid w:val="00B43676"/>
    <w:rsid w:val="00B538D7"/>
    <w:rsid w:val="00B5602D"/>
    <w:rsid w:val="00B60125"/>
    <w:rsid w:val="00B64E2E"/>
    <w:rsid w:val="00B6656B"/>
    <w:rsid w:val="00B71625"/>
    <w:rsid w:val="00B75221"/>
    <w:rsid w:val="00B75AD3"/>
    <w:rsid w:val="00B75C54"/>
    <w:rsid w:val="00B85C38"/>
    <w:rsid w:val="00B8710E"/>
    <w:rsid w:val="00B92A93"/>
    <w:rsid w:val="00BA17A8"/>
    <w:rsid w:val="00BA3C33"/>
    <w:rsid w:val="00BB0878"/>
    <w:rsid w:val="00BB1879"/>
    <w:rsid w:val="00BB7783"/>
    <w:rsid w:val="00BC0ABE"/>
    <w:rsid w:val="00BC30DB"/>
    <w:rsid w:val="00BC64FF"/>
    <w:rsid w:val="00BC7C37"/>
    <w:rsid w:val="00BD2244"/>
    <w:rsid w:val="00BE6472"/>
    <w:rsid w:val="00BF29B8"/>
    <w:rsid w:val="00BF46EA"/>
    <w:rsid w:val="00C0323F"/>
    <w:rsid w:val="00C07769"/>
    <w:rsid w:val="00C07D05"/>
    <w:rsid w:val="00C10856"/>
    <w:rsid w:val="00C127C1"/>
    <w:rsid w:val="00C203FA"/>
    <w:rsid w:val="00C244F5"/>
    <w:rsid w:val="00C3164F"/>
    <w:rsid w:val="00C31B5E"/>
    <w:rsid w:val="00C32EB3"/>
    <w:rsid w:val="00C34D3E"/>
    <w:rsid w:val="00C35B37"/>
    <w:rsid w:val="00C3747A"/>
    <w:rsid w:val="00C37F29"/>
    <w:rsid w:val="00C56DCC"/>
    <w:rsid w:val="00C57075"/>
    <w:rsid w:val="00C72AFE"/>
    <w:rsid w:val="00C81619"/>
    <w:rsid w:val="00C96E72"/>
    <w:rsid w:val="00CA013C"/>
    <w:rsid w:val="00CA6D6D"/>
    <w:rsid w:val="00CB1F45"/>
    <w:rsid w:val="00CC1AC7"/>
    <w:rsid w:val="00CC5E08"/>
    <w:rsid w:val="00CC7A4E"/>
    <w:rsid w:val="00CD1219"/>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27E"/>
    <w:rsid w:val="00D53072"/>
    <w:rsid w:val="00D56071"/>
    <w:rsid w:val="00D56346"/>
    <w:rsid w:val="00D61A4E"/>
    <w:rsid w:val="00D634EA"/>
    <w:rsid w:val="00D713A1"/>
    <w:rsid w:val="00D77956"/>
    <w:rsid w:val="00D80F0C"/>
    <w:rsid w:val="00D9068D"/>
    <w:rsid w:val="00D92077"/>
    <w:rsid w:val="00D92829"/>
    <w:rsid w:val="00D951E2"/>
    <w:rsid w:val="00D9565A"/>
    <w:rsid w:val="00DB2337"/>
    <w:rsid w:val="00DB5F87"/>
    <w:rsid w:val="00DB699B"/>
    <w:rsid w:val="00DC0376"/>
    <w:rsid w:val="00DC099B"/>
    <w:rsid w:val="00DC2BE5"/>
    <w:rsid w:val="00DC7E17"/>
    <w:rsid w:val="00DD4CD4"/>
    <w:rsid w:val="00DD65A2"/>
    <w:rsid w:val="00DD6770"/>
    <w:rsid w:val="00DE0749"/>
    <w:rsid w:val="00DE1CE2"/>
    <w:rsid w:val="00DE4B54"/>
    <w:rsid w:val="00DF1210"/>
    <w:rsid w:val="00DF1CD4"/>
    <w:rsid w:val="00DF31E9"/>
    <w:rsid w:val="00DF400D"/>
    <w:rsid w:val="00DF4846"/>
    <w:rsid w:val="00DF5C23"/>
    <w:rsid w:val="00E01DAD"/>
    <w:rsid w:val="00E021DC"/>
    <w:rsid w:val="00E0343C"/>
    <w:rsid w:val="00E03631"/>
    <w:rsid w:val="00E03E3B"/>
    <w:rsid w:val="00E03F91"/>
    <w:rsid w:val="00E064EF"/>
    <w:rsid w:val="00E064F2"/>
    <w:rsid w:val="00E0717B"/>
    <w:rsid w:val="00E15598"/>
    <w:rsid w:val="00E20D65"/>
    <w:rsid w:val="00E353A2"/>
    <w:rsid w:val="00E35A14"/>
    <w:rsid w:val="00E36881"/>
    <w:rsid w:val="00E42E4C"/>
    <w:rsid w:val="00E44243"/>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6AB"/>
    <w:rsid w:val="00EF1A7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075"/>
    <w:rsid w:val="00F94060"/>
    <w:rsid w:val="00F97BD6"/>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801EA9"/>
  <w14:defaultImageDpi w14:val="300"/>
  <w15:docId w15:val="{2A0D3A3B-0D93-A448-8AD1-30B0149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22B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22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22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22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9"/>
    <w:unhideWhenUsed/>
    <w:qFormat/>
    <w:rsid w:val="009A22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22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2BB"/>
  </w:style>
  <w:style w:type="character" w:customStyle="1" w:styleId="Heading1Char">
    <w:name w:val="Heading 1 Char"/>
    <w:aliases w:val="Pocket Char"/>
    <w:basedOn w:val="DefaultParagraphFont"/>
    <w:link w:val="Heading1"/>
    <w:uiPriority w:val="9"/>
    <w:rsid w:val="009A22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22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22B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9A22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A22BB"/>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It,B,8."/>
    <w:basedOn w:val="DefaultParagraphFont"/>
    <w:uiPriority w:val="1"/>
    <w:qFormat/>
    <w:rsid w:val="009A22BB"/>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9A22B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A22B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9A22BB"/>
    <w:rPr>
      <w:color w:val="auto"/>
      <w:u w:val="none"/>
    </w:rPr>
  </w:style>
  <w:style w:type="paragraph" w:styleId="DocumentMap">
    <w:name w:val="Document Map"/>
    <w:basedOn w:val="Normal"/>
    <w:link w:val="DocumentMapChar"/>
    <w:uiPriority w:val="99"/>
    <w:semiHidden/>
    <w:unhideWhenUsed/>
    <w:rsid w:val="009A22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22BB"/>
    <w:rPr>
      <w:rFonts w:ascii="Lucida Grande" w:hAnsi="Lucida Grande" w:cs="Lucida Grande"/>
    </w:rPr>
  </w:style>
  <w:style w:type="paragraph" w:customStyle="1" w:styleId="Emphasize">
    <w:name w:val="Emphasize"/>
    <w:basedOn w:val="Normal"/>
    <w:link w:val="Emphasis"/>
    <w:uiPriority w:val="20"/>
    <w:qFormat/>
    <w:rsid w:val="007D68FC"/>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rmalWeb">
    <w:name w:val="Normal (Web)"/>
    <w:basedOn w:val="Normal"/>
    <w:uiPriority w:val="99"/>
    <w:unhideWhenUsed/>
    <w:rsid w:val="007D68FC"/>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7D68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D68FC"/>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EE56AB"/>
    <w:rPr>
      <w:vertAlign w:val="superscript"/>
    </w:rPr>
  </w:style>
  <w:style w:type="paragraph" w:styleId="FootnoteText">
    <w:name w:val="footnote text"/>
    <w:basedOn w:val="Normal"/>
    <w:link w:val="FootnoteTextChar"/>
    <w:uiPriority w:val="99"/>
    <w:unhideWhenUsed/>
    <w:qFormat/>
    <w:rsid w:val="00EE56AB"/>
    <w:pPr>
      <w:spacing w:after="0" w:line="240" w:lineRule="auto"/>
    </w:pPr>
    <w:rPr>
      <w:sz w:val="20"/>
      <w:szCs w:val="20"/>
    </w:rPr>
  </w:style>
  <w:style w:type="character" w:customStyle="1" w:styleId="FootnoteTextChar">
    <w:name w:val="Footnote Text Char"/>
    <w:basedOn w:val="DefaultParagraphFont"/>
    <w:link w:val="FootnoteText"/>
    <w:uiPriority w:val="99"/>
    <w:rsid w:val="00EE56AB"/>
    <w:rPr>
      <w:rFonts w:ascii="Calibri" w:eastAsiaTheme="minorHAnsi" w:hAnsi="Calibri" w:cs="Calibri"/>
      <w:sz w:val="20"/>
      <w:szCs w:val="20"/>
    </w:rPr>
  </w:style>
  <w:style w:type="paragraph" w:customStyle="1" w:styleId="UnderlinePara">
    <w:name w:val="Underline Para"/>
    <w:basedOn w:val="Normal"/>
    <w:uiPriority w:val="1"/>
    <w:qFormat/>
    <w:rsid w:val="00D92829"/>
    <w:pPr>
      <w:widowControl w:val="0"/>
      <w:suppressAutoHyphens/>
      <w:spacing w:after="200" w:line="240" w:lineRule="auto"/>
      <w:contextualSpacing/>
    </w:pPr>
    <w:rPr>
      <w:rFonts w:asciiTheme="minorHAnsi" w:hAnsiTheme="minorHAnsi" w:cstheme="minorBidi"/>
      <w:u w:val="single"/>
    </w:rPr>
  </w:style>
  <w:style w:type="character" w:customStyle="1" w:styleId="LinedDown">
    <w:name w:val="Lined Down"/>
    <w:qFormat/>
    <w:rsid w:val="00E44243"/>
    <w:rPr>
      <w:rFonts w:cs="Times New Roman"/>
      <w:b w:val="0"/>
      <w:bCs w:val="0"/>
      <w:i w:val="0"/>
      <w:iCs w:val="0"/>
      <w:color w:val="000000"/>
      <w:sz w:val="12"/>
      <w:szCs w:val="12"/>
      <w:u w:val="none"/>
    </w:rPr>
  </w:style>
  <w:style w:type="character" w:customStyle="1" w:styleId="Carded">
    <w:name w:val="Carded"/>
    <w:qFormat/>
    <w:rsid w:val="00E44243"/>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s://www.livescience.com/55129-how-heat-waves-kill-so-quickly.html" TargetMode="External"/><Relationship Id="rId26" Type="http://schemas.openxmlformats.org/officeDocument/2006/relationships/hyperlink" Target="file:///C:\Users\PMeylan\AppData\Local\Microsoft\Windows\Temporary%20Internet%20Files\Content.Outlook\5V2CJVRN\160715_KendallTaylor_DemocracysDecline_Commentary.docx" TargetMode="External"/><Relationship Id="rId3" Type="http://schemas.openxmlformats.org/officeDocument/2006/relationships/customXml" Target="../customXml/item3.xml"/><Relationship Id="rId21" Type="http://schemas.openxmlformats.org/officeDocument/2006/relationships/hyperlink" Target="https://www.csis.org/analysis/how-democracy%E2%80%99s-decline-would-undermine-international-order"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s://www.livescience.com/57266-amazon-river.html" TargetMode="External"/><Relationship Id="rId25" Type="http://schemas.openxmlformats.org/officeDocument/2006/relationships/hyperlink" Target="https://freedomhouse.org/sites/default/files/01152015_FIW_2015_final.pdf"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www.organizingupgrade.com/strike-for-democracy/" TargetMode="External"/><Relationship Id="rId29" Type="http://schemas.openxmlformats.org/officeDocument/2006/relationships/hyperlink" Target="http://www.tandfonline.com/doi/abs/10.1080/00396338.2016.1161899?journalCode=tsu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y.google.com/store/books/details?id=7o1tA__v4xwC&amp;rdid=book-7o1tA__v4xwC&amp;rdot=1" TargetMode="External"/><Relationship Id="rId24" Type="http://schemas.openxmlformats.org/officeDocument/2006/relationships/hyperlink" Target="http://www.iiss.org/en/publications/survival/sections/2016-5e13/survival--global-politics-and-strategy-april-may-2016-eb2d/58-2-03-boyle-6dbd"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23" Type="http://schemas.openxmlformats.org/officeDocument/2006/relationships/hyperlink" Target="http://www.journalofdemocracy.org/article/facing-democratic-recession" TargetMode="External"/><Relationship Id="rId28" Type="http://schemas.openxmlformats.org/officeDocument/2006/relationships/hyperlink" Target="https://www.washingtonpost.com/opinions/christopher-walker-authoritarian-regimes-are-changing-how-the-world-defines-democracy/2014/06/12/d1328e3a-f0ee-11e3-bf76-447a5df6411f_story.html" TargetMode="External"/><Relationship Id="rId10" Type="http://schemas.openxmlformats.org/officeDocument/2006/relationships/endnotes" Target="endnotes.xml"/><Relationship Id="rId19" Type="http://schemas.openxmlformats.org/officeDocument/2006/relationships/hyperlink" Target="https://www.livescience.com/51990-sea-level-rise-unknowns.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http://nationalinterest.org/feature/how-china-sees-world-order-15846" TargetMode="External"/><Relationship Id="rId27" Type="http://schemas.openxmlformats.org/officeDocument/2006/relationships/hyperlink" Target="file:///C:\Users\PMeylan\AppData\Local\Microsoft\Windows\Temporary%20Internet%20Files\Content.Outlook\5V2CJVRN\160715_KendallTaylor_DemocracysDecline_Commentary.docx" TargetMode="External"/><Relationship Id="rId30" Type="http://schemas.openxmlformats.org/officeDocument/2006/relationships/hyperlink" Target="https://www.foreignaffairs.com/articles/china/1995-05-01/democratization-and-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8CF2FBA-38B1-9D46-969C-765D4E268807}">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14</Pages>
  <Words>9746</Words>
  <Characters>55557</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10</cp:revision>
  <dcterms:created xsi:type="dcterms:W3CDTF">2021-11-13T13:44:00Z</dcterms:created>
  <dcterms:modified xsi:type="dcterms:W3CDTF">2021-11-13T15:10:00Z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