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3FA113" w14:textId="14F53088" w:rsidR="001D4BFD" w:rsidRPr="00581C7E" w:rsidRDefault="001D4BFD" w:rsidP="001D4BFD">
      <w:pPr>
        <w:pStyle w:val="NoSpacing"/>
        <w:ind w:left="720"/>
        <w:rPr>
          <w:rFonts w:asciiTheme="majorHAnsi" w:hAnsiTheme="majorHAnsi" w:cstheme="majorHAnsi"/>
          <w:b/>
          <w:bCs/>
          <w:sz w:val="16"/>
          <w:szCs w:val="16"/>
        </w:rPr>
      </w:pPr>
    </w:p>
    <w:p w14:paraId="22A6B5B7" w14:textId="77777777" w:rsidR="00FB1D55" w:rsidRPr="00581C7E" w:rsidRDefault="00FB1D55" w:rsidP="00FB1D55">
      <w:pPr>
        <w:rPr>
          <w:rFonts w:asciiTheme="majorHAnsi" w:hAnsiTheme="majorHAnsi" w:cstheme="majorHAnsi"/>
        </w:rPr>
      </w:pPr>
    </w:p>
    <w:p w14:paraId="4DDE0BAA" w14:textId="09EBB85B" w:rsidR="00122D8A" w:rsidRDefault="00122D8A" w:rsidP="00FB1D55">
      <w:pPr>
        <w:pStyle w:val="Heading1"/>
        <w:rPr>
          <w:rFonts w:asciiTheme="majorHAnsi" w:hAnsiTheme="majorHAnsi" w:cstheme="majorHAnsi"/>
        </w:rPr>
      </w:pPr>
      <w:r>
        <w:rPr>
          <w:rFonts w:asciiTheme="majorHAnsi" w:hAnsiTheme="majorHAnsi" w:cstheme="majorHAnsi"/>
        </w:rPr>
        <w:lastRenderedPageBreak/>
        <w:t>1AR</w:t>
      </w:r>
    </w:p>
    <w:p w14:paraId="2EA68057" w14:textId="77777777" w:rsidR="00EF66D5" w:rsidRPr="00E0356E" w:rsidRDefault="00EF66D5" w:rsidP="00EF66D5">
      <w:proofErr w:type="spellStart"/>
      <w:r w:rsidRPr="00E0356E">
        <w:rPr>
          <w:rStyle w:val="Style13ptBold"/>
        </w:rPr>
        <w:t>Tenza</w:t>
      </w:r>
      <w:proofErr w:type="spellEnd"/>
      <w:r w:rsidRPr="00E0356E">
        <w:rPr>
          <w:rStyle w:val="Style13ptBold"/>
        </w:rPr>
        <w:t xml:space="preserve"> 20</w:t>
      </w:r>
      <w:r>
        <w:t xml:space="preserve"> – </w:t>
      </w:r>
      <w:proofErr w:type="spellStart"/>
      <w:r w:rsidRPr="00E0356E">
        <w:t>Mlungisi</w:t>
      </w:r>
      <w:proofErr w:type="spellEnd"/>
      <w:r>
        <w:t xml:space="preserve">, </w:t>
      </w:r>
      <w:r w:rsidRPr="00E0356E">
        <w:t xml:space="preserve">lecturer in the field of </w:t>
      </w:r>
      <w:proofErr w:type="spellStart"/>
      <w:r w:rsidRPr="00E0356E">
        <w:t>Labour</w:t>
      </w:r>
      <w:proofErr w:type="spellEnd"/>
      <w:r w:rsidRPr="00E0356E">
        <w:t xml:space="preserve"> Law at the School of Law. He holds a LLM Degree</w:t>
      </w:r>
      <w:r>
        <w:t>, (</w:t>
      </w:r>
      <w:r w:rsidRPr="00E0356E">
        <w:t>"The effects of violent strikes on the economy of a developing country: a case of South Africa." Obiter 41.3 (2020): 519-537)</w:t>
      </w:r>
      <w:r>
        <w:t xml:space="preserve"> STRAKE DANIEL GUO</w:t>
      </w:r>
    </w:p>
    <w:p w14:paraId="44965C67" w14:textId="77777777" w:rsidR="00EF66D5" w:rsidRDefault="00EF66D5" w:rsidP="00EF66D5">
      <w:pPr>
        <w:rPr>
          <w:sz w:val="10"/>
        </w:rPr>
      </w:pPr>
      <w:r w:rsidRPr="00E0356E">
        <w:rPr>
          <w:sz w:val="10"/>
        </w:rPr>
        <w:t xml:space="preserve">2 </w:t>
      </w:r>
      <w:proofErr w:type="gramStart"/>
      <w:r w:rsidRPr="00E0356E">
        <w:rPr>
          <w:sz w:val="10"/>
        </w:rPr>
        <w:t>BACKGROUND</w:t>
      </w:r>
      <w:proofErr w:type="gramEnd"/>
      <w:r w:rsidRPr="00E0356E">
        <w:rPr>
          <w:sz w:val="10"/>
        </w:rPr>
        <w:t xml:space="preserve"> When South Africa obtained democracy in 1994, there was a dream of a better country with a new vision for industrial relations.5 </w:t>
      </w:r>
      <w:r w:rsidRPr="00E0356E">
        <w:rPr>
          <w:u w:val="single"/>
        </w:rPr>
        <w:t xml:space="preserve">However, the number of </w:t>
      </w:r>
      <w:r w:rsidRPr="00E0356E">
        <w:rPr>
          <w:b/>
          <w:u w:val="single"/>
        </w:rPr>
        <w:t xml:space="preserve">violent </w:t>
      </w:r>
      <w:r w:rsidRPr="00E0356E">
        <w:rPr>
          <w:b/>
          <w:highlight w:val="green"/>
          <w:u w:val="single"/>
        </w:rPr>
        <w:t>strikes</w:t>
      </w:r>
      <w:r w:rsidRPr="00E0356E">
        <w:rPr>
          <w:highlight w:val="green"/>
          <w:u w:val="single"/>
        </w:rPr>
        <w:t xml:space="preserve"> </w:t>
      </w:r>
      <w:r w:rsidRPr="00E0356E">
        <w:rPr>
          <w:u w:val="single"/>
        </w:rPr>
        <w:t xml:space="preserve">that have </w:t>
      </w:r>
      <w:proofErr w:type="spellStart"/>
      <w:r w:rsidRPr="00E0356E">
        <w:rPr>
          <w:u w:val="single"/>
        </w:rPr>
        <w:t>bedevilled</w:t>
      </w:r>
      <w:proofErr w:type="spellEnd"/>
      <w:r w:rsidRPr="00E0356E">
        <w:rPr>
          <w:u w:val="single"/>
        </w:rPr>
        <w:t xml:space="preserve"> this country in recent years </w:t>
      </w:r>
      <w:r w:rsidRPr="00E0356E">
        <w:rPr>
          <w:highlight w:val="green"/>
          <w:u w:val="single"/>
        </w:rPr>
        <w:t xml:space="preserve">seems to have </w:t>
      </w:r>
      <w:r w:rsidRPr="00E0356E">
        <w:rPr>
          <w:b/>
          <w:highlight w:val="green"/>
          <w:u w:val="single"/>
        </w:rPr>
        <w:t>shattered-down</w:t>
      </w:r>
      <w:r w:rsidRPr="00E0356E">
        <w:rPr>
          <w:highlight w:val="green"/>
          <w:u w:val="single"/>
        </w:rPr>
        <w:t xml:space="preserve"> </w:t>
      </w:r>
      <w:r w:rsidRPr="00E0356E">
        <w:rPr>
          <w:u w:val="single"/>
        </w:rPr>
        <w:t xml:space="preserve">the </w:t>
      </w:r>
      <w:r w:rsidRPr="00E0356E">
        <w:rPr>
          <w:b/>
          <w:u w:val="single"/>
        </w:rPr>
        <w:t xml:space="preserve">aspirations of a better </w:t>
      </w:r>
      <w:r w:rsidRPr="00E0356E">
        <w:rPr>
          <w:b/>
          <w:highlight w:val="green"/>
          <w:u w:val="single"/>
        </w:rPr>
        <w:t>South Africa</w:t>
      </w:r>
      <w:r w:rsidRPr="00E0356E">
        <w:rPr>
          <w:highlight w:val="green"/>
          <w:u w:val="single"/>
        </w:rPr>
        <w:t>. South Africa recorded 114 strikes in 2013</w:t>
      </w:r>
      <w:r w:rsidRPr="00E0356E">
        <w:rPr>
          <w:u w:val="single"/>
        </w:rPr>
        <w:t xml:space="preserve"> and 88 strikes in 2014, </w:t>
      </w:r>
      <w:r w:rsidRPr="00E0356E">
        <w:rPr>
          <w:highlight w:val="green"/>
          <w:u w:val="single"/>
        </w:rPr>
        <w:t xml:space="preserve">which </w:t>
      </w:r>
      <w:r w:rsidRPr="00E0356E">
        <w:rPr>
          <w:b/>
          <w:highlight w:val="green"/>
          <w:u w:val="single"/>
        </w:rPr>
        <w:t>cost</w:t>
      </w:r>
      <w:r w:rsidRPr="00E0356E">
        <w:rPr>
          <w:highlight w:val="green"/>
          <w:u w:val="single"/>
        </w:rPr>
        <w:t xml:space="preserve"> </w:t>
      </w:r>
      <w:r w:rsidRPr="00E0356E">
        <w:rPr>
          <w:u w:val="single"/>
        </w:rPr>
        <w:t xml:space="preserve">the country </w:t>
      </w:r>
      <w:r w:rsidRPr="00E0356E">
        <w:rPr>
          <w:highlight w:val="green"/>
          <w:u w:val="single"/>
        </w:rPr>
        <w:t xml:space="preserve">about </w:t>
      </w:r>
      <w:r w:rsidRPr="00E0356E">
        <w:rPr>
          <w:b/>
          <w:highlight w:val="green"/>
          <w:u w:val="single"/>
        </w:rPr>
        <w:t>R6.1 billion</w:t>
      </w:r>
      <w:r w:rsidRPr="00E0356E">
        <w:rPr>
          <w:highlight w:val="green"/>
          <w:u w:val="single"/>
        </w:rPr>
        <w:t xml:space="preserve"> </w:t>
      </w:r>
      <w:r w:rsidRPr="00E0356E">
        <w:rPr>
          <w:u w:val="single"/>
        </w:rPr>
        <w:t>according to the Department of Labour</w:t>
      </w:r>
      <w:r w:rsidRPr="00E0356E">
        <w:rPr>
          <w:sz w:val="10"/>
        </w:rPr>
        <w:t>.6 The impact of these strikes has been hugely felt by the mining sector, particularly the platinum industry.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E0356E">
        <w:rPr>
          <w:u w:val="single"/>
        </w:rPr>
        <w:t xml:space="preserve">. </w:t>
      </w:r>
      <w:r w:rsidRPr="00C97978">
        <w:rPr>
          <w:highlight w:val="yellow"/>
          <w:u w:val="single"/>
        </w:rPr>
        <w:t xml:space="preserve">All these strikes (and those not mentioned here) were </w:t>
      </w:r>
      <w:proofErr w:type="spellStart"/>
      <w:r w:rsidRPr="00C97978">
        <w:rPr>
          <w:highlight w:val="yellow"/>
          <w:u w:val="single"/>
        </w:rPr>
        <w:t>characterised</w:t>
      </w:r>
      <w:proofErr w:type="spellEnd"/>
      <w:r w:rsidRPr="00C97978">
        <w:rPr>
          <w:highlight w:val="yellow"/>
          <w:u w:val="single"/>
        </w:rPr>
        <w:t xml:space="preserve"> with violence accompanied by damage to property, intimidation, assault and sometimes the killing of people</w:t>
      </w:r>
      <w:r w:rsidRPr="00E0356E">
        <w:rPr>
          <w:u w:val="single"/>
        </w:rPr>
        <w:t xml:space="preserve">. </w:t>
      </w:r>
      <w:r w:rsidRPr="00E0356E">
        <w:rPr>
          <w:sz w:val="10"/>
        </w:rPr>
        <w:t xml:space="preserve">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E0356E">
        <w:rPr>
          <w:sz w:val="10"/>
        </w:rPr>
        <w:t>characterise</w:t>
      </w:r>
      <w:proofErr w:type="spellEnd"/>
      <w:r w:rsidRPr="00E0356E">
        <w:rPr>
          <w:sz w:val="10"/>
        </w:rPr>
        <w:t xml:space="preserve"> the South African </w:t>
      </w:r>
      <w:proofErr w:type="spellStart"/>
      <w:r w:rsidRPr="00E0356E">
        <w:rPr>
          <w:sz w:val="10"/>
        </w:rPr>
        <w:t>labour</w:t>
      </w:r>
      <w:proofErr w:type="spellEnd"/>
      <w:r w:rsidRPr="00E0356E">
        <w:rPr>
          <w:sz w:val="10"/>
        </w:rPr>
        <w:t xml:space="preserve"> market provide a broad explanation for strike violence.9 </w:t>
      </w:r>
      <w:r w:rsidRPr="00E0356E">
        <w:rPr>
          <w:u w:val="single"/>
        </w:rPr>
        <w:t xml:space="preserve">While participating in a strike, workers’ stress levels leave them feeling frustrated at their seeming powerlessness, which in turn provokes further violent behaviour.10 </w:t>
      </w:r>
      <w:r w:rsidRPr="00E0356E">
        <w:rPr>
          <w:highlight w:val="green"/>
          <w:u w:val="single"/>
        </w:rPr>
        <w:t xml:space="preserve">These </w:t>
      </w:r>
      <w:r w:rsidRPr="00E0356E">
        <w:rPr>
          <w:b/>
          <w:highlight w:val="green"/>
          <w:u w:val="single"/>
        </w:rPr>
        <w:t>strikes</w:t>
      </w:r>
      <w:r w:rsidRPr="00E0356E">
        <w:rPr>
          <w:highlight w:val="green"/>
          <w:u w:val="single"/>
        </w:rPr>
        <w:t xml:space="preserve"> are not only violent but </w:t>
      </w:r>
      <w:r w:rsidRPr="00E0356E">
        <w:rPr>
          <w:b/>
          <w:highlight w:val="green"/>
          <w:u w:val="single"/>
        </w:rPr>
        <w:t>take long to resolve</w:t>
      </w:r>
      <w:r w:rsidRPr="00E0356E">
        <w:rPr>
          <w:u w:val="single"/>
        </w:rPr>
        <w:t xml:space="preserve">. Generally, </w:t>
      </w:r>
      <w:r w:rsidRPr="00E0356E">
        <w:rPr>
          <w:highlight w:val="green"/>
          <w:u w:val="single"/>
        </w:rPr>
        <w:t xml:space="preserve">a lengthy strike has a </w:t>
      </w:r>
      <w:r w:rsidRPr="00E0356E">
        <w:rPr>
          <w:b/>
          <w:highlight w:val="green"/>
          <w:u w:val="single"/>
        </w:rPr>
        <w:t>negative effect on employment</w:t>
      </w:r>
      <w:r w:rsidRPr="00E0356E">
        <w:rPr>
          <w:highlight w:val="green"/>
          <w:u w:val="single"/>
        </w:rPr>
        <w:t xml:space="preserve">, </w:t>
      </w:r>
      <w:r w:rsidRPr="00E0356E">
        <w:rPr>
          <w:b/>
          <w:highlight w:val="green"/>
          <w:u w:val="single"/>
        </w:rPr>
        <w:t>reduces business confidence</w:t>
      </w:r>
      <w:r w:rsidRPr="00E0356E">
        <w:rPr>
          <w:highlight w:val="green"/>
          <w:u w:val="single"/>
        </w:rPr>
        <w:t xml:space="preserve"> </w:t>
      </w:r>
      <w:r w:rsidRPr="00E0356E">
        <w:rPr>
          <w:b/>
          <w:highlight w:val="green"/>
          <w:u w:val="single"/>
        </w:rPr>
        <w:t xml:space="preserve">and increases </w:t>
      </w:r>
      <w:r w:rsidRPr="00E0356E">
        <w:rPr>
          <w:b/>
          <w:u w:val="single"/>
        </w:rPr>
        <w:t xml:space="preserve">the risk of </w:t>
      </w:r>
      <w:r w:rsidRPr="00E0356E">
        <w:rPr>
          <w:b/>
          <w:highlight w:val="green"/>
          <w:u w:val="single"/>
        </w:rPr>
        <w:t>economic stagflation</w:t>
      </w:r>
      <w:r w:rsidRPr="00E0356E">
        <w:rPr>
          <w:u w:val="single"/>
        </w:rPr>
        <w:t xml:space="preserve">. In addition, </w:t>
      </w:r>
      <w:r w:rsidRPr="00E0356E">
        <w:rPr>
          <w:highlight w:val="green"/>
          <w:u w:val="single"/>
        </w:rPr>
        <w:t xml:space="preserve">such strikes have a </w:t>
      </w:r>
      <w:r w:rsidRPr="00E0356E">
        <w:rPr>
          <w:b/>
          <w:highlight w:val="green"/>
          <w:u w:val="single"/>
        </w:rPr>
        <w:t>major setback on</w:t>
      </w:r>
      <w:r w:rsidRPr="00E0356E">
        <w:rPr>
          <w:highlight w:val="green"/>
          <w:u w:val="single"/>
        </w:rPr>
        <w:t xml:space="preserve"> </w:t>
      </w:r>
      <w:r w:rsidRPr="00E0356E">
        <w:rPr>
          <w:u w:val="single"/>
        </w:rPr>
        <w:t xml:space="preserve">the </w:t>
      </w:r>
      <w:r w:rsidRPr="00E0356E">
        <w:rPr>
          <w:highlight w:val="green"/>
          <w:u w:val="single"/>
        </w:rPr>
        <w:t xml:space="preserve">growth of the economy and </w:t>
      </w:r>
      <w:r w:rsidRPr="00E0356E">
        <w:rPr>
          <w:b/>
          <w:highlight w:val="green"/>
          <w:u w:val="single"/>
        </w:rPr>
        <w:t>investment opportunities</w:t>
      </w:r>
      <w:r w:rsidRPr="00E0356E">
        <w:rPr>
          <w:u w:val="single"/>
        </w:rPr>
        <w:t xml:space="preserve">. It is common knowledge that </w:t>
      </w:r>
      <w:r w:rsidRPr="00E0356E">
        <w:rPr>
          <w:highlight w:val="green"/>
          <w:u w:val="single"/>
        </w:rPr>
        <w:t>consumer spending is</w:t>
      </w:r>
      <w:r w:rsidRPr="00E0356E">
        <w:rPr>
          <w:u w:val="single"/>
        </w:rPr>
        <w:t xml:space="preserve"> directly </w:t>
      </w:r>
      <w:r w:rsidRPr="00E0356E">
        <w:rPr>
          <w:highlight w:val="green"/>
          <w:u w:val="single"/>
        </w:rPr>
        <w:t>linked to economic growth</w:t>
      </w:r>
      <w:r w:rsidRPr="00E0356E">
        <w:rPr>
          <w:u w:val="single"/>
        </w:rPr>
        <w:t xml:space="preserve">. At the same time, if the economy is not showing signs of growth, employment opportunities are shed, and </w:t>
      </w:r>
      <w:r w:rsidRPr="00E0356E">
        <w:rPr>
          <w:highlight w:val="green"/>
          <w:u w:val="single"/>
        </w:rPr>
        <w:t xml:space="preserve">poverty becomes </w:t>
      </w:r>
      <w:proofErr w:type="gramStart"/>
      <w:r w:rsidRPr="00E0356E">
        <w:rPr>
          <w:highlight w:val="green"/>
          <w:u w:val="single"/>
        </w:rPr>
        <w:t>the end result</w:t>
      </w:r>
      <w:proofErr w:type="gramEnd"/>
      <w:r w:rsidRPr="00E0356E">
        <w:rPr>
          <w:sz w:val="10"/>
        </w:rPr>
        <w:t xml:space="preserve">. The economy of South Africa </w:t>
      </w:r>
      <w:proofErr w:type="gramStart"/>
      <w:r w:rsidRPr="00E0356E">
        <w:rPr>
          <w:sz w:val="10"/>
        </w:rPr>
        <w:t>is in need of</w:t>
      </w:r>
      <w:proofErr w:type="gramEnd"/>
      <w:r w:rsidRPr="00E0356E">
        <w:rPr>
          <w:sz w:val="10"/>
        </w:rPr>
        <w:t xml:space="preserve"> rapid growth to enable it to deal with the high levels of unemployment and resultant poverty. One of the measures that may boost the country’s economic growth is by attracting potential investors to invest in the country. However, this might be difficult as </w:t>
      </w:r>
      <w:r w:rsidRPr="00E0356E">
        <w:rPr>
          <w:b/>
          <w:u w:val="single"/>
        </w:rPr>
        <w:t>investors</w:t>
      </w:r>
      <w:r w:rsidRPr="00E0356E">
        <w:rPr>
          <w:sz w:val="10"/>
        </w:rPr>
        <w:t xml:space="preserve"> would want to invest in a country where there is a likelihood of getting returns for their investments. </w:t>
      </w:r>
      <w:r w:rsidRPr="00E0356E">
        <w:rPr>
          <w:u w:val="single"/>
        </w:rPr>
        <w:t xml:space="preserve">The wish of getting returns for investment </w:t>
      </w:r>
      <w:r w:rsidRPr="00E0356E">
        <w:rPr>
          <w:b/>
          <w:u w:val="single"/>
        </w:rPr>
        <w:t xml:space="preserve">may not </w:t>
      </w:r>
      <w:proofErr w:type="spellStart"/>
      <w:r w:rsidRPr="00E0356E">
        <w:rPr>
          <w:b/>
          <w:u w:val="single"/>
        </w:rPr>
        <w:t>materialise</w:t>
      </w:r>
      <w:proofErr w:type="spellEnd"/>
      <w:r w:rsidRPr="00E0356E">
        <w:rPr>
          <w:u w:val="single"/>
        </w:rPr>
        <w:t xml:space="preserve"> </w:t>
      </w:r>
      <w:r w:rsidRPr="00E0356E">
        <w:rPr>
          <w:b/>
          <w:u w:val="single"/>
        </w:rPr>
        <w:t xml:space="preserve">if the </w:t>
      </w:r>
      <w:proofErr w:type="spellStart"/>
      <w:r w:rsidRPr="00E0356E">
        <w:rPr>
          <w:b/>
          <w:u w:val="single"/>
        </w:rPr>
        <w:t>labour</w:t>
      </w:r>
      <w:proofErr w:type="spellEnd"/>
      <w:r w:rsidRPr="00E0356E">
        <w:rPr>
          <w:b/>
          <w:u w:val="single"/>
        </w:rPr>
        <w:t xml:space="preserve"> environment</w:t>
      </w:r>
      <w:r w:rsidRPr="00E0356E">
        <w:rPr>
          <w:u w:val="single"/>
        </w:rPr>
        <w:t xml:space="preserve"> </w:t>
      </w:r>
      <w:r w:rsidRPr="00E0356E">
        <w:rPr>
          <w:b/>
          <w:u w:val="single"/>
        </w:rPr>
        <w:t>is not fertile</w:t>
      </w:r>
      <w:r w:rsidRPr="00E0356E">
        <w:rPr>
          <w:u w:val="single"/>
        </w:rPr>
        <w:t xml:space="preserve"> for such investments </w:t>
      </w:r>
      <w:proofErr w:type="gramStart"/>
      <w:r w:rsidRPr="00E0356E">
        <w:rPr>
          <w:b/>
          <w:u w:val="single"/>
        </w:rPr>
        <w:t>as a result</w:t>
      </w:r>
      <w:r w:rsidRPr="00E0356E">
        <w:rPr>
          <w:u w:val="single"/>
        </w:rPr>
        <w:t xml:space="preserve"> </w:t>
      </w:r>
      <w:r w:rsidRPr="00E0356E">
        <w:rPr>
          <w:b/>
          <w:u w:val="single"/>
        </w:rPr>
        <w:t>of</w:t>
      </w:r>
      <w:proofErr w:type="gramEnd"/>
      <w:r w:rsidRPr="00E0356E">
        <w:rPr>
          <w:u w:val="single"/>
        </w:rPr>
        <w:t xml:space="preserve">, for example, </w:t>
      </w:r>
      <w:r w:rsidRPr="00E0356E">
        <w:rPr>
          <w:b/>
          <w:u w:val="single"/>
        </w:rPr>
        <w:t xml:space="preserve">unstable </w:t>
      </w:r>
      <w:proofErr w:type="spellStart"/>
      <w:r w:rsidRPr="00E0356E">
        <w:rPr>
          <w:b/>
          <w:u w:val="single"/>
        </w:rPr>
        <w:t>labour</w:t>
      </w:r>
      <w:proofErr w:type="spellEnd"/>
      <w:r w:rsidRPr="00E0356E">
        <w:rPr>
          <w:b/>
          <w:u w:val="single"/>
        </w:rPr>
        <w:t xml:space="preserve"> relations</w:t>
      </w:r>
      <w:r w:rsidRPr="00E0356E">
        <w:rPr>
          <w:u w:val="single"/>
        </w:rPr>
        <w:t>.</w:t>
      </w:r>
      <w:r w:rsidRPr="00E0356E">
        <w:rPr>
          <w:sz w:val="10"/>
        </w:rPr>
        <w:t xml:space="preserve"> Therefore, investors may be reluctant to invest where there is an unstable or fragile </w:t>
      </w:r>
      <w:proofErr w:type="spellStart"/>
      <w:r w:rsidRPr="00E0356E">
        <w:rPr>
          <w:sz w:val="10"/>
        </w:rPr>
        <w:t>labour</w:t>
      </w:r>
      <w:proofErr w:type="spellEnd"/>
      <w:r w:rsidRPr="00E0356E">
        <w:rPr>
          <w:sz w:val="10"/>
        </w:rPr>
        <w:t xml:space="preserve"> relations environment. 3 THE COMMISSION OF VIOLENCE DURING A STRIKE AND CONSEQUENCES </w:t>
      </w:r>
      <w:proofErr w:type="gramStart"/>
      <w:r w:rsidRPr="00E0356E">
        <w:rPr>
          <w:sz w:val="10"/>
        </w:rPr>
        <w:t>The</w:t>
      </w:r>
      <w:proofErr w:type="gramEnd"/>
      <w:r w:rsidRPr="00E0356E">
        <w:rPr>
          <w:sz w:val="10"/>
        </w:rPr>
        <w:t xml:space="preserve"> Constitution guarantees every worker the right to join a trade union, participate in the activities and </w:t>
      </w:r>
      <w:proofErr w:type="spellStart"/>
      <w:r w:rsidRPr="00E0356E">
        <w:rPr>
          <w:sz w:val="10"/>
        </w:rPr>
        <w:t>programmes</w:t>
      </w:r>
      <w:proofErr w:type="spellEnd"/>
      <w:r w:rsidRPr="00E0356E">
        <w:rPr>
          <w:sz w:val="10"/>
        </w:rPr>
        <w:t xml:space="preserve"> of a trade union, and to strike. 11 The Constitution grants these rights to a “worker” as an individual.12 </w:t>
      </w:r>
      <w:r w:rsidRPr="00E0356E">
        <w:rPr>
          <w:u w:val="single"/>
        </w:rPr>
        <w:t>However, the right to strike and any other conduct in contemplation or furtherance of a strike such as a picket13 can only be exercised by workers acting collectively</w:t>
      </w:r>
      <w:r w:rsidRPr="00E0356E">
        <w:rPr>
          <w:sz w:val="10"/>
        </w:rPr>
        <w:t xml:space="preserve">.14 The right to strike and participation in the activities of a trade union were given more effect through the enactment of the </w:t>
      </w:r>
      <w:proofErr w:type="spellStart"/>
      <w:r w:rsidRPr="00E0356E">
        <w:rPr>
          <w:sz w:val="10"/>
        </w:rPr>
        <w:t>Labour</w:t>
      </w:r>
      <w:proofErr w:type="spellEnd"/>
      <w:r w:rsidRPr="00E0356E">
        <w:rPr>
          <w:sz w:val="10"/>
        </w:rPr>
        <w:t xml:space="preserve"> Relations Act 66 of 199515 (LRA). The main purpose of the LRA is to “advance economic development, social justice, </w:t>
      </w:r>
      <w:proofErr w:type="spellStart"/>
      <w:r w:rsidRPr="00E0356E">
        <w:rPr>
          <w:sz w:val="10"/>
        </w:rPr>
        <w:t>labour</w:t>
      </w:r>
      <w:proofErr w:type="spellEnd"/>
      <w:r w:rsidRPr="00E0356E">
        <w:rPr>
          <w:sz w:val="10"/>
        </w:rPr>
        <w:t xml:space="preserve"> peace and the </w:t>
      </w:r>
      <w:proofErr w:type="spellStart"/>
      <w:r w:rsidRPr="00E0356E">
        <w:rPr>
          <w:sz w:val="10"/>
        </w:rPr>
        <w:t>democratisation</w:t>
      </w:r>
      <w:proofErr w:type="spellEnd"/>
      <w:r w:rsidRPr="00E0356E">
        <w:rPr>
          <w:sz w:val="10"/>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w:t>
      </w:r>
      <w:r w:rsidRPr="00E0356E">
        <w:rPr>
          <w:u w:val="single"/>
        </w:rPr>
        <w:t xml:space="preserve">Even though the right to strike and the right to participate in the activities of a trade union that often flow from a strike17 are guaranteed in the Constitution and specifically regulated by the LRA, it sometimes happens that </w:t>
      </w:r>
      <w:r w:rsidRPr="00E0356E">
        <w:rPr>
          <w:b/>
          <w:highlight w:val="green"/>
          <w:u w:val="single"/>
        </w:rPr>
        <w:t>the right to strike is exercised</w:t>
      </w:r>
      <w:r w:rsidRPr="00E0356E">
        <w:rPr>
          <w:highlight w:val="green"/>
          <w:u w:val="single"/>
        </w:rPr>
        <w:t xml:space="preserve"> </w:t>
      </w:r>
      <w:r w:rsidRPr="00E0356E">
        <w:rPr>
          <w:b/>
          <w:highlight w:val="green"/>
          <w:u w:val="single"/>
        </w:rPr>
        <w:t>for purposes not intended</w:t>
      </w:r>
      <w:r w:rsidRPr="00E0356E">
        <w:rPr>
          <w:u w:val="single"/>
        </w:rPr>
        <w:t xml:space="preserve"> by the Constitution and the LRA, generally. 18 For example, it was not the intention of the Constitutional Assembly and the legislature that violence should be used during strikes or pickets</w:t>
      </w:r>
      <w:r w:rsidRPr="00E0356E">
        <w:rPr>
          <w:sz w:val="10"/>
        </w:rPr>
        <w:t xml:space="preserve">. As the Constitution provides, pickets are meant to be peaceful. 19 Contrary to section 17 of the Constitution, the conduct of workers participating in a strike or picket has changed in recent years with workers trying to </w:t>
      </w:r>
      <w:proofErr w:type="spellStart"/>
      <w:r w:rsidRPr="00E0356E">
        <w:rPr>
          <w:sz w:val="10"/>
        </w:rPr>
        <w:t>emphasise</w:t>
      </w:r>
      <w:proofErr w:type="spellEnd"/>
      <w:r w:rsidRPr="00E0356E">
        <w:rPr>
          <w:sz w:val="10"/>
        </w:rPr>
        <w:t xml:space="preserv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E0356E">
        <w:rPr>
          <w:sz w:val="10"/>
        </w:rPr>
        <w:t>ou</w:t>
      </w:r>
      <w:proofErr w:type="spellEnd"/>
      <w:r w:rsidRPr="00E0356E">
        <w:rPr>
          <w:sz w:val="10"/>
        </w:rPr>
        <w:t xml:space="preserve"> want to get back what belongs to you ... you won’t win a strike with a Bible. You do not wear high heels and carry an umbrella and say ‘1992 was under apartheid, 2007 is under ANC’. You won’t win a strike like that.” 21 </w:t>
      </w:r>
      <w:r w:rsidRPr="00E0356E">
        <w:rPr>
          <w:highlight w:val="green"/>
          <w:u w:val="single"/>
        </w:rPr>
        <w:t>The use of violence</w:t>
      </w:r>
      <w:r w:rsidRPr="00E0356E">
        <w:rPr>
          <w:u w:val="single"/>
        </w:rPr>
        <w:t xml:space="preserve"> during industrial action </w:t>
      </w:r>
      <w:r w:rsidRPr="00E0356E">
        <w:rPr>
          <w:b/>
          <w:highlight w:val="green"/>
          <w:u w:val="single"/>
        </w:rPr>
        <w:t>affects</w:t>
      </w:r>
      <w:r w:rsidRPr="00E0356E">
        <w:rPr>
          <w:highlight w:val="green"/>
          <w:u w:val="single"/>
        </w:rPr>
        <w:t xml:space="preserve"> </w:t>
      </w:r>
      <w:r w:rsidRPr="00E0356E">
        <w:rPr>
          <w:u w:val="single"/>
        </w:rPr>
        <w:t xml:space="preserve">not only the strikers or picketers, </w:t>
      </w:r>
      <w:r w:rsidRPr="00E0356E">
        <w:rPr>
          <w:highlight w:val="green"/>
          <w:u w:val="single"/>
        </w:rPr>
        <w:t xml:space="preserve">the </w:t>
      </w:r>
      <w:r w:rsidRPr="00E0356E">
        <w:rPr>
          <w:b/>
          <w:highlight w:val="green"/>
          <w:u w:val="single"/>
        </w:rPr>
        <w:t>employer</w:t>
      </w:r>
      <w:r w:rsidRPr="00E0356E">
        <w:rPr>
          <w:highlight w:val="green"/>
          <w:u w:val="single"/>
        </w:rPr>
        <w:t xml:space="preserve"> and</w:t>
      </w:r>
      <w:r w:rsidRPr="00E0356E">
        <w:rPr>
          <w:u w:val="single"/>
        </w:rPr>
        <w:t xml:space="preserve"> his or </w:t>
      </w:r>
      <w:r w:rsidRPr="00E0356E">
        <w:rPr>
          <w:highlight w:val="green"/>
          <w:u w:val="single"/>
        </w:rPr>
        <w:t xml:space="preserve">her </w:t>
      </w:r>
      <w:r w:rsidRPr="00E0356E">
        <w:rPr>
          <w:b/>
          <w:highlight w:val="green"/>
          <w:u w:val="single"/>
        </w:rPr>
        <w:t>business</w:t>
      </w:r>
      <w:r w:rsidRPr="00E0356E">
        <w:rPr>
          <w:highlight w:val="green"/>
          <w:u w:val="single"/>
        </w:rPr>
        <w:t xml:space="preserve"> but</w:t>
      </w:r>
      <w:r w:rsidRPr="00E0356E">
        <w:rPr>
          <w:u w:val="single"/>
        </w:rPr>
        <w:t xml:space="preserve"> it </w:t>
      </w:r>
      <w:r w:rsidRPr="00E0356E">
        <w:rPr>
          <w:highlight w:val="green"/>
          <w:u w:val="single"/>
        </w:rPr>
        <w:t xml:space="preserve">also affects </w:t>
      </w:r>
      <w:r w:rsidRPr="00E0356E">
        <w:rPr>
          <w:b/>
          <w:highlight w:val="green"/>
          <w:u w:val="single"/>
        </w:rPr>
        <w:t>innocent members of the public</w:t>
      </w:r>
      <w:r w:rsidRPr="00E0356E">
        <w:rPr>
          <w:highlight w:val="green"/>
          <w:u w:val="single"/>
        </w:rPr>
        <w:t xml:space="preserve">, </w:t>
      </w:r>
      <w:r w:rsidRPr="00E0356E">
        <w:rPr>
          <w:b/>
          <w:highlight w:val="green"/>
          <w:u w:val="single"/>
        </w:rPr>
        <w:t>non-striking employees</w:t>
      </w:r>
      <w:r w:rsidRPr="00E0356E">
        <w:rPr>
          <w:highlight w:val="green"/>
          <w:u w:val="single"/>
        </w:rPr>
        <w:t xml:space="preserve">, the </w:t>
      </w:r>
      <w:r w:rsidRPr="00E0356E">
        <w:rPr>
          <w:b/>
          <w:highlight w:val="green"/>
          <w:u w:val="single"/>
        </w:rPr>
        <w:t>environment</w:t>
      </w:r>
      <w:r w:rsidRPr="00E0356E">
        <w:rPr>
          <w:highlight w:val="green"/>
          <w:u w:val="single"/>
        </w:rPr>
        <w:t xml:space="preserve"> </w:t>
      </w:r>
      <w:r w:rsidRPr="00E0356E">
        <w:rPr>
          <w:b/>
          <w:highlight w:val="green"/>
          <w:u w:val="single"/>
        </w:rPr>
        <w:t>and the economy</w:t>
      </w:r>
      <w:r w:rsidRPr="00E0356E">
        <w:rPr>
          <w:b/>
          <w:u w:val="single"/>
        </w:rPr>
        <w:t xml:space="preserve"> at large</w:t>
      </w:r>
      <w:r w:rsidRPr="00E0356E">
        <w:rPr>
          <w:sz w:val="10"/>
        </w:rPr>
        <w:t xml:space="preserve">. In addition, striking workers visit non-striking workers’ homes, often at night, threaten them and in some cases, assault or even murder workers who are acting as replacement </w:t>
      </w:r>
      <w:proofErr w:type="spellStart"/>
      <w:r w:rsidRPr="00E0356E">
        <w:rPr>
          <w:sz w:val="10"/>
        </w:rPr>
        <w:t>labour</w:t>
      </w:r>
      <w:proofErr w:type="spellEnd"/>
      <w:r w:rsidRPr="00E0356E">
        <w:rPr>
          <w:sz w:val="10"/>
        </w:rPr>
        <w:t xml:space="preserve">. 22 This points to the fact that for many workers and their families’ living conditions remain unsafe and vulnerable to damage due to violence. In Security Services Employers </w:t>
      </w:r>
      <w:proofErr w:type="spellStart"/>
      <w:r w:rsidRPr="00E0356E">
        <w:rPr>
          <w:sz w:val="10"/>
        </w:rPr>
        <w:t>Organisation</w:t>
      </w:r>
      <w:proofErr w:type="spellEnd"/>
      <w:r w:rsidRPr="00E0356E">
        <w:rPr>
          <w:sz w:val="10"/>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t>
      </w:r>
      <w:r w:rsidRPr="00E0356E">
        <w:rPr>
          <w:sz w:val="10"/>
        </w:rPr>
        <w:lastRenderedPageBreak/>
        <w:t xml:space="preserve">were carrying various weapons ranging from sticks, pipes, </w:t>
      </w:r>
      <w:proofErr w:type="gramStart"/>
      <w:r w:rsidRPr="00E0356E">
        <w:rPr>
          <w:sz w:val="10"/>
        </w:rPr>
        <w:t>planks</w:t>
      </w:r>
      <w:proofErr w:type="gramEnd"/>
      <w:r w:rsidRPr="00E0356E">
        <w:rPr>
          <w:sz w:val="10"/>
        </w:rPr>
        <w:t xml:space="preserve"> and bottles. One of the strikers </w:t>
      </w:r>
      <w:proofErr w:type="spellStart"/>
      <w:r w:rsidRPr="00E0356E">
        <w:rPr>
          <w:sz w:val="10"/>
        </w:rPr>
        <w:t>Mr</w:t>
      </w:r>
      <w:proofErr w:type="spellEnd"/>
      <w:r w:rsidRPr="00E0356E">
        <w:rPr>
          <w:sz w:val="10"/>
        </w:rPr>
        <w:t xml:space="preserve"> </w:t>
      </w:r>
      <w:proofErr w:type="spellStart"/>
      <w:r w:rsidRPr="00E0356E">
        <w:rPr>
          <w:sz w:val="10"/>
        </w:rPr>
        <w:t>Nqoko</w:t>
      </w:r>
      <w:proofErr w:type="spellEnd"/>
      <w:r w:rsidRPr="00E0356E">
        <w:rPr>
          <w:sz w:val="10"/>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w:t>
      </w:r>
    </w:p>
    <w:p w14:paraId="757B1DAD" w14:textId="77777777" w:rsidR="008C5FEA" w:rsidRDefault="008C5FEA" w:rsidP="008C5FEA">
      <w:pPr>
        <w:pStyle w:val="Heading4"/>
      </w:pPr>
      <w:r>
        <w:t>Turn – Increased Spending from higher wages helps the economy</w:t>
      </w:r>
    </w:p>
    <w:p w14:paraId="0F2E5C34" w14:textId="77777777" w:rsidR="008C5FEA" w:rsidRPr="001955F7" w:rsidRDefault="008C5FEA" w:rsidP="008C5FEA">
      <w:pPr>
        <w:rPr>
          <w:b/>
          <w:sz w:val="26"/>
        </w:rPr>
      </w:pPr>
      <w:r>
        <w:rPr>
          <w:rStyle w:val="Style13ptBold"/>
        </w:rPr>
        <w:t xml:space="preserve">Amadeo 18 </w:t>
      </w:r>
      <w:r>
        <w:t xml:space="preserve">Kimberly Amadeo, Kimberly is president of WorldMoneyWatch.com. She has 20 years senior-level experience in economic analysis and business strategy working for major international corporations, MS-Sloan School of Business, Consumer </w:t>
      </w:r>
      <w:proofErr w:type="gramStart"/>
      <w:r>
        <w:t>Spending</w:t>
      </w:r>
      <w:proofErr w:type="gramEnd"/>
      <w:r>
        <w:t xml:space="preserve"> and Its Impact on the Economy, 3/21/2018, https://www.thebalance.com/consumer-spending-definition-and-determinants-3305917</w:t>
      </w:r>
    </w:p>
    <w:p w14:paraId="6D9FDADD" w14:textId="77777777" w:rsidR="002A40F3" w:rsidRDefault="008C5FEA" w:rsidP="008C5FEA">
      <w:pPr>
        <w:rPr>
          <w:sz w:val="16"/>
        </w:rPr>
      </w:pPr>
      <w:r w:rsidRPr="00F46938">
        <w:rPr>
          <w:rStyle w:val="Emphasis"/>
          <w:highlight w:val="yellow"/>
        </w:rPr>
        <w:t>Consumer spendin</w:t>
      </w:r>
      <w:r w:rsidRPr="0046476E">
        <w:rPr>
          <w:rStyle w:val="Emphasis"/>
        </w:rPr>
        <w:t>g is what households buy to fulfill everyday needs</w:t>
      </w:r>
      <w:r w:rsidRPr="00A618E8">
        <w:rPr>
          <w:sz w:val="16"/>
        </w:rPr>
        <w:t xml:space="preserve">. </w:t>
      </w:r>
      <w:r w:rsidRPr="0046476E">
        <w:rPr>
          <w:rStyle w:val="Emphasis"/>
        </w:rPr>
        <w:t>This private consumption includes both goods and services. Every one of us is a consumer</w:t>
      </w:r>
      <w:r w:rsidRPr="00A618E8">
        <w:rPr>
          <w:sz w:val="16"/>
        </w:rPr>
        <w:t xml:space="preserve">. </w:t>
      </w:r>
      <w:r w:rsidRPr="0046476E">
        <w:rPr>
          <w:rStyle w:val="Emphasis"/>
        </w:rPr>
        <w:t xml:space="preserve">The things we buy every day create the demand that </w:t>
      </w:r>
      <w:r w:rsidRPr="00F46938">
        <w:rPr>
          <w:rStyle w:val="Emphasis"/>
          <w:highlight w:val="yellow"/>
        </w:rPr>
        <w:t>keeps companies profitable and hiring new workers</w:t>
      </w:r>
      <w:r w:rsidRPr="00A618E8">
        <w:rPr>
          <w:sz w:val="16"/>
          <w:highlight w:val="yellow"/>
        </w:rPr>
        <w:t>.</w:t>
      </w:r>
      <w:r w:rsidRPr="00A618E8">
        <w:rPr>
          <w:sz w:val="16"/>
        </w:rPr>
        <w:t xml:space="preserve"> Nearly </w:t>
      </w:r>
      <w:r w:rsidRPr="0046476E">
        <w:rPr>
          <w:rStyle w:val="StyleUnderline"/>
        </w:rPr>
        <w:t>two-thirds of consumer spending is on services, like real estate and healthcare</w:t>
      </w:r>
      <w:r w:rsidRPr="00A618E8">
        <w:rPr>
          <w:sz w:val="16"/>
        </w:rPr>
        <w:t xml:space="preserve">. Other services include financial services (such as banking, investments, and insurance). Cable and internet services also count, and even services from non-profits. </w:t>
      </w:r>
      <w:r w:rsidRPr="0046476E">
        <w:rPr>
          <w:rStyle w:val="StyleUnderline"/>
        </w:rPr>
        <w:t>The remaining one-third</w:t>
      </w:r>
      <w:r w:rsidRPr="00A618E8">
        <w:rPr>
          <w:sz w:val="16"/>
        </w:rPr>
        <w:t xml:space="preserve"> of our personal consumption expenditure </w:t>
      </w:r>
      <w:r w:rsidRPr="0046476E">
        <w:rPr>
          <w:rStyle w:val="StyleUnderline"/>
        </w:rPr>
        <w:t>is on goods</w:t>
      </w:r>
      <w:r w:rsidRPr="00A618E8">
        <w:rPr>
          <w:sz w:val="16"/>
        </w:rPr>
        <w:t xml:space="preserve">. These include so-called durable goods, such as washing machines, automobiles, and furniture. More frequently, we buy non-durable goods, such gasoline, groceries, and clothing. Five Determinants of Consumer Spending There are five </w:t>
      </w:r>
      <w:r w:rsidRPr="0046476E">
        <w:rPr>
          <w:rStyle w:val="Emphasis"/>
        </w:rPr>
        <w:t>determinants of consumer spending</w:t>
      </w:r>
      <w:r w:rsidRPr="00A618E8">
        <w:rPr>
          <w:sz w:val="16"/>
        </w:rPr>
        <w:t xml:space="preserve">. These are the things that </w:t>
      </w:r>
      <w:r w:rsidRPr="0046476E">
        <w:rPr>
          <w:rStyle w:val="Emphasis"/>
        </w:rPr>
        <w:t xml:space="preserve">affect how much you spend. Changes in any of these components will affect consumer spending. The </w:t>
      </w:r>
      <w:r w:rsidRPr="00F46938">
        <w:rPr>
          <w:rStyle w:val="Emphasis"/>
          <w:highlight w:val="yellow"/>
        </w:rPr>
        <w:t>most important determinant is disposable income</w:t>
      </w:r>
      <w:r w:rsidRPr="00A618E8">
        <w:rPr>
          <w:sz w:val="16"/>
        </w:rPr>
        <w:t xml:space="preserve">. </w:t>
      </w:r>
      <w:r w:rsidRPr="0046476E">
        <w:rPr>
          <w:rStyle w:val="StyleUnderline"/>
        </w:rPr>
        <w:t>That's the average income minus taxes. Without it, no one would have the funds to buy the things they need</w:t>
      </w:r>
      <w:r w:rsidRPr="00A618E8">
        <w:rPr>
          <w:sz w:val="16"/>
        </w:rPr>
        <w:t xml:space="preserve">. </w:t>
      </w:r>
      <w:r w:rsidRPr="0046476E">
        <w:rPr>
          <w:rStyle w:val="Emphasis"/>
        </w:rPr>
        <w:t>That makes disposable income one of the most important determinants of demand. As income increases so does demand.</w:t>
      </w:r>
      <w:r w:rsidRPr="00A618E8">
        <w:rPr>
          <w:sz w:val="16"/>
        </w:rPr>
        <w:t xml:space="preserve"> </w:t>
      </w:r>
      <w:r w:rsidRPr="0046476E">
        <w:rPr>
          <w:rStyle w:val="StyleUnderline"/>
        </w:rPr>
        <w:t xml:space="preserve">If manufacturers ramp up to meet demand, they create jobs. </w:t>
      </w:r>
      <w:r w:rsidRPr="00F46938">
        <w:rPr>
          <w:rStyle w:val="Emphasis"/>
          <w:highlight w:val="yellow"/>
        </w:rPr>
        <w:t>Workers' wages rise, creating more spending</w:t>
      </w:r>
      <w:r w:rsidRPr="00A618E8">
        <w:rPr>
          <w:sz w:val="16"/>
          <w:highlight w:val="yellow"/>
        </w:rPr>
        <w:t xml:space="preserve">. </w:t>
      </w:r>
      <w:r w:rsidRPr="00F46938">
        <w:rPr>
          <w:rStyle w:val="Emphasis"/>
          <w:highlight w:val="yellow"/>
        </w:rPr>
        <w:t>It's a virtuous cycle leading to ongoing economic expansion</w:t>
      </w:r>
      <w:r w:rsidRPr="00A618E8">
        <w:rPr>
          <w:sz w:val="16"/>
        </w:rPr>
        <w:t>.</w:t>
      </w:r>
    </w:p>
    <w:p w14:paraId="0FEB1B9C" w14:textId="77777777" w:rsidR="002A40F3" w:rsidRDefault="002A40F3" w:rsidP="008C5FEA">
      <w:pPr>
        <w:rPr>
          <w:sz w:val="16"/>
        </w:rPr>
      </w:pPr>
    </w:p>
    <w:p w14:paraId="08FDA25E" w14:textId="77777777" w:rsidR="002A40F3" w:rsidRDefault="002A40F3" w:rsidP="008C5FEA">
      <w:pPr>
        <w:rPr>
          <w:sz w:val="16"/>
        </w:rPr>
      </w:pPr>
    </w:p>
    <w:p w14:paraId="0093EF2A" w14:textId="498EDE94" w:rsidR="008C5FEA" w:rsidRPr="00A618E8" w:rsidRDefault="008C5FEA" w:rsidP="008C5FEA">
      <w:pPr>
        <w:rPr>
          <w:sz w:val="16"/>
        </w:rPr>
      </w:pPr>
      <w:r w:rsidRPr="00A618E8">
        <w:rPr>
          <w:sz w:val="16"/>
        </w:rPr>
        <w:t xml:space="preserve"> If demand increases but manufacturers don't increase supply, then they will raise prices. That creates inflation. </w:t>
      </w:r>
      <w:r w:rsidRPr="000D59B8">
        <w:rPr>
          <w:rStyle w:val="StyleUnderline"/>
        </w:rPr>
        <w:t xml:space="preserve">The second component is </w:t>
      </w:r>
      <w:r w:rsidRPr="000D59B8">
        <w:rPr>
          <w:rStyle w:val="Emphasis"/>
        </w:rPr>
        <w:t xml:space="preserve">income per capita. It tells you how much each person </w:t>
      </w:r>
      <w:proofErr w:type="gramStart"/>
      <w:r w:rsidRPr="000D59B8">
        <w:rPr>
          <w:rStyle w:val="Emphasis"/>
        </w:rPr>
        <w:t>has to</w:t>
      </w:r>
      <w:proofErr w:type="gramEnd"/>
      <w:r w:rsidRPr="000D59B8">
        <w:rPr>
          <w:rStyle w:val="Emphasis"/>
        </w:rPr>
        <w:t xml:space="preserve"> spend</w:t>
      </w:r>
      <w:r w:rsidRPr="00A618E8">
        <w:rPr>
          <w:sz w:val="16"/>
        </w:rPr>
        <w:t xml:space="preserve">. </w:t>
      </w:r>
      <w:r w:rsidRPr="000D59B8">
        <w:rPr>
          <w:rStyle w:val="StyleUnderline"/>
        </w:rPr>
        <w:t>Income measurements might rise just because the population increases. Income per person reveals whether each person's standard of living is also improving</w:t>
      </w:r>
      <w:r w:rsidRPr="00A618E8">
        <w:rPr>
          <w:sz w:val="16"/>
        </w:rPr>
        <w:t xml:space="preserve">. Income inequality is the third determinant of spending. Some people's income may rise at a faster pace than others. </w:t>
      </w:r>
      <w:r w:rsidRPr="000D59B8">
        <w:rPr>
          <w:rStyle w:val="Emphasis"/>
        </w:rPr>
        <w:t xml:space="preserve">The </w:t>
      </w:r>
      <w:r w:rsidRPr="00F46938">
        <w:rPr>
          <w:rStyle w:val="Emphasis"/>
          <w:highlight w:val="yellow"/>
        </w:rPr>
        <w:t>economy benefits when most of the gain goes toward low-income families.</w:t>
      </w:r>
      <w:r w:rsidRPr="000D59B8">
        <w:rPr>
          <w:rStyle w:val="Emphasis"/>
        </w:rPr>
        <w:t xml:space="preserve"> They must spend a more significant share of each dollar on necessities until they reach a living wage. The economy doesn't benefit as much when increases go toward high-income earners</w:t>
      </w:r>
      <w:r w:rsidRPr="00A618E8">
        <w:rPr>
          <w:sz w:val="16"/>
        </w:rPr>
        <w:t xml:space="preserve">. </w:t>
      </w:r>
      <w:r w:rsidRPr="000D59B8">
        <w:rPr>
          <w:rStyle w:val="Emphasis"/>
        </w:rPr>
        <w:t>They are more likely to save or invest additions to income instead of</w:t>
      </w:r>
      <w:r w:rsidRPr="00A618E8">
        <w:rPr>
          <w:sz w:val="16"/>
        </w:rPr>
        <w:t xml:space="preserve"> </w:t>
      </w:r>
      <w:r w:rsidRPr="000D59B8">
        <w:rPr>
          <w:rStyle w:val="Emphasis"/>
        </w:rPr>
        <w:t>spending</w:t>
      </w:r>
      <w:r w:rsidRPr="00A618E8">
        <w:rPr>
          <w:sz w:val="16"/>
        </w:rPr>
        <w:t>. The fourth factor is the level of household debt. That includes credit card debt, auto loans, and school loans. Current consumer debt statistics show that household debt has reached new record levels. Surprisingly, high health care costs are one of the biggest causes of overwhelming debt. The fifth determinant is consumer expectations</w:t>
      </w:r>
      <w:r w:rsidRPr="000D59B8">
        <w:rPr>
          <w:rStyle w:val="Emphasis"/>
        </w:rPr>
        <w:t>. If people are confident, they are more likely to spend</w:t>
      </w:r>
      <w:r w:rsidRPr="00A618E8">
        <w:rPr>
          <w:sz w:val="16"/>
        </w:rPr>
        <w:t xml:space="preserve"> </w:t>
      </w:r>
      <w:r w:rsidRPr="000D59B8">
        <w:rPr>
          <w:rStyle w:val="Emphasis"/>
        </w:rPr>
        <w:t>now</w:t>
      </w:r>
      <w:r w:rsidRPr="00A618E8">
        <w:rPr>
          <w:sz w:val="16"/>
        </w:rPr>
        <w:t xml:space="preserve">. The Consumer Confidence Index measures how confident people are about the future. It includes their expectations of inflation. If consumers expect inflation to be high, they will </w:t>
      </w:r>
      <w:r w:rsidRPr="00A618E8">
        <w:rPr>
          <w:sz w:val="16"/>
        </w:rPr>
        <w:lastRenderedPageBreak/>
        <w:t xml:space="preserve">buy more now to avoid future price increases. That's why the Federal Reserve targets a 2 percent inflation rate. Why </w:t>
      </w:r>
      <w:proofErr w:type="gramStart"/>
      <w:r w:rsidRPr="00A618E8">
        <w:rPr>
          <w:sz w:val="16"/>
        </w:rPr>
        <w:t>It's</w:t>
      </w:r>
      <w:proofErr w:type="gramEnd"/>
      <w:r w:rsidRPr="00A618E8">
        <w:rPr>
          <w:sz w:val="16"/>
        </w:rPr>
        <w:t xml:space="preserve"> Important </w:t>
      </w:r>
      <w:r w:rsidRPr="00F46938">
        <w:rPr>
          <w:rStyle w:val="Emphasis"/>
          <w:highlight w:val="yellow"/>
        </w:rPr>
        <w:t>Consumer spending is the single most important driving force of the U.S. economy</w:t>
      </w:r>
      <w:r w:rsidRPr="00A618E8">
        <w:rPr>
          <w:sz w:val="16"/>
        </w:rPr>
        <w:t xml:space="preserve">. Keynesian economic theory says that the government should stimulate spending to end a recession. Supply-side economists recommend the opposite. They believe the government should cut business taxes to create jobs. But </w:t>
      </w:r>
      <w:r w:rsidRPr="00F46938">
        <w:rPr>
          <w:rStyle w:val="Emphasis"/>
          <w:highlight w:val="yellow"/>
        </w:rPr>
        <w:t>companies won't increase production if the demand is not</w:t>
      </w:r>
      <w:r w:rsidRPr="00A618E8">
        <w:rPr>
          <w:sz w:val="16"/>
        </w:rPr>
        <w:t xml:space="preserve"> </w:t>
      </w:r>
      <w:r w:rsidRPr="00F46938">
        <w:rPr>
          <w:rStyle w:val="Emphasis"/>
          <w:highlight w:val="yellow"/>
        </w:rPr>
        <w:t>there</w:t>
      </w:r>
      <w:r w:rsidRPr="00A618E8">
        <w:rPr>
          <w:sz w:val="16"/>
        </w:rPr>
        <w:t>.</w:t>
      </w:r>
      <w:r w:rsidRPr="00A618E8">
        <w:rPr>
          <w:rFonts w:ascii="Times New Roman" w:hAnsi="Times New Roman" w:cs="Times New Roman"/>
          <w:sz w:val="16"/>
        </w:rPr>
        <w:t>​</w:t>
      </w:r>
      <w:r w:rsidRPr="00A618E8">
        <w:rPr>
          <w:sz w:val="16"/>
        </w:rPr>
        <w:t xml:space="preserve"> If you doubt this, </w:t>
      </w:r>
      <w:r w:rsidRPr="000D59B8">
        <w:rPr>
          <w:rStyle w:val="Emphasis"/>
        </w:rPr>
        <w:t>think about what would happen if everyone stopped spending. Businesses would</w:t>
      </w:r>
      <w:r w:rsidRPr="00A618E8">
        <w:rPr>
          <w:sz w:val="16"/>
        </w:rPr>
        <w:t xml:space="preserve"> eventually </w:t>
      </w:r>
      <w:r w:rsidRPr="000D59B8">
        <w:rPr>
          <w:rStyle w:val="Emphasis"/>
        </w:rPr>
        <w:t>go bankrupt and lay off workers</w:t>
      </w:r>
      <w:r w:rsidRPr="00A618E8">
        <w:rPr>
          <w:sz w:val="16"/>
        </w:rPr>
        <w:t xml:space="preserve">. </w:t>
      </w:r>
      <w:r w:rsidRPr="000D59B8">
        <w:rPr>
          <w:rStyle w:val="StyleUnderline"/>
        </w:rPr>
        <w:t>The government would then have no one to tax. The economy would have to rely on exports, assuming other countries kept up their consumer spending</w:t>
      </w:r>
      <w:r w:rsidRPr="00A618E8">
        <w:rPr>
          <w:sz w:val="16"/>
        </w:rPr>
        <w:t xml:space="preserve">. Borrowing would keep </w:t>
      </w:r>
      <w:r w:rsidRPr="000D59B8">
        <w:rPr>
          <w:rStyle w:val="Emphasis"/>
        </w:rPr>
        <w:t>the government and factories</w:t>
      </w:r>
      <w:r w:rsidRPr="00A618E8">
        <w:rPr>
          <w:sz w:val="16"/>
        </w:rPr>
        <w:t xml:space="preserve"> open. These additional </w:t>
      </w:r>
      <w:r w:rsidRPr="000D59B8">
        <w:rPr>
          <w:rStyle w:val="Emphasis"/>
        </w:rPr>
        <w:t xml:space="preserve">components of gross domestic product aren't as critical as consumer spending. Even a small downturn in consumer spending can damage the economy. </w:t>
      </w:r>
      <w:r w:rsidRPr="00F46938">
        <w:rPr>
          <w:rStyle w:val="Emphasis"/>
          <w:highlight w:val="yellow"/>
        </w:rPr>
        <w:t>As it drops off, economic growth slows. Prices will drop, which creates deflation. If slow consumer spending continues, the economy can go into recession</w:t>
      </w:r>
      <w:r w:rsidRPr="00A618E8">
        <w:rPr>
          <w:sz w:val="16"/>
        </w:rPr>
        <w:t>.</w:t>
      </w:r>
    </w:p>
    <w:p w14:paraId="464AE18B" w14:textId="77777777" w:rsidR="008C5FEA" w:rsidRPr="001955F7" w:rsidRDefault="008C5FEA" w:rsidP="008C5FEA"/>
    <w:p w14:paraId="3F0C8C73" w14:textId="2CDA4D8E" w:rsidR="00FB1D55" w:rsidRPr="00581C7E" w:rsidRDefault="00B33B42" w:rsidP="00FB1D55">
      <w:pPr>
        <w:pStyle w:val="Heading1"/>
        <w:rPr>
          <w:rFonts w:asciiTheme="majorHAnsi" w:hAnsiTheme="majorHAnsi" w:cstheme="majorHAnsi"/>
        </w:rPr>
      </w:pPr>
      <w:r w:rsidRPr="00581C7E">
        <w:rPr>
          <w:rFonts w:asciiTheme="majorHAnsi" w:hAnsiTheme="majorHAnsi" w:cstheme="majorHAnsi"/>
        </w:rPr>
        <w:lastRenderedPageBreak/>
        <w:t>1A</w:t>
      </w:r>
      <w:r w:rsidR="00FB1D55" w:rsidRPr="00581C7E">
        <w:rPr>
          <w:rFonts w:asciiTheme="majorHAnsi" w:hAnsiTheme="majorHAnsi" w:cstheme="majorHAnsi"/>
        </w:rPr>
        <w:t>C</w:t>
      </w:r>
    </w:p>
    <w:p w14:paraId="01479814" w14:textId="77777777" w:rsidR="00B33B42" w:rsidRPr="00581C7E" w:rsidRDefault="00B33B42" w:rsidP="00B33B42">
      <w:pPr>
        <w:rPr>
          <w:rFonts w:asciiTheme="majorHAnsi" w:hAnsiTheme="majorHAnsi" w:cstheme="majorHAnsi"/>
        </w:rPr>
      </w:pPr>
    </w:p>
    <w:p w14:paraId="21DE3903" w14:textId="67B91B29" w:rsidR="001619A7" w:rsidRPr="00581C7E" w:rsidRDefault="001619A7" w:rsidP="001619A7">
      <w:pPr>
        <w:pStyle w:val="Heading3"/>
        <w:rPr>
          <w:rFonts w:asciiTheme="majorHAnsi" w:hAnsiTheme="majorHAnsi" w:cstheme="majorHAnsi"/>
        </w:rPr>
      </w:pPr>
      <w:r w:rsidRPr="00581C7E">
        <w:rPr>
          <w:rFonts w:asciiTheme="majorHAnsi" w:hAnsiTheme="majorHAnsi" w:cstheme="majorHAnsi"/>
        </w:rPr>
        <w:lastRenderedPageBreak/>
        <w:t>Framing</w:t>
      </w:r>
    </w:p>
    <w:p w14:paraId="36BA1732" w14:textId="33A37C24" w:rsidR="005F39AB" w:rsidRPr="00581C7E" w:rsidRDefault="005F39AB" w:rsidP="00BD054D">
      <w:pPr>
        <w:pStyle w:val="Heading4"/>
        <w:rPr>
          <w:rFonts w:asciiTheme="majorHAnsi" w:hAnsiTheme="majorHAnsi" w:cstheme="majorHAnsi"/>
        </w:rPr>
      </w:pPr>
      <w:r w:rsidRPr="00581C7E">
        <w:rPr>
          <w:rFonts w:asciiTheme="majorHAnsi" w:hAnsiTheme="majorHAnsi" w:cstheme="majorHAnsi"/>
        </w:rPr>
        <w:t>I affirm r</w:t>
      </w:r>
      <w:r w:rsidR="00BD054D" w:rsidRPr="00581C7E">
        <w:rPr>
          <w:rFonts w:asciiTheme="majorHAnsi" w:hAnsiTheme="majorHAnsi" w:cstheme="majorHAnsi"/>
        </w:rPr>
        <w:t>esolved: A just government ought to recognize an unconditional right of workers to strike.</w:t>
      </w:r>
    </w:p>
    <w:p w14:paraId="2A2CC7B0" w14:textId="77777777" w:rsidR="00EA4BD5" w:rsidRPr="00581C7E" w:rsidRDefault="00EA4BD5" w:rsidP="005F39AB">
      <w:pPr>
        <w:spacing w:after="0" w:line="240" w:lineRule="auto"/>
        <w:rPr>
          <w:rFonts w:asciiTheme="majorHAnsi" w:eastAsiaTheme="majorEastAsia" w:hAnsiTheme="majorHAnsi" w:cstheme="majorHAnsi"/>
          <w:b/>
          <w:bCs/>
          <w:sz w:val="26"/>
          <w:szCs w:val="26"/>
        </w:rPr>
      </w:pPr>
    </w:p>
    <w:p w14:paraId="050BBC42" w14:textId="32C77DAB" w:rsidR="005F39AB" w:rsidRPr="00581C7E" w:rsidRDefault="005F39AB" w:rsidP="005432E3">
      <w:pPr>
        <w:pStyle w:val="Heading4"/>
        <w:rPr>
          <w:rFonts w:asciiTheme="majorHAnsi" w:hAnsiTheme="majorHAnsi" w:cstheme="majorHAnsi"/>
          <w:sz w:val="24"/>
        </w:rPr>
      </w:pPr>
      <w:r w:rsidRPr="00581C7E">
        <w:rPr>
          <w:rFonts w:asciiTheme="majorHAnsi" w:hAnsiTheme="majorHAnsi" w:cstheme="majorHAnsi"/>
        </w:rPr>
        <w:t>I have ONE observation about the resolution:</w:t>
      </w:r>
    </w:p>
    <w:p w14:paraId="3BF0D9DB" w14:textId="14C91157" w:rsidR="007F07A9" w:rsidRPr="00581C7E" w:rsidRDefault="005F39AB" w:rsidP="002723BB">
      <w:pPr>
        <w:spacing w:after="0" w:line="240" w:lineRule="auto"/>
        <w:rPr>
          <w:rFonts w:asciiTheme="majorHAnsi" w:eastAsia="Times New Roman" w:hAnsiTheme="majorHAnsi" w:cstheme="majorHAnsi"/>
          <w:b/>
          <w:bCs/>
          <w:color w:val="000000"/>
          <w:sz w:val="26"/>
          <w:szCs w:val="26"/>
        </w:rPr>
      </w:pPr>
      <w:r w:rsidRPr="00581C7E">
        <w:rPr>
          <w:rFonts w:asciiTheme="majorHAnsi" w:eastAsia="Times New Roman" w:hAnsiTheme="majorHAnsi" w:cstheme="majorHAnsi"/>
          <w:b/>
          <w:bCs/>
          <w:color w:val="000000"/>
          <w:sz w:val="26"/>
          <w:szCs w:val="26"/>
        </w:rPr>
        <w:t xml:space="preserve">The word UNCONDITIONAL means the removal of restrictions that directly limit striking. In other words, strikes that break a law separate from striking, for example, security from violence or protections for property, </w:t>
      </w:r>
      <w:r w:rsidR="007F07A9" w:rsidRPr="00581C7E">
        <w:rPr>
          <w:rFonts w:asciiTheme="majorHAnsi" w:eastAsia="Times New Roman" w:hAnsiTheme="majorHAnsi" w:cstheme="majorHAnsi"/>
          <w:b/>
          <w:bCs/>
          <w:color w:val="000000"/>
          <w:sz w:val="26"/>
          <w:szCs w:val="26"/>
        </w:rPr>
        <w:t xml:space="preserve">wouldn’t </w:t>
      </w:r>
      <w:r w:rsidRPr="00581C7E">
        <w:rPr>
          <w:rFonts w:asciiTheme="majorHAnsi" w:eastAsia="Times New Roman" w:hAnsiTheme="majorHAnsi" w:cstheme="majorHAnsi"/>
          <w:b/>
          <w:bCs/>
          <w:color w:val="000000"/>
          <w:sz w:val="26"/>
          <w:szCs w:val="26"/>
        </w:rPr>
        <w:t>be recognized</w:t>
      </w:r>
      <w:r w:rsidR="00EA4BD5" w:rsidRPr="00581C7E">
        <w:rPr>
          <w:rFonts w:asciiTheme="majorHAnsi" w:eastAsia="Times New Roman" w:hAnsiTheme="majorHAnsi" w:cstheme="majorHAnsi"/>
          <w:b/>
          <w:bCs/>
          <w:color w:val="000000"/>
          <w:sz w:val="26"/>
          <w:szCs w:val="26"/>
        </w:rPr>
        <w:t xml:space="preserve">. </w:t>
      </w:r>
      <w:r w:rsidRPr="00581C7E">
        <w:rPr>
          <w:rFonts w:asciiTheme="majorHAnsi" w:eastAsia="Times New Roman" w:hAnsiTheme="majorHAnsi" w:cstheme="majorHAnsi"/>
          <w:b/>
          <w:bCs/>
          <w:color w:val="000000"/>
          <w:sz w:val="26"/>
          <w:szCs w:val="26"/>
        </w:rPr>
        <w:t xml:space="preserve"> Instead, the affirmative ONLY removes </w:t>
      </w:r>
      <w:proofErr w:type="gramStart"/>
      <w:r w:rsidRPr="00581C7E">
        <w:rPr>
          <w:rFonts w:asciiTheme="majorHAnsi" w:eastAsia="Times New Roman" w:hAnsiTheme="majorHAnsi" w:cstheme="majorHAnsi"/>
          <w:b/>
          <w:bCs/>
          <w:color w:val="000000"/>
          <w:sz w:val="26"/>
          <w:szCs w:val="26"/>
        </w:rPr>
        <w:t>ALL of</w:t>
      </w:r>
      <w:proofErr w:type="gramEnd"/>
      <w:r w:rsidRPr="00581C7E">
        <w:rPr>
          <w:rFonts w:asciiTheme="majorHAnsi" w:eastAsia="Times New Roman" w:hAnsiTheme="majorHAnsi" w:cstheme="majorHAnsi"/>
          <w:b/>
          <w:bCs/>
          <w:color w:val="000000"/>
          <w:sz w:val="26"/>
          <w:szCs w:val="26"/>
        </w:rPr>
        <w:t xml:space="preserve"> the restrictions for the actual right to strike.</w:t>
      </w:r>
    </w:p>
    <w:p w14:paraId="7BD0D727" w14:textId="77777777" w:rsidR="006435C6" w:rsidRPr="00581C7E" w:rsidRDefault="006435C6" w:rsidP="006435C6">
      <w:pPr>
        <w:rPr>
          <w:rFonts w:asciiTheme="majorHAnsi" w:hAnsiTheme="majorHAnsi" w:cstheme="majorHAnsi"/>
        </w:rPr>
      </w:pPr>
      <w:r w:rsidRPr="00581C7E">
        <w:rPr>
          <w:rStyle w:val="Style13ptBold"/>
          <w:rFonts w:asciiTheme="majorHAnsi" w:hAnsiTheme="majorHAnsi" w:cstheme="majorHAnsi"/>
        </w:rPr>
        <w:t>NLRB 85</w:t>
      </w:r>
      <w:r w:rsidRPr="00581C7E">
        <w:rPr>
          <w:rFonts w:asciiTheme="majorHAnsi" w:hAnsiTheme="majorHAnsi" w:cstheme="majorHAnsi"/>
        </w:rPr>
        <w:t xml:space="preserve"> [National Labor Relations Board; “Legislative History of the Labor Management Relations Act, 1947: Volume 1,” Jan 1985; </w:t>
      </w:r>
      <w:hyperlink r:id="rId9" w:history="1">
        <w:r w:rsidRPr="00581C7E">
          <w:rPr>
            <w:rStyle w:val="Hyperlink"/>
            <w:rFonts w:asciiTheme="majorHAnsi" w:hAnsiTheme="majorHAnsi" w:cstheme="majorHAnsi"/>
          </w:rPr>
          <w:t>https://play.google.com/store/books/details?id=7o1tA__v4xwC&amp;rdid=book-7o1tA__v4xwC&amp;rdot=1</w:t>
        </w:r>
      </w:hyperlink>
      <w:r w:rsidRPr="00581C7E">
        <w:rPr>
          <w:rFonts w:asciiTheme="majorHAnsi" w:hAnsiTheme="majorHAnsi" w:cstheme="majorHAnsi"/>
        </w:rPr>
        <w:t xml:space="preserve">] </w:t>
      </w:r>
    </w:p>
    <w:p w14:paraId="15DAF03A" w14:textId="77777777" w:rsidR="006435C6" w:rsidRPr="00581C7E" w:rsidRDefault="006435C6" w:rsidP="006435C6">
      <w:pPr>
        <w:rPr>
          <w:rFonts w:asciiTheme="majorHAnsi" w:hAnsiTheme="majorHAnsi" w:cstheme="majorHAnsi"/>
        </w:rPr>
      </w:pPr>
      <w:r w:rsidRPr="00581C7E">
        <w:rPr>
          <w:rFonts w:asciiTheme="majorHAnsi" w:hAnsiTheme="majorHAnsi" w:cstheme="majorHAnsi"/>
        </w:rPr>
        <w:t>**Edited for gendered language</w:t>
      </w:r>
    </w:p>
    <w:p w14:paraId="6996A396" w14:textId="53A08E6E" w:rsidR="005F39AB" w:rsidRPr="00581C7E" w:rsidRDefault="006435C6" w:rsidP="009B2271">
      <w:pPr>
        <w:rPr>
          <w:rFonts w:asciiTheme="majorHAnsi" w:hAnsiTheme="majorHAnsi" w:cstheme="majorHAnsi"/>
          <w:u w:val="single"/>
        </w:rPr>
      </w:pPr>
      <w:r w:rsidRPr="00581C7E">
        <w:rPr>
          <w:rFonts w:asciiTheme="majorHAnsi" w:hAnsiTheme="majorHAnsi" w:cstheme="majorHAnsi"/>
          <w:sz w:val="16"/>
        </w:rPr>
        <w:t xml:space="preserve">As for the so-called absolute or </w:t>
      </w:r>
      <w:r w:rsidRPr="00581C7E">
        <w:rPr>
          <w:rStyle w:val="Emphasis"/>
          <w:rFonts w:asciiTheme="majorHAnsi" w:hAnsiTheme="majorHAnsi" w:cstheme="majorHAnsi"/>
          <w:highlight w:val="green"/>
        </w:rPr>
        <w:t>unconditional</w:t>
      </w:r>
      <w:r w:rsidRPr="00581C7E">
        <w:rPr>
          <w:rFonts w:asciiTheme="majorHAnsi" w:hAnsiTheme="majorHAnsi" w:cstheme="majorHAnsi"/>
          <w:highlight w:val="green"/>
          <w:u w:val="single"/>
        </w:rPr>
        <w:t xml:space="preserve"> right to strike</w:t>
      </w:r>
      <w:r w:rsidRPr="00581C7E">
        <w:rPr>
          <w:rFonts w:asciiTheme="majorHAnsi" w:hAnsiTheme="majorHAnsi" w:cstheme="majorHAnsi"/>
          <w:sz w:val="16"/>
        </w:rPr>
        <w:t xml:space="preserve">—there are no absolute rights that do not </w:t>
      </w:r>
      <w:r w:rsidRPr="00581C7E">
        <w:rPr>
          <w:rFonts w:asciiTheme="majorHAnsi" w:hAnsiTheme="majorHAnsi" w:cstheme="majorHAnsi"/>
          <w:highlight w:val="green"/>
          <w:u w:val="single"/>
        </w:rPr>
        <w:t>have</w:t>
      </w:r>
      <w:r w:rsidRPr="00581C7E">
        <w:rPr>
          <w:rFonts w:asciiTheme="majorHAnsi" w:hAnsiTheme="majorHAnsi" w:cstheme="majorHAnsi"/>
          <w:sz w:val="16"/>
        </w:rPr>
        <w:t xml:space="preserve"> their </w:t>
      </w:r>
      <w:r w:rsidRPr="00581C7E">
        <w:rPr>
          <w:rStyle w:val="Emphasis"/>
          <w:rFonts w:asciiTheme="majorHAnsi" w:hAnsiTheme="majorHAnsi" w:cstheme="majorHAnsi"/>
        </w:rPr>
        <w:t>corresponding</w:t>
      </w:r>
      <w:r w:rsidRPr="00581C7E">
        <w:rPr>
          <w:rFonts w:asciiTheme="majorHAnsi" w:hAnsiTheme="majorHAnsi" w:cstheme="majorHAnsi"/>
          <w:u w:val="single"/>
        </w:rPr>
        <w:t xml:space="preserve"> </w:t>
      </w:r>
      <w:r w:rsidRPr="00581C7E">
        <w:rPr>
          <w:rStyle w:val="Emphasis"/>
          <w:rFonts w:asciiTheme="majorHAnsi" w:hAnsiTheme="majorHAnsi" w:cstheme="majorHAnsi"/>
          <w:highlight w:val="green"/>
        </w:rPr>
        <w:t>responsibilities</w:t>
      </w:r>
      <w:r w:rsidRPr="00581C7E">
        <w:rPr>
          <w:rFonts w:asciiTheme="majorHAnsi" w:hAnsiTheme="majorHAnsi" w:cstheme="majorHAnsi"/>
          <w:sz w:val="16"/>
        </w:rPr>
        <w:t xml:space="preserve">. Under our American Anglo-Saxon system, </w:t>
      </w:r>
      <w:proofErr w:type="gramStart"/>
      <w:r w:rsidRPr="00581C7E">
        <w:rPr>
          <w:rFonts w:asciiTheme="majorHAnsi" w:hAnsiTheme="majorHAnsi" w:cstheme="majorHAnsi"/>
          <w:highlight w:val="green"/>
          <w:u w:val="single"/>
        </w:rPr>
        <w:t>each individual</w:t>
      </w:r>
      <w:proofErr w:type="gramEnd"/>
      <w:r w:rsidRPr="00581C7E">
        <w:rPr>
          <w:rFonts w:asciiTheme="majorHAnsi" w:hAnsiTheme="majorHAnsi" w:cstheme="majorHAnsi"/>
          <w:highlight w:val="green"/>
          <w:u w:val="single"/>
        </w:rPr>
        <w:t xml:space="preserve"> is </w:t>
      </w:r>
      <w:r w:rsidRPr="00581C7E">
        <w:rPr>
          <w:rStyle w:val="Emphasis"/>
          <w:rFonts w:asciiTheme="majorHAnsi" w:hAnsiTheme="majorHAnsi" w:cstheme="majorHAnsi"/>
          <w:highlight w:val="green"/>
        </w:rPr>
        <w:t>entitled</w:t>
      </w:r>
      <w:r w:rsidRPr="00581C7E">
        <w:rPr>
          <w:rFonts w:asciiTheme="majorHAnsi" w:hAnsiTheme="majorHAnsi" w:cstheme="majorHAnsi"/>
          <w:sz w:val="16"/>
        </w:rPr>
        <w:t xml:space="preserve"> to the maximum of freedom, </w:t>
      </w:r>
      <w:r w:rsidRPr="00581C7E">
        <w:rPr>
          <w:rFonts w:asciiTheme="majorHAnsi" w:hAnsiTheme="majorHAnsi" w:cstheme="majorHAnsi"/>
          <w:highlight w:val="green"/>
          <w:u w:val="single"/>
        </w:rPr>
        <w:t>provided</w:t>
      </w:r>
      <w:r w:rsidRPr="00581C7E">
        <w:rPr>
          <w:rFonts w:asciiTheme="majorHAnsi" w:hAnsiTheme="majorHAnsi" w:cstheme="majorHAnsi"/>
          <w:u w:val="single"/>
        </w:rPr>
        <w:t xml:space="preserve"> however</w:t>
      </w:r>
      <w:r w:rsidRPr="00581C7E">
        <w:rPr>
          <w:rFonts w:asciiTheme="majorHAnsi" w:hAnsiTheme="majorHAnsi" w:cstheme="majorHAnsi"/>
          <w:sz w:val="16"/>
        </w:rPr>
        <w:t xml:space="preserve"> (and this provision is of first importance), </w:t>
      </w:r>
      <w:r w:rsidRPr="00581C7E">
        <w:rPr>
          <w:rFonts w:asciiTheme="majorHAnsi" w:hAnsiTheme="majorHAnsi" w:cstheme="majorHAnsi"/>
          <w:u w:val="single"/>
        </w:rPr>
        <w:t xml:space="preserve">his </w:t>
      </w:r>
      <w:r w:rsidRPr="00581C7E">
        <w:rPr>
          <w:rFonts w:asciiTheme="majorHAnsi" w:hAnsiTheme="majorHAnsi" w:cstheme="majorHAnsi"/>
          <w:highlight w:val="green"/>
          <w:u w:val="single"/>
        </w:rPr>
        <w:t xml:space="preserve">[their] freedom has </w:t>
      </w:r>
      <w:r w:rsidRPr="00581C7E">
        <w:rPr>
          <w:rStyle w:val="Emphasis"/>
          <w:rFonts w:asciiTheme="majorHAnsi" w:hAnsiTheme="majorHAnsi" w:cstheme="majorHAnsi"/>
          <w:highlight w:val="green"/>
        </w:rPr>
        <w:t>due</w:t>
      </w:r>
      <w:r w:rsidRPr="00581C7E">
        <w:rPr>
          <w:rFonts w:asciiTheme="majorHAnsi" w:hAnsiTheme="majorHAnsi" w:cstheme="majorHAnsi"/>
          <w:highlight w:val="green"/>
          <w:u w:val="single"/>
        </w:rPr>
        <w:t xml:space="preserve"> </w:t>
      </w:r>
      <w:r w:rsidRPr="00581C7E">
        <w:rPr>
          <w:rStyle w:val="Emphasis"/>
          <w:rFonts w:asciiTheme="majorHAnsi" w:hAnsiTheme="majorHAnsi" w:cstheme="majorHAnsi"/>
          <w:highlight w:val="green"/>
        </w:rPr>
        <w:t>regard</w:t>
      </w:r>
      <w:r w:rsidRPr="00581C7E">
        <w:rPr>
          <w:rFonts w:asciiTheme="majorHAnsi" w:hAnsiTheme="majorHAnsi" w:cstheme="majorHAnsi"/>
          <w:highlight w:val="green"/>
          <w:u w:val="single"/>
        </w:rPr>
        <w:t xml:space="preserve"> for</w:t>
      </w:r>
      <w:r w:rsidRPr="00581C7E">
        <w:rPr>
          <w:rFonts w:asciiTheme="majorHAnsi" w:hAnsiTheme="majorHAnsi" w:cstheme="majorHAnsi"/>
          <w:u w:val="single"/>
        </w:rPr>
        <w:t xml:space="preserve"> the </w:t>
      </w:r>
      <w:r w:rsidRPr="00581C7E">
        <w:rPr>
          <w:rStyle w:val="Emphasis"/>
          <w:rFonts w:asciiTheme="majorHAnsi" w:hAnsiTheme="majorHAnsi" w:cstheme="majorHAnsi"/>
          <w:highlight w:val="green"/>
        </w:rPr>
        <w:t>rights</w:t>
      </w:r>
      <w:r w:rsidRPr="00581C7E">
        <w:rPr>
          <w:rFonts w:asciiTheme="majorHAnsi" w:hAnsiTheme="majorHAnsi" w:cstheme="majorHAnsi"/>
          <w:highlight w:val="green"/>
          <w:u w:val="single"/>
        </w:rPr>
        <w:t xml:space="preserve"> and </w:t>
      </w:r>
      <w:r w:rsidRPr="00581C7E">
        <w:rPr>
          <w:rStyle w:val="Emphasis"/>
          <w:rFonts w:asciiTheme="majorHAnsi" w:hAnsiTheme="majorHAnsi" w:cstheme="majorHAnsi"/>
          <w:highlight w:val="green"/>
        </w:rPr>
        <w:t>freedoms</w:t>
      </w:r>
      <w:r w:rsidRPr="00581C7E">
        <w:rPr>
          <w:rFonts w:asciiTheme="majorHAnsi" w:hAnsiTheme="majorHAnsi" w:cstheme="majorHAnsi"/>
          <w:highlight w:val="green"/>
          <w:u w:val="single"/>
        </w:rPr>
        <w:t xml:space="preserve"> of </w:t>
      </w:r>
      <w:r w:rsidRPr="00581C7E">
        <w:rPr>
          <w:rStyle w:val="Emphasis"/>
          <w:rFonts w:asciiTheme="majorHAnsi" w:hAnsiTheme="majorHAnsi" w:cstheme="majorHAnsi"/>
          <w:highlight w:val="green"/>
        </w:rPr>
        <w:t>others</w:t>
      </w:r>
      <w:r w:rsidRPr="00581C7E">
        <w:rPr>
          <w:rFonts w:asciiTheme="majorHAnsi" w:hAnsiTheme="majorHAnsi" w:cstheme="majorHAnsi"/>
          <w:highlight w:val="green"/>
          <w:u w:val="single"/>
        </w:rPr>
        <w:t xml:space="preserve">. </w:t>
      </w:r>
      <w:r w:rsidRPr="00581C7E">
        <w:rPr>
          <w:rFonts w:asciiTheme="majorHAnsi" w:hAnsiTheme="majorHAnsi" w:cstheme="majorHAnsi"/>
          <w:u w:val="single"/>
        </w:rPr>
        <w:t xml:space="preserve">The very </w:t>
      </w:r>
      <w:r w:rsidRPr="00581C7E">
        <w:rPr>
          <w:rStyle w:val="Emphasis"/>
          <w:rFonts w:asciiTheme="majorHAnsi" w:hAnsiTheme="majorHAnsi" w:cstheme="majorHAnsi"/>
        </w:rPr>
        <w:t>safeguard</w:t>
      </w:r>
      <w:r w:rsidRPr="00581C7E">
        <w:rPr>
          <w:rFonts w:asciiTheme="majorHAnsi" w:hAnsiTheme="majorHAnsi" w:cstheme="majorHAnsi"/>
          <w:u w:val="single"/>
        </w:rPr>
        <w:t xml:space="preserve"> of our freedoms is the recognition of this fundamental principle. </w:t>
      </w:r>
      <w:r w:rsidRPr="00581C7E">
        <w:rPr>
          <w:rFonts w:asciiTheme="majorHAnsi" w:hAnsiTheme="majorHAnsi" w:cstheme="majorHAnsi"/>
          <w:highlight w:val="green"/>
          <w:u w:val="single"/>
        </w:rPr>
        <w:t xml:space="preserve">I take </w:t>
      </w:r>
      <w:r w:rsidRPr="00581C7E">
        <w:rPr>
          <w:rStyle w:val="Emphasis"/>
          <w:rFonts w:asciiTheme="majorHAnsi" w:hAnsiTheme="majorHAnsi" w:cstheme="majorHAnsi"/>
          <w:highlight w:val="green"/>
        </w:rPr>
        <w:t>issue</w:t>
      </w:r>
      <w:r w:rsidRPr="00581C7E">
        <w:rPr>
          <w:rFonts w:asciiTheme="majorHAnsi" w:hAnsiTheme="majorHAnsi" w:cstheme="majorHAnsi"/>
          <w:sz w:val="16"/>
        </w:rPr>
        <w:t xml:space="preserve"> very definitely </w:t>
      </w:r>
      <w:r w:rsidRPr="00581C7E">
        <w:rPr>
          <w:rFonts w:asciiTheme="majorHAnsi" w:hAnsiTheme="majorHAnsi" w:cstheme="majorHAnsi"/>
          <w:highlight w:val="green"/>
          <w:u w:val="single"/>
        </w:rPr>
        <w:t>with</w:t>
      </w:r>
      <w:r w:rsidRPr="00581C7E">
        <w:rPr>
          <w:rFonts w:asciiTheme="majorHAnsi" w:hAnsiTheme="majorHAnsi" w:cstheme="majorHAnsi"/>
          <w:u w:val="single"/>
        </w:rPr>
        <w:t xml:space="preserve"> the </w:t>
      </w:r>
      <w:r w:rsidRPr="00581C7E">
        <w:rPr>
          <w:rFonts w:asciiTheme="majorHAnsi" w:hAnsiTheme="majorHAnsi" w:cstheme="majorHAnsi"/>
          <w:highlight w:val="green"/>
          <w:u w:val="single"/>
        </w:rPr>
        <w:t>suggestion that there is</w:t>
      </w:r>
      <w:r w:rsidRPr="00581C7E">
        <w:rPr>
          <w:rFonts w:asciiTheme="majorHAnsi" w:hAnsiTheme="majorHAnsi" w:cstheme="majorHAnsi"/>
          <w:u w:val="single"/>
        </w:rPr>
        <w:t xml:space="preserve"> an absolute and </w:t>
      </w:r>
      <w:r w:rsidRPr="00581C7E">
        <w:rPr>
          <w:rStyle w:val="Emphasis"/>
          <w:rFonts w:asciiTheme="majorHAnsi" w:hAnsiTheme="majorHAnsi" w:cstheme="majorHAnsi"/>
          <w:highlight w:val="green"/>
        </w:rPr>
        <w:t>unconditional</w:t>
      </w:r>
      <w:r w:rsidRPr="00581C7E">
        <w:rPr>
          <w:rFonts w:asciiTheme="majorHAnsi" w:hAnsiTheme="majorHAnsi" w:cstheme="majorHAnsi"/>
          <w:highlight w:val="green"/>
          <w:u w:val="single"/>
        </w:rPr>
        <w:t xml:space="preserve"> </w:t>
      </w:r>
      <w:r w:rsidRPr="00581C7E">
        <w:rPr>
          <w:rStyle w:val="Emphasis"/>
          <w:rFonts w:asciiTheme="majorHAnsi" w:hAnsiTheme="majorHAnsi" w:cstheme="majorHAnsi"/>
          <w:highlight w:val="green"/>
        </w:rPr>
        <w:t>right</w:t>
      </w:r>
      <w:r w:rsidRPr="00581C7E">
        <w:rPr>
          <w:rFonts w:asciiTheme="majorHAnsi" w:hAnsiTheme="majorHAnsi" w:cstheme="majorHAnsi"/>
          <w:highlight w:val="green"/>
          <w:u w:val="single"/>
        </w:rPr>
        <w:t xml:space="preserve"> to</w:t>
      </w:r>
      <w:r w:rsidRPr="00581C7E">
        <w:rPr>
          <w:rFonts w:asciiTheme="majorHAnsi" w:hAnsiTheme="majorHAnsi" w:cstheme="majorHAnsi"/>
          <w:sz w:val="16"/>
        </w:rPr>
        <w:t xml:space="preserve"> concerted action (which after all is what the </w:t>
      </w:r>
      <w:r w:rsidRPr="00581C7E">
        <w:rPr>
          <w:rStyle w:val="Emphasis"/>
          <w:rFonts w:asciiTheme="majorHAnsi" w:hAnsiTheme="majorHAnsi" w:cstheme="majorHAnsi"/>
          <w:highlight w:val="green"/>
        </w:rPr>
        <w:t>strike</w:t>
      </w:r>
      <w:r w:rsidRPr="00581C7E">
        <w:rPr>
          <w:rFonts w:asciiTheme="majorHAnsi" w:hAnsiTheme="majorHAnsi" w:cstheme="majorHAnsi"/>
          <w:sz w:val="16"/>
        </w:rPr>
        <w:t xml:space="preserve"> is) </w:t>
      </w:r>
      <w:r w:rsidRPr="00581C7E">
        <w:rPr>
          <w:rFonts w:asciiTheme="majorHAnsi" w:hAnsiTheme="majorHAnsi" w:cstheme="majorHAnsi"/>
          <w:highlight w:val="green"/>
          <w:u w:val="single"/>
        </w:rPr>
        <w:t xml:space="preserve">which </w:t>
      </w:r>
      <w:r w:rsidRPr="00581C7E">
        <w:rPr>
          <w:rStyle w:val="Emphasis"/>
          <w:rFonts w:asciiTheme="majorHAnsi" w:hAnsiTheme="majorHAnsi" w:cstheme="majorHAnsi"/>
          <w:highlight w:val="green"/>
        </w:rPr>
        <w:t>endangers</w:t>
      </w:r>
      <w:r w:rsidRPr="00581C7E">
        <w:rPr>
          <w:rFonts w:asciiTheme="majorHAnsi" w:hAnsiTheme="majorHAnsi" w:cstheme="majorHAnsi"/>
          <w:u w:val="single"/>
        </w:rPr>
        <w:t xml:space="preserve"> the </w:t>
      </w:r>
      <w:r w:rsidRPr="00581C7E">
        <w:rPr>
          <w:rStyle w:val="Emphasis"/>
          <w:rFonts w:asciiTheme="majorHAnsi" w:hAnsiTheme="majorHAnsi" w:cstheme="majorHAnsi"/>
        </w:rPr>
        <w:t>health</w:t>
      </w:r>
      <w:r w:rsidRPr="00581C7E">
        <w:rPr>
          <w:rFonts w:asciiTheme="majorHAnsi" w:hAnsiTheme="majorHAnsi" w:cstheme="majorHAnsi"/>
          <w:u w:val="single"/>
        </w:rPr>
        <w:t xml:space="preserve"> and </w:t>
      </w:r>
      <w:r w:rsidRPr="00581C7E">
        <w:rPr>
          <w:rStyle w:val="Emphasis"/>
          <w:rFonts w:asciiTheme="majorHAnsi" w:hAnsiTheme="majorHAnsi" w:cstheme="majorHAnsi"/>
          <w:highlight w:val="green"/>
        </w:rPr>
        <w:t>welfare</w:t>
      </w:r>
      <w:r w:rsidRPr="00581C7E">
        <w:rPr>
          <w:rFonts w:asciiTheme="majorHAnsi" w:hAnsiTheme="majorHAnsi" w:cstheme="majorHAnsi"/>
          <w:highlight w:val="green"/>
          <w:u w:val="single"/>
        </w:rPr>
        <w:t xml:space="preserve"> of our people</w:t>
      </w:r>
      <w:r w:rsidRPr="00581C7E">
        <w:rPr>
          <w:rFonts w:asciiTheme="majorHAnsi" w:hAnsiTheme="majorHAnsi" w:cstheme="majorHAnsi"/>
          <w:u w:val="single"/>
        </w:rPr>
        <w:t xml:space="preserve"> </w:t>
      </w:r>
      <w:proofErr w:type="gramStart"/>
      <w:r w:rsidRPr="00581C7E">
        <w:rPr>
          <w:rFonts w:asciiTheme="majorHAnsi" w:hAnsiTheme="majorHAnsi" w:cstheme="majorHAnsi"/>
          <w:u w:val="single"/>
        </w:rPr>
        <w:t>in order to</w:t>
      </w:r>
      <w:proofErr w:type="gramEnd"/>
      <w:r w:rsidRPr="00581C7E">
        <w:rPr>
          <w:rFonts w:asciiTheme="majorHAnsi" w:hAnsiTheme="majorHAnsi" w:cstheme="majorHAnsi"/>
          <w:u w:val="single"/>
        </w:rPr>
        <w:t xml:space="preserve"> attain a </w:t>
      </w:r>
      <w:r w:rsidRPr="00581C7E">
        <w:rPr>
          <w:rStyle w:val="Emphasis"/>
          <w:rFonts w:asciiTheme="majorHAnsi" w:hAnsiTheme="majorHAnsi" w:cstheme="majorHAnsi"/>
        </w:rPr>
        <w:t>selfish</w:t>
      </w:r>
      <w:r w:rsidRPr="00581C7E">
        <w:rPr>
          <w:rFonts w:asciiTheme="majorHAnsi" w:hAnsiTheme="majorHAnsi" w:cstheme="majorHAnsi"/>
          <w:u w:val="single"/>
        </w:rPr>
        <w:t xml:space="preserve"> </w:t>
      </w:r>
      <w:r w:rsidRPr="00581C7E">
        <w:rPr>
          <w:rStyle w:val="Emphasis"/>
          <w:rFonts w:asciiTheme="majorHAnsi" w:hAnsiTheme="majorHAnsi" w:cstheme="majorHAnsi"/>
        </w:rPr>
        <w:t>end</w:t>
      </w:r>
      <w:r w:rsidRPr="00581C7E">
        <w:rPr>
          <w:rFonts w:asciiTheme="majorHAnsi" w:hAnsiTheme="majorHAnsi" w:cstheme="majorHAnsi"/>
          <w:u w:val="single"/>
        </w:rPr>
        <w:t>.</w:t>
      </w:r>
    </w:p>
    <w:p w14:paraId="6F236208" w14:textId="325DD11B" w:rsidR="005F39AB" w:rsidRPr="00581C7E" w:rsidRDefault="005F39AB" w:rsidP="00491337">
      <w:pPr>
        <w:pStyle w:val="Heading4"/>
        <w:rPr>
          <w:rFonts w:asciiTheme="majorHAnsi" w:hAnsiTheme="majorHAnsi" w:cstheme="majorHAnsi"/>
        </w:rPr>
      </w:pPr>
      <w:r w:rsidRPr="00581C7E">
        <w:rPr>
          <w:rFonts w:asciiTheme="majorHAnsi" w:hAnsiTheme="majorHAnsi" w:cstheme="majorHAnsi"/>
        </w:rPr>
        <w:t xml:space="preserve">I value </w:t>
      </w:r>
      <w:r w:rsidR="00491337" w:rsidRPr="00581C7E">
        <w:rPr>
          <w:rFonts w:asciiTheme="majorHAnsi" w:hAnsiTheme="majorHAnsi" w:cstheme="majorHAnsi"/>
        </w:rPr>
        <w:t xml:space="preserve">morality because the resolution asks us to consider what a government ought to do, </w:t>
      </w:r>
      <w:proofErr w:type="gramStart"/>
      <w:r w:rsidR="00491337" w:rsidRPr="00581C7E">
        <w:rPr>
          <w:rFonts w:asciiTheme="majorHAnsi" w:hAnsiTheme="majorHAnsi" w:cstheme="majorHAnsi"/>
        </w:rPr>
        <w:t>making</w:t>
      </w:r>
      <w:proofErr w:type="gramEnd"/>
      <w:r w:rsidR="00491337" w:rsidRPr="00581C7E">
        <w:rPr>
          <w:rFonts w:asciiTheme="majorHAnsi" w:hAnsiTheme="majorHAnsi" w:cstheme="majorHAnsi"/>
        </w:rPr>
        <w:t xml:space="preserve"> it a question of moral obligation</w:t>
      </w:r>
      <w:r w:rsidRPr="00581C7E">
        <w:rPr>
          <w:rFonts w:asciiTheme="majorHAnsi" w:hAnsiTheme="majorHAnsi" w:cstheme="majorHAnsi"/>
        </w:rPr>
        <w:t>.</w:t>
      </w:r>
    </w:p>
    <w:p w14:paraId="0475FB8D" w14:textId="316C404D" w:rsidR="005F39AB" w:rsidRPr="00581C7E" w:rsidRDefault="005F39AB" w:rsidP="00491337">
      <w:pPr>
        <w:pStyle w:val="Heading4"/>
        <w:rPr>
          <w:rFonts w:asciiTheme="majorHAnsi" w:hAnsiTheme="majorHAnsi" w:cstheme="majorHAnsi"/>
        </w:rPr>
      </w:pPr>
      <w:r w:rsidRPr="00581C7E">
        <w:rPr>
          <w:rFonts w:asciiTheme="majorHAnsi" w:hAnsiTheme="majorHAnsi" w:cstheme="majorHAnsi"/>
        </w:rPr>
        <w:t>The value criterion is utilitarianism.</w:t>
      </w:r>
    </w:p>
    <w:p w14:paraId="291825B4" w14:textId="3E4F3A6E" w:rsidR="000D3A4C" w:rsidRPr="00581C7E" w:rsidRDefault="000D3A4C" w:rsidP="00491337">
      <w:pPr>
        <w:pStyle w:val="Heading4"/>
        <w:rPr>
          <w:rFonts w:asciiTheme="majorHAnsi" w:hAnsiTheme="majorHAnsi" w:cstheme="majorHAnsi"/>
        </w:rPr>
      </w:pPr>
      <w:r w:rsidRPr="00581C7E">
        <w:rPr>
          <w:rFonts w:asciiTheme="majorHAnsi" w:hAnsiTheme="majorHAnsi" w:cstheme="majorHAnsi"/>
        </w:rPr>
        <w:t xml:space="preserve">Prefer </w:t>
      </w:r>
      <w:r w:rsidR="005432E3" w:rsidRPr="00581C7E">
        <w:rPr>
          <w:rFonts w:asciiTheme="majorHAnsi" w:hAnsiTheme="majorHAnsi" w:cstheme="majorHAnsi"/>
        </w:rPr>
        <w:t>utilitarianism</w:t>
      </w:r>
      <w:r w:rsidRPr="00581C7E">
        <w:rPr>
          <w:rFonts w:asciiTheme="majorHAnsi" w:hAnsiTheme="majorHAnsi" w:cstheme="majorHAnsi"/>
        </w:rPr>
        <w:t>:</w:t>
      </w:r>
    </w:p>
    <w:p w14:paraId="096AD65E" w14:textId="6918B03C" w:rsidR="000D3A4C" w:rsidRPr="00581C7E" w:rsidRDefault="00BD054D" w:rsidP="00491337">
      <w:pPr>
        <w:pStyle w:val="Heading4"/>
        <w:rPr>
          <w:rFonts w:asciiTheme="majorHAnsi" w:hAnsiTheme="majorHAnsi" w:cstheme="majorHAnsi"/>
        </w:rPr>
      </w:pPr>
      <w:r w:rsidRPr="00581C7E">
        <w:rPr>
          <w:rFonts w:asciiTheme="majorHAnsi" w:hAnsiTheme="majorHAnsi" w:cstheme="majorHAnsi"/>
        </w:rPr>
        <w:t xml:space="preserve">1] </w:t>
      </w:r>
      <w:r w:rsidR="000D3A4C" w:rsidRPr="00581C7E">
        <w:rPr>
          <w:rFonts w:asciiTheme="majorHAnsi" w:hAnsiTheme="majorHAnsi" w:cstheme="majorHAnsi"/>
        </w:rPr>
        <w:t>The only facts that have stood the test of time are that pleasure is good and pain is bad, so err heavily on the side of intuition: our biological programming has evolved over hundreds of thousands of years to avoid pain, meaning that we should be concerned with avoiding it</w:t>
      </w:r>
    </w:p>
    <w:p w14:paraId="67087C71" w14:textId="351D49EC" w:rsidR="00BD054D" w:rsidRPr="00581C7E" w:rsidRDefault="000D3A4C" w:rsidP="00491337">
      <w:pPr>
        <w:pStyle w:val="Heading4"/>
        <w:rPr>
          <w:rFonts w:asciiTheme="majorHAnsi" w:hAnsiTheme="majorHAnsi" w:cstheme="majorHAnsi"/>
        </w:rPr>
      </w:pPr>
      <w:r w:rsidRPr="00581C7E">
        <w:rPr>
          <w:rFonts w:asciiTheme="majorHAnsi" w:hAnsiTheme="majorHAnsi" w:cstheme="majorHAnsi"/>
        </w:rPr>
        <w:t xml:space="preserve">2] </w:t>
      </w:r>
      <w:r w:rsidR="00BD054D" w:rsidRPr="00581C7E">
        <w:rPr>
          <w:rFonts w:asciiTheme="majorHAnsi" w:hAnsiTheme="majorHAnsi" w:cstheme="majorHAnsi"/>
        </w:rPr>
        <w:t>Actor specificity</w:t>
      </w:r>
      <w:r w:rsidRPr="00581C7E">
        <w:rPr>
          <w:rFonts w:asciiTheme="majorHAnsi" w:hAnsiTheme="majorHAnsi" w:cstheme="majorHAnsi"/>
        </w:rPr>
        <w:t xml:space="preserve"> </w:t>
      </w:r>
      <w:r w:rsidR="00BD054D" w:rsidRPr="00581C7E">
        <w:rPr>
          <w:rFonts w:asciiTheme="majorHAnsi" w:hAnsiTheme="majorHAnsi" w:cstheme="majorHAnsi"/>
        </w:rPr>
        <w:t xml:space="preserve">– governments </w:t>
      </w:r>
      <w:proofErr w:type="gramStart"/>
      <w:r w:rsidR="00BD054D" w:rsidRPr="00581C7E">
        <w:rPr>
          <w:rFonts w:asciiTheme="majorHAnsi" w:hAnsiTheme="majorHAnsi" w:cstheme="majorHAnsi"/>
        </w:rPr>
        <w:t>have to</w:t>
      </w:r>
      <w:proofErr w:type="gramEnd"/>
      <w:r w:rsidR="00BD054D" w:rsidRPr="00581C7E">
        <w:rPr>
          <w:rFonts w:asciiTheme="majorHAnsi" w:hAnsiTheme="majorHAnsi" w:cstheme="majorHAnsi"/>
        </w:rPr>
        <w:t xml:space="preserve"> aggregate since collective actions necessarily benefit some people while hurting others either due to resource tradeoffs or scope of effect, deontic side constraints freeze action.</w:t>
      </w:r>
    </w:p>
    <w:p w14:paraId="226A6512" w14:textId="77777777" w:rsidR="009B2271" w:rsidRPr="00581C7E" w:rsidRDefault="009B2271" w:rsidP="009B2271">
      <w:pPr>
        <w:rPr>
          <w:rFonts w:asciiTheme="majorHAnsi" w:hAnsiTheme="majorHAnsi" w:cstheme="majorHAnsi"/>
        </w:rPr>
        <w:sectPr w:rsidR="009B2271" w:rsidRPr="00581C7E" w:rsidSect="00072718">
          <w:pgSz w:w="12240" w:h="15840"/>
          <w:pgMar w:top="1440" w:right="1800" w:bottom="1440" w:left="1800" w:header="720" w:footer="720" w:gutter="0"/>
          <w:cols w:space="720"/>
          <w:docGrid w:linePitch="360"/>
        </w:sectPr>
      </w:pPr>
      <w:proofErr w:type="spellStart"/>
      <w:r w:rsidRPr="00581C7E">
        <w:rPr>
          <w:rFonts w:asciiTheme="majorHAnsi" w:hAnsiTheme="majorHAnsi" w:cstheme="majorHAnsi"/>
          <w:b/>
          <w:bCs/>
          <w:sz w:val="26"/>
          <w:szCs w:val="26"/>
        </w:rPr>
        <w:t>Goodin</w:t>
      </w:r>
      <w:proofErr w:type="spellEnd"/>
      <w:r w:rsidRPr="00581C7E">
        <w:rPr>
          <w:rFonts w:asciiTheme="majorHAnsi" w:hAnsiTheme="majorHAnsi" w:cstheme="majorHAnsi"/>
          <w:b/>
          <w:bCs/>
          <w:sz w:val="26"/>
          <w:szCs w:val="26"/>
        </w:rPr>
        <w:t xml:space="preserve"> ’90</w:t>
      </w:r>
      <w:r w:rsidRPr="00581C7E">
        <w:rPr>
          <w:rFonts w:asciiTheme="majorHAnsi" w:hAnsiTheme="majorHAnsi" w:cstheme="majorHAnsi"/>
        </w:rPr>
        <w:t xml:space="preserve"> Robert </w:t>
      </w:r>
      <w:proofErr w:type="spellStart"/>
      <w:proofErr w:type="gramStart"/>
      <w:r w:rsidRPr="00581C7E">
        <w:rPr>
          <w:rFonts w:asciiTheme="majorHAnsi" w:hAnsiTheme="majorHAnsi" w:cstheme="majorHAnsi"/>
        </w:rPr>
        <w:t>Goodin</w:t>
      </w:r>
      <w:proofErr w:type="spellEnd"/>
      <w:r w:rsidRPr="00581C7E">
        <w:rPr>
          <w:rFonts w:asciiTheme="majorHAnsi" w:hAnsiTheme="majorHAnsi" w:cstheme="majorHAnsi"/>
        </w:rPr>
        <w:t xml:space="preserve"> ,</w:t>
      </w:r>
      <w:proofErr w:type="gramEnd"/>
      <w:r w:rsidRPr="00581C7E">
        <w:rPr>
          <w:rFonts w:asciiTheme="majorHAnsi" w:hAnsiTheme="majorHAnsi" w:cstheme="majorHAnsi"/>
        </w:rPr>
        <w:t xml:space="preserve"> Fellow in Philosophy, Australian National Defense University,  THE UTILITARIAN RESPONSE, the contemporary viability of utilitarian political philosophy, 1990,  p. 141-2  [PHS-CB]</w:t>
      </w:r>
    </w:p>
    <w:p w14:paraId="66B429E5" w14:textId="77777777" w:rsidR="009B2271" w:rsidRPr="00581C7E" w:rsidRDefault="009B2271" w:rsidP="009B2271">
      <w:pPr>
        <w:pStyle w:val="Heading4"/>
        <w:rPr>
          <w:rFonts w:asciiTheme="majorHAnsi" w:hAnsiTheme="majorHAnsi" w:cstheme="majorHAnsi"/>
          <w:sz w:val="16"/>
        </w:rPr>
        <w:sectPr w:rsidR="009B2271" w:rsidRPr="00581C7E" w:rsidSect="0088637B">
          <w:footnotePr>
            <w:pos w:val="beneathText"/>
          </w:footnotePr>
          <w:type w:val="continuous"/>
          <w:pgSz w:w="12240" w:h="15840"/>
          <w:pgMar w:top="1440" w:right="1800" w:bottom="1440" w:left="1800" w:header="720" w:footer="720" w:gutter="0"/>
          <w:cols w:space="720"/>
          <w:docGrid w:linePitch="360"/>
        </w:sectPr>
      </w:pPr>
    </w:p>
    <w:p w14:paraId="28B82589" w14:textId="77777777" w:rsidR="009B2271" w:rsidRPr="00581C7E" w:rsidRDefault="009B2271" w:rsidP="009B2271">
      <w:pPr>
        <w:rPr>
          <w:rFonts w:asciiTheme="majorHAnsi" w:hAnsiTheme="majorHAnsi" w:cstheme="majorHAnsi"/>
          <w:sz w:val="16"/>
        </w:rPr>
      </w:pPr>
      <w:r w:rsidRPr="00581C7E">
        <w:rPr>
          <w:rStyle w:val="Carded"/>
          <w:rFonts w:asciiTheme="majorHAnsi" w:hAnsiTheme="majorHAnsi" w:cstheme="majorHAnsi"/>
        </w:rPr>
        <w:lastRenderedPageBreak/>
        <w:t>Consider</w:t>
      </w:r>
      <w:r w:rsidRPr="00581C7E">
        <w:rPr>
          <w:rStyle w:val="LinedDown"/>
          <w:rFonts w:asciiTheme="majorHAnsi" w:hAnsiTheme="majorHAnsi" w:cstheme="majorHAnsi"/>
          <w:sz w:val="16"/>
        </w:rPr>
        <w:t xml:space="preserve">, first, the argument from </w:t>
      </w:r>
      <w:r w:rsidRPr="00581C7E">
        <w:rPr>
          <w:rStyle w:val="Carded"/>
          <w:rFonts w:asciiTheme="majorHAnsi" w:hAnsiTheme="majorHAnsi" w:cstheme="majorHAnsi"/>
        </w:rPr>
        <w:t xml:space="preserve">necessity. </w:t>
      </w:r>
      <w:r w:rsidRPr="00581C7E">
        <w:rPr>
          <w:rStyle w:val="Carded"/>
          <w:rFonts w:asciiTheme="majorHAnsi" w:hAnsiTheme="majorHAnsi" w:cstheme="majorHAnsi"/>
          <w:highlight w:val="green"/>
        </w:rPr>
        <w:t>Public officials</w:t>
      </w:r>
      <w:r w:rsidRPr="00581C7E">
        <w:rPr>
          <w:rStyle w:val="LinedDown"/>
          <w:rFonts w:asciiTheme="majorHAnsi" w:hAnsiTheme="majorHAnsi" w:cstheme="majorHAnsi"/>
          <w:sz w:val="16"/>
        </w:rPr>
        <w:t xml:space="preserve"> are obliged to </w:t>
      </w:r>
      <w:r w:rsidRPr="00581C7E">
        <w:rPr>
          <w:rStyle w:val="Carded"/>
          <w:rFonts w:asciiTheme="majorHAnsi" w:hAnsiTheme="majorHAnsi" w:cstheme="majorHAnsi"/>
          <w:highlight w:val="green"/>
        </w:rPr>
        <w:t>make their choices under uncertainty</w:t>
      </w:r>
      <w:r w:rsidRPr="00581C7E">
        <w:rPr>
          <w:rStyle w:val="Carded"/>
          <w:rFonts w:asciiTheme="majorHAnsi" w:hAnsiTheme="majorHAnsi" w:cstheme="majorHAnsi"/>
        </w:rPr>
        <w:t xml:space="preserve">, </w:t>
      </w:r>
      <w:r w:rsidRPr="00581C7E">
        <w:rPr>
          <w:rStyle w:val="LinedDown"/>
          <w:rFonts w:asciiTheme="majorHAnsi" w:hAnsiTheme="majorHAnsi" w:cstheme="majorHAnsi"/>
          <w:sz w:val="16"/>
        </w:rPr>
        <w:t xml:space="preserve">and uncertainty of a very special sort at that. All choices – public and private alike – are made under some degree of uncertainty, of course. But </w:t>
      </w:r>
      <w:proofErr w:type="gramStart"/>
      <w:r w:rsidRPr="00581C7E">
        <w:rPr>
          <w:rStyle w:val="LinedDown"/>
          <w:rFonts w:asciiTheme="majorHAnsi" w:hAnsiTheme="majorHAnsi" w:cstheme="majorHAnsi"/>
          <w:sz w:val="16"/>
        </w:rPr>
        <w:t>in the nature of things</w:t>
      </w:r>
      <w:proofErr w:type="gramEnd"/>
      <w:r w:rsidRPr="00581C7E">
        <w:rPr>
          <w:rStyle w:val="LinedDown"/>
          <w:rFonts w:asciiTheme="majorHAnsi" w:hAnsiTheme="majorHAnsi" w:cstheme="majorHAnsi"/>
          <w:sz w:val="16"/>
        </w:rPr>
        <w:t xml:space="preserve">, </w:t>
      </w:r>
      <w:r w:rsidRPr="00581C7E">
        <w:rPr>
          <w:rStyle w:val="StyleUnderline"/>
          <w:rFonts w:asciiTheme="majorHAnsi" w:hAnsiTheme="majorHAnsi" w:cstheme="majorHAnsi"/>
          <w:highlight w:val="green"/>
        </w:rPr>
        <w:t>private individuals</w:t>
      </w:r>
      <w:r w:rsidRPr="00581C7E">
        <w:rPr>
          <w:rStyle w:val="StyleUnderline"/>
          <w:rFonts w:asciiTheme="majorHAnsi" w:hAnsiTheme="majorHAnsi" w:cstheme="majorHAnsi"/>
        </w:rPr>
        <w:t xml:space="preserve"> will </w:t>
      </w:r>
      <w:r w:rsidRPr="00581C7E">
        <w:rPr>
          <w:rStyle w:val="StyleUnderline"/>
          <w:rFonts w:asciiTheme="majorHAnsi" w:hAnsiTheme="majorHAnsi" w:cstheme="majorHAnsi"/>
          <w:highlight w:val="green"/>
        </w:rPr>
        <w:t>usually have more complete information on</w:t>
      </w:r>
      <w:r w:rsidRPr="00581C7E">
        <w:rPr>
          <w:rStyle w:val="StyleUnderline"/>
          <w:rFonts w:asciiTheme="majorHAnsi" w:hAnsiTheme="majorHAnsi" w:cstheme="majorHAnsi"/>
        </w:rPr>
        <w:t xml:space="preserve"> the </w:t>
      </w:r>
      <w:r w:rsidRPr="00581C7E">
        <w:rPr>
          <w:rStyle w:val="StyleUnderline"/>
          <w:rFonts w:asciiTheme="majorHAnsi" w:hAnsiTheme="majorHAnsi" w:cstheme="majorHAnsi"/>
          <w:highlight w:val="green"/>
        </w:rPr>
        <w:t>peculiarities of</w:t>
      </w:r>
      <w:r w:rsidRPr="00581C7E">
        <w:rPr>
          <w:rStyle w:val="StyleUnderline"/>
          <w:rFonts w:asciiTheme="majorHAnsi" w:hAnsiTheme="majorHAnsi" w:cstheme="majorHAnsi"/>
        </w:rPr>
        <w:t xml:space="preserve"> their </w:t>
      </w:r>
      <w:r w:rsidRPr="00581C7E">
        <w:rPr>
          <w:rStyle w:val="StyleUnderline"/>
          <w:rFonts w:asciiTheme="majorHAnsi" w:hAnsiTheme="majorHAnsi" w:cstheme="majorHAnsi"/>
          <w:highlight w:val="green"/>
        </w:rPr>
        <w:t>own circumstances</w:t>
      </w:r>
      <w:r w:rsidRPr="00581C7E">
        <w:rPr>
          <w:rStyle w:val="StyleUnderline"/>
          <w:rFonts w:asciiTheme="majorHAnsi" w:hAnsiTheme="majorHAnsi" w:cstheme="majorHAnsi"/>
        </w:rPr>
        <w:t xml:space="preserve"> and on the ramifications that alternative possible choices might have for them. </w:t>
      </w:r>
      <w:r w:rsidRPr="00581C7E">
        <w:rPr>
          <w:rStyle w:val="StyleUnderline"/>
          <w:rFonts w:asciiTheme="majorHAnsi" w:hAnsiTheme="majorHAnsi" w:cstheme="majorHAnsi"/>
          <w:highlight w:val="green"/>
        </w:rPr>
        <w:t>Public</w:t>
      </w:r>
      <w:r w:rsidRPr="00581C7E">
        <w:rPr>
          <w:rStyle w:val="StyleUnderline"/>
          <w:rFonts w:asciiTheme="majorHAnsi" w:hAnsiTheme="majorHAnsi" w:cstheme="majorHAnsi"/>
        </w:rPr>
        <w:t xml:space="preserve"> </w:t>
      </w:r>
      <w:r w:rsidRPr="00581C7E">
        <w:rPr>
          <w:rStyle w:val="StyleUnderline"/>
          <w:rFonts w:asciiTheme="majorHAnsi" w:hAnsiTheme="majorHAnsi" w:cstheme="majorHAnsi"/>
          <w:highlight w:val="green"/>
        </w:rPr>
        <w:t>officials</w:t>
      </w:r>
      <w:r w:rsidRPr="00581C7E">
        <w:rPr>
          <w:rStyle w:val="StyleUnderline"/>
          <w:rFonts w:asciiTheme="majorHAnsi" w:hAnsiTheme="majorHAnsi" w:cstheme="majorHAnsi"/>
        </w:rPr>
        <w:t xml:space="preserve">, in contrast, </w:t>
      </w:r>
      <w:r w:rsidRPr="00581C7E">
        <w:rPr>
          <w:rStyle w:val="StyleUnderline"/>
          <w:rFonts w:asciiTheme="majorHAnsi" w:hAnsiTheme="majorHAnsi" w:cstheme="majorHAnsi"/>
          <w:highlight w:val="green"/>
        </w:rPr>
        <w:t>are</w:t>
      </w:r>
      <w:r w:rsidRPr="00581C7E">
        <w:rPr>
          <w:rStyle w:val="StyleUnderline"/>
          <w:rFonts w:asciiTheme="majorHAnsi" w:hAnsiTheme="majorHAnsi" w:cstheme="majorHAnsi"/>
        </w:rPr>
        <w:t xml:space="preserve"> relatively</w:t>
      </w:r>
      <w:r w:rsidRPr="00581C7E">
        <w:rPr>
          <w:rStyle w:val="LinedDown"/>
          <w:rFonts w:asciiTheme="majorHAnsi" w:hAnsiTheme="majorHAnsi" w:cstheme="majorHAnsi"/>
          <w:sz w:val="16"/>
        </w:rPr>
        <w:t xml:space="preserve"> </w:t>
      </w:r>
      <w:r w:rsidRPr="00581C7E">
        <w:rPr>
          <w:rStyle w:val="Carded"/>
          <w:rFonts w:asciiTheme="majorHAnsi" w:hAnsiTheme="majorHAnsi" w:cstheme="majorHAnsi"/>
          <w:highlight w:val="green"/>
        </w:rPr>
        <w:t xml:space="preserve">poorly </w:t>
      </w:r>
      <w:proofErr w:type="gramStart"/>
      <w:r w:rsidRPr="00581C7E">
        <w:rPr>
          <w:rStyle w:val="Carded"/>
          <w:rFonts w:asciiTheme="majorHAnsi" w:hAnsiTheme="majorHAnsi" w:cstheme="majorHAnsi"/>
          <w:highlight w:val="green"/>
        </w:rPr>
        <w:t>informed  as</w:t>
      </w:r>
      <w:proofErr w:type="gramEnd"/>
      <w:r w:rsidRPr="00581C7E">
        <w:rPr>
          <w:rStyle w:val="Carded"/>
          <w:rFonts w:asciiTheme="majorHAnsi" w:hAnsiTheme="majorHAnsi" w:cstheme="majorHAnsi"/>
          <w:highlight w:val="green"/>
        </w:rPr>
        <w:t xml:space="preserve"> to</w:t>
      </w:r>
      <w:r w:rsidRPr="00581C7E">
        <w:rPr>
          <w:rStyle w:val="Carded"/>
          <w:rFonts w:asciiTheme="majorHAnsi" w:hAnsiTheme="majorHAnsi" w:cstheme="majorHAnsi"/>
        </w:rPr>
        <w:t xml:space="preserve"> the </w:t>
      </w:r>
      <w:r w:rsidRPr="00581C7E">
        <w:rPr>
          <w:rStyle w:val="Carded"/>
          <w:rFonts w:asciiTheme="majorHAnsi" w:hAnsiTheme="majorHAnsi" w:cstheme="majorHAnsi"/>
          <w:highlight w:val="green"/>
        </w:rPr>
        <w:t>effects</w:t>
      </w:r>
      <w:r w:rsidRPr="00581C7E">
        <w:rPr>
          <w:rStyle w:val="LinedDown"/>
          <w:rFonts w:asciiTheme="majorHAnsi" w:hAnsiTheme="majorHAnsi" w:cstheme="majorHAnsi"/>
          <w:sz w:val="16"/>
        </w:rPr>
        <w:t xml:space="preserve"> that </w:t>
      </w:r>
      <w:r w:rsidRPr="00581C7E">
        <w:rPr>
          <w:rStyle w:val="Carded"/>
          <w:rFonts w:asciiTheme="majorHAnsi" w:hAnsiTheme="majorHAnsi" w:cstheme="majorHAnsi"/>
          <w:highlight w:val="green"/>
        </w:rPr>
        <w:t>their choices will have on individuals</w:t>
      </w:r>
      <w:r w:rsidRPr="00581C7E">
        <w:rPr>
          <w:rStyle w:val="LinedDown"/>
          <w:rFonts w:asciiTheme="majorHAnsi" w:hAnsiTheme="majorHAnsi" w:cstheme="majorHAnsi"/>
          <w:sz w:val="16"/>
        </w:rPr>
        <w:t xml:space="preserve">, one by one. </w:t>
      </w:r>
      <w:r w:rsidRPr="00581C7E">
        <w:rPr>
          <w:rStyle w:val="Carded"/>
          <w:rFonts w:asciiTheme="majorHAnsi" w:hAnsiTheme="majorHAnsi" w:cstheme="majorHAnsi"/>
          <w:highlight w:val="green"/>
        </w:rPr>
        <w:t>What they</w:t>
      </w:r>
      <w:r w:rsidRPr="00581C7E">
        <w:rPr>
          <w:rStyle w:val="LinedDown"/>
          <w:rFonts w:asciiTheme="majorHAnsi" w:hAnsiTheme="majorHAnsi" w:cstheme="majorHAnsi"/>
          <w:sz w:val="16"/>
        </w:rPr>
        <w:t xml:space="preserve"> typically </w:t>
      </w:r>
      <w:r w:rsidRPr="00581C7E">
        <w:rPr>
          <w:rStyle w:val="Carded"/>
          <w:rFonts w:asciiTheme="majorHAnsi" w:hAnsiTheme="majorHAnsi" w:cstheme="majorHAnsi"/>
          <w:highlight w:val="green"/>
        </w:rPr>
        <w:t>do know are generalities</w:t>
      </w:r>
      <w:r w:rsidRPr="00581C7E">
        <w:rPr>
          <w:rStyle w:val="LinedDown"/>
          <w:rFonts w:asciiTheme="majorHAnsi" w:hAnsiTheme="majorHAnsi" w:cstheme="majorHAnsi"/>
          <w:sz w:val="16"/>
        </w:rPr>
        <w:t xml:space="preserve">: averages and aggregates. They know what will happen most often to most people </w:t>
      </w:r>
      <w:proofErr w:type="gramStart"/>
      <w:r w:rsidRPr="00581C7E">
        <w:rPr>
          <w:rStyle w:val="LinedDown"/>
          <w:rFonts w:asciiTheme="majorHAnsi" w:hAnsiTheme="majorHAnsi" w:cstheme="majorHAnsi"/>
          <w:sz w:val="16"/>
        </w:rPr>
        <w:t>as a result of</w:t>
      </w:r>
      <w:proofErr w:type="gramEnd"/>
      <w:r w:rsidRPr="00581C7E">
        <w:rPr>
          <w:rStyle w:val="LinedDown"/>
          <w:rFonts w:asciiTheme="majorHAnsi" w:hAnsiTheme="majorHAnsi" w:cstheme="majorHAnsi"/>
          <w:sz w:val="16"/>
        </w:rPr>
        <w:t xml:space="preserve"> their various possible choices. But that is all. </w:t>
      </w:r>
      <w:r w:rsidRPr="00581C7E">
        <w:rPr>
          <w:rStyle w:val="Carded"/>
          <w:rFonts w:asciiTheme="majorHAnsi" w:hAnsiTheme="majorHAnsi" w:cstheme="majorHAnsi"/>
          <w:highlight w:val="green"/>
        </w:rPr>
        <w:t>That is enough to allow</w:t>
      </w:r>
      <w:r w:rsidRPr="00581C7E">
        <w:rPr>
          <w:rStyle w:val="LinedDown"/>
          <w:rFonts w:asciiTheme="majorHAnsi" w:hAnsiTheme="majorHAnsi" w:cstheme="majorHAnsi"/>
          <w:sz w:val="16"/>
        </w:rPr>
        <w:t xml:space="preserve"> </w:t>
      </w:r>
      <w:r w:rsidRPr="00581C7E">
        <w:rPr>
          <w:rStyle w:val="StyleUnderline"/>
          <w:rFonts w:asciiTheme="majorHAnsi" w:hAnsiTheme="majorHAnsi" w:cstheme="majorHAnsi"/>
        </w:rPr>
        <w:t xml:space="preserve">public </w:t>
      </w:r>
      <w:proofErr w:type="gramStart"/>
      <w:r w:rsidRPr="00581C7E">
        <w:rPr>
          <w:rStyle w:val="StyleUnderline"/>
          <w:rFonts w:asciiTheme="majorHAnsi" w:hAnsiTheme="majorHAnsi" w:cstheme="majorHAnsi"/>
          <w:highlight w:val="green"/>
        </w:rPr>
        <w:t>policy-makers</w:t>
      </w:r>
      <w:proofErr w:type="gramEnd"/>
      <w:r w:rsidRPr="00581C7E">
        <w:rPr>
          <w:rStyle w:val="StyleUnderline"/>
          <w:rFonts w:asciiTheme="majorHAnsi" w:hAnsiTheme="majorHAnsi" w:cstheme="majorHAnsi"/>
          <w:highlight w:val="green"/>
        </w:rPr>
        <w:t xml:space="preserve"> to use the utilitarian calculus</w:t>
      </w:r>
      <w:r w:rsidRPr="00581C7E">
        <w:rPr>
          <w:rStyle w:val="StyleUnderline"/>
          <w:rFonts w:asciiTheme="majorHAnsi" w:hAnsiTheme="majorHAnsi" w:cstheme="majorHAnsi"/>
        </w:rPr>
        <w:t xml:space="preserve"> – assuming they want to use it at all – to choose general rules of conduct</w:t>
      </w:r>
      <w:r w:rsidRPr="00581C7E">
        <w:rPr>
          <w:rFonts w:asciiTheme="majorHAnsi" w:hAnsiTheme="majorHAnsi" w:cstheme="majorHAnsi"/>
          <w:sz w:val="16"/>
        </w:rPr>
        <w:t xml:space="preserve">. Knowing aggregates and averages, they can proceed to calculate the utility payoffs from adopting each alternative possible general rule. But they cannot be sure that the payoff will do to any given individual or on any </w:t>
      </w:r>
      <w:proofErr w:type="gramStart"/>
      <w:r w:rsidRPr="00581C7E">
        <w:rPr>
          <w:rFonts w:asciiTheme="majorHAnsi" w:hAnsiTheme="majorHAnsi" w:cstheme="majorHAnsi"/>
          <w:sz w:val="16"/>
        </w:rPr>
        <w:t>particular occasion</w:t>
      </w:r>
      <w:proofErr w:type="gramEnd"/>
      <w:r w:rsidRPr="00581C7E">
        <w:rPr>
          <w:rFonts w:asciiTheme="majorHAnsi" w:hAnsiTheme="majorHAnsi" w:cstheme="majorHAnsi"/>
          <w:sz w:val="16"/>
        </w:rPr>
        <w:t>. Their knowledge of generalities, aggregates and averages is just not sufficiently fine-grained for that.</w:t>
      </w:r>
    </w:p>
    <w:p w14:paraId="3FA9BEAC" w14:textId="3B84CF76" w:rsidR="009B2271" w:rsidRPr="00581C7E" w:rsidRDefault="009B2271" w:rsidP="009B2271">
      <w:pPr>
        <w:pStyle w:val="Heading4"/>
        <w:rPr>
          <w:rFonts w:asciiTheme="majorHAnsi" w:hAnsiTheme="majorHAnsi" w:cstheme="majorHAnsi"/>
        </w:rPr>
      </w:pPr>
      <w:r w:rsidRPr="00581C7E">
        <w:rPr>
          <w:rFonts w:asciiTheme="majorHAnsi" w:hAnsiTheme="majorHAnsi" w:cstheme="majorHAnsi"/>
        </w:rPr>
        <w:t>Even if they win their framework is more theoretically true, the only one that the government can use is mine</w:t>
      </w:r>
    </w:p>
    <w:p w14:paraId="7CB4B9D8" w14:textId="37CB00AE" w:rsidR="005F39AB" w:rsidRPr="00581C7E" w:rsidRDefault="005432E3" w:rsidP="000D3A4C">
      <w:pPr>
        <w:pStyle w:val="Heading4"/>
        <w:rPr>
          <w:rFonts w:asciiTheme="majorHAnsi" w:hAnsiTheme="majorHAnsi" w:cstheme="majorHAnsi"/>
        </w:rPr>
      </w:pPr>
      <w:r w:rsidRPr="00581C7E">
        <w:rPr>
          <w:rFonts w:asciiTheme="majorHAnsi" w:hAnsiTheme="majorHAnsi" w:cstheme="majorHAnsi"/>
        </w:rPr>
        <w:t>3</w:t>
      </w:r>
      <w:r w:rsidR="000D3A4C" w:rsidRPr="00581C7E">
        <w:rPr>
          <w:rFonts w:asciiTheme="majorHAnsi" w:hAnsiTheme="majorHAnsi" w:cstheme="majorHAnsi"/>
        </w:rPr>
        <w:t>] Death is the worst possible impact under util because it causes a lot of pain and prevents ability for gaining future pleasure. As such, extinction is the most important impact because it also prevents future generations and causes irreversible damage, and it should outweigh under any framework.</w:t>
      </w:r>
    </w:p>
    <w:p w14:paraId="65A2DCEA" w14:textId="0E65CD3B" w:rsidR="005F39AB" w:rsidRPr="00581C7E" w:rsidRDefault="00346B07" w:rsidP="001619A7">
      <w:pPr>
        <w:pStyle w:val="Heading3"/>
        <w:rPr>
          <w:rFonts w:asciiTheme="majorHAnsi" w:hAnsiTheme="majorHAnsi" w:cstheme="majorHAnsi"/>
        </w:rPr>
      </w:pPr>
      <w:r w:rsidRPr="00581C7E">
        <w:rPr>
          <w:rFonts w:asciiTheme="majorHAnsi" w:hAnsiTheme="majorHAnsi" w:cstheme="majorHAnsi"/>
        </w:rPr>
        <w:lastRenderedPageBreak/>
        <w:t xml:space="preserve">Contention </w:t>
      </w:r>
      <w:r w:rsidR="009338EE">
        <w:rPr>
          <w:rFonts w:asciiTheme="majorHAnsi" w:hAnsiTheme="majorHAnsi" w:cstheme="majorHAnsi"/>
        </w:rPr>
        <w:t>1</w:t>
      </w:r>
      <w:r w:rsidRPr="00581C7E">
        <w:rPr>
          <w:rFonts w:asciiTheme="majorHAnsi" w:hAnsiTheme="majorHAnsi" w:cstheme="majorHAnsi"/>
        </w:rPr>
        <w:t xml:space="preserve">: </w:t>
      </w:r>
      <w:r w:rsidR="00BD054D" w:rsidRPr="00581C7E">
        <w:rPr>
          <w:rFonts w:asciiTheme="majorHAnsi" w:hAnsiTheme="majorHAnsi" w:cstheme="majorHAnsi"/>
        </w:rPr>
        <w:t>Democracy</w:t>
      </w:r>
    </w:p>
    <w:p w14:paraId="2CB61ABA" w14:textId="13262941" w:rsidR="00225310" w:rsidRPr="00581C7E" w:rsidRDefault="00225310" w:rsidP="00225310">
      <w:pPr>
        <w:pStyle w:val="Heading4"/>
        <w:rPr>
          <w:rFonts w:asciiTheme="majorHAnsi" w:hAnsiTheme="majorHAnsi" w:cstheme="majorHAnsi"/>
        </w:rPr>
      </w:pPr>
      <w:r w:rsidRPr="00581C7E">
        <w:rPr>
          <w:rFonts w:asciiTheme="majorHAnsi" w:hAnsiTheme="majorHAnsi" w:cstheme="majorHAnsi"/>
        </w:rPr>
        <w:t>U.S. Democracy is declining but can spur back</w:t>
      </w:r>
    </w:p>
    <w:p w14:paraId="095CB5B3" w14:textId="371E9360" w:rsidR="009929B5" w:rsidRPr="00581C7E" w:rsidRDefault="009929B5" w:rsidP="00225310">
      <w:pPr>
        <w:shd w:val="clear" w:color="auto" w:fill="FFFFFF"/>
        <w:spacing w:after="282" w:line="240" w:lineRule="auto"/>
        <w:textAlignment w:val="baseline"/>
        <w:rPr>
          <w:rFonts w:asciiTheme="majorHAnsi" w:eastAsia="Times New Roman" w:hAnsiTheme="majorHAnsi" w:cstheme="majorHAnsi"/>
          <w:color w:val="333333"/>
          <w:sz w:val="16"/>
        </w:rPr>
      </w:pPr>
      <w:proofErr w:type="spellStart"/>
      <w:r w:rsidRPr="009929B5">
        <w:rPr>
          <w:rFonts w:asciiTheme="majorHAnsi" w:eastAsia="Times New Roman" w:hAnsiTheme="majorHAnsi" w:cstheme="majorHAnsi"/>
          <w:b/>
          <w:bCs/>
          <w:color w:val="333333"/>
          <w:sz w:val="24"/>
        </w:rPr>
        <w:t>Sundaresan</w:t>
      </w:r>
      <w:proofErr w:type="spellEnd"/>
      <w:r w:rsidR="00581C7E">
        <w:rPr>
          <w:rFonts w:asciiTheme="majorHAnsi" w:eastAsia="Times New Roman" w:hAnsiTheme="majorHAnsi" w:cstheme="majorHAnsi"/>
          <w:b/>
          <w:bCs/>
          <w:color w:val="333333"/>
          <w:sz w:val="24"/>
        </w:rPr>
        <w:t xml:space="preserve"> 12/1</w:t>
      </w:r>
      <w:r w:rsidRPr="009929B5">
        <w:rPr>
          <w:rFonts w:asciiTheme="majorHAnsi" w:eastAsia="Times New Roman" w:hAnsiTheme="majorHAnsi" w:cstheme="majorHAnsi"/>
          <w:color w:val="333333"/>
          <w:sz w:val="24"/>
        </w:rPr>
        <w:t xml:space="preserve">, </w:t>
      </w:r>
      <w:r w:rsidR="00875ABF">
        <w:rPr>
          <w:rFonts w:asciiTheme="majorHAnsi" w:eastAsia="Times New Roman" w:hAnsiTheme="majorHAnsi" w:cstheme="majorHAnsi"/>
          <w:color w:val="333333"/>
          <w:sz w:val="16"/>
        </w:rPr>
        <w:t xml:space="preserve">Mano </w:t>
      </w:r>
      <w:proofErr w:type="spellStart"/>
      <w:r w:rsidR="00875ABF">
        <w:rPr>
          <w:rFonts w:asciiTheme="majorHAnsi" w:eastAsia="Times New Roman" w:hAnsiTheme="majorHAnsi" w:cstheme="majorHAnsi"/>
          <w:color w:val="333333"/>
          <w:sz w:val="16"/>
        </w:rPr>
        <w:t>Sundaresan</w:t>
      </w:r>
      <w:proofErr w:type="spellEnd"/>
      <w:r w:rsidR="00875ABF">
        <w:rPr>
          <w:rFonts w:asciiTheme="majorHAnsi" w:eastAsia="Times New Roman" w:hAnsiTheme="majorHAnsi" w:cstheme="majorHAnsi"/>
          <w:color w:val="333333"/>
          <w:sz w:val="16"/>
        </w:rPr>
        <w:t>, 1</w:t>
      </w:r>
      <w:r w:rsidRPr="009929B5">
        <w:rPr>
          <w:rFonts w:asciiTheme="majorHAnsi" w:eastAsia="Times New Roman" w:hAnsiTheme="majorHAnsi" w:cstheme="majorHAnsi"/>
          <w:color w:val="333333"/>
          <w:sz w:val="16"/>
        </w:rPr>
        <w:t>2-1-2021, "Democracy is declining in the U.S. but it's not all bad news, a report finds", NPR.org, https://www.npr.org/2021/12/01/1059896434/united-states-backsliding-democracy-donald-trump-january-6-capitol-attack, accessed 12-11-2021, PHS-CB</w:t>
      </w:r>
    </w:p>
    <w:p w14:paraId="1B07F66F" w14:textId="4396C051" w:rsidR="00225310" w:rsidRPr="00225310" w:rsidRDefault="00225310" w:rsidP="00225310">
      <w:pPr>
        <w:shd w:val="clear" w:color="auto" w:fill="FFFFFF"/>
        <w:spacing w:after="282" w:line="240" w:lineRule="auto"/>
        <w:textAlignment w:val="baseline"/>
        <w:rPr>
          <w:rFonts w:asciiTheme="majorHAnsi" w:eastAsia="Times New Roman" w:hAnsiTheme="majorHAnsi" w:cstheme="majorHAnsi"/>
          <w:color w:val="333333"/>
          <w:sz w:val="16"/>
        </w:rPr>
      </w:pPr>
      <w:r w:rsidRPr="00225310">
        <w:rPr>
          <w:rStyle w:val="Emphasis"/>
          <w:rFonts w:asciiTheme="majorHAnsi" w:hAnsiTheme="majorHAnsi" w:cstheme="majorHAnsi"/>
          <w:highlight w:val="yellow"/>
        </w:rPr>
        <w:t>The United States has been labeled a "backsliding democracy</w:t>
      </w:r>
      <w:r w:rsidRPr="00225310">
        <w:rPr>
          <w:rStyle w:val="Emphasis"/>
          <w:rFonts w:asciiTheme="majorHAnsi" w:hAnsiTheme="majorHAnsi" w:cstheme="majorHAnsi"/>
        </w:rPr>
        <w:t>" in a new report from the European think tank International IDEA</w:t>
      </w:r>
      <w:r w:rsidRPr="00225310">
        <w:rPr>
          <w:rFonts w:asciiTheme="majorHAnsi" w:eastAsia="Times New Roman" w:hAnsiTheme="majorHAnsi" w:cstheme="majorHAnsi"/>
          <w:color w:val="333333"/>
          <w:sz w:val="16"/>
        </w:rPr>
        <w:t>.</w:t>
      </w:r>
    </w:p>
    <w:p w14:paraId="1B85ADBC" w14:textId="77777777" w:rsidR="00225310" w:rsidRPr="00225310" w:rsidRDefault="00225310" w:rsidP="00225310">
      <w:pPr>
        <w:shd w:val="clear" w:color="auto" w:fill="FFFFFF"/>
        <w:spacing w:after="282" w:line="240" w:lineRule="auto"/>
        <w:textAlignment w:val="baseline"/>
        <w:rPr>
          <w:rFonts w:asciiTheme="majorHAnsi" w:eastAsia="Times New Roman" w:hAnsiTheme="majorHAnsi" w:cstheme="majorHAnsi"/>
          <w:color w:val="333333"/>
          <w:sz w:val="16"/>
        </w:rPr>
      </w:pPr>
      <w:r w:rsidRPr="00225310">
        <w:rPr>
          <w:rFonts w:asciiTheme="majorHAnsi" w:eastAsia="Times New Roman" w:hAnsiTheme="majorHAnsi" w:cstheme="majorHAnsi"/>
          <w:color w:val="333333"/>
          <w:sz w:val="16"/>
        </w:rPr>
        <w:t>"I think for many of those studying U.S. democracy, this should not come as a surprise," the report's lead author, Annika Silva-Leander, said.</w:t>
      </w:r>
    </w:p>
    <w:p w14:paraId="7266BB9E" w14:textId="77777777" w:rsidR="00225310" w:rsidRPr="00225310" w:rsidRDefault="00225310" w:rsidP="00225310">
      <w:pPr>
        <w:shd w:val="clear" w:color="auto" w:fill="FFFFFF"/>
        <w:spacing w:after="282" w:line="240" w:lineRule="auto"/>
        <w:textAlignment w:val="baseline"/>
        <w:rPr>
          <w:rStyle w:val="Emphasis"/>
          <w:rFonts w:asciiTheme="majorHAnsi" w:hAnsiTheme="majorHAnsi" w:cstheme="majorHAnsi"/>
        </w:rPr>
      </w:pPr>
      <w:r w:rsidRPr="00225310">
        <w:rPr>
          <w:rStyle w:val="Emphasis"/>
          <w:rFonts w:asciiTheme="majorHAnsi" w:hAnsiTheme="majorHAnsi" w:cstheme="majorHAnsi"/>
        </w:rPr>
        <w:t xml:space="preserve">International IDEA </w:t>
      </w:r>
      <w:r w:rsidRPr="00225310">
        <w:rPr>
          <w:rStyle w:val="Emphasis"/>
          <w:rFonts w:asciiTheme="majorHAnsi" w:hAnsiTheme="majorHAnsi" w:cstheme="majorHAnsi"/>
          <w:highlight w:val="yellow"/>
        </w:rPr>
        <w:t xml:space="preserve">measured the global state of democracy in 2020 and 2021 using </w:t>
      </w:r>
      <w:r w:rsidRPr="00225310">
        <w:rPr>
          <w:rStyle w:val="Emphasis"/>
          <w:rFonts w:asciiTheme="majorHAnsi" w:hAnsiTheme="majorHAnsi" w:cstheme="majorHAnsi"/>
        </w:rPr>
        <w:t xml:space="preserve">28 "indicators" of democracy based on </w:t>
      </w:r>
      <w:r w:rsidRPr="00225310">
        <w:rPr>
          <w:rStyle w:val="Emphasis"/>
          <w:rFonts w:asciiTheme="majorHAnsi" w:hAnsiTheme="majorHAnsi" w:cstheme="majorHAnsi"/>
          <w:highlight w:val="yellow"/>
        </w:rPr>
        <w:t>five "core pillars</w:t>
      </w:r>
      <w:r w:rsidRPr="00225310">
        <w:rPr>
          <w:rStyle w:val="Emphasis"/>
          <w:rFonts w:asciiTheme="majorHAnsi" w:hAnsiTheme="majorHAnsi" w:cstheme="majorHAnsi"/>
        </w:rPr>
        <w:t>."</w:t>
      </w:r>
    </w:p>
    <w:p w14:paraId="6A3890AF" w14:textId="77777777" w:rsidR="00225310" w:rsidRPr="00225310" w:rsidRDefault="00225310" w:rsidP="00225310">
      <w:pPr>
        <w:shd w:val="clear" w:color="auto" w:fill="FFFFFF"/>
        <w:spacing w:after="282" w:line="240" w:lineRule="auto"/>
        <w:textAlignment w:val="baseline"/>
        <w:rPr>
          <w:rFonts w:asciiTheme="majorHAnsi" w:eastAsia="Times New Roman" w:hAnsiTheme="majorHAnsi" w:cstheme="majorHAnsi"/>
          <w:color w:val="333333"/>
          <w:sz w:val="16"/>
        </w:rPr>
      </w:pPr>
      <w:r w:rsidRPr="00225310">
        <w:rPr>
          <w:rFonts w:asciiTheme="majorHAnsi" w:eastAsia="Times New Roman" w:hAnsiTheme="majorHAnsi" w:cstheme="majorHAnsi"/>
          <w:color w:val="333333"/>
          <w:sz w:val="16"/>
        </w:rPr>
        <w:t xml:space="preserve">The core pillars were representative government, fundamental rights, checks on government, impartial </w:t>
      </w:r>
      <w:proofErr w:type="gramStart"/>
      <w:r w:rsidRPr="00225310">
        <w:rPr>
          <w:rFonts w:asciiTheme="majorHAnsi" w:eastAsia="Times New Roman" w:hAnsiTheme="majorHAnsi" w:cstheme="majorHAnsi"/>
          <w:color w:val="333333"/>
          <w:sz w:val="16"/>
        </w:rPr>
        <w:t>administration</w:t>
      </w:r>
      <w:proofErr w:type="gramEnd"/>
      <w:r w:rsidRPr="00225310">
        <w:rPr>
          <w:rFonts w:asciiTheme="majorHAnsi" w:eastAsia="Times New Roman" w:hAnsiTheme="majorHAnsi" w:cstheme="majorHAnsi"/>
          <w:color w:val="333333"/>
          <w:sz w:val="16"/>
        </w:rPr>
        <w:t xml:space="preserve"> and participatory engagement.</w:t>
      </w:r>
    </w:p>
    <w:p w14:paraId="1713862F" w14:textId="77777777" w:rsidR="00225310" w:rsidRPr="00225310" w:rsidRDefault="00225310" w:rsidP="00225310">
      <w:pPr>
        <w:shd w:val="clear" w:color="auto" w:fill="FFFFFF"/>
        <w:spacing w:after="282" w:line="240" w:lineRule="auto"/>
        <w:textAlignment w:val="baseline"/>
        <w:rPr>
          <w:rFonts w:asciiTheme="majorHAnsi" w:eastAsia="Times New Roman" w:hAnsiTheme="majorHAnsi" w:cstheme="majorHAnsi"/>
          <w:color w:val="333333"/>
          <w:sz w:val="16"/>
        </w:rPr>
      </w:pPr>
      <w:r w:rsidRPr="00225310">
        <w:rPr>
          <w:rFonts w:asciiTheme="majorHAnsi" w:eastAsia="Times New Roman" w:hAnsiTheme="majorHAnsi" w:cstheme="majorHAnsi"/>
          <w:color w:val="333333"/>
          <w:sz w:val="16"/>
        </w:rPr>
        <w:t>"What we see for the U.S. is a decline in effective parliament. And we saw that decline particularly up until the 2018 midterm elections," Silva-Leander said.</w:t>
      </w:r>
    </w:p>
    <w:p w14:paraId="630F6F2C" w14:textId="77777777" w:rsidR="00225310" w:rsidRPr="00225310" w:rsidRDefault="00225310" w:rsidP="00225310">
      <w:pPr>
        <w:shd w:val="clear" w:color="auto" w:fill="FFFFFF"/>
        <w:spacing w:after="282" w:line="240" w:lineRule="auto"/>
        <w:textAlignment w:val="baseline"/>
        <w:rPr>
          <w:rFonts w:asciiTheme="majorHAnsi" w:eastAsia="Times New Roman" w:hAnsiTheme="majorHAnsi" w:cstheme="majorHAnsi"/>
          <w:color w:val="333333"/>
          <w:sz w:val="16"/>
        </w:rPr>
      </w:pPr>
      <w:r w:rsidRPr="00225310">
        <w:rPr>
          <w:rFonts w:asciiTheme="majorHAnsi" w:eastAsia="Times New Roman" w:hAnsiTheme="majorHAnsi" w:cstheme="majorHAnsi"/>
          <w:color w:val="333333"/>
          <w:sz w:val="16"/>
        </w:rPr>
        <w:t>A historic turning point came when former President Donald Trump baselessly questioned the results of the 2020 elections, according to the report.</w:t>
      </w:r>
    </w:p>
    <w:p w14:paraId="6228CA5E" w14:textId="77777777" w:rsidR="00225310" w:rsidRPr="00225310" w:rsidRDefault="00225310" w:rsidP="00225310">
      <w:pPr>
        <w:shd w:val="clear" w:color="auto" w:fill="FFFFFF"/>
        <w:spacing w:after="282" w:line="240" w:lineRule="auto"/>
        <w:textAlignment w:val="baseline"/>
        <w:rPr>
          <w:rFonts w:asciiTheme="majorHAnsi" w:eastAsia="Times New Roman" w:hAnsiTheme="majorHAnsi" w:cstheme="majorHAnsi"/>
          <w:color w:val="333333"/>
          <w:sz w:val="16"/>
        </w:rPr>
      </w:pPr>
      <w:r w:rsidRPr="00225310">
        <w:rPr>
          <w:rFonts w:asciiTheme="majorHAnsi" w:eastAsia="Times New Roman" w:hAnsiTheme="majorHAnsi" w:cstheme="majorHAnsi"/>
          <w:color w:val="333333"/>
          <w:sz w:val="16"/>
        </w:rPr>
        <w:t>Silva-Leander said the Jan. 6 attack on the U.S. Capitol "really raised the alarm bells in a more severe way than before."</w:t>
      </w:r>
    </w:p>
    <w:p w14:paraId="54C127AD" w14:textId="77777777" w:rsidR="009929B5" w:rsidRPr="009929B5" w:rsidRDefault="009929B5" w:rsidP="009929B5">
      <w:pPr>
        <w:shd w:val="clear" w:color="auto" w:fill="FFFFFF"/>
        <w:spacing w:after="282" w:line="240" w:lineRule="auto"/>
        <w:textAlignment w:val="baseline"/>
        <w:rPr>
          <w:rStyle w:val="Emphasis"/>
          <w:rFonts w:asciiTheme="majorHAnsi" w:hAnsiTheme="majorHAnsi" w:cstheme="majorHAnsi"/>
        </w:rPr>
      </w:pPr>
      <w:r w:rsidRPr="009929B5">
        <w:rPr>
          <w:rStyle w:val="Emphasis"/>
          <w:rFonts w:asciiTheme="majorHAnsi" w:hAnsiTheme="majorHAnsi" w:cstheme="majorHAnsi"/>
          <w:highlight w:val="yellow"/>
        </w:rPr>
        <w:t>The report places the United States' backsliding in a broader global shift toward authoritarianism</w:t>
      </w:r>
      <w:r w:rsidRPr="009929B5">
        <w:rPr>
          <w:rStyle w:val="Emphasis"/>
          <w:rFonts w:asciiTheme="majorHAnsi" w:hAnsiTheme="majorHAnsi" w:cstheme="majorHAnsi"/>
        </w:rPr>
        <w:t xml:space="preserve">, </w:t>
      </w:r>
      <w:r w:rsidRPr="009929B5">
        <w:rPr>
          <w:rStyle w:val="Emphasis"/>
          <w:rFonts w:asciiTheme="majorHAnsi" w:hAnsiTheme="majorHAnsi" w:cstheme="majorHAnsi"/>
          <w:highlight w:val="yellow"/>
        </w:rPr>
        <w:t>which</w:t>
      </w:r>
      <w:r w:rsidRPr="009929B5">
        <w:rPr>
          <w:rStyle w:val="Emphasis"/>
          <w:rFonts w:asciiTheme="majorHAnsi" w:hAnsiTheme="majorHAnsi" w:cstheme="majorHAnsi"/>
        </w:rPr>
        <w:t xml:space="preserve"> the </w:t>
      </w:r>
      <w:r w:rsidRPr="009929B5">
        <w:rPr>
          <w:rStyle w:val="Emphasis"/>
          <w:rFonts w:asciiTheme="majorHAnsi" w:hAnsiTheme="majorHAnsi" w:cstheme="majorHAnsi"/>
          <w:highlight w:val="yellow"/>
        </w:rPr>
        <w:t>authors say was exacerbated by</w:t>
      </w:r>
      <w:r w:rsidRPr="009929B5">
        <w:rPr>
          <w:rStyle w:val="Emphasis"/>
          <w:rFonts w:asciiTheme="majorHAnsi" w:hAnsiTheme="majorHAnsi" w:cstheme="majorHAnsi"/>
        </w:rPr>
        <w:t xml:space="preserve"> the </w:t>
      </w:r>
      <w:r w:rsidRPr="009929B5">
        <w:rPr>
          <w:rStyle w:val="Emphasis"/>
          <w:rFonts w:asciiTheme="majorHAnsi" w:hAnsiTheme="majorHAnsi" w:cstheme="majorHAnsi"/>
          <w:highlight w:val="yellow"/>
        </w:rPr>
        <w:t>pandemic</w:t>
      </w:r>
      <w:r w:rsidRPr="009929B5">
        <w:rPr>
          <w:rStyle w:val="Emphasis"/>
          <w:rFonts w:asciiTheme="majorHAnsi" w:hAnsiTheme="majorHAnsi" w:cstheme="majorHAnsi"/>
        </w:rPr>
        <w:t>.</w:t>
      </w:r>
    </w:p>
    <w:p w14:paraId="111C0206" w14:textId="77777777" w:rsidR="009929B5" w:rsidRPr="009929B5" w:rsidRDefault="009929B5" w:rsidP="009929B5">
      <w:pPr>
        <w:shd w:val="clear" w:color="auto" w:fill="FFFFFF"/>
        <w:spacing w:after="282" w:line="240" w:lineRule="auto"/>
        <w:textAlignment w:val="baseline"/>
        <w:rPr>
          <w:rStyle w:val="Emphasis"/>
          <w:rFonts w:asciiTheme="majorHAnsi" w:hAnsiTheme="majorHAnsi" w:cstheme="majorHAnsi"/>
        </w:rPr>
      </w:pPr>
      <w:r w:rsidRPr="009929B5">
        <w:rPr>
          <w:rStyle w:val="Emphasis"/>
          <w:rFonts w:asciiTheme="majorHAnsi" w:hAnsiTheme="majorHAnsi" w:cstheme="majorHAnsi"/>
        </w:rPr>
        <w:t xml:space="preserve">It found </w:t>
      </w:r>
      <w:r w:rsidRPr="009929B5">
        <w:rPr>
          <w:rStyle w:val="Emphasis"/>
          <w:rFonts w:asciiTheme="majorHAnsi" w:hAnsiTheme="majorHAnsi" w:cstheme="majorHAnsi"/>
          <w:highlight w:val="yellow"/>
        </w:rPr>
        <w:t>the number of countries trending toward authoritarianism</w:t>
      </w:r>
      <w:r w:rsidRPr="009929B5">
        <w:rPr>
          <w:rStyle w:val="Emphasis"/>
          <w:rFonts w:asciiTheme="majorHAnsi" w:hAnsiTheme="majorHAnsi" w:cstheme="majorHAnsi"/>
        </w:rPr>
        <w:t xml:space="preserve"> in 2020 </w:t>
      </w:r>
      <w:r w:rsidRPr="009929B5">
        <w:rPr>
          <w:rStyle w:val="Emphasis"/>
          <w:rFonts w:asciiTheme="majorHAnsi" w:hAnsiTheme="majorHAnsi" w:cstheme="majorHAnsi"/>
          <w:highlight w:val="yellow"/>
        </w:rPr>
        <w:t>outnumbered those moving in a more democratic direction</w:t>
      </w:r>
      <w:r w:rsidRPr="009929B5">
        <w:rPr>
          <w:rStyle w:val="Emphasis"/>
          <w:rFonts w:asciiTheme="majorHAnsi" w:hAnsiTheme="majorHAnsi" w:cstheme="majorHAnsi"/>
        </w:rPr>
        <w:t xml:space="preserve">, and that Trump's allegations during the 2020 election had a "spillover effect" on elections in Brazil, Mexico, </w:t>
      </w:r>
      <w:proofErr w:type="gramStart"/>
      <w:r w:rsidRPr="009929B5">
        <w:rPr>
          <w:rStyle w:val="Emphasis"/>
          <w:rFonts w:asciiTheme="majorHAnsi" w:hAnsiTheme="majorHAnsi" w:cstheme="majorHAnsi"/>
        </w:rPr>
        <w:t>Myanmar</w:t>
      </w:r>
      <w:proofErr w:type="gramEnd"/>
      <w:r w:rsidRPr="009929B5">
        <w:rPr>
          <w:rStyle w:val="Emphasis"/>
          <w:rFonts w:asciiTheme="majorHAnsi" w:hAnsiTheme="majorHAnsi" w:cstheme="majorHAnsi"/>
        </w:rPr>
        <w:t xml:space="preserve"> and Peru.</w:t>
      </w:r>
    </w:p>
    <w:p w14:paraId="7A86626A" w14:textId="77777777" w:rsidR="009929B5" w:rsidRPr="009929B5" w:rsidRDefault="009929B5" w:rsidP="009929B5">
      <w:pPr>
        <w:shd w:val="clear" w:color="auto" w:fill="FFFFFF"/>
        <w:spacing w:after="282" w:line="240" w:lineRule="auto"/>
        <w:textAlignment w:val="baseline"/>
        <w:rPr>
          <w:rStyle w:val="Emphasis"/>
          <w:rFonts w:asciiTheme="majorHAnsi" w:hAnsiTheme="majorHAnsi" w:cstheme="majorHAnsi"/>
        </w:rPr>
      </w:pPr>
      <w:r w:rsidRPr="009929B5">
        <w:rPr>
          <w:rStyle w:val="Emphasis"/>
          <w:rFonts w:asciiTheme="majorHAnsi" w:hAnsiTheme="majorHAnsi" w:cstheme="majorHAnsi"/>
        </w:rPr>
        <w:t>The report also found more than a quarter of the world's population was now living in democratically backward countries that, together with those living in outright nondemocratic regimes, made up more than two-thirds of the total population.</w:t>
      </w:r>
    </w:p>
    <w:p w14:paraId="6603C03B" w14:textId="77777777" w:rsidR="005936B3" w:rsidRPr="00581C7E" w:rsidRDefault="005936B3" w:rsidP="005936B3">
      <w:pPr>
        <w:rPr>
          <w:rStyle w:val="Emphasis"/>
          <w:rFonts w:asciiTheme="majorHAnsi" w:hAnsiTheme="majorHAnsi" w:cstheme="majorHAnsi"/>
        </w:rPr>
      </w:pPr>
      <w:r w:rsidRPr="00581C7E">
        <w:rPr>
          <w:rStyle w:val="Emphasis"/>
          <w:rFonts w:asciiTheme="majorHAnsi" w:hAnsiTheme="majorHAnsi" w:cstheme="majorHAnsi"/>
        </w:rPr>
        <w:t>The U.S. can still help counteract global backslide, expert says</w:t>
      </w:r>
    </w:p>
    <w:p w14:paraId="38F286DA" w14:textId="77777777" w:rsidR="005936B3" w:rsidRPr="005936B3" w:rsidRDefault="005936B3" w:rsidP="005936B3">
      <w:pPr>
        <w:spacing w:after="0" w:line="240" w:lineRule="auto"/>
        <w:rPr>
          <w:rFonts w:asciiTheme="majorHAnsi" w:eastAsia="Times New Roman" w:hAnsiTheme="majorHAnsi" w:cstheme="majorHAnsi"/>
          <w:sz w:val="16"/>
        </w:rPr>
      </w:pPr>
      <w:r w:rsidRPr="005936B3">
        <w:rPr>
          <w:rFonts w:asciiTheme="majorHAnsi" w:eastAsia="Times New Roman" w:hAnsiTheme="majorHAnsi" w:cstheme="majorHAnsi"/>
          <w:sz w:val="16"/>
        </w:rPr>
        <w:t>Susan Hyde is a professor of political science at the University of California, Berkeley.</w:t>
      </w:r>
    </w:p>
    <w:p w14:paraId="4B2C36DB" w14:textId="77777777" w:rsidR="005936B3" w:rsidRPr="005936B3" w:rsidRDefault="005936B3" w:rsidP="005936B3">
      <w:pPr>
        <w:spacing w:after="0" w:line="240" w:lineRule="auto"/>
        <w:rPr>
          <w:rFonts w:asciiTheme="majorHAnsi" w:eastAsia="Times New Roman" w:hAnsiTheme="majorHAnsi" w:cstheme="majorHAnsi"/>
          <w:sz w:val="16"/>
        </w:rPr>
      </w:pPr>
      <w:r w:rsidRPr="005936B3">
        <w:rPr>
          <w:rFonts w:asciiTheme="majorHAnsi" w:eastAsia="Times New Roman" w:hAnsiTheme="majorHAnsi" w:cstheme="majorHAnsi"/>
          <w:sz w:val="16"/>
        </w:rPr>
        <w:t>She agrees with the finding that Trump refusing to accept the election result was a key moment, along with "the degree to which his followers have been willing to go along with that assessment, regardless of evidence provided to the contrary, and use violence to support that."</w:t>
      </w:r>
    </w:p>
    <w:p w14:paraId="7A414B58" w14:textId="77777777" w:rsidR="005936B3" w:rsidRPr="005936B3" w:rsidRDefault="005936B3" w:rsidP="005936B3">
      <w:pPr>
        <w:spacing w:after="0" w:line="240" w:lineRule="auto"/>
        <w:rPr>
          <w:rFonts w:asciiTheme="majorHAnsi" w:eastAsia="Times New Roman" w:hAnsiTheme="majorHAnsi" w:cstheme="majorHAnsi"/>
          <w:sz w:val="16"/>
        </w:rPr>
      </w:pPr>
    </w:p>
    <w:p w14:paraId="3E6A5DC6" w14:textId="77777777" w:rsidR="005936B3" w:rsidRPr="005936B3" w:rsidRDefault="005936B3" w:rsidP="005936B3">
      <w:pPr>
        <w:shd w:val="clear" w:color="auto" w:fill="FFFFFF"/>
        <w:spacing w:after="282" w:line="240" w:lineRule="auto"/>
        <w:textAlignment w:val="baseline"/>
        <w:rPr>
          <w:rStyle w:val="Emphasis"/>
          <w:rFonts w:asciiTheme="majorHAnsi" w:hAnsiTheme="majorHAnsi" w:cstheme="majorHAnsi"/>
        </w:rPr>
      </w:pPr>
      <w:r w:rsidRPr="005936B3">
        <w:rPr>
          <w:rStyle w:val="Emphasis"/>
          <w:rFonts w:asciiTheme="majorHAnsi" w:hAnsiTheme="majorHAnsi" w:cstheme="majorHAnsi"/>
        </w:rPr>
        <w:t xml:space="preserve">Hyde says </w:t>
      </w:r>
      <w:r w:rsidRPr="005936B3">
        <w:rPr>
          <w:rStyle w:val="Emphasis"/>
          <w:rFonts w:asciiTheme="majorHAnsi" w:hAnsiTheme="majorHAnsi" w:cstheme="majorHAnsi"/>
          <w:highlight w:val="yellow"/>
        </w:rPr>
        <w:t>the U.S. can help counteract the global backslide by continuing to promote democracy abroad.</w:t>
      </w:r>
    </w:p>
    <w:p w14:paraId="119C53CB" w14:textId="77777777" w:rsidR="005936B3" w:rsidRPr="005936B3" w:rsidRDefault="005936B3" w:rsidP="005936B3">
      <w:pPr>
        <w:shd w:val="clear" w:color="auto" w:fill="FFFFFF"/>
        <w:spacing w:after="282" w:line="240" w:lineRule="auto"/>
        <w:textAlignment w:val="baseline"/>
        <w:rPr>
          <w:rFonts w:asciiTheme="majorHAnsi" w:eastAsia="Times New Roman" w:hAnsiTheme="majorHAnsi" w:cstheme="majorHAnsi"/>
          <w:color w:val="333333"/>
          <w:sz w:val="16"/>
          <w:szCs w:val="21"/>
        </w:rPr>
      </w:pPr>
      <w:r w:rsidRPr="005936B3">
        <w:rPr>
          <w:rFonts w:asciiTheme="majorHAnsi" w:eastAsia="Times New Roman" w:hAnsiTheme="majorHAnsi" w:cstheme="majorHAnsi"/>
          <w:color w:val="333333"/>
          <w:sz w:val="16"/>
          <w:szCs w:val="21"/>
        </w:rPr>
        <w:lastRenderedPageBreak/>
        <w:t>"</w:t>
      </w:r>
      <w:r w:rsidRPr="005936B3">
        <w:rPr>
          <w:rStyle w:val="Emphasis"/>
          <w:rFonts w:asciiTheme="majorHAnsi" w:hAnsiTheme="majorHAnsi" w:cstheme="majorHAnsi"/>
        </w:rPr>
        <w:t xml:space="preserve">What </w:t>
      </w:r>
      <w:r w:rsidRPr="005936B3">
        <w:rPr>
          <w:rStyle w:val="Emphasis"/>
          <w:rFonts w:asciiTheme="majorHAnsi" w:hAnsiTheme="majorHAnsi" w:cstheme="majorHAnsi"/>
          <w:highlight w:val="yellow"/>
        </w:rPr>
        <w:t>the U.S.</w:t>
      </w:r>
      <w:r w:rsidRPr="005936B3">
        <w:rPr>
          <w:rStyle w:val="Emphasis"/>
          <w:rFonts w:asciiTheme="majorHAnsi" w:hAnsiTheme="majorHAnsi" w:cstheme="majorHAnsi"/>
        </w:rPr>
        <w:t xml:space="preserve"> does in terms of promoting democracy </w:t>
      </w:r>
      <w:r w:rsidRPr="005936B3">
        <w:rPr>
          <w:rStyle w:val="Emphasis"/>
          <w:rFonts w:asciiTheme="majorHAnsi" w:hAnsiTheme="majorHAnsi" w:cstheme="majorHAnsi"/>
          <w:highlight w:val="yellow"/>
        </w:rPr>
        <w:t>is really powerful in creating an alternative to other powerful states like China</w:t>
      </w:r>
      <w:r w:rsidRPr="005936B3">
        <w:rPr>
          <w:rFonts w:asciiTheme="majorHAnsi" w:eastAsia="Times New Roman" w:hAnsiTheme="majorHAnsi" w:cstheme="majorHAnsi"/>
          <w:color w:val="333333"/>
          <w:sz w:val="16"/>
          <w:szCs w:val="21"/>
        </w:rPr>
        <w:t>, and to some extent Russia, who are becoming increasingly antagonistic toward the U.S. and toward other democracies," she said.</w:t>
      </w:r>
    </w:p>
    <w:p w14:paraId="35474493" w14:textId="77777777" w:rsidR="005936B3" w:rsidRPr="005936B3" w:rsidRDefault="005936B3" w:rsidP="005936B3">
      <w:pPr>
        <w:shd w:val="clear" w:color="auto" w:fill="FFFFFF"/>
        <w:spacing w:after="282" w:line="240" w:lineRule="auto"/>
        <w:textAlignment w:val="baseline"/>
        <w:rPr>
          <w:rFonts w:asciiTheme="majorHAnsi" w:eastAsia="Times New Roman" w:hAnsiTheme="majorHAnsi" w:cstheme="majorHAnsi"/>
          <w:color w:val="333333"/>
          <w:sz w:val="16"/>
          <w:szCs w:val="21"/>
        </w:rPr>
      </w:pPr>
      <w:r w:rsidRPr="005936B3">
        <w:rPr>
          <w:rFonts w:asciiTheme="majorHAnsi" w:eastAsia="Times New Roman" w:hAnsiTheme="majorHAnsi" w:cstheme="majorHAnsi"/>
          <w:color w:val="333333"/>
          <w:sz w:val="16"/>
          <w:szCs w:val="21"/>
        </w:rPr>
        <w:t>Hyde said the U.S. was most effective at promoting democracy when it admitted that democracy required maintenance and was an ongoing struggle.</w:t>
      </w:r>
    </w:p>
    <w:p w14:paraId="0A1E8D3A" w14:textId="77777777" w:rsidR="005936B3" w:rsidRPr="005936B3" w:rsidRDefault="005936B3" w:rsidP="005936B3">
      <w:pPr>
        <w:shd w:val="clear" w:color="auto" w:fill="FFFFFF"/>
        <w:spacing w:after="282" w:line="240" w:lineRule="auto"/>
        <w:textAlignment w:val="baseline"/>
        <w:rPr>
          <w:rFonts w:asciiTheme="majorHAnsi" w:eastAsia="Times New Roman" w:hAnsiTheme="majorHAnsi" w:cstheme="majorHAnsi"/>
          <w:color w:val="333333"/>
          <w:sz w:val="16"/>
          <w:szCs w:val="21"/>
        </w:rPr>
      </w:pPr>
      <w:r w:rsidRPr="005936B3">
        <w:rPr>
          <w:rFonts w:asciiTheme="majorHAnsi" w:eastAsia="Times New Roman" w:hAnsiTheme="majorHAnsi" w:cstheme="majorHAnsi"/>
          <w:color w:val="333333"/>
          <w:sz w:val="16"/>
          <w:szCs w:val="21"/>
        </w:rPr>
        <w:t>"I think being very public about the struggle and what we're doing about it is something that can be effective as framing for democracy promotion in other countries. I don't think it's ever been the case that you're required to have a perfect democracy at home before you can promote it abroad," she said.</w:t>
      </w:r>
    </w:p>
    <w:p w14:paraId="107A6C3B" w14:textId="2B089208" w:rsidR="009929B5" w:rsidRPr="009929B5" w:rsidRDefault="005936B3" w:rsidP="00875ABF">
      <w:pPr>
        <w:shd w:val="clear" w:color="auto" w:fill="FFFFFF"/>
        <w:spacing w:after="282" w:line="240" w:lineRule="auto"/>
        <w:textAlignment w:val="baseline"/>
        <w:rPr>
          <w:rFonts w:asciiTheme="majorHAnsi" w:eastAsia="Times New Roman" w:hAnsiTheme="majorHAnsi" w:cstheme="majorHAnsi"/>
          <w:color w:val="333333"/>
          <w:sz w:val="16"/>
          <w:szCs w:val="21"/>
        </w:rPr>
      </w:pPr>
      <w:r w:rsidRPr="005936B3">
        <w:rPr>
          <w:rFonts w:asciiTheme="majorHAnsi" w:eastAsia="Times New Roman" w:hAnsiTheme="majorHAnsi" w:cstheme="majorHAnsi"/>
          <w:color w:val="333333"/>
          <w:sz w:val="16"/>
          <w:szCs w:val="21"/>
        </w:rPr>
        <w:t>Still, it wasn't all bad for American democracy, according to Silva-Leander.</w:t>
      </w:r>
    </w:p>
    <w:p w14:paraId="1F55741E" w14:textId="77777777" w:rsidR="00225310" w:rsidRPr="00581C7E" w:rsidRDefault="00225310" w:rsidP="007B1F60"/>
    <w:p w14:paraId="38E4B729" w14:textId="5BC13D31" w:rsidR="00DA21C6" w:rsidRPr="00581C7E" w:rsidRDefault="00DA21C6" w:rsidP="00DA21C6">
      <w:pPr>
        <w:pStyle w:val="Heading4"/>
        <w:spacing w:line="276" w:lineRule="atLeast"/>
        <w:rPr>
          <w:rFonts w:asciiTheme="majorHAnsi" w:hAnsiTheme="majorHAnsi" w:cstheme="majorHAnsi"/>
          <w:color w:val="000000"/>
        </w:rPr>
      </w:pPr>
      <w:r w:rsidRPr="00581C7E">
        <w:rPr>
          <w:rFonts w:asciiTheme="majorHAnsi" w:hAnsiTheme="majorHAnsi" w:cstheme="majorHAnsi"/>
          <w:color w:val="000000"/>
        </w:rPr>
        <w:t>Strikes spill-over to broader support of the labor movement and unions – every strike encourages more strikes</w:t>
      </w:r>
    </w:p>
    <w:p w14:paraId="39535FF5" w14:textId="77777777" w:rsidR="00DA21C6" w:rsidRPr="00581C7E" w:rsidRDefault="00DA21C6" w:rsidP="00DA21C6">
      <w:pPr>
        <w:spacing w:line="233" w:lineRule="atLeast"/>
        <w:rPr>
          <w:rFonts w:asciiTheme="majorHAnsi" w:hAnsiTheme="majorHAnsi" w:cstheme="majorHAnsi"/>
          <w:color w:val="000000"/>
          <w:szCs w:val="22"/>
        </w:rPr>
      </w:pPr>
      <w:r w:rsidRPr="00581C7E">
        <w:rPr>
          <w:rStyle w:val="heading4char0"/>
          <w:rFonts w:asciiTheme="majorHAnsi" w:hAnsiTheme="majorHAnsi" w:cstheme="majorHAnsi"/>
          <w:b/>
          <w:bCs/>
          <w:color w:val="000000"/>
          <w:sz w:val="26"/>
          <w:szCs w:val="26"/>
        </w:rPr>
        <w:t>Hertel-Fernandez et al. 20</w:t>
      </w:r>
      <w:r w:rsidRPr="00581C7E">
        <w:rPr>
          <w:rStyle w:val="apple-converted-space"/>
          <w:rFonts w:asciiTheme="majorHAnsi" w:hAnsiTheme="majorHAnsi" w:cstheme="majorHAnsi"/>
          <w:color w:val="000000"/>
          <w:szCs w:val="22"/>
        </w:rPr>
        <w:t> </w:t>
      </w:r>
      <w:r w:rsidRPr="00581C7E">
        <w:rPr>
          <w:rFonts w:asciiTheme="majorHAnsi" w:hAnsiTheme="majorHAnsi" w:cstheme="majorHAnsi"/>
          <w:color w:val="000000"/>
          <w:szCs w:val="22"/>
        </w:rPr>
        <w:t xml:space="preserve">[Alexander Hertel-Fernandez, associate professor of public affairs at Columbia University, where he studies American political economy, with a focus on the politics of business, labor, wealthy donors, and policy, Suresh Naidu, professor of economics and public affairs at Columbia University, where he researches economic effects of political transitions, the economic history of slavery and labor institutions, international migration, and economic applications of </w:t>
      </w:r>
      <w:proofErr w:type="spellStart"/>
      <w:r w:rsidRPr="00581C7E">
        <w:rPr>
          <w:rFonts w:asciiTheme="majorHAnsi" w:hAnsiTheme="majorHAnsi" w:cstheme="majorHAnsi"/>
          <w:color w:val="000000"/>
          <w:szCs w:val="22"/>
        </w:rPr>
        <w:t>naturallanguage</w:t>
      </w:r>
      <w:proofErr w:type="spellEnd"/>
      <w:r w:rsidRPr="00581C7E">
        <w:rPr>
          <w:rFonts w:asciiTheme="majorHAnsi" w:hAnsiTheme="majorHAnsi" w:cstheme="majorHAnsi"/>
          <w:color w:val="000000"/>
          <w:szCs w:val="22"/>
        </w:rPr>
        <w:t xml:space="preserve"> processing, and Adam Reich, associate professor of sociology at Columbia University, where he studies economic and cultural sociology, especially how people make sense of their economic activities and economic positions within organizations, 2020, “Schooled by Strikes? The Effects of Large-Scale Labor Unrest on Mass Attitudes toward the Labor Movement,” American Political Science Association,</w:t>
      </w:r>
      <w:r w:rsidRPr="00581C7E">
        <w:rPr>
          <w:rStyle w:val="apple-converted-space"/>
          <w:rFonts w:asciiTheme="majorHAnsi" w:hAnsiTheme="majorHAnsi" w:cstheme="majorHAnsi"/>
          <w:color w:val="000000"/>
          <w:szCs w:val="22"/>
        </w:rPr>
        <w:t> </w:t>
      </w:r>
      <w:hyperlink r:id="rId10" w:tooltip="https://sci-hub.se/https://doi.org/10.1017/S1537592720001279" w:history="1">
        <w:r w:rsidRPr="00581C7E">
          <w:rPr>
            <w:rStyle w:val="Hyperlink"/>
            <w:rFonts w:asciiTheme="majorHAnsi" w:hAnsiTheme="majorHAnsi" w:cstheme="majorHAnsi"/>
            <w:szCs w:val="22"/>
          </w:rPr>
          <w:t>https://sci-hub.se/https://doi.org/10.1017/S1537592720001279</w:t>
        </w:r>
      </w:hyperlink>
      <w:r w:rsidRPr="00581C7E">
        <w:rPr>
          <w:rFonts w:asciiTheme="majorHAnsi" w:hAnsiTheme="majorHAnsi" w:cstheme="majorHAnsi"/>
          <w:color w:val="000000"/>
          <w:szCs w:val="22"/>
        </w:rPr>
        <w:t>]/</w:t>
      </w:r>
    </w:p>
    <w:p w14:paraId="4E951F75" w14:textId="245A32F7" w:rsidR="00DA21C6" w:rsidRPr="00581C7E" w:rsidRDefault="00DA21C6" w:rsidP="00DA21C6">
      <w:pPr>
        <w:spacing w:line="233" w:lineRule="atLeast"/>
        <w:rPr>
          <w:rFonts w:asciiTheme="majorHAnsi" w:hAnsiTheme="majorHAnsi" w:cstheme="majorHAnsi"/>
          <w:color w:val="000000"/>
          <w:szCs w:val="22"/>
        </w:rPr>
      </w:pPr>
      <w:r w:rsidRPr="00581C7E">
        <w:rPr>
          <w:rFonts w:asciiTheme="majorHAnsi" w:hAnsiTheme="majorHAnsi" w:cstheme="majorHAnsi"/>
          <w:color w:val="000000"/>
          <w:sz w:val="16"/>
          <w:szCs w:val="16"/>
        </w:rPr>
        <w:t>Strikes and Labor Power in an Era of Union Decline We examined the political consequences of</w:t>
      </w:r>
      <w:r w:rsidRPr="00581C7E">
        <w:rPr>
          <w:rStyle w:val="apple-converted-space"/>
          <w:rFonts w:asciiTheme="majorHAnsi" w:hAnsiTheme="majorHAnsi" w:cstheme="majorHAnsi"/>
          <w:color w:val="000000"/>
          <w:sz w:val="16"/>
          <w:szCs w:val="16"/>
        </w:rPr>
        <w:t> </w:t>
      </w:r>
      <w:r w:rsidRPr="00581C7E">
        <w:rPr>
          <w:rStyle w:val="styleunderline0"/>
          <w:rFonts w:asciiTheme="majorHAnsi" w:hAnsiTheme="majorHAnsi" w:cstheme="majorHAnsi"/>
          <w:color w:val="000000"/>
          <w:szCs w:val="22"/>
        </w:rPr>
        <w:t>large-scale</w:t>
      </w:r>
      <w:r w:rsidRPr="00581C7E">
        <w:rPr>
          <w:rStyle w:val="apple-converted-space"/>
          <w:rFonts w:asciiTheme="majorHAnsi" w:hAnsiTheme="majorHAnsi" w:cstheme="majorHAnsi"/>
          <w:color w:val="000000"/>
          <w:sz w:val="16"/>
          <w:szCs w:val="16"/>
        </w:rPr>
        <w:t> </w:t>
      </w:r>
      <w:r w:rsidRPr="00581C7E">
        <w:rPr>
          <w:rFonts w:asciiTheme="majorHAnsi" w:hAnsiTheme="majorHAnsi" w:cstheme="majorHAnsi"/>
          <w:color w:val="000000"/>
          <w:sz w:val="16"/>
          <w:szCs w:val="16"/>
        </w:rPr>
        <w:t>teacher</w:t>
      </w:r>
      <w:r w:rsidRPr="00581C7E">
        <w:rPr>
          <w:rStyle w:val="apple-converted-space"/>
          <w:rFonts w:asciiTheme="majorHAnsi" w:hAnsiTheme="majorHAnsi" w:cstheme="majorHAnsi"/>
          <w:color w:val="000000"/>
          <w:sz w:val="16"/>
          <w:szCs w:val="16"/>
        </w:rPr>
        <w:t> </w:t>
      </w:r>
      <w:r w:rsidRPr="00581C7E">
        <w:rPr>
          <w:rStyle w:val="styleunderline0"/>
          <w:rFonts w:asciiTheme="majorHAnsi" w:hAnsiTheme="majorHAnsi" w:cstheme="majorHAnsi"/>
          <w:color w:val="000000"/>
          <w:szCs w:val="22"/>
        </w:rPr>
        <w:t>strikes</w:t>
      </w:r>
      <w:r w:rsidRPr="00581C7E">
        <w:rPr>
          <w:rFonts w:asciiTheme="majorHAnsi" w:hAnsiTheme="majorHAnsi" w:cstheme="majorHAnsi"/>
          <w:color w:val="000000"/>
          <w:sz w:val="16"/>
          <w:szCs w:val="16"/>
        </w:rPr>
        <w:t>, studying how firsthand exposure</w:t>
      </w:r>
      <w:r w:rsidRPr="00581C7E">
        <w:rPr>
          <w:rStyle w:val="apple-converted-space"/>
          <w:rFonts w:asciiTheme="majorHAnsi" w:hAnsiTheme="majorHAnsi" w:cstheme="majorHAnsi"/>
          <w:color w:val="000000"/>
          <w:sz w:val="16"/>
          <w:szCs w:val="16"/>
        </w:rPr>
        <w:t> </w:t>
      </w:r>
      <w:r w:rsidRPr="00581C7E">
        <w:rPr>
          <w:rStyle w:val="styleunderline0"/>
          <w:rFonts w:asciiTheme="majorHAnsi" w:hAnsiTheme="majorHAnsi" w:cstheme="majorHAnsi"/>
          <w:color w:val="000000"/>
          <w:szCs w:val="22"/>
        </w:rPr>
        <w:t>changed mass</w:t>
      </w:r>
      <w:r w:rsidRPr="00581C7E">
        <w:rPr>
          <w:rStyle w:val="apple-converted-space"/>
          <w:rFonts w:asciiTheme="majorHAnsi" w:hAnsiTheme="majorHAnsi" w:cstheme="majorHAnsi"/>
          <w:b/>
          <w:bCs/>
          <w:color w:val="000000"/>
          <w:szCs w:val="22"/>
          <w:u w:val="single"/>
        </w:rPr>
        <w:t> </w:t>
      </w:r>
      <w:r w:rsidRPr="00581C7E">
        <w:rPr>
          <w:rStyle w:val="Emphasis"/>
          <w:rFonts w:asciiTheme="majorHAnsi" w:hAnsiTheme="majorHAnsi" w:cstheme="majorHAnsi"/>
          <w:b w:val="0"/>
          <w:bCs/>
          <w:i/>
          <w:iCs w:val="0"/>
          <w:color w:val="000000"/>
          <w:szCs w:val="22"/>
        </w:rPr>
        <w:t>attitudes</w:t>
      </w:r>
      <w:r w:rsidRPr="00581C7E">
        <w:rPr>
          <w:rStyle w:val="apple-converted-space"/>
          <w:rFonts w:asciiTheme="majorHAnsi" w:hAnsiTheme="majorHAnsi" w:cstheme="majorHAnsi"/>
          <w:color w:val="000000"/>
          <w:szCs w:val="22"/>
          <w:u w:val="single"/>
        </w:rPr>
        <w:t> </w:t>
      </w:r>
      <w:r w:rsidRPr="00581C7E">
        <w:rPr>
          <w:rStyle w:val="styleunderline0"/>
          <w:rFonts w:asciiTheme="majorHAnsi" w:hAnsiTheme="majorHAnsi" w:cstheme="majorHAnsi"/>
          <w:color w:val="000000"/>
          <w:szCs w:val="22"/>
        </w:rPr>
        <w:t>and public preferences</w:t>
      </w:r>
      <w:r w:rsidRPr="00581C7E">
        <w:rPr>
          <w:rFonts w:asciiTheme="majorHAnsi" w:hAnsiTheme="majorHAnsi" w:cstheme="majorHAnsi"/>
          <w:color w:val="000000"/>
          <w:sz w:val="16"/>
          <w:szCs w:val="16"/>
        </w:rPr>
        <w:t>. Across a range of specifications and approaches, we find that</w:t>
      </w:r>
      <w:r w:rsidRPr="00581C7E">
        <w:rPr>
          <w:rStyle w:val="apple-converted-space"/>
          <w:rFonts w:asciiTheme="majorHAnsi" w:hAnsiTheme="majorHAnsi" w:cstheme="majorHAnsi"/>
          <w:color w:val="000000"/>
          <w:sz w:val="16"/>
          <w:szCs w:val="16"/>
        </w:rPr>
        <w:t> </w:t>
      </w:r>
      <w:r w:rsidRPr="00581C7E">
        <w:rPr>
          <w:rStyle w:val="styleunderline0"/>
          <w:rFonts w:asciiTheme="majorHAnsi" w:hAnsiTheme="majorHAnsi" w:cstheme="majorHAnsi"/>
          <w:color w:val="000000"/>
          <w:szCs w:val="22"/>
          <w:u w:val="single"/>
          <w:shd w:val="clear" w:color="auto" w:fill="00FF00"/>
        </w:rPr>
        <w:t>increased exposure to</w:t>
      </w:r>
      <w:r w:rsidRPr="00581C7E">
        <w:rPr>
          <w:rStyle w:val="apple-converted-space"/>
          <w:rFonts w:asciiTheme="majorHAnsi" w:hAnsiTheme="majorHAnsi" w:cstheme="majorHAnsi"/>
          <w:color w:val="000000"/>
          <w:sz w:val="16"/>
          <w:szCs w:val="16"/>
          <w:u w:val="single"/>
        </w:rPr>
        <w:t> </w:t>
      </w:r>
      <w:r w:rsidRPr="00581C7E">
        <w:rPr>
          <w:rFonts w:asciiTheme="majorHAnsi" w:hAnsiTheme="majorHAnsi" w:cstheme="majorHAnsi"/>
          <w:color w:val="000000"/>
          <w:sz w:val="16"/>
          <w:szCs w:val="16"/>
          <w:u w:val="single"/>
        </w:rPr>
        <w:t>the</w:t>
      </w:r>
      <w:r w:rsidRPr="00581C7E">
        <w:rPr>
          <w:rStyle w:val="apple-converted-space"/>
          <w:rFonts w:asciiTheme="majorHAnsi" w:hAnsiTheme="majorHAnsi" w:cstheme="majorHAnsi"/>
          <w:color w:val="000000"/>
          <w:sz w:val="16"/>
          <w:szCs w:val="16"/>
          <w:u w:val="single"/>
        </w:rPr>
        <w:t> </w:t>
      </w:r>
      <w:r w:rsidRPr="00581C7E">
        <w:rPr>
          <w:rStyle w:val="styleunderline0"/>
          <w:rFonts w:asciiTheme="majorHAnsi" w:hAnsiTheme="majorHAnsi" w:cstheme="majorHAnsi"/>
          <w:color w:val="000000"/>
          <w:szCs w:val="22"/>
          <w:u w:val="single"/>
          <w:shd w:val="clear" w:color="auto" w:fill="00FF00"/>
        </w:rPr>
        <w:t>strikes led</w:t>
      </w:r>
      <w:r w:rsidRPr="00581C7E">
        <w:rPr>
          <w:rStyle w:val="apple-converted-space"/>
          <w:rFonts w:asciiTheme="majorHAnsi" w:hAnsiTheme="majorHAnsi" w:cstheme="majorHAnsi"/>
          <w:color w:val="000000"/>
          <w:szCs w:val="22"/>
          <w:u w:val="single"/>
        </w:rPr>
        <w:t> </w:t>
      </w:r>
      <w:r w:rsidRPr="00581C7E">
        <w:rPr>
          <w:rStyle w:val="styleunderline0"/>
          <w:rFonts w:asciiTheme="majorHAnsi" w:hAnsiTheme="majorHAnsi" w:cstheme="majorHAnsi"/>
          <w:color w:val="000000"/>
          <w:szCs w:val="22"/>
          <w:u w:val="single"/>
          <w:shd w:val="clear" w:color="auto" w:fill="00FF00"/>
        </w:rPr>
        <w:t>to</w:t>
      </w:r>
      <w:r w:rsidRPr="00581C7E">
        <w:rPr>
          <w:rStyle w:val="apple-converted-space"/>
          <w:rFonts w:asciiTheme="majorHAnsi" w:hAnsiTheme="majorHAnsi" w:cstheme="majorHAnsi"/>
          <w:color w:val="000000"/>
          <w:szCs w:val="22"/>
          <w:u w:val="single"/>
        </w:rPr>
        <w:t> </w:t>
      </w:r>
      <w:r w:rsidRPr="00581C7E">
        <w:rPr>
          <w:rStyle w:val="Emphasis"/>
          <w:rFonts w:asciiTheme="majorHAnsi" w:hAnsiTheme="majorHAnsi" w:cstheme="majorHAnsi"/>
          <w:b w:val="0"/>
          <w:bCs/>
          <w:i/>
          <w:iCs w:val="0"/>
          <w:color w:val="000000"/>
          <w:szCs w:val="22"/>
          <w:shd w:val="clear" w:color="auto" w:fill="00FF00"/>
        </w:rPr>
        <w:t>greater</w:t>
      </w:r>
      <w:r w:rsidRPr="00581C7E">
        <w:rPr>
          <w:rStyle w:val="apple-converted-space"/>
          <w:rFonts w:asciiTheme="majorHAnsi" w:hAnsiTheme="majorHAnsi" w:cstheme="majorHAnsi"/>
          <w:b/>
          <w:bCs/>
          <w:color w:val="000000"/>
          <w:szCs w:val="22"/>
          <w:u w:val="single"/>
        </w:rPr>
        <w:t> </w:t>
      </w:r>
      <w:r w:rsidRPr="00581C7E">
        <w:rPr>
          <w:rStyle w:val="Emphasis"/>
          <w:rFonts w:asciiTheme="majorHAnsi" w:hAnsiTheme="majorHAnsi" w:cstheme="majorHAnsi"/>
          <w:b w:val="0"/>
          <w:bCs/>
          <w:i/>
          <w:iCs w:val="0"/>
          <w:color w:val="000000"/>
          <w:szCs w:val="22"/>
          <w:shd w:val="clear" w:color="auto" w:fill="00FF00"/>
        </w:rPr>
        <w:t>support</w:t>
      </w:r>
      <w:r w:rsidRPr="00581C7E">
        <w:rPr>
          <w:rStyle w:val="apple-converted-space"/>
          <w:rFonts w:asciiTheme="majorHAnsi" w:hAnsiTheme="majorHAnsi" w:cstheme="majorHAnsi"/>
          <w:color w:val="000000"/>
          <w:szCs w:val="22"/>
          <w:u w:val="single"/>
        </w:rPr>
        <w:t> </w:t>
      </w:r>
      <w:r w:rsidRPr="00581C7E">
        <w:rPr>
          <w:rStyle w:val="styleunderline0"/>
          <w:rFonts w:asciiTheme="majorHAnsi" w:hAnsiTheme="majorHAnsi" w:cstheme="majorHAnsi"/>
          <w:color w:val="000000"/>
          <w:szCs w:val="22"/>
          <w:u w:val="single"/>
          <w:shd w:val="clear" w:color="auto" w:fill="00FF00"/>
        </w:rPr>
        <w:t>for</w:t>
      </w:r>
      <w:r w:rsidRPr="00581C7E">
        <w:rPr>
          <w:rStyle w:val="apple-converted-space"/>
          <w:rFonts w:asciiTheme="majorHAnsi" w:hAnsiTheme="majorHAnsi" w:cstheme="majorHAnsi"/>
          <w:color w:val="000000"/>
          <w:szCs w:val="22"/>
          <w:u w:val="single"/>
        </w:rPr>
        <w:t> </w:t>
      </w:r>
      <w:r w:rsidRPr="00581C7E">
        <w:rPr>
          <w:rStyle w:val="styleunderline0"/>
          <w:rFonts w:asciiTheme="majorHAnsi" w:hAnsiTheme="majorHAnsi" w:cstheme="majorHAnsi"/>
          <w:color w:val="000000"/>
          <w:szCs w:val="22"/>
          <w:u w:val="single"/>
        </w:rPr>
        <w:t>the</w:t>
      </w:r>
      <w:r w:rsidRPr="00581C7E">
        <w:rPr>
          <w:rStyle w:val="apple-converted-space"/>
          <w:rFonts w:asciiTheme="majorHAnsi" w:hAnsiTheme="majorHAnsi" w:cstheme="majorHAnsi"/>
          <w:color w:val="000000"/>
          <w:szCs w:val="22"/>
          <w:u w:val="single"/>
        </w:rPr>
        <w:t> </w:t>
      </w:r>
      <w:r w:rsidRPr="00581C7E">
        <w:rPr>
          <w:rStyle w:val="styleunderline0"/>
          <w:rFonts w:asciiTheme="majorHAnsi" w:hAnsiTheme="majorHAnsi" w:cstheme="majorHAnsi"/>
          <w:color w:val="000000"/>
          <w:szCs w:val="22"/>
          <w:u w:val="single"/>
          <w:shd w:val="clear" w:color="auto" w:fill="00FF00"/>
        </w:rPr>
        <w:t>walkouts</w:t>
      </w:r>
      <w:r w:rsidRPr="00581C7E">
        <w:rPr>
          <w:rStyle w:val="styleunderline0"/>
          <w:rFonts w:asciiTheme="majorHAnsi" w:hAnsiTheme="majorHAnsi" w:cstheme="majorHAnsi"/>
          <w:color w:val="000000"/>
          <w:szCs w:val="22"/>
          <w:u w:val="single"/>
        </w:rPr>
        <w:t>, more support for</w:t>
      </w:r>
      <w:r w:rsidRPr="00581C7E">
        <w:rPr>
          <w:rStyle w:val="apple-converted-space"/>
          <w:rFonts w:asciiTheme="majorHAnsi" w:hAnsiTheme="majorHAnsi" w:cstheme="majorHAnsi"/>
          <w:color w:val="000000"/>
          <w:szCs w:val="22"/>
          <w:u w:val="single"/>
        </w:rPr>
        <w:t> </w:t>
      </w:r>
      <w:r w:rsidRPr="00581C7E">
        <w:rPr>
          <w:rStyle w:val="styleunderline0"/>
          <w:rFonts w:asciiTheme="majorHAnsi" w:hAnsiTheme="majorHAnsi" w:cstheme="majorHAnsi"/>
          <w:color w:val="000000"/>
          <w:szCs w:val="22"/>
          <w:u w:val="single"/>
          <w:shd w:val="clear" w:color="auto" w:fill="00FF00"/>
        </w:rPr>
        <w:t>legal rights</w:t>
      </w:r>
      <w:r w:rsidRPr="00581C7E">
        <w:rPr>
          <w:rStyle w:val="apple-converted-space"/>
          <w:rFonts w:asciiTheme="majorHAnsi" w:hAnsiTheme="majorHAnsi" w:cstheme="majorHAnsi"/>
          <w:color w:val="000000"/>
          <w:sz w:val="16"/>
          <w:szCs w:val="16"/>
          <w:u w:val="single"/>
        </w:rPr>
        <w:t> </w:t>
      </w:r>
      <w:r w:rsidRPr="00581C7E">
        <w:rPr>
          <w:rStyle w:val="styleunderline0"/>
          <w:rFonts w:asciiTheme="majorHAnsi" w:hAnsiTheme="majorHAnsi" w:cstheme="majorHAnsi"/>
          <w:color w:val="000000"/>
          <w:szCs w:val="22"/>
          <w:u w:val="single"/>
        </w:rPr>
        <w:t>for</w:t>
      </w:r>
      <w:r w:rsidRPr="00581C7E">
        <w:rPr>
          <w:rStyle w:val="apple-converted-space"/>
          <w:rFonts w:asciiTheme="majorHAnsi" w:hAnsiTheme="majorHAnsi" w:cstheme="majorHAnsi"/>
          <w:color w:val="000000"/>
          <w:sz w:val="16"/>
          <w:szCs w:val="16"/>
          <w:u w:val="single"/>
        </w:rPr>
        <w:t> </w:t>
      </w:r>
      <w:r w:rsidRPr="00581C7E">
        <w:rPr>
          <w:rFonts w:asciiTheme="majorHAnsi" w:hAnsiTheme="majorHAnsi" w:cstheme="majorHAnsi"/>
          <w:color w:val="000000"/>
          <w:sz w:val="16"/>
          <w:szCs w:val="16"/>
          <w:u w:val="single"/>
        </w:rPr>
        <w:t>teachers and</w:t>
      </w:r>
      <w:r w:rsidRPr="00581C7E">
        <w:rPr>
          <w:rStyle w:val="apple-converted-space"/>
          <w:rFonts w:asciiTheme="majorHAnsi" w:hAnsiTheme="majorHAnsi" w:cstheme="majorHAnsi"/>
          <w:color w:val="000000"/>
          <w:sz w:val="16"/>
          <w:szCs w:val="16"/>
          <w:u w:val="single"/>
        </w:rPr>
        <w:t> </w:t>
      </w:r>
      <w:r w:rsidRPr="00581C7E">
        <w:rPr>
          <w:rStyle w:val="styleunderline0"/>
          <w:rFonts w:asciiTheme="majorHAnsi" w:hAnsiTheme="majorHAnsi" w:cstheme="majorHAnsi"/>
          <w:color w:val="000000"/>
          <w:szCs w:val="22"/>
          <w:u w:val="single"/>
        </w:rPr>
        <w:t>unions</w:t>
      </w:r>
      <w:r w:rsidRPr="00581C7E">
        <w:rPr>
          <w:rFonts w:asciiTheme="majorHAnsi" w:hAnsiTheme="majorHAnsi" w:cstheme="majorHAnsi"/>
          <w:color w:val="000000"/>
          <w:sz w:val="16"/>
          <w:szCs w:val="16"/>
          <w:u w:val="single"/>
        </w:rPr>
        <w:t>,</w:t>
      </w:r>
      <w:r w:rsidRPr="00581C7E">
        <w:rPr>
          <w:rStyle w:val="apple-converted-space"/>
          <w:rFonts w:asciiTheme="majorHAnsi" w:hAnsiTheme="majorHAnsi" w:cstheme="majorHAnsi"/>
          <w:color w:val="000000"/>
          <w:sz w:val="16"/>
          <w:szCs w:val="16"/>
          <w:u w:val="single"/>
        </w:rPr>
        <w:t> </w:t>
      </w:r>
      <w:r w:rsidRPr="00581C7E">
        <w:rPr>
          <w:rStyle w:val="styleunderline0"/>
          <w:rFonts w:asciiTheme="majorHAnsi" w:hAnsiTheme="majorHAnsi" w:cstheme="majorHAnsi"/>
          <w:color w:val="000000"/>
          <w:szCs w:val="22"/>
          <w:u w:val="single"/>
          <w:shd w:val="clear" w:color="auto" w:fill="00FF00"/>
        </w:rPr>
        <w:t>and</w:t>
      </w:r>
      <w:r w:rsidRPr="00581C7E">
        <w:rPr>
          <w:rFonts w:asciiTheme="majorHAnsi" w:hAnsiTheme="majorHAnsi" w:cstheme="majorHAnsi"/>
          <w:color w:val="000000"/>
          <w:sz w:val="16"/>
          <w:szCs w:val="16"/>
          <w:u w:val="single"/>
        </w:rPr>
        <w:t>, especially,</w:t>
      </w:r>
      <w:r w:rsidRPr="00581C7E">
        <w:rPr>
          <w:rStyle w:val="apple-converted-space"/>
          <w:rFonts w:asciiTheme="majorHAnsi" w:hAnsiTheme="majorHAnsi" w:cstheme="majorHAnsi"/>
          <w:color w:val="000000"/>
          <w:sz w:val="16"/>
          <w:szCs w:val="16"/>
          <w:u w:val="single"/>
        </w:rPr>
        <w:t> </w:t>
      </w:r>
      <w:r w:rsidRPr="00581C7E">
        <w:rPr>
          <w:rStyle w:val="styleunderline0"/>
          <w:rFonts w:asciiTheme="majorHAnsi" w:hAnsiTheme="majorHAnsi" w:cstheme="majorHAnsi"/>
          <w:color w:val="000000"/>
          <w:szCs w:val="22"/>
          <w:u w:val="single"/>
        </w:rPr>
        <w:t>greater personal interest in</w:t>
      </w:r>
      <w:r w:rsidRPr="00581C7E">
        <w:rPr>
          <w:rStyle w:val="apple-converted-space"/>
          <w:rFonts w:asciiTheme="majorHAnsi" w:hAnsiTheme="majorHAnsi" w:cstheme="majorHAnsi"/>
          <w:color w:val="000000"/>
          <w:szCs w:val="22"/>
          <w:u w:val="single"/>
        </w:rPr>
        <w:t> </w:t>
      </w:r>
      <w:r w:rsidRPr="00581C7E">
        <w:rPr>
          <w:rStyle w:val="styleunderline0"/>
          <w:rFonts w:asciiTheme="majorHAnsi" w:hAnsiTheme="majorHAnsi" w:cstheme="majorHAnsi"/>
          <w:color w:val="000000"/>
          <w:szCs w:val="22"/>
          <w:u w:val="single"/>
          <w:shd w:val="clear" w:color="auto" w:fill="00FF00"/>
        </w:rPr>
        <w:t>labor action</w:t>
      </w:r>
      <w:r w:rsidRPr="00581C7E">
        <w:rPr>
          <w:rStyle w:val="apple-converted-space"/>
          <w:rFonts w:asciiTheme="majorHAnsi" w:hAnsiTheme="majorHAnsi" w:cstheme="majorHAnsi"/>
          <w:color w:val="000000"/>
          <w:szCs w:val="22"/>
          <w:u w:val="single"/>
        </w:rPr>
        <w:t> </w:t>
      </w:r>
      <w:r w:rsidRPr="00581C7E">
        <w:rPr>
          <w:rStyle w:val="styleunderline0"/>
          <w:rFonts w:asciiTheme="majorHAnsi" w:hAnsiTheme="majorHAnsi" w:cstheme="majorHAnsi"/>
          <w:color w:val="000000"/>
          <w:szCs w:val="22"/>
          <w:u w:val="single"/>
        </w:rPr>
        <w:t>at people’s own jobs</w:t>
      </w:r>
      <w:r w:rsidRPr="00581C7E">
        <w:rPr>
          <w:rFonts w:asciiTheme="majorHAnsi" w:hAnsiTheme="majorHAnsi" w:cstheme="majorHAnsi"/>
          <w:color w:val="000000"/>
          <w:sz w:val="16"/>
          <w:szCs w:val="16"/>
        </w:rPr>
        <w:t>, though not necessarily through traditional unions. Returning to the theoretical expectations we outlined earlier, the teacher strikes appear to have changed the ways that parents think about the labor movement, generating greater public support. The</w:t>
      </w:r>
      <w:r w:rsidRPr="00581C7E">
        <w:rPr>
          <w:rStyle w:val="apple-converted-space"/>
          <w:rFonts w:asciiTheme="majorHAnsi" w:hAnsiTheme="majorHAnsi" w:cstheme="majorHAnsi"/>
          <w:color w:val="000000"/>
          <w:sz w:val="16"/>
          <w:szCs w:val="16"/>
          <w:u w:val="single"/>
        </w:rPr>
        <w:t> </w:t>
      </w:r>
      <w:proofErr w:type="spellStart"/>
      <w:r w:rsidRPr="00581C7E">
        <w:rPr>
          <w:rStyle w:val="styleunderline0"/>
          <w:rFonts w:asciiTheme="majorHAnsi" w:hAnsiTheme="majorHAnsi" w:cstheme="majorHAnsi"/>
          <w:color w:val="000000"/>
          <w:szCs w:val="22"/>
          <w:shd w:val="clear" w:color="auto" w:fill="00FF00"/>
        </w:rPr>
        <w:t>results</w:t>
      </w:r>
      <w:r w:rsidRPr="00581C7E">
        <w:rPr>
          <w:rFonts w:asciiTheme="majorHAnsi" w:hAnsiTheme="majorHAnsi" w:cstheme="majorHAnsi"/>
          <w:color w:val="000000"/>
          <w:sz w:val="16"/>
          <w:szCs w:val="16"/>
        </w:rPr>
        <w:t>regarding</w:t>
      </w:r>
      <w:proofErr w:type="spellEnd"/>
      <w:r w:rsidRPr="00581C7E">
        <w:rPr>
          <w:rFonts w:asciiTheme="majorHAnsi" w:hAnsiTheme="majorHAnsi" w:cstheme="majorHAnsi"/>
          <w:color w:val="000000"/>
          <w:sz w:val="16"/>
          <w:szCs w:val="16"/>
        </w:rPr>
        <w:t xml:space="preserve"> workers’ interest in undertaking labor action in their own jobs also</w:t>
      </w:r>
      <w:r w:rsidRPr="00581C7E">
        <w:rPr>
          <w:rStyle w:val="apple-converted-space"/>
          <w:rFonts w:asciiTheme="majorHAnsi" w:hAnsiTheme="majorHAnsi" w:cstheme="majorHAnsi"/>
          <w:color w:val="000000"/>
          <w:sz w:val="16"/>
          <w:szCs w:val="16"/>
          <w:u w:val="single"/>
        </w:rPr>
        <w:t> </w:t>
      </w:r>
      <w:r w:rsidRPr="00581C7E">
        <w:rPr>
          <w:rStyle w:val="styleunderline0"/>
          <w:rFonts w:asciiTheme="majorHAnsi" w:hAnsiTheme="majorHAnsi" w:cstheme="majorHAnsi"/>
          <w:color w:val="000000"/>
          <w:szCs w:val="22"/>
          <w:u w:val="single"/>
          <w:shd w:val="clear" w:color="auto" w:fill="00FF00"/>
        </w:rPr>
        <w:t>suggests</w:t>
      </w:r>
      <w:r w:rsidRPr="00581C7E">
        <w:rPr>
          <w:rStyle w:val="apple-converted-space"/>
          <w:rFonts w:asciiTheme="majorHAnsi" w:hAnsiTheme="majorHAnsi" w:cstheme="majorHAnsi"/>
          <w:color w:val="000000"/>
          <w:szCs w:val="22"/>
          <w:u w:val="single"/>
        </w:rPr>
        <w:t> </w:t>
      </w:r>
      <w:r w:rsidRPr="00581C7E">
        <w:rPr>
          <w:rStyle w:val="Emphasis"/>
          <w:rFonts w:asciiTheme="majorHAnsi" w:hAnsiTheme="majorHAnsi" w:cstheme="majorHAnsi"/>
          <w:b w:val="0"/>
          <w:bCs/>
          <w:color w:val="000000"/>
          <w:szCs w:val="22"/>
          <w:highlight w:val="green"/>
          <w:shd w:val="clear" w:color="auto" w:fill="00FF00"/>
        </w:rPr>
        <w:t>ev</w:t>
      </w:r>
      <w:r w:rsidRPr="00581C7E">
        <w:rPr>
          <w:rStyle w:val="Emphasis"/>
          <w:rFonts w:asciiTheme="majorHAnsi" w:hAnsiTheme="majorHAnsi" w:cstheme="majorHAnsi"/>
          <w:b w:val="0"/>
          <w:bCs/>
          <w:color w:val="000000"/>
          <w:szCs w:val="22"/>
          <w:highlight w:val="green"/>
        </w:rPr>
        <w:t>idence</w:t>
      </w:r>
      <w:r w:rsidR="005B692A" w:rsidRPr="00581C7E">
        <w:rPr>
          <w:rStyle w:val="Emphasis"/>
          <w:rFonts w:asciiTheme="majorHAnsi" w:hAnsiTheme="majorHAnsi" w:cstheme="majorHAnsi"/>
          <w:b w:val="0"/>
          <w:bCs/>
          <w:i/>
          <w:iCs w:val="0"/>
          <w:color w:val="000000"/>
          <w:szCs w:val="22"/>
          <w:highlight w:val="green"/>
        </w:rPr>
        <w:t xml:space="preserve"> </w:t>
      </w:r>
      <w:r w:rsidRPr="00581C7E">
        <w:rPr>
          <w:rStyle w:val="styleunderline0"/>
          <w:rFonts w:asciiTheme="majorHAnsi" w:hAnsiTheme="majorHAnsi" w:cstheme="majorHAnsi"/>
          <w:color w:val="000000"/>
          <w:szCs w:val="22"/>
          <w:highlight w:val="green"/>
          <w:u w:val="single"/>
          <w:shd w:val="clear" w:color="auto" w:fill="00FF00"/>
        </w:rPr>
        <w:t>in</w:t>
      </w:r>
      <w:r w:rsidRPr="00581C7E">
        <w:rPr>
          <w:rStyle w:val="styleunderline0"/>
          <w:rFonts w:asciiTheme="majorHAnsi" w:hAnsiTheme="majorHAnsi" w:cstheme="majorHAnsi"/>
          <w:color w:val="000000"/>
          <w:szCs w:val="22"/>
          <w:u w:val="single"/>
          <w:shd w:val="clear" w:color="auto" w:fill="00FF00"/>
        </w:rPr>
        <w:t xml:space="preserve"> favor of</w:t>
      </w:r>
      <w:r w:rsidRPr="00581C7E">
        <w:rPr>
          <w:rStyle w:val="apple-converted-space"/>
          <w:rFonts w:asciiTheme="majorHAnsi" w:hAnsiTheme="majorHAnsi" w:cstheme="majorHAnsi"/>
          <w:color w:val="000000"/>
          <w:szCs w:val="22"/>
          <w:u w:val="single"/>
        </w:rPr>
        <w:t> </w:t>
      </w:r>
      <w:r w:rsidRPr="00581C7E">
        <w:rPr>
          <w:rStyle w:val="styleunderline0"/>
          <w:rFonts w:asciiTheme="majorHAnsi" w:hAnsiTheme="majorHAnsi" w:cstheme="majorHAnsi"/>
          <w:color w:val="000000"/>
          <w:szCs w:val="22"/>
          <w:u w:val="single"/>
        </w:rPr>
        <w:t>the</w:t>
      </w:r>
      <w:r w:rsidRPr="00581C7E">
        <w:rPr>
          <w:rStyle w:val="apple-converted-space"/>
          <w:rFonts w:asciiTheme="majorHAnsi" w:hAnsiTheme="majorHAnsi" w:cstheme="majorHAnsi"/>
          <w:color w:val="000000"/>
          <w:szCs w:val="22"/>
          <w:u w:val="single"/>
        </w:rPr>
        <w:t> </w:t>
      </w:r>
      <w:r w:rsidRPr="00581C7E">
        <w:rPr>
          <w:rStyle w:val="styleunderline0"/>
          <w:rFonts w:asciiTheme="majorHAnsi" w:hAnsiTheme="majorHAnsi" w:cstheme="majorHAnsi"/>
          <w:color w:val="000000"/>
          <w:szCs w:val="22"/>
          <w:u w:val="single"/>
          <w:shd w:val="clear" w:color="auto" w:fill="00FF00"/>
        </w:rPr>
        <w:t>public</w:t>
      </w:r>
      <w:r w:rsidRPr="00581C7E">
        <w:rPr>
          <w:rStyle w:val="apple-converted-space"/>
          <w:rFonts w:asciiTheme="majorHAnsi" w:hAnsiTheme="majorHAnsi" w:cstheme="majorHAnsi"/>
          <w:color w:val="000000"/>
          <w:szCs w:val="22"/>
          <w:u w:val="single"/>
        </w:rPr>
        <w:t> </w:t>
      </w:r>
      <w:r w:rsidRPr="00581C7E">
        <w:rPr>
          <w:rStyle w:val="styleunderline0"/>
          <w:rFonts w:asciiTheme="majorHAnsi" w:hAnsiTheme="majorHAnsi" w:cstheme="majorHAnsi"/>
          <w:color w:val="000000"/>
          <w:szCs w:val="22"/>
          <w:u w:val="single"/>
          <w:shd w:val="clear" w:color="auto" w:fill="00FF00"/>
        </w:rPr>
        <w:t>inspiration and imitation</w:t>
      </w:r>
      <w:r w:rsidRPr="00581C7E">
        <w:rPr>
          <w:rStyle w:val="apple-converted-space"/>
          <w:rFonts w:asciiTheme="majorHAnsi" w:hAnsiTheme="majorHAnsi" w:cstheme="majorHAnsi"/>
          <w:color w:val="000000"/>
          <w:szCs w:val="22"/>
          <w:u w:val="single"/>
        </w:rPr>
        <w:t> </w:t>
      </w:r>
      <w:r w:rsidRPr="00581C7E">
        <w:rPr>
          <w:rStyle w:val="styleunderline0"/>
          <w:rFonts w:asciiTheme="majorHAnsi" w:hAnsiTheme="majorHAnsi" w:cstheme="majorHAnsi"/>
          <w:color w:val="000000"/>
          <w:szCs w:val="22"/>
          <w:u w:val="single"/>
        </w:rPr>
        <w:t xml:space="preserve">hypothesis, underscoring the role </w:t>
      </w:r>
      <w:proofErr w:type="gramStart"/>
      <w:r w:rsidRPr="00581C7E">
        <w:rPr>
          <w:rStyle w:val="styleunderline0"/>
          <w:rFonts w:asciiTheme="majorHAnsi" w:hAnsiTheme="majorHAnsi" w:cstheme="majorHAnsi"/>
          <w:color w:val="000000"/>
          <w:szCs w:val="22"/>
          <w:u w:val="single"/>
        </w:rPr>
        <w:t>that social movements and</w:t>
      </w:r>
      <w:r w:rsidRPr="00581C7E">
        <w:rPr>
          <w:rStyle w:val="apple-converted-space"/>
          <w:rFonts w:asciiTheme="majorHAnsi" w:hAnsiTheme="majorHAnsi" w:cstheme="majorHAnsi"/>
          <w:color w:val="000000"/>
          <w:szCs w:val="22"/>
          <w:u w:val="single"/>
        </w:rPr>
        <w:t> </w:t>
      </w:r>
      <w:r w:rsidRPr="00581C7E">
        <w:rPr>
          <w:rStyle w:val="styleunderline0"/>
          <w:rFonts w:asciiTheme="majorHAnsi" w:hAnsiTheme="majorHAnsi" w:cstheme="majorHAnsi"/>
          <w:color w:val="000000"/>
          <w:szCs w:val="22"/>
          <w:u w:val="single"/>
          <w:shd w:val="clear" w:color="auto" w:fill="00FF00"/>
        </w:rPr>
        <w:t>mobilizations</w:t>
      </w:r>
      <w:proofErr w:type="gramEnd"/>
      <w:r w:rsidRPr="00581C7E">
        <w:rPr>
          <w:rStyle w:val="apple-converted-space"/>
          <w:rFonts w:asciiTheme="majorHAnsi" w:hAnsiTheme="majorHAnsi" w:cstheme="majorHAnsi"/>
          <w:color w:val="000000"/>
          <w:szCs w:val="22"/>
          <w:u w:val="single"/>
        </w:rPr>
        <w:t> </w:t>
      </w:r>
      <w:r w:rsidRPr="00581C7E">
        <w:rPr>
          <w:rStyle w:val="styleunderline0"/>
          <w:rFonts w:asciiTheme="majorHAnsi" w:hAnsiTheme="majorHAnsi" w:cstheme="majorHAnsi"/>
          <w:color w:val="000000"/>
          <w:szCs w:val="22"/>
          <w:u w:val="single"/>
        </w:rPr>
        <w:t>can play in</w:t>
      </w:r>
      <w:r w:rsidRPr="00581C7E">
        <w:rPr>
          <w:rStyle w:val="apple-converted-space"/>
          <w:rFonts w:asciiTheme="majorHAnsi" w:hAnsiTheme="majorHAnsi" w:cstheme="majorHAnsi"/>
          <w:color w:val="000000"/>
          <w:szCs w:val="22"/>
          <w:u w:val="single"/>
        </w:rPr>
        <w:t> </w:t>
      </w:r>
      <w:r w:rsidRPr="00581C7E">
        <w:rPr>
          <w:rStyle w:val="Emphasis"/>
          <w:rFonts w:asciiTheme="majorHAnsi" w:hAnsiTheme="majorHAnsi" w:cstheme="majorHAnsi"/>
          <w:b w:val="0"/>
          <w:bCs/>
          <w:i/>
          <w:iCs w:val="0"/>
          <w:color w:val="000000"/>
          <w:szCs w:val="22"/>
          <w:shd w:val="clear" w:color="auto" w:fill="00FF00"/>
        </w:rPr>
        <w:t>teach</w:t>
      </w:r>
      <w:r w:rsidRPr="00581C7E">
        <w:rPr>
          <w:rStyle w:val="styleunderline0"/>
          <w:rFonts w:asciiTheme="majorHAnsi" w:hAnsiTheme="majorHAnsi" w:cstheme="majorHAnsi"/>
          <w:color w:val="000000"/>
          <w:szCs w:val="22"/>
          <w:u w:val="single"/>
        </w:rPr>
        <w:t>ing</w:t>
      </w:r>
      <w:r w:rsidRPr="00581C7E">
        <w:rPr>
          <w:rStyle w:val="apple-converted-space"/>
          <w:rFonts w:asciiTheme="majorHAnsi" w:hAnsiTheme="majorHAnsi" w:cstheme="majorHAnsi"/>
          <w:color w:val="000000"/>
          <w:szCs w:val="22"/>
          <w:u w:val="single"/>
        </w:rPr>
        <w:t> </w:t>
      </w:r>
      <w:r w:rsidRPr="00581C7E">
        <w:rPr>
          <w:rStyle w:val="styleunderline0"/>
          <w:rFonts w:asciiTheme="majorHAnsi" w:hAnsiTheme="majorHAnsi" w:cstheme="majorHAnsi"/>
          <w:color w:val="000000"/>
          <w:szCs w:val="22"/>
          <w:u w:val="single"/>
          <w:shd w:val="clear" w:color="auto" w:fill="00FF00"/>
        </w:rPr>
        <w:t>noninvolved members about</w:t>
      </w:r>
      <w:r w:rsidRPr="00581C7E">
        <w:rPr>
          <w:rStyle w:val="apple-converted-space"/>
          <w:rFonts w:asciiTheme="majorHAnsi" w:hAnsiTheme="majorHAnsi" w:cstheme="majorHAnsi"/>
          <w:color w:val="000000"/>
          <w:szCs w:val="22"/>
          <w:u w:val="single"/>
        </w:rPr>
        <w:t> </w:t>
      </w:r>
      <w:r w:rsidRPr="00581C7E">
        <w:rPr>
          <w:rStyle w:val="styleunderline0"/>
          <w:rFonts w:asciiTheme="majorHAnsi" w:hAnsiTheme="majorHAnsi" w:cstheme="majorHAnsi"/>
          <w:color w:val="000000"/>
          <w:szCs w:val="22"/>
          <w:u w:val="single"/>
          <w:shd w:val="clear" w:color="auto" w:fill="00FF00"/>
        </w:rPr>
        <w:t>the movement</w:t>
      </w:r>
      <w:r w:rsidRPr="00581C7E">
        <w:rPr>
          <w:rStyle w:val="apple-converted-space"/>
          <w:rFonts w:asciiTheme="majorHAnsi" w:hAnsiTheme="majorHAnsi" w:cstheme="majorHAnsi"/>
          <w:color w:val="000000"/>
          <w:sz w:val="16"/>
          <w:szCs w:val="16"/>
        </w:rPr>
        <w:t> </w:t>
      </w:r>
      <w:r w:rsidRPr="00581C7E">
        <w:rPr>
          <w:rFonts w:asciiTheme="majorHAnsi" w:hAnsiTheme="majorHAnsi" w:cstheme="majorHAnsi"/>
          <w:color w:val="000000"/>
          <w:sz w:val="16"/>
          <w:szCs w:val="16"/>
        </w:rPr>
        <w:t xml:space="preserve">and tactics. Still, an important caveat to these findings is that strike-exposed parents were not more likely to say that they would vote for a traditional union at their jobs, possibly reflecting the fact that the strikes emphasized individual teachers and not necessarily teacher unions as organizations either in schools or in parents’ own workplaces. Further research might explore this difference, together with the fact that we find somewhat stronger evidence in favor of the imitation hypothesis (i.e., support for labor action at one’s own work) than for the public support hypothesis (i.e., support for the striking teachers). Before we discuss the broader implications of our findings for the understanding of the labor movement, we briefly review and address several caveats to the interpretation of our results. One concern is whether the results we identify from a single survey can speak to enduring changes in public opinion about the strikes and unions. Given the timing of the teacher strikes in the first half of 2018, our respondents were reflecting on events that happened 7–12 months in the past. We therefore think that our results represent more durable changes in opinion </w:t>
      </w:r>
      <w:proofErr w:type="gramStart"/>
      <w:r w:rsidRPr="00581C7E">
        <w:rPr>
          <w:rFonts w:asciiTheme="majorHAnsi" w:hAnsiTheme="majorHAnsi" w:cstheme="majorHAnsi"/>
          <w:color w:val="000000"/>
          <w:sz w:val="16"/>
          <w:szCs w:val="16"/>
        </w:rPr>
        <w:t>as a result of</w:t>
      </w:r>
      <w:proofErr w:type="gramEnd"/>
      <w:r w:rsidRPr="00581C7E">
        <w:rPr>
          <w:rFonts w:asciiTheme="majorHAnsi" w:hAnsiTheme="majorHAnsi" w:cstheme="majorHAnsi"/>
          <w:color w:val="000000"/>
          <w:sz w:val="16"/>
          <w:szCs w:val="16"/>
        </w:rPr>
        <w:t xml:space="preserve"> the strikes, in line with other studies of historical mobilizations and long-term changes in attitudes (</w:t>
      </w:r>
      <w:proofErr w:type="spellStart"/>
      <w:r w:rsidRPr="00581C7E">
        <w:rPr>
          <w:rFonts w:asciiTheme="majorHAnsi" w:hAnsiTheme="majorHAnsi" w:cstheme="majorHAnsi"/>
          <w:color w:val="000000"/>
          <w:sz w:val="16"/>
          <w:szCs w:val="16"/>
        </w:rPr>
        <w:t>Mazumder</w:t>
      </w:r>
      <w:proofErr w:type="spellEnd"/>
      <w:r w:rsidRPr="00581C7E">
        <w:rPr>
          <w:rFonts w:asciiTheme="majorHAnsi" w:hAnsiTheme="majorHAnsi" w:cstheme="majorHAnsi"/>
          <w:color w:val="000000"/>
          <w:sz w:val="16"/>
          <w:szCs w:val="16"/>
        </w:rPr>
        <w:t xml:space="preserve"> 2018). The</w:t>
      </w:r>
      <w:r w:rsidRPr="00581C7E">
        <w:rPr>
          <w:rStyle w:val="apple-converted-space"/>
          <w:rFonts w:asciiTheme="majorHAnsi" w:hAnsiTheme="majorHAnsi" w:cstheme="majorHAnsi"/>
          <w:color w:val="000000"/>
          <w:sz w:val="16"/>
          <w:szCs w:val="16"/>
        </w:rPr>
        <w:t> </w:t>
      </w:r>
      <w:r w:rsidRPr="00581C7E">
        <w:rPr>
          <w:rStyle w:val="styleunderline0"/>
          <w:rFonts w:asciiTheme="majorHAnsi" w:hAnsiTheme="majorHAnsi" w:cstheme="majorHAnsi"/>
          <w:color w:val="000000"/>
          <w:szCs w:val="22"/>
          <w:u w:val="single"/>
        </w:rPr>
        <w:t>AFL-CIO</w:t>
      </w:r>
      <w:r w:rsidRPr="00581C7E">
        <w:rPr>
          <w:rStyle w:val="apple-converted-space"/>
          <w:rFonts w:asciiTheme="majorHAnsi" w:hAnsiTheme="majorHAnsi" w:cstheme="majorHAnsi"/>
          <w:color w:val="000000"/>
          <w:sz w:val="16"/>
          <w:szCs w:val="16"/>
        </w:rPr>
        <w:t> </w:t>
      </w:r>
      <w:r w:rsidRPr="00581C7E">
        <w:rPr>
          <w:rFonts w:asciiTheme="majorHAnsi" w:hAnsiTheme="majorHAnsi" w:cstheme="majorHAnsi"/>
          <w:color w:val="000000"/>
          <w:sz w:val="16"/>
          <w:szCs w:val="16"/>
        </w:rPr>
        <w:t>time-series</w:t>
      </w:r>
      <w:r w:rsidRPr="00581C7E">
        <w:rPr>
          <w:rStyle w:val="apple-converted-space"/>
          <w:rFonts w:asciiTheme="majorHAnsi" w:hAnsiTheme="majorHAnsi" w:cstheme="majorHAnsi"/>
          <w:color w:val="000000"/>
          <w:sz w:val="16"/>
          <w:szCs w:val="16"/>
        </w:rPr>
        <w:t> </w:t>
      </w:r>
      <w:r w:rsidRPr="00581C7E">
        <w:rPr>
          <w:rStyle w:val="styleunderline0"/>
          <w:rFonts w:asciiTheme="majorHAnsi" w:hAnsiTheme="majorHAnsi" w:cstheme="majorHAnsi"/>
          <w:color w:val="000000"/>
          <w:szCs w:val="22"/>
          <w:u w:val="single"/>
        </w:rPr>
        <w:t>polling</w:t>
      </w:r>
      <w:r w:rsidRPr="00581C7E">
        <w:rPr>
          <w:rStyle w:val="apple-converted-space"/>
          <w:rFonts w:asciiTheme="majorHAnsi" w:hAnsiTheme="majorHAnsi" w:cstheme="majorHAnsi"/>
          <w:color w:val="000000"/>
          <w:sz w:val="16"/>
          <w:szCs w:val="16"/>
          <w:u w:val="single"/>
        </w:rPr>
        <w:t> </w:t>
      </w:r>
      <w:r w:rsidRPr="00581C7E">
        <w:rPr>
          <w:rStyle w:val="styleunderline0"/>
          <w:rFonts w:asciiTheme="majorHAnsi" w:hAnsiTheme="majorHAnsi" w:cstheme="majorHAnsi"/>
          <w:color w:val="000000"/>
          <w:szCs w:val="22"/>
          <w:u w:val="single"/>
        </w:rPr>
        <w:t>data</w:t>
      </w:r>
      <w:r w:rsidRPr="00581C7E">
        <w:rPr>
          <w:rFonts w:asciiTheme="majorHAnsi" w:hAnsiTheme="majorHAnsi" w:cstheme="majorHAnsi"/>
          <w:color w:val="000000"/>
          <w:sz w:val="16"/>
          <w:szCs w:val="16"/>
        </w:rPr>
        <w:t>, moreover, further</w:t>
      </w:r>
      <w:r w:rsidRPr="00581C7E">
        <w:rPr>
          <w:rStyle w:val="apple-converted-space"/>
          <w:rFonts w:asciiTheme="majorHAnsi" w:hAnsiTheme="majorHAnsi" w:cstheme="majorHAnsi"/>
          <w:color w:val="000000"/>
          <w:sz w:val="16"/>
          <w:szCs w:val="16"/>
        </w:rPr>
        <w:t> </w:t>
      </w:r>
      <w:r w:rsidRPr="00581C7E">
        <w:rPr>
          <w:rStyle w:val="styleunderline0"/>
          <w:rFonts w:asciiTheme="majorHAnsi" w:hAnsiTheme="majorHAnsi" w:cstheme="majorHAnsi"/>
          <w:color w:val="000000"/>
          <w:szCs w:val="22"/>
          <w:u w:val="single"/>
        </w:rPr>
        <w:t>suggest that</w:t>
      </w:r>
      <w:r w:rsidRPr="00581C7E">
        <w:rPr>
          <w:rStyle w:val="apple-converted-space"/>
          <w:rFonts w:asciiTheme="majorHAnsi" w:hAnsiTheme="majorHAnsi" w:cstheme="majorHAnsi"/>
          <w:color w:val="000000"/>
          <w:szCs w:val="22"/>
          <w:u w:val="single"/>
        </w:rPr>
        <w:t> </w:t>
      </w:r>
      <w:r w:rsidRPr="00581C7E">
        <w:rPr>
          <w:rStyle w:val="styleunderline0"/>
          <w:rFonts w:asciiTheme="majorHAnsi" w:hAnsiTheme="majorHAnsi" w:cstheme="majorHAnsi"/>
          <w:color w:val="000000"/>
          <w:szCs w:val="22"/>
          <w:u w:val="single"/>
          <w:shd w:val="clear" w:color="auto" w:fill="00FF00"/>
        </w:rPr>
        <w:t>there were increases in aggregate public support for unions</w:t>
      </w:r>
      <w:r w:rsidRPr="00581C7E">
        <w:rPr>
          <w:rStyle w:val="apple-converted-space"/>
          <w:rFonts w:asciiTheme="majorHAnsi" w:hAnsiTheme="majorHAnsi" w:cstheme="majorHAnsi"/>
          <w:color w:val="000000"/>
          <w:szCs w:val="22"/>
          <w:u w:val="single"/>
        </w:rPr>
        <w:t> </w:t>
      </w:r>
      <w:r w:rsidRPr="00581C7E">
        <w:rPr>
          <w:rStyle w:val="styleunderline0"/>
          <w:rFonts w:asciiTheme="majorHAnsi" w:hAnsiTheme="majorHAnsi" w:cstheme="majorHAnsi"/>
          <w:color w:val="000000"/>
          <w:szCs w:val="22"/>
          <w:u w:val="single"/>
        </w:rPr>
        <w:t xml:space="preserve">in the strike </w:t>
      </w:r>
      <w:r w:rsidRPr="00581C7E">
        <w:rPr>
          <w:rStyle w:val="styleunderline0"/>
          <w:rFonts w:asciiTheme="majorHAnsi" w:hAnsiTheme="majorHAnsi" w:cstheme="majorHAnsi"/>
          <w:color w:val="000000"/>
          <w:szCs w:val="22"/>
          <w:u w:val="single"/>
        </w:rPr>
        <w:lastRenderedPageBreak/>
        <w:t>states</w:t>
      </w:r>
      <w:r w:rsidRPr="00581C7E">
        <w:rPr>
          <w:rStyle w:val="apple-converted-space"/>
          <w:rFonts w:asciiTheme="majorHAnsi" w:hAnsiTheme="majorHAnsi" w:cstheme="majorHAnsi"/>
          <w:color w:val="000000"/>
          <w:szCs w:val="22"/>
          <w:u w:val="single"/>
        </w:rPr>
        <w:t> </w:t>
      </w:r>
      <w:r w:rsidRPr="00581C7E">
        <w:rPr>
          <w:rStyle w:val="styleunderline0"/>
          <w:rFonts w:asciiTheme="majorHAnsi" w:hAnsiTheme="majorHAnsi" w:cstheme="majorHAnsi"/>
          <w:color w:val="000000"/>
          <w:szCs w:val="22"/>
          <w:u w:val="single"/>
          <w:shd w:val="clear" w:color="auto" w:fill="00FF00"/>
        </w:rPr>
        <w:t>after</w:t>
      </w:r>
      <w:r w:rsidRPr="00581C7E">
        <w:rPr>
          <w:rStyle w:val="apple-converted-space"/>
          <w:rFonts w:asciiTheme="majorHAnsi" w:hAnsiTheme="majorHAnsi" w:cstheme="majorHAnsi"/>
          <w:color w:val="000000"/>
          <w:szCs w:val="22"/>
          <w:u w:val="single"/>
        </w:rPr>
        <w:t> </w:t>
      </w:r>
      <w:r w:rsidRPr="00581C7E">
        <w:rPr>
          <w:rStyle w:val="styleunderline0"/>
          <w:rFonts w:asciiTheme="majorHAnsi" w:hAnsiTheme="majorHAnsi" w:cstheme="majorHAnsi"/>
          <w:color w:val="000000"/>
          <w:szCs w:val="22"/>
          <w:u w:val="single"/>
        </w:rPr>
        <w:t>the</w:t>
      </w:r>
      <w:r w:rsidRPr="00581C7E">
        <w:rPr>
          <w:rStyle w:val="apple-converted-space"/>
          <w:rFonts w:asciiTheme="majorHAnsi" w:hAnsiTheme="majorHAnsi" w:cstheme="majorHAnsi"/>
          <w:color w:val="000000"/>
          <w:szCs w:val="22"/>
          <w:u w:val="single"/>
        </w:rPr>
        <w:t> </w:t>
      </w:r>
      <w:r w:rsidRPr="00581C7E">
        <w:rPr>
          <w:rStyle w:val="styleunderline0"/>
          <w:rFonts w:asciiTheme="majorHAnsi" w:hAnsiTheme="majorHAnsi" w:cstheme="majorHAnsi"/>
          <w:color w:val="000000"/>
          <w:szCs w:val="22"/>
          <w:u w:val="single"/>
          <w:shd w:val="clear" w:color="auto" w:fill="00FF00"/>
        </w:rPr>
        <w:t>strikes occurred</w:t>
      </w:r>
      <w:r w:rsidRPr="00581C7E">
        <w:rPr>
          <w:rFonts w:asciiTheme="majorHAnsi" w:hAnsiTheme="majorHAnsi" w:cstheme="majorHAnsi"/>
          <w:color w:val="000000"/>
          <w:sz w:val="16"/>
          <w:szCs w:val="16"/>
        </w:rPr>
        <w:t xml:space="preserve">. Nevertheless, follow-up studies should examine how opinion toward, and interest in, unions evolve in the mass teacher strike states, and it would be especially interesting to understand whether unions have begun capitalizing on the interest in the labor movement that the strikes generated. We also note that, despite the large sample size of our original survey, we still lack sufficient statistical power to fully explore the effects of the strikes on </w:t>
      </w:r>
      <w:proofErr w:type="gramStart"/>
      <w:r w:rsidRPr="00581C7E">
        <w:rPr>
          <w:rFonts w:asciiTheme="majorHAnsi" w:hAnsiTheme="majorHAnsi" w:cstheme="majorHAnsi"/>
          <w:color w:val="000000"/>
          <w:sz w:val="16"/>
          <w:szCs w:val="16"/>
        </w:rPr>
        <w:t>all of</w:t>
      </w:r>
      <w:proofErr w:type="gramEnd"/>
      <w:r w:rsidRPr="00581C7E">
        <w:rPr>
          <w:rFonts w:asciiTheme="majorHAnsi" w:hAnsiTheme="majorHAnsi" w:cstheme="majorHAnsi"/>
          <w:color w:val="000000"/>
          <w:sz w:val="16"/>
          <w:szCs w:val="16"/>
        </w:rPr>
        <w:t xml:space="preserve"> our survey outcomes. Future studies ought to consider alternative designs with the power to probe the individual outcomes that were not considered in this study. Another question is how to generalize from our results to other strikes and labor actions. Although it is beyond the scope of this article to develop and test a more general theory of strike action, there are factors that suggest that the teacher strikes we study here represent a hard test for building public support. The affected states had relatively weak public sector labor movements, meaning that few individuals had personal connections to unions; most were also generally conservative and Republican leaning, further potentially reducing the receptivity of the public to the teachers’ demands. And lastly, the type of work we study —teaching—involves close interaction with a very sympathetic constituency: children and their parents. This should make strike disruptions more controversial and increase the likelihood of political backlash (and indeed, we do find that the strikes were less persuasive for parents who may have lacked access to childcare). Nevertheless, additional factors may have strengthened the effects of the strikes; namely, that education spending in the strike and walkout states had dropped so precipitously since the Great Recession, giving teachers the opportunity to connect their demands to broader public goods. Considering these factors together, we feel comfortable arguing that</w:t>
      </w:r>
      <w:r w:rsidRPr="00581C7E">
        <w:rPr>
          <w:rStyle w:val="apple-converted-space"/>
          <w:rFonts w:asciiTheme="majorHAnsi" w:hAnsiTheme="majorHAnsi" w:cstheme="majorHAnsi"/>
          <w:color w:val="000000"/>
          <w:sz w:val="16"/>
          <w:szCs w:val="16"/>
        </w:rPr>
        <w:t> </w:t>
      </w:r>
      <w:r w:rsidRPr="00581C7E">
        <w:rPr>
          <w:rStyle w:val="styleunderline0"/>
          <w:rFonts w:asciiTheme="majorHAnsi" w:hAnsiTheme="majorHAnsi" w:cstheme="majorHAnsi"/>
          <w:color w:val="000000"/>
          <w:szCs w:val="22"/>
        </w:rPr>
        <w:t>strikes are likely to be successful in other contexts where involved employees can successfully leverage close connections to</w:t>
      </w:r>
      <w:r w:rsidRPr="00581C7E">
        <w:rPr>
          <w:rStyle w:val="apple-converted-space"/>
          <w:rFonts w:asciiTheme="majorHAnsi" w:hAnsiTheme="majorHAnsi" w:cstheme="majorHAnsi"/>
          <w:color w:val="000000"/>
          <w:szCs w:val="22"/>
          <w:u w:val="single"/>
        </w:rPr>
        <w:t> </w:t>
      </w:r>
      <w:r w:rsidRPr="00581C7E">
        <w:rPr>
          <w:rFonts w:asciiTheme="majorHAnsi" w:hAnsiTheme="majorHAnsi" w:cstheme="majorHAnsi"/>
          <w:color w:val="000000"/>
          <w:sz w:val="16"/>
          <w:szCs w:val="16"/>
        </w:rPr>
        <w:t>the</w:t>
      </w:r>
      <w:r w:rsidRPr="00581C7E">
        <w:rPr>
          <w:rStyle w:val="apple-converted-space"/>
          <w:rFonts w:asciiTheme="majorHAnsi" w:hAnsiTheme="majorHAnsi" w:cstheme="majorHAnsi"/>
          <w:color w:val="000000"/>
          <w:szCs w:val="22"/>
          <w:u w:val="single"/>
        </w:rPr>
        <w:t> </w:t>
      </w:r>
      <w:r w:rsidRPr="00581C7E">
        <w:rPr>
          <w:rStyle w:val="styleunderline0"/>
          <w:rFonts w:asciiTheme="majorHAnsi" w:hAnsiTheme="majorHAnsi" w:cstheme="majorHAnsi"/>
          <w:color w:val="000000"/>
          <w:szCs w:val="22"/>
        </w:rPr>
        <w:t>clients and customers</w:t>
      </w:r>
      <w:r w:rsidRPr="00581C7E">
        <w:rPr>
          <w:rStyle w:val="apple-converted-space"/>
          <w:rFonts w:asciiTheme="majorHAnsi" w:hAnsiTheme="majorHAnsi" w:cstheme="majorHAnsi"/>
          <w:color w:val="000000"/>
          <w:sz w:val="16"/>
          <w:szCs w:val="16"/>
        </w:rPr>
        <w:t> </w:t>
      </w:r>
      <w:r w:rsidRPr="00581C7E">
        <w:rPr>
          <w:rFonts w:asciiTheme="majorHAnsi" w:hAnsiTheme="majorHAnsi" w:cstheme="majorHAnsi"/>
          <w:color w:val="000000"/>
          <w:sz w:val="16"/>
          <w:szCs w:val="16"/>
        </w:rPr>
        <w:t xml:space="preserve">they serve and connect their grievances to the interests of the broader community. This is likely to be especially true in cases where individuals feel they are not receiving the level of quality service they deserve from businesses or governments. The flip side of our argument is that strikes are less likely to be successful—and may produce backlash—when the mass public views striking workers’ demands as illegitimate or opposed to their own interests or when individuals are especially inconvenienced by labor action and do not have readily available alternatives (such as lacking childcare during school strikes). This suggests that teachers’ unions’ provision of meals and childcare to parents (as happened in </w:t>
      </w:r>
      <w:proofErr w:type="gramStart"/>
      <w:r w:rsidRPr="00581C7E">
        <w:rPr>
          <w:rFonts w:asciiTheme="majorHAnsi" w:hAnsiTheme="majorHAnsi" w:cstheme="majorHAnsi"/>
          <w:color w:val="000000"/>
          <w:sz w:val="16"/>
          <w:szCs w:val="16"/>
        </w:rPr>
        <w:t>a number of</w:t>
      </w:r>
      <w:proofErr w:type="gramEnd"/>
      <w:r w:rsidRPr="00581C7E">
        <w:rPr>
          <w:rFonts w:asciiTheme="majorHAnsi" w:hAnsiTheme="majorHAnsi" w:cstheme="majorHAnsi"/>
          <w:color w:val="000000"/>
          <w:sz w:val="16"/>
          <w:szCs w:val="16"/>
        </w:rPr>
        <w:t xml:space="preserve"> the recent strikes) is a particularly important tactic to avoid public backlash. In addition, our results suggest that future strikes on their own are unlikely to change public opinion if all they do is to provide information about workers’ grievances or disrupt work routines. Our exploratory analysis of the mechanisms driving our results suggests that it was not necessarily information about poor school quality or the strikes themselves that changed parents’ minds, but perhaps the fact that the teachers were discussing the public goods they were seeking for the broader community. We anticipate that strikes or walkouts that adopt a similar strategy—</w:t>
      </w:r>
      <w:proofErr w:type="gramStart"/>
      <w:r w:rsidRPr="00581C7E">
        <w:rPr>
          <w:rFonts w:asciiTheme="majorHAnsi" w:hAnsiTheme="majorHAnsi" w:cstheme="majorHAnsi"/>
          <w:color w:val="000000"/>
          <w:sz w:val="16"/>
          <w:szCs w:val="16"/>
        </w:rPr>
        <w:t>similar to</w:t>
      </w:r>
      <w:proofErr w:type="gramEnd"/>
      <w:r w:rsidRPr="00581C7E">
        <w:rPr>
          <w:rFonts w:asciiTheme="majorHAnsi" w:hAnsiTheme="majorHAnsi" w:cstheme="majorHAnsi"/>
          <w:color w:val="000000"/>
          <w:sz w:val="16"/>
          <w:szCs w:val="16"/>
        </w:rPr>
        <w:t xml:space="preserve"> the notion of “</w:t>
      </w:r>
      <w:r w:rsidRPr="00581C7E">
        <w:rPr>
          <w:rStyle w:val="styleunderline0"/>
          <w:rFonts w:asciiTheme="majorHAnsi" w:hAnsiTheme="majorHAnsi" w:cstheme="majorHAnsi"/>
          <w:color w:val="000000"/>
          <w:szCs w:val="22"/>
        </w:rPr>
        <w:t>bargaining for the common good</w:t>
      </w:r>
      <w:r w:rsidRPr="00581C7E">
        <w:rPr>
          <w:rFonts w:asciiTheme="majorHAnsi" w:hAnsiTheme="majorHAnsi" w:cstheme="majorHAnsi"/>
          <w:color w:val="000000"/>
          <w:sz w:val="16"/>
          <w:szCs w:val="16"/>
        </w:rPr>
        <w:t>”—</w:t>
      </w:r>
      <w:r w:rsidRPr="00581C7E">
        <w:rPr>
          <w:rStyle w:val="styleunderline0"/>
          <w:rFonts w:asciiTheme="majorHAnsi" w:hAnsiTheme="majorHAnsi" w:cstheme="majorHAnsi"/>
          <w:color w:val="000000"/>
          <w:szCs w:val="22"/>
        </w:rPr>
        <w:t>would</w:t>
      </w:r>
      <w:r w:rsidRPr="00581C7E">
        <w:rPr>
          <w:rStyle w:val="apple-converted-space"/>
          <w:rFonts w:asciiTheme="majorHAnsi" w:hAnsiTheme="majorHAnsi" w:cstheme="majorHAnsi"/>
          <w:color w:val="000000"/>
          <w:sz w:val="16"/>
          <w:szCs w:val="16"/>
        </w:rPr>
        <w:t> </w:t>
      </w:r>
      <w:r w:rsidRPr="00581C7E">
        <w:rPr>
          <w:rFonts w:asciiTheme="majorHAnsi" w:hAnsiTheme="majorHAnsi" w:cstheme="majorHAnsi"/>
          <w:color w:val="000000"/>
          <w:sz w:val="16"/>
          <w:szCs w:val="16"/>
        </w:rPr>
        <w:t>be most likely to</w:t>
      </w:r>
      <w:r w:rsidRPr="00581C7E">
        <w:rPr>
          <w:rStyle w:val="apple-converted-space"/>
          <w:rFonts w:asciiTheme="majorHAnsi" w:hAnsiTheme="majorHAnsi" w:cstheme="majorHAnsi"/>
          <w:color w:val="000000"/>
          <w:sz w:val="16"/>
          <w:szCs w:val="16"/>
        </w:rPr>
        <w:t> </w:t>
      </w:r>
      <w:r w:rsidRPr="00581C7E">
        <w:rPr>
          <w:rStyle w:val="styleunderline0"/>
          <w:rFonts w:asciiTheme="majorHAnsi" w:hAnsiTheme="majorHAnsi" w:cstheme="majorHAnsi"/>
          <w:color w:val="000000"/>
          <w:szCs w:val="22"/>
        </w:rPr>
        <w:t>register effects</w:t>
      </w:r>
      <w:r w:rsidRPr="00581C7E">
        <w:rPr>
          <w:rStyle w:val="apple-converted-space"/>
          <w:rFonts w:asciiTheme="majorHAnsi" w:hAnsiTheme="majorHAnsi" w:cstheme="majorHAnsi"/>
          <w:color w:val="000000"/>
          <w:szCs w:val="22"/>
          <w:u w:val="single"/>
        </w:rPr>
        <w:t> </w:t>
      </w:r>
      <w:r w:rsidRPr="00581C7E">
        <w:rPr>
          <w:rFonts w:asciiTheme="majorHAnsi" w:hAnsiTheme="majorHAnsi" w:cstheme="majorHAnsi"/>
          <w:color w:val="000000"/>
          <w:sz w:val="16"/>
          <w:szCs w:val="16"/>
        </w:rPr>
        <w:t>like ours in the future (</w:t>
      </w:r>
      <w:proofErr w:type="spellStart"/>
      <w:r w:rsidRPr="00581C7E">
        <w:rPr>
          <w:rFonts w:asciiTheme="majorHAnsi" w:hAnsiTheme="majorHAnsi" w:cstheme="majorHAnsi"/>
          <w:color w:val="000000"/>
          <w:sz w:val="16"/>
          <w:szCs w:val="16"/>
        </w:rPr>
        <w:t>McCartin</w:t>
      </w:r>
      <w:proofErr w:type="spellEnd"/>
      <w:r w:rsidRPr="00581C7E">
        <w:rPr>
          <w:rFonts w:asciiTheme="majorHAnsi" w:hAnsiTheme="majorHAnsi" w:cstheme="majorHAnsi"/>
          <w:color w:val="000000"/>
          <w:sz w:val="16"/>
          <w:szCs w:val="16"/>
        </w:rPr>
        <w:t xml:space="preserve"> 2016). Notably, that is exactly the strategy deployed by teachers in Los Angeles, who spent several years building ties to community members and explaining the broader benefits that a stronger union could offer to their community in the run-up to a strike in early 2019 (Caputo-Pearl and </w:t>
      </w:r>
      <w:proofErr w:type="spellStart"/>
      <w:r w:rsidRPr="00581C7E">
        <w:rPr>
          <w:rFonts w:asciiTheme="majorHAnsi" w:hAnsiTheme="majorHAnsi" w:cstheme="majorHAnsi"/>
          <w:color w:val="000000"/>
          <w:sz w:val="16"/>
          <w:szCs w:val="16"/>
        </w:rPr>
        <w:t>McAlevey</w:t>
      </w:r>
      <w:proofErr w:type="spellEnd"/>
      <w:r w:rsidRPr="00581C7E">
        <w:rPr>
          <w:rFonts w:asciiTheme="majorHAnsi" w:hAnsiTheme="majorHAnsi" w:cstheme="majorHAnsi"/>
          <w:color w:val="000000"/>
          <w:sz w:val="16"/>
          <w:szCs w:val="16"/>
        </w:rPr>
        <w:t xml:space="preserve"> 2019). In all, our results complement a long line of work arguing for the primacy of the strike as a tactic for labor influence (</w:t>
      </w:r>
      <w:proofErr w:type="gramStart"/>
      <w:r w:rsidRPr="00581C7E">
        <w:rPr>
          <w:rFonts w:asciiTheme="majorHAnsi" w:hAnsiTheme="majorHAnsi" w:cstheme="majorHAnsi"/>
          <w:color w:val="000000"/>
          <w:sz w:val="16"/>
          <w:szCs w:val="16"/>
        </w:rPr>
        <w:t>e.g.</w:t>
      </w:r>
      <w:proofErr w:type="gramEnd"/>
      <w:r w:rsidRPr="00581C7E">
        <w:rPr>
          <w:rFonts w:asciiTheme="majorHAnsi" w:hAnsiTheme="majorHAnsi" w:cstheme="majorHAnsi"/>
          <w:color w:val="000000"/>
          <w:sz w:val="16"/>
          <w:szCs w:val="16"/>
        </w:rPr>
        <w:t xml:space="preserve"> Burns 2011; Rosenfeld 2006; Rubin 1986). Although this literature generally has focused on the economic consequences of strikes, we have shown that strikes can also have significant effects on public opinion. Even though private sector strikes have long sought to amass public support, public-facing strikes are even more important for public sector labor unions, given their structure of production and the fact that </w:t>
      </w:r>
      <w:proofErr w:type="spellStart"/>
      <w:proofErr w:type="gramStart"/>
      <w:r w:rsidRPr="00581C7E">
        <w:rPr>
          <w:rFonts w:asciiTheme="majorHAnsi" w:hAnsiTheme="majorHAnsi" w:cstheme="majorHAnsi"/>
          <w:color w:val="000000"/>
          <w:sz w:val="16"/>
          <w:szCs w:val="16"/>
        </w:rPr>
        <w:t>their“</w:t>
      </w:r>
      <w:proofErr w:type="gramEnd"/>
      <w:r w:rsidRPr="00581C7E">
        <w:rPr>
          <w:rFonts w:asciiTheme="majorHAnsi" w:hAnsiTheme="majorHAnsi" w:cstheme="majorHAnsi"/>
          <w:color w:val="000000"/>
          <w:sz w:val="16"/>
          <w:szCs w:val="16"/>
        </w:rPr>
        <w:t>managers”are</w:t>
      </w:r>
      <w:proofErr w:type="spellEnd"/>
      <w:r w:rsidRPr="00581C7E">
        <w:rPr>
          <w:rFonts w:asciiTheme="majorHAnsi" w:hAnsiTheme="majorHAnsi" w:cstheme="majorHAnsi"/>
          <w:color w:val="000000"/>
          <w:sz w:val="16"/>
          <w:szCs w:val="16"/>
        </w:rPr>
        <w:t xml:space="preserve"> ultimately elected officials. But how should we view strikes relative to the other strategies that public sector unions might deploy in politics, such as campaign contributions, inside lobbying, or mobilization of their members (cf. DiSalvo 2015; Moe 2011)? Given the large cost of mass strikes in terms of time and grassroots organizing, we expect that public sector unions will be most likely to turn to public-facing strikes (like the 2018 teacher walkouts) when these other lower-cost inside strategies </w:t>
      </w:r>
      <w:proofErr w:type="gramStart"/>
      <w:r w:rsidRPr="00581C7E">
        <w:rPr>
          <w:rFonts w:asciiTheme="majorHAnsi" w:hAnsiTheme="majorHAnsi" w:cstheme="majorHAnsi"/>
          <w:color w:val="000000"/>
          <w:sz w:val="16"/>
          <w:szCs w:val="16"/>
        </w:rPr>
        <w:t>are</w:t>
      </w:r>
      <w:proofErr w:type="gramEnd"/>
      <w:r w:rsidRPr="00581C7E">
        <w:rPr>
          <w:rFonts w:asciiTheme="majorHAnsi" w:hAnsiTheme="majorHAnsi" w:cstheme="majorHAnsi"/>
          <w:color w:val="000000"/>
          <w:sz w:val="16"/>
          <w:szCs w:val="16"/>
        </w:rPr>
        <w:t xml:space="preserve"> unsuccessful and when their demands are popular in the mass public. Under these circumstances, government unions have every reason to broaden the scope of conflict to include the mass public (cf. Schattschneider 1960). But when unions can deploy less costly activities (like simply having a lobbyist meet with lawmakers) or when they are pursuing demands that are more controversial with the public, we suspect that unions will opt for less public-facing strategies (on the logic of inside versus outside lobbying more generally, see, for example, </w:t>
      </w:r>
      <w:proofErr w:type="spellStart"/>
      <w:r w:rsidRPr="00581C7E">
        <w:rPr>
          <w:rFonts w:asciiTheme="majorHAnsi" w:hAnsiTheme="majorHAnsi" w:cstheme="majorHAnsi"/>
          <w:color w:val="000000"/>
          <w:sz w:val="16"/>
          <w:szCs w:val="16"/>
        </w:rPr>
        <w:t>Kollman</w:t>
      </w:r>
      <w:proofErr w:type="spellEnd"/>
      <w:r w:rsidRPr="00581C7E">
        <w:rPr>
          <w:rFonts w:asciiTheme="majorHAnsi" w:hAnsiTheme="majorHAnsi" w:cstheme="majorHAnsi"/>
          <w:color w:val="000000"/>
          <w:sz w:val="16"/>
          <w:szCs w:val="16"/>
        </w:rPr>
        <w:t xml:space="preserve"> 1998). Indeed, our results complement work by Terry Moe and Sarah Anzia describing how teacher unions work through low-salience and low-visibility strategies, such as capturing school boards, pension boards, or education bureaucracies, when they are pushing policies that tend not to be supported by the public (Anzia 2013; Anzia and Moe 2015; Moe 2011). Our results yield a final implication for thinking about the historical development of the labor </w:t>
      </w:r>
      <w:proofErr w:type="spellStart"/>
      <w:r w:rsidRPr="00581C7E">
        <w:rPr>
          <w:rFonts w:asciiTheme="majorHAnsi" w:hAnsiTheme="majorHAnsi" w:cstheme="majorHAnsi"/>
          <w:color w:val="000000"/>
          <w:sz w:val="16"/>
          <w:szCs w:val="16"/>
        </w:rPr>
        <w:t>smovement</w:t>
      </w:r>
      <w:proofErr w:type="spellEnd"/>
      <w:r w:rsidRPr="00581C7E">
        <w:rPr>
          <w:rFonts w:asciiTheme="majorHAnsi" w:hAnsiTheme="majorHAnsi" w:cstheme="majorHAnsi"/>
          <w:color w:val="000000"/>
          <w:sz w:val="16"/>
          <w:szCs w:val="16"/>
        </w:rPr>
        <w:t>: they suggest that the decline of strikes we tracked in Figure 1 may form a vicious cycle for the long-term political power of labor. As we have documented,</w:t>
      </w:r>
      <w:r w:rsidRPr="00581C7E">
        <w:rPr>
          <w:rStyle w:val="apple-converted-space"/>
          <w:rFonts w:asciiTheme="majorHAnsi" w:hAnsiTheme="majorHAnsi" w:cstheme="majorHAnsi"/>
          <w:color w:val="000000"/>
          <w:sz w:val="16"/>
          <w:szCs w:val="16"/>
        </w:rPr>
        <w:t> </w:t>
      </w:r>
      <w:r w:rsidRPr="00581C7E">
        <w:rPr>
          <w:rStyle w:val="styleunderline0"/>
          <w:rFonts w:asciiTheme="majorHAnsi" w:hAnsiTheme="majorHAnsi" w:cstheme="majorHAnsi"/>
          <w:color w:val="000000"/>
          <w:szCs w:val="22"/>
        </w:rPr>
        <w:t>strikes</w:t>
      </w:r>
      <w:r w:rsidRPr="00581C7E">
        <w:rPr>
          <w:rStyle w:val="apple-converted-space"/>
          <w:rFonts w:asciiTheme="majorHAnsi" w:hAnsiTheme="majorHAnsi" w:cstheme="majorHAnsi"/>
          <w:color w:val="000000"/>
          <w:sz w:val="16"/>
          <w:szCs w:val="16"/>
        </w:rPr>
        <w:t> </w:t>
      </w:r>
      <w:r w:rsidRPr="00581C7E">
        <w:rPr>
          <w:rFonts w:asciiTheme="majorHAnsi" w:hAnsiTheme="majorHAnsi" w:cstheme="majorHAnsi"/>
          <w:color w:val="000000"/>
          <w:sz w:val="16"/>
          <w:szCs w:val="16"/>
        </w:rPr>
        <w:t>seem to be an important way that people</w:t>
      </w:r>
      <w:r w:rsidRPr="00581C7E">
        <w:rPr>
          <w:rStyle w:val="apple-converted-space"/>
          <w:rFonts w:asciiTheme="majorHAnsi" w:hAnsiTheme="majorHAnsi" w:cstheme="majorHAnsi"/>
          <w:color w:val="000000"/>
          <w:sz w:val="16"/>
          <w:szCs w:val="16"/>
        </w:rPr>
        <w:t> </w:t>
      </w:r>
      <w:r w:rsidRPr="00581C7E">
        <w:rPr>
          <w:rStyle w:val="styleunderline0"/>
          <w:rFonts w:asciiTheme="majorHAnsi" w:hAnsiTheme="majorHAnsi" w:cstheme="majorHAnsi"/>
          <w:color w:val="000000"/>
          <w:szCs w:val="22"/>
        </w:rPr>
        <w:t>form opinions about unions and develop interest in labor action</w:t>
      </w:r>
      <w:r w:rsidRPr="00581C7E">
        <w:rPr>
          <w:rFonts w:asciiTheme="majorHAnsi" w:hAnsiTheme="majorHAnsi" w:cstheme="majorHAnsi"/>
          <w:color w:val="000000"/>
          <w:sz w:val="16"/>
          <w:szCs w:val="16"/>
        </w:rPr>
        <w:t>. As both</w:t>
      </w:r>
      <w:r w:rsidRPr="00581C7E">
        <w:rPr>
          <w:rStyle w:val="apple-converted-space"/>
          <w:rFonts w:asciiTheme="majorHAnsi" w:hAnsiTheme="majorHAnsi" w:cstheme="majorHAnsi"/>
          <w:color w:val="000000"/>
          <w:sz w:val="16"/>
          <w:szCs w:val="16"/>
        </w:rPr>
        <w:t> </w:t>
      </w:r>
      <w:r w:rsidRPr="00581C7E">
        <w:rPr>
          <w:rStyle w:val="styleunderline0"/>
          <w:rFonts w:asciiTheme="majorHAnsi" w:hAnsiTheme="majorHAnsi" w:cstheme="majorHAnsi"/>
          <w:color w:val="000000"/>
          <w:szCs w:val="22"/>
        </w:rPr>
        <w:t>strikes and union membership have declined precipitously over the past decades, few members of the public</w:t>
      </w:r>
      <w:r w:rsidRPr="00581C7E">
        <w:rPr>
          <w:rStyle w:val="apple-converted-space"/>
          <w:rFonts w:asciiTheme="majorHAnsi" w:hAnsiTheme="majorHAnsi" w:cstheme="majorHAnsi"/>
          <w:color w:val="000000"/>
          <w:sz w:val="16"/>
          <w:szCs w:val="16"/>
        </w:rPr>
        <w:t> </w:t>
      </w:r>
      <w:r w:rsidRPr="00581C7E">
        <w:rPr>
          <w:rFonts w:asciiTheme="majorHAnsi" w:hAnsiTheme="majorHAnsi" w:cstheme="majorHAnsi"/>
          <w:color w:val="000000"/>
          <w:sz w:val="16"/>
          <w:szCs w:val="16"/>
        </w:rPr>
        <w:t>have</w:t>
      </w:r>
      <w:r w:rsidRPr="00581C7E">
        <w:rPr>
          <w:rStyle w:val="apple-converted-space"/>
          <w:rFonts w:asciiTheme="majorHAnsi" w:hAnsiTheme="majorHAnsi" w:cstheme="majorHAnsi"/>
          <w:color w:val="000000"/>
          <w:sz w:val="16"/>
          <w:szCs w:val="16"/>
        </w:rPr>
        <w:t> </w:t>
      </w:r>
      <w:r w:rsidRPr="00581C7E">
        <w:rPr>
          <w:rStyle w:val="styleunderline0"/>
          <w:rFonts w:asciiTheme="majorHAnsi" w:hAnsiTheme="majorHAnsi" w:cstheme="majorHAnsi"/>
          <w:color w:val="000000"/>
          <w:szCs w:val="22"/>
        </w:rPr>
        <w:t>had opportunities to gain firsthand knowledge and interest in unions</w:t>
      </w:r>
      <w:r w:rsidRPr="00581C7E">
        <w:rPr>
          <w:rFonts w:asciiTheme="majorHAnsi" w:hAnsiTheme="majorHAnsi" w:cstheme="majorHAnsi"/>
          <w:color w:val="000000"/>
          <w:sz w:val="16"/>
          <w:szCs w:val="16"/>
        </w:rPr>
        <w:t>. Moreover,</w:t>
      </w:r>
      <w:r w:rsidRPr="00581C7E">
        <w:rPr>
          <w:rStyle w:val="apple-converted-space"/>
          <w:rFonts w:asciiTheme="majorHAnsi" w:hAnsiTheme="majorHAnsi" w:cstheme="majorHAnsi"/>
          <w:color w:val="000000"/>
          <w:sz w:val="16"/>
          <w:szCs w:val="16"/>
        </w:rPr>
        <w:t> </w:t>
      </w:r>
      <w:r w:rsidRPr="00581C7E">
        <w:rPr>
          <w:rStyle w:val="styleunderline0"/>
          <w:rFonts w:asciiTheme="majorHAnsi" w:hAnsiTheme="majorHAnsi" w:cstheme="majorHAnsi"/>
          <w:color w:val="000000"/>
          <w:szCs w:val="22"/>
          <w:u w:val="single"/>
          <w:shd w:val="clear" w:color="auto" w:fill="00FF00"/>
        </w:rPr>
        <w:t>strikes</w:t>
      </w:r>
      <w:r w:rsidRPr="00581C7E">
        <w:rPr>
          <w:rStyle w:val="apple-converted-space"/>
          <w:rFonts w:asciiTheme="majorHAnsi" w:hAnsiTheme="majorHAnsi" w:cstheme="majorHAnsi"/>
          <w:color w:val="000000"/>
          <w:szCs w:val="22"/>
          <w:u w:val="single"/>
        </w:rPr>
        <w:t> </w:t>
      </w:r>
      <w:r w:rsidRPr="00581C7E">
        <w:rPr>
          <w:rStyle w:val="styleunderline0"/>
          <w:rFonts w:asciiTheme="majorHAnsi" w:hAnsiTheme="majorHAnsi" w:cstheme="majorHAnsi"/>
          <w:color w:val="000000"/>
          <w:szCs w:val="22"/>
          <w:u w:val="single"/>
        </w:rPr>
        <w:t>appear to</w:t>
      </w:r>
      <w:r w:rsidRPr="00581C7E">
        <w:rPr>
          <w:rStyle w:val="apple-converted-space"/>
          <w:rFonts w:asciiTheme="majorHAnsi" w:hAnsiTheme="majorHAnsi" w:cstheme="majorHAnsi"/>
          <w:color w:val="000000"/>
          <w:szCs w:val="22"/>
          <w:u w:val="single"/>
        </w:rPr>
        <w:t> </w:t>
      </w:r>
      <w:r w:rsidRPr="00581C7E">
        <w:rPr>
          <w:rStyle w:val="styleunderline0"/>
          <w:rFonts w:asciiTheme="majorHAnsi" w:hAnsiTheme="majorHAnsi" w:cstheme="majorHAnsi"/>
          <w:color w:val="000000"/>
          <w:szCs w:val="22"/>
          <w:u w:val="single"/>
          <w:shd w:val="clear" w:color="auto" w:fill="00FF00"/>
        </w:rPr>
        <w:t xml:space="preserve">foster greater interest in </w:t>
      </w:r>
      <w:proofErr w:type="spellStart"/>
      <w:r w:rsidRPr="00581C7E">
        <w:rPr>
          <w:rStyle w:val="styleunderline0"/>
          <w:rFonts w:asciiTheme="majorHAnsi" w:hAnsiTheme="majorHAnsi" w:cstheme="majorHAnsi"/>
          <w:color w:val="000000"/>
          <w:szCs w:val="22"/>
          <w:u w:val="single"/>
          <w:shd w:val="clear" w:color="auto" w:fill="00FF00"/>
        </w:rPr>
        <w:t>furtherstrikes</w:t>
      </w:r>
      <w:proofErr w:type="spellEnd"/>
      <w:r w:rsidRPr="00581C7E">
        <w:rPr>
          <w:rStyle w:val="styleunderline0"/>
          <w:rFonts w:asciiTheme="majorHAnsi" w:hAnsiTheme="majorHAnsi" w:cstheme="majorHAnsi"/>
          <w:color w:val="000000"/>
          <w:szCs w:val="22"/>
          <w:u w:val="single"/>
        </w:rPr>
        <w:t>,</w:t>
      </w:r>
      <w:r w:rsidRPr="00581C7E">
        <w:rPr>
          <w:rStyle w:val="apple-converted-space"/>
          <w:rFonts w:asciiTheme="majorHAnsi" w:hAnsiTheme="majorHAnsi" w:cstheme="majorHAnsi"/>
          <w:color w:val="000000"/>
          <w:szCs w:val="22"/>
          <w:u w:val="single"/>
        </w:rPr>
        <w:t> </w:t>
      </w:r>
      <w:r w:rsidRPr="00581C7E">
        <w:rPr>
          <w:rStyle w:val="styleunderline0"/>
          <w:rFonts w:asciiTheme="majorHAnsi" w:hAnsiTheme="majorHAnsi" w:cstheme="majorHAnsi"/>
          <w:color w:val="000000"/>
          <w:szCs w:val="22"/>
          <w:u w:val="single"/>
          <w:shd w:val="clear" w:color="auto" w:fill="00FF00"/>
        </w:rPr>
        <w:t>feeding on</w:t>
      </w:r>
      <w:r w:rsidRPr="00581C7E">
        <w:rPr>
          <w:rStyle w:val="apple-converted-space"/>
          <w:rFonts w:asciiTheme="majorHAnsi" w:hAnsiTheme="majorHAnsi" w:cstheme="majorHAnsi"/>
          <w:color w:val="000000"/>
          <w:szCs w:val="22"/>
          <w:u w:val="single"/>
        </w:rPr>
        <w:t> </w:t>
      </w:r>
      <w:r w:rsidRPr="00581C7E">
        <w:rPr>
          <w:rStyle w:val="styleunderline0"/>
          <w:rFonts w:asciiTheme="majorHAnsi" w:hAnsiTheme="majorHAnsi" w:cstheme="majorHAnsi"/>
          <w:color w:val="000000"/>
          <w:szCs w:val="22"/>
          <w:u w:val="single"/>
          <w:shd w:val="clear" w:color="auto" w:fill="00FF00"/>
        </w:rPr>
        <w:t>one another</w:t>
      </w:r>
      <w:r w:rsidRPr="00581C7E">
        <w:rPr>
          <w:rFonts w:asciiTheme="majorHAnsi" w:hAnsiTheme="majorHAnsi" w:cstheme="majorHAnsi"/>
          <w:color w:val="000000"/>
          <w:sz w:val="16"/>
          <w:szCs w:val="16"/>
          <w:u w:val="single"/>
        </w:rPr>
        <w:t>.</w:t>
      </w:r>
      <w:r w:rsidRPr="00581C7E">
        <w:rPr>
          <w:rStyle w:val="apple-converted-space"/>
          <w:rFonts w:asciiTheme="majorHAnsi" w:hAnsiTheme="majorHAnsi" w:cstheme="majorHAnsi"/>
          <w:color w:val="000000"/>
          <w:sz w:val="16"/>
          <w:szCs w:val="16"/>
          <w:u w:val="single"/>
        </w:rPr>
        <w:t> </w:t>
      </w:r>
      <w:r w:rsidRPr="00581C7E">
        <w:rPr>
          <w:rStyle w:val="styleunderline0"/>
          <w:rFonts w:asciiTheme="majorHAnsi" w:hAnsiTheme="majorHAnsi" w:cstheme="majorHAnsi"/>
          <w:color w:val="000000"/>
          <w:szCs w:val="22"/>
          <w:u w:val="single"/>
          <w:shd w:val="clear" w:color="auto" w:fill="00FF00"/>
        </w:rPr>
        <w:t>If unions are to regain</w:t>
      </w:r>
      <w:r w:rsidRPr="00581C7E">
        <w:rPr>
          <w:rStyle w:val="apple-converted-space"/>
          <w:rFonts w:asciiTheme="majorHAnsi" w:hAnsiTheme="majorHAnsi" w:cstheme="majorHAnsi"/>
          <w:color w:val="000000"/>
          <w:szCs w:val="22"/>
          <w:u w:val="single"/>
        </w:rPr>
        <w:t> </w:t>
      </w:r>
      <w:r w:rsidRPr="00581C7E">
        <w:rPr>
          <w:rStyle w:val="styleunderline0"/>
          <w:rFonts w:asciiTheme="majorHAnsi" w:hAnsiTheme="majorHAnsi" w:cstheme="majorHAnsi"/>
          <w:color w:val="000000"/>
          <w:szCs w:val="22"/>
          <w:u w:val="single"/>
          <w:shd w:val="clear" w:color="auto" w:fill="00FF00"/>
        </w:rPr>
        <w:t>any</w:t>
      </w:r>
      <w:r w:rsidRPr="00581C7E">
        <w:rPr>
          <w:rStyle w:val="apple-converted-space"/>
          <w:rFonts w:asciiTheme="majorHAnsi" w:hAnsiTheme="majorHAnsi" w:cstheme="majorHAnsi"/>
          <w:color w:val="000000"/>
          <w:szCs w:val="22"/>
          <w:u w:val="single"/>
        </w:rPr>
        <w:t> </w:t>
      </w:r>
      <w:r w:rsidRPr="00581C7E">
        <w:rPr>
          <w:rStyle w:val="styleunderline0"/>
          <w:rFonts w:asciiTheme="majorHAnsi" w:hAnsiTheme="majorHAnsi" w:cstheme="majorHAnsi"/>
          <w:color w:val="000000"/>
          <w:szCs w:val="22"/>
          <w:u w:val="single"/>
          <w:shd w:val="clear" w:color="auto" w:fill="00FF00"/>
        </w:rPr>
        <w:t>economic</w:t>
      </w:r>
      <w:r w:rsidRPr="00581C7E">
        <w:rPr>
          <w:rStyle w:val="apple-converted-space"/>
          <w:rFonts w:asciiTheme="majorHAnsi" w:hAnsiTheme="majorHAnsi" w:cstheme="majorHAnsi"/>
          <w:color w:val="000000"/>
          <w:szCs w:val="22"/>
          <w:u w:val="single"/>
        </w:rPr>
        <w:t> </w:t>
      </w:r>
      <w:r w:rsidRPr="00581C7E">
        <w:rPr>
          <w:rStyle w:val="styleunderline0"/>
          <w:rFonts w:asciiTheme="majorHAnsi" w:hAnsiTheme="majorHAnsi" w:cstheme="majorHAnsi"/>
          <w:color w:val="000000"/>
          <w:szCs w:val="22"/>
          <w:u w:val="single"/>
        </w:rPr>
        <w:t>or political</w:t>
      </w:r>
      <w:r w:rsidRPr="00581C7E">
        <w:rPr>
          <w:rStyle w:val="apple-converted-space"/>
          <w:rFonts w:asciiTheme="majorHAnsi" w:hAnsiTheme="majorHAnsi" w:cstheme="majorHAnsi"/>
          <w:color w:val="000000"/>
          <w:szCs w:val="22"/>
          <w:u w:val="single"/>
        </w:rPr>
        <w:t> </w:t>
      </w:r>
      <w:r w:rsidRPr="00581C7E">
        <w:rPr>
          <w:rStyle w:val="styleunderline0"/>
          <w:rFonts w:asciiTheme="majorHAnsi" w:hAnsiTheme="majorHAnsi" w:cstheme="majorHAnsi"/>
          <w:color w:val="000000"/>
          <w:szCs w:val="22"/>
          <w:u w:val="single"/>
          <w:shd w:val="clear" w:color="auto" w:fill="00FF00"/>
        </w:rPr>
        <w:t>clout</w:t>
      </w:r>
      <w:r w:rsidRPr="00581C7E">
        <w:rPr>
          <w:rStyle w:val="apple-converted-space"/>
          <w:rFonts w:asciiTheme="majorHAnsi" w:hAnsiTheme="majorHAnsi" w:cstheme="majorHAnsi"/>
          <w:color w:val="000000"/>
          <w:szCs w:val="22"/>
          <w:u w:val="single"/>
        </w:rPr>
        <w:t> </w:t>
      </w:r>
      <w:r w:rsidRPr="00581C7E">
        <w:rPr>
          <w:rStyle w:val="styleunderline0"/>
          <w:rFonts w:asciiTheme="majorHAnsi" w:hAnsiTheme="majorHAnsi" w:cstheme="majorHAnsi"/>
          <w:color w:val="000000"/>
          <w:szCs w:val="22"/>
          <w:u w:val="single"/>
        </w:rPr>
        <w:t xml:space="preserve">in </w:t>
      </w:r>
      <w:r w:rsidRPr="00581C7E">
        <w:rPr>
          <w:rStyle w:val="styleunderline0"/>
          <w:rFonts w:asciiTheme="majorHAnsi" w:hAnsiTheme="majorHAnsi" w:cstheme="majorHAnsi"/>
          <w:color w:val="000000"/>
          <w:szCs w:val="22"/>
          <w:u w:val="single"/>
        </w:rPr>
        <w:lastRenderedPageBreak/>
        <w:t>the coming years, our study suggests</w:t>
      </w:r>
      <w:r w:rsidRPr="00581C7E">
        <w:rPr>
          <w:rStyle w:val="apple-converted-space"/>
          <w:rFonts w:asciiTheme="majorHAnsi" w:hAnsiTheme="majorHAnsi" w:cstheme="majorHAnsi"/>
          <w:color w:val="000000"/>
          <w:sz w:val="16"/>
          <w:szCs w:val="16"/>
          <w:u w:val="single"/>
        </w:rPr>
        <w:t> </w:t>
      </w:r>
      <w:r w:rsidRPr="00581C7E">
        <w:rPr>
          <w:rFonts w:asciiTheme="majorHAnsi" w:hAnsiTheme="majorHAnsi" w:cstheme="majorHAnsi"/>
          <w:color w:val="000000"/>
          <w:sz w:val="16"/>
          <w:szCs w:val="16"/>
          <w:u w:val="single"/>
        </w:rPr>
        <w:t>that</w:t>
      </w:r>
      <w:r w:rsidRPr="00581C7E">
        <w:rPr>
          <w:rStyle w:val="apple-converted-space"/>
          <w:rFonts w:asciiTheme="majorHAnsi" w:hAnsiTheme="majorHAnsi" w:cstheme="majorHAnsi"/>
          <w:color w:val="000000"/>
          <w:sz w:val="16"/>
          <w:szCs w:val="16"/>
          <w:u w:val="single"/>
        </w:rPr>
        <w:t> </w:t>
      </w:r>
      <w:r w:rsidRPr="00581C7E">
        <w:rPr>
          <w:rStyle w:val="styleunderline0"/>
          <w:rFonts w:asciiTheme="majorHAnsi" w:hAnsiTheme="majorHAnsi" w:cstheme="majorHAnsi"/>
          <w:color w:val="000000"/>
          <w:szCs w:val="22"/>
          <w:u w:val="single"/>
          <w:shd w:val="clear" w:color="auto" w:fill="00FF00"/>
        </w:rPr>
        <w:t>the strike</w:t>
      </w:r>
      <w:r w:rsidRPr="00581C7E">
        <w:rPr>
          <w:rStyle w:val="apple-converted-space"/>
          <w:rFonts w:asciiTheme="majorHAnsi" w:hAnsiTheme="majorHAnsi" w:cstheme="majorHAnsi"/>
          <w:color w:val="000000"/>
          <w:szCs w:val="22"/>
          <w:u w:val="single"/>
          <w:shd w:val="clear" w:color="auto" w:fill="00FF00"/>
        </w:rPr>
        <w:t> </w:t>
      </w:r>
      <w:r w:rsidRPr="00581C7E">
        <w:rPr>
          <w:rStyle w:val="Emphasis"/>
          <w:rFonts w:asciiTheme="majorHAnsi" w:hAnsiTheme="majorHAnsi" w:cstheme="majorHAnsi"/>
          <w:b w:val="0"/>
          <w:bCs/>
          <w:i/>
          <w:iCs w:val="0"/>
          <w:color w:val="000000"/>
          <w:szCs w:val="22"/>
          <w:shd w:val="clear" w:color="auto" w:fill="00FF00"/>
        </w:rPr>
        <w:t>must</w:t>
      </w:r>
      <w:r w:rsidRPr="00581C7E">
        <w:rPr>
          <w:rStyle w:val="apple-converted-space"/>
          <w:rFonts w:asciiTheme="majorHAnsi" w:hAnsiTheme="majorHAnsi" w:cstheme="majorHAnsi"/>
          <w:color w:val="000000"/>
          <w:szCs w:val="22"/>
          <w:u w:val="single"/>
          <w:shd w:val="clear" w:color="auto" w:fill="00FF00"/>
        </w:rPr>
        <w:t> </w:t>
      </w:r>
      <w:r w:rsidRPr="00581C7E">
        <w:rPr>
          <w:rStyle w:val="styleunderline0"/>
          <w:rFonts w:asciiTheme="majorHAnsi" w:hAnsiTheme="majorHAnsi" w:cstheme="majorHAnsi"/>
          <w:color w:val="000000"/>
          <w:szCs w:val="22"/>
          <w:u w:val="single"/>
          <w:shd w:val="clear" w:color="auto" w:fill="00FF00"/>
        </w:rPr>
        <w:t>be</w:t>
      </w:r>
      <w:r w:rsidR="007C514B" w:rsidRPr="00581C7E">
        <w:rPr>
          <w:rStyle w:val="styleunderline0"/>
          <w:rFonts w:asciiTheme="majorHAnsi" w:hAnsiTheme="majorHAnsi" w:cstheme="majorHAnsi"/>
          <w:color w:val="000000"/>
          <w:szCs w:val="22"/>
          <w:u w:val="single"/>
          <w:shd w:val="clear" w:color="auto" w:fill="00FF00"/>
        </w:rPr>
        <w:t xml:space="preserve"> </w:t>
      </w:r>
      <w:r w:rsidRPr="00581C7E">
        <w:rPr>
          <w:rStyle w:val="styleunderline0"/>
          <w:rFonts w:asciiTheme="majorHAnsi" w:hAnsiTheme="majorHAnsi" w:cstheme="majorHAnsi"/>
          <w:color w:val="000000"/>
          <w:szCs w:val="22"/>
          <w:u w:val="single"/>
          <w:shd w:val="clear" w:color="auto" w:fill="00FF00"/>
        </w:rPr>
        <w:t>a</w:t>
      </w:r>
      <w:r w:rsidRPr="00581C7E">
        <w:rPr>
          <w:rStyle w:val="apple-converted-space"/>
          <w:rFonts w:asciiTheme="majorHAnsi" w:hAnsiTheme="majorHAnsi" w:cstheme="majorHAnsi"/>
          <w:color w:val="000000"/>
          <w:szCs w:val="22"/>
          <w:u w:val="single"/>
        </w:rPr>
        <w:t> </w:t>
      </w:r>
      <w:r w:rsidRPr="00581C7E">
        <w:rPr>
          <w:rStyle w:val="Emphasis"/>
          <w:rFonts w:asciiTheme="majorHAnsi" w:hAnsiTheme="majorHAnsi" w:cstheme="majorHAnsi"/>
          <w:b w:val="0"/>
          <w:bCs/>
          <w:i/>
          <w:iCs w:val="0"/>
          <w:color w:val="000000"/>
          <w:szCs w:val="22"/>
          <w:shd w:val="clear" w:color="auto" w:fill="00FF00"/>
        </w:rPr>
        <w:t>central strategy</w:t>
      </w:r>
      <w:r w:rsidRPr="00581C7E">
        <w:rPr>
          <w:rStyle w:val="apple-converted-space"/>
          <w:rFonts w:asciiTheme="majorHAnsi" w:hAnsiTheme="majorHAnsi" w:cstheme="majorHAnsi"/>
          <w:color w:val="000000"/>
          <w:sz w:val="16"/>
          <w:szCs w:val="16"/>
          <w:u w:val="single"/>
        </w:rPr>
        <w:t> </w:t>
      </w:r>
      <w:r w:rsidRPr="00581C7E">
        <w:rPr>
          <w:rStyle w:val="styleunderline0"/>
          <w:rFonts w:asciiTheme="majorHAnsi" w:hAnsiTheme="majorHAnsi" w:cstheme="majorHAnsi"/>
          <w:color w:val="000000"/>
          <w:szCs w:val="22"/>
          <w:u w:val="single"/>
        </w:rPr>
        <w:t>of the labor movement</w:t>
      </w:r>
      <w:r w:rsidRPr="00581C7E">
        <w:rPr>
          <w:rFonts w:asciiTheme="majorHAnsi" w:hAnsiTheme="majorHAnsi" w:cstheme="majorHAnsi"/>
          <w:color w:val="000000"/>
          <w:sz w:val="16"/>
          <w:szCs w:val="16"/>
        </w:rPr>
        <w:t>.</w:t>
      </w:r>
    </w:p>
    <w:p w14:paraId="4BA19E0C" w14:textId="77777777" w:rsidR="00DA21C6" w:rsidRPr="00581C7E" w:rsidRDefault="00DA21C6" w:rsidP="005F39AB">
      <w:pPr>
        <w:rPr>
          <w:rFonts w:asciiTheme="majorHAnsi" w:hAnsiTheme="majorHAnsi" w:cstheme="majorHAnsi"/>
        </w:rPr>
      </w:pPr>
    </w:p>
    <w:p w14:paraId="559EA858" w14:textId="7B3637C1" w:rsidR="00BD054D" w:rsidRPr="00581C7E" w:rsidRDefault="00BD054D" w:rsidP="00BD054D">
      <w:pPr>
        <w:pStyle w:val="Heading4"/>
        <w:rPr>
          <w:rFonts w:asciiTheme="majorHAnsi" w:hAnsiTheme="majorHAnsi" w:cstheme="majorHAnsi"/>
        </w:rPr>
      </w:pPr>
      <w:r w:rsidRPr="00581C7E">
        <w:rPr>
          <w:rFonts w:asciiTheme="majorHAnsi" w:hAnsiTheme="majorHAnsi" w:cstheme="majorHAnsi"/>
          <w:u w:val="single"/>
        </w:rPr>
        <w:t>Civic engagement</w:t>
      </w:r>
      <w:r w:rsidRPr="00581C7E">
        <w:rPr>
          <w:rFonts w:asciiTheme="majorHAnsi" w:hAnsiTheme="majorHAnsi" w:cstheme="majorHAnsi"/>
        </w:rPr>
        <w:t xml:space="preserve"> – strikes </w:t>
      </w:r>
      <w:r w:rsidRPr="00581C7E">
        <w:rPr>
          <w:rFonts w:asciiTheme="majorHAnsi" w:hAnsiTheme="majorHAnsi" w:cstheme="majorHAnsi"/>
          <w:u w:val="single"/>
        </w:rPr>
        <w:t>increase</w:t>
      </w:r>
      <w:r w:rsidRPr="00581C7E">
        <w:rPr>
          <w:rFonts w:asciiTheme="majorHAnsi" w:hAnsiTheme="majorHAnsi" w:cstheme="majorHAnsi"/>
        </w:rPr>
        <w:t xml:space="preserve"> democratic participation which </w:t>
      </w:r>
      <w:r w:rsidRPr="00581C7E">
        <w:rPr>
          <w:rFonts w:asciiTheme="majorHAnsi" w:hAnsiTheme="majorHAnsi" w:cstheme="majorHAnsi"/>
          <w:u w:val="single"/>
        </w:rPr>
        <w:t>reinvigorates democracy</w:t>
      </w:r>
      <w:r w:rsidRPr="00581C7E">
        <w:rPr>
          <w:rFonts w:asciiTheme="majorHAnsi" w:hAnsiTheme="majorHAnsi" w:cstheme="majorHAnsi"/>
        </w:rPr>
        <w:t>.</w:t>
      </w:r>
    </w:p>
    <w:p w14:paraId="42AD1388" w14:textId="77777777" w:rsidR="00BD054D" w:rsidRPr="00581C7E" w:rsidRDefault="00BD054D" w:rsidP="00BD054D">
      <w:pPr>
        <w:rPr>
          <w:rFonts w:asciiTheme="majorHAnsi" w:hAnsiTheme="majorHAnsi" w:cstheme="majorHAnsi"/>
        </w:rPr>
      </w:pPr>
      <w:r w:rsidRPr="00581C7E">
        <w:rPr>
          <w:rStyle w:val="Style13ptBold"/>
          <w:rFonts w:asciiTheme="majorHAnsi" w:hAnsiTheme="majorHAnsi" w:cstheme="majorHAnsi"/>
        </w:rPr>
        <w:t>McElwee 15</w:t>
      </w:r>
      <w:r w:rsidRPr="00581C7E">
        <w:rPr>
          <w:rFonts w:asciiTheme="majorHAnsi" w:hAnsiTheme="majorHAnsi" w:cstheme="majorHAnsi"/>
        </w:rPr>
        <w:t xml:space="preserve"> [Sean; Research Associate at Demos; “How Unions Boost Democratic Participation,” The American Prospect; 9/16/15; https://prospect.org/labor/unions-boost-democratic-participation/] Justin</w:t>
      </w:r>
    </w:p>
    <w:p w14:paraId="04D320E7" w14:textId="77777777" w:rsidR="00BD054D" w:rsidRPr="00581C7E" w:rsidRDefault="00BD054D" w:rsidP="00BD054D">
      <w:pPr>
        <w:rPr>
          <w:rFonts w:asciiTheme="majorHAnsi" w:hAnsiTheme="majorHAnsi" w:cstheme="majorHAnsi"/>
          <w:u w:val="single"/>
        </w:rPr>
      </w:pPr>
      <w:r w:rsidRPr="00581C7E">
        <w:rPr>
          <w:rFonts w:asciiTheme="majorHAnsi" w:hAnsiTheme="majorHAnsi" w:cstheme="majorHAnsi"/>
          <w:sz w:val="16"/>
        </w:rPr>
        <w:t>Labor organizer Helen Marot once observed, "</w:t>
      </w:r>
      <w:r w:rsidRPr="00581C7E">
        <w:rPr>
          <w:rFonts w:asciiTheme="majorHAnsi" w:hAnsiTheme="majorHAnsi" w:cstheme="majorHAnsi"/>
          <w:u w:val="single"/>
        </w:rPr>
        <w:t xml:space="preserve">The </w:t>
      </w:r>
      <w:r w:rsidRPr="00581C7E">
        <w:rPr>
          <w:rFonts w:asciiTheme="majorHAnsi" w:hAnsiTheme="majorHAnsi" w:cstheme="majorHAnsi"/>
          <w:highlight w:val="green"/>
          <w:u w:val="single"/>
        </w:rPr>
        <w:t xml:space="preserve">labor unions are </w:t>
      </w:r>
      <w:r w:rsidRPr="00581C7E">
        <w:rPr>
          <w:rStyle w:val="Emphasis"/>
          <w:rFonts w:asciiTheme="majorHAnsi" w:hAnsiTheme="majorHAnsi" w:cstheme="majorHAnsi"/>
          <w:highlight w:val="green"/>
        </w:rPr>
        <w:t>group efforts in</w:t>
      </w:r>
      <w:r w:rsidRPr="00581C7E">
        <w:rPr>
          <w:rStyle w:val="Emphasis"/>
          <w:rFonts w:asciiTheme="majorHAnsi" w:hAnsiTheme="majorHAnsi" w:cstheme="majorHAnsi"/>
        </w:rPr>
        <w:t xml:space="preserve"> the </w:t>
      </w:r>
      <w:r w:rsidRPr="00581C7E">
        <w:rPr>
          <w:rStyle w:val="Emphasis"/>
          <w:rFonts w:asciiTheme="majorHAnsi" w:hAnsiTheme="majorHAnsi" w:cstheme="majorHAnsi"/>
          <w:highlight w:val="green"/>
        </w:rPr>
        <w:t>direction of democracy</w:t>
      </w:r>
      <w:r w:rsidRPr="00581C7E">
        <w:rPr>
          <w:rFonts w:asciiTheme="majorHAnsi" w:hAnsiTheme="majorHAnsi" w:cstheme="majorHAnsi"/>
          <w:sz w:val="16"/>
        </w:rPr>
        <w:t xml:space="preserve">." </w:t>
      </w:r>
      <w:r w:rsidRPr="00581C7E">
        <w:rPr>
          <w:rFonts w:asciiTheme="majorHAnsi" w:hAnsiTheme="majorHAnsi" w:cstheme="majorHAnsi"/>
          <w:u w:val="single"/>
        </w:rPr>
        <w:t xml:space="preserve">What she meant is that more than simply vehicles for the economic interests of workers </w:t>
      </w:r>
      <w:r w:rsidRPr="00581C7E">
        <w:rPr>
          <w:rFonts w:asciiTheme="majorHAnsi" w:hAnsiTheme="majorHAnsi" w:cstheme="majorHAnsi"/>
          <w:sz w:val="16"/>
        </w:rPr>
        <w:t xml:space="preserve">(which they certainly are), </w:t>
      </w:r>
      <w:r w:rsidRPr="00581C7E">
        <w:rPr>
          <w:rFonts w:asciiTheme="majorHAnsi" w:hAnsiTheme="majorHAnsi" w:cstheme="majorHAnsi"/>
          <w:highlight w:val="green"/>
          <w:u w:val="single"/>
        </w:rPr>
        <w:t>labor unions</w:t>
      </w:r>
      <w:r w:rsidRPr="00581C7E">
        <w:rPr>
          <w:rFonts w:asciiTheme="majorHAnsi" w:hAnsiTheme="majorHAnsi" w:cstheme="majorHAnsi"/>
          <w:u w:val="single"/>
        </w:rPr>
        <w:t xml:space="preserve"> also </w:t>
      </w:r>
      <w:r w:rsidRPr="00581C7E">
        <w:rPr>
          <w:rFonts w:asciiTheme="majorHAnsi" w:hAnsiTheme="majorHAnsi" w:cstheme="majorHAnsi"/>
          <w:highlight w:val="green"/>
          <w:u w:val="single"/>
        </w:rPr>
        <w:t xml:space="preserve">foster </w:t>
      </w:r>
      <w:r w:rsidRPr="00581C7E">
        <w:rPr>
          <w:rStyle w:val="Emphasis"/>
          <w:rFonts w:asciiTheme="majorHAnsi" w:hAnsiTheme="majorHAnsi" w:cstheme="majorHAnsi"/>
          <w:highlight w:val="green"/>
        </w:rPr>
        <w:t>civic participation</w:t>
      </w:r>
      <w:r w:rsidRPr="00581C7E">
        <w:rPr>
          <w:rFonts w:asciiTheme="majorHAnsi" w:hAnsiTheme="majorHAnsi" w:cstheme="majorHAnsi"/>
          <w:u w:val="single"/>
        </w:rPr>
        <w:t xml:space="preserve"> for workers. And </w:t>
      </w:r>
      <w:r w:rsidRPr="00581C7E">
        <w:rPr>
          <w:rStyle w:val="Emphasis"/>
          <w:rFonts w:asciiTheme="majorHAnsi" w:hAnsiTheme="majorHAnsi" w:cstheme="majorHAnsi"/>
        </w:rPr>
        <w:t>nowhere is this clearer</w:t>
      </w:r>
      <w:r w:rsidRPr="00581C7E">
        <w:rPr>
          <w:rFonts w:asciiTheme="majorHAnsi" w:hAnsiTheme="majorHAnsi" w:cstheme="majorHAnsi"/>
          <w:u w:val="single"/>
        </w:rPr>
        <w:t xml:space="preserve"> than in </w:t>
      </w:r>
      <w:r w:rsidRPr="00581C7E">
        <w:rPr>
          <w:rStyle w:val="Emphasis"/>
          <w:rFonts w:asciiTheme="majorHAnsi" w:hAnsiTheme="majorHAnsi" w:cstheme="majorHAnsi"/>
          <w:highlight w:val="green"/>
        </w:rPr>
        <w:t>voter turnout</w:t>
      </w:r>
      <w:r w:rsidRPr="00581C7E">
        <w:rPr>
          <w:rFonts w:asciiTheme="majorHAnsi" w:hAnsiTheme="majorHAnsi" w:cstheme="majorHAnsi"/>
          <w:sz w:val="16"/>
        </w:rPr>
        <w:t xml:space="preserve">, </w:t>
      </w:r>
      <w:r w:rsidRPr="00581C7E">
        <w:rPr>
          <w:rFonts w:asciiTheme="majorHAnsi" w:hAnsiTheme="majorHAnsi" w:cstheme="majorHAnsi"/>
          <w:u w:val="single"/>
        </w:rPr>
        <w:t xml:space="preserve">which has </w:t>
      </w:r>
      <w:r w:rsidRPr="00581C7E">
        <w:rPr>
          <w:rFonts w:asciiTheme="majorHAnsi" w:hAnsiTheme="majorHAnsi" w:cstheme="majorHAnsi"/>
          <w:highlight w:val="green"/>
          <w:u w:val="single"/>
        </w:rPr>
        <w:t>suffered</w:t>
      </w:r>
      <w:r w:rsidRPr="00581C7E">
        <w:rPr>
          <w:rFonts w:asciiTheme="majorHAnsi" w:hAnsiTheme="majorHAnsi" w:cstheme="majorHAnsi"/>
          <w:u w:val="single"/>
        </w:rPr>
        <w:t xml:space="preserve"> in recent years </w:t>
      </w:r>
      <w:r w:rsidRPr="00581C7E">
        <w:rPr>
          <w:rFonts w:asciiTheme="majorHAnsi" w:hAnsiTheme="majorHAnsi" w:cstheme="majorHAnsi"/>
          <w:highlight w:val="green"/>
          <w:u w:val="single"/>
        </w:rPr>
        <w:t>along with union membership</w:t>
      </w:r>
      <w:r w:rsidRPr="00581C7E">
        <w:rPr>
          <w:rFonts w:asciiTheme="majorHAnsi" w:hAnsiTheme="majorHAnsi" w:cstheme="majorHAnsi"/>
          <w:sz w:val="16"/>
        </w:rPr>
        <w:t xml:space="preserve">. Indeed, new data from the Census Bureau and a new analysis of American National Election Studies data support the case that </w:t>
      </w:r>
      <w:r w:rsidRPr="00581C7E">
        <w:rPr>
          <w:rFonts w:asciiTheme="majorHAnsi" w:hAnsiTheme="majorHAnsi" w:cstheme="majorHAnsi"/>
          <w:highlight w:val="green"/>
          <w:u w:val="single"/>
        </w:rPr>
        <w:t>unions' declining influence</w:t>
      </w:r>
      <w:r w:rsidRPr="00581C7E">
        <w:rPr>
          <w:rFonts w:asciiTheme="majorHAnsi" w:hAnsiTheme="majorHAnsi" w:cstheme="majorHAnsi"/>
          <w:u w:val="single"/>
        </w:rPr>
        <w:t xml:space="preserve"> has also </w:t>
      </w:r>
      <w:r w:rsidRPr="00581C7E">
        <w:rPr>
          <w:rStyle w:val="Emphasis"/>
          <w:rFonts w:asciiTheme="majorHAnsi" w:hAnsiTheme="majorHAnsi" w:cstheme="majorHAnsi"/>
          <w:highlight w:val="green"/>
        </w:rPr>
        <w:t>deeply harmed democracy</w:t>
      </w:r>
      <w:r w:rsidRPr="00581C7E">
        <w:rPr>
          <w:rFonts w:asciiTheme="majorHAnsi" w:hAnsiTheme="majorHAnsi" w:cstheme="majorHAnsi"/>
          <w:u w:val="single"/>
        </w:rPr>
        <w:t>.</w:t>
      </w:r>
    </w:p>
    <w:p w14:paraId="32A1DEE3" w14:textId="77777777" w:rsidR="00BD054D" w:rsidRPr="00581C7E" w:rsidRDefault="00BD054D" w:rsidP="00BD054D">
      <w:pPr>
        <w:rPr>
          <w:rFonts w:asciiTheme="majorHAnsi" w:hAnsiTheme="majorHAnsi" w:cstheme="majorHAnsi"/>
          <w:sz w:val="16"/>
        </w:rPr>
      </w:pPr>
      <w:r w:rsidRPr="00581C7E">
        <w:rPr>
          <w:rFonts w:asciiTheme="majorHAnsi" w:hAnsiTheme="majorHAnsi" w:cstheme="majorHAnsi"/>
          <w:u w:val="single"/>
        </w:rPr>
        <w:t xml:space="preserve">In 2014, voter turnout was </w:t>
      </w:r>
      <w:r w:rsidRPr="00581C7E">
        <w:rPr>
          <w:rStyle w:val="Emphasis"/>
          <w:rFonts w:asciiTheme="majorHAnsi" w:hAnsiTheme="majorHAnsi" w:cstheme="majorHAnsi"/>
        </w:rPr>
        <w:t>abysmal</w:t>
      </w:r>
      <w:r w:rsidRPr="00581C7E">
        <w:rPr>
          <w:rFonts w:asciiTheme="majorHAnsi" w:hAnsiTheme="majorHAnsi" w:cstheme="majorHAnsi"/>
          <w:u w:val="single"/>
        </w:rPr>
        <w:t>, even for a midterm</w:t>
      </w:r>
      <w:r w:rsidRPr="00581C7E">
        <w:rPr>
          <w:rFonts w:asciiTheme="majorHAnsi" w:hAnsiTheme="majorHAnsi" w:cstheme="majorHAnsi"/>
          <w:sz w:val="16"/>
        </w:rPr>
        <w:t xml:space="preserve">. Census data suggest that </w:t>
      </w:r>
      <w:r w:rsidRPr="00581C7E">
        <w:rPr>
          <w:rFonts w:asciiTheme="majorHAnsi" w:hAnsiTheme="majorHAnsi" w:cstheme="majorHAnsi"/>
          <w:u w:val="single"/>
        </w:rPr>
        <w:t xml:space="preserve">only </w:t>
      </w:r>
      <w:r w:rsidRPr="00581C7E">
        <w:rPr>
          <w:rStyle w:val="Emphasis"/>
          <w:rFonts w:asciiTheme="majorHAnsi" w:hAnsiTheme="majorHAnsi" w:cstheme="majorHAnsi"/>
        </w:rPr>
        <w:t>41.9 percent of the citizen population</w:t>
      </w:r>
      <w:r w:rsidRPr="00581C7E">
        <w:rPr>
          <w:rFonts w:asciiTheme="majorHAnsi" w:hAnsiTheme="majorHAnsi" w:cstheme="majorHAnsi"/>
          <w:u w:val="single"/>
        </w:rPr>
        <w:t xml:space="preserve"> over 18 turned out to vote</w:t>
      </w:r>
      <w:r w:rsidRPr="00581C7E">
        <w:rPr>
          <w:rFonts w:asciiTheme="majorHAnsi" w:hAnsiTheme="majorHAnsi" w:cstheme="majorHAnsi"/>
          <w:sz w:val="16"/>
        </w:rPr>
        <w:t xml:space="preserve">. However, as I note in my new Demos report Why Voting Matters, </w:t>
      </w:r>
      <w:r w:rsidRPr="00581C7E">
        <w:rPr>
          <w:rFonts w:asciiTheme="majorHAnsi" w:hAnsiTheme="majorHAnsi" w:cstheme="majorHAnsi"/>
          <w:u w:val="single"/>
        </w:rPr>
        <w:t xml:space="preserve">there are </w:t>
      </w:r>
      <w:r w:rsidRPr="00581C7E">
        <w:rPr>
          <w:rStyle w:val="Emphasis"/>
          <w:rFonts w:asciiTheme="majorHAnsi" w:hAnsiTheme="majorHAnsi" w:cstheme="majorHAnsi"/>
        </w:rPr>
        <w:t>dispiriting gaps in turnout</w:t>
      </w:r>
      <w:r w:rsidRPr="00581C7E">
        <w:rPr>
          <w:rFonts w:asciiTheme="majorHAnsi" w:hAnsiTheme="majorHAnsi" w:cstheme="majorHAnsi"/>
          <w:u w:val="single"/>
        </w:rPr>
        <w:t xml:space="preserve"> across </w:t>
      </w:r>
      <w:r w:rsidRPr="00581C7E">
        <w:rPr>
          <w:rStyle w:val="Emphasis"/>
          <w:rFonts w:asciiTheme="majorHAnsi" w:hAnsiTheme="majorHAnsi" w:cstheme="majorHAnsi"/>
        </w:rPr>
        <w:t>class</w:t>
      </w:r>
      <w:r w:rsidRPr="00581C7E">
        <w:rPr>
          <w:rFonts w:asciiTheme="majorHAnsi" w:hAnsiTheme="majorHAnsi" w:cstheme="majorHAnsi"/>
          <w:u w:val="single"/>
        </w:rPr>
        <w:t xml:space="preserve">, </w:t>
      </w:r>
      <w:r w:rsidRPr="00581C7E">
        <w:rPr>
          <w:rStyle w:val="Emphasis"/>
          <w:rFonts w:asciiTheme="majorHAnsi" w:hAnsiTheme="majorHAnsi" w:cstheme="majorHAnsi"/>
        </w:rPr>
        <w:t>race</w:t>
      </w:r>
      <w:r w:rsidRPr="00581C7E">
        <w:rPr>
          <w:rFonts w:asciiTheme="majorHAnsi" w:hAnsiTheme="majorHAnsi" w:cstheme="majorHAnsi"/>
          <w:u w:val="single"/>
        </w:rPr>
        <w:t xml:space="preserve">, and </w:t>
      </w:r>
      <w:r w:rsidRPr="00581C7E">
        <w:rPr>
          <w:rStyle w:val="Emphasis"/>
          <w:rFonts w:asciiTheme="majorHAnsi" w:hAnsiTheme="majorHAnsi" w:cstheme="majorHAnsi"/>
        </w:rPr>
        <w:t>age</w:t>
      </w:r>
      <w:r w:rsidRPr="00581C7E">
        <w:rPr>
          <w:rFonts w:asciiTheme="majorHAnsi" w:hAnsiTheme="majorHAnsi" w:cstheme="majorHAnsi"/>
          <w:u w:val="single"/>
        </w:rPr>
        <w:t xml:space="preserve">. To examine how unions might affect policy, I performed a </w:t>
      </w:r>
      <w:r w:rsidRPr="00581C7E">
        <w:rPr>
          <w:rStyle w:val="Emphasis"/>
          <w:rFonts w:asciiTheme="majorHAnsi" w:hAnsiTheme="majorHAnsi" w:cstheme="majorHAnsi"/>
        </w:rPr>
        <w:t>new analysis</w:t>
      </w:r>
      <w:r w:rsidRPr="00581C7E">
        <w:rPr>
          <w:rFonts w:asciiTheme="majorHAnsi" w:hAnsiTheme="majorHAnsi" w:cstheme="majorHAnsi"/>
          <w:u w:val="single"/>
        </w:rPr>
        <w:t xml:space="preserve"> of both Census Bureau and American National Election Studies data. The data below, from the 2014 election, show the </w:t>
      </w:r>
      <w:r w:rsidRPr="00581C7E">
        <w:rPr>
          <w:rStyle w:val="Emphasis"/>
          <w:rFonts w:asciiTheme="majorHAnsi" w:hAnsiTheme="majorHAnsi" w:cstheme="majorHAnsi"/>
        </w:rPr>
        <w:t>differences in voter turnout</w:t>
      </w:r>
      <w:r w:rsidRPr="00581C7E">
        <w:rPr>
          <w:rFonts w:asciiTheme="majorHAnsi" w:hAnsiTheme="majorHAnsi" w:cstheme="majorHAnsi"/>
          <w:u w:val="single"/>
        </w:rPr>
        <w:t xml:space="preserve"> between union and non-union workers</w:t>
      </w:r>
      <w:r w:rsidRPr="00581C7E">
        <w:rPr>
          <w:rFonts w:asciiTheme="majorHAnsi" w:hAnsiTheme="majorHAnsi" w:cstheme="majorHAnsi"/>
          <w:sz w:val="16"/>
        </w:rPr>
        <w:t xml:space="preserve"> (the sample only includes individuals who were employed, and does not include self-employed workers). While only 39 percent of non-union workers voted in 2014, fully 52 percent of union workers did.</w:t>
      </w:r>
    </w:p>
    <w:p w14:paraId="06F0814F" w14:textId="77777777" w:rsidR="00BD054D" w:rsidRPr="00581C7E" w:rsidRDefault="00BD054D" w:rsidP="00BD054D">
      <w:pPr>
        <w:rPr>
          <w:rFonts w:asciiTheme="majorHAnsi" w:hAnsiTheme="majorHAnsi" w:cstheme="majorHAnsi"/>
          <w:sz w:val="16"/>
        </w:rPr>
      </w:pPr>
      <w:r w:rsidRPr="00581C7E">
        <w:rPr>
          <w:rFonts w:asciiTheme="majorHAnsi" w:hAnsiTheme="majorHAnsi" w:cstheme="majorHAnsi"/>
          <w:sz w:val="16"/>
        </w:rPr>
        <w:t xml:space="preserve">As part of ongoing research, </w:t>
      </w:r>
      <w:r w:rsidRPr="00581C7E">
        <w:rPr>
          <w:rFonts w:asciiTheme="majorHAnsi" w:hAnsiTheme="majorHAnsi" w:cstheme="majorHAnsi"/>
          <w:u w:val="single"/>
        </w:rPr>
        <w:t xml:space="preserve">James Feigenbaum, an economics PhD candidate at Harvard, ran a regression using American National Election Studies data suggesting that </w:t>
      </w:r>
      <w:r w:rsidRPr="00581C7E">
        <w:rPr>
          <w:rStyle w:val="Emphasis"/>
          <w:rFonts w:asciiTheme="majorHAnsi" w:hAnsiTheme="majorHAnsi" w:cstheme="majorHAnsi"/>
        </w:rPr>
        <w:t xml:space="preserve">union members are about 4 percentage points more likely to vote </w:t>
      </w:r>
      <w:r w:rsidRPr="00581C7E">
        <w:rPr>
          <w:rFonts w:asciiTheme="majorHAnsi" w:hAnsiTheme="majorHAnsi" w:cstheme="majorHAnsi"/>
          <w:u w:val="single"/>
        </w:rPr>
        <w:t xml:space="preserve">and </w:t>
      </w:r>
      <w:r w:rsidRPr="00581C7E">
        <w:rPr>
          <w:rStyle w:val="Emphasis"/>
          <w:rFonts w:asciiTheme="majorHAnsi" w:hAnsiTheme="majorHAnsi" w:cstheme="majorHAnsi"/>
        </w:rPr>
        <w:t>3 points more likely to register</w:t>
      </w:r>
      <w:r w:rsidRPr="00581C7E">
        <w:rPr>
          <w:rFonts w:asciiTheme="majorHAnsi" w:hAnsiTheme="majorHAnsi" w:cstheme="majorHAnsi"/>
          <w:sz w:val="16"/>
        </w:rPr>
        <w:t xml:space="preserve"> (after controlling for demographic factors) and individuals living in a union household are 2.5 points more likely to vote and register. This is largely in line with the earlier estimates of Richard Freeman.</w:t>
      </w:r>
    </w:p>
    <w:p w14:paraId="539D7B2E" w14:textId="77777777" w:rsidR="00BD054D" w:rsidRPr="00581C7E" w:rsidRDefault="00BD054D" w:rsidP="00BD054D">
      <w:pPr>
        <w:rPr>
          <w:rFonts w:asciiTheme="majorHAnsi" w:hAnsiTheme="majorHAnsi" w:cstheme="majorHAnsi"/>
          <w:u w:val="single"/>
        </w:rPr>
      </w:pPr>
      <w:r w:rsidRPr="00581C7E">
        <w:rPr>
          <w:rFonts w:asciiTheme="majorHAnsi" w:hAnsiTheme="majorHAnsi" w:cstheme="majorHAnsi"/>
          <w:u w:val="single"/>
        </w:rPr>
        <w:t>These numbers may appear modest, but in a close national election they could be enough to change the result.</w:t>
      </w:r>
    </w:p>
    <w:p w14:paraId="5B8B787D" w14:textId="77777777" w:rsidR="00BD054D" w:rsidRPr="00581C7E" w:rsidRDefault="00BD054D" w:rsidP="00BD054D">
      <w:pPr>
        <w:rPr>
          <w:rFonts w:asciiTheme="majorHAnsi" w:hAnsiTheme="majorHAnsi" w:cstheme="majorHAnsi"/>
          <w:u w:val="single"/>
        </w:rPr>
      </w:pPr>
      <w:r w:rsidRPr="00581C7E">
        <w:rPr>
          <w:rFonts w:asciiTheme="majorHAnsi" w:hAnsiTheme="majorHAnsi" w:cstheme="majorHAnsi"/>
          <w:sz w:val="16"/>
        </w:rPr>
        <w:t xml:space="preserve">Other </w:t>
      </w:r>
      <w:r w:rsidRPr="00581C7E">
        <w:rPr>
          <w:rFonts w:asciiTheme="majorHAnsi" w:hAnsiTheme="majorHAnsi" w:cstheme="majorHAnsi"/>
          <w:highlight w:val="green"/>
          <w:u w:val="single"/>
        </w:rPr>
        <w:t>research has found</w:t>
      </w:r>
      <w:r w:rsidRPr="00581C7E">
        <w:rPr>
          <w:rFonts w:asciiTheme="majorHAnsi" w:hAnsiTheme="majorHAnsi" w:cstheme="majorHAnsi"/>
          <w:u w:val="single"/>
        </w:rPr>
        <w:t xml:space="preserve"> an </w:t>
      </w:r>
      <w:r w:rsidRPr="00581C7E">
        <w:rPr>
          <w:rStyle w:val="Emphasis"/>
          <w:rFonts w:asciiTheme="majorHAnsi" w:hAnsiTheme="majorHAnsi" w:cstheme="majorHAnsi"/>
        </w:rPr>
        <w:t>even stronger turnout effect from unions</w:t>
      </w:r>
      <w:r w:rsidRPr="00581C7E">
        <w:rPr>
          <w:rFonts w:asciiTheme="majorHAnsi" w:hAnsiTheme="majorHAnsi" w:cstheme="majorHAnsi"/>
          <w:sz w:val="16"/>
        </w:rPr>
        <w:t xml:space="preserve">. Daniel </w:t>
      </w:r>
      <w:proofErr w:type="spellStart"/>
      <w:r w:rsidRPr="00581C7E">
        <w:rPr>
          <w:rFonts w:asciiTheme="majorHAnsi" w:hAnsiTheme="majorHAnsi" w:cstheme="majorHAnsi"/>
          <w:sz w:val="16"/>
        </w:rPr>
        <w:t>Stegmueller</w:t>
      </w:r>
      <w:proofErr w:type="spellEnd"/>
      <w:r w:rsidRPr="00581C7E">
        <w:rPr>
          <w:rFonts w:asciiTheme="majorHAnsi" w:hAnsiTheme="majorHAnsi" w:cstheme="majorHAnsi"/>
          <w:sz w:val="16"/>
        </w:rPr>
        <w:t xml:space="preserve"> and Michael Becher find that after applying numerous demographic controls, </w:t>
      </w:r>
      <w:r w:rsidRPr="00581C7E">
        <w:rPr>
          <w:rFonts w:asciiTheme="majorHAnsi" w:hAnsiTheme="majorHAnsi" w:cstheme="majorHAnsi"/>
          <w:highlight w:val="green"/>
          <w:u w:val="single"/>
        </w:rPr>
        <w:t xml:space="preserve">union members are </w:t>
      </w:r>
      <w:r w:rsidRPr="00581C7E">
        <w:rPr>
          <w:rStyle w:val="Emphasis"/>
          <w:rFonts w:asciiTheme="majorHAnsi" w:hAnsiTheme="majorHAnsi" w:cstheme="majorHAnsi"/>
          <w:highlight w:val="green"/>
        </w:rPr>
        <w:t>10 points more likely to vote</w:t>
      </w:r>
      <w:r w:rsidRPr="00581C7E">
        <w:rPr>
          <w:rFonts w:asciiTheme="majorHAnsi" w:hAnsiTheme="majorHAnsi" w:cstheme="majorHAnsi"/>
          <w:u w:val="single"/>
        </w:rPr>
        <w:t>.</w:t>
      </w:r>
    </w:p>
    <w:p w14:paraId="109A3904" w14:textId="77777777" w:rsidR="00BD054D" w:rsidRPr="00581C7E" w:rsidRDefault="00BD054D" w:rsidP="00BD054D">
      <w:pPr>
        <w:rPr>
          <w:rFonts w:asciiTheme="majorHAnsi" w:hAnsiTheme="majorHAnsi" w:cstheme="majorHAnsi"/>
          <w:sz w:val="16"/>
        </w:rPr>
      </w:pPr>
      <w:r w:rsidRPr="00581C7E">
        <w:rPr>
          <w:rFonts w:asciiTheme="majorHAnsi" w:hAnsiTheme="majorHAnsi" w:cstheme="majorHAnsi"/>
          <w:u w:val="single"/>
        </w:rPr>
        <w:t>What's particularly important is that unions boost turnout among low- and middle-income individuals</w:t>
      </w:r>
      <w:r w:rsidRPr="00581C7E">
        <w:rPr>
          <w:rFonts w:asciiTheme="majorHAnsi" w:hAnsiTheme="majorHAnsi" w:cstheme="majorHAnsi"/>
          <w:sz w:val="16"/>
        </w:rPr>
        <w:t xml:space="preserve">. In a 2006 study, political scientists Jan </w:t>
      </w:r>
      <w:proofErr w:type="spellStart"/>
      <w:r w:rsidRPr="00581C7E">
        <w:rPr>
          <w:rFonts w:asciiTheme="majorHAnsi" w:hAnsiTheme="majorHAnsi" w:cstheme="majorHAnsi"/>
          <w:sz w:val="16"/>
        </w:rPr>
        <w:t>Leighley</w:t>
      </w:r>
      <w:proofErr w:type="spellEnd"/>
      <w:r w:rsidRPr="00581C7E">
        <w:rPr>
          <w:rFonts w:asciiTheme="majorHAnsi" w:hAnsiTheme="majorHAnsi" w:cstheme="majorHAnsi"/>
          <w:sz w:val="16"/>
        </w:rPr>
        <w:t xml:space="preserve"> and Jonathan </w:t>
      </w:r>
      <w:proofErr w:type="spellStart"/>
      <w:r w:rsidRPr="00581C7E">
        <w:rPr>
          <w:rFonts w:asciiTheme="majorHAnsi" w:hAnsiTheme="majorHAnsi" w:cstheme="majorHAnsi"/>
          <w:sz w:val="16"/>
        </w:rPr>
        <w:t>Nagler</w:t>
      </w:r>
      <w:proofErr w:type="spellEnd"/>
      <w:r w:rsidRPr="00581C7E">
        <w:rPr>
          <w:rFonts w:asciiTheme="majorHAnsi" w:hAnsiTheme="majorHAnsi" w:cstheme="majorHAnsi"/>
          <w:sz w:val="16"/>
        </w:rPr>
        <w:t xml:space="preserve"> found that, "</w:t>
      </w:r>
      <w:r w:rsidRPr="00581C7E">
        <w:rPr>
          <w:rFonts w:asciiTheme="majorHAnsi" w:hAnsiTheme="majorHAnsi" w:cstheme="majorHAnsi"/>
          <w:u w:val="single"/>
        </w:rPr>
        <w:t xml:space="preserve">the </w:t>
      </w:r>
      <w:r w:rsidRPr="00581C7E">
        <w:rPr>
          <w:rStyle w:val="Emphasis"/>
          <w:rFonts w:asciiTheme="majorHAnsi" w:hAnsiTheme="majorHAnsi" w:cstheme="majorHAnsi"/>
          <w:highlight w:val="green"/>
        </w:rPr>
        <w:t>decline</w:t>
      </w:r>
      <w:r w:rsidRPr="00581C7E">
        <w:rPr>
          <w:rFonts w:asciiTheme="majorHAnsi" w:hAnsiTheme="majorHAnsi" w:cstheme="majorHAnsi"/>
          <w:highlight w:val="green"/>
          <w:u w:val="single"/>
        </w:rPr>
        <w:t xml:space="preserve"> in union membership</w:t>
      </w:r>
      <w:r w:rsidRPr="00581C7E">
        <w:rPr>
          <w:rFonts w:asciiTheme="majorHAnsi" w:hAnsiTheme="majorHAnsi" w:cstheme="majorHAnsi"/>
          <w:u w:val="single"/>
        </w:rPr>
        <w:t xml:space="preserve"> since 1964 has </w:t>
      </w:r>
      <w:r w:rsidRPr="00581C7E">
        <w:rPr>
          <w:rStyle w:val="Emphasis"/>
          <w:rFonts w:asciiTheme="majorHAnsi" w:hAnsiTheme="majorHAnsi" w:cstheme="majorHAnsi"/>
          <w:highlight w:val="green"/>
        </w:rPr>
        <w:t>affected</w:t>
      </w:r>
      <w:r w:rsidRPr="00581C7E">
        <w:rPr>
          <w:rFonts w:asciiTheme="majorHAnsi" w:hAnsiTheme="majorHAnsi" w:cstheme="majorHAnsi"/>
          <w:u w:val="single"/>
        </w:rPr>
        <w:t xml:space="preserve"> the </w:t>
      </w:r>
      <w:r w:rsidRPr="00581C7E">
        <w:rPr>
          <w:rStyle w:val="Emphasis"/>
          <w:rFonts w:asciiTheme="majorHAnsi" w:hAnsiTheme="majorHAnsi" w:cstheme="majorHAnsi"/>
          <w:highlight w:val="green"/>
        </w:rPr>
        <w:t xml:space="preserve">aggregate turnout </w:t>
      </w:r>
      <w:r w:rsidRPr="00581C7E">
        <w:rPr>
          <w:rStyle w:val="Emphasis"/>
          <w:rFonts w:asciiTheme="majorHAnsi" w:hAnsiTheme="majorHAnsi" w:cstheme="majorHAnsi"/>
        </w:rPr>
        <w:t>of both low and middle-income individuals</w:t>
      </w:r>
      <w:r w:rsidRPr="00581C7E">
        <w:rPr>
          <w:rFonts w:asciiTheme="majorHAnsi" w:hAnsiTheme="majorHAnsi" w:cstheme="majorHAnsi"/>
          <w:u w:val="single"/>
        </w:rPr>
        <w:t xml:space="preserve"> more than the aggregate turnout of high-income individuals</w:t>
      </w:r>
      <w:r w:rsidRPr="00581C7E">
        <w:rPr>
          <w:rFonts w:asciiTheme="majorHAnsi" w:hAnsiTheme="majorHAnsi" w:cstheme="majorHAnsi"/>
          <w:sz w:val="16"/>
        </w:rPr>
        <w:t xml:space="preserve">." In 2014, </w:t>
      </w:r>
      <w:r w:rsidRPr="00581C7E">
        <w:rPr>
          <w:rFonts w:asciiTheme="majorHAnsi" w:hAnsiTheme="majorHAnsi" w:cstheme="majorHAnsi"/>
          <w:u w:val="single"/>
        </w:rPr>
        <w:t xml:space="preserve">the </w:t>
      </w:r>
      <w:r w:rsidRPr="00581C7E">
        <w:rPr>
          <w:rStyle w:val="Emphasis"/>
          <w:rFonts w:asciiTheme="majorHAnsi" w:hAnsiTheme="majorHAnsi" w:cstheme="majorHAnsi"/>
          <w:highlight w:val="green"/>
        </w:rPr>
        <w:t>gap</w:t>
      </w:r>
      <w:r w:rsidRPr="00581C7E">
        <w:rPr>
          <w:rFonts w:asciiTheme="majorHAnsi" w:hAnsiTheme="majorHAnsi" w:cstheme="majorHAnsi"/>
          <w:u w:val="single"/>
        </w:rPr>
        <w:t xml:space="preserve"> between unions and non-union workers shrunk at the highest rung of the income ladder. </w:t>
      </w:r>
      <w:r w:rsidRPr="00581C7E">
        <w:rPr>
          <w:rFonts w:asciiTheme="majorHAnsi" w:hAnsiTheme="majorHAnsi" w:cstheme="majorHAnsi"/>
          <w:highlight w:val="green"/>
          <w:u w:val="single"/>
        </w:rPr>
        <w:lastRenderedPageBreak/>
        <w:t xml:space="preserve">There was a </w:t>
      </w:r>
      <w:r w:rsidRPr="00581C7E">
        <w:rPr>
          <w:rStyle w:val="Emphasis"/>
          <w:rFonts w:asciiTheme="majorHAnsi" w:hAnsiTheme="majorHAnsi" w:cstheme="majorHAnsi"/>
          <w:highlight w:val="green"/>
        </w:rPr>
        <w:t>15-point gap among those earning less than $25,000</w:t>
      </w:r>
      <w:r w:rsidRPr="00581C7E">
        <w:rPr>
          <w:rFonts w:asciiTheme="majorHAnsi" w:hAnsiTheme="majorHAnsi" w:cstheme="majorHAnsi"/>
          <w:sz w:val="16"/>
        </w:rPr>
        <w:t xml:space="preserve"> (40 percent turnout for union workers, </w:t>
      </w:r>
      <w:r w:rsidRPr="00581C7E">
        <w:rPr>
          <w:rFonts w:asciiTheme="majorHAnsi" w:hAnsiTheme="majorHAnsi" w:cstheme="majorHAnsi"/>
          <w:u w:val="single"/>
        </w:rPr>
        <w:t>and 25 percent turnout for non-union workers).</w:t>
      </w:r>
      <w:r w:rsidRPr="00581C7E">
        <w:rPr>
          <w:rFonts w:asciiTheme="majorHAnsi" w:hAnsiTheme="majorHAnsi" w:cstheme="majorHAnsi"/>
          <w:sz w:val="16"/>
        </w:rPr>
        <w:t xml:space="preserve"> Among those earning more than $100,000, the gap was far smaller (49 percent for non-union workers and 52 percent for union workers).</w:t>
      </w:r>
    </w:p>
    <w:p w14:paraId="078A0D9F" w14:textId="77777777" w:rsidR="00BD054D" w:rsidRPr="00581C7E" w:rsidRDefault="00BD054D" w:rsidP="00BD054D">
      <w:pPr>
        <w:rPr>
          <w:rFonts w:asciiTheme="majorHAnsi" w:hAnsiTheme="majorHAnsi" w:cstheme="majorHAnsi"/>
          <w:sz w:val="16"/>
        </w:rPr>
      </w:pPr>
      <w:r w:rsidRPr="00581C7E">
        <w:rPr>
          <w:rFonts w:asciiTheme="majorHAnsi" w:hAnsiTheme="majorHAnsi" w:cstheme="majorHAnsi"/>
          <w:sz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14:paraId="563944F5" w14:textId="77777777" w:rsidR="00BD054D" w:rsidRPr="00581C7E" w:rsidRDefault="00BD054D" w:rsidP="00BD054D">
      <w:pPr>
        <w:rPr>
          <w:rFonts w:asciiTheme="majorHAnsi" w:hAnsiTheme="majorHAnsi" w:cstheme="majorHAnsi"/>
          <w:sz w:val="16"/>
        </w:rPr>
      </w:pPr>
      <w:r w:rsidRPr="00581C7E">
        <w:rPr>
          <w:rFonts w:asciiTheme="majorHAnsi" w:hAnsiTheme="majorHAnsi" w:cstheme="majorHAnsi"/>
          <w:sz w:val="16"/>
        </w:rPr>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14:paraId="6E174DAF" w14:textId="77777777" w:rsidR="00BD054D" w:rsidRPr="00581C7E" w:rsidRDefault="00BD054D" w:rsidP="00BD054D">
      <w:pPr>
        <w:rPr>
          <w:rFonts w:asciiTheme="majorHAnsi" w:hAnsiTheme="majorHAnsi" w:cstheme="majorHAnsi"/>
          <w:sz w:val="16"/>
        </w:rPr>
      </w:pPr>
      <w:r w:rsidRPr="00581C7E">
        <w:rPr>
          <w:rFonts w:asciiTheme="majorHAnsi" w:hAnsiTheme="majorHAnsi" w:cstheme="majorHAnsi"/>
          <w:sz w:val="16"/>
        </w:rPr>
        <w:t xml:space="preserve">A 2013 study by Jasmine </w:t>
      </w:r>
      <w:proofErr w:type="spellStart"/>
      <w:r w:rsidRPr="00581C7E">
        <w:rPr>
          <w:rFonts w:asciiTheme="majorHAnsi" w:hAnsiTheme="majorHAnsi" w:cstheme="majorHAnsi"/>
          <w:sz w:val="16"/>
        </w:rPr>
        <w:t>Kerrissey</w:t>
      </w:r>
      <w:proofErr w:type="spellEnd"/>
      <w:r w:rsidRPr="00581C7E">
        <w:rPr>
          <w:rFonts w:asciiTheme="majorHAnsi" w:hAnsiTheme="majorHAnsi" w:cstheme="majorHAnsi"/>
          <w:sz w:val="16"/>
        </w:rPr>
        <w:t xml:space="preserve"> and Evan </w:t>
      </w:r>
      <w:proofErr w:type="spellStart"/>
      <w:r w:rsidRPr="00581C7E">
        <w:rPr>
          <w:rFonts w:asciiTheme="majorHAnsi" w:hAnsiTheme="majorHAnsi" w:cstheme="majorHAnsi"/>
          <w:sz w:val="16"/>
        </w:rPr>
        <w:t>Schofer</w:t>
      </w:r>
      <w:proofErr w:type="spellEnd"/>
      <w:r w:rsidRPr="00581C7E">
        <w:rPr>
          <w:rFonts w:asciiTheme="majorHAnsi" w:hAnsiTheme="majorHAnsi" w:cstheme="majorHAnsi"/>
          <w:sz w:val="16"/>
        </w:rPr>
        <w:t xml:space="preserve"> finds that </w:t>
      </w:r>
      <w:r w:rsidRPr="00581C7E">
        <w:rPr>
          <w:rFonts w:asciiTheme="majorHAnsi" w:hAnsiTheme="majorHAnsi" w:cstheme="majorHAnsi"/>
          <w:highlight w:val="green"/>
          <w:u w:val="single"/>
        </w:rPr>
        <w:t>union members are</w:t>
      </w:r>
      <w:r w:rsidRPr="00581C7E">
        <w:rPr>
          <w:rFonts w:asciiTheme="majorHAnsi" w:hAnsiTheme="majorHAnsi" w:cstheme="majorHAnsi"/>
          <w:u w:val="single"/>
        </w:rPr>
        <w:t xml:space="preserve"> </w:t>
      </w:r>
      <w:r w:rsidRPr="00581C7E">
        <w:rPr>
          <w:rStyle w:val="Emphasis"/>
          <w:rFonts w:asciiTheme="majorHAnsi" w:hAnsiTheme="majorHAnsi" w:cstheme="majorHAnsi"/>
        </w:rPr>
        <w:t xml:space="preserve">not only </w:t>
      </w:r>
      <w:r w:rsidRPr="00581C7E">
        <w:rPr>
          <w:rFonts w:asciiTheme="majorHAnsi" w:hAnsiTheme="majorHAnsi" w:cstheme="majorHAnsi"/>
          <w:u w:val="single"/>
        </w:rPr>
        <w:t xml:space="preserve">more likely to vote, but </w:t>
      </w:r>
      <w:r w:rsidRPr="00581C7E">
        <w:rPr>
          <w:rFonts w:asciiTheme="majorHAnsi" w:hAnsiTheme="majorHAnsi" w:cstheme="majorHAnsi"/>
          <w:highlight w:val="green"/>
          <w:u w:val="single"/>
        </w:rPr>
        <w:t xml:space="preserve">also </w:t>
      </w:r>
      <w:r w:rsidRPr="00581C7E">
        <w:rPr>
          <w:rStyle w:val="Emphasis"/>
          <w:rFonts w:asciiTheme="majorHAnsi" w:hAnsiTheme="majorHAnsi" w:cstheme="majorHAnsi"/>
          <w:highlight w:val="green"/>
        </w:rPr>
        <w:t>more likely to belong to</w:t>
      </w:r>
      <w:r w:rsidRPr="00581C7E">
        <w:rPr>
          <w:rStyle w:val="Emphasis"/>
          <w:rFonts w:asciiTheme="majorHAnsi" w:hAnsiTheme="majorHAnsi" w:cstheme="majorHAnsi"/>
        </w:rPr>
        <w:t xml:space="preserve"> other </w:t>
      </w:r>
      <w:r w:rsidRPr="00581C7E">
        <w:rPr>
          <w:rStyle w:val="Emphasis"/>
          <w:rFonts w:asciiTheme="majorHAnsi" w:hAnsiTheme="majorHAnsi" w:cstheme="majorHAnsi"/>
          <w:highlight w:val="green"/>
        </w:rPr>
        <w:t>associations</w:t>
      </w:r>
      <w:r w:rsidRPr="00581C7E">
        <w:rPr>
          <w:rFonts w:asciiTheme="majorHAnsi" w:hAnsiTheme="majorHAnsi" w:cstheme="majorHAnsi"/>
          <w:highlight w:val="green"/>
          <w:u w:val="single"/>
        </w:rPr>
        <w:t>, and</w:t>
      </w:r>
      <w:r w:rsidRPr="00581C7E">
        <w:rPr>
          <w:rFonts w:asciiTheme="majorHAnsi" w:hAnsiTheme="majorHAnsi" w:cstheme="majorHAnsi"/>
          <w:u w:val="single"/>
        </w:rPr>
        <w:t xml:space="preserve"> to </w:t>
      </w:r>
      <w:r w:rsidRPr="00581C7E">
        <w:rPr>
          <w:rFonts w:asciiTheme="majorHAnsi" w:hAnsiTheme="majorHAnsi" w:cstheme="majorHAnsi"/>
          <w:highlight w:val="green"/>
          <w:u w:val="single"/>
        </w:rPr>
        <w:t>protest</w:t>
      </w:r>
      <w:r w:rsidRPr="00581C7E">
        <w:rPr>
          <w:rFonts w:asciiTheme="majorHAnsi" w:hAnsiTheme="majorHAnsi" w:cstheme="majorHAnsi"/>
          <w:sz w:val="16"/>
        </w:rPr>
        <w:t xml:space="preserve">. </w:t>
      </w:r>
      <w:r w:rsidRPr="00581C7E">
        <w:rPr>
          <w:rFonts w:asciiTheme="majorHAnsi" w:hAnsiTheme="majorHAnsi" w:cstheme="majorHAnsi"/>
          <w:u w:val="single"/>
        </w:rPr>
        <w:t xml:space="preserve">They also find that these </w:t>
      </w:r>
      <w:r w:rsidRPr="00581C7E">
        <w:rPr>
          <w:rStyle w:val="Emphasis"/>
          <w:rFonts w:asciiTheme="majorHAnsi" w:hAnsiTheme="majorHAnsi" w:cstheme="majorHAnsi"/>
        </w:rPr>
        <w:t>effects</w:t>
      </w:r>
      <w:r w:rsidRPr="00581C7E">
        <w:rPr>
          <w:rFonts w:asciiTheme="majorHAnsi" w:hAnsiTheme="majorHAnsi" w:cstheme="majorHAnsi"/>
          <w:u w:val="single"/>
        </w:rPr>
        <w:t xml:space="preserve"> are strongest among people with </w:t>
      </w:r>
      <w:r w:rsidRPr="00581C7E">
        <w:rPr>
          <w:rStyle w:val="Emphasis"/>
          <w:rFonts w:asciiTheme="majorHAnsi" w:hAnsiTheme="majorHAnsi" w:cstheme="majorHAnsi"/>
        </w:rPr>
        <w:t>lower levels of education</w:t>
      </w:r>
      <w:r w:rsidRPr="00581C7E">
        <w:rPr>
          <w:rFonts w:asciiTheme="majorHAnsi" w:hAnsiTheme="majorHAnsi" w:cstheme="majorHAnsi"/>
          <w:u w:val="single"/>
        </w:rPr>
        <w:t xml:space="preserve">, suggesting that </w:t>
      </w:r>
      <w:r w:rsidRPr="00581C7E">
        <w:rPr>
          <w:rFonts w:asciiTheme="majorHAnsi" w:hAnsiTheme="majorHAnsi" w:cstheme="majorHAnsi"/>
          <w:highlight w:val="green"/>
          <w:u w:val="single"/>
        </w:rPr>
        <w:t>unions may</w:t>
      </w:r>
      <w:r w:rsidRPr="00581C7E">
        <w:rPr>
          <w:rFonts w:asciiTheme="majorHAnsi" w:hAnsiTheme="majorHAnsi" w:cstheme="majorHAnsi"/>
          <w:u w:val="single"/>
        </w:rPr>
        <w:t xml:space="preserve"> help </w:t>
      </w:r>
      <w:r w:rsidRPr="00581C7E">
        <w:rPr>
          <w:rFonts w:asciiTheme="majorHAnsi" w:hAnsiTheme="majorHAnsi" w:cstheme="majorHAnsi"/>
          <w:highlight w:val="green"/>
          <w:u w:val="single"/>
        </w:rPr>
        <w:t xml:space="preserve">mobilize the </w:t>
      </w:r>
      <w:r w:rsidRPr="00581C7E">
        <w:rPr>
          <w:rStyle w:val="Emphasis"/>
          <w:rFonts w:asciiTheme="majorHAnsi" w:hAnsiTheme="majorHAnsi" w:cstheme="majorHAnsi"/>
          <w:highlight w:val="green"/>
        </w:rPr>
        <w:t>least politically active</w:t>
      </w:r>
      <w:r w:rsidRPr="00581C7E">
        <w:rPr>
          <w:rStyle w:val="Emphasis"/>
          <w:rFonts w:asciiTheme="majorHAnsi" w:hAnsiTheme="majorHAnsi" w:cstheme="majorHAnsi"/>
        </w:rPr>
        <w:t xml:space="preserve"> groups</w:t>
      </w:r>
      <w:r w:rsidRPr="00581C7E">
        <w:rPr>
          <w:rFonts w:asciiTheme="majorHAnsi" w:hAnsiTheme="majorHAnsi" w:cstheme="majorHAnsi"/>
          <w:sz w:val="16"/>
        </w:rPr>
        <w:t>. A recent study of European countries finds union members vote more and identifies those aspects of union membership that contribute to the higher turnout.</w:t>
      </w:r>
    </w:p>
    <w:p w14:paraId="0F0C14E2" w14:textId="77777777" w:rsidR="00BD054D" w:rsidRPr="00581C7E" w:rsidRDefault="00BD054D" w:rsidP="00BD054D">
      <w:pPr>
        <w:rPr>
          <w:rFonts w:asciiTheme="majorHAnsi" w:hAnsiTheme="majorHAnsi" w:cstheme="majorHAnsi"/>
          <w:sz w:val="16"/>
        </w:rPr>
      </w:pPr>
      <w:r w:rsidRPr="00581C7E">
        <w:rPr>
          <w:rFonts w:asciiTheme="majorHAnsi" w:hAnsiTheme="majorHAnsi" w:cstheme="majorHAnsi"/>
          <w:sz w:val="16"/>
        </w:rPr>
        <w:t xml:space="preserve">The strongest factor is that </w:t>
      </w:r>
      <w:r w:rsidRPr="00581C7E">
        <w:rPr>
          <w:rFonts w:asciiTheme="majorHAnsi" w:hAnsiTheme="majorHAnsi" w:cstheme="majorHAnsi"/>
          <w:highlight w:val="green"/>
          <w:u w:val="single"/>
        </w:rPr>
        <w:t>workers who engage in</w:t>
      </w:r>
      <w:r w:rsidRPr="00581C7E">
        <w:rPr>
          <w:rFonts w:asciiTheme="majorHAnsi" w:hAnsiTheme="majorHAnsi" w:cstheme="majorHAnsi"/>
          <w:u w:val="single"/>
        </w:rPr>
        <w:t xml:space="preserve"> </w:t>
      </w:r>
      <w:r w:rsidRPr="00581C7E">
        <w:rPr>
          <w:rStyle w:val="Emphasis"/>
          <w:rFonts w:asciiTheme="majorHAnsi" w:hAnsiTheme="majorHAnsi" w:cstheme="majorHAnsi"/>
        </w:rPr>
        <w:t>democratic organizations</w:t>
      </w:r>
      <w:r w:rsidRPr="00581C7E">
        <w:rPr>
          <w:rFonts w:asciiTheme="majorHAnsi" w:hAnsiTheme="majorHAnsi" w:cstheme="majorHAnsi"/>
          <w:u w:val="single"/>
        </w:rPr>
        <w:t xml:space="preserve"> in the workplace (via </w:t>
      </w:r>
      <w:r w:rsidRPr="00581C7E">
        <w:rPr>
          <w:rStyle w:val="Emphasis"/>
          <w:rFonts w:asciiTheme="majorHAnsi" w:hAnsiTheme="majorHAnsi" w:cstheme="majorHAnsi"/>
          <w:highlight w:val="green"/>
        </w:rPr>
        <w:t>collective bargaining</w:t>
      </w:r>
      <w:r w:rsidRPr="00581C7E">
        <w:rPr>
          <w:rFonts w:asciiTheme="majorHAnsi" w:hAnsiTheme="majorHAnsi" w:cstheme="majorHAnsi"/>
          <w:highlight w:val="green"/>
          <w:u w:val="single"/>
        </w:rPr>
        <w:t xml:space="preserve">) are </w:t>
      </w:r>
      <w:r w:rsidRPr="00581C7E">
        <w:rPr>
          <w:rStyle w:val="Emphasis"/>
          <w:rFonts w:asciiTheme="majorHAnsi" w:hAnsiTheme="majorHAnsi" w:cstheme="majorHAnsi"/>
          <w:highlight w:val="green"/>
        </w:rPr>
        <w:t>more likely to engage in democracy</w:t>
      </w:r>
      <w:r w:rsidRPr="00581C7E">
        <w:rPr>
          <w:rStyle w:val="Emphasis"/>
          <w:rFonts w:asciiTheme="majorHAnsi" w:hAnsiTheme="majorHAnsi" w:cstheme="majorHAnsi"/>
        </w:rPr>
        <w:t xml:space="preserve"> more broadly</w:t>
      </w:r>
      <w:r w:rsidRPr="00581C7E">
        <w:rPr>
          <w:rFonts w:asciiTheme="majorHAnsi" w:hAnsiTheme="majorHAnsi" w:cstheme="majorHAnsi"/>
          <w:u w:val="single"/>
        </w:rPr>
        <w:t xml:space="preserve"> by, for instance, voting.</w:t>
      </w:r>
    </w:p>
    <w:p w14:paraId="5D89E190" w14:textId="77777777" w:rsidR="00BD054D" w:rsidRPr="00581C7E" w:rsidRDefault="00BD054D" w:rsidP="00BD054D">
      <w:pPr>
        <w:rPr>
          <w:rFonts w:asciiTheme="majorHAnsi" w:hAnsiTheme="majorHAnsi" w:cstheme="majorHAnsi"/>
          <w:u w:val="single"/>
        </w:rPr>
      </w:pPr>
      <w:r w:rsidRPr="00581C7E">
        <w:rPr>
          <w:rFonts w:asciiTheme="majorHAnsi" w:hAnsiTheme="majorHAnsi" w:cstheme="majorHAnsi"/>
          <w:sz w:val="16"/>
        </w:rPr>
        <w:t xml:space="preserve">Other </w:t>
      </w:r>
      <w:r w:rsidRPr="00581C7E">
        <w:rPr>
          <w:rFonts w:asciiTheme="majorHAnsi" w:hAnsiTheme="majorHAnsi" w:cstheme="majorHAnsi"/>
          <w:u w:val="single"/>
        </w:rPr>
        <w:t xml:space="preserve">studies support the idea that </w:t>
      </w:r>
      <w:r w:rsidRPr="00581C7E">
        <w:rPr>
          <w:rFonts w:asciiTheme="majorHAnsi" w:hAnsiTheme="majorHAnsi" w:cstheme="majorHAnsi"/>
          <w:highlight w:val="green"/>
          <w:u w:val="single"/>
        </w:rPr>
        <w:t>civic participation creates a feedback loop that leads to higher voting rates</w:t>
      </w:r>
      <w:r w:rsidRPr="00581C7E">
        <w:rPr>
          <w:rFonts w:asciiTheme="majorHAnsi" w:hAnsiTheme="majorHAnsi" w:cstheme="majorHAnsi"/>
          <w:u w:val="single"/>
        </w:rPr>
        <w:t>. Another factor is that union members make more money, and higher income is correlated with voting behavior</w:t>
      </w:r>
      <w:r w:rsidRPr="00581C7E">
        <w:rPr>
          <w:rFonts w:asciiTheme="majorHAnsi" w:hAnsiTheme="majorHAnsi" w:cstheme="majorHAnsi"/>
          <w:sz w:val="16"/>
        </w:rPr>
        <w:t xml:space="preserve">. Finally, </w:t>
      </w:r>
      <w:r w:rsidRPr="00581C7E">
        <w:rPr>
          <w:rFonts w:asciiTheme="majorHAnsi" w:hAnsiTheme="majorHAnsi" w:cstheme="majorHAnsi"/>
          <w:u w:val="single"/>
        </w:rPr>
        <w:t>union members are encouraged by peers and the union to engage in politics, which also contributes to higher levels of turnout.</w:t>
      </w:r>
    </w:p>
    <w:p w14:paraId="0D9F4BC0" w14:textId="77777777" w:rsidR="00BD054D" w:rsidRPr="00581C7E" w:rsidRDefault="00BD054D" w:rsidP="00BD054D">
      <w:pPr>
        <w:rPr>
          <w:rFonts w:asciiTheme="majorHAnsi" w:hAnsiTheme="majorHAnsi" w:cstheme="majorHAnsi"/>
          <w:u w:val="single"/>
        </w:rPr>
      </w:pPr>
      <w:r w:rsidRPr="00581C7E">
        <w:rPr>
          <w:rFonts w:asciiTheme="majorHAnsi" w:hAnsiTheme="majorHAnsi" w:cstheme="majorHAnsi"/>
          <w:sz w:val="16"/>
        </w:rPr>
        <w:t xml:space="preserve">It's not entirely surprising that politicians who savage unions often share a similar contempt for the right to vote. </w:t>
      </w:r>
      <w:r w:rsidRPr="00581C7E">
        <w:rPr>
          <w:rFonts w:asciiTheme="majorHAnsi" w:hAnsiTheme="majorHAnsi" w:cstheme="majorHAnsi"/>
          <w:u w:val="single"/>
        </w:rPr>
        <w:t xml:space="preserve">Democracy in the workplace leads to democracy </w:t>
      </w:r>
      <w:r w:rsidRPr="00581C7E">
        <w:rPr>
          <w:rStyle w:val="Emphasis"/>
          <w:rFonts w:asciiTheme="majorHAnsi" w:hAnsiTheme="majorHAnsi" w:cstheme="majorHAnsi"/>
        </w:rPr>
        <w:t>more broadly throughout society</w:t>
      </w:r>
      <w:r w:rsidRPr="00581C7E">
        <w:rPr>
          <w:rFonts w:asciiTheme="majorHAnsi" w:hAnsiTheme="majorHAnsi" w:cstheme="majorHAnsi"/>
          <w:u w:val="single"/>
        </w:rPr>
        <w:t>. Workers with more democratic workplaces are more likely to democratically engage in in society</w:t>
      </w:r>
      <w:r w:rsidRPr="00581C7E">
        <w:rPr>
          <w:rFonts w:asciiTheme="majorHAnsi" w:hAnsiTheme="majorHAnsi" w:cstheme="majorHAnsi"/>
          <w:sz w:val="16"/>
        </w:rPr>
        <w:t xml:space="preserve">. Further, </w:t>
      </w:r>
      <w:r w:rsidRPr="00581C7E">
        <w:rPr>
          <w:rFonts w:asciiTheme="majorHAnsi" w:hAnsiTheme="majorHAnsi" w:cstheme="majorHAnsi"/>
          <w:u w:val="single"/>
        </w:rPr>
        <w:t xml:space="preserve">when </w:t>
      </w:r>
      <w:r w:rsidRPr="00581C7E">
        <w:rPr>
          <w:rStyle w:val="Emphasis"/>
          <w:rFonts w:asciiTheme="majorHAnsi" w:hAnsiTheme="majorHAnsi" w:cstheme="majorHAnsi"/>
        </w:rPr>
        <w:t>unions</w:t>
      </w:r>
      <w:r w:rsidRPr="00581C7E">
        <w:rPr>
          <w:rFonts w:asciiTheme="majorHAnsi" w:hAnsiTheme="majorHAnsi" w:cstheme="majorHAnsi"/>
          <w:u w:val="single"/>
        </w:rPr>
        <w:t xml:space="preserve"> and </w:t>
      </w:r>
      <w:r w:rsidRPr="00581C7E">
        <w:rPr>
          <w:rStyle w:val="Emphasis"/>
          <w:rFonts w:asciiTheme="majorHAnsi" w:hAnsiTheme="majorHAnsi" w:cstheme="majorHAnsi"/>
        </w:rPr>
        <w:t>progressives</w:t>
      </w:r>
      <w:r w:rsidRPr="00581C7E">
        <w:rPr>
          <w:rFonts w:asciiTheme="majorHAnsi" w:hAnsiTheme="majorHAnsi" w:cstheme="majorHAnsi"/>
          <w:u w:val="single"/>
        </w:rPr>
        <w:t xml:space="preserve"> demonstrate that government can benefit them, Americans are more likely to </w:t>
      </w:r>
      <w:r w:rsidRPr="00581C7E">
        <w:rPr>
          <w:rStyle w:val="Emphasis"/>
          <w:rFonts w:asciiTheme="majorHAnsi" w:hAnsiTheme="majorHAnsi" w:cstheme="majorHAnsi"/>
        </w:rPr>
        <w:t>want to participate in decision-making</w:t>
      </w:r>
      <w:r w:rsidRPr="00581C7E">
        <w:rPr>
          <w:rFonts w:asciiTheme="majorHAnsi" w:hAnsiTheme="majorHAnsi" w:cstheme="majorHAnsi"/>
          <w:u w:val="single"/>
        </w:rPr>
        <w:t>.</w:t>
      </w:r>
      <w:r w:rsidRPr="00581C7E">
        <w:rPr>
          <w:rFonts w:asciiTheme="majorHAnsi" w:hAnsiTheme="majorHAnsi" w:cstheme="majorHAnsi"/>
          <w:sz w:val="16"/>
        </w:rPr>
        <w:t xml:space="preserve"> For all these reasons, unions play a unique and indispensable role in the progressive project. As Larry Summers, certainly not a leftist, recently argued, "the </w:t>
      </w:r>
      <w:r w:rsidRPr="00581C7E">
        <w:rPr>
          <w:rFonts w:asciiTheme="majorHAnsi" w:hAnsiTheme="majorHAnsi" w:cstheme="majorHAnsi"/>
          <w:u w:val="single"/>
        </w:rPr>
        <w:t xml:space="preserve">weakness of unions leaves a broad swath of the middle class largely </w:t>
      </w:r>
      <w:r w:rsidRPr="00581C7E">
        <w:rPr>
          <w:rStyle w:val="Emphasis"/>
          <w:rFonts w:asciiTheme="majorHAnsi" w:hAnsiTheme="majorHAnsi" w:cstheme="majorHAnsi"/>
        </w:rPr>
        <w:t>unrepresented</w:t>
      </w:r>
      <w:r w:rsidRPr="00581C7E">
        <w:rPr>
          <w:rFonts w:asciiTheme="majorHAnsi" w:hAnsiTheme="majorHAnsi" w:cstheme="majorHAnsi"/>
          <w:u w:val="single"/>
        </w:rPr>
        <w:t xml:space="preserve"> in the political process."</w:t>
      </w:r>
    </w:p>
    <w:p w14:paraId="5A302DB6" w14:textId="77777777" w:rsidR="00F40F5C" w:rsidRPr="00581C7E" w:rsidRDefault="00F40F5C" w:rsidP="00F40F5C">
      <w:pPr>
        <w:pStyle w:val="Heading4"/>
        <w:rPr>
          <w:rFonts w:asciiTheme="majorHAnsi" w:eastAsia="MS Gothic" w:hAnsiTheme="majorHAnsi" w:cstheme="majorHAnsi"/>
        </w:rPr>
      </w:pPr>
      <w:r w:rsidRPr="00581C7E">
        <w:rPr>
          <w:rFonts w:asciiTheme="majorHAnsi" w:eastAsia="MS Gothic" w:hAnsiTheme="majorHAnsi" w:cstheme="majorHAnsi"/>
        </w:rPr>
        <w:t xml:space="preserve">US democracy is the </w:t>
      </w:r>
      <w:r w:rsidRPr="00581C7E">
        <w:rPr>
          <w:rFonts w:asciiTheme="majorHAnsi" w:eastAsia="MS Gothic" w:hAnsiTheme="majorHAnsi" w:cstheme="majorHAnsi"/>
          <w:u w:val="single"/>
        </w:rPr>
        <w:t>greatest international stabilizer</w:t>
      </w:r>
      <w:r w:rsidRPr="00581C7E">
        <w:rPr>
          <w:rFonts w:asciiTheme="majorHAnsi" w:eastAsia="MS Gothic" w:hAnsiTheme="majorHAnsi" w:cstheme="majorHAnsi"/>
        </w:rPr>
        <w:t xml:space="preserve">---the alternative is </w:t>
      </w:r>
      <w:r w:rsidRPr="00581C7E">
        <w:rPr>
          <w:rFonts w:asciiTheme="majorHAnsi" w:eastAsia="MS Gothic" w:hAnsiTheme="majorHAnsi" w:cstheme="majorHAnsi"/>
          <w:u w:val="single"/>
        </w:rPr>
        <w:t>global conflict which leads to extinction</w:t>
      </w:r>
    </w:p>
    <w:p w14:paraId="055693EF" w14:textId="77777777" w:rsidR="00F40F5C" w:rsidRPr="00581C7E" w:rsidRDefault="00F40F5C" w:rsidP="00F40F5C">
      <w:pPr>
        <w:rPr>
          <w:rFonts w:asciiTheme="majorHAnsi" w:hAnsiTheme="majorHAnsi" w:cstheme="majorHAnsi"/>
        </w:rPr>
      </w:pPr>
      <w:proofErr w:type="spellStart"/>
      <w:r w:rsidRPr="00581C7E">
        <w:rPr>
          <w:rStyle w:val="Style13ptBold"/>
          <w:rFonts w:asciiTheme="majorHAnsi" w:hAnsiTheme="majorHAnsi" w:cstheme="majorHAnsi"/>
        </w:rPr>
        <w:t>Yulis</w:t>
      </w:r>
      <w:proofErr w:type="spellEnd"/>
      <w:r w:rsidRPr="00581C7E">
        <w:rPr>
          <w:rStyle w:val="Style13ptBold"/>
          <w:rFonts w:asciiTheme="majorHAnsi" w:hAnsiTheme="majorHAnsi" w:cstheme="majorHAnsi"/>
        </w:rPr>
        <w:t xml:space="preserve"> 17</w:t>
      </w:r>
      <w:r w:rsidRPr="00581C7E">
        <w:rPr>
          <w:rFonts w:asciiTheme="majorHAnsi" w:hAnsiTheme="majorHAnsi" w:cstheme="majorHAnsi"/>
        </w:rPr>
        <w:t xml:space="preserve"> </w:t>
      </w:r>
      <w:r w:rsidRPr="00581C7E">
        <w:rPr>
          <w:rFonts w:asciiTheme="majorHAnsi" w:hAnsiTheme="majorHAnsi" w:cstheme="majorHAnsi"/>
          <w:sz w:val="18"/>
          <w:szCs w:val="20"/>
        </w:rPr>
        <w:t xml:space="preserve">(Max </w:t>
      </w:r>
      <w:proofErr w:type="spellStart"/>
      <w:r w:rsidRPr="00581C7E">
        <w:rPr>
          <w:rFonts w:asciiTheme="majorHAnsi" w:hAnsiTheme="majorHAnsi" w:cstheme="majorHAnsi"/>
          <w:sz w:val="18"/>
          <w:szCs w:val="20"/>
        </w:rPr>
        <w:t>Yulis</w:t>
      </w:r>
      <w:proofErr w:type="spellEnd"/>
      <w:r w:rsidRPr="00581C7E">
        <w:rPr>
          <w:rFonts w:asciiTheme="majorHAnsi" w:hAnsiTheme="majorHAnsi" w:cstheme="majorHAnsi"/>
          <w:sz w:val="18"/>
          <w:szCs w:val="20"/>
        </w:rPr>
        <w:t>, Penn Political Review. In Defense of Liberal Internationalism. April 8, 2017. pennpoliticalreview.org/2017/04/in-defense-of-liberal-internationalism/)</w:t>
      </w:r>
    </w:p>
    <w:p w14:paraId="6575F21E" w14:textId="77777777" w:rsidR="00F40F5C" w:rsidRPr="00581C7E" w:rsidRDefault="00F40F5C" w:rsidP="00F40F5C">
      <w:pPr>
        <w:rPr>
          <w:rFonts w:asciiTheme="majorHAnsi" w:eastAsia="Cambria" w:hAnsiTheme="majorHAnsi" w:cstheme="majorHAnsi"/>
          <w:sz w:val="14"/>
        </w:rPr>
      </w:pPr>
      <w:r w:rsidRPr="00581C7E">
        <w:rPr>
          <w:rFonts w:asciiTheme="majorHAnsi" w:eastAsia="Cambria" w:hAnsiTheme="majorHAnsi" w:cstheme="majorHAnsi"/>
          <w:sz w:val="14"/>
        </w:rPr>
        <w:t xml:space="preserve">Over the past decade, international headlines have been bombarded with stories about the unraveling of the post-Cold War world order, the creation of revolutionary smart devices and military technologies, the rise of militant jihadist organizations, and nuclear proliferation. Indeed, times are paradoxically promising and alarming. In relation to treating the world’s ills, fortunately, there is a capable hegemon– one that </w:t>
      </w:r>
      <w:proofErr w:type="gramStart"/>
      <w:r w:rsidRPr="00581C7E">
        <w:rPr>
          <w:rFonts w:asciiTheme="majorHAnsi" w:eastAsia="Cambria" w:hAnsiTheme="majorHAnsi" w:cstheme="majorHAnsi"/>
          <w:sz w:val="14"/>
        </w:rPr>
        <w:t>has the ability to</w:t>
      </w:r>
      <w:proofErr w:type="gramEnd"/>
      <w:r w:rsidRPr="00581C7E">
        <w:rPr>
          <w:rFonts w:asciiTheme="majorHAnsi" w:eastAsia="Cambria" w:hAnsiTheme="majorHAnsi" w:cstheme="majorHAnsi"/>
          <w:sz w:val="14"/>
        </w:rPr>
        <w:t xml:space="preserve"> revive the world order and traditionally hallmarked human rights, peace, and democracy. </w:t>
      </w:r>
      <w:r w:rsidRPr="00581C7E">
        <w:rPr>
          <w:rStyle w:val="StyleUnderline"/>
          <w:rFonts w:asciiTheme="majorHAnsi" w:hAnsiTheme="majorHAnsi" w:cstheme="majorHAnsi"/>
          <w:highlight w:val="green"/>
        </w:rPr>
        <w:t>The</w:t>
      </w:r>
      <w:r w:rsidRPr="00581C7E">
        <w:rPr>
          <w:rStyle w:val="StyleUnderline"/>
          <w:rFonts w:asciiTheme="majorHAnsi" w:hAnsiTheme="majorHAnsi" w:cstheme="majorHAnsi"/>
        </w:rPr>
        <w:t xml:space="preserve"> </w:t>
      </w:r>
      <w:r w:rsidRPr="00581C7E">
        <w:rPr>
          <w:rStyle w:val="StyleUnderline"/>
          <w:rFonts w:asciiTheme="majorHAnsi" w:hAnsiTheme="majorHAnsi" w:cstheme="majorHAnsi"/>
          <w:highlight w:val="green"/>
        </w:rPr>
        <w:t>U</w:t>
      </w:r>
      <w:r w:rsidRPr="00581C7E">
        <w:rPr>
          <w:rStyle w:val="StyleUnderline"/>
          <w:rFonts w:asciiTheme="majorHAnsi" w:hAnsiTheme="majorHAnsi" w:cstheme="majorHAnsi"/>
        </w:rPr>
        <w:t xml:space="preserve">nited </w:t>
      </w:r>
      <w:r w:rsidRPr="00581C7E">
        <w:rPr>
          <w:rStyle w:val="StyleUnderline"/>
          <w:rFonts w:asciiTheme="majorHAnsi" w:hAnsiTheme="majorHAnsi" w:cstheme="majorHAnsi"/>
          <w:highlight w:val="green"/>
        </w:rPr>
        <w:t>S</w:t>
      </w:r>
      <w:r w:rsidRPr="00581C7E">
        <w:rPr>
          <w:rStyle w:val="StyleUnderline"/>
          <w:rFonts w:asciiTheme="majorHAnsi" w:hAnsiTheme="majorHAnsi" w:cstheme="majorHAnsi"/>
        </w:rPr>
        <w:t xml:space="preserve">tates, with </w:t>
      </w:r>
      <w:proofErr w:type="gramStart"/>
      <w:r w:rsidRPr="00581C7E">
        <w:rPr>
          <w:rStyle w:val="StyleUnderline"/>
          <w:rFonts w:asciiTheme="majorHAnsi" w:hAnsiTheme="majorHAnsi" w:cstheme="majorHAnsi"/>
        </w:rPr>
        <w:t>all of</w:t>
      </w:r>
      <w:proofErr w:type="gramEnd"/>
      <w:r w:rsidRPr="00581C7E">
        <w:rPr>
          <w:rStyle w:val="StyleUnderline"/>
          <w:rFonts w:asciiTheme="majorHAnsi" w:hAnsiTheme="majorHAnsi" w:cstheme="majorHAnsi"/>
        </w:rPr>
        <w:t xml:space="preserve"> its shortcomings, had crafted an </w:t>
      </w:r>
      <w:r w:rsidRPr="00581C7E">
        <w:rPr>
          <w:rStyle w:val="StyleUnderline"/>
          <w:rFonts w:asciiTheme="majorHAnsi" w:hAnsiTheme="majorHAnsi" w:cstheme="majorHAnsi"/>
          <w:highlight w:val="green"/>
        </w:rPr>
        <w:t>international agenda</w:t>
      </w:r>
      <w:r w:rsidRPr="00581C7E">
        <w:rPr>
          <w:rStyle w:val="StyleUnderline"/>
          <w:rFonts w:asciiTheme="majorHAnsi" w:hAnsiTheme="majorHAnsi" w:cstheme="majorHAnsi"/>
        </w:rPr>
        <w:t xml:space="preserve"> that </w:t>
      </w:r>
      <w:r w:rsidRPr="00581C7E">
        <w:rPr>
          <w:rStyle w:val="StyleUnderline"/>
          <w:rFonts w:asciiTheme="majorHAnsi" w:hAnsiTheme="majorHAnsi" w:cstheme="majorHAnsi"/>
          <w:highlight w:val="green"/>
        </w:rPr>
        <w:t>significantly impacted</w:t>
      </w:r>
      <w:r w:rsidRPr="00581C7E">
        <w:rPr>
          <w:rStyle w:val="StyleUnderline"/>
          <w:rFonts w:asciiTheme="majorHAnsi" w:hAnsiTheme="majorHAnsi" w:cstheme="majorHAnsi"/>
        </w:rPr>
        <w:t xml:space="preserve"> the </w:t>
      </w:r>
      <w:r w:rsidRPr="00581C7E">
        <w:rPr>
          <w:rStyle w:val="StyleUnderline"/>
          <w:rFonts w:asciiTheme="majorHAnsi" w:hAnsiTheme="majorHAnsi" w:cstheme="majorHAnsi"/>
          <w:highlight w:val="green"/>
        </w:rPr>
        <w:t xml:space="preserve">post-WWII </w:t>
      </w:r>
      <w:r w:rsidRPr="00581C7E">
        <w:rPr>
          <w:rStyle w:val="StyleUnderline"/>
          <w:rFonts w:asciiTheme="majorHAnsi" w:hAnsiTheme="majorHAnsi" w:cstheme="majorHAnsi"/>
          <w:highlight w:val="green"/>
        </w:rPr>
        <w:lastRenderedPageBreak/>
        <w:t>landscape</w:t>
      </w:r>
      <w:r w:rsidRPr="00581C7E">
        <w:rPr>
          <w:rFonts w:asciiTheme="majorHAnsi" w:eastAsia="Cambria" w:hAnsiTheme="majorHAnsi" w:cstheme="majorHAnsi"/>
          <w:u w:val="single"/>
        </w:rPr>
        <w:t>.</w:t>
      </w:r>
      <w:r w:rsidRPr="00581C7E">
        <w:rPr>
          <w:rFonts w:asciiTheme="majorHAnsi" w:eastAsia="Cambria" w:hAnsiTheme="majorHAnsi" w:cstheme="majorHAnsi"/>
          <w:sz w:val="14"/>
        </w:rPr>
        <w:t xml:space="preserve"> </w:t>
      </w:r>
      <w:r w:rsidRPr="00581C7E">
        <w:rPr>
          <w:rFonts w:asciiTheme="majorHAnsi" w:eastAsia="Cambria" w:hAnsiTheme="majorHAnsi" w:cstheme="majorHAnsi"/>
          <w:b/>
          <w:u w:val="single"/>
        </w:rPr>
        <w:t xml:space="preserve">Countries invested their ambitions into security communities, international institutions, and </w:t>
      </w:r>
      <w:r w:rsidRPr="00581C7E">
        <w:rPr>
          <w:rFonts w:asciiTheme="majorHAnsi" w:eastAsia="Cambria" w:hAnsiTheme="majorHAnsi" w:cstheme="majorHAnsi"/>
          <w:b/>
          <w:iCs/>
          <w:u w:val="single"/>
          <w:bdr w:val="single" w:sz="8" w:space="0" w:color="auto"/>
        </w:rPr>
        <w:t>i</w:t>
      </w:r>
      <w:r w:rsidRPr="00581C7E">
        <w:rPr>
          <w:rFonts w:asciiTheme="majorHAnsi" w:eastAsia="Cambria" w:hAnsiTheme="majorHAnsi" w:cstheme="majorHAnsi"/>
          <w:b/>
          <w:u w:val="single"/>
        </w:rPr>
        <w:t xml:space="preserve">nternational </w:t>
      </w:r>
      <w:r w:rsidRPr="00581C7E">
        <w:rPr>
          <w:rFonts w:asciiTheme="majorHAnsi" w:eastAsia="Cambria" w:hAnsiTheme="majorHAnsi" w:cstheme="majorHAnsi"/>
          <w:b/>
          <w:iCs/>
          <w:u w:val="single"/>
          <w:bdr w:val="single" w:sz="8" w:space="0" w:color="auto"/>
        </w:rPr>
        <w:t>law</w:t>
      </w:r>
      <w:r w:rsidRPr="00581C7E">
        <w:rPr>
          <w:rFonts w:asciiTheme="majorHAnsi" w:eastAsia="Cambria" w:hAnsiTheme="majorHAnsi" w:cstheme="majorHAnsi"/>
          <w:sz w:val="14"/>
        </w:rPr>
        <w:t xml:space="preserve"> </w:t>
      </w:r>
      <w:proofErr w:type="gramStart"/>
      <w:r w:rsidRPr="00581C7E">
        <w:rPr>
          <w:rFonts w:asciiTheme="majorHAnsi" w:eastAsia="Cambria" w:hAnsiTheme="majorHAnsi" w:cstheme="majorHAnsi"/>
          <w:sz w:val="14"/>
        </w:rPr>
        <w:t xml:space="preserve">in an effort </w:t>
      </w:r>
      <w:r w:rsidRPr="00581C7E">
        <w:rPr>
          <w:rFonts w:asciiTheme="majorHAnsi" w:eastAsia="Cambria" w:hAnsiTheme="majorHAnsi" w:cstheme="majorHAnsi"/>
          <w:b/>
          <w:u w:val="single"/>
        </w:rPr>
        <w:t>to</w:t>
      </w:r>
      <w:proofErr w:type="gramEnd"/>
      <w:r w:rsidRPr="00581C7E">
        <w:rPr>
          <w:rFonts w:asciiTheme="majorHAnsi" w:eastAsia="Cambria" w:hAnsiTheme="majorHAnsi" w:cstheme="majorHAnsi"/>
          <w:b/>
          <w:u w:val="single"/>
        </w:rPr>
        <w:t xml:space="preserve"> mitigate</w:t>
      </w:r>
      <w:r w:rsidRPr="00581C7E">
        <w:rPr>
          <w:rFonts w:asciiTheme="majorHAnsi" w:eastAsia="Cambria" w:hAnsiTheme="majorHAnsi" w:cstheme="majorHAnsi"/>
          <w:sz w:val="14"/>
        </w:rPr>
        <w:t xml:space="preserve"> the </w:t>
      </w:r>
      <w:r w:rsidRPr="00581C7E">
        <w:rPr>
          <w:rFonts w:asciiTheme="majorHAnsi" w:eastAsia="Cambria" w:hAnsiTheme="majorHAnsi" w:cstheme="majorHAnsi"/>
          <w:b/>
          <w:u w:val="single"/>
        </w:rPr>
        <w:t xml:space="preserve">chances of </w:t>
      </w:r>
      <w:r w:rsidRPr="00581C7E">
        <w:rPr>
          <w:rFonts w:asciiTheme="majorHAnsi" w:eastAsia="Cambria" w:hAnsiTheme="majorHAnsi" w:cstheme="majorHAnsi"/>
          <w:sz w:val="14"/>
        </w:rPr>
        <w:t xml:space="preserve">a </w:t>
      </w:r>
      <w:r w:rsidRPr="00581C7E">
        <w:rPr>
          <w:rFonts w:asciiTheme="majorHAnsi" w:eastAsia="Cambria" w:hAnsiTheme="majorHAnsi" w:cstheme="majorHAnsi"/>
          <w:b/>
          <w:iCs/>
          <w:u w:val="single"/>
          <w:bdr w:val="single" w:sz="8" w:space="0" w:color="auto"/>
        </w:rPr>
        <w:t>nuclear</w:t>
      </w:r>
      <w:r w:rsidRPr="00581C7E">
        <w:rPr>
          <w:rFonts w:asciiTheme="majorHAnsi" w:eastAsia="Cambria" w:hAnsiTheme="majorHAnsi" w:cstheme="majorHAnsi"/>
          <w:sz w:val="14"/>
        </w:rPr>
        <w:t xml:space="preserve"> catastrophe or another World </w:t>
      </w:r>
      <w:r w:rsidRPr="00581C7E">
        <w:rPr>
          <w:rFonts w:asciiTheme="majorHAnsi" w:eastAsia="Cambria" w:hAnsiTheme="majorHAnsi" w:cstheme="majorHAnsi"/>
          <w:b/>
          <w:iCs/>
          <w:u w:val="single"/>
          <w:bdr w:val="single" w:sz="8" w:space="0" w:color="auto"/>
        </w:rPr>
        <w:t>War</w:t>
      </w:r>
      <w:r w:rsidRPr="00581C7E">
        <w:rPr>
          <w:rFonts w:asciiTheme="majorHAnsi" w:eastAsia="Cambria" w:hAnsiTheme="majorHAnsi" w:cstheme="majorHAnsi"/>
          <w:sz w:val="14"/>
        </w:rPr>
        <w:t xml:space="preserve">. The horrors and atrocities of the two Great Wars had traumatized the global community, which spurred calls for peace and the creation of a universalist agenda. </w:t>
      </w:r>
      <w:r w:rsidRPr="00581C7E">
        <w:rPr>
          <w:rFonts w:asciiTheme="majorHAnsi" w:eastAsia="Cambria" w:hAnsiTheme="majorHAnsi" w:cstheme="majorHAnsi"/>
          <w:b/>
          <w:u w:val="single"/>
        </w:rPr>
        <w:t>Today</w:t>
      </w:r>
      <w:r w:rsidRPr="00581C7E">
        <w:rPr>
          <w:rFonts w:asciiTheme="majorHAnsi" w:eastAsia="Cambria" w:hAnsiTheme="majorHAnsi" w:cstheme="majorHAnsi"/>
          <w:u w:val="single"/>
        </w:rPr>
        <w:t xml:space="preserve">, the world’s fickle and declining hegemon still has the </w:t>
      </w:r>
      <w:r w:rsidRPr="00581C7E">
        <w:rPr>
          <w:rFonts w:asciiTheme="majorHAnsi" w:eastAsia="Cambria" w:hAnsiTheme="majorHAnsi" w:cstheme="majorHAnsi"/>
          <w:b/>
          <w:u w:val="single"/>
        </w:rPr>
        <w:t>ability, but not the will</w:t>
      </w:r>
      <w:r w:rsidRPr="00581C7E">
        <w:rPr>
          <w:rFonts w:asciiTheme="majorHAnsi" w:eastAsia="Cambria" w:hAnsiTheme="majorHAnsi" w:cstheme="majorHAnsi"/>
          <w:u w:val="single"/>
        </w:rPr>
        <w:t>, to uphold the world order that it had so carefully and eagerly helped construct.</w:t>
      </w:r>
      <w:r w:rsidRPr="00581C7E">
        <w:rPr>
          <w:rFonts w:asciiTheme="majorHAnsi" w:eastAsia="Cambria" w:hAnsiTheme="majorHAnsi" w:cstheme="majorHAnsi"/>
          <w:sz w:val="14"/>
        </w:rPr>
        <w:t xml:space="preserve"> Now, </w:t>
      </w:r>
      <w:r w:rsidRPr="00581C7E">
        <w:rPr>
          <w:rFonts w:asciiTheme="majorHAnsi" w:eastAsia="Cambria" w:hAnsiTheme="majorHAnsi" w:cstheme="majorHAnsi"/>
          <w:b/>
          <w:iCs/>
          <w:u w:val="single"/>
          <w:bdr w:val="single" w:sz="8" w:space="0" w:color="auto"/>
        </w:rPr>
        <w:t>the stakes are too high</w:t>
      </w:r>
      <w:r w:rsidRPr="00581C7E">
        <w:rPr>
          <w:rFonts w:asciiTheme="majorHAnsi" w:eastAsia="Cambria" w:hAnsiTheme="majorHAnsi" w:cstheme="majorHAnsi"/>
          <w:sz w:val="14"/>
        </w:rPr>
        <w:t xml:space="preserve">, and </w:t>
      </w:r>
      <w:r w:rsidRPr="00581C7E">
        <w:rPr>
          <w:rFonts w:asciiTheme="majorHAnsi" w:eastAsia="Cambria" w:hAnsiTheme="majorHAnsi" w:cstheme="majorHAnsi"/>
          <w:b/>
          <w:u w:val="single"/>
        </w:rPr>
        <w:t xml:space="preserve">there must be a mighty and willing global leader to lead the effort of diffusing democratic ideals </w:t>
      </w:r>
      <w:r w:rsidRPr="00581C7E">
        <w:rPr>
          <w:rFonts w:asciiTheme="majorHAnsi" w:eastAsia="Cambria" w:hAnsiTheme="majorHAnsi" w:cstheme="majorHAnsi"/>
          <w:sz w:val="14"/>
        </w:rPr>
        <w:t xml:space="preserve">and reinforcing stability through both military and diplomatic means. To do this, the United States must abandon its insurgent wave of isolationism and </w:t>
      </w:r>
      <w:proofErr w:type="gramStart"/>
      <w:r w:rsidRPr="00581C7E">
        <w:rPr>
          <w:rFonts w:asciiTheme="majorHAnsi" w:eastAsia="Cambria" w:hAnsiTheme="majorHAnsi" w:cstheme="majorHAnsi"/>
          <w:sz w:val="14"/>
        </w:rPr>
        <w:t>protectionism, and</w:t>
      </w:r>
      <w:proofErr w:type="gramEnd"/>
      <w:r w:rsidRPr="00581C7E">
        <w:rPr>
          <w:rFonts w:asciiTheme="majorHAnsi" w:eastAsia="Cambria" w:hAnsiTheme="majorHAnsi" w:cstheme="majorHAnsi"/>
          <w:sz w:val="14"/>
        </w:rPr>
        <w:t xml:space="preserve"> come to grips with the newly transnational nature of problems ranging from climate change to international terrorism. First, the </w:t>
      </w:r>
      <w:r w:rsidRPr="00581C7E">
        <w:rPr>
          <w:rFonts w:asciiTheme="majorHAnsi" w:eastAsia="Cambria" w:hAnsiTheme="majorHAnsi" w:cstheme="majorHAnsi"/>
          <w:u w:val="single"/>
        </w:rPr>
        <w:t xml:space="preserve">increase in intra-state conflict should warrant concern as many </w:t>
      </w:r>
      <w:r w:rsidRPr="00581C7E">
        <w:rPr>
          <w:rFonts w:asciiTheme="majorHAnsi" w:eastAsia="Cambria" w:hAnsiTheme="majorHAnsi" w:cstheme="majorHAnsi"/>
          <w:highlight w:val="green"/>
          <w:u w:val="single"/>
        </w:rPr>
        <w:t>countries</w:t>
      </w:r>
      <w:r w:rsidRPr="00581C7E">
        <w:rPr>
          <w:rFonts w:asciiTheme="majorHAnsi" w:eastAsia="Cambria" w:hAnsiTheme="majorHAnsi" w:cstheme="majorHAnsi"/>
          <w:u w:val="single"/>
        </w:rPr>
        <w:t xml:space="preserve">, namely </w:t>
      </w:r>
      <w:r w:rsidRPr="00581C7E">
        <w:rPr>
          <w:rFonts w:asciiTheme="majorHAnsi" w:eastAsia="Cambria" w:hAnsiTheme="majorHAnsi" w:cstheme="majorHAnsi"/>
          <w:highlight w:val="green"/>
          <w:u w:val="single"/>
        </w:rPr>
        <w:t xml:space="preserve">in Africa and the Middle East, are seeing the total </w:t>
      </w:r>
      <w:r w:rsidRPr="00581C7E">
        <w:rPr>
          <w:rFonts w:asciiTheme="majorHAnsi" w:eastAsia="Cambria" w:hAnsiTheme="majorHAnsi" w:cstheme="majorHAnsi"/>
          <w:b/>
          <w:highlight w:val="green"/>
          <w:u w:val="single"/>
        </w:rPr>
        <w:t xml:space="preserve">collapse of civil society </w:t>
      </w:r>
      <w:r w:rsidRPr="00581C7E">
        <w:rPr>
          <w:rFonts w:asciiTheme="majorHAnsi" w:eastAsia="Cambria" w:hAnsiTheme="majorHAnsi" w:cstheme="majorHAnsi"/>
          <w:b/>
          <w:u w:val="single"/>
        </w:rPr>
        <w:t>and government.</w:t>
      </w:r>
      <w:r w:rsidRPr="00581C7E">
        <w:rPr>
          <w:rFonts w:asciiTheme="majorHAnsi" w:eastAsia="Cambria" w:hAnsiTheme="majorHAnsi" w:cstheme="majorHAnsi"/>
          <w:u w:val="single"/>
        </w:rPr>
        <w:t xml:space="preserve"> </w:t>
      </w:r>
      <w:r w:rsidRPr="00581C7E">
        <w:rPr>
          <w:rFonts w:asciiTheme="majorHAnsi" w:eastAsia="Cambria" w:hAnsiTheme="majorHAnsi" w:cstheme="majorHAnsi"/>
          <w:b/>
          <w:u w:val="single"/>
        </w:rPr>
        <w:t xml:space="preserve">These </w:t>
      </w:r>
      <w:r w:rsidRPr="00581C7E">
        <w:rPr>
          <w:rFonts w:asciiTheme="majorHAnsi" w:eastAsia="Cambria" w:hAnsiTheme="majorHAnsi" w:cstheme="majorHAnsi"/>
          <w:b/>
          <w:highlight w:val="green"/>
          <w:u w:val="single"/>
        </w:rPr>
        <w:t>power vacuums are being filled with</w:t>
      </w:r>
      <w:r w:rsidRPr="00581C7E">
        <w:rPr>
          <w:rFonts w:asciiTheme="majorHAnsi" w:eastAsia="Cambria" w:hAnsiTheme="majorHAnsi" w:cstheme="majorHAnsi"/>
          <w:sz w:val="14"/>
        </w:rPr>
        <w:t xml:space="preserve"> increasingly </w:t>
      </w:r>
      <w:r w:rsidRPr="00581C7E">
        <w:rPr>
          <w:rFonts w:asciiTheme="majorHAnsi" w:eastAsia="Cambria" w:hAnsiTheme="majorHAnsi" w:cstheme="majorHAnsi"/>
          <w:b/>
          <w:iCs/>
          <w:u w:val="single"/>
          <w:bdr w:val="single" w:sz="8" w:space="0" w:color="auto"/>
        </w:rPr>
        <w:t>ideological and dangerous tribal and</w:t>
      </w:r>
      <w:r w:rsidRPr="00581C7E">
        <w:rPr>
          <w:rFonts w:asciiTheme="majorHAnsi" w:eastAsia="Cambria" w:hAnsiTheme="majorHAnsi" w:cstheme="majorHAnsi"/>
          <w:b/>
          <w:iCs/>
          <w:highlight w:val="green"/>
          <w:u w:val="single"/>
          <w:bdr w:val="single" w:sz="8" w:space="0" w:color="auto"/>
        </w:rPr>
        <w:t xml:space="preserve"> non-state actors</w:t>
      </w:r>
      <w:r w:rsidRPr="00581C7E">
        <w:rPr>
          <w:rFonts w:asciiTheme="majorHAnsi" w:eastAsia="Cambria" w:hAnsiTheme="majorHAnsi" w:cstheme="majorHAnsi"/>
          <w:sz w:val="14"/>
        </w:rPr>
        <w:t xml:space="preserve">, </w:t>
      </w:r>
      <w:r w:rsidRPr="00581C7E">
        <w:rPr>
          <w:rFonts w:asciiTheme="majorHAnsi" w:eastAsia="Cambria" w:hAnsiTheme="majorHAnsi" w:cstheme="majorHAnsi"/>
          <w:u w:val="single"/>
        </w:rPr>
        <w:t xml:space="preserve">such as </w:t>
      </w:r>
      <w:r w:rsidRPr="00581C7E">
        <w:rPr>
          <w:rFonts w:asciiTheme="majorHAnsi" w:eastAsia="Cambria" w:hAnsiTheme="majorHAnsi" w:cstheme="majorHAnsi"/>
          <w:b/>
          <w:iCs/>
          <w:u w:val="single"/>
          <w:bdr w:val="single" w:sz="8" w:space="0" w:color="auto"/>
        </w:rPr>
        <w:t>Boko Haram, ISIS, and Al-Shabaab</w:t>
      </w:r>
      <w:r w:rsidRPr="00581C7E">
        <w:rPr>
          <w:rFonts w:asciiTheme="majorHAnsi" w:eastAsia="Cambria" w:hAnsiTheme="majorHAnsi" w:cstheme="majorHAnsi"/>
          <w:sz w:val="14"/>
        </w:rPr>
        <w:t xml:space="preserve">. Other </w:t>
      </w:r>
      <w:r w:rsidRPr="00581C7E">
        <w:rPr>
          <w:rFonts w:asciiTheme="majorHAnsi" w:eastAsia="Cambria" w:hAnsiTheme="majorHAnsi" w:cstheme="majorHAnsi"/>
          <w:u w:val="single"/>
        </w:rPr>
        <w:t>bloody civil wars in Rwanda, Sudan, and the Congo have contributed to the deaths of millions</w:t>
      </w:r>
      <w:r w:rsidRPr="00581C7E">
        <w:rPr>
          <w:rFonts w:asciiTheme="majorHAnsi" w:eastAsia="Cambria" w:hAnsiTheme="majorHAnsi" w:cstheme="majorHAnsi"/>
          <w:sz w:val="14"/>
        </w:rPr>
        <w:t xml:space="preserve"> in the past two decades. As </w:t>
      </w:r>
      <w:r w:rsidRPr="00581C7E">
        <w:rPr>
          <w:rFonts w:asciiTheme="majorHAnsi" w:eastAsia="Cambria" w:hAnsiTheme="majorHAnsi" w:cstheme="majorHAnsi"/>
          <w:u w:val="single"/>
        </w:rPr>
        <w:t>the West has seen, however, military intervention has not been all that successful</w:t>
      </w:r>
      <w:r w:rsidRPr="00581C7E">
        <w:rPr>
          <w:rFonts w:asciiTheme="majorHAnsi" w:eastAsia="Cambria" w:hAnsiTheme="majorHAnsi" w:cstheme="majorHAnsi"/>
          <w:sz w:val="14"/>
        </w:rPr>
        <w:t xml:space="preserve"> in building and empowering democratic institutions in the Far East. </w:t>
      </w:r>
      <w:r w:rsidRPr="00581C7E">
        <w:rPr>
          <w:rFonts w:asciiTheme="majorHAnsi" w:eastAsia="Cambria" w:hAnsiTheme="majorHAnsi" w:cstheme="majorHAnsi"/>
          <w:b/>
          <w:u w:val="single"/>
        </w:rPr>
        <w:t>A civil crusade</w:t>
      </w:r>
      <w:r w:rsidRPr="00581C7E">
        <w:rPr>
          <w:rFonts w:asciiTheme="majorHAnsi" w:eastAsia="Cambria" w:hAnsiTheme="majorHAnsi" w:cstheme="majorHAnsi"/>
          <w:sz w:val="14"/>
        </w:rPr>
        <w:t xml:space="preserve">, along </w:t>
      </w:r>
      <w:r w:rsidRPr="00581C7E">
        <w:rPr>
          <w:rFonts w:asciiTheme="majorHAnsi" w:eastAsia="Cambria" w:hAnsiTheme="majorHAnsi" w:cstheme="majorHAnsi"/>
          <w:u w:val="single"/>
        </w:rPr>
        <w:t xml:space="preserve">with the </w:t>
      </w:r>
      <w:r w:rsidRPr="00581C7E">
        <w:rPr>
          <w:rFonts w:asciiTheme="majorHAnsi" w:eastAsia="Cambria" w:hAnsiTheme="majorHAnsi" w:cstheme="majorHAnsi"/>
          <w:b/>
          <w:iCs/>
          <w:u w:val="single"/>
          <w:bdr w:val="single" w:sz="8" w:space="0" w:color="auto"/>
        </w:rPr>
        <w:t>strengthening of international institutions</w:t>
      </w:r>
      <w:r w:rsidRPr="00581C7E">
        <w:rPr>
          <w:rFonts w:asciiTheme="majorHAnsi" w:eastAsia="Cambria" w:hAnsiTheme="majorHAnsi" w:cstheme="majorHAnsi"/>
          <w:u w:val="single"/>
        </w:rPr>
        <w:t>,</w:t>
      </w:r>
      <w:r w:rsidRPr="00581C7E">
        <w:rPr>
          <w:rFonts w:asciiTheme="majorHAnsi" w:eastAsia="Cambria" w:hAnsiTheme="majorHAnsi" w:cstheme="majorHAnsi"/>
          <w:b/>
          <w:u w:val="single"/>
        </w:rPr>
        <w:t xml:space="preserve"> </w:t>
      </w:r>
      <w:r w:rsidRPr="00581C7E">
        <w:rPr>
          <w:rFonts w:asciiTheme="majorHAnsi" w:eastAsia="Cambria" w:hAnsiTheme="majorHAnsi" w:cstheme="majorHAnsi"/>
          <w:u w:val="single"/>
        </w:rPr>
        <w:t>may in fact be the answer to undoing tribal, religious, and sectarian divisions, thereby mitigating the prospects of civil conflict</w:t>
      </w:r>
      <w:r w:rsidRPr="00581C7E">
        <w:rPr>
          <w:rFonts w:asciiTheme="majorHAnsi" w:eastAsia="Cambria" w:hAnsiTheme="majorHAnsi" w:cstheme="majorHAnsi"/>
          <w:sz w:val="14"/>
        </w:rPr>
        <w:t xml:space="preserve">.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581C7E">
        <w:rPr>
          <w:rFonts w:asciiTheme="majorHAnsi" w:eastAsia="Cambria" w:hAnsiTheme="majorHAnsi" w:cstheme="majorHAnsi"/>
          <w:u w:val="single"/>
        </w:rPr>
        <w:t xml:space="preserve">Seeing that an increase in the magnitude of human casualty is becoming more of a reality due to advancements in military technology and the increasing outbreaks of civil war, </w:t>
      </w:r>
      <w:r w:rsidRPr="00581C7E">
        <w:rPr>
          <w:rFonts w:asciiTheme="majorHAnsi" w:eastAsia="Cambria" w:hAnsiTheme="majorHAnsi" w:cstheme="majorHAnsi"/>
          <w:b/>
          <w:u w:val="single"/>
        </w:rPr>
        <w:t xml:space="preserve">international cooperation and the diffusion of norms that highlight the importance of </w:t>
      </w:r>
      <w:r w:rsidRPr="00581C7E">
        <w:rPr>
          <w:rFonts w:asciiTheme="majorHAnsi" w:eastAsia="Cambria" w:hAnsiTheme="majorHAnsi" w:cstheme="majorHAnsi"/>
          <w:b/>
          <w:iCs/>
          <w:u w:val="single"/>
          <w:bdr w:val="single" w:sz="8" w:space="0" w:color="auto"/>
        </w:rPr>
        <w:t xml:space="preserve">stable governance, </w:t>
      </w:r>
      <w:r w:rsidRPr="00581C7E">
        <w:rPr>
          <w:rFonts w:asciiTheme="majorHAnsi" w:eastAsia="Cambria" w:hAnsiTheme="majorHAnsi" w:cstheme="majorHAnsi"/>
          <w:b/>
          <w:iCs/>
          <w:highlight w:val="green"/>
          <w:u w:val="single"/>
          <w:bdr w:val="single" w:sz="8" w:space="0" w:color="auto"/>
        </w:rPr>
        <w:t>democracy</w:t>
      </w:r>
      <w:r w:rsidRPr="00581C7E">
        <w:rPr>
          <w:rFonts w:asciiTheme="majorHAnsi" w:eastAsia="Cambria" w:hAnsiTheme="majorHAnsi" w:cstheme="majorHAnsi"/>
          <w:b/>
          <w:iCs/>
          <w:u w:val="single"/>
          <w:bdr w:val="single" w:sz="8" w:space="0" w:color="auto"/>
        </w:rPr>
        <w:t>, and human rights</w:t>
      </w:r>
      <w:r w:rsidRPr="00581C7E">
        <w:rPr>
          <w:rFonts w:asciiTheme="majorHAnsi" w:eastAsia="Cambria" w:hAnsiTheme="majorHAnsi" w:cstheme="majorHAnsi"/>
          <w:b/>
          <w:u w:val="single"/>
        </w:rPr>
        <w:t xml:space="preserve"> </w:t>
      </w:r>
      <w:r w:rsidRPr="00581C7E">
        <w:rPr>
          <w:rFonts w:asciiTheme="majorHAnsi" w:eastAsia="Cambria" w:hAnsiTheme="majorHAnsi" w:cstheme="majorHAnsi"/>
          <w:b/>
          <w:highlight w:val="green"/>
          <w:u w:val="single"/>
        </w:rPr>
        <w:t xml:space="preserve">is the only recourse to address </w:t>
      </w:r>
      <w:r w:rsidRPr="00581C7E">
        <w:rPr>
          <w:rFonts w:asciiTheme="majorHAnsi" w:eastAsia="Cambria" w:hAnsiTheme="majorHAnsi" w:cstheme="majorHAnsi"/>
          <w:b/>
          <w:u w:val="single"/>
        </w:rPr>
        <w:t xml:space="preserve">the rise in sectarian divides and </w:t>
      </w:r>
      <w:r w:rsidRPr="00581C7E">
        <w:rPr>
          <w:rFonts w:asciiTheme="majorHAnsi" w:eastAsia="Cambria" w:hAnsiTheme="majorHAnsi" w:cstheme="majorHAnsi"/>
          <w:b/>
          <w:highlight w:val="green"/>
          <w:u w:val="single"/>
        </w:rPr>
        <w:t>civil conflicts</w:t>
      </w:r>
      <w:r w:rsidRPr="00581C7E">
        <w:rPr>
          <w:rFonts w:asciiTheme="majorHAnsi" w:eastAsia="Cambria" w:hAnsiTheme="majorHAnsi" w:cstheme="majorHAnsi"/>
          <w:u w:val="single"/>
        </w:rPr>
        <w:t xml:space="preserve">. So long as the trend of the West’s desire to </w:t>
      </w:r>
      <w:r w:rsidRPr="00581C7E">
        <w:rPr>
          <w:rFonts w:asciiTheme="majorHAnsi" w:eastAsia="Cambria" w:hAnsiTheme="majorHAnsi" w:cstheme="majorHAnsi"/>
          <w:b/>
          <w:u w:val="single"/>
        </w:rPr>
        <w:t>look inward</w:t>
      </w:r>
      <w:r w:rsidRPr="00581C7E">
        <w:rPr>
          <w:rFonts w:asciiTheme="majorHAnsi" w:eastAsia="Cambria" w:hAnsiTheme="majorHAnsi" w:cstheme="majorHAnsi"/>
          <w:u w:val="single"/>
        </w:rPr>
        <w:t xml:space="preserve"> continues</w:t>
      </w:r>
      <w:r w:rsidRPr="00581C7E">
        <w:rPr>
          <w:rFonts w:asciiTheme="majorHAnsi" w:eastAsia="Cambria" w:hAnsiTheme="majorHAnsi" w:cstheme="majorHAnsi"/>
          <w:sz w:val="14"/>
        </w:rPr>
        <w:t xml:space="preserve">, </w:t>
      </w:r>
      <w:r w:rsidRPr="00581C7E">
        <w:rPr>
          <w:rFonts w:asciiTheme="majorHAnsi" w:eastAsia="Cambria" w:hAnsiTheme="majorHAnsi" w:cstheme="majorHAnsi"/>
          <w:u w:val="single"/>
        </w:rPr>
        <w:t>it is likely</w:t>
      </w:r>
      <w:r w:rsidRPr="00581C7E">
        <w:rPr>
          <w:rFonts w:asciiTheme="majorHAnsi" w:eastAsia="Cambria" w:hAnsiTheme="majorHAnsi" w:cstheme="majorHAnsi"/>
          <w:sz w:val="14"/>
        </w:rPr>
        <w:t xml:space="preserve"> that </w:t>
      </w:r>
      <w:r w:rsidRPr="00581C7E">
        <w:rPr>
          <w:rFonts w:asciiTheme="majorHAnsi" w:eastAsia="Cambria" w:hAnsiTheme="majorHAnsi" w:cstheme="majorHAnsi"/>
          <w:highlight w:val="green"/>
          <w:u w:val="single"/>
        </w:rPr>
        <w:t xml:space="preserve">nation states mired in conflict will devolve into </w:t>
      </w:r>
      <w:r w:rsidRPr="00581C7E">
        <w:rPr>
          <w:rFonts w:asciiTheme="majorHAnsi" w:eastAsia="Cambria" w:hAnsiTheme="majorHAnsi" w:cstheme="majorHAnsi"/>
          <w:u w:val="single"/>
        </w:rPr>
        <w:t xml:space="preserve">ethnic or tribal enclaves bent on </w:t>
      </w:r>
      <w:r w:rsidRPr="00581C7E">
        <w:rPr>
          <w:rFonts w:asciiTheme="majorHAnsi" w:eastAsia="Cambria" w:hAnsiTheme="majorHAnsi" w:cstheme="majorHAnsi"/>
          <w:b/>
          <w:u w:val="single"/>
        </w:rPr>
        <w:t xml:space="preserve">relying on </w:t>
      </w:r>
      <w:r w:rsidRPr="00581C7E">
        <w:rPr>
          <w:rFonts w:asciiTheme="majorHAnsi" w:eastAsia="Cambria" w:hAnsiTheme="majorHAnsi" w:cstheme="majorHAnsi"/>
          <w:b/>
          <w:highlight w:val="green"/>
          <w:u w:val="single"/>
        </w:rPr>
        <w:t>war to maintain their legitimacy</w:t>
      </w:r>
      <w:r w:rsidRPr="00581C7E">
        <w:rPr>
          <w:rFonts w:asciiTheme="majorHAnsi" w:eastAsia="Cambria" w:hAnsiTheme="majorHAnsi" w:cstheme="majorHAnsi"/>
          <w:highlight w:val="green"/>
          <w:u w:val="single"/>
        </w:rPr>
        <w:t xml:space="preserve"> </w:t>
      </w:r>
      <w:r w:rsidRPr="00581C7E">
        <w:rPr>
          <w:rFonts w:asciiTheme="majorHAnsi" w:eastAsia="Cambria" w:hAnsiTheme="majorHAnsi" w:cstheme="majorHAnsi"/>
          <w:u w:val="single"/>
        </w:rPr>
        <w:t>and power</w:t>
      </w:r>
      <w:r w:rsidRPr="00581C7E">
        <w:rPr>
          <w:rFonts w:asciiTheme="majorHAnsi" w:eastAsia="Cambria" w:hAnsiTheme="majorHAnsi" w:cstheme="majorHAnsi"/>
          <w:sz w:val="14"/>
        </w:rPr>
        <w:t xml:space="preserve">. Aside from growing sectarianism and the increasing prevalence of failed states, </w:t>
      </w:r>
      <w:r w:rsidRPr="00581C7E">
        <w:rPr>
          <w:rFonts w:asciiTheme="majorHAnsi" w:eastAsia="Cambria" w:hAnsiTheme="majorHAnsi" w:cstheme="majorHAnsi"/>
          <w:u w:val="single"/>
        </w:rPr>
        <w:t xml:space="preserve">an even more daunting threat come from </w:t>
      </w:r>
      <w:r w:rsidRPr="00581C7E">
        <w:rPr>
          <w:rFonts w:asciiTheme="majorHAnsi" w:eastAsia="Cambria" w:hAnsiTheme="majorHAnsi" w:cstheme="majorHAnsi"/>
          <w:b/>
          <w:iCs/>
          <w:u w:val="single"/>
          <w:bdr w:val="single" w:sz="8" w:space="0" w:color="auto"/>
        </w:rPr>
        <w:t xml:space="preserve">weapons that transcend the costs of conventional warfare. </w:t>
      </w:r>
      <w:r w:rsidRPr="00581C7E">
        <w:rPr>
          <w:rFonts w:asciiTheme="majorHAnsi" w:eastAsia="Cambria" w:hAnsiTheme="majorHAnsi" w:cstheme="majorHAnsi"/>
          <w:sz w:val="14"/>
        </w:rPr>
        <w:t xml:space="preserve">The problem of nuclear proliferation has been around for decades, and on the eve of President Trump’s inauguration, it appeared that Obama’s lofty goal of advocating for nonproliferation would no longer be a priority of American foreign policy.[3] In addition, </w:t>
      </w:r>
      <w:r w:rsidRPr="00581C7E">
        <w:rPr>
          <w:rFonts w:asciiTheme="majorHAnsi" w:eastAsia="Cambria" w:hAnsiTheme="majorHAnsi" w:cstheme="majorHAnsi"/>
          <w:u w:val="single"/>
        </w:rPr>
        <w:t xml:space="preserve">now that the American president is threatening to undo much of the United States’ extensive network of alliances, formerly </w:t>
      </w:r>
      <w:r w:rsidRPr="00581C7E">
        <w:rPr>
          <w:rFonts w:asciiTheme="majorHAnsi" w:eastAsia="Cambria" w:hAnsiTheme="majorHAnsi" w:cstheme="majorHAnsi"/>
          <w:highlight w:val="green"/>
          <w:u w:val="single"/>
        </w:rPr>
        <w:t>non-nuclear states may be forced to rearm themselves</w:t>
      </w:r>
      <w:r w:rsidRPr="00581C7E">
        <w:rPr>
          <w:rFonts w:asciiTheme="majorHAnsi" w:eastAsia="Cambria" w:hAnsiTheme="majorHAnsi" w:cstheme="majorHAnsi"/>
          <w:sz w:val="14"/>
        </w:rPr>
        <w:t xml:space="preserve">. </w:t>
      </w:r>
      <w:r w:rsidRPr="00581C7E">
        <w:rPr>
          <w:rFonts w:asciiTheme="majorHAnsi" w:eastAsia="Cambria" w:hAnsiTheme="majorHAnsi" w:cstheme="majorHAnsi"/>
          <w:b/>
          <w:highlight w:val="green"/>
          <w:u w:val="single"/>
        </w:rPr>
        <w:t>Disarmament is central to liberal internationalism</w:t>
      </w:r>
      <w:r w:rsidRPr="00581C7E">
        <w:rPr>
          <w:rFonts w:asciiTheme="majorHAnsi" w:eastAsia="Cambria" w:hAnsiTheme="majorHAnsi" w:cstheme="majorHAnsi"/>
          <w:sz w:val="14"/>
        </w:rPr>
        <w:t xml:space="preserve">, </w:t>
      </w:r>
      <w:r w:rsidRPr="00581C7E">
        <w:rPr>
          <w:rFonts w:asciiTheme="majorHAnsi" w:eastAsia="Cambria" w:hAnsiTheme="majorHAnsi" w:cstheme="majorHAnsi"/>
          <w:u w:val="single"/>
        </w:rPr>
        <w:t>as was apparent by the Washington Naval Treaty advocated by Wilson, and by the modern CTBT treaty</w:t>
      </w:r>
      <w:r w:rsidRPr="00581C7E">
        <w:rPr>
          <w:rFonts w:asciiTheme="majorHAnsi" w:eastAsia="Cambria" w:hAnsiTheme="majorHAnsi" w:cstheme="majorHAnsi"/>
          <w:sz w:val="14"/>
        </w:rPr>
        <w:t xml:space="preserve">. The reverse is, however, being seen in the modern era, with cries coming from Japan and South Korea to remobilize and begin their own nuclear weapon programs.[4] </w:t>
      </w:r>
      <w:r w:rsidRPr="00581C7E">
        <w:rPr>
          <w:rFonts w:asciiTheme="majorHAnsi" w:eastAsia="Cambria" w:hAnsiTheme="majorHAnsi" w:cstheme="majorHAnsi"/>
          <w:highlight w:val="green"/>
          <w:u w:val="single"/>
        </w:rPr>
        <w:t>A world with more nuclear actors is a formula for chaos</w:t>
      </w:r>
      <w:r w:rsidRPr="00581C7E">
        <w:rPr>
          <w:rFonts w:asciiTheme="majorHAnsi" w:eastAsia="Cambria" w:hAnsiTheme="majorHAnsi" w:cstheme="majorHAnsi"/>
          <w:u w:val="single"/>
        </w:rPr>
        <w:t>, especially if nuclear weapons become mass-produced.</w:t>
      </w:r>
      <w:r w:rsidRPr="00581C7E">
        <w:rPr>
          <w:rFonts w:asciiTheme="majorHAnsi" w:eastAsia="Cambria" w:hAnsiTheme="majorHAnsi" w:cstheme="majorHAnsi"/>
          <w:sz w:val="14"/>
        </w:rPr>
        <w:t xml:space="preserve"> </w:t>
      </w:r>
      <w:r w:rsidRPr="00581C7E">
        <w:rPr>
          <w:rFonts w:asciiTheme="majorHAnsi" w:eastAsia="Cambria" w:hAnsiTheme="majorHAnsi" w:cstheme="majorHAnsi"/>
          <w:highlight w:val="green"/>
          <w:u w:val="single"/>
        </w:rPr>
        <w:t>Non-state actors will increasingly eye these nuclear sites</w:t>
      </w:r>
      <w:r w:rsidRPr="00581C7E">
        <w:rPr>
          <w:rFonts w:asciiTheme="majorHAnsi" w:eastAsia="Cambria" w:hAnsiTheme="majorHAnsi" w:cstheme="majorHAnsi"/>
          <w:u w:val="single"/>
        </w:rPr>
        <w:t xml:space="preserve"> as was the case near a Belgian nuclear</w:t>
      </w:r>
      <w:r w:rsidRPr="00581C7E">
        <w:rPr>
          <w:rFonts w:asciiTheme="majorHAnsi" w:eastAsia="Cambria" w:hAnsiTheme="majorHAnsi" w:cstheme="majorHAnsi"/>
          <w:sz w:val="14"/>
        </w:rPr>
        <w:t xml:space="preserve"> power </w:t>
      </w:r>
      <w:r w:rsidRPr="00581C7E">
        <w:rPr>
          <w:rFonts w:asciiTheme="majorHAnsi" w:eastAsia="Cambria" w:hAnsiTheme="majorHAnsi" w:cstheme="majorHAnsi"/>
          <w:u w:val="single"/>
        </w:rPr>
        <w:t>plant</w:t>
      </w:r>
      <w:r w:rsidRPr="00581C7E">
        <w:rPr>
          <w:rFonts w:asciiTheme="majorHAnsi" w:eastAsia="Cambria" w:hAnsiTheme="majorHAnsi" w:cstheme="majorHAnsi"/>
          <w:sz w:val="14"/>
        </w:rPr>
        <w:t xml:space="preserve"> just over a year ago.[5] </w:t>
      </w:r>
      <w:r w:rsidRPr="00581C7E">
        <w:rPr>
          <w:rFonts w:asciiTheme="majorHAnsi" w:eastAsia="Cambria" w:hAnsiTheme="majorHAnsi" w:cstheme="majorHAnsi"/>
          <w:u w:val="single"/>
        </w:rPr>
        <w:t xml:space="preserve">If any government commits a serious misstep, </w:t>
      </w:r>
      <w:r w:rsidRPr="00581C7E">
        <w:rPr>
          <w:rFonts w:asciiTheme="majorHAnsi" w:eastAsia="Cambria" w:hAnsiTheme="majorHAnsi" w:cstheme="majorHAnsi"/>
          <w:b/>
          <w:highlight w:val="green"/>
          <w:u w:val="single"/>
        </w:rPr>
        <w:t>access to nuclear weapons on</w:t>
      </w:r>
      <w:r w:rsidRPr="00581C7E">
        <w:rPr>
          <w:rFonts w:asciiTheme="majorHAnsi" w:eastAsia="Cambria" w:hAnsiTheme="majorHAnsi" w:cstheme="majorHAnsi"/>
          <w:b/>
          <w:u w:val="single"/>
        </w:rPr>
        <w:t xml:space="preserve"> the </w:t>
      </w:r>
      <w:r w:rsidRPr="00581C7E">
        <w:rPr>
          <w:rFonts w:asciiTheme="majorHAnsi" w:eastAsia="Cambria" w:hAnsiTheme="majorHAnsi" w:cstheme="majorHAnsi"/>
          <w:b/>
          <w:highlight w:val="green"/>
          <w:u w:val="single"/>
        </w:rPr>
        <w:t xml:space="preserve">behalf of terrorist </w:t>
      </w:r>
      <w:r w:rsidRPr="00581C7E">
        <w:rPr>
          <w:rFonts w:asciiTheme="majorHAnsi" w:eastAsia="Cambria" w:hAnsiTheme="majorHAnsi" w:cstheme="majorHAnsi"/>
          <w:b/>
          <w:u w:val="single"/>
        </w:rPr>
        <w:t xml:space="preserve">and insurgent </w:t>
      </w:r>
      <w:r w:rsidRPr="00581C7E">
        <w:rPr>
          <w:rFonts w:asciiTheme="majorHAnsi" w:eastAsia="Cambria" w:hAnsiTheme="majorHAnsi" w:cstheme="majorHAnsi"/>
          <w:b/>
          <w:highlight w:val="green"/>
          <w:u w:val="single"/>
        </w:rPr>
        <w:t>groups will become a reality</w:t>
      </w:r>
      <w:r w:rsidRPr="00581C7E">
        <w:rPr>
          <w:rFonts w:asciiTheme="majorHAnsi" w:eastAsia="Cambria" w:hAnsiTheme="majorHAnsi" w:cstheme="majorHAnsi"/>
          <w:b/>
          <w:u w:val="single"/>
        </w:rPr>
        <w:t>,</w:t>
      </w:r>
      <w:r w:rsidRPr="00581C7E">
        <w:rPr>
          <w:rFonts w:asciiTheme="majorHAnsi" w:eastAsia="Cambria" w:hAnsiTheme="majorHAnsi" w:cstheme="majorHAnsi"/>
          <w:u w:val="single"/>
        </w:rPr>
        <w:t xml:space="preserve"> especially if a civil war occurs</w:t>
      </w:r>
      <w:r w:rsidRPr="00581C7E">
        <w:rPr>
          <w:rFonts w:asciiTheme="majorHAnsi" w:eastAsia="Cambria" w:hAnsiTheme="majorHAnsi" w:cstheme="majorHAnsi"/>
          <w:sz w:val="14"/>
        </w:rPr>
        <w:t xml:space="preserve">. States with nuclear weapons require domestic stability and strong security, which is why </w:t>
      </w:r>
      <w:r w:rsidRPr="00581C7E">
        <w:rPr>
          <w:rFonts w:asciiTheme="majorHAnsi" w:eastAsia="Cambria" w:hAnsiTheme="majorHAnsi" w:cstheme="majorHAnsi"/>
          <w:u w:val="single"/>
        </w:rPr>
        <w:t>states such as Israel, North Korea, and Pakistan could be in serious trouble in the event of a domestic uprising or military coup</w:t>
      </w:r>
      <w:r w:rsidRPr="00581C7E">
        <w:rPr>
          <w:rFonts w:asciiTheme="majorHAnsi" w:eastAsia="Cambria" w:hAnsiTheme="majorHAnsi" w:cstheme="majorHAnsi"/>
          <w:sz w:val="14"/>
        </w:rPr>
        <w:t xml:space="preserve">. The disarmament of all states is essential for human survival, and if it is not achieved, then </w:t>
      </w:r>
      <w:r w:rsidRPr="00581C7E">
        <w:rPr>
          <w:rFonts w:asciiTheme="majorHAnsi" w:eastAsia="Cambria" w:hAnsiTheme="majorHAnsi" w:cstheme="majorHAnsi"/>
          <w:b/>
          <w:highlight w:val="green"/>
          <w:u w:val="single"/>
        </w:rPr>
        <w:t xml:space="preserve">a world full of nuclear weapons </w:t>
      </w:r>
      <w:r w:rsidRPr="00581C7E">
        <w:rPr>
          <w:rFonts w:asciiTheme="majorHAnsi" w:eastAsia="Cambria" w:hAnsiTheme="majorHAnsi" w:cstheme="majorHAnsi"/>
          <w:b/>
          <w:u w:val="single"/>
        </w:rPr>
        <w:t xml:space="preserve">and </w:t>
      </w:r>
      <w:r w:rsidRPr="00581C7E">
        <w:rPr>
          <w:rFonts w:asciiTheme="majorHAnsi" w:eastAsia="Cambria" w:hAnsiTheme="majorHAnsi" w:cstheme="majorHAnsi"/>
          <w:b/>
          <w:iCs/>
          <w:u w:val="single"/>
          <w:bdr w:val="single" w:sz="8" w:space="0" w:color="auto"/>
        </w:rPr>
        <w:t xml:space="preserve">an international system guided by realpolitik </w:t>
      </w:r>
      <w:r w:rsidRPr="00581C7E">
        <w:rPr>
          <w:rFonts w:asciiTheme="majorHAnsi" w:eastAsia="Cambria" w:hAnsiTheme="majorHAnsi" w:cstheme="majorHAnsi"/>
          <w:b/>
          <w:iCs/>
          <w:highlight w:val="green"/>
          <w:u w:val="single"/>
          <w:bdr w:val="single" w:sz="8" w:space="0" w:color="auto"/>
        </w:rPr>
        <w:t>could give rise to nuclear warfare</w:t>
      </w:r>
      <w:r w:rsidRPr="00581C7E">
        <w:rPr>
          <w:rFonts w:asciiTheme="majorHAnsi" w:eastAsia="Cambria" w:hAnsiTheme="majorHAnsi" w:cstheme="majorHAnsi"/>
          <w:sz w:val="16"/>
          <w:szCs w:val="16"/>
        </w:rPr>
        <w:t>. In today’s</w:t>
      </w:r>
      <w:r w:rsidRPr="00581C7E">
        <w:rPr>
          <w:rFonts w:asciiTheme="majorHAnsi" w:eastAsia="Cambria" w:hAnsiTheme="majorHAnsi" w:cstheme="majorHAnsi"/>
          <w:sz w:val="14"/>
        </w:rPr>
        <w:t xml:space="preserve"> world, nuclear weapons leave all states virtually defenseless. But, </w:t>
      </w:r>
      <w:r w:rsidRPr="00581C7E">
        <w:rPr>
          <w:rFonts w:asciiTheme="majorHAnsi" w:eastAsia="Cambria" w:hAnsiTheme="majorHAnsi" w:cstheme="majorHAnsi"/>
          <w:b/>
          <w:u w:val="single"/>
        </w:rPr>
        <w:t xml:space="preserve">for nuclear </w:t>
      </w:r>
      <w:proofErr w:type="spellStart"/>
      <w:r w:rsidRPr="00581C7E">
        <w:rPr>
          <w:rFonts w:asciiTheme="majorHAnsi" w:eastAsia="Cambria" w:hAnsiTheme="majorHAnsi" w:cstheme="majorHAnsi"/>
          <w:b/>
          <w:u w:val="single"/>
        </w:rPr>
        <w:t>deproliferation</w:t>
      </w:r>
      <w:proofErr w:type="spellEnd"/>
      <w:r w:rsidRPr="00581C7E">
        <w:rPr>
          <w:rFonts w:asciiTheme="majorHAnsi" w:eastAsia="Cambria" w:hAnsiTheme="majorHAnsi" w:cstheme="majorHAnsi"/>
          <w:b/>
          <w:u w:val="single"/>
        </w:rPr>
        <w:t xml:space="preserve"> to become a cornerstone of the global agenda, </w:t>
      </w:r>
      <w:r w:rsidRPr="00581C7E">
        <w:rPr>
          <w:rFonts w:asciiTheme="majorHAnsi" w:eastAsia="Cambria" w:hAnsiTheme="majorHAnsi" w:cstheme="majorHAnsi"/>
          <w:b/>
          <w:iCs/>
          <w:u w:val="single"/>
          <w:bdr w:val="single" w:sz="8" w:space="0" w:color="auto"/>
        </w:rPr>
        <w:t xml:space="preserve">a </w:t>
      </w:r>
      <w:r w:rsidRPr="00581C7E">
        <w:rPr>
          <w:rFonts w:asciiTheme="majorHAnsi" w:eastAsia="Cambria" w:hAnsiTheme="majorHAnsi" w:cstheme="majorHAnsi"/>
          <w:b/>
          <w:iCs/>
          <w:u w:val="single"/>
          <w:bdr w:val="single" w:sz="8" w:space="0" w:color="auto"/>
        </w:rPr>
        <w:lastRenderedPageBreak/>
        <w:t>pacifying and democratic power</w:t>
      </w:r>
      <w:r w:rsidRPr="00581C7E">
        <w:rPr>
          <w:rFonts w:asciiTheme="majorHAnsi" w:eastAsia="Cambria" w:hAnsiTheme="majorHAnsi" w:cstheme="majorHAnsi"/>
          <w:b/>
          <w:u w:val="single"/>
        </w:rPr>
        <w:t xml:space="preserve"> must rise to the limelight to advocate the virtues of peace, stability, and human rights</w:t>
      </w:r>
      <w:r w:rsidRPr="00581C7E">
        <w:rPr>
          <w:rFonts w:asciiTheme="majorHAnsi" w:eastAsia="Cambria" w:hAnsiTheme="majorHAnsi" w:cstheme="majorHAnsi"/>
          <w:sz w:val="14"/>
        </w:rPr>
        <w:t xml:space="preserve">. </w:t>
      </w:r>
      <w:r w:rsidRPr="00581C7E">
        <w:rPr>
          <w:rFonts w:asciiTheme="majorHAnsi" w:eastAsia="Cambria" w:hAnsiTheme="majorHAnsi" w:cstheme="majorHAnsi"/>
          <w:b/>
          <w:iCs/>
          <w:highlight w:val="green"/>
          <w:u w:val="single"/>
          <w:bdr w:val="single" w:sz="8" w:space="0" w:color="auto"/>
        </w:rPr>
        <w:t>Those who equivocate democratic interventionism as an idealistic crusade cannot be further from the truth</w:t>
      </w:r>
      <w:r w:rsidRPr="00581C7E">
        <w:rPr>
          <w:rFonts w:asciiTheme="majorHAnsi" w:hAnsiTheme="majorHAnsi" w:cstheme="majorHAnsi"/>
          <w:u w:val="single"/>
        </w:rPr>
        <w:t>. Some</w:t>
      </w:r>
      <w:r w:rsidRPr="00581C7E">
        <w:rPr>
          <w:rFonts w:asciiTheme="majorHAnsi" w:eastAsia="Cambria" w:hAnsiTheme="majorHAnsi" w:cstheme="majorHAnsi"/>
          <w:sz w:val="14"/>
        </w:rPr>
        <w:t xml:space="preserve">, however, see </w:t>
      </w:r>
      <w:r w:rsidRPr="00581C7E">
        <w:rPr>
          <w:rFonts w:asciiTheme="majorHAnsi" w:eastAsia="Cambria" w:hAnsiTheme="majorHAnsi" w:cstheme="majorHAnsi"/>
          <w:u w:val="single"/>
        </w:rPr>
        <w:t>it as an effective foreign policy that has a grand scheme for peace in mind</w:t>
      </w:r>
      <w:r w:rsidRPr="00581C7E">
        <w:rPr>
          <w:rFonts w:asciiTheme="majorHAnsi" w:eastAsia="Cambria" w:hAnsiTheme="majorHAnsi" w:cstheme="majorHAnsi"/>
          <w:sz w:val="14"/>
        </w:rPr>
        <w:t xml:space="preserve">.[6] </w:t>
      </w:r>
      <w:r w:rsidRPr="00581C7E">
        <w:rPr>
          <w:rFonts w:asciiTheme="majorHAnsi" w:eastAsia="Cambria" w:hAnsiTheme="majorHAnsi" w:cstheme="majorHAnsi"/>
          <w:u w:val="single"/>
        </w:rPr>
        <w:t>The latter contention</w:t>
      </w:r>
      <w:r w:rsidRPr="00581C7E">
        <w:rPr>
          <w:rFonts w:asciiTheme="majorHAnsi" w:eastAsia="Cambria" w:hAnsiTheme="majorHAnsi" w:cstheme="majorHAnsi"/>
          <w:sz w:val="14"/>
        </w:rPr>
        <w:t xml:space="preserve">, despite being widely disputed, </w:t>
      </w:r>
      <w:r w:rsidRPr="00581C7E">
        <w:rPr>
          <w:rFonts w:asciiTheme="majorHAnsi" w:eastAsia="Cambria" w:hAnsiTheme="majorHAnsi" w:cstheme="majorHAnsi"/>
          <w:b/>
          <w:u w:val="single"/>
        </w:rPr>
        <w:t>holds the premise for the democratic peace theory</w:t>
      </w:r>
      <w:r w:rsidRPr="00581C7E">
        <w:rPr>
          <w:rFonts w:asciiTheme="majorHAnsi" w:eastAsia="Cambria" w:hAnsiTheme="majorHAnsi" w:cstheme="majorHAnsi"/>
          <w:sz w:val="14"/>
        </w:rPr>
        <w:t xml:space="preserve">. Throughout the history of all democracies, </w:t>
      </w:r>
      <w:r w:rsidRPr="00581C7E">
        <w:rPr>
          <w:rFonts w:asciiTheme="majorHAnsi" w:eastAsia="Cambria" w:hAnsiTheme="majorHAnsi" w:cstheme="majorHAnsi"/>
          <w:b/>
          <w:iCs/>
          <w:highlight w:val="green"/>
          <w:u w:val="single"/>
          <w:bdr w:val="single" w:sz="8" w:space="0" w:color="auto"/>
        </w:rPr>
        <w:t>not one modern-day democracy has fought against another democracy</w:t>
      </w:r>
      <w:r w:rsidRPr="00581C7E">
        <w:rPr>
          <w:rFonts w:asciiTheme="majorHAnsi" w:eastAsia="Cambria" w:hAnsiTheme="majorHAnsi" w:cstheme="majorHAnsi"/>
          <w:sz w:val="14"/>
        </w:rPr>
        <w:t xml:space="preserve">.[7] </w:t>
      </w:r>
      <w:r w:rsidRPr="00581C7E">
        <w:rPr>
          <w:rFonts w:asciiTheme="majorHAnsi" w:eastAsia="Cambria" w:hAnsiTheme="majorHAnsi" w:cstheme="majorHAnsi"/>
          <w:u w:val="single"/>
        </w:rPr>
        <w:t xml:space="preserve">Whether that’s because of ideational symmetry, similar objectives and morals, or generally pacific foreign policies, </w:t>
      </w:r>
      <w:r w:rsidRPr="00581C7E">
        <w:rPr>
          <w:rFonts w:asciiTheme="majorHAnsi" w:eastAsia="Cambria" w:hAnsiTheme="majorHAnsi" w:cstheme="majorHAnsi"/>
          <w:b/>
          <w:u w:val="single"/>
        </w:rPr>
        <w:t>such a phenomenon must be given attention by policymakers</w:t>
      </w:r>
      <w:r w:rsidRPr="00581C7E">
        <w:rPr>
          <w:rFonts w:asciiTheme="majorHAnsi" w:eastAsia="Cambria" w:hAnsiTheme="majorHAnsi" w:cstheme="majorHAnsi"/>
          <w:b/>
          <w:sz w:val="14"/>
        </w:rPr>
        <w:t>.</w:t>
      </w:r>
      <w:r w:rsidRPr="00581C7E">
        <w:rPr>
          <w:rFonts w:asciiTheme="majorHAnsi" w:eastAsia="Cambria" w:hAnsiTheme="majorHAnsi" w:cstheme="majorHAnsi"/>
          <w:sz w:val="14"/>
        </w:rPr>
        <w:t xml:space="preserve"> According to liberal internationalists, </w:t>
      </w:r>
      <w:r w:rsidRPr="00581C7E">
        <w:rPr>
          <w:rFonts w:asciiTheme="majorHAnsi" w:eastAsia="Cambria" w:hAnsiTheme="majorHAnsi" w:cstheme="majorHAnsi"/>
          <w:b/>
          <w:iCs/>
          <w:u w:val="single"/>
          <w:bdr w:val="single" w:sz="8" w:space="0" w:color="auto"/>
        </w:rPr>
        <w:t>democracies make better partners,</w:t>
      </w:r>
      <w:r w:rsidRPr="00581C7E">
        <w:rPr>
          <w:rFonts w:asciiTheme="majorHAnsi" w:eastAsia="Cambria" w:hAnsiTheme="majorHAnsi" w:cstheme="majorHAnsi"/>
          <w:sz w:val="14"/>
        </w:rPr>
        <w:t xml:space="preserve"> tend to </w:t>
      </w:r>
      <w:r w:rsidRPr="00581C7E">
        <w:rPr>
          <w:rFonts w:asciiTheme="majorHAnsi" w:eastAsia="Cambria" w:hAnsiTheme="majorHAnsi" w:cstheme="majorHAnsi"/>
          <w:b/>
          <w:iCs/>
          <w:u w:val="single"/>
          <w:bdr w:val="single" w:sz="8" w:space="0" w:color="auto"/>
        </w:rPr>
        <w:t>move towards increased political and moral agreement</w:t>
      </w:r>
      <w:r w:rsidRPr="00581C7E">
        <w:rPr>
          <w:rFonts w:asciiTheme="majorHAnsi" w:eastAsia="Cambria" w:hAnsiTheme="majorHAnsi" w:cstheme="majorHAnsi"/>
          <w:sz w:val="14"/>
        </w:rPr>
        <w:t xml:space="preserve">, </w:t>
      </w:r>
      <w:r w:rsidRPr="00581C7E">
        <w:rPr>
          <w:rFonts w:asciiTheme="majorHAnsi" w:eastAsia="Cambria" w:hAnsiTheme="majorHAnsi" w:cstheme="majorHAnsi"/>
          <w:b/>
          <w:iCs/>
          <w:u w:val="single"/>
          <w:bdr w:val="single" w:sz="8" w:space="0" w:color="auto"/>
        </w:rPr>
        <w:t>oppose illiberal regimes</w:t>
      </w:r>
      <w:r w:rsidRPr="00581C7E">
        <w:rPr>
          <w:rFonts w:asciiTheme="majorHAnsi" w:eastAsia="Cambria" w:hAnsiTheme="majorHAnsi" w:cstheme="majorHAnsi"/>
          <w:u w:val="single"/>
        </w:rPr>
        <w:t>, and</w:t>
      </w:r>
      <w:r w:rsidRPr="00581C7E">
        <w:rPr>
          <w:rFonts w:asciiTheme="majorHAnsi" w:eastAsia="Cambria" w:hAnsiTheme="majorHAnsi" w:cstheme="majorHAnsi"/>
          <w:sz w:val="14"/>
        </w:rPr>
        <w:t xml:space="preserve"> </w:t>
      </w:r>
      <w:r w:rsidRPr="00581C7E">
        <w:rPr>
          <w:rFonts w:asciiTheme="majorHAnsi" w:eastAsia="Cambria" w:hAnsiTheme="majorHAnsi" w:cstheme="majorHAnsi"/>
          <w:b/>
          <w:iCs/>
          <w:u w:val="single"/>
          <w:bdr w:val="single" w:sz="8" w:space="0" w:color="auto"/>
        </w:rPr>
        <w:t>support disarmament policies.</w:t>
      </w:r>
      <w:r w:rsidRPr="00581C7E">
        <w:rPr>
          <w:rFonts w:asciiTheme="majorHAnsi" w:eastAsia="Cambria" w:hAnsiTheme="majorHAnsi" w:cstheme="majorHAnsi"/>
          <w:sz w:val="14"/>
        </w:rPr>
        <w:t xml:space="preserve"> </w:t>
      </w:r>
      <w:r w:rsidRPr="00581C7E">
        <w:rPr>
          <w:rFonts w:asciiTheme="majorHAnsi" w:eastAsia="Cambria" w:hAnsiTheme="majorHAnsi" w:cstheme="majorHAnsi"/>
          <w:u w:val="single"/>
        </w:rPr>
        <w:t>This supposition is heavily supported by the smooth post-WWII transitions that the German, Japanese, and Italian governments underwent</w:t>
      </w:r>
      <w:r w:rsidRPr="00581C7E">
        <w:rPr>
          <w:rFonts w:asciiTheme="majorHAnsi" w:eastAsia="Cambria" w:hAnsiTheme="majorHAnsi" w:cstheme="majorHAnsi"/>
          <w:sz w:val="14"/>
        </w:rPr>
        <w:t xml:space="preserve">. </w:t>
      </w:r>
      <w:proofErr w:type="gramStart"/>
      <w:r w:rsidRPr="00581C7E">
        <w:rPr>
          <w:rFonts w:asciiTheme="majorHAnsi" w:eastAsia="Cambria" w:hAnsiTheme="majorHAnsi" w:cstheme="majorHAnsi"/>
          <w:u w:val="single"/>
        </w:rPr>
        <w:t>All of</w:t>
      </w:r>
      <w:proofErr w:type="gramEnd"/>
      <w:r w:rsidRPr="00581C7E">
        <w:rPr>
          <w:rFonts w:asciiTheme="majorHAnsi" w:eastAsia="Cambria" w:hAnsiTheme="majorHAnsi" w:cstheme="majorHAnsi"/>
          <w:u w:val="single"/>
        </w:rPr>
        <w:t xml:space="preserve"> the governments were formerly fascistic and authoritarian, but with intensive military and economic support from the West, they became some of the most </w:t>
      </w:r>
      <w:r w:rsidRPr="00581C7E">
        <w:rPr>
          <w:rFonts w:asciiTheme="majorHAnsi" w:eastAsia="Cambria" w:hAnsiTheme="majorHAnsi" w:cstheme="majorHAnsi"/>
          <w:b/>
          <w:iCs/>
          <w:u w:val="single"/>
          <w:bdr w:val="single" w:sz="8" w:space="0" w:color="auto"/>
        </w:rPr>
        <w:t>shining exemplars of democratic societies</w:t>
      </w:r>
      <w:r w:rsidRPr="00581C7E">
        <w:rPr>
          <w:rFonts w:asciiTheme="majorHAnsi" w:eastAsia="Cambria" w:hAnsiTheme="majorHAnsi" w:cstheme="majorHAnsi"/>
          <w:u w:val="single"/>
        </w:rPr>
        <w:t>.</w:t>
      </w:r>
      <w:r w:rsidRPr="00581C7E">
        <w:rPr>
          <w:rFonts w:asciiTheme="majorHAnsi" w:eastAsia="Cambria" w:hAnsiTheme="majorHAnsi" w:cstheme="majorHAnsi"/>
          <w:sz w:val="14"/>
        </w:rPr>
        <w:t xml:space="preserve"> Even today, </w:t>
      </w:r>
      <w:r w:rsidRPr="00581C7E">
        <w:rPr>
          <w:rFonts w:asciiTheme="majorHAnsi" w:eastAsia="Cambria" w:hAnsiTheme="majorHAnsi" w:cstheme="majorHAnsi"/>
          <w:u w:val="single"/>
        </w:rPr>
        <w:t>Germany is the backbone of the European Union and repeatedly champions democratic norms</w:t>
      </w:r>
      <w:r w:rsidRPr="00581C7E">
        <w:rPr>
          <w:rFonts w:asciiTheme="majorHAnsi" w:eastAsia="Cambria" w:hAnsiTheme="majorHAnsi" w:cstheme="majorHAnsi"/>
          <w:sz w:val="14"/>
        </w:rPr>
        <w:t xml:space="preserve">, such as human rights, economic freedom, and individual liberty.[8] Equipping other countries with the necessary foundations for democracy is no easy feat, but </w:t>
      </w:r>
      <w:r w:rsidRPr="00581C7E">
        <w:rPr>
          <w:rFonts w:asciiTheme="majorHAnsi" w:eastAsia="Cambria" w:hAnsiTheme="majorHAnsi" w:cstheme="majorHAnsi"/>
          <w:b/>
          <w:u w:val="single"/>
        </w:rPr>
        <w:t>the fight for peace far outweighs the costs of inhabiting a world rife with nuclear-armed authoritarian and belligerent states</w:t>
      </w:r>
      <w:r w:rsidRPr="00581C7E">
        <w:rPr>
          <w:rFonts w:asciiTheme="majorHAnsi" w:eastAsia="Cambria" w:hAnsiTheme="majorHAnsi" w:cstheme="majorHAnsi"/>
          <w:sz w:val="14"/>
        </w:rPr>
        <w:t xml:space="preserve">. In conclusion, liberal internationalism can have </w:t>
      </w:r>
      <w:proofErr w:type="gramStart"/>
      <w:r w:rsidRPr="00581C7E">
        <w:rPr>
          <w:rFonts w:asciiTheme="majorHAnsi" w:eastAsia="Cambria" w:hAnsiTheme="majorHAnsi" w:cstheme="majorHAnsi"/>
          <w:sz w:val="14"/>
        </w:rPr>
        <w:t>a lasting legacy</w:t>
      </w:r>
      <w:proofErr w:type="gramEnd"/>
      <w:r w:rsidRPr="00581C7E">
        <w:rPr>
          <w:rFonts w:asciiTheme="majorHAnsi" w:eastAsia="Cambria" w:hAnsiTheme="majorHAnsi" w:cstheme="majorHAnsi"/>
          <w:sz w:val="14"/>
        </w:rPr>
        <w:t xml:space="preserve"> on the prospects for peace if it is executed properly. </w:t>
      </w:r>
      <w:r w:rsidRPr="00581C7E">
        <w:rPr>
          <w:rFonts w:asciiTheme="majorHAnsi" w:eastAsia="Cambria" w:hAnsiTheme="majorHAnsi" w:cstheme="majorHAnsi"/>
          <w:b/>
          <w:highlight w:val="green"/>
          <w:u w:val="single"/>
        </w:rPr>
        <w:t>Putting democracy</w:t>
      </w:r>
      <w:r w:rsidRPr="00581C7E">
        <w:rPr>
          <w:rFonts w:asciiTheme="majorHAnsi" w:eastAsia="Cambria" w:hAnsiTheme="majorHAnsi" w:cstheme="majorHAnsi"/>
          <w:b/>
          <w:u w:val="single"/>
        </w:rPr>
        <w:t xml:space="preserve">, humanism, and liberty </w:t>
      </w:r>
      <w:r w:rsidRPr="00581C7E">
        <w:rPr>
          <w:rFonts w:asciiTheme="majorHAnsi" w:eastAsia="Cambria" w:hAnsiTheme="majorHAnsi" w:cstheme="majorHAnsi"/>
          <w:b/>
          <w:highlight w:val="green"/>
          <w:u w:val="single"/>
        </w:rPr>
        <w:t xml:space="preserve">on a pedestal is what states ought to do if they seek to </w:t>
      </w:r>
      <w:r w:rsidRPr="00581C7E">
        <w:rPr>
          <w:rFonts w:asciiTheme="majorHAnsi" w:eastAsia="Cambria" w:hAnsiTheme="majorHAnsi" w:cstheme="majorHAnsi"/>
          <w:b/>
          <w:iCs/>
          <w:highlight w:val="green"/>
          <w:u w:val="single"/>
          <w:bdr w:val="single" w:sz="8" w:space="0" w:color="auto"/>
        </w:rPr>
        <w:t>save humanity</w:t>
      </w:r>
      <w:r w:rsidRPr="00581C7E">
        <w:rPr>
          <w:rFonts w:asciiTheme="majorHAnsi" w:eastAsia="Cambria" w:hAnsiTheme="majorHAnsi" w:cstheme="majorHAnsi"/>
          <w:b/>
          <w:highlight w:val="green"/>
          <w:u w:val="single"/>
        </w:rPr>
        <w:t xml:space="preserve"> from </w:t>
      </w:r>
      <w:r w:rsidRPr="00581C7E">
        <w:rPr>
          <w:rFonts w:asciiTheme="majorHAnsi" w:eastAsia="Cambria" w:hAnsiTheme="majorHAnsi" w:cstheme="majorHAnsi"/>
          <w:b/>
          <w:u w:val="single"/>
        </w:rPr>
        <w:t>itself</w:t>
      </w:r>
      <w:r w:rsidRPr="00581C7E">
        <w:rPr>
          <w:rFonts w:asciiTheme="majorHAnsi" w:eastAsia="Cambria" w:hAnsiTheme="majorHAnsi" w:cstheme="majorHAnsi"/>
          <w:sz w:val="14"/>
        </w:rPr>
        <w:t xml:space="preserve">. Although </w:t>
      </w:r>
      <w:r w:rsidRPr="00581C7E">
        <w:rPr>
          <w:rFonts w:asciiTheme="majorHAnsi" w:eastAsia="Cambria" w:hAnsiTheme="majorHAnsi" w:cstheme="majorHAnsi"/>
          <w:b/>
          <w:iCs/>
          <w:u w:val="single"/>
          <w:bdr w:val="single" w:sz="8" w:space="0" w:color="auto"/>
        </w:rPr>
        <w:t xml:space="preserve">the rise of transnational issues pertaining to </w:t>
      </w:r>
      <w:r w:rsidRPr="00581C7E">
        <w:rPr>
          <w:rFonts w:asciiTheme="majorHAnsi" w:eastAsia="Cambria" w:hAnsiTheme="majorHAnsi" w:cstheme="majorHAnsi"/>
          <w:b/>
          <w:iCs/>
          <w:highlight w:val="green"/>
          <w:u w:val="single"/>
          <w:bdr w:val="single" w:sz="8" w:space="0" w:color="auto"/>
        </w:rPr>
        <w:t xml:space="preserve">climate change, nuclear weapons, and civil wars </w:t>
      </w:r>
      <w:r w:rsidRPr="00581C7E">
        <w:rPr>
          <w:rFonts w:asciiTheme="majorHAnsi" w:eastAsia="Cambria" w:hAnsiTheme="majorHAnsi" w:cstheme="majorHAnsi"/>
          <w:b/>
          <w:iCs/>
          <w:u w:val="single"/>
          <w:bdr w:val="single" w:sz="8" w:space="0" w:color="auto"/>
        </w:rPr>
        <w:t>should make international cooperation an increasingly desired aim</w:t>
      </w:r>
      <w:r w:rsidRPr="00581C7E">
        <w:rPr>
          <w:rFonts w:asciiTheme="majorHAnsi" w:eastAsia="Cambria" w:hAnsiTheme="majorHAnsi" w:cstheme="majorHAnsi"/>
          <w:sz w:val="14"/>
        </w:rPr>
        <w:t>, states seem to be thinking just the opposite. Only time will tell whether this is a short-lived trend, or a more ominous warning for the world at large.</w:t>
      </w:r>
    </w:p>
    <w:p w14:paraId="3329B096" w14:textId="77777777" w:rsidR="00BD054D" w:rsidRPr="00581C7E" w:rsidRDefault="00BD054D" w:rsidP="00BD054D">
      <w:pPr>
        <w:rPr>
          <w:rFonts w:asciiTheme="majorHAnsi" w:hAnsiTheme="majorHAnsi" w:cstheme="majorHAnsi"/>
          <w:u w:val="single"/>
        </w:rPr>
      </w:pPr>
    </w:p>
    <w:p w14:paraId="17304D37" w14:textId="550E01EC" w:rsidR="00BD054D" w:rsidRPr="00581C7E" w:rsidRDefault="00023EE6" w:rsidP="00BD054D">
      <w:pPr>
        <w:pStyle w:val="Heading4"/>
        <w:rPr>
          <w:rFonts w:asciiTheme="majorHAnsi" w:hAnsiTheme="majorHAnsi" w:cstheme="majorHAnsi"/>
        </w:rPr>
      </w:pPr>
      <w:r w:rsidRPr="00581C7E">
        <w:rPr>
          <w:rFonts w:asciiTheme="majorHAnsi" w:hAnsiTheme="majorHAnsi" w:cstheme="majorHAnsi"/>
        </w:rPr>
        <w:t xml:space="preserve">Additionally, </w:t>
      </w:r>
      <w:r w:rsidRPr="00581C7E">
        <w:rPr>
          <w:rFonts w:asciiTheme="majorHAnsi" w:hAnsiTheme="majorHAnsi" w:cstheme="majorHAnsi"/>
          <w:u w:val="single"/>
        </w:rPr>
        <w:t>c</w:t>
      </w:r>
      <w:r w:rsidR="00BD054D" w:rsidRPr="00581C7E">
        <w:rPr>
          <w:rFonts w:asciiTheme="majorHAnsi" w:hAnsiTheme="majorHAnsi" w:cstheme="majorHAnsi"/>
          <w:u w:val="single"/>
        </w:rPr>
        <w:t>ivic engagement via strikes</w:t>
      </w:r>
      <w:r w:rsidR="00BD054D" w:rsidRPr="00581C7E">
        <w:rPr>
          <w:rFonts w:asciiTheme="majorHAnsi" w:hAnsiTheme="majorHAnsi" w:cstheme="majorHAnsi"/>
        </w:rPr>
        <w:t xml:space="preserve"> is key to </w:t>
      </w:r>
      <w:r w:rsidR="00BD054D" w:rsidRPr="00581C7E">
        <w:rPr>
          <w:rFonts w:asciiTheme="majorHAnsi" w:hAnsiTheme="majorHAnsi" w:cstheme="majorHAnsi"/>
          <w:u w:val="single"/>
        </w:rPr>
        <w:t>comprehensive</w:t>
      </w:r>
      <w:r w:rsidR="00BD054D" w:rsidRPr="00581C7E">
        <w:rPr>
          <w:rFonts w:asciiTheme="majorHAnsi" w:hAnsiTheme="majorHAnsi" w:cstheme="majorHAnsi"/>
        </w:rPr>
        <w:t xml:space="preserve"> climate action </w:t>
      </w:r>
      <w:r w:rsidR="00BD054D" w:rsidRPr="00581C7E">
        <w:rPr>
          <w:rFonts w:asciiTheme="majorHAnsi" w:hAnsiTheme="majorHAnsi" w:cstheme="majorHAnsi"/>
          <w:u w:val="single"/>
        </w:rPr>
        <w:t>globally</w:t>
      </w:r>
      <w:r w:rsidR="00BD054D" w:rsidRPr="00581C7E">
        <w:rPr>
          <w:rFonts w:asciiTheme="majorHAnsi" w:hAnsiTheme="majorHAnsi" w:cstheme="majorHAnsi"/>
        </w:rPr>
        <w:t>.</w:t>
      </w:r>
    </w:p>
    <w:p w14:paraId="330EE630" w14:textId="77777777" w:rsidR="00BD054D" w:rsidRPr="00581C7E" w:rsidRDefault="00BD054D" w:rsidP="00BD054D">
      <w:pPr>
        <w:rPr>
          <w:rFonts w:asciiTheme="majorHAnsi" w:hAnsiTheme="majorHAnsi" w:cstheme="majorHAnsi"/>
        </w:rPr>
      </w:pPr>
      <w:r w:rsidRPr="00581C7E">
        <w:rPr>
          <w:rStyle w:val="Style13ptBold"/>
          <w:rFonts w:asciiTheme="majorHAnsi" w:hAnsiTheme="majorHAnsi" w:cstheme="majorHAnsi"/>
        </w:rPr>
        <w:t>Fisher and Nasrin 20</w:t>
      </w:r>
      <w:r w:rsidRPr="00581C7E">
        <w:rPr>
          <w:rFonts w:asciiTheme="majorHAnsi" w:hAnsiTheme="majorHAnsi" w:cstheme="majorHAnsi"/>
        </w:rPr>
        <w:t xml:space="preserve"> [Dana R; 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 </w:t>
      </w:r>
      <w:proofErr w:type="spellStart"/>
      <w:r w:rsidRPr="00581C7E">
        <w:rPr>
          <w:rFonts w:asciiTheme="majorHAnsi" w:hAnsiTheme="majorHAnsi" w:cstheme="majorHAnsi"/>
        </w:rPr>
        <w:t>Sohana</w:t>
      </w:r>
      <w:proofErr w:type="spellEnd"/>
      <w:r w:rsidRPr="00581C7E">
        <w:rPr>
          <w:rFonts w:asciiTheme="majorHAnsi" w:hAnsiTheme="majorHAnsi" w:cstheme="majorHAnsi"/>
        </w:rPr>
        <w:t>; University of Maryland, College Park, UMD, UMCP, University of Maryland College Park · Philip Merrill College of Journalism Master of Arts; “Climate activism and its effects,” Wiley Interdisciplinary Review; October 2020; https://www.researchgate.net/publication/345455893_Climate_activism_and_its_effects] Justin</w:t>
      </w:r>
    </w:p>
    <w:p w14:paraId="5DA1838C" w14:textId="29A4205C" w:rsidR="00BD054D" w:rsidRPr="00581C7E" w:rsidRDefault="00BD054D" w:rsidP="00BD054D">
      <w:pPr>
        <w:rPr>
          <w:rFonts w:asciiTheme="majorHAnsi" w:hAnsiTheme="majorHAnsi" w:cstheme="majorHAnsi"/>
          <w:sz w:val="16"/>
        </w:rPr>
      </w:pPr>
      <w:r w:rsidRPr="00581C7E">
        <w:rPr>
          <w:rFonts w:asciiTheme="majorHAnsi" w:hAnsiTheme="majorHAnsi" w:cstheme="majorHAnsi"/>
          <w:sz w:val="16"/>
        </w:rPr>
        <w:t xml:space="preserve">As </w:t>
      </w:r>
      <w:r w:rsidRPr="00581C7E">
        <w:rPr>
          <w:rStyle w:val="Emphasis"/>
          <w:rFonts w:asciiTheme="majorHAnsi" w:hAnsiTheme="majorHAnsi" w:cstheme="majorHAnsi"/>
        </w:rPr>
        <w:t xml:space="preserve">coordinated school </w:t>
      </w:r>
      <w:r w:rsidRPr="00581C7E">
        <w:rPr>
          <w:rStyle w:val="Emphasis"/>
          <w:rFonts w:asciiTheme="majorHAnsi" w:hAnsiTheme="majorHAnsi" w:cstheme="majorHAnsi"/>
          <w:highlight w:val="green"/>
        </w:rPr>
        <w:t>strikes</w:t>
      </w:r>
      <w:r w:rsidRPr="00581C7E">
        <w:rPr>
          <w:rFonts w:asciiTheme="majorHAnsi" w:hAnsiTheme="majorHAnsi" w:cstheme="majorHAnsi"/>
          <w:highlight w:val="green"/>
          <w:u w:val="single"/>
        </w:rPr>
        <w:t xml:space="preserve"> have taken place</w:t>
      </w:r>
      <w:r w:rsidRPr="00581C7E">
        <w:rPr>
          <w:rFonts w:asciiTheme="majorHAnsi" w:hAnsiTheme="majorHAnsi" w:cstheme="majorHAnsi"/>
          <w:u w:val="single"/>
        </w:rPr>
        <w:t xml:space="preserve"> around the world </w:t>
      </w:r>
      <w:r w:rsidRPr="00581C7E">
        <w:rPr>
          <w:rFonts w:asciiTheme="majorHAnsi" w:hAnsiTheme="majorHAnsi" w:cstheme="majorHAnsi"/>
          <w:highlight w:val="green"/>
          <w:u w:val="single"/>
        </w:rPr>
        <w:t xml:space="preserve">to </w:t>
      </w:r>
      <w:r w:rsidRPr="00581C7E">
        <w:rPr>
          <w:rStyle w:val="Emphasis"/>
          <w:rFonts w:asciiTheme="majorHAnsi" w:hAnsiTheme="majorHAnsi" w:cstheme="majorHAnsi"/>
          <w:highlight w:val="green"/>
        </w:rPr>
        <w:t>draw</w:t>
      </w:r>
      <w:r w:rsidRPr="00581C7E">
        <w:rPr>
          <w:rFonts w:asciiTheme="majorHAnsi" w:hAnsiTheme="majorHAnsi" w:cstheme="majorHAnsi"/>
          <w:highlight w:val="green"/>
          <w:u w:val="single"/>
        </w:rPr>
        <w:t xml:space="preserve"> </w:t>
      </w:r>
      <w:r w:rsidRPr="00581C7E">
        <w:rPr>
          <w:rStyle w:val="Emphasis"/>
          <w:rFonts w:asciiTheme="majorHAnsi" w:hAnsiTheme="majorHAnsi" w:cstheme="majorHAnsi"/>
          <w:highlight w:val="green"/>
        </w:rPr>
        <w:t>attention</w:t>
      </w:r>
      <w:r w:rsidRPr="00581C7E">
        <w:rPr>
          <w:rFonts w:asciiTheme="majorHAnsi" w:hAnsiTheme="majorHAnsi" w:cstheme="majorHAnsi"/>
          <w:highlight w:val="green"/>
          <w:u w:val="single"/>
        </w:rPr>
        <w:t xml:space="preserve"> to</w:t>
      </w:r>
      <w:r w:rsidRPr="00581C7E">
        <w:rPr>
          <w:rFonts w:asciiTheme="majorHAnsi" w:hAnsiTheme="majorHAnsi" w:cstheme="majorHAnsi"/>
          <w:u w:val="single"/>
        </w:rPr>
        <w:t xml:space="preserve"> the </w:t>
      </w:r>
      <w:r w:rsidRPr="00581C7E">
        <w:rPr>
          <w:rFonts w:asciiTheme="majorHAnsi" w:hAnsiTheme="majorHAnsi" w:cstheme="majorHAnsi"/>
          <w:highlight w:val="green"/>
          <w:u w:val="single"/>
        </w:rPr>
        <w:t>climate crisis</w:t>
      </w:r>
      <w:r w:rsidRPr="00581C7E">
        <w:rPr>
          <w:rFonts w:asciiTheme="majorHAnsi" w:hAnsiTheme="majorHAnsi" w:cstheme="majorHAnsi"/>
          <w:sz w:val="16"/>
        </w:rPr>
        <w:t xml:space="preserve">, </w:t>
      </w:r>
      <w:r w:rsidRPr="00581C7E">
        <w:rPr>
          <w:rFonts w:asciiTheme="majorHAnsi" w:hAnsiTheme="majorHAnsi" w:cstheme="majorHAnsi"/>
          <w:u w:val="single"/>
        </w:rPr>
        <w:t xml:space="preserve">they have </w:t>
      </w:r>
      <w:r w:rsidRPr="00581C7E">
        <w:rPr>
          <w:rStyle w:val="Emphasis"/>
          <w:rFonts w:asciiTheme="majorHAnsi" w:hAnsiTheme="majorHAnsi" w:cstheme="majorHAnsi"/>
          <w:highlight w:val="green"/>
        </w:rPr>
        <w:t>mobilized</w:t>
      </w:r>
      <w:r w:rsidRPr="00581C7E">
        <w:rPr>
          <w:rFonts w:asciiTheme="majorHAnsi" w:hAnsiTheme="majorHAnsi" w:cstheme="majorHAnsi"/>
          <w:u w:val="single"/>
        </w:rPr>
        <w:t xml:space="preserve"> an </w:t>
      </w:r>
      <w:r w:rsidRPr="00581C7E">
        <w:rPr>
          <w:rStyle w:val="Emphasis"/>
          <w:rFonts w:asciiTheme="majorHAnsi" w:hAnsiTheme="majorHAnsi" w:cstheme="majorHAnsi"/>
          <w:highlight w:val="green"/>
        </w:rPr>
        <w:t>increasing</w:t>
      </w:r>
      <w:r w:rsidRPr="00581C7E">
        <w:rPr>
          <w:rFonts w:asciiTheme="majorHAnsi" w:hAnsiTheme="majorHAnsi" w:cstheme="majorHAnsi"/>
          <w:highlight w:val="green"/>
          <w:u w:val="single"/>
        </w:rPr>
        <w:t xml:space="preserve"> number of </w:t>
      </w:r>
      <w:r w:rsidRPr="00581C7E">
        <w:rPr>
          <w:rStyle w:val="Emphasis"/>
          <w:rFonts w:asciiTheme="majorHAnsi" w:hAnsiTheme="majorHAnsi" w:cstheme="majorHAnsi"/>
          <w:highlight w:val="green"/>
        </w:rPr>
        <w:t>participants</w:t>
      </w:r>
      <w:r w:rsidRPr="00581C7E">
        <w:rPr>
          <w:rFonts w:asciiTheme="majorHAnsi" w:hAnsiTheme="majorHAnsi" w:cstheme="majorHAnsi"/>
          <w:u w:val="single"/>
        </w:rPr>
        <w:t xml:space="preserve"> in a </w:t>
      </w:r>
      <w:r w:rsidRPr="00581C7E">
        <w:rPr>
          <w:rStyle w:val="Emphasis"/>
          <w:rFonts w:asciiTheme="majorHAnsi" w:hAnsiTheme="majorHAnsi" w:cstheme="majorHAnsi"/>
        </w:rPr>
        <w:t>growing</w:t>
      </w:r>
      <w:r w:rsidRPr="00581C7E">
        <w:rPr>
          <w:rFonts w:asciiTheme="majorHAnsi" w:hAnsiTheme="majorHAnsi" w:cstheme="majorHAnsi"/>
          <w:u w:val="single"/>
        </w:rPr>
        <w:t xml:space="preserve"> number of locations</w:t>
      </w:r>
      <w:r w:rsidRPr="00581C7E">
        <w:rPr>
          <w:rFonts w:asciiTheme="majorHAnsi" w:hAnsiTheme="majorHAnsi" w:cstheme="majorHAnsi"/>
          <w:sz w:val="16"/>
        </w:rPr>
        <w:t xml:space="preserve">. This type of </w:t>
      </w:r>
      <w:r w:rsidRPr="00581C7E">
        <w:rPr>
          <w:rFonts w:asciiTheme="majorHAnsi" w:hAnsiTheme="majorHAnsi" w:cstheme="majorHAnsi"/>
          <w:highlight w:val="green"/>
          <w:u w:val="single"/>
        </w:rPr>
        <w:t>activism involves</w:t>
      </w:r>
      <w:r w:rsidRPr="00581C7E">
        <w:rPr>
          <w:rFonts w:asciiTheme="majorHAnsi" w:hAnsiTheme="majorHAnsi" w:cstheme="majorHAnsi"/>
          <w:u w:val="single"/>
        </w:rPr>
        <w:t xml:space="preserve"> </w:t>
      </w:r>
      <w:proofErr w:type="spellStart"/>
      <w:r w:rsidRPr="00581C7E">
        <w:rPr>
          <w:rStyle w:val="Emphasis"/>
          <w:rFonts w:asciiTheme="majorHAnsi" w:hAnsiTheme="majorHAnsi" w:cstheme="majorHAnsi"/>
        </w:rPr>
        <w:t>particularforms</w:t>
      </w:r>
      <w:proofErr w:type="spellEnd"/>
      <w:r w:rsidRPr="00581C7E">
        <w:rPr>
          <w:rFonts w:asciiTheme="majorHAnsi" w:hAnsiTheme="majorHAnsi" w:cstheme="majorHAnsi"/>
          <w:u w:val="single"/>
        </w:rPr>
        <w:t xml:space="preserve"> of </w:t>
      </w:r>
      <w:r w:rsidRPr="00581C7E">
        <w:rPr>
          <w:rStyle w:val="Emphasis"/>
          <w:rFonts w:asciiTheme="majorHAnsi" w:hAnsiTheme="majorHAnsi" w:cstheme="majorHAnsi"/>
          <w:highlight w:val="green"/>
        </w:rPr>
        <w:t>civic</w:t>
      </w:r>
      <w:r w:rsidRPr="00581C7E">
        <w:rPr>
          <w:rFonts w:asciiTheme="majorHAnsi" w:hAnsiTheme="majorHAnsi" w:cstheme="majorHAnsi"/>
          <w:highlight w:val="green"/>
          <w:u w:val="single"/>
        </w:rPr>
        <w:t xml:space="preserve"> </w:t>
      </w:r>
      <w:r w:rsidRPr="00581C7E">
        <w:rPr>
          <w:rStyle w:val="Emphasis"/>
          <w:rFonts w:asciiTheme="majorHAnsi" w:hAnsiTheme="majorHAnsi" w:cstheme="majorHAnsi"/>
          <w:highlight w:val="green"/>
        </w:rPr>
        <w:t>engagement</w:t>
      </w:r>
      <w:r w:rsidRPr="00581C7E">
        <w:rPr>
          <w:rFonts w:asciiTheme="majorHAnsi" w:hAnsiTheme="majorHAnsi" w:cstheme="majorHAnsi"/>
          <w:sz w:val="16"/>
        </w:rPr>
        <w:t xml:space="preserve"> that specifically aim to </w:t>
      </w:r>
      <w:r w:rsidRPr="00581C7E">
        <w:rPr>
          <w:rFonts w:asciiTheme="majorHAnsi" w:hAnsiTheme="majorHAnsi" w:cstheme="majorHAnsi"/>
          <w:highlight w:val="green"/>
          <w:u w:val="single"/>
        </w:rPr>
        <w:t xml:space="preserve">pressure governments to </w:t>
      </w:r>
      <w:r w:rsidRPr="00581C7E">
        <w:rPr>
          <w:rStyle w:val="Emphasis"/>
          <w:rFonts w:asciiTheme="majorHAnsi" w:hAnsiTheme="majorHAnsi" w:cstheme="majorHAnsi"/>
          <w:highlight w:val="green"/>
        </w:rPr>
        <w:t>take</w:t>
      </w:r>
      <w:r w:rsidRPr="00581C7E">
        <w:rPr>
          <w:rFonts w:asciiTheme="majorHAnsi" w:hAnsiTheme="majorHAnsi" w:cstheme="majorHAnsi"/>
          <w:highlight w:val="green"/>
          <w:u w:val="single"/>
        </w:rPr>
        <w:t xml:space="preserve"> </w:t>
      </w:r>
      <w:r w:rsidRPr="00581C7E">
        <w:rPr>
          <w:rStyle w:val="Emphasis"/>
          <w:rFonts w:asciiTheme="majorHAnsi" w:hAnsiTheme="majorHAnsi" w:cstheme="majorHAnsi"/>
          <w:highlight w:val="green"/>
        </w:rPr>
        <w:t>action</w:t>
      </w:r>
      <w:r w:rsidRPr="00581C7E">
        <w:rPr>
          <w:rFonts w:asciiTheme="majorHAnsi" w:hAnsiTheme="majorHAnsi" w:cstheme="majorHAnsi"/>
          <w:u w:val="single"/>
        </w:rPr>
        <w:t xml:space="preserve"> that addresses the issue of </w:t>
      </w:r>
      <w:r w:rsidRPr="00581C7E">
        <w:rPr>
          <w:rStyle w:val="Emphasis"/>
          <w:rFonts w:asciiTheme="majorHAnsi" w:hAnsiTheme="majorHAnsi" w:cstheme="majorHAnsi"/>
        </w:rPr>
        <w:t>cli</w:t>
      </w:r>
      <w:r w:rsidRPr="00581C7E">
        <w:rPr>
          <w:rFonts w:asciiTheme="majorHAnsi" w:hAnsiTheme="majorHAnsi" w:cstheme="majorHAnsi"/>
          <w:u w:val="single"/>
        </w:rPr>
        <w:t>-</w:t>
      </w:r>
      <w:r w:rsidRPr="00581C7E">
        <w:rPr>
          <w:rStyle w:val="Emphasis"/>
          <w:rFonts w:asciiTheme="majorHAnsi" w:hAnsiTheme="majorHAnsi" w:cstheme="majorHAnsi"/>
        </w:rPr>
        <w:t>mate</w:t>
      </w:r>
      <w:r w:rsidRPr="00581C7E">
        <w:rPr>
          <w:rFonts w:asciiTheme="majorHAnsi" w:hAnsiTheme="majorHAnsi" w:cstheme="majorHAnsi"/>
          <w:u w:val="single"/>
        </w:rPr>
        <w:t xml:space="preserve"> </w:t>
      </w:r>
      <w:r w:rsidRPr="00581C7E">
        <w:rPr>
          <w:rStyle w:val="Emphasis"/>
          <w:rFonts w:asciiTheme="majorHAnsi" w:hAnsiTheme="majorHAnsi" w:cstheme="majorHAnsi"/>
        </w:rPr>
        <w:lastRenderedPageBreak/>
        <w:t>change</w:t>
      </w:r>
      <w:r w:rsidRPr="00581C7E">
        <w:rPr>
          <w:rFonts w:asciiTheme="majorHAnsi" w:hAnsiTheme="majorHAnsi" w:cstheme="majorHAnsi"/>
          <w:sz w:val="16"/>
        </w:rPr>
        <w:t xml:space="preserve">. </w:t>
      </w:r>
      <w:r w:rsidRPr="00581C7E">
        <w:rPr>
          <w:rFonts w:asciiTheme="majorHAnsi" w:hAnsiTheme="majorHAnsi" w:cstheme="majorHAnsi"/>
          <w:u w:val="single"/>
        </w:rPr>
        <w:t xml:space="preserve">Civic engagement is the term used to </w:t>
      </w:r>
      <w:r w:rsidRPr="00581C7E">
        <w:rPr>
          <w:rStyle w:val="Emphasis"/>
          <w:rFonts w:asciiTheme="majorHAnsi" w:hAnsiTheme="majorHAnsi" w:cstheme="majorHAnsi"/>
        </w:rPr>
        <w:t>describe</w:t>
      </w:r>
      <w:r w:rsidRPr="00581C7E">
        <w:rPr>
          <w:rFonts w:asciiTheme="majorHAnsi" w:hAnsiTheme="majorHAnsi" w:cstheme="majorHAnsi"/>
          <w:u w:val="single"/>
        </w:rPr>
        <w:t xml:space="preserve"> the manifold ways that citizens participate in their </w:t>
      </w:r>
      <w:proofErr w:type="spellStart"/>
      <w:r w:rsidRPr="00581C7E">
        <w:rPr>
          <w:rFonts w:asciiTheme="majorHAnsi" w:hAnsiTheme="majorHAnsi" w:cstheme="majorHAnsi"/>
          <w:u w:val="single"/>
        </w:rPr>
        <w:t>societieswith</w:t>
      </w:r>
      <w:proofErr w:type="spellEnd"/>
      <w:r w:rsidRPr="00581C7E">
        <w:rPr>
          <w:rFonts w:asciiTheme="majorHAnsi" w:hAnsiTheme="majorHAnsi" w:cstheme="majorHAnsi"/>
          <w:u w:val="single"/>
        </w:rPr>
        <w:t xml:space="preserve"> the </w:t>
      </w:r>
      <w:r w:rsidRPr="00581C7E">
        <w:rPr>
          <w:rStyle w:val="Emphasis"/>
          <w:rFonts w:asciiTheme="majorHAnsi" w:hAnsiTheme="majorHAnsi" w:cstheme="majorHAnsi"/>
        </w:rPr>
        <w:t>intention</w:t>
      </w:r>
      <w:r w:rsidRPr="00581C7E">
        <w:rPr>
          <w:rFonts w:asciiTheme="majorHAnsi" w:hAnsiTheme="majorHAnsi" w:cstheme="majorHAnsi"/>
          <w:u w:val="single"/>
        </w:rPr>
        <w:t xml:space="preserve"> of influencing communities</w:t>
      </w:r>
      <w:r w:rsidRPr="00581C7E">
        <w:rPr>
          <w:rFonts w:asciiTheme="majorHAnsi" w:hAnsiTheme="majorHAnsi" w:cstheme="majorHAnsi"/>
          <w:sz w:val="16"/>
        </w:rPr>
        <w:t xml:space="preserve">, </w:t>
      </w:r>
      <w:r w:rsidRPr="00581C7E">
        <w:rPr>
          <w:rFonts w:asciiTheme="majorHAnsi" w:hAnsiTheme="majorHAnsi" w:cstheme="majorHAnsi"/>
          <w:u w:val="single"/>
        </w:rPr>
        <w:t>politics</w:t>
      </w:r>
      <w:r w:rsidRPr="00581C7E">
        <w:rPr>
          <w:rFonts w:asciiTheme="majorHAnsi" w:hAnsiTheme="majorHAnsi" w:cstheme="majorHAnsi"/>
          <w:sz w:val="16"/>
        </w:rPr>
        <w:t xml:space="preserve">, </w:t>
      </w:r>
      <w:r w:rsidRPr="00581C7E">
        <w:rPr>
          <w:rFonts w:asciiTheme="majorHAnsi" w:hAnsiTheme="majorHAnsi" w:cstheme="majorHAnsi"/>
          <w:u w:val="single"/>
        </w:rPr>
        <w:t>and the economy</w:t>
      </w:r>
      <w:r w:rsidRPr="00581C7E">
        <w:rPr>
          <w:rFonts w:asciiTheme="majorHAnsi" w:hAnsiTheme="majorHAnsi" w:cstheme="majorHAnsi"/>
          <w:sz w:val="16"/>
        </w:rPr>
        <w:t xml:space="preserve">. Forms of </w:t>
      </w:r>
      <w:r w:rsidRPr="00581C7E">
        <w:rPr>
          <w:rFonts w:asciiTheme="majorHAnsi" w:hAnsiTheme="majorHAnsi" w:cstheme="majorHAnsi"/>
          <w:u w:val="single"/>
        </w:rPr>
        <w:t xml:space="preserve">engagement range from </w:t>
      </w:r>
      <w:r w:rsidRPr="00581C7E">
        <w:rPr>
          <w:rStyle w:val="Emphasis"/>
          <w:rFonts w:asciiTheme="majorHAnsi" w:hAnsiTheme="majorHAnsi" w:cstheme="majorHAnsi"/>
        </w:rPr>
        <w:t>tactics</w:t>
      </w:r>
      <w:r w:rsidRPr="00581C7E">
        <w:rPr>
          <w:rFonts w:asciiTheme="majorHAnsi" w:hAnsiTheme="majorHAnsi" w:cstheme="majorHAnsi"/>
          <w:u w:val="single"/>
        </w:rPr>
        <w:t xml:space="preserve"> </w:t>
      </w:r>
      <w:proofErr w:type="spellStart"/>
      <w:r w:rsidRPr="00581C7E">
        <w:rPr>
          <w:rFonts w:asciiTheme="majorHAnsi" w:hAnsiTheme="majorHAnsi" w:cstheme="majorHAnsi"/>
          <w:u w:val="single"/>
        </w:rPr>
        <w:t>thatinvolve</w:t>
      </w:r>
      <w:proofErr w:type="spellEnd"/>
      <w:r w:rsidRPr="00581C7E">
        <w:rPr>
          <w:rFonts w:asciiTheme="majorHAnsi" w:hAnsiTheme="majorHAnsi" w:cstheme="majorHAnsi"/>
          <w:u w:val="single"/>
        </w:rPr>
        <w:t xml:space="preserve"> citizens working </w:t>
      </w:r>
      <w:r w:rsidRPr="00581C7E">
        <w:rPr>
          <w:rStyle w:val="Emphasis"/>
          <w:rFonts w:asciiTheme="majorHAnsi" w:hAnsiTheme="majorHAnsi" w:cstheme="majorHAnsi"/>
        </w:rPr>
        <w:t>directly</w:t>
      </w:r>
      <w:r w:rsidRPr="00581C7E">
        <w:rPr>
          <w:rFonts w:asciiTheme="majorHAnsi" w:hAnsiTheme="majorHAnsi" w:cstheme="majorHAnsi"/>
          <w:u w:val="single"/>
        </w:rPr>
        <w:t xml:space="preserve"> to change their individual behaviors</w:t>
      </w:r>
      <w:r w:rsidRPr="00581C7E">
        <w:rPr>
          <w:rFonts w:asciiTheme="majorHAnsi" w:hAnsiTheme="majorHAnsi" w:cstheme="majorHAnsi"/>
          <w:sz w:val="16"/>
        </w:rPr>
        <w:t xml:space="preserve">, along with those that involve indirect efforts </w:t>
      </w:r>
      <w:proofErr w:type="spellStart"/>
      <w:r w:rsidRPr="00581C7E">
        <w:rPr>
          <w:rFonts w:asciiTheme="majorHAnsi" w:hAnsiTheme="majorHAnsi" w:cstheme="majorHAnsi"/>
          <w:sz w:val="16"/>
        </w:rPr>
        <w:t>tobring</w:t>
      </w:r>
      <w:proofErr w:type="spellEnd"/>
      <w:r w:rsidRPr="00581C7E">
        <w:rPr>
          <w:rFonts w:asciiTheme="majorHAnsi" w:hAnsiTheme="majorHAnsi" w:cstheme="majorHAnsi"/>
          <w:sz w:val="16"/>
        </w:rPr>
        <w:t xml:space="preserve"> about change through the political and economic systems (like school strikes). Tactics run the gamut and </w:t>
      </w:r>
      <w:proofErr w:type="spellStart"/>
      <w:r w:rsidRPr="00581C7E">
        <w:rPr>
          <w:rFonts w:asciiTheme="majorHAnsi" w:hAnsiTheme="majorHAnsi" w:cstheme="majorHAnsi"/>
          <w:sz w:val="16"/>
        </w:rPr>
        <w:t>rangefrom</w:t>
      </w:r>
      <w:proofErr w:type="spellEnd"/>
      <w:r w:rsidRPr="00581C7E">
        <w:rPr>
          <w:rFonts w:asciiTheme="majorHAnsi" w:hAnsiTheme="majorHAnsi" w:cstheme="majorHAnsi"/>
          <w:sz w:val="16"/>
        </w:rPr>
        <w:t xml:space="preserve"> those that work within these systems to those that work outside of them (Meyer &amp; </w:t>
      </w:r>
      <w:proofErr w:type="spellStart"/>
      <w:r w:rsidRPr="00581C7E">
        <w:rPr>
          <w:rFonts w:asciiTheme="majorHAnsi" w:hAnsiTheme="majorHAnsi" w:cstheme="majorHAnsi"/>
          <w:sz w:val="16"/>
        </w:rPr>
        <w:t>Tarrow</w:t>
      </w:r>
      <w:proofErr w:type="spellEnd"/>
      <w:r w:rsidRPr="00581C7E">
        <w:rPr>
          <w:rFonts w:asciiTheme="majorHAnsi" w:hAnsiTheme="majorHAnsi" w:cstheme="majorHAnsi"/>
          <w:sz w:val="16"/>
        </w:rPr>
        <w:t xml:space="preserve">, 1997). </w:t>
      </w:r>
      <w:proofErr w:type="spellStart"/>
      <w:r w:rsidRPr="00581C7E">
        <w:rPr>
          <w:rFonts w:asciiTheme="majorHAnsi" w:hAnsiTheme="majorHAnsi" w:cstheme="majorHAnsi"/>
          <w:sz w:val="16"/>
        </w:rPr>
        <w:t>Collectiveefforts</w:t>
      </w:r>
      <w:proofErr w:type="spellEnd"/>
      <w:r w:rsidRPr="00581C7E">
        <w:rPr>
          <w:rFonts w:asciiTheme="majorHAnsi" w:hAnsiTheme="majorHAnsi" w:cstheme="majorHAnsi"/>
          <w:sz w:val="16"/>
        </w:rPr>
        <w:t xml:space="preserve"> are mediated by various organizational forms (</w:t>
      </w:r>
      <w:proofErr w:type="spellStart"/>
      <w:r w:rsidRPr="00581C7E">
        <w:rPr>
          <w:rFonts w:asciiTheme="majorHAnsi" w:hAnsiTheme="majorHAnsi" w:cstheme="majorHAnsi"/>
          <w:sz w:val="16"/>
        </w:rPr>
        <w:t>Anheier</w:t>
      </w:r>
      <w:proofErr w:type="spellEnd"/>
      <w:r w:rsidRPr="00581C7E">
        <w:rPr>
          <w:rFonts w:asciiTheme="majorHAnsi" w:hAnsiTheme="majorHAnsi" w:cstheme="majorHAnsi"/>
          <w:sz w:val="16"/>
        </w:rPr>
        <w:t xml:space="preserve"> &amp; </w:t>
      </w:r>
      <w:proofErr w:type="spellStart"/>
      <w:r w:rsidRPr="00581C7E">
        <w:rPr>
          <w:rFonts w:asciiTheme="majorHAnsi" w:hAnsiTheme="majorHAnsi" w:cstheme="majorHAnsi"/>
          <w:sz w:val="16"/>
        </w:rPr>
        <w:t>Themudo</w:t>
      </w:r>
      <w:proofErr w:type="spellEnd"/>
      <w:r w:rsidRPr="00581C7E">
        <w:rPr>
          <w:rFonts w:asciiTheme="majorHAnsi" w:hAnsiTheme="majorHAnsi" w:cstheme="majorHAnsi"/>
          <w:sz w:val="16"/>
        </w:rPr>
        <w:t xml:space="preserve">, 2002), which can either create or remove obstacles to participation (Fisher &amp; Green, 2004; for more general discussion, see </w:t>
      </w:r>
      <w:proofErr w:type="spellStart"/>
      <w:r w:rsidRPr="00581C7E">
        <w:rPr>
          <w:rFonts w:asciiTheme="majorHAnsi" w:hAnsiTheme="majorHAnsi" w:cstheme="majorHAnsi"/>
          <w:sz w:val="16"/>
        </w:rPr>
        <w:t>Gamson</w:t>
      </w:r>
      <w:proofErr w:type="spellEnd"/>
      <w:r w:rsidRPr="00581C7E">
        <w:rPr>
          <w:rFonts w:asciiTheme="majorHAnsi" w:hAnsiTheme="majorHAnsi" w:cstheme="majorHAnsi"/>
          <w:sz w:val="16"/>
        </w:rPr>
        <w:t xml:space="preserve">, 1975; McAdam, 1983). </w:t>
      </w:r>
      <w:proofErr w:type="spellStart"/>
      <w:r w:rsidRPr="00581C7E">
        <w:rPr>
          <w:rFonts w:asciiTheme="majorHAnsi" w:hAnsiTheme="majorHAnsi" w:cstheme="majorHAnsi"/>
          <w:sz w:val="16"/>
        </w:rPr>
        <w:t>Ashas</w:t>
      </w:r>
      <w:proofErr w:type="spellEnd"/>
      <w:r w:rsidRPr="00581C7E">
        <w:rPr>
          <w:rFonts w:asciiTheme="majorHAnsi" w:hAnsiTheme="majorHAnsi" w:cstheme="majorHAnsi"/>
          <w:sz w:val="16"/>
        </w:rPr>
        <w:t xml:space="preserve"> been noted by numerous studies, civic engagement is much higher in democratic countries where citizens </w:t>
      </w:r>
      <w:proofErr w:type="spellStart"/>
      <w:r w:rsidRPr="00581C7E">
        <w:rPr>
          <w:rFonts w:asciiTheme="majorHAnsi" w:hAnsiTheme="majorHAnsi" w:cstheme="majorHAnsi"/>
          <w:sz w:val="16"/>
        </w:rPr>
        <w:t>areafforded</w:t>
      </w:r>
      <w:proofErr w:type="spellEnd"/>
      <w:r w:rsidRPr="00581C7E">
        <w:rPr>
          <w:rFonts w:asciiTheme="majorHAnsi" w:hAnsiTheme="majorHAnsi" w:cstheme="majorHAnsi"/>
          <w:sz w:val="16"/>
        </w:rPr>
        <w:t xml:space="preserve"> rights to participate and to voice their opinions (</w:t>
      </w:r>
      <w:proofErr w:type="spellStart"/>
      <w:r w:rsidRPr="00581C7E">
        <w:rPr>
          <w:rFonts w:asciiTheme="majorHAnsi" w:hAnsiTheme="majorHAnsi" w:cstheme="majorHAnsi"/>
          <w:sz w:val="16"/>
        </w:rPr>
        <w:t>DeBardeleben</w:t>
      </w:r>
      <w:proofErr w:type="spellEnd"/>
      <w:r w:rsidRPr="00581C7E">
        <w:rPr>
          <w:rFonts w:asciiTheme="majorHAnsi" w:hAnsiTheme="majorHAnsi" w:cstheme="majorHAnsi"/>
          <w:sz w:val="16"/>
        </w:rPr>
        <w:t xml:space="preserve"> &amp; </w:t>
      </w:r>
      <w:proofErr w:type="spellStart"/>
      <w:r w:rsidRPr="00581C7E">
        <w:rPr>
          <w:rFonts w:asciiTheme="majorHAnsi" w:hAnsiTheme="majorHAnsi" w:cstheme="majorHAnsi"/>
          <w:sz w:val="16"/>
        </w:rPr>
        <w:t>Pammett</w:t>
      </w:r>
      <w:proofErr w:type="spellEnd"/>
      <w:r w:rsidRPr="00581C7E">
        <w:rPr>
          <w:rFonts w:asciiTheme="majorHAnsi" w:hAnsiTheme="majorHAnsi" w:cstheme="majorHAnsi"/>
          <w:sz w:val="16"/>
        </w:rPr>
        <w:t>, 2009; see also Putnam, Leonardi, &amp;</w:t>
      </w:r>
      <w:proofErr w:type="spellStart"/>
      <w:r w:rsidRPr="00581C7E">
        <w:rPr>
          <w:rFonts w:asciiTheme="majorHAnsi" w:hAnsiTheme="majorHAnsi" w:cstheme="majorHAnsi"/>
          <w:sz w:val="16"/>
        </w:rPr>
        <w:t>Nanetti</w:t>
      </w:r>
      <w:proofErr w:type="spellEnd"/>
      <w:r w:rsidRPr="00581C7E">
        <w:rPr>
          <w:rFonts w:asciiTheme="majorHAnsi" w:hAnsiTheme="majorHAnsi" w:cstheme="majorHAnsi"/>
          <w:sz w:val="16"/>
        </w:rPr>
        <w:t xml:space="preserve">, 1994; </w:t>
      </w:r>
      <w:proofErr w:type="spellStart"/>
      <w:r w:rsidRPr="00581C7E">
        <w:rPr>
          <w:rFonts w:asciiTheme="majorHAnsi" w:hAnsiTheme="majorHAnsi" w:cstheme="majorHAnsi"/>
          <w:sz w:val="16"/>
        </w:rPr>
        <w:t>Schofer</w:t>
      </w:r>
      <w:proofErr w:type="spellEnd"/>
      <w:r w:rsidRPr="00581C7E">
        <w:rPr>
          <w:rFonts w:asciiTheme="majorHAnsi" w:hAnsiTheme="majorHAnsi" w:cstheme="majorHAnsi"/>
          <w:sz w:val="16"/>
        </w:rPr>
        <w:t xml:space="preserve"> &amp; </w:t>
      </w:r>
      <w:proofErr w:type="spellStart"/>
      <w:r w:rsidRPr="00581C7E">
        <w:rPr>
          <w:rFonts w:asciiTheme="majorHAnsi" w:hAnsiTheme="majorHAnsi" w:cstheme="majorHAnsi"/>
          <w:sz w:val="16"/>
        </w:rPr>
        <w:t>Longhofer</w:t>
      </w:r>
      <w:proofErr w:type="spellEnd"/>
      <w:r w:rsidRPr="00581C7E">
        <w:rPr>
          <w:rFonts w:asciiTheme="majorHAnsi" w:hAnsiTheme="majorHAnsi" w:cstheme="majorHAnsi"/>
          <w:sz w:val="16"/>
        </w:rPr>
        <w:t xml:space="preserve">, 2011; Skocpol &amp; Fiorina, 1999; de Tocqueville, 2002; see particularly </w:t>
      </w:r>
      <w:proofErr w:type="spellStart"/>
      <w:proofErr w:type="gramStart"/>
      <w:r w:rsidRPr="00581C7E">
        <w:rPr>
          <w:rFonts w:asciiTheme="majorHAnsi" w:hAnsiTheme="majorHAnsi" w:cstheme="majorHAnsi"/>
          <w:sz w:val="16"/>
        </w:rPr>
        <w:t>Verba,Schlozman</w:t>
      </w:r>
      <w:proofErr w:type="spellEnd"/>
      <w:proofErr w:type="gramEnd"/>
      <w:r w:rsidRPr="00581C7E">
        <w:rPr>
          <w:rFonts w:asciiTheme="majorHAnsi" w:hAnsiTheme="majorHAnsi" w:cstheme="majorHAnsi"/>
          <w:sz w:val="16"/>
        </w:rPr>
        <w:t xml:space="preserve">, &amp; Brady, 1995). At the same time, digital technologies have been found to facilitate the spread of </w:t>
      </w:r>
      <w:proofErr w:type="spellStart"/>
      <w:r w:rsidRPr="00581C7E">
        <w:rPr>
          <w:rFonts w:asciiTheme="majorHAnsi" w:hAnsiTheme="majorHAnsi" w:cstheme="majorHAnsi"/>
          <w:sz w:val="16"/>
        </w:rPr>
        <w:t>variousforms</w:t>
      </w:r>
      <w:proofErr w:type="spellEnd"/>
      <w:r w:rsidRPr="00581C7E">
        <w:rPr>
          <w:rFonts w:asciiTheme="majorHAnsi" w:hAnsiTheme="majorHAnsi" w:cstheme="majorHAnsi"/>
          <w:sz w:val="16"/>
        </w:rPr>
        <w:t xml:space="preserve"> of activism while they connect countries and cultures (Bennett, 2013; </w:t>
      </w:r>
      <w:proofErr w:type="spellStart"/>
      <w:r w:rsidRPr="00581C7E">
        <w:rPr>
          <w:rFonts w:asciiTheme="majorHAnsi" w:hAnsiTheme="majorHAnsi" w:cstheme="majorHAnsi"/>
          <w:sz w:val="16"/>
        </w:rPr>
        <w:t>Theocharis</w:t>
      </w:r>
      <w:proofErr w:type="spellEnd"/>
      <w:r w:rsidRPr="00581C7E">
        <w:rPr>
          <w:rFonts w:asciiTheme="majorHAnsi" w:hAnsiTheme="majorHAnsi" w:cstheme="majorHAnsi"/>
          <w:sz w:val="16"/>
        </w:rPr>
        <w:t xml:space="preserve">, </w:t>
      </w:r>
      <w:proofErr w:type="spellStart"/>
      <w:r w:rsidRPr="00581C7E">
        <w:rPr>
          <w:rFonts w:asciiTheme="majorHAnsi" w:hAnsiTheme="majorHAnsi" w:cstheme="majorHAnsi"/>
          <w:sz w:val="16"/>
        </w:rPr>
        <w:t>Vitoratou</w:t>
      </w:r>
      <w:proofErr w:type="spellEnd"/>
      <w:r w:rsidRPr="00581C7E">
        <w:rPr>
          <w:rFonts w:asciiTheme="majorHAnsi" w:hAnsiTheme="majorHAnsi" w:cstheme="majorHAnsi"/>
          <w:sz w:val="16"/>
        </w:rPr>
        <w:t xml:space="preserve">, &amp; </w:t>
      </w:r>
      <w:proofErr w:type="spellStart"/>
      <w:r w:rsidRPr="00581C7E">
        <w:rPr>
          <w:rFonts w:asciiTheme="majorHAnsi" w:hAnsiTheme="majorHAnsi" w:cstheme="majorHAnsi"/>
          <w:sz w:val="16"/>
        </w:rPr>
        <w:t>Sajuria</w:t>
      </w:r>
      <w:proofErr w:type="spellEnd"/>
      <w:r w:rsidRPr="00581C7E">
        <w:rPr>
          <w:rFonts w:asciiTheme="majorHAnsi" w:hAnsiTheme="majorHAnsi" w:cstheme="majorHAnsi"/>
          <w:sz w:val="16"/>
        </w:rPr>
        <w:t>, 2017)</w:t>
      </w:r>
    </w:p>
    <w:p w14:paraId="18406FF9" w14:textId="77777777" w:rsidR="00BD054D" w:rsidRPr="00581C7E" w:rsidRDefault="00BD054D" w:rsidP="00BD054D">
      <w:pPr>
        <w:rPr>
          <w:rFonts w:asciiTheme="majorHAnsi" w:hAnsiTheme="majorHAnsi" w:cstheme="majorHAnsi"/>
          <w:sz w:val="6"/>
          <w:szCs w:val="6"/>
        </w:rPr>
      </w:pPr>
      <w:r w:rsidRPr="00581C7E">
        <w:rPr>
          <w:rFonts w:asciiTheme="majorHAnsi" w:hAnsiTheme="majorHAnsi" w:cstheme="majorHAnsi"/>
          <w:sz w:val="6"/>
          <w:szCs w:val="6"/>
        </w:rPr>
        <w:t xml:space="preserve">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w:t>
      </w:r>
      <w:proofErr w:type="spellStart"/>
      <w:r w:rsidRPr="00581C7E">
        <w:rPr>
          <w:rFonts w:asciiTheme="majorHAnsi" w:hAnsiTheme="majorHAnsi" w:cstheme="majorHAnsi"/>
          <w:sz w:val="6"/>
          <w:szCs w:val="6"/>
        </w:rPr>
        <w:t>nonfossil</w:t>
      </w:r>
      <w:proofErr w:type="spellEnd"/>
      <w:r w:rsidRPr="00581C7E">
        <w:rPr>
          <w:rFonts w:asciiTheme="majorHAnsi" w:hAnsiTheme="majorHAnsi" w:cstheme="majorHAnsi"/>
          <w:sz w:val="6"/>
          <w:szCs w:val="6"/>
        </w:rPr>
        <w:t xml:space="preserve"> fuel-based sources of electricity, and eating less dairy or meat (</w:t>
      </w:r>
      <w:proofErr w:type="spellStart"/>
      <w:r w:rsidRPr="00581C7E">
        <w:rPr>
          <w:rFonts w:asciiTheme="majorHAnsi" w:hAnsiTheme="majorHAnsi" w:cstheme="majorHAnsi"/>
          <w:sz w:val="6"/>
          <w:szCs w:val="6"/>
        </w:rPr>
        <w:t>Büchs</w:t>
      </w:r>
      <w:proofErr w:type="spellEnd"/>
      <w:r w:rsidRPr="00581C7E">
        <w:rPr>
          <w:rFonts w:asciiTheme="majorHAnsi" w:hAnsiTheme="majorHAnsi" w:cstheme="majorHAnsi"/>
          <w:sz w:val="6"/>
          <w:szCs w:val="6"/>
        </w:rPr>
        <w:t xml:space="preserve">, Saunders, Wallbridge, Smith, &amp; </w:t>
      </w:r>
      <w:proofErr w:type="spellStart"/>
      <w:r w:rsidRPr="00581C7E">
        <w:rPr>
          <w:rFonts w:asciiTheme="majorHAnsi" w:hAnsiTheme="majorHAnsi" w:cstheme="majorHAnsi"/>
          <w:sz w:val="6"/>
          <w:szCs w:val="6"/>
        </w:rPr>
        <w:t>Bardsley</w:t>
      </w:r>
      <w:proofErr w:type="spellEnd"/>
      <w:r w:rsidRPr="00581C7E">
        <w:rPr>
          <w:rFonts w:asciiTheme="majorHAnsi" w:hAnsiTheme="majorHAnsi" w:cstheme="majorHAnsi"/>
          <w:sz w:val="6"/>
          <w:szCs w:val="6"/>
        </w:rPr>
        <w:t xml:space="preserve">, 2015; Cherry, 2006; Cronin, McCarthy, &amp; Collins, 2014; </w:t>
      </w:r>
      <w:proofErr w:type="spellStart"/>
      <w:r w:rsidRPr="00581C7E">
        <w:rPr>
          <w:rFonts w:asciiTheme="majorHAnsi" w:hAnsiTheme="majorHAnsi" w:cstheme="majorHAnsi"/>
          <w:sz w:val="6"/>
          <w:szCs w:val="6"/>
        </w:rPr>
        <w:t>Ergas</w:t>
      </w:r>
      <w:proofErr w:type="spellEnd"/>
      <w:r w:rsidRPr="00581C7E">
        <w:rPr>
          <w:rFonts w:asciiTheme="majorHAnsi" w:hAnsiTheme="majorHAnsi" w:cstheme="majorHAnsi"/>
          <w:sz w:val="6"/>
          <w:szCs w:val="6"/>
        </w:rPr>
        <w:t xml:space="preserve">, 2010; </w:t>
      </w:r>
      <w:proofErr w:type="spellStart"/>
      <w:r w:rsidRPr="00581C7E">
        <w:rPr>
          <w:rFonts w:asciiTheme="majorHAnsi" w:hAnsiTheme="majorHAnsi" w:cstheme="majorHAnsi"/>
          <w:sz w:val="6"/>
          <w:szCs w:val="6"/>
        </w:rPr>
        <w:t>Haenfler</w:t>
      </w:r>
      <w:proofErr w:type="spellEnd"/>
      <w:r w:rsidRPr="00581C7E">
        <w:rPr>
          <w:rFonts w:asciiTheme="majorHAnsi" w:hAnsiTheme="majorHAnsi" w:cstheme="majorHAnsi"/>
          <w:sz w:val="6"/>
          <w:szCs w:val="6"/>
        </w:rPr>
        <w:t xml:space="preserve">, Johnson, &amp; Jones, 2012; </w:t>
      </w:r>
      <w:proofErr w:type="spellStart"/>
      <w:r w:rsidRPr="00581C7E">
        <w:rPr>
          <w:rFonts w:asciiTheme="majorHAnsi" w:hAnsiTheme="majorHAnsi" w:cstheme="majorHAnsi"/>
          <w:sz w:val="6"/>
          <w:szCs w:val="6"/>
        </w:rPr>
        <w:t>Middlemiss</w:t>
      </w:r>
      <w:proofErr w:type="spellEnd"/>
      <w:r w:rsidRPr="00581C7E">
        <w:rPr>
          <w:rFonts w:asciiTheme="majorHAnsi" w:hAnsiTheme="majorHAnsi" w:cstheme="majorHAnsi"/>
          <w:sz w:val="6"/>
          <w:szCs w:val="6"/>
        </w:rPr>
        <w:t xml:space="preserve">, 2011; Salt &amp; </w:t>
      </w:r>
      <w:proofErr w:type="spellStart"/>
      <w:r w:rsidRPr="00581C7E">
        <w:rPr>
          <w:rFonts w:asciiTheme="majorHAnsi" w:hAnsiTheme="majorHAnsi" w:cstheme="majorHAnsi"/>
          <w:sz w:val="6"/>
          <w:szCs w:val="6"/>
        </w:rPr>
        <w:t>Layzell</w:t>
      </w:r>
      <w:proofErr w:type="spellEnd"/>
      <w:r w:rsidRPr="00581C7E">
        <w:rPr>
          <w:rFonts w:asciiTheme="majorHAnsi" w:hAnsiTheme="majorHAnsi" w:cstheme="majorHAnsi"/>
          <w:sz w:val="6"/>
          <w:szCs w:val="6"/>
        </w:rPr>
        <w:t xml:space="preserve">, 1985; Saunders, </w:t>
      </w:r>
      <w:proofErr w:type="spellStart"/>
      <w:r w:rsidRPr="00581C7E">
        <w:rPr>
          <w:rFonts w:asciiTheme="majorHAnsi" w:hAnsiTheme="majorHAnsi" w:cstheme="majorHAnsi"/>
          <w:sz w:val="6"/>
          <w:szCs w:val="6"/>
        </w:rPr>
        <w:t>Büchs</w:t>
      </w:r>
      <w:proofErr w:type="spellEnd"/>
      <w:r w:rsidRPr="00581C7E">
        <w:rPr>
          <w:rFonts w:asciiTheme="majorHAnsi" w:hAnsiTheme="majorHAnsi" w:cstheme="majorHAnsi"/>
          <w:sz w:val="6"/>
          <w:szCs w:val="6"/>
        </w:rPr>
        <w:t xml:space="preserve">, </w:t>
      </w:r>
      <w:proofErr w:type="spellStart"/>
      <w:r w:rsidRPr="00581C7E">
        <w:rPr>
          <w:rFonts w:asciiTheme="majorHAnsi" w:hAnsiTheme="majorHAnsi" w:cstheme="majorHAnsi"/>
          <w:sz w:val="6"/>
          <w:szCs w:val="6"/>
        </w:rPr>
        <w:t>Papafragkou</w:t>
      </w:r>
      <w:proofErr w:type="spellEnd"/>
      <w:r w:rsidRPr="00581C7E">
        <w:rPr>
          <w:rFonts w:asciiTheme="majorHAnsi" w:hAnsiTheme="majorHAnsi" w:cstheme="majorHAnsi"/>
          <w:sz w:val="6"/>
          <w:szCs w:val="6"/>
        </w:rPr>
        <w:t xml:space="preserve">, Wallbridge, &amp; Smith, 2014; Stuart, Thomas, </w:t>
      </w:r>
      <w:proofErr w:type="spellStart"/>
      <w:r w:rsidRPr="00581C7E">
        <w:rPr>
          <w:rFonts w:asciiTheme="majorHAnsi" w:hAnsiTheme="majorHAnsi" w:cstheme="majorHAnsi"/>
          <w:sz w:val="6"/>
          <w:szCs w:val="6"/>
        </w:rPr>
        <w:t>Donaghue</w:t>
      </w:r>
      <w:proofErr w:type="spellEnd"/>
      <w:r w:rsidRPr="00581C7E">
        <w:rPr>
          <w:rFonts w:asciiTheme="majorHAnsi" w:hAnsiTheme="majorHAnsi" w:cstheme="majorHAnsi"/>
          <w:sz w:val="6"/>
          <w:szCs w:val="6"/>
        </w:rPr>
        <w:t xml:space="preserve">, &amp; Russell, 2013; </w:t>
      </w:r>
      <w:proofErr w:type="spellStart"/>
      <w:r w:rsidRPr="00581C7E">
        <w:rPr>
          <w:rFonts w:asciiTheme="majorHAnsi" w:hAnsiTheme="majorHAnsi" w:cstheme="majorHAnsi"/>
          <w:sz w:val="6"/>
          <w:szCs w:val="6"/>
        </w:rPr>
        <w:t>Wynes</w:t>
      </w:r>
      <w:proofErr w:type="spellEnd"/>
      <w:r w:rsidRPr="00581C7E">
        <w:rPr>
          <w:rFonts w:asciiTheme="majorHAnsi" w:hAnsiTheme="majorHAnsi" w:cstheme="majorHAnsi"/>
          <w:sz w:val="6"/>
          <w:szCs w:val="6"/>
        </w:rPr>
        <w:t xml:space="preserve">, Nicholas, Zhao, &amp; Donner, 2018; for an overview on these measures, see </w:t>
      </w:r>
      <w:proofErr w:type="spellStart"/>
      <w:r w:rsidRPr="00581C7E">
        <w:rPr>
          <w:rFonts w:asciiTheme="majorHAnsi" w:hAnsiTheme="majorHAnsi" w:cstheme="majorHAnsi"/>
          <w:sz w:val="6"/>
          <w:szCs w:val="6"/>
        </w:rPr>
        <w:t>Wynes</w:t>
      </w:r>
      <w:proofErr w:type="spellEnd"/>
      <w:r w:rsidRPr="00581C7E">
        <w:rPr>
          <w:rFonts w:asciiTheme="majorHAnsi" w:hAnsiTheme="majorHAnsi" w:cstheme="majorHAnsi"/>
          <w:sz w:val="6"/>
          <w:szCs w:val="6"/>
        </w:rPr>
        <w:t xml:space="preserve">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w:t>
      </w:r>
      <w:proofErr w:type="spellStart"/>
      <w:r w:rsidRPr="00581C7E">
        <w:rPr>
          <w:rFonts w:asciiTheme="majorHAnsi" w:hAnsiTheme="majorHAnsi" w:cstheme="majorHAnsi"/>
          <w:sz w:val="6"/>
          <w:szCs w:val="6"/>
        </w:rPr>
        <w:t>Vestergren</w:t>
      </w:r>
      <w:proofErr w:type="spellEnd"/>
      <w:r w:rsidRPr="00581C7E">
        <w:rPr>
          <w:rFonts w:asciiTheme="majorHAnsi" w:hAnsiTheme="majorHAnsi" w:cstheme="majorHAnsi"/>
          <w:sz w:val="6"/>
          <w:szCs w:val="6"/>
        </w:rPr>
        <w:t xml:space="preserve"> and colleagues conclude that participants in an environmental campaign sustained reductions in plastic use and meat consumption over the period of their study (</w:t>
      </w:r>
      <w:proofErr w:type="spellStart"/>
      <w:r w:rsidRPr="00581C7E">
        <w:rPr>
          <w:rFonts w:asciiTheme="majorHAnsi" w:hAnsiTheme="majorHAnsi" w:cstheme="majorHAnsi"/>
          <w:sz w:val="6"/>
          <w:szCs w:val="6"/>
        </w:rPr>
        <w:t>Vestergren</w:t>
      </w:r>
      <w:proofErr w:type="spellEnd"/>
      <w:r w:rsidRPr="00581C7E">
        <w:rPr>
          <w:rFonts w:asciiTheme="majorHAnsi" w:hAnsiTheme="majorHAnsi" w:cstheme="majorHAnsi"/>
          <w:sz w:val="6"/>
          <w:szCs w:val="6"/>
        </w:rPr>
        <w:t xml:space="preserve">, Drury, &amp; </w:t>
      </w:r>
      <w:proofErr w:type="spellStart"/>
      <w:r w:rsidRPr="00581C7E">
        <w:rPr>
          <w:rFonts w:asciiTheme="majorHAnsi" w:hAnsiTheme="majorHAnsi" w:cstheme="majorHAnsi"/>
          <w:sz w:val="6"/>
          <w:szCs w:val="6"/>
        </w:rPr>
        <w:t>Chiriac</w:t>
      </w:r>
      <w:proofErr w:type="spellEnd"/>
      <w:r w:rsidRPr="00581C7E">
        <w:rPr>
          <w:rFonts w:asciiTheme="majorHAnsi" w:hAnsiTheme="majorHAnsi" w:cstheme="majorHAnsi"/>
          <w:sz w:val="6"/>
          <w:szCs w:val="6"/>
        </w:rPr>
        <w:t>,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w:t>
      </w:r>
      <w:proofErr w:type="spellStart"/>
      <w:r w:rsidRPr="00581C7E">
        <w:rPr>
          <w:rFonts w:asciiTheme="majorHAnsi" w:hAnsiTheme="majorHAnsi" w:cstheme="majorHAnsi"/>
          <w:sz w:val="6"/>
          <w:szCs w:val="6"/>
        </w:rPr>
        <w:t>Betsill</w:t>
      </w:r>
      <w:proofErr w:type="spellEnd"/>
      <w:r w:rsidRPr="00581C7E">
        <w:rPr>
          <w:rFonts w:asciiTheme="majorHAnsi" w:hAnsiTheme="majorHAnsi" w:cstheme="majorHAnsi"/>
          <w:sz w:val="6"/>
          <w:szCs w:val="6"/>
        </w:rPr>
        <w:t xml:space="preserve"> &amp; </w:t>
      </w:r>
      <w:proofErr w:type="spellStart"/>
      <w:r w:rsidRPr="00581C7E">
        <w:rPr>
          <w:rFonts w:asciiTheme="majorHAnsi" w:hAnsiTheme="majorHAnsi" w:cstheme="majorHAnsi"/>
          <w:sz w:val="6"/>
          <w:szCs w:val="6"/>
        </w:rPr>
        <w:t>Corell</w:t>
      </w:r>
      <w:proofErr w:type="spellEnd"/>
      <w:r w:rsidRPr="00581C7E">
        <w:rPr>
          <w:rFonts w:asciiTheme="majorHAnsi" w:hAnsiTheme="majorHAnsi" w:cstheme="majorHAnsi"/>
          <w:sz w:val="6"/>
          <w:szCs w:val="6"/>
        </w:rPr>
        <w:t xml:space="preserve">, 2008; </w:t>
      </w:r>
      <w:proofErr w:type="spellStart"/>
      <w:r w:rsidRPr="00581C7E">
        <w:rPr>
          <w:rFonts w:asciiTheme="majorHAnsi" w:hAnsiTheme="majorHAnsi" w:cstheme="majorHAnsi"/>
          <w:sz w:val="6"/>
          <w:szCs w:val="6"/>
        </w:rPr>
        <w:t>Boli</w:t>
      </w:r>
      <w:proofErr w:type="spellEnd"/>
      <w:r w:rsidRPr="00581C7E">
        <w:rPr>
          <w:rFonts w:asciiTheme="majorHAnsi" w:hAnsiTheme="majorHAnsi" w:cstheme="majorHAnsi"/>
          <w:sz w:val="6"/>
          <w:szCs w:val="6"/>
        </w:rPr>
        <w:t xml:space="preserve"> &amp; Thomas, 1999; Fox &amp; Brown, 1998). Within this research area, there are numerous studies that analyze 2 of 11 FISHER AND NASRIN quantitative data sets to understand the relationship between NGOs and a country's environmental impact comparatively (see also Frank, </w:t>
      </w:r>
      <w:proofErr w:type="spellStart"/>
      <w:r w:rsidRPr="00581C7E">
        <w:rPr>
          <w:rFonts w:asciiTheme="majorHAnsi" w:hAnsiTheme="majorHAnsi" w:cstheme="majorHAnsi"/>
          <w:sz w:val="6"/>
          <w:szCs w:val="6"/>
        </w:rPr>
        <w:t>Hironaka</w:t>
      </w:r>
      <w:proofErr w:type="spellEnd"/>
      <w:r w:rsidRPr="00581C7E">
        <w:rPr>
          <w:rFonts w:asciiTheme="majorHAnsi" w:hAnsiTheme="majorHAnsi" w:cstheme="majorHAnsi"/>
          <w:sz w:val="6"/>
          <w:szCs w:val="6"/>
        </w:rPr>
        <w:t xml:space="preserve">, &amp; </w:t>
      </w:r>
      <w:proofErr w:type="spellStart"/>
      <w:r w:rsidRPr="00581C7E">
        <w:rPr>
          <w:rFonts w:asciiTheme="majorHAnsi" w:hAnsiTheme="majorHAnsi" w:cstheme="majorHAnsi"/>
          <w:sz w:val="6"/>
          <w:szCs w:val="6"/>
        </w:rPr>
        <w:t>Schofer</w:t>
      </w:r>
      <w:proofErr w:type="spellEnd"/>
      <w:r w:rsidRPr="00581C7E">
        <w:rPr>
          <w:rFonts w:asciiTheme="majorHAnsi" w:hAnsiTheme="majorHAnsi" w:cstheme="majorHAnsi"/>
          <w:sz w:val="6"/>
          <w:szCs w:val="6"/>
        </w:rPr>
        <w:t xml:space="preserve">, 2000; Grant, Jorgenson, &amp; </w:t>
      </w:r>
      <w:proofErr w:type="spellStart"/>
      <w:r w:rsidRPr="00581C7E">
        <w:rPr>
          <w:rFonts w:asciiTheme="majorHAnsi" w:hAnsiTheme="majorHAnsi" w:cstheme="majorHAnsi"/>
          <w:sz w:val="6"/>
          <w:szCs w:val="6"/>
        </w:rPr>
        <w:t>Longhofer</w:t>
      </w:r>
      <w:proofErr w:type="spellEnd"/>
      <w:r w:rsidRPr="00581C7E">
        <w:rPr>
          <w:rFonts w:asciiTheme="majorHAnsi" w:hAnsiTheme="majorHAnsi" w:cstheme="majorHAnsi"/>
          <w:sz w:val="6"/>
          <w:szCs w:val="6"/>
        </w:rPr>
        <w:t xml:space="preserve">, 2018; Jorgenson, Dick, &amp; Shandra, 2011; </w:t>
      </w:r>
      <w:proofErr w:type="spellStart"/>
      <w:r w:rsidRPr="00581C7E">
        <w:rPr>
          <w:rFonts w:asciiTheme="majorHAnsi" w:hAnsiTheme="majorHAnsi" w:cstheme="majorHAnsi"/>
          <w:sz w:val="6"/>
          <w:szCs w:val="6"/>
        </w:rPr>
        <w:t>Longhofer</w:t>
      </w:r>
      <w:proofErr w:type="spellEnd"/>
      <w:r w:rsidRPr="00581C7E">
        <w:rPr>
          <w:rFonts w:asciiTheme="majorHAnsi" w:hAnsiTheme="majorHAnsi" w:cstheme="majorHAnsi"/>
          <w:sz w:val="6"/>
          <w:szCs w:val="6"/>
        </w:rPr>
        <w:t xml:space="preserve"> &amp; Jorgenson, 2017; </w:t>
      </w:r>
      <w:proofErr w:type="spellStart"/>
      <w:r w:rsidRPr="00581C7E">
        <w:rPr>
          <w:rFonts w:asciiTheme="majorHAnsi" w:hAnsiTheme="majorHAnsi" w:cstheme="majorHAnsi"/>
          <w:sz w:val="6"/>
          <w:szCs w:val="6"/>
        </w:rPr>
        <w:t>Schofer</w:t>
      </w:r>
      <w:proofErr w:type="spellEnd"/>
      <w:r w:rsidRPr="00581C7E">
        <w:rPr>
          <w:rFonts w:asciiTheme="majorHAnsi" w:hAnsiTheme="majorHAnsi" w:cstheme="majorHAnsi"/>
          <w:sz w:val="6"/>
          <w:szCs w:val="6"/>
        </w:rPr>
        <w:t xml:space="preserve"> &amp; </w:t>
      </w:r>
      <w:proofErr w:type="spellStart"/>
      <w:r w:rsidRPr="00581C7E">
        <w:rPr>
          <w:rFonts w:asciiTheme="majorHAnsi" w:hAnsiTheme="majorHAnsi" w:cstheme="majorHAnsi"/>
          <w:sz w:val="6"/>
          <w:szCs w:val="6"/>
        </w:rPr>
        <w:t>Hironaka</w:t>
      </w:r>
      <w:proofErr w:type="spellEnd"/>
      <w:r w:rsidRPr="00581C7E">
        <w:rPr>
          <w:rFonts w:asciiTheme="majorHAnsi" w:hAnsiTheme="majorHAnsi" w:cstheme="majorHAnsi"/>
          <w:sz w:val="6"/>
          <w:szCs w:val="6"/>
        </w:rPr>
        <w:t xml:space="preserve">, 2005). Other studies focus specifically on the relationship between NGOs and environmental impact within nations (Dietz, Frank, Whitley, Kelly, &amp; Kelly, 2015; Grant &amp; </w:t>
      </w:r>
      <w:proofErr w:type="spellStart"/>
      <w:r w:rsidRPr="00581C7E">
        <w:rPr>
          <w:rFonts w:asciiTheme="majorHAnsi" w:hAnsiTheme="majorHAnsi" w:cstheme="majorHAnsi"/>
          <w:sz w:val="6"/>
          <w:szCs w:val="6"/>
        </w:rPr>
        <w:t>Vasi</w:t>
      </w:r>
      <w:proofErr w:type="spellEnd"/>
      <w:r w:rsidRPr="00581C7E">
        <w:rPr>
          <w:rFonts w:asciiTheme="majorHAnsi" w:hAnsiTheme="majorHAnsi" w:cstheme="majorHAnsi"/>
          <w:sz w:val="6"/>
          <w:szCs w:val="6"/>
        </w:rPr>
        <w:t xml:space="preserve">, 2017; </w:t>
      </w:r>
      <w:proofErr w:type="spellStart"/>
      <w:r w:rsidRPr="00581C7E">
        <w:rPr>
          <w:rFonts w:asciiTheme="majorHAnsi" w:hAnsiTheme="majorHAnsi" w:cstheme="majorHAnsi"/>
          <w:sz w:val="6"/>
          <w:szCs w:val="6"/>
        </w:rPr>
        <w:t>Shwom</w:t>
      </w:r>
      <w:proofErr w:type="spellEnd"/>
      <w:r w:rsidRPr="00581C7E">
        <w:rPr>
          <w:rFonts w:asciiTheme="majorHAnsi" w:hAnsiTheme="majorHAnsi" w:cstheme="majorHAnsi"/>
          <w:sz w:val="6"/>
          <w:szCs w:val="6"/>
        </w:rPr>
        <w:t xml:space="preserve">, 2011). In their quantitative analysis of the effects of world society on environmental protection outcomes in countries around the world, </w:t>
      </w:r>
      <w:proofErr w:type="spellStart"/>
      <w:r w:rsidRPr="00581C7E">
        <w:rPr>
          <w:rFonts w:asciiTheme="majorHAnsi" w:hAnsiTheme="majorHAnsi" w:cstheme="majorHAnsi"/>
          <w:sz w:val="6"/>
          <w:szCs w:val="6"/>
        </w:rPr>
        <w:t>Schofer</w:t>
      </w:r>
      <w:proofErr w:type="spellEnd"/>
      <w:r w:rsidRPr="00581C7E">
        <w:rPr>
          <w:rFonts w:asciiTheme="majorHAnsi" w:hAnsiTheme="majorHAnsi" w:cstheme="majorHAnsi"/>
          <w:sz w:val="6"/>
          <w:szCs w:val="6"/>
        </w:rPr>
        <w:t xml:space="preserve"> and </w:t>
      </w:r>
      <w:proofErr w:type="spellStart"/>
      <w:r w:rsidRPr="00581C7E">
        <w:rPr>
          <w:rFonts w:asciiTheme="majorHAnsi" w:hAnsiTheme="majorHAnsi" w:cstheme="majorHAnsi"/>
          <w:sz w:val="6"/>
          <w:szCs w:val="6"/>
        </w:rPr>
        <w:t>Hironaka</w:t>
      </w:r>
      <w:proofErr w:type="spellEnd"/>
      <w:r w:rsidRPr="00581C7E">
        <w:rPr>
          <w:rFonts w:asciiTheme="majorHAnsi" w:hAnsiTheme="majorHAnsi" w:cstheme="majorHAnsi"/>
          <w:sz w:val="6"/>
          <w:szCs w:val="6"/>
        </w:rPr>
        <w:t xml:space="preserve"> find clear evidence that the rise of an “international environmental regime,” which includes environmental NGOs, is associated with lower levels of environmental degradation, including reduced carbon dioxide emissions (</w:t>
      </w:r>
      <w:proofErr w:type="spellStart"/>
      <w:r w:rsidRPr="00581C7E">
        <w:rPr>
          <w:rFonts w:asciiTheme="majorHAnsi" w:hAnsiTheme="majorHAnsi" w:cstheme="majorHAnsi"/>
          <w:sz w:val="6"/>
          <w:szCs w:val="6"/>
        </w:rPr>
        <w:t>Schofer</w:t>
      </w:r>
      <w:proofErr w:type="spellEnd"/>
      <w:r w:rsidRPr="00581C7E">
        <w:rPr>
          <w:rFonts w:asciiTheme="majorHAnsi" w:hAnsiTheme="majorHAnsi" w:cstheme="majorHAnsi"/>
          <w:sz w:val="6"/>
          <w:szCs w:val="6"/>
        </w:rPr>
        <w:t xml:space="preserve"> &amp; </w:t>
      </w:r>
      <w:proofErr w:type="spellStart"/>
      <w:r w:rsidRPr="00581C7E">
        <w:rPr>
          <w:rFonts w:asciiTheme="majorHAnsi" w:hAnsiTheme="majorHAnsi" w:cstheme="majorHAnsi"/>
          <w:sz w:val="6"/>
          <w:szCs w:val="6"/>
        </w:rPr>
        <w:t>Hironaka</w:t>
      </w:r>
      <w:proofErr w:type="spellEnd"/>
      <w:r w:rsidRPr="00581C7E">
        <w:rPr>
          <w:rFonts w:asciiTheme="majorHAnsi" w:hAnsiTheme="majorHAnsi" w:cstheme="majorHAnsi"/>
          <w:sz w:val="6"/>
          <w:szCs w:val="6"/>
        </w:rPr>
        <w:t xml:space="preserve">, 2005). More recently, scholars have worked to understand this relationship within the context of development. For example, </w:t>
      </w:r>
      <w:proofErr w:type="spellStart"/>
      <w:r w:rsidRPr="00581C7E">
        <w:rPr>
          <w:rFonts w:asciiTheme="majorHAnsi" w:hAnsiTheme="majorHAnsi" w:cstheme="majorHAnsi"/>
          <w:sz w:val="6"/>
          <w:szCs w:val="6"/>
        </w:rPr>
        <w:t>Longhofer</w:t>
      </w:r>
      <w:proofErr w:type="spellEnd"/>
      <w:r w:rsidRPr="00581C7E">
        <w:rPr>
          <w:rFonts w:asciiTheme="majorHAnsi" w:hAnsiTheme="majorHAnsi" w:cstheme="majorHAnsi"/>
          <w:sz w:val="6"/>
          <w:szCs w:val="6"/>
        </w:rPr>
        <w:t xml:space="preserve"> and Jorgenson conclude that nations with the highest levels of membership in international environmental NGOs experience a moderate “decoupling” in the </w:t>
      </w:r>
      <w:proofErr w:type="spellStart"/>
      <w:r w:rsidRPr="00581C7E">
        <w:rPr>
          <w:rFonts w:asciiTheme="majorHAnsi" w:hAnsiTheme="majorHAnsi" w:cstheme="majorHAnsi"/>
          <w:sz w:val="6"/>
          <w:szCs w:val="6"/>
        </w:rPr>
        <w:t>assocaition</w:t>
      </w:r>
      <w:proofErr w:type="spellEnd"/>
      <w:r w:rsidRPr="00581C7E">
        <w:rPr>
          <w:rFonts w:asciiTheme="majorHAnsi" w:hAnsiTheme="majorHAnsi" w:cstheme="majorHAnsi"/>
          <w:sz w:val="6"/>
          <w:szCs w:val="6"/>
        </w:rPr>
        <w:t xml:space="preserve"> between economic development and carbon emissions (Grant et al., 2018; see also Jorgenson et al., 2011; </w:t>
      </w:r>
      <w:proofErr w:type="spellStart"/>
      <w:r w:rsidRPr="00581C7E">
        <w:rPr>
          <w:rFonts w:asciiTheme="majorHAnsi" w:hAnsiTheme="majorHAnsi" w:cstheme="majorHAnsi"/>
          <w:sz w:val="6"/>
          <w:szCs w:val="6"/>
        </w:rPr>
        <w:t>Longhofer</w:t>
      </w:r>
      <w:proofErr w:type="spellEnd"/>
      <w:r w:rsidRPr="00581C7E">
        <w:rPr>
          <w:rFonts w:asciiTheme="majorHAnsi" w:hAnsiTheme="majorHAnsi" w:cstheme="majorHAnsi"/>
          <w:sz w:val="6"/>
          <w:szCs w:val="6"/>
        </w:rPr>
        <w:t xml:space="preserve">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w:t>
      </w:r>
      <w:proofErr w:type="gramStart"/>
      <w:r w:rsidRPr="00581C7E">
        <w:rPr>
          <w:rFonts w:asciiTheme="majorHAnsi" w:hAnsiTheme="majorHAnsi" w:cstheme="majorHAnsi"/>
          <w:sz w:val="6"/>
          <w:szCs w:val="6"/>
        </w:rPr>
        <w:t>take action</w:t>
      </w:r>
      <w:proofErr w:type="gramEnd"/>
      <w:r w:rsidRPr="00581C7E">
        <w:rPr>
          <w:rFonts w:asciiTheme="majorHAnsi" w:hAnsiTheme="majorHAnsi" w:cstheme="majorHAnsi"/>
          <w:sz w:val="6"/>
          <w:szCs w:val="6"/>
        </w:rPr>
        <w:t xml:space="preserve"> across a range of issues (</w:t>
      </w:r>
      <w:proofErr w:type="spellStart"/>
      <w:r w:rsidRPr="00581C7E">
        <w:rPr>
          <w:rFonts w:asciiTheme="majorHAnsi" w:hAnsiTheme="majorHAnsi" w:cstheme="majorHAnsi"/>
          <w:sz w:val="6"/>
          <w:szCs w:val="6"/>
        </w:rPr>
        <w:t>Amenta</w:t>
      </w:r>
      <w:proofErr w:type="spellEnd"/>
      <w:r w:rsidRPr="00581C7E">
        <w:rPr>
          <w:rFonts w:asciiTheme="majorHAnsi" w:hAnsiTheme="majorHAnsi" w:cstheme="majorHAnsi"/>
          <w:sz w:val="6"/>
          <w:szCs w:val="6"/>
        </w:rPr>
        <w:t xml:space="preserve">, Caren, </w:t>
      </w:r>
      <w:proofErr w:type="spellStart"/>
      <w:r w:rsidRPr="00581C7E">
        <w:rPr>
          <w:rFonts w:asciiTheme="majorHAnsi" w:hAnsiTheme="majorHAnsi" w:cstheme="majorHAnsi"/>
          <w:sz w:val="6"/>
          <w:szCs w:val="6"/>
        </w:rPr>
        <w:t>Chiarello</w:t>
      </w:r>
      <w:proofErr w:type="spellEnd"/>
      <w:r w:rsidRPr="00581C7E">
        <w:rPr>
          <w:rFonts w:asciiTheme="majorHAnsi" w:hAnsiTheme="majorHAnsi" w:cstheme="majorHAnsi"/>
          <w:sz w:val="6"/>
          <w:szCs w:val="6"/>
        </w:rPr>
        <w:t xml:space="preserve">, &amp; </w:t>
      </w:r>
      <w:proofErr w:type="spellStart"/>
      <w:r w:rsidRPr="00581C7E">
        <w:rPr>
          <w:rFonts w:asciiTheme="majorHAnsi" w:hAnsiTheme="majorHAnsi" w:cstheme="majorHAnsi"/>
          <w:sz w:val="6"/>
          <w:szCs w:val="6"/>
        </w:rPr>
        <w:t>Su</w:t>
      </w:r>
      <w:proofErr w:type="spellEnd"/>
      <w:r w:rsidRPr="00581C7E">
        <w:rPr>
          <w:rFonts w:asciiTheme="majorHAnsi" w:hAnsiTheme="majorHAnsi" w:cstheme="majorHAnsi"/>
          <w:sz w:val="6"/>
          <w:szCs w:val="6"/>
        </w:rPr>
        <w:t xml:space="preserve">, 2010; </w:t>
      </w:r>
      <w:proofErr w:type="spellStart"/>
      <w:r w:rsidRPr="00581C7E">
        <w:rPr>
          <w:rFonts w:asciiTheme="majorHAnsi" w:hAnsiTheme="majorHAnsi" w:cstheme="majorHAnsi"/>
          <w:sz w:val="6"/>
          <w:szCs w:val="6"/>
        </w:rPr>
        <w:t>Giugni</w:t>
      </w:r>
      <w:proofErr w:type="spellEnd"/>
      <w:r w:rsidRPr="00581C7E">
        <w:rPr>
          <w:rFonts w:asciiTheme="majorHAnsi" w:hAnsiTheme="majorHAnsi" w:cstheme="majorHAnsi"/>
          <w:sz w:val="6"/>
          <w:szCs w:val="6"/>
        </w:rPr>
        <w:t xml:space="preserve">, McAdam, &amp; Tilly, 1999; Soule &amp; </w:t>
      </w:r>
      <w:proofErr w:type="spellStart"/>
      <w:r w:rsidRPr="00581C7E">
        <w:rPr>
          <w:rFonts w:asciiTheme="majorHAnsi" w:hAnsiTheme="majorHAnsi" w:cstheme="majorHAnsi"/>
          <w:sz w:val="6"/>
          <w:szCs w:val="6"/>
        </w:rPr>
        <w:t>Olzak</w:t>
      </w:r>
      <w:proofErr w:type="spellEnd"/>
      <w:r w:rsidRPr="00581C7E">
        <w:rPr>
          <w:rFonts w:asciiTheme="majorHAnsi" w:hAnsiTheme="majorHAnsi" w:cstheme="majorHAnsi"/>
          <w:sz w:val="6"/>
          <w:szCs w:val="6"/>
        </w:rPr>
        <w:t xml:space="preserve">, 2004). This research focuses specifically on the outcome of specific forms of engagement, or tactics (for an overview, see Caren, Ghoshal, &amp; </w:t>
      </w:r>
      <w:proofErr w:type="spellStart"/>
      <w:r w:rsidRPr="00581C7E">
        <w:rPr>
          <w:rFonts w:asciiTheme="majorHAnsi" w:hAnsiTheme="majorHAnsi" w:cstheme="majorHAnsi"/>
          <w:sz w:val="6"/>
          <w:szCs w:val="6"/>
        </w:rPr>
        <w:t>Ribas</w:t>
      </w:r>
      <w:proofErr w:type="spellEnd"/>
      <w:r w:rsidRPr="00581C7E">
        <w:rPr>
          <w:rFonts w:asciiTheme="majorHAnsi" w:hAnsiTheme="majorHAnsi" w:cstheme="majorHAnsi"/>
          <w:sz w:val="6"/>
          <w:szCs w:val="6"/>
        </w:rPr>
        <w:t xml:space="preserve">, 2011). Some of the most common tactics that activists are employing to reduce greenhouse gas emissions indirectly are summarized in the sections that follow. 3.1 | Activism through litigation </w:t>
      </w:r>
      <w:proofErr w:type="spellStart"/>
      <w:r w:rsidRPr="00581C7E">
        <w:rPr>
          <w:rFonts w:asciiTheme="majorHAnsi" w:hAnsiTheme="majorHAnsi" w:cstheme="majorHAnsi"/>
          <w:sz w:val="6"/>
          <w:szCs w:val="6"/>
        </w:rPr>
        <w:t>Litigation</w:t>
      </w:r>
      <w:proofErr w:type="spellEnd"/>
      <w:r w:rsidRPr="00581C7E">
        <w:rPr>
          <w:rFonts w:asciiTheme="majorHAnsi" w:hAnsiTheme="majorHAnsi" w:cstheme="majorHAnsi"/>
          <w:sz w:val="6"/>
          <w:szCs w:val="6"/>
        </w:rPr>
        <w:t xml:space="preserve"> is one of the tactics that citizens, local governments, NGOs, and even corporations are using to pressure governments. This tactic aims to work through the judicial system to </w:t>
      </w:r>
      <w:proofErr w:type="gramStart"/>
      <w:r w:rsidRPr="00581C7E">
        <w:rPr>
          <w:rFonts w:asciiTheme="majorHAnsi" w:hAnsiTheme="majorHAnsi" w:cstheme="majorHAnsi"/>
          <w:sz w:val="6"/>
          <w:szCs w:val="6"/>
        </w:rPr>
        <w:t>take action</w:t>
      </w:r>
      <w:proofErr w:type="gramEnd"/>
      <w:r w:rsidRPr="00581C7E">
        <w:rPr>
          <w:rFonts w:asciiTheme="majorHAnsi" w:hAnsiTheme="majorHAnsi" w:cstheme="majorHAnsi"/>
          <w:sz w:val="6"/>
          <w:szCs w:val="6"/>
        </w:rPr>
        <w:t xml:space="preserve"> or enforce existing legislation (McCormick et al., 2017; Peel &amp; Lin, 2019; Peel &amp; Osofsky, 2015; Setzer &amp; </w:t>
      </w:r>
      <w:proofErr w:type="spellStart"/>
      <w:r w:rsidRPr="00581C7E">
        <w:rPr>
          <w:rFonts w:asciiTheme="majorHAnsi" w:hAnsiTheme="majorHAnsi" w:cstheme="majorHAnsi"/>
          <w:sz w:val="6"/>
          <w:szCs w:val="6"/>
        </w:rPr>
        <w:t>Vanhala</w:t>
      </w:r>
      <w:proofErr w:type="spellEnd"/>
      <w:r w:rsidRPr="00581C7E">
        <w:rPr>
          <w:rFonts w:asciiTheme="majorHAnsi" w:hAnsiTheme="majorHAnsi" w:cstheme="majorHAnsi"/>
          <w:sz w:val="6"/>
          <w:szCs w:val="6"/>
        </w:rPr>
        <w:t xml:space="preserve">, 2019; see also </w:t>
      </w:r>
      <w:proofErr w:type="spellStart"/>
      <w:r w:rsidRPr="00581C7E">
        <w:rPr>
          <w:rFonts w:asciiTheme="majorHAnsi" w:hAnsiTheme="majorHAnsi" w:cstheme="majorHAnsi"/>
          <w:sz w:val="6"/>
          <w:szCs w:val="6"/>
        </w:rPr>
        <w:t>Pfrommer</w:t>
      </w:r>
      <w:proofErr w:type="spellEnd"/>
      <w:r w:rsidRPr="00581C7E">
        <w:rPr>
          <w:rFonts w:asciiTheme="majorHAnsi" w:hAnsiTheme="majorHAnsi" w:cstheme="majorHAnsi"/>
          <w:sz w:val="6"/>
          <w:szCs w:val="6"/>
        </w:rPr>
        <w:t xml:space="preserve"> et al., 2019). In May 2017, UN Environment reported that climate change-related cases had been filed in 24 countries plus the European Union (UN Environment, 2017). In some cases, this tactic is being used to pressure businesses and governments to meet their policy commitments (Setzer &amp; </w:t>
      </w:r>
      <w:proofErr w:type="spellStart"/>
      <w:r w:rsidRPr="00581C7E">
        <w:rPr>
          <w:rFonts w:asciiTheme="majorHAnsi" w:hAnsiTheme="majorHAnsi" w:cstheme="majorHAnsi"/>
          <w:sz w:val="6"/>
          <w:szCs w:val="6"/>
        </w:rPr>
        <w:t>Vanhala</w:t>
      </w:r>
      <w:proofErr w:type="spellEnd"/>
      <w:r w:rsidRPr="00581C7E">
        <w:rPr>
          <w:rFonts w:asciiTheme="majorHAnsi" w:hAnsiTheme="majorHAnsi" w:cstheme="majorHAnsi"/>
          <w:sz w:val="6"/>
          <w:szCs w:val="6"/>
        </w:rPr>
        <w:t xml:space="preserve">, 2019; UN Environment, 2017). So far, however, there remains insufficient evidence regarding what effect these judicial efforts are having on greenhouse gas emissions. 3.2 | Activism targeting business actors </w:t>
      </w:r>
      <w:proofErr w:type="gramStart"/>
      <w:r w:rsidRPr="00581C7E">
        <w:rPr>
          <w:rFonts w:asciiTheme="majorHAnsi" w:hAnsiTheme="majorHAnsi" w:cstheme="majorHAnsi"/>
          <w:sz w:val="6"/>
          <w:szCs w:val="6"/>
        </w:rPr>
        <w:t>At</w:t>
      </w:r>
      <w:proofErr w:type="gramEnd"/>
      <w:r w:rsidRPr="00581C7E">
        <w:rPr>
          <w:rFonts w:asciiTheme="majorHAnsi" w:hAnsiTheme="majorHAnsi" w:cstheme="majorHAnsi"/>
          <w:sz w:val="6"/>
          <w:szCs w:val="6"/>
        </w:rPr>
        <w:t xml:space="preserve"> the same time, some groups focus their attention on targeting the economic sector and specific businesses. These efforts employ shareholder activism and cooperative board stewardship, as well as protest (King &amp; Soule, 2007; M.-D. P. Lee &amp; Lounsbury, 2011; McDonnell, King, &amp; Soule, 2015; </w:t>
      </w:r>
      <w:proofErr w:type="spellStart"/>
      <w:r w:rsidRPr="00581C7E">
        <w:rPr>
          <w:rFonts w:asciiTheme="majorHAnsi" w:hAnsiTheme="majorHAnsi" w:cstheme="majorHAnsi"/>
          <w:sz w:val="6"/>
          <w:szCs w:val="6"/>
        </w:rPr>
        <w:t>Szulecki</w:t>
      </w:r>
      <w:proofErr w:type="spellEnd"/>
      <w:r w:rsidRPr="00581C7E">
        <w:rPr>
          <w:rFonts w:asciiTheme="majorHAnsi" w:hAnsiTheme="majorHAnsi" w:cstheme="majorHAnsi"/>
          <w:sz w:val="6"/>
          <w:szCs w:val="6"/>
        </w:rPr>
        <w:t xml:space="preserve">, 2018; </w:t>
      </w:r>
      <w:proofErr w:type="spellStart"/>
      <w:r w:rsidRPr="00581C7E">
        <w:rPr>
          <w:rFonts w:asciiTheme="majorHAnsi" w:hAnsiTheme="majorHAnsi" w:cstheme="majorHAnsi"/>
          <w:sz w:val="6"/>
          <w:szCs w:val="6"/>
        </w:rPr>
        <w:t>Yildiz</w:t>
      </w:r>
      <w:proofErr w:type="spellEnd"/>
      <w:r w:rsidRPr="00581C7E">
        <w:rPr>
          <w:rFonts w:asciiTheme="majorHAnsi" w:hAnsiTheme="majorHAnsi" w:cstheme="majorHAnsi"/>
          <w:sz w:val="6"/>
          <w:szCs w:val="6"/>
        </w:rPr>
        <w:t xml:space="preserve"> et al., 2015). Shareholder activism focuses on investors' response to corporate activities and performances (</w:t>
      </w:r>
      <w:proofErr w:type="spellStart"/>
      <w:r w:rsidRPr="00581C7E">
        <w:rPr>
          <w:rFonts w:asciiTheme="majorHAnsi" w:hAnsiTheme="majorHAnsi" w:cstheme="majorHAnsi"/>
          <w:sz w:val="6"/>
          <w:szCs w:val="6"/>
        </w:rPr>
        <w:t>Gillan</w:t>
      </w:r>
      <w:proofErr w:type="spellEnd"/>
      <w:r w:rsidRPr="00581C7E">
        <w:rPr>
          <w:rFonts w:asciiTheme="majorHAnsi" w:hAnsiTheme="majorHAnsi" w:cstheme="majorHAnsi"/>
          <w:sz w:val="6"/>
          <w:szCs w:val="6"/>
        </w:rPr>
        <w:t xml:space="preserve"> &amp; Starks, 2007). It involves investors who are dissatisfied with the company's management or operation taking advantage of their role as shareholders to pressure the company to change (Bratton &amp; </w:t>
      </w:r>
      <w:proofErr w:type="spellStart"/>
      <w:r w:rsidRPr="00581C7E">
        <w:rPr>
          <w:rFonts w:asciiTheme="majorHAnsi" w:hAnsiTheme="majorHAnsi" w:cstheme="majorHAnsi"/>
          <w:sz w:val="6"/>
          <w:szCs w:val="6"/>
        </w:rPr>
        <w:t>Mccahery</w:t>
      </w:r>
      <w:proofErr w:type="spellEnd"/>
      <w:r w:rsidRPr="00581C7E">
        <w:rPr>
          <w:rFonts w:asciiTheme="majorHAnsi" w:hAnsiTheme="majorHAnsi" w:cstheme="majorHAnsi"/>
          <w:sz w:val="6"/>
          <w:szCs w:val="6"/>
        </w:rPr>
        <w:t xml:space="preserve">, 2015; </w:t>
      </w:r>
      <w:proofErr w:type="spellStart"/>
      <w:r w:rsidRPr="00581C7E">
        <w:rPr>
          <w:rFonts w:asciiTheme="majorHAnsi" w:hAnsiTheme="majorHAnsi" w:cstheme="majorHAnsi"/>
          <w:sz w:val="6"/>
          <w:szCs w:val="6"/>
        </w:rPr>
        <w:t>Gillan</w:t>
      </w:r>
      <w:proofErr w:type="spellEnd"/>
      <w:r w:rsidRPr="00581C7E">
        <w:rPr>
          <w:rFonts w:asciiTheme="majorHAnsi" w:hAnsiTheme="majorHAnsi" w:cstheme="majorHAnsi"/>
          <w:sz w:val="6"/>
          <w:szCs w:val="6"/>
        </w:rPr>
        <w:t xml:space="preserve"> &amp; Starks, 2007). Cooperative board stewardship, in contrast, involves “jointly owned and democratically controlled businesses” that support renewable energy (</w:t>
      </w:r>
      <w:proofErr w:type="spellStart"/>
      <w:r w:rsidRPr="00581C7E">
        <w:rPr>
          <w:rFonts w:asciiTheme="majorHAnsi" w:hAnsiTheme="majorHAnsi" w:cstheme="majorHAnsi"/>
          <w:sz w:val="6"/>
          <w:szCs w:val="6"/>
        </w:rPr>
        <w:t>Viardot</w:t>
      </w:r>
      <w:proofErr w:type="spellEnd"/>
      <w:r w:rsidRPr="00581C7E">
        <w:rPr>
          <w:rFonts w:asciiTheme="majorHAnsi" w:hAnsiTheme="majorHAnsi" w:cstheme="majorHAnsi"/>
          <w:sz w:val="6"/>
          <w:szCs w:val="6"/>
        </w:rPr>
        <w:t xml:space="preserve">, 2013, p. 757; see also </w:t>
      </w:r>
      <w:proofErr w:type="spellStart"/>
      <w:r w:rsidRPr="00581C7E">
        <w:rPr>
          <w:rFonts w:asciiTheme="majorHAnsi" w:hAnsiTheme="majorHAnsi" w:cstheme="majorHAnsi"/>
          <w:sz w:val="6"/>
          <w:szCs w:val="6"/>
        </w:rPr>
        <w:t>Yildiz</w:t>
      </w:r>
      <w:proofErr w:type="spellEnd"/>
      <w:r w:rsidRPr="00581C7E">
        <w:rPr>
          <w:rFonts w:asciiTheme="majorHAnsi" w:hAnsiTheme="majorHAnsi" w:cstheme="majorHAnsi"/>
          <w:sz w:val="6"/>
          <w:szCs w:val="6"/>
        </w:rPr>
        <w:t xml:space="preserve"> et al., 2015). Some of this business-focused activism involves working through transnational advocacy networks, which have been documented to target governments and corporations (Hadden &amp; </w:t>
      </w:r>
      <w:proofErr w:type="spellStart"/>
      <w:r w:rsidRPr="00581C7E">
        <w:rPr>
          <w:rFonts w:asciiTheme="majorHAnsi" w:hAnsiTheme="majorHAnsi" w:cstheme="majorHAnsi"/>
          <w:sz w:val="6"/>
          <w:szCs w:val="6"/>
        </w:rPr>
        <w:t>Jasny</w:t>
      </w:r>
      <w:proofErr w:type="spellEnd"/>
      <w:r w:rsidRPr="00581C7E">
        <w:rPr>
          <w:rFonts w:asciiTheme="majorHAnsi" w:hAnsiTheme="majorHAnsi" w:cstheme="majorHAnsi"/>
          <w:sz w:val="6"/>
          <w:szCs w:val="6"/>
        </w:rPr>
        <w:t xml:space="preserve">, 2017; Keck &amp; </w:t>
      </w:r>
      <w:proofErr w:type="spellStart"/>
      <w:r w:rsidRPr="00581C7E">
        <w:rPr>
          <w:rFonts w:asciiTheme="majorHAnsi" w:hAnsiTheme="majorHAnsi" w:cstheme="majorHAnsi"/>
          <w:sz w:val="6"/>
          <w:szCs w:val="6"/>
        </w:rPr>
        <w:t>Sikkink</w:t>
      </w:r>
      <w:proofErr w:type="spellEnd"/>
      <w:r w:rsidRPr="00581C7E">
        <w:rPr>
          <w:rFonts w:asciiTheme="majorHAnsi" w:hAnsiTheme="majorHAnsi" w:cstheme="majorHAnsi"/>
          <w:sz w:val="6"/>
          <w:szCs w:val="6"/>
        </w:rPr>
        <w:t xml:space="preserve">,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w:t>
      </w:r>
      <w:proofErr w:type="spellStart"/>
      <w:r w:rsidRPr="00581C7E">
        <w:rPr>
          <w:rFonts w:asciiTheme="majorHAnsi" w:hAnsiTheme="majorHAnsi" w:cstheme="majorHAnsi"/>
          <w:sz w:val="6"/>
          <w:szCs w:val="6"/>
        </w:rPr>
        <w:t>favour</w:t>
      </w:r>
      <w:proofErr w:type="spellEnd"/>
      <w:r w:rsidRPr="00581C7E">
        <w:rPr>
          <w:rFonts w:asciiTheme="majorHAnsi" w:hAnsiTheme="majorHAnsi" w:cstheme="majorHAnsi"/>
          <w:sz w:val="6"/>
          <w:szCs w:val="6"/>
        </w:rPr>
        <w:t xml:space="preserve"> of climate-friendly alternatives” (</w:t>
      </w:r>
      <w:proofErr w:type="spellStart"/>
      <w:r w:rsidRPr="00581C7E">
        <w:rPr>
          <w:rFonts w:asciiTheme="majorHAnsi" w:hAnsiTheme="majorHAnsi" w:cstheme="majorHAnsi"/>
          <w:sz w:val="6"/>
          <w:szCs w:val="6"/>
        </w:rPr>
        <w:t>Ayling</w:t>
      </w:r>
      <w:proofErr w:type="spellEnd"/>
      <w:r w:rsidRPr="00581C7E">
        <w:rPr>
          <w:rFonts w:asciiTheme="majorHAnsi" w:hAnsiTheme="majorHAnsi" w:cstheme="majorHAnsi"/>
          <w:sz w:val="6"/>
          <w:szCs w:val="6"/>
        </w:rPr>
        <w:t xml:space="preserve"> &amp; </w:t>
      </w:r>
      <w:proofErr w:type="spellStart"/>
      <w:r w:rsidRPr="00581C7E">
        <w:rPr>
          <w:rFonts w:asciiTheme="majorHAnsi" w:hAnsiTheme="majorHAnsi" w:cstheme="majorHAnsi"/>
          <w:sz w:val="6"/>
          <w:szCs w:val="6"/>
        </w:rPr>
        <w:t>Gunningham</w:t>
      </w:r>
      <w:proofErr w:type="spellEnd"/>
      <w:r w:rsidRPr="00581C7E">
        <w:rPr>
          <w:rFonts w:asciiTheme="majorHAnsi" w:hAnsiTheme="majorHAnsi" w:cstheme="majorHAnsi"/>
          <w:sz w:val="6"/>
          <w:szCs w:val="6"/>
        </w:rPr>
        <w:t xml:space="preserve">, 2017, p. 131; </w:t>
      </w:r>
      <w:proofErr w:type="spellStart"/>
      <w:r w:rsidRPr="00581C7E">
        <w:rPr>
          <w:rFonts w:asciiTheme="majorHAnsi" w:hAnsiTheme="majorHAnsi" w:cstheme="majorHAnsi"/>
          <w:sz w:val="6"/>
          <w:szCs w:val="6"/>
        </w:rPr>
        <w:t>Franta</w:t>
      </w:r>
      <w:proofErr w:type="spellEnd"/>
      <w:r w:rsidRPr="00581C7E">
        <w:rPr>
          <w:rFonts w:asciiTheme="majorHAnsi" w:hAnsiTheme="majorHAnsi" w:cstheme="majorHAnsi"/>
          <w:sz w:val="6"/>
          <w:szCs w:val="6"/>
        </w:rPr>
        <w:t xml:space="preserve">, 2017; Grady-Benson &amp; </w:t>
      </w:r>
      <w:proofErr w:type="spellStart"/>
      <w:r w:rsidRPr="00581C7E">
        <w:rPr>
          <w:rFonts w:asciiTheme="majorHAnsi" w:hAnsiTheme="majorHAnsi" w:cstheme="majorHAnsi"/>
          <w:sz w:val="6"/>
          <w:szCs w:val="6"/>
        </w:rPr>
        <w:t>Sarathy</w:t>
      </w:r>
      <w:proofErr w:type="spellEnd"/>
      <w:r w:rsidRPr="00581C7E">
        <w:rPr>
          <w:rFonts w:asciiTheme="majorHAnsi" w:hAnsiTheme="majorHAnsi" w:cstheme="majorHAnsi"/>
          <w:sz w:val="6"/>
          <w:szCs w:val="6"/>
        </w:rPr>
        <w:t xml:space="preserve">, 2016; </w:t>
      </w:r>
      <w:proofErr w:type="spellStart"/>
      <w:r w:rsidRPr="00581C7E">
        <w:rPr>
          <w:rFonts w:asciiTheme="majorHAnsi" w:hAnsiTheme="majorHAnsi" w:cstheme="majorHAnsi"/>
          <w:sz w:val="6"/>
          <w:szCs w:val="6"/>
        </w:rPr>
        <w:t>Hestres</w:t>
      </w:r>
      <w:proofErr w:type="spellEnd"/>
      <w:r w:rsidRPr="00581C7E">
        <w:rPr>
          <w:rFonts w:asciiTheme="majorHAnsi" w:hAnsiTheme="majorHAnsi" w:cstheme="majorHAnsi"/>
          <w:sz w:val="6"/>
          <w:szCs w:val="6"/>
        </w:rPr>
        <w:t xml:space="preserve"> &amp; </w:t>
      </w:r>
      <w:proofErr w:type="spellStart"/>
      <w:r w:rsidRPr="00581C7E">
        <w:rPr>
          <w:rFonts w:asciiTheme="majorHAnsi" w:hAnsiTheme="majorHAnsi" w:cstheme="majorHAnsi"/>
          <w:sz w:val="6"/>
          <w:szCs w:val="6"/>
        </w:rPr>
        <w:t>Hopke</w:t>
      </w:r>
      <w:proofErr w:type="spellEnd"/>
      <w:r w:rsidRPr="00581C7E">
        <w:rPr>
          <w:rFonts w:asciiTheme="majorHAnsi" w:hAnsiTheme="majorHAnsi" w:cstheme="majorHAnsi"/>
          <w:sz w:val="6"/>
          <w:szCs w:val="6"/>
        </w:rPr>
        <w:t xml:space="preserv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w:t>
      </w:r>
      <w:proofErr w:type="spellStart"/>
      <w:r w:rsidRPr="00581C7E">
        <w:rPr>
          <w:rFonts w:asciiTheme="majorHAnsi" w:hAnsiTheme="majorHAnsi" w:cstheme="majorHAnsi"/>
          <w:sz w:val="6"/>
          <w:szCs w:val="6"/>
        </w:rPr>
        <w:t>Glomsrød</w:t>
      </w:r>
      <w:proofErr w:type="spellEnd"/>
      <w:r w:rsidRPr="00581C7E">
        <w:rPr>
          <w:rFonts w:asciiTheme="majorHAnsi" w:hAnsiTheme="majorHAnsi" w:cstheme="majorHAnsi"/>
          <w:sz w:val="6"/>
          <w:szCs w:val="6"/>
        </w:rPr>
        <w:t xml:space="preserve"> and Wei model green investment scenarios that include funding allocation constraints due to divestment around the world. The authors find that these efforts yield notable emissions reductions (</w:t>
      </w:r>
      <w:proofErr w:type="spellStart"/>
      <w:r w:rsidRPr="00581C7E">
        <w:rPr>
          <w:rFonts w:asciiTheme="majorHAnsi" w:hAnsiTheme="majorHAnsi" w:cstheme="majorHAnsi"/>
          <w:sz w:val="6"/>
          <w:szCs w:val="6"/>
        </w:rPr>
        <w:t>Glomsrød</w:t>
      </w:r>
      <w:proofErr w:type="spellEnd"/>
      <w:r w:rsidRPr="00581C7E">
        <w:rPr>
          <w:rFonts w:asciiTheme="majorHAnsi" w:hAnsiTheme="majorHAnsi" w:cstheme="majorHAnsi"/>
          <w:sz w:val="6"/>
          <w:szCs w:val="6"/>
        </w:rPr>
        <w:t xml:space="preserve">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w:t>
      </w:r>
      <w:proofErr w:type="spellStart"/>
      <w:r w:rsidRPr="00581C7E">
        <w:rPr>
          <w:rFonts w:asciiTheme="majorHAnsi" w:hAnsiTheme="majorHAnsi" w:cstheme="majorHAnsi"/>
          <w:sz w:val="6"/>
          <w:szCs w:val="6"/>
        </w:rPr>
        <w:t>Verba</w:t>
      </w:r>
      <w:proofErr w:type="spellEnd"/>
      <w:r w:rsidRPr="00581C7E">
        <w:rPr>
          <w:rFonts w:asciiTheme="majorHAnsi" w:hAnsiTheme="majorHAnsi" w:cstheme="majorHAnsi"/>
          <w:sz w:val="6"/>
          <w:szCs w:val="6"/>
        </w:rPr>
        <w:t xml:space="preserve">, &amp; Brady, 2012). Turning first to lobbying, there is some evidence that these efforts by civic groups have a positive effect on environmental outcomes. In their 2016 study, </w:t>
      </w:r>
      <w:proofErr w:type="spellStart"/>
      <w:r w:rsidRPr="00581C7E">
        <w:rPr>
          <w:rFonts w:asciiTheme="majorHAnsi" w:hAnsiTheme="majorHAnsi" w:cstheme="majorHAnsi"/>
          <w:sz w:val="6"/>
          <w:szCs w:val="6"/>
        </w:rPr>
        <w:t>Olzak</w:t>
      </w:r>
      <w:proofErr w:type="spellEnd"/>
      <w:r w:rsidRPr="00581C7E">
        <w:rPr>
          <w:rFonts w:asciiTheme="majorHAnsi" w:hAnsiTheme="majorHAnsi" w:cstheme="majorHAnsi"/>
          <w:sz w:val="6"/>
          <w:szCs w:val="6"/>
        </w:rPr>
        <w:t xml:space="preserve"> and colleagues find that the number of environmental lobbyist organizations has a positive effect on the enactment of environmental legislation (</w:t>
      </w:r>
      <w:proofErr w:type="spellStart"/>
      <w:r w:rsidRPr="00581C7E">
        <w:rPr>
          <w:rFonts w:asciiTheme="majorHAnsi" w:hAnsiTheme="majorHAnsi" w:cstheme="majorHAnsi"/>
          <w:sz w:val="6"/>
          <w:szCs w:val="6"/>
        </w:rPr>
        <w:t>Olzak</w:t>
      </w:r>
      <w:proofErr w:type="spellEnd"/>
      <w:r w:rsidRPr="00581C7E">
        <w:rPr>
          <w:rFonts w:asciiTheme="majorHAnsi" w:hAnsiTheme="majorHAnsi" w:cstheme="majorHAnsi"/>
          <w:sz w:val="6"/>
          <w:szCs w:val="6"/>
        </w:rPr>
        <w:t xml:space="preserve">, Soule, </w:t>
      </w:r>
      <w:proofErr w:type="spellStart"/>
      <w:r w:rsidRPr="00581C7E">
        <w:rPr>
          <w:rFonts w:asciiTheme="majorHAnsi" w:hAnsiTheme="majorHAnsi" w:cstheme="majorHAnsi"/>
          <w:sz w:val="6"/>
          <w:szCs w:val="6"/>
        </w:rPr>
        <w:t>Coddou</w:t>
      </w:r>
      <w:proofErr w:type="spellEnd"/>
      <w:r w:rsidRPr="00581C7E">
        <w:rPr>
          <w:rFonts w:asciiTheme="majorHAnsi" w:hAnsiTheme="majorHAnsi" w:cstheme="majorHAnsi"/>
          <w:sz w:val="6"/>
          <w:szCs w:val="6"/>
        </w:rPr>
        <w:t>, &amp; Muñoz, 2016). Although the authors do not specifically document the effects of the legislation on material outcomes, more recent research has found climate laws to reduce carbon emissions (</w:t>
      </w:r>
      <w:proofErr w:type="spellStart"/>
      <w:r w:rsidRPr="00581C7E">
        <w:rPr>
          <w:rFonts w:asciiTheme="majorHAnsi" w:hAnsiTheme="majorHAnsi" w:cstheme="majorHAnsi"/>
          <w:sz w:val="6"/>
          <w:szCs w:val="6"/>
        </w:rPr>
        <w:t>Eskander</w:t>
      </w:r>
      <w:proofErr w:type="spellEnd"/>
      <w:r w:rsidRPr="00581C7E">
        <w:rPr>
          <w:rFonts w:asciiTheme="majorHAnsi" w:hAnsiTheme="majorHAnsi" w:cstheme="majorHAnsi"/>
          <w:sz w:val="6"/>
          <w:szCs w:val="6"/>
        </w:rPr>
        <w:t xml:space="preserve"> &amp; Fankhauser, 2020). Even though groups representing both the </w:t>
      </w:r>
      <w:proofErr w:type="gramStart"/>
      <w:r w:rsidRPr="00581C7E">
        <w:rPr>
          <w:rFonts w:asciiTheme="majorHAnsi" w:hAnsiTheme="majorHAnsi" w:cstheme="majorHAnsi"/>
          <w:sz w:val="6"/>
          <w:szCs w:val="6"/>
        </w:rPr>
        <w:t>general public</w:t>
      </w:r>
      <w:proofErr w:type="gramEnd"/>
      <w:r w:rsidRPr="00581C7E">
        <w:rPr>
          <w:rFonts w:asciiTheme="majorHAnsi" w:hAnsiTheme="majorHAnsi" w:cstheme="majorHAnsi"/>
          <w:sz w:val="6"/>
          <w:szCs w:val="6"/>
        </w:rPr>
        <w:t xml:space="preserve"> and businesses engage in lobbying, research has found business groups have (and spend) more financial and human resources, which affords them “privileged access” to policymakers and policymaking (</w:t>
      </w:r>
      <w:proofErr w:type="spellStart"/>
      <w:r w:rsidRPr="00581C7E">
        <w:rPr>
          <w:rFonts w:asciiTheme="majorHAnsi" w:hAnsiTheme="majorHAnsi" w:cstheme="majorHAnsi"/>
          <w:sz w:val="6"/>
          <w:szCs w:val="6"/>
        </w:rPr>
        <w:t>Freudenburg</w:t>
      </w:r>
      <w:proofErr w:type="spellEnd"/>
      <w:r w:rsidRPr="00581C7E">
        <w:rPr>
          <w:rFonts w:asciiTheme="majorHAnsi" w:hAnsiTheme="majorHAnsi" w:cstheme="majorHAnsi"/>
          <w:sz w:val="6"/>
          <w:szCs w:val="6"/>
        </w:rPr>
        <w:t xml:space="preserve">, 2005). In his study of the “climate lobby,” </w:t>
      </w:r>
      <w:proofErr w:type="spellStart"/>
      <w:r w:rsidRPr="00581C7E">
        <w:rPr>
          <w:rFonts w:asciiTheme="majorHAnsi" w:hAnsiTheme="majorHAnsi" w:cstheme="majorHAnsi"/>
          <w:sz w:val="6"/>
          <w:szCs w:val="6"/>
        </w:rPr>
        <w:t>Brulle</w:t>
      </w:r>
      <w:proofErr w:type="spellEnd"/>
      <w:r w:rsidRPr="00581C7E">
        <w:rPr>
          <w:rFonts w:asciiTheme="majorHAnsi" w:hAnsiTheme="majorHAnsi" w:cstheme="majorHAnsi"/>
          <w:sz w:val="6"/>
          <w:szCs w:val="6"/>
        </w:rPr>
        <w:t xml:space="preserv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w:t>
      </w:r>
      <w:proofErr w:type="spellStart"/>
      <w:r w:rsidRPr="00581C7E">
        <w:rPr>
          <w:rFonts w:asciiTheme="majorHAnsi" w:hAnsiTheme="majorHAnsi" w:cstheme="majorHAnsi"/>
          <w:sz w:val="6"/>
          <w:szCs w:val="6"/>
        </w:rPr>
        <w:t>Brulle</w:t>
      </w:r>
      <w:proofErr w:type="spellEnd"/>
      <w:r w:rsidRPr="00581C7E">
        <w:rPr>
          <w:rFonts w:asciiTheme="majorHAnsi" w:hAnsiTheme="majorHAnsi" w:cstheme="majorHAnsi"/>
          <w:sz w:val="6"/>
          <w:szCs w:val="6"/>
        </w:rPr>
        <w:t>,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w:t>
      </w:r>
      <w:proofErr w:type="spellStart"/>
      <w:r w:rsidRPr="00581C7E">
        <w:rPr>
          <w:rFonts w:asciiTheme="majorHAnsi" w:hAnsiTheme="majorHAnsi" w:cstheme="majorHAnsi"/>
          <w:sz w:val="6"/>
          <w:szCs w:val="6"/>
        </w:rPr>
        <w:t>Mildenberger</w:t>
      </w:r>
      <w:proofErr w:type="spellEnd"/>
      <w:r w:rsidRPr="00581C7E">
        <w:rPr>
          <w:rFonts w:asciiTheme="majorHAnsi" w:hAnsiTheme="majorHAnsi" w:cstheme="majorHAnsi"/>
          <w:sz w:val="6"/>
          <w:szCs w:val="6"/>
        </w:rPr>
        <w:t xml:space="preserve">, Howe, &amp; </w:t>
      </w:r>
      <w:proofErr w:type="spellStart"/>
      <w:r w:rsidRPr="00581C7E">
        <w:rPr>
          <w:rFonts w:asciiTheme="majorHAnsi" w:hAnsiTheme="majorHAnsi" w:cstheme="majorHAnsi"/>
          <w:sz w:val="6"/>
          <w:szCs w:val="6"/>
        </w:rPr>
        <w:t>Miljanich</w:t>
      </w:r>
      <w:proofErr w:type="spellEnd"/>
      <w:r w:rsidRPr="00581C7E">
        <w:rPr>
          <w:rFonts w:asciiTheme="majorHAnsi" w:hAnsiTheme="majorHAnsi" w:cstheme="majorHAnsi"/>
          <w:sz w:val="6"/>
          <w:szCs w:val="6"/>
        </w:rPr>
        <w:t>, 2019). At the same time, other research has documented various forms of electoral backlash against climate policies, both individually (Stokes, 2016, 2020), as well as in combination with other progressive agenda items (</w:t>
      </w:r>
      <w:proofErr w:type="spellStart"/>
      <w:r w:rsidRPr="00581C7E">
        <w:rPr>
          <w:rFonts w:asciiTheme="majorHAnsi" w:hAnsiTheme="majorHAnsi" w:cstheme="majorHAnsi"/>
          <w:sz w:val="6"/>
          <w:szCs w:val="6"/>
        </w:rPr>
        <w:t>Muradian</w:t>
      </w:r>
      <w:proofErr w:type="spellEnd"/>
      <w:r w:rsidRPr="00581C7E">
        <w:rPr>
          <w:rFonts w:asciiTheme="majorHAnsi" w:hAnsiTheme="majorHAnsi" w:cstheme="majorHAnsi"/>
          <w:sz w:val="6"/>
          <w:szCs w:val="6"/>
        </w:rPr>
        <w:t xml:space="preserve"> &amp; Pascual, 2020). In their study of the success of “far-right movements” around the world and the concurrent election of “far-right” candidates, </w:t>
      </w:r>
      <w:proofErr w:type="spellStart"/>
      <w:r w:rsidRPr="00581C7E">
        <w:rPr>
          <w:rFonts w:asciiTheme="majorHAnsi" w:hAnsiTheme="majorHAnsi" w:cstheme="majorHAnsi"/>
          <w:sz w:val="6"/>
          <w:szCs w:val="6"/>
        </w:rPr>
        <w:t>Muradian</w:t>
      </w:r>
      <w:proofErr w:type="spellEnd"/>
      <w:r w:rsidRPr="00581C7E">
        <w:rPr>
          <w:rFonts w:asciiTheme="majorHAnsi" w:hAnsiTheme="majorHAnsi" w:cstheme="majorHAnsi"/>
          <w:sz w:val="6"/>
          <w:szCs w:val="6"/>
        </w:rPr>
        <w:t xml:space="preserve"> and Pascual note that far-right-leaning elected officials tend to have low concern for environmental issues and to deny climate change and disregard scientific evidence (</w:t>
      </w:r>
      <w:proofErr w:type="spellStart"/>
      <w:r w:rsidRPr="00581C7E">
        <w:rPr>
          <w:rFonts w:asciiTheme="majorHAnsi" w:hAnsiTheme="majorHAnsi" w:cstheme="majorHAnsi"/>
          <w:sz w:val="6"/>
          <w:szCs w:val="6"/>
        </w:rPr>
        <w:t>Muradian</w:t>
      </w:r>
      <w:proofErr w:type="spellEnd"/>
      <w:r w:rsidRPr="00581C7E">
        <w:rPr>
          <w:rFonts w:asciiTheme="majorHAnsi" w:hAnsiTheme="majorHAnsi" w:cstheme="majorHAnsi"/>
          <w:sz w:val="6"/>
          <w:szCs w:val="6"/>
        </w:rPr>
        <w:t xml:space="preserve"> &amp; Pascual, 2020). Although they do not specifically look at the environmental outcomes of these officials holding office, given their common values and the empirical evidence coming out of the early years of the Trump Administration (</w:t>
      </w:r>
      <w:proofErr w:type="spellStart"/>
      <w:r w:rsidRPr="00581C7E">
        <w:rPr>
          <w:rFonts w:asciiTheme="majorHAnsi" w:hAnsiTheme="majorHAnsi" w:cstheme="majorHAnsi"/>
          <w:sz w:val="6"/>
          <w:szCs w:val="6"/>
        </w:rPr>
        <w:t>Bomberg</w:t>
      </w:r>
      <w:proofErr w:type="spellEnd"/>
      <w:r w:rsidRPr="00581C7E">
        <w:rPr>
          <w:rFonts w:asciiTheme="majorHAnsi" w:hAnsiTheme="majorHAnsi" w:cstheme="majorHAnsi"/>
          <w:sz w:val="6"/>
          <w:szCs w:val="6"/>
        </w:rPr>
        <w:t xml:space="preserve">, 2017; Fisher &amp; Jorgenson, 2019), it is likely that these officials will contribute to the passage of policies that limit the effectiveness of climate-related plans, reduce enforcement of these plans, or block them outright. 3.4 | Activism outside the economic and political system </w:t>
      </w:r>
      <w:proofErr w:type="gramStart"/>
      <w:r w:rsidRPr="00581C7E">
        <w:rPr>
          <w:rFonts w:asciiTheme="majorHAnsi" w:hAnsiTheme="majorHAnsi" w:cstheme="majorHAnsi"/>
          <w:sz w:val="6"/>
          <w:szCs w:val="6"/>
        </w:rPr>
        <w:t>At</w:t>
      </w:r>
      <w:proofErr w:type="gramEnd"/>
      <w:r w:rsidRPr="00581C7E">
        <w:rPr>
          <w:rFonts w:asciiTheme="majorHAnsi" w:hAnsiTheme="majorHAnsi" w:cstheme="majorHAnsi"/>
          <w:sz w:val="6"/>
          <w:szCs w:val="6"/>
        </w:rPr>
        <w:t xml:space="preserve"> the same time, there is expansive research on the ways citizens with less access to resources and power participate by challenging the economic and political system from outside it (for an overview, see Meyer &amp; </w:t>
      </w:r>
      <w:proofErr w:type="spellStart"/>
      <w:r w:rsidRPr="00581C7E">
        <w:rPr>
          <w:rFonts w:asciiTheme="majorHAnsi" w:hAnsiTheme="majorHAnsi" w:cstheme="majorHAnsi"/>
          <w:sz w:val="6"/>
          <w:szCs w:val="6"/>
        </w:rPr>
        <w:t>Tarrow</w:t>
      </w:r>
      <w:proofErr w:type="spellEnd"/>
      <w:r w:rsidRPr="00581C7E">
        <w:rPr>
          <w:rFonts w:asciiTheme="majorHAnsi" w:hAnsiTheme="majorHAnsi" w:cstheme="majorHAnsi"/>
          <w:sz w:val="6"/>
          <w:szCs w:val="6"/>
        </w:rPr>
        <w:t xml:space="preserve">,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w:t>
      </w:r>
      <w:proofErr w:type="spellStart"/>
      <w:r w:rsidRPr="00581C7E">
        <w:rPr>
          <w:rFonts w:asciiTheme="majorHAnsi" w:hAnsiTheme="majorHAnsi" w:cstheme="majorHAnsi"/>
          <w:sz w:val="6"/>
          <w:szCs w:val="6"/>
        </w:rPr>
        <w:t>Olcese</w:t>
      </w:r>
      <w:proofErr w:type="spellEnd"/>
      <w:r w:rsidRPr="00581C7E">
        <w:rPr>
          <w:rFonts w:asciiTheme="majorHAnsi" w:hAnsiTheme="majorHAnsi" w:cstheme="majorHAnsi"/>
          <w:sz w:val="6"/>
          <w:szCs w:val="6"/>
        </w:rPr>
        <w:t xml:space="preserve">, Rainsford, &amp; </w:t>
      </w:r>
      <w:proofErr w:type="spellStart"/>
      <w:r w:rsidRPr="00581C7E">
        <w:rPr>
          <w:rFonts w:asciiTheme="majorHAnsi" w:hAnsiTheme="majorHAnsi" w:cstheme="majorHAnsi"/>
          <w:sz w:val="6"/>
          <w:szCs w:val="6"/>
        </w:rPr>
        <w:t>Rootes</w:t>
      </w:r>
      <w:proofErr w:type="spellEnd"/>
      <w:r w:rsidRPr="00581C7E">
        <w:rPr>
          <w:rFonts w:asciiTheme="majorHAnsi" w:hAnsiTheme="majorHAnsi" w:cstheme="majorHAnsi"/>
          <w:sz w:val="6"/>
          <w:szCs w:val="6"/>
        </w:rPr>
        <w:t xml:space="preserve">, 2012; Swim, Geiger, &amp; </w:t>
      </w:r>
      <w:proofErr w:type="spellStart"/>
      <w:r w:rsidRPr="00581C7E">
        <w:rPr>
          <w:rFonts w:asciiTheme="majorHAnsi" w:hAnsiTheme="majorHAnsi" w:cstheme="majorHAnsi"/>
          <w:sz w:val="6"/>
          <w:szCs w:val="6"/>
        </w:rPr>
        <w:t>Lengieza</w:t>
      </w:r>
      <w:proofErr w:type="spellEnd"/>
      <w:r w:rsidRPr="00581C7E">
        <w:rPr>
          <w:rFonts w:asciiTheme="majorHAnsi" w:hAnsiTheme="majorHAnsi" w:cstheme="majorHAnsi"/>
          <w:sz w:val="6"/>
          <w:szCs w:val="6"/>
        </w:rPr>
        <w:t xml:space="preserve">, 2019; </w:t>
      </w:r>
      <w:proofErr w:type="spellStart"/>
      <w:r w:rsidRPr="00581C7E">
        <w:rPr>
          <w:rFonts w:asciiTheme="majorHAnsi" w:hAnsiTheme="majorHAnsi" w:cstheme="majorHAnsi"/>
          <w:sz w:val="6"/>
          <w:szCs w:val="6"/>
        </w:rPr>
        <w:t>Wahlström</w:t>
      </w:r>
      <w:proofErr w:type="spellEnd"/>
      <w:r w:rsidRPr="00581C7E">
        <w:rPr>
          <w:rFonts w:asciiTheme="majorHAnsi" w:hAnsiTheme="majorHAnsi" w:cstheme="majorHAnsi"/>
          <w:sz w:val="6"/>
          <w:szCs w:val="6"/>
        </w:rPr>
        <w:t xml:space="preserve">, </w:t>
      </w:r>
      <w:proofErr w:type="spellStart"/>
      <w:r w:rsidRPr="00581C7E">
        <w:rPr>
          <w:rFonts w:asciiTheme="majorHAnsi" w:hAnsiTheme="majorHAnsi" w:cstheme="majorHAnsi"/>
          <w:sz w:val="6"/>
          <w:szCs w:val="6"/>
        </w:rPr>
        <w:t>Wennerhag</w:t>
      </w:r>
      <w:proofErr w:type="spellEnd"/>
      <w:r w:rsidRPr="00581C7E">
        <w:rPr>
          <w:rFonts w:asciiTheme="majorHAnsi" w:hAnsiTheme="majorHAnsi" w:cstheme="majorHAnsi"/>
          <w:sz w:val="6"/>
          <w:szCs w:val="6"/>
        </w:rPr>
        <w:t xml:space="preserve">, &amp; </w:t>
      </w:r>
      <w:proofErr w:type="spellStart"/>
      <w:r w:rsidRPr="00581C7E">
        <w:rPr>
          <w:rFonts w:asciiTheme="majorHAnsi" w:hAnsiTheme="majorHAnsi" w:cstheme="majorHAnsi"/>
          <w:sz w:val="6"/>
          <w:szCs w:val="6"/>
        </w:rPr>
        <w:t>Rootes</w:t>
      </w:r>
      <w:proofErr w:type="spellEnd"/>
      <w:r w:rsidRPr="00581C7E">
        <w:rPr>
          <w:rFonts w:asciiTheme="majorHAnsi" w:hAnsiTheme="majorHAnsi" w:cstheme="majorHAnsi"/>
          <w:sz w:val="6"/>
          <w:szCs w:val="6"/>
        </w:rPr>
        <w:t xml:space="preserve">, 2013; see also Fisher, Stanley, Berman, &amp; Neff, 2005; </w:t>
      </w:r>
      <w:proofErr w:type="spellStart"/>
      <w:r w:rsidRPr="00581C7E">
        <w:rPr>
          <w:rFonts w:asciiTheme="majorHAnsi" w:hAnsiTheme="majorHAnsi" w:cstheme="majorHAnsi"/>
          <w:sz w:val="6"/>
          <w:szCs w:val="6"/>
        </w:rPr>
        <w:t>Walgrave</w:t>
      </w:r>
      <w:proofErr w:type="spellEnd"/>
      <w:r w:rsidRPr="00581C7E">
        <w:rPr>
          <w:rFonts w:asciiTheme="majorHAnsi" w:hAnsiTheme="majorHAnsi" w:cstheme="majorHAnsi"/>
          <w:sz w:val="6"/>
          <w:szCs w:val="6"/>
        </w:rPr>
        <w:t xml:space="preserve">, 4 of 11 FISHER AND NASRIN </w:t>
      </w:r>
      <w:proofErr w:type="spellStart"/>
      <w:r w:rsidRPr="00581C7E">
        <w:rPr>
          <w:rFonts w:asciiTheme="majorHAnsi" w:hAnsiTheme="majorHAnsi" w:cstheme="majorHAnsi"/>
          <w:sz w:val="6"/>
          <w:szCs w:val="6"/>
        </w:rPr>
        <w:t>Wouters</w:t>
      </w:r>
      <w:proofErr w:type="spellEnd"/>
      <w:r w:rsidRPr="00581C7E">
        <w:rPr>
          <w:rFonts w:asciiTheme="majorHAnsi" w:hAnsiTheme="majorHAnsi" w:cstheme="majorHAnsi"/>
          <w:sz w:val="6"/>
          <w:szCs w:val="6"/>
        </w:rPr>
        <w:t xml:space="preserve">, Van </w:t>
      </w:r>
      <w:proofErr w:type="spellStart"/>
      <w:r w:rsidRPr="00581C7E">
        <w:rPr>
          <w:rFonts w:asciiTheme="majorHAnsi" w:hAnsiTheme="majorHAnsi" w:cstheme="majorHAnsi"/>
          <w:sz w:val="6"/>
          <w:szCs w:val="6"/>
        </w:rPr>
        <w:t>Laer</w:t>
      </w:r>
      <w:proofErr w:type="spellEnd"/>
      <w:r w:rsidRPr="00581C7E">
        <w:rPr>
          <w:rFonts w:asciiTheme="majorHAnsi" w:hAnsiTheme="majorHAnsi" w:cstheme="majorHAnsi"/>
          <w:sz w:val="6"/>
          <w:szCs w:val="6"/>
        </w:rPr>
        <w:t xml:space="preserve">, Verhulst, &amp; </w:t>
      </w:r>
      <w:proofErr w:type="spellStart"/>
      <w:r w:rsidRPr="00581C7E">
        <w:rPr>
          <w:rFonts w:asciiTheme="majorHAnsi" w:hAnsiTheme="majorHAnsi" w:cstheme="majorHAnsi"/>
          <w:sz w:val="6"/>
          <w:szCs w:val="6"/>
        </w:rPr>
        <w:t>Ketelaars</w:t>
      </w:r>
      <w:proofErr w:type="spellEnd"/>
      <w:r w:rsidRPr="00581C7E">
        <w:rPr>
          <w:rFonts w:asciiTheme="majorHAnsi" w:hAnsiTheme="majorHAnsi" w:cstheme="majorHAnsi"/>
          <w:sz w:val="6"/>
          <w:szCs w:val="6"/>
        </w:rPr>
        <w:t xml:space="preserve">, 2012). So far, however, only a handful of studies have explored the effect of these tactics on climate-related outcomes (but see Muñoz, </w:t>
      </w:r>
      <w:proofErr w:type="spellStart"/>
      <w:r w:rsidRPr="00581C7E">
        <w:rPr>
          <w:rFonts w:asciiTheme="majorHAnsi" w:hAnsiTheme="majorHAnsi" w:cstheme="majorHAnsi"/>
          <w:sz w:val="6"/>
          <w:szCs w:val="6"/>
        </w:rPr>
        <w:t>Olzak</w:t>
      </w:r>
      <w:proofErr w:type="spellEnd"/>
      <w:r w:rsidRPr="00581C7E">
        <w:rPr>
          <w:rFonts w:asciiTheme="majorHAnsi" w:hAnsiTheme="majorHAnsi" w:cstheme="majorHAnsi"/>
          <w:sz w:val="6"/>
          <w:szCs w:val="6"/>
        </w:rPr>
        <w:t xml:space="preserve">, &amp; Soule, 2018; </w:t>
      </w:r>
      <w:proofErr w:type="spellStart"/>
      <w:r w:rsidRPr="00581C7E">
        <w:rPr>
          <w:rFonts w:asciiTheme="majorHAnsi" w:hAnsiTheme="majorHAnsi" w:cstheme="majorHAnsi"/>
          <w:sz w:val="6"/>
          <w:szCs w:val="6"/>
        </w:rPr>
        <w:t>Olzak</w:t>
      </w:r>
      <w:proofErr w:type="spellEnd"/>
      <w:r w:rsidRPr="00581C7E">
        <w:rPr>
          <w:rFonts w:asciiTheme="majorHAnsi" w:hAnsiTheme="majorHAnsi" w:cstheme="majorHAnsi"/>
          <w:sz w:val="6"/>
          <w:szCs w:val="6"/>
        </w:rPr>
        <w:t xml:space="preserve"> et al., 2016). In their research on the success of environmental legislation in the U.S. Congress, </w:t>
      </w:r>
      <w:proofErr w:type="spellStart"/>
      <w:r w:rsidRPr="00581C7E">
        <w:rPr>
          <w:rFonts w:asciiTheme="majorHAnsi" w:hAnsiTheme="majorHAnsi" w:cstheme="majorHAnsi"/>
          <w:sz w:val="6"/>
          <w:szCs w:val="6"/>
        </w:rPr>
        <w:t>Olzak</w:t>
      </w:r>
      <w:proofErr w:type="spellEnd"/>
      <w:r w:rsidRPr="00581C7E">
        <w:rPr>
          <w:rFonts w:asciiTheme="majorHAnsi" w:hAnsiTheme="majorHAnsi" w:cstheme="majorHAnsi"/>
          <w:sz w:val="6"/>
          <w:szCs w:val="6"/>
        </w:rPr>
        <w:t xml:space="preserve">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w:t>
      </w:r>
      <w:proofErr w:type="spellStart"/>
      <w:r w:rsidRPr="00581C7E">
        <w:rPr>
          <w:rFonts w:asciiTheme="majorHAnsi" w:hAnsiTheme="majorHAnsi" w:cstheme="majorHAnsi"/>
          <w:sz w:val="6"/>
          <w:szCs w:val="6"/>
        </w:rPr>
        <w:t>Olzak</w:t>
      </w:r>
      <w:proofErr w:type="spellEnd"/>
      <w:r w:rsidRPr="00581C7E">
        <w:rPr>
          <w:rFonts w:asciiTheme="majorHAnsi" w:hAnsiTheme="majorHAnsi" w:cstheme="majorHAnsi"/>
          <w:sz w:val="6"/>
          <w:szCs w:val="6"/>
        </w:rPr>
        <w:t xml:space="preserve"> et al., 2016; see also </w:t>
      </w:r>
      <w:proofErr w:type="spellStart"/>
      <w:r w:rsidRPr="00581C7E">
        <w:rPr>
          <w:rFonts w:asciiTheme="majorHAnsi" w:hAnsiTheme="majorHAnsi" w:cstheme="majorHAnsi"/>
          <w:sz w:val="6"/>
          <w:szCs w:val="6"/>
        </w:rPr>
        <w:t>Olzak</w:t>
      </w:r>
      <w:proofErr w:type="spellEnd"/>
      <w:r w:rsidRPr="00581C7E">
        <w:rPr>
          <w:rFonts w:asciiTheme="majorHAnsi" w:hAnsiTheme="majorHAnsi" w:cstheme="majorHAnsi"/>
          <w:sz w:val="6"/>
          <w:szCs w:val="6"/>
        </w:rPr>
        <w:t xml:space="preserve">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7B145C53" w14:textId="77777777" w:rsidR="00BD054D" w:rsidRPr="00581C7E" w:rsidRDefault="00BD054D" w:rsidP="00BD054D">
      <w:pPr>
        <w:rPr>
          <w:rFonts w:asciiTheme="majorHAnsi" w:hAnsiTheme="majorHAnsi" w:cstheme="majorHAnsi"/>
          <w:sz w:val="16"/>
        </w:rPr>
      </w:pPr>
      <w:r w:rsidRPr="00581C7E">
        <w:rPr>
          <w:rFonts w:asciiTheme="majorHAnsi" w:hAnsiTheme="majorHAnsi" w:cstheme="majorHAnsi"/>
          <w:sz w:val="16"/>
        </w:rPr>
        <w:t xml:space="preserve">A </w:t>
      </w:r>
      <w:r w:rsidRPr="00581C7E">
        <w:rPr>
          <w:rFonts w:asciiTheme="majorHAnsi" w:hAnsiTheme="majorHAnsi" w:cstheme="majorHAnsi"/>
          <w:u w:val="single"/>
        </w:rPr>
        <w:t xml:space="preserve">good deal of </w:t>
      </w:r>
      <w:r w:rsidRPr="00581C7E">
        <w:rPr>
          <w:rFonts w:asciiTheme="majorHAnsi" w:hAnsiTheme="majorHAnsi" w:cstheme="majorHAnsi"/>
          <w:highlight w:val="green"/>
          <w:u w:val="single"/>
        </w:rPr>
        <w:t>research has concluded</w:t>
      </w:r>
      <w:r w:rsidRPr="00581C7E">
        <w:rPr>
          <w:rFonts w:asciiTheme="majorHAnsi" w:hAnsiTheme="majorHAnsi" w:cstheme="majorHAnsi"/>
          <w:u w:val="single"/>
        </w:rPr>
        <w:t xml:space="preserve"> that </w:t>
      </w:r>
      <w:r w:rsidRPr="00581C7E">
        <w:rPr>
          <w:rStyle w:val="Emphasis"/>
          <w:rFonts w:asciiTheme="majorHAnsi" w:hAnsiTheme="majorHAnsi" w:cstheme="majorHAnsi"/>
        </w:rPr>
        <w:t>activism</w:t>
      </w:r>
      <w:r w:rsidRPr="00581C7E">
        <w:rPr>
          <w:rFonts w:asciiTheme="majorHAnsi" w:hAnsiTheme="majorHAnsi" w:cstheme="majorHAnsi"/>
          <w:u w:val="single"/>
        </w:rPr>
        <w:t xml:space="preserve">, including tactics such as </w:t>
      </w:r>
      <w:r w:rsidRPr="00581C7E">
        <w:rPr>
          <w:rStyle w:val="Emphasis"/>
          <w:rFonts w:asciiTheme="majorHAnsi" w:hAnsiTheme="majorHAnsi" w:cstheme="majorHAnsi"/>
          <w:highlight w:val="green"/>
        </w:rPr>
        <w:t>protests</w:t>
      </w:r>
      <w:r w:rsidRPr="00581C7E">
        <w:rPr>
          <w:rFonts w:asciiTheme="majorHAnsi" w:hAnsiTheme="majorHAnsi" w:cstheme="majorHAnsi"/>
          <w:highlight w:val="green"/>
          <w:u w:val="single"/>
        </w:rPr>
        <w:t xml:space="preserve"> or </w:t>
      </w:r>
      <w:r w:rsidRPr="00581C7E">
        <w:rPr>
          <w:rStyle w:val="Emphasis"/>
          <w:rFonts w:asciiTheme="majorHAnsi" w:hAnsiTheme="majorHAnsi" w:cstheme="majorHAnsi"/>
          <w:highlight w:val="green"/>
        </w:rPr>
        <w:t>strikes</w:t>
      </w:r>
      <w:r w:rsidRPr="00581C7E">
        <w:rPr>
          <w:rFonts w:asciiTheme="majorHAnsi" w:hAnsiTheme="majorHAnsi" w:cstheme="majorHAnsi"/>
          <w:highlight w:val="green"/>
          <w:u w:val="single"/>
        </w:rPr>
        <w:t xml:space="preserve"> played a </w:t>
      </w:r>
      <w:r w:rsidRPr="00581C7E">
        <w:rPr>
          <w:rStyle w:val="Emphasis"/>
          <w:rFonts w:asciiTheme="majorHAnsi" w:hAnsiTheme="majorHAnsi" w:cstheme="majorHAnsi"/>
          <w:highlight w:val="green"/>
        </w:rPr>
        <w:t>large</w:t>
      </w:r>
      <w:r w:rsidRPr="00581C7E">
        <w:rPr>
          <w:rFonts w:asciiTheme="majorHAnsi" w:hAnsiTheme="majorHAnsi" w:cstheme="majorHAnsi"/>
          <w:highlight w:val="green"/>
          <w:u w:val="single"/>
        </w:rPr>
        <w:t xml:space="preserve"> </w:t>
      </w:r>
      <w:r w:rsidRPr="00581C7E">
        <w:rPr>
          <w:rStyle w:val="Emphasis"/>
          <w:rFonts w:asciiTheme="majorHAnsi" w:hAnsiTheme="majorHAnsi" w:cstheme="majorHAnsi"/>
          <w:highlight w:val="green"/>
        </w:rPr>
        <w:t>role</w:t>
      </w:r>
      <w:r w:rsidRPr="00581C7E">
        <w:rPr>
          <w:rFonts w:asciiTheme="majorHAnsi" w:hAnsiTheme="majorHAnsi" w:cstheme="majorHAnsi"/>
          <w:highlight w:val="green"/>
          <w:u w:val="single"/>
        </w:rPr>
        <w:t xml:space="preserve"> in </w:t>
      </w:r>
      <w:r w:rsidRPr="00581C7E">
        <w:rPr>
          <w:rStyle w:val="Emphasis"/>
          <w:rFonts w:asciiTheme="majorHAnsi" w:hAnsiTheme="majorHAnsi" w:cstheme="majorHAnsi"/>
          <w:highlight w:val="green"/>
        </w:rPr>
        <w:t>pressuring</w:t>
      </w:r>
      <w:r w:rsidRPr="00581C7E">
        <w:rPr>
          <w:rFonts w:asciiTheme="majorHAnsi" w:hAnsiTheme="majorHAnsi" w:cstheme="majorHAnsi"/>
          <w:highlight w:val="green"/>
          <w:u w:val="single"/>
        </w:rPr>
        <w:t xml:space="preserve"> governments to create </w:t>
      </w:r>
      <w:r w:rsidRPr="00581C7E">
        <w:rPr>
          <w:rStyle w:val="Emphasis"/>
          <w:rFonts w:asciiTheme="majorHAnsi" w:hAnsiTheme="majorHAnsi" w:cstheme="majorHAnsi"/>
          <w:highlight w:val="green"/>
        </w:rPr>
        <w:t>environmental</w:t>
      </w:r>
      <w:r w:rsidRPr="00581C7E">
        <w:rPr>
          <w:rFonts w:asciiTheme="majorHAnsi" w:hAnsiTheme="majorHAnsi" w:cstheme="majorHAnsi"/>
          <w:highlight w:val="green"/>
          <w:u w:val="single"/>
        </w:rPr>
        <w:t xml:space="preserve"> </w:t>
      </w:r>
      <w:r w:rsidRPr="00581C7E">
        <w:rPr>
          <w:rStyle w:val="Emphasis"/>
          <w:rFonts w:asciiTheme="majorHAnsi" w:hAnsiTheme="majorHAnsi" w:cstheme="majorHAnsi"/>
          <w:highlight w:val="green"/>
        </w:rPr>
        <w:t>laws</w:t>
      </w:r>
      <w:r w:rsidRPr="00581C7E">
        <w:rPr>
          <w:rFonts w:asciiTheme="majorHAnsi" w:hAnsiTheme="majorHAnsi" w:cstheme="majorHAnsi"/>
          <w:sz w:val="16"/>
        </w:rPr>
        <w:t xml:space="preserve"> and </w:t>
      </w:r>
      <w:r w:rsidRPr="00581C7E">
        <w:rPr>
          <w:rFonts w:asciiTheme="majorHAnsi" w:hAnsiTheme="majorHAnsi" w:cstheme="majorHAnsi"/>
          <w:u w:val="single"/>
        </w:rPr>
        <w:t xml:space="preserve">environmental agencies tasked with </w:t>
      </w:r>
      <w:r w:rsidRPr="00581C7E">
        <w:rPr>
          <w:rStyle w:val="Emphasis"/>
          <w:rFonts w:asciiTheme="majorHAnsi" w:hAnsiTheme="majorHAnsi" w:cstheme="majorHAnsi"/>
        </w:rPr>
        <w:t>enforcing</w:t>
      </w:r>
      <w:r w:rsidRPr="00581C7E">
        <w:rPr>
          <w:rFonts w:asciiTheme="majorHAnsi" w:hAnsiTheme="majorHAnsi" w:cstheme="majorHAnsi"/>
          <w:u w:val="single"/>
        </w:rPr>
        <w:t xml:space="preserve"> those laws around the world</w:t>
      </w:r>
      <w:r w:rsidRPr="00581C7E">
        <w:rPr>
          <w:rFonts w:asciiTheme="majorHAnsi" w:hAnsiTheme="majorHAnsi" w:cstheme="majorHAnsi"/>
          <w:sz w:val="16"/>
        </w:rPr>
        <w:t xml:space="preserve"> (</w:t>
      </w:r>
      <w:proofErr w:type="spellStart"/>
      <w:r w:rsidRPr="00581C7E">
        <w:rPr>
          <w:rFonts w:asciiTheme="majorHAnsi" w:hAnsiTheme="majorHAnsi" w:cstheme="majorHAnsi"/>
          <w:sz w:val="16"/>
        </w:rPr>
        <w:t>Brulle</w:t>
      </w:r>
      <w:proofErr w:type="spellEnd"/>
      <w:r w:rsidRPr="00581C7E">
        <w:rPr>
          <w:rFonts w:asciiTheme="majorHAnsi" w:hAnsiTheme="majorHAnsi" w:cstheme="majorHAnsi"/>
          <w:sz w:val="16"/>
        </w:rPr>
        <w:t xml:space="preserve">, 2000; see also </w:t>
      </w:r>
      <w:proofErr w:type="spellStart"/>
      <w:r w:rsidRPr="00581C7E">
        <w:rPr>
          <w:rFonts w:asciiTheme="majorHAnsi" w:hAnsiTheme="majorHAnsi" w:cstheme="majorHAnsi"/>
          <w:sz w:val="16"/>
        </w:rPr>
        <w:t>Longhofer</w:t>
      </w:r>
      <w:proofErr w:type="spellEnd"/>
      <w:r w:rsidRPr="00581C7E">
        <w:rPr>
          <w:rFonts w:asciiTheme="majorHAnsi" w:hAnsiTheme="majorHAnsi" w:cstheme="majorHAnsi"/>
          <w:sz w:val="16"/>
        </w:rPr>
        <w:t xml:space="preserve">, </w:t>
      </w:r>
      <w:proofErr w:type="spellStart"/>
      <w:r w:rsidRPr="00581C7E">
        <w:rPr>
          <w:rFonts w:asciiTheme="majorHAnsi" w:hAnsiTheme="majorHAnsi" w:cstheme="majorHAnsi"/>
          <w:sz w:val="16"/>
        </w:rPr>
        <w:t>Schofer</w:t>
      </w:r>
      <w:proofErr w:type="spellEnd"/>
      <w:r w:rsidRPr="00581C7E">
        <w:rPr>
          <w:rFonts w:asciiTheme="majorHAnsi" w:hAnsiTheme="majorHAnsi" w:cstheme="majorHAnsi"/>
          <w:sz w:val="16"/>
        </w:rPr>
        <w:t xml:space="preserve">, </w:t>
      </w:r>
      <w:proofErr w:type="spellStart"/>
      <w:r w:rsidRPr="00581C7E">
        <w:rPr>
          <w:rFonts w:asciiTheme="majorHAnsi" w:hAnsiTheme="majorHAnsi" w:cstheme="majorHAnsi"/>
          <w:sz w:val="16"/>
        </w:rPr>
        <w:t>Miric</w:t>
      </w:r>
      <w:proofErr w:type="spellEnd"/>
      <w:r w:rsidRPr="00581C7E">
        <w:rPr>
          <w:rFonts w:asciiTheme="majorHAnsi" w:hAnsiTheme="majorHAnsi" w:cstheme="majorHAnsi"/>
          <w:sz w:val="16"/>
        </w:rPr>
        <w:t xml:space="preserve">, &amp; Frank, 2016; McCloskey, 1991; </w:t>
      </w:r>
      <w:proofErr w:type="spellStart"/>
      <w:r w:rsidRPr="00581C7E">
        <w:rPr>
          <w:rFonts w:asciiTheme="majorHAnsi" w:hAnsiTheme="majorHAnsi" w:cstheme="majorHAnsi"/>
          <w:sz w:val="16"/>
        </w:rPr>
        <w:t>Rucht</w:t>
      </w:r>
      <w:proofErr w:type="spellEnd"/>
      <w:r w:rsidRPr="00581C7E">
        <w:rPr>
          <w:rFonts w:asciiTheme="majorHAnsi" w:hAnsiTheme="majorHAnsi" w:cstheme="majorHAnsi"/>
          <w:sz w:val="16"/>
        </w:rPr>
        <w:t xml:space="preserve">, 1999; </w:t>
      </w:r>
      <w:proofErr w:type="spellStart"/>
      <w:r w:rsidRPr="00581C7E">
        <w:rPr>
          <w:rFonts w:asciiTheme="majorHAnsi" w:hAnsiTheme="majorHAnsi" w:cstheme="majorHAnsi"/>
          <w:sz w:val="16"/>
        </w:rPr>
        <w:t>Schreurs</w:t>
      </w:r>
      <w:proofErr w:type="spellEnd"/>
      <w:r w:rsidRPr="00581C7E">
        <w:rPr>
          <w:rFonts w:asciiTheme="majorHAnsi" w:hAnsiTheme="majorHAnsi" w:cstheme="majorHAnsi"/>
          <w:sz w:val="16"/>
        </w:rPr>
        <w:t xml:space="preserve">, 1997; Steinhardt &amp; Wu, 2016; Wong, 2018). Moreover, </w:t>
      </w:r>
      <w:r w:rsidRPr="00581C7E">
        <w:rPr>
          <w:rFonts w:asciiTheme="majorHAnsi" w:hAnsiTheme="majorHAnsi" w:cstheme="majorHAnsi"/>
          <w:u w:val="single"/>
        </w:rPr>
        <w:t xml:space="preserve">research has </w:t>
      </w:r>
      <w:r w:rsidRPr="00581C7E">
        <w:rPr>
          <w:rStyle w:val="Emphasis"/>
          <w:rFonts w:asciiTheme="majorHAnsi" w:hAnsiTheme="majorHAnsi" w:cstheme="majorHAnsi"/>
        </w:rPr>
        <w:t>documented</w:t>
      </w:r>
      <w:r w:rsidRPr="00581C7E">
        <w:rPr>
          <w:rFonts w:asciiTheme="majorHAnsi" w:hAnsiTheme="majorHAnsi" w:cstheme="majorHAnsi"/>
          <w:u w:val="single"/>
        </w:rPr>
        <w:t xml:space="preserve"> how </w:t>
      </w:r>
      <w:r w:rsidRPr="00581C7E">
        <w:rPr>
          <w:rFonts w:asciiTheme="majorHAnsi" w:hAnsiTheme="majorHAnsi" w:cstheme="majorHAnsi"/>
          <w:highlight w:val="green"/>
          <w:u w:val="single"/>
        </w:rPr>
        <w:t>coalitions of activists achieved</w:t>
      </w:r>
      <w:r w:rsidRPr="00581C7E">
        <w:rPr>
          <w:rFonts w:asciiTheme="majorHAnsi" w:hAnsiTheme="majorHAnsi" w:cstheme="majorHAnsi"/>
          <w:u w:val="single"/>
        </w:rPr>
        <w:t xml:space="preserve"> a </w:t>
      </w:r>
      <w:r w:rsidRPr="00581C7E">
        <w:rPr>
          <w:rStyle w:val="Emphasis"/>
          <w:rFonts w:asciiTheme="majorHAnsi" w:hAnsiTheme="majorHAnsi" w:cstheme="majorHAnsi"/>
        </w:rPr>
        <w:t>degree</w:t>
      </w:r>
      <w:r w:rsidRPr="00581C7E">
        <w:rPr>
          <w:rFonts w:asciiTheme="majorHAnsi" w:hAnsiTheme="majorHAnsi" w:cstheme="majorHAnsi"/>
          <w:u w:val="single"/>
        </w:rPr>
        <w:t xml:space="preserve"> of </w:t>
      </w:r>
      <w:r w:rsidRPr="00581C7E">
        <w:rPr>
          <w:rStyle w:val="Emphasis"/>
          <w:rFonts w:asciiTheme="majorHAnsi" w:hAnsiTheme="majorHAnsi" w:cstheme="majorHAnsi"/>
          <w:highlight w:val="green"/>
        </w:rPr>
        <w:t>success</w:t>
      </w:r>
      <w:r w:rsidRPr="00581C7E">
        <w:rPr>
          <w:rFonts w:asciiTheme="majorHAnsi" w:hAnsiTheme="majorHAnsi" w:cstheme="majorHAnsi"/>
          <w:highlight w:val="green"/>
          <w:u w:val="single"/>
        </w:rPr>
        <w:t xml:space="preserve"> when they </w:t>
      </w:r>
      <w:r w:rsidRPr="00581C7E">
        <w:rPr>
          <w:rStyle w:val="Emphasis"/>
          <w:rFonts w:asciiTheme="majorHAnsi" w:hAnsiTheme="majorHAnsi" w:cstheme="majorHAnsi"/>
          <w:highlight w:val="green"/>
        </w:rPr>
        <w:t>protested</w:t>
      </w:r>
      <w:r w:rsidRPr="00581C7E">
        <w:rPr>
          <w:rFonts w:asciiTheme="majorHAnsi" w:hAnsiTheme="majorHAnsi" w:cstheme="majorHAnsi"/>
          <w:highlight w:val="green"/>
          <w:u w:val="single"/>
        </w:rPr>
        <w:t xml:space="preserve"> </w:t>
      </w:r>
      <w:r w:rsidRPr="00581C7E">
        <w:rPr>
          <w:rStyle w:val="Emphasis"/>
          <w:rFonts w:asciiTheme="majorHAnsi" w:hAnsiTheme="majorHAnsi" w:cstheme="majorHAnsi"/>
          <w:highlight w:val="green"/>
        </w:rPr>
        <w:t>environmentally</w:t>
      </w:r>
      <w:r w:rsidRPr="00581C7E">
        <w:rPr>
          <w:rFonts w:asciiTheme="majorHAnsi" w:hAnsiTheme="majorHAnsi" w:cstheme="majorHAnsi"/>
          <w:highlight w:val="green"/>
          <w:u w:val="single"/>
        </w:rPr>
        <w:t xml:space="preserve"> </w:t>
      </w:r>
      <w:r w:rsidRPr="00581C7E">
        <w:rPr>
          <w:rStyle w:val="Emphasis"/>
          <w:rFonts w:asciiTheme="majorHAnsi" w:hAnsiTheme="majorHAnsi" w:cstheme="majorHAnsi"/>
          <w:highlight w:val="green"/>
        </w:rPr>
        <w:t>damaging</w:t>
      </w:r>
      <w:r w:rsidRPr="00581C7E">
        <w:rPr>
          <w:rFonts w:asciiTheme="majorHAnsi" w:hAnsiTheme="majorHAnsi" w:cstheme="majorHAnsi"/>
          <w:highlight w:val="green"/>
          <w:u w:val="single"/>
        </w:rPr>
        <w:t xml:space="preserve"> </w:t>
      </w:r>
      <w:r w:rsidRPr="00581C7E">
        <w:rPr>
          <w:rStyle w:val="Emphasis"/>
          <w:rFonts w:asciiTheme="majorHAnsi" w:hAnsiTheme="majorHAnsi" w:cstheme="majorHAnsi"/>
          <w:highlight w:val="green"/>
        </w:rPr>
        <w:t>projects</w:t>
      </w:r>
      <w:r w:rsidRPr="00581C7E">
        <w:rPr>
          <w:rFonts w:asciiTheme="majorHAnsi" w:hAnsiTheme="majorHAnsi" w:cstheme="majorHAnsi"/>
          <w:sz w:val="16"/>
        </w:rPr>
        <w:t>, including the Narmada Dam development in India (</w:t>
      </w:r>
      <w:proofErr w:type="spellStart"/>
      <w:r w:rsidRPr="00581C7E">
        <w:rPr>
          <w:rFonts w:asciiTheme="majorHAnsi" w:hAnsiTheme="majorHAnsi" w:cstheme="majorHAnsi"/>
          <w:sz w:val="16"/>
        </w:rPr>
        <w:t>Khagram</w:t>
      </w:r>
      <w:proofErr w:type="spellEnd"/>
      <w:r w:rsidRPr="00581C7E">
        <w:rPr>
          <w:rFonts w:asciiTheme="majorHAnsi" w:hAnsiTheme="majorHAnsi" w:cstheme="majorHAnsi"/>
          <w:sz w:val="16"/>
        </w:rPr>
        <w:t>, 2004), and environmentally harmful nuclear power plants, dams, and airports in Japan (Aldrich, 2010). In her study of the campaign against coal mining and burning in South Africa, Cock finds that the campaign challenged inequality and generated solidarity (Cock, 2019).</w:t>
      </w:r>
    </w:p>
    <w:p w14:paraId="5726D72F" w14:textId="77777777" w:rsidR="00BD054D" w:rsidRPr="00581C7E" w:rsidRDefault="00BD054D" w:rsidP="00BD054D">
      <w:pPr>
        <w:rPr>
          <w:rFonts w:asciiTheme="majorHAnsi" w:hAnsiTheme="majorHAnsi" w:cstheme="majorHAnsi"/>
          <w:sz w:val="16"/>
        </w:rPr>
      </w:pPr>
      <w:r w:rsidRPr="00581C7E">
        <w:rPr>
          <w:rFonts w:asciiTheme="majorHAnsi" w:hAnsiTheme="majorHAnsi" w:cstheme="majorHAnsi"/>
          <w:sz w:val="16"/>
        </w:rPr>
        <w:t>4 | CLIMATE STRIKES AS A GROWING TACTIC</w:t>
      </w:r>
    </w:p>
    <w:p w14:paraId="081A09CF" w14:textId="77777777" w:rsidR="00BD054D" w:rsidRPr="00581C7E" w:rsidRDefault="00BD054D" w:rsidP="00BD054D">
      <w:pPr>
        <w:rPr>
          <w:rFonts w:asciiTheme="majorHAnsi" w:hAnsiTheme="majorHAnsi" w:cstheme="majorHAnsi"/>
          <w:sz w:val="16"/>
        </w:rPr>
      </w:pPr>
      <w:r w:rsidRPr="00581C7E">
        <w:rPr>
          <w:rFonts w:asciiTheme="majorHAnsi" w:hAnsiTheme="majorHAnsi" w:cstheme="majorHAnsi"/>
          <w:highlight w:val="green"/>
          <w:u w:val="single"/>
        </w:rPr>
        <w:t xml:space="preserve">Climate strikes </w:t>
      </w:r>
      <w:r w:rsidRPr="00581C7E">
        <w:rPr>
          <w:rFonts w:asciiTheme="majorHAnsi" w:hAnsiTheme="majorHAnsi" w:cstheme="majorHAnsi"/>
          <w:u w:val="single"/>
        </w:rPr>
        <w:t xml:space="preserve">are a </w:t>
      </w:r>
      <w:r w:rsidRPr="00581C7E">
        <w:rPr>
          <w:rStyle w:val="Emphasis"/>
          <w:rFonts w:asciiTheme="majorHAnsi" w:hAnsiTheme="majorHAnsi" w:cstheme="majorHAnsi"/>
        </w:rPr>
        <w:t>particular</w:t>
      </w:r>
      <w:r w:rsidRPr="00581C7E">
        <w:rPr>
          <w:rFonts w:asciiTheme="majorHAnsi" w:hAnsiTheme="majorHAnsi" w:cstheme="majorHAnsi"/>
          <w:u w:val="single"/>
        </w:rPr>
        <w:t xml:space="preserve"> </w:t>
      </w:r>
      <w:r w:rsidRPr="00581C7E">
        <w:rPr>
          <w:rStyle w:val="Emphasis"/>
          <w:rFonts w:asciiTheme="majorHAnsi" w:hAnsiTheme="majorHAnsi" w:cstheme="majorHAnsi"/>
        </w:rPr>
        <w:t>outsider</w:t>
      </w:r>
      <w:r w:rsidRPr="00581C7E">
        <w:rPr>
          <w:rFonts w:asciiTheme="majorHAnsi" w:hAnsiTheme="majorHAnsi" w:cstheme="majorHAnsi"/>
          <w:u w:val="single"/>
        </w:rPr>
        <w:t xml:space="preserve"> </w:t>
      </w:r>
      <w:r w:rsidRPr="00581C7E">
        <w:rPr>
          <w:rStyle w:val="Emphasis"/>
          <w:rFonts w:asciiTheme="majorHAnsi" w:hAnsiTheme="majorHAnsi" w:cstheme="majorHAnsi"/>
        </w:rPr>
        <w:t>tactic</w:t>
      </w:r>
      <w:r w:rsidRPr="00581C7E">
        <w:rPr>
          <w:rFonts w:asciiTheme="majorHAnsi" w:hAnsiTheme="majorHAnsi" w:cstheme="majorHAnsi"/>
          <w:u w:val="single"/>
        </w:rPr>
        <w:t xml:space="preserve"> that aims to </w:t>
      </w:r>
      <w:r w:rsidRPr="00581C7E">
        <w:rPr>
          <w:rStyle w:val="Emphasis"/>
          <w:rFonts w:asciiTheme="majorHAnsi" w:hAnsiTheme="majorHAnsi" w:cstheme="majorHAnsi"/>
        </w:rPr>
        <w:t>pressure</w:t>
      </w:r>
      <w:r w:rsidRPr="00581C7E">
        <w:rPr>
          <w:rFonts w:asciiTheme="majorHAnsi" w:hAnsiTheme="majorHAnsi" w:cstheme="majorHAnsi"/>
          <w:u w:val="single"/>
        </w:rPr>
        <w:t xml:space="preserve"> both the political and economic system</w:t>
      </w:r>
      <w:r w:rsidRPr="00581C7E">
        <w:rPr>
          <w:rFonts w:asciiTheme="majorHAnsi" w:hAnsiTheme="majorHAnsi" w:cstheme="majorHAnsi"/>
          <w:sz w:val="16"/>
        </w:rPr>
        <w:t xml:space="preserve">. On August 20, 2018, </w:t>
      </w:r>
      <w:r w:rsidRPr="00581C7E">
        <w:rPr>
          <w:rFonts w:asciiTheme="majorHAnsi" w:hAnsiTheme="majorHAnsi" w:cstheme="majorHAnsi"/>
          <w:u w:val="single"/>
        </w:rPr>
        <w:t xml:space="preserve">Greta Thunberg decided </w:t>
      </w:r>
      <w:r w:rsidRPr="00581C7E">
        <w:rPr>
          <w:rStyle w:val="Emphasis"/>
          <w:rFonts w:asciiTheme="majorHAnsi" w:hAnsiTheme="majorHAnsi" w:cstheme="majorHAnsi"/>
        </w:rPr>
        <w:t>not</w:t>
      </w:r>
      <w:r w:rsidRPr="00581C7E">
        <w:rPr>
          <w:rFonts w:asciiTheme="majorHAnsi" w:hAnsiTheme="majorHAnsi" w:cstheme="majorHAnsi"/>
          <w:u w:val="single"/>
        </w:rPr>
        <w:t xml:space="preserve"> to attend school and sit on the steps of the Swedish parliament to </w:t>
      </w:r>
      <w:r w:rsidRPr="00581C7E">
        <w:rPr>
          <w:rStyle w:val="Emphasis"/>
          <w:rFonts w:asciiTheme="majorHAnsi" w:hAnsiTheme="majorHAnsi" w:cstheme="majorHAnsi"/>
        </w:rPr>
        <w:t>demand</w:t>
      </w:r>
      <w:r w:rsidRPr="00581C7E">
        <w:rPr>
          <w:rFonts w:asciiTheme="majorHAnsi" w:hAnsiTheme="majorHAnsi" w:cstheme="majorHAnsi"/>
          <w:u w:val="single"/>
        </w:rPr>
        <w:t xml:space="preserve"> that the government take steps to address </w:t>
      </w:r>
      <w:r w:rsidRPr="00581C7E">
        <w:rPr>
          <w:rStyle w:val="Emphasis"/>
          <w:rFonts w:asciiTheme="majorHAnsi" w:hAnsiTheme="majorHAnsi" w:cstheme="majorHAnsi"/>
        </w:rPr>
        <w:t>climate</w:t>
      </w:r>
      <w:r w:rsidRPr="00581C7E">
        <w:rPr>
          <w:rFonts w:asciiTheme="majorHAnsi" w:hAnsiTheme="majorHAnsi" w:cstheme="majorHAnsi"/>
          <w:u w:val="single"/>
        </w:rPr>
        <w:t xml:space="preserve"> </w:t>
      </w:r>
      <w:r w:rsidRPr="00581C7E">
        <w:rPr>
          <w:rStyle w:val="Emphasis"/>
          <w:rFonts w:asciiTheme="majorHAnsi" w:hAnsiTheme="majorHAnsi" w:cstheme="majorHAnsi"/>
        </w:rPr>
        <w:t>change</w:t>
      </w:r>
      <w:r w:rsidRPr="00581C7E">
        <w:rPr>
          <w:rFonts w:asciiTheme="majorHAnsi" w:hAnsiTheme="majorHAnsi" w:cstheme="majorHAnsi"/>
          <w:sz w:val="16"/>
        </w:rPr>
        <w:t xml:space="preserve"> (</w:t>
      </w:r>
      <w:proofErr w:type="spellStart"/>
      <w:r w:rsidRPr="00581C7E">
        <w:rPr>
          <w:rFonts w:asciiTheme="majorHAnsi" w:hAnsiTheme="majorHAnsi" w:cstheme="majorHAnsi"/>
          <w:sz w:val="16"/>
        </w:rPr>
        <w:t>Gessen</w:t>
      </w:r>
      <w:proofErr w:type="spellEnd"/>
      <w:r w:rsidRPr="00581C7E">
        <w:rPr>
          <w:rFonts w:asciiTheme="majorHAnsi" w:hAnsiTheme="majorHAnsi" w:cstheme="majorHAnsi"/>
          <w:sz w:val="16"/>
        </w:rPr>
        <w:t xml:space="preserve">, 2018). Inspired by the national school walkout against gun violence in the United States that was organized after the Parkland School Shooting in Florida, </w:t>
      </w:r>
      <w:r w:rsidRPr="00581C7E">
        <w:rPr>
          <w:rFonts w:asciiTheme="majorHAnsi" w:hAnsiTheme="majorHAnsi" w:cstheme="majorHAnsi"/>
          <w:u w:val="single"/>
        </w:rPr>
        <w:t xml:space="preserve">the 15-year-old has spent her Fridays sitting with a </w:t>
      </w:r>
      <w:r w:rsidRPr="00581C7E">
        <w:rPr>
          <w:rStyle w:val="Emphasis"/>
          <w:rFonts w:asciiTheme="majorHAnsi" w:hAnsiTheme="majorHAnsi" w:cstheme="majorHAnsi"/>
        </w:rPr>
        <w:t>hand</w:t>
      </w:r>
      <w:r w:rsidRPr="00581C7E">
        <w:rPr>
          <w:rFonts w:asciiTheme="majorHAnsi" w:hAnsiTheme="majorHAnsi" w:cstheme="majorHAnsi"/>
          <w:u w:val="single"/>
        </w:rPr>
        <w:t>-</w:t>
      </w:r>
      <w:r w:rsidRPr="00581C7E">
        <w:rPr>
          <w:rStyle w:val="Emphasis"/>
          <w:rFonts w:asciiTheme="majorHAnsi" w:hAnsiTheme="majorHAnsi" w:cstheme="majorHAnsi"/>
        </w:rPr>
        <w:t>written</w:t>
      </w:r>
      <w:r w:rsidRPr="00581C7E">
        <w:rPr>
          <w:rFonts w:asciiTheme="majorHAnsi" w:hAnsiTheme="majorHAnsi" w:cstheme="majorHAnsi"/>
          <w:u w:val="single"/>
        </w:rPr>
        <w:t xml:space="preserve"> </w:t>
      </w:r>
      <w:r w:rsidRPr="00581C7E">
        <w:rPr>
          <w:rStyle w:val="Emphasis"/>
          <w:rFonts w:asciiTheme="majorHAnsi" w:hAnsiTheme="majorHAnsi" w:cstheme="majorHAnsi"/>
        </w:rPr>
        <w:t>sign</w:t>
      </w:r>
      <w:r w:rsidRPr="00581C7E">
        <w:rPr>
          <w:rFonts w:asciiTheme="majorHAnsi" w:hAnsiTheme="majorHAnsi" w:cstheme="majorHAnsi"/>
          <w:u w:val="single"/>
        </w:rPr>
        <w:t xml:space="preserve"> </w:t>
      </w:r>
      <w:r w:rsidRPr="00581C7E">
        <w:rPr>
          <w:rStyle w:val="Emphasis"/>
          <w:rFonts w:asciiTheme="majorHAnsi" w:hAnsiTheme="majorHAnsi" w:cstheme="majorHAnsi"/>
        </w:rPr>
        <w:t>protesting</w:t>
      </w:r>
      <w:r w:rsidRPr="00581C7E">
        <w:rPr>
          <w:rFonts w:asciiTheme="majorHAnsi" w:hAnsiTheme="majorHAnsi" w:cstheme="majorHAnsi"/>
          <w:u w:val="single"/>
        </w:rPr>
        <w:t xml:space="preserve"> ever since</w:t>
      </w:r>
      <w:r w:rsidRPr="00581C7E">
        <w:rPr>
          <w:rFonts w:asciiTheme="majorHAnsi" w:hAnsiTheme="majorHAnsi" w:cstheme="majorHAnsi"/>
          <w:sz w:val="16"/>
        </w:rPr>
        <w:t xml:space="preserve">. Fridays for Future—the name of the group coordinating this </w:t>
      </w:r>
      <w:r w:rsidRPr="00581C7E">
        <w:rPr>
          <w:rFonts w:asciiTheme="majorHAnsi" w:hAnsiTheme="majorHAnsi" w:cstheme="majorHAnsi"/>
          <w:u w:val="single"/>
        </w:rPr>
        <w:t xml:space="preserve">tactic of </w:t>
      </w:r>
      <w:r w:rsidRPr="00581C7E">
        <w:rPr>
          <w:rStyle w:val="Emphasis"/>
          <w:rFonts w:asciiTheme="majorHAnsi" w:hAnsiTheme="majorHAnsi" w:cstheme="majorHAnsi"/>
        </w:rPr>
        <w:t>skipping</w:t>
      </w:r>
      <w:r w:rsidRPr="00581C7E">
        <w:rPr>
          <w:rFonts w:asciiTheme="majorHAnsi" w:hAnsiTheme="majorHAnsi" w:cstheme="majorHAnsi"/>
          <w:u w:val="single"/>
        </w:rPr>
        <w:t xml:space="preserve"> school on Fridays to </w:t>
      </w:r>
      <w:r w:rsidRPr="00581C7E">
        <w:rPr>
          <w:rStyle w:val="Emphasis"/>
          <w:rFonts w:asciiTheme="majorHAnsi" w:hAnsiTheme="majorHAnsi" w:cstheme="majorHAnsi"/>
        </w:rPr>
        <w:t>protest</w:t>
      </w:r>
      <w:r w:rsidRPr="00581C7E">
        <w:rPr>
          <w:rFonts w:asciiTheme="majorHAnsi" w:hAnsiTheme="majorHAnsi" w:cstheme="majorHAnsi"/>
          <w:u w:val="single"/>
        </w:rPr>
        <w:t xml:space="preserve"> </w:t>
      </w:r>
      <w:r w:rsidRPr="00581C7E">
        <w:rPr>
          <w:rStyle w:val="Emphasis"/>
          <w:rFonts w:asciiTheme="majorHAnsi" w:hAnsiTheme="majorHAnsi" w:cstheme="majorHAnsi"/>
        </w:rPr>
        <w:t>inaction</w:t>
      </w:r>
      <w:r w:rsidRPr="00581C7E">
        <w:rPr>
          <w:rFonts w:asciiTheme="majorHAnsi" w:hAnsiTheme="majorHAnsi" w:cstheme="majorHAnsi"/>
          <w:u w:val="single"/>
        </w:rPr>
        <w:t xml:space="preserve"> on climate change—flourished due to its </w:t>
      </w:r>
      <w:r w:rsidRPr="00581C7E">
        <w:rPr>
          <w:rStyle w:val="Emphasis"/>
          <w:rFonts w:asciiTheme="majorHAnsi" w:hAnsiTheme="majorHAnsi" w:cstheme="majorHAnsi"/>
        </w:rPr>
        <w:t>usage</w:t>
      </w:r>
      <w:r w:rsidRPr="00581C7E">
        <w:rPr>
          <w:rFonts w:asciiTheme="majorHAnsi" w:hAnsiTheme="majorHAnsi" w:cstheme="majorHAnsi"/>
          <w:u w:val="single"/>
        </w:rPr>
        <w:t xml:space="preserve"> of </w:t>
      </w:r>
      <w:r w:rsidRPr="00581C7E">
        <w:rPr>
          <w:rStyle w:val="Emphasis"/>
          <w:rFonts w:asciiTheme="majorHAnsi" w:hAnsiTheme="majorHAnsi" w:cstheme="majorHAnsi"/>
        </w:rPr>
        <w:t>digital</w:t>
      </w:r>
      <w:r w:rsidRPr="00581C7E">
        <w:rPr>
          <w:rFonts w:asciiTheme="majorHAnsi" w:hAnsiTheme="majorHAnsi" w:cstheme="majorHAnsi"/>
          <w:u w:val="single"/>
        </w:rPr>
        <w:t xml:space="preserve"> </w:t>
      </w:r>
      <w:r w:rsidRPr="00581C7E">
        <w:rPr>
          <w:rStyle w:val="Emphasis"/>
          <w:rFonts w:asciiTheme="majorHAnsi" w:hAnsiTheme="majorHAnsi" w:cstheme="majorHAnsi"/>
        </w:rPr>
        <w:t>technologies</w:t>
      </w:r>
      <w:r w:rsidRPr="00581C7E">
        <w:rPr>
          <w:rFonts w:asciiTheme="majorHAnsi" w:hAnsiTheme="majorHAnsi" w:cstheme="majorHAnsi"/>
          <w:sz w:val="16"/>
        </w:rPr>
        <w:t xml:space="preserve"> to engage young people and the tactic has spread.</w:t>
      </w:r>
    </w:p>
    <w:p w14:paraId="69F6F49B" w14:textId="77777777" w:rsidR="00BD054D" w:rsidRPr="00581C7E" w:rsidRDefault="00BD054D" w:rsidP="00BD054D">
      <w:pPr>
        <w:rPr>
          <w:rFonts w:asciiTheme="majorHAnsi" w:hAnsiTheme="majorHAnsi" w:cstheme="majorHAnsi"/>
          <w:u w:val="single"/>
        </w:rPr>
      </w:pPr>
      <w:r w:rsidRPr="00581C7E">
        <w:rPr>
          <w:rFonts w:asciiTheme="majorHAnsi" w:hAnsiTheme="majorHAnsi" w:cstheme="majorHAnsi"/>
          <w:sz w:val="16"/>
        </w:rPr>
        <w:lastRenderedPageBreak/>
        <w:t xml:space="preserve">In March 2019, </w:t>
      </w:r>
      <w:r w:rsidRPr="00581C7E">
        <w:rPr>
          <w:rFonts w:asciiTheme="majorHAnsi" w:hAnsiTheme="majorHAnsi" w:cstheme="majorHAnsi"/>
          <w:u w:val="single"/>
        </w:rPr>
        <w:t xml:space="preserve">the </w:t>
      </w:r>
      <w:r w:rsidRPr="00581C7E">
        <w:rPr>
          <w:rStyle w:val="Emphasis"/>
          <w:rFonts w:asciiTheme="majorHAnsi" w:hAnsiTheme="majorHAnsi" w:cstheme="majorHAnsi"/>
        </w:rPr>
        <w:t>first</w:t>
      </w:r>
      <w:r w:rsidRPr="00581C7E">
        <w:rPr>
          <w:rFonts w:asciiTheme="majorHAnsi" w:hAnsiTheme="majorHAnsi" w:cstheme="majorHAnsi"/>
          <w:u w:val="single"/>
        </w:rPr>
        <w:t xml:space="preserve"> global climate strike took place, turning out more than </w:t>
      </w:r>
      <w:r w:rsidRPr="00581C7E">
        <w:rPr>
          <w:rStyle w:val="Emphasis"/>
          <w:rFonts w:asciiTheme="majorHAnsi" w:hAnsiTheme="majorHAnsi" w:cstheme="majorHAnsi"/>
        </w:rPr>
        <w:t>1 million people</w:t>
      </w:r>
      <w:r w:rsidRPr="00581C7E">
        <w:rPr>
          <w:rFonts w:asciiTheme="majorHAnsi" w:hAnsiTheme="majorHAnsi" w:cstheme="majorHAnsi"/>
          <w:u w:val="single"/>
        </w:rPr>
        <w:t xml:space="preserve"> around the world</w:t>
      </w:r>
      <w:r w:rsidRPr="00581C7E">
        <w:rPr>
          <w:rFonts w:asciiTheme="majorHAnsi" w:hAnsiTheme="majorHAnsi" w:cstheme="majorHAnsi"/>
          <w:sz w:val="16"/>
        </w:rPr>
        <w:t xml:space="preserve">. Six months later in September 2019, </w:t>
      </w:r>
      <w:r w:rsidRPr="00581C7E">
        <w:rPr>
          <w:rStyle w:val="Emphasis"/>
          <w:rFonts w:asciiTheme="majorHAnsi" w:hAnsiTheme="majorHAnsi" w:cstheme="majorHAnsi"/>
        </w:rPr>
        <w:t>young</w:t>
      </w:r>
      <w:r w:rsidRPr="00581C7E">
        <w:rPr>
          <w:rFonts w:asciiTheme="majorHAnsi" w:hAnsiTheme="majorHAnsi" w:cstheme="majorHAnsi"/>
          <w:u w:val="single"/>
        </w:rPr>
        <w:t xml:space="preserve"> </w:t>
      </w:r>
      <w:r w:rsidRPr="00581C7E">
        <w:rPr>
          <w:rStyle w:val="Emphasis"/>
          <w:rFonts w:asciiTheme="majorHAnsi" w:hAnsiTheme="majorHAnsi" w:cstheme="majorHAnsi"/>
        </w:rPr>
        <w:t>people</w:t>
      </w:r>
      <w:r w:rsidRPr="00581C7E">
        <w:rPr>
          <w:rFonts w:asciiTheme="majorHAnsi" w:hAnsiTheme="majorHAnsi" w:cstheme="majorHAnsi"/>
          <w:u w:val="single"/>
        </w:rPr>
        <w:t xml:space="preserve"> and </w:t>
      </w:r>
      <w:r w:rsidRPr="00581C7E">
        <w:rPr>
          <w:rStyle w:val="Emphasis"/>
          <w:rFonts w:asciiTheme="majorHAnsi" w:hAnsiTheme="majorHAnsi" w:cstheme="majorHAnsi"/>
        </w:rPr>
        <w:t>adults</w:t>
      </w:r>
      <w:r w:rsidRPr="00581C7E">
        <w:rPr>
          <w:rFonts w:asciiTheme="majorHAnsi" w:hAnsiTheme="majorHAnsi" w:cstheme="majorHAnsi"/>
          <w:u w:val="single"/>
        </w:rPr>
        <w:t xml:space="preserve"> responded to a call by young activists to participate in climate strikes as part of the “</w:t>
      </w:r>
      <w:r w:rsidRPr="00581C7E">
        <w:rPr>
          <w:rStyle w:val="Emphasis"/>
          <w:rFonts w:asciiTheme="majorHAnsi" w:hAnsiTheme="majorHAnsi" w:cstheme="majorHAnsi"/>
        </w:rPr>
        <w:t>Global</w:t>
      </w:r>
      <w:r w:rsidRPr="00581C7E">
        <w:rPr>
          <w:rFonts w:asciiTheme="majorHAnsi" w:hAnsiTheme="majorHAnsi" w:cstheme="majorHAnsi"/>
          <w:u w:val="single"/>
        </w:rPr>
        <w:t xml:space="preserve"> </w:t>
      </w:r>
      <w:r w:rsidRPr="00581C7E">
        <w:rPr>
          <w:rStyle w:val="Emphasis"/>
          <w:rFonts w:asciiTheme="majorHAnsi" w:hAnsiTheme="majorHAnsi" w:cstheme="majorHAnsi"/>
        </w:rPr>
        <w:t>Week</w:t>
      </w:r>
      <w:r w:rsidRPr="00581C7E">
        <w:rPr>
          <w:rFonts w:asciiTheme="majorHAnsi" w:hAnsiTheme="majorHAnsi" w:cstheme="majorHAnsi"/>
          <w:u w:val="single"/>
        </w:rPr>
        <w:t xml:space="preserve"> for </w:t>
      </w:r>
      <w:r w:rsidRPr="00581C7E">
        <w:rPr>
          <w:rStyle w:val="Emphasis"/>
          <w:rFonts w:asciiTheme="majorHAnsi" w:hAnsiTheme="majorHAnsi" w:cstheme="majorHAnsi"/>
        </w:rPr>
        <w:t>Future</w:t>
      </w:r>
      <w:r w:rsidRPr="00581C7E">
        <w:rPr>
          <w:rFonts w:asciiTheme="majorHAnsi" w:hAnsiTheme="majorHAnsi" w:cstheme="majorHAnsi"/>
          <w:u w:val="single"/>
        </w:rPr>
        <w:t>”</w:t>
      </w:r>
      <w:r w:rsidRPr="00581C7E">
        <w:rPr>
          <w:rFonts w:asciiTheme="majorHAnsi" w:hAnsiTheme="majorHAnsi" w:cstheme="majorHAnsi"/>
          <w:sz w:val="16"/>
        </w:rPr>
        <w:t xml:space="preserve"> surrounding the UN Climate Action Summit.1 The </w:t>
      </w:r>
      <w:r w:rsidRPr="00581C7E">
        <w:rPr>
          <w:rFonts w:asciiTheme="majorHAnsi" w:hAnsiTheme="majorHAnsi" w:cstheme="majorHAnsi"/>
          <w:u w:val="single"/>
        </w:rPr>
        <w:t xml:space="preserve">number of participants in this event globally jumped to an </w:t>
      </w:r>
      <w:r w:rsidRPr="00581C7E">
        <w:rPr>
          <w:rStyle w:val="Emphasis"/>
          <w:rFonts w:asciiTheme="majorHAnsi" w:hAnsiTheme="majorHAnsi" w:cstheme="majorHAnsi"/>
        </w:rPr>
        <w:t>estimated</w:t>
      </w:r>
      <w:r w:rsidRPr="00581C7E">
        <w:rPr>
          <w:rFonts w:asciiTheme="majorHAnsi" w:hAnsiTheme="majorHAnsi" w:cstheme="majorHAnsi"/>
          <w:u w:val="single"/>
        </w:rPr>
        <w:t xml:space="preserve"> </w:t>
      </w:r>
      <w:r w:rsidRPr="00581C7E">
        <w:rPr>
          <w:rStyle w:val="Emphasis"/>
          <w:rFonts w:asciiTheme="majorHAnsi" w:hAnsiTheme="majorHAnsi" w:cstheme="majorHAnsi"/>
        </w:rPr>
        <w:t>7.6 million people</w:t>
      </w:r>
      <w:r w:rsidRPr="00581C7E">
        <w:rPr>
          <w:rFonts w:asciiTheme="majorHAnsi" w:hAnsiTheme="majorHAnsi" w:cstheme="majorHAnsi"/>
          <w:sz w:val="16"/>
        </w:rPr>
        <w:t xml:space="preserve"> (</w:t>
      </w:r>
      <w:proofErr w:type="spellStart"/>
      <w:r w:rsidRPr="00581C7E">
        <w:rPr>
          <w:rFonts w:asciiTheme="majorHAnsi" w:hAnsiTheme="majorHAnsi" w:cstheme="majorHAnsi"/>
          <w:sz w:val="16"/>
        </w:rPr>
        <w:t>Rosane</w:t>
      </w:r>
      <w:proofErr w:type="spellEnd"/>
      <w:r w:rsidRPr="00581C7E">
        <w:rPr>
          <w:rFonts w:asciiTheme="majorHAnsi" w:hAnsiTheme="majorHAnsi" w:cstheme="majorHAnsi"/>
          <w:sz w:val="16"/>
        </w:rPr>
        <w:t xml:space="preserve">, 2019). Figure 1 presents the </w:t>
      </w:r>
      <w:r w:rsidRPr="00581C7E">
        <w:rPr>
          <w:rFonts w:asciiTheme="majorHAnsi" w:hAnsiTheme="majorHAnsi" w:cstheme="majorHAnsi"/>
          <w:u w:val="single"/>
        </w:rPr>
        <w:t xml:space="preserve">growth in the </w:t>
      </w:r>
      <w:r w:rsidRPr="00581C7E">
        <w:rPr>
          <w:rStyle w:val="Emphasis"/>
          <w:rFonts w:asciiTheme="majorHAnsi" w:hAnsiTheme="majorHAnsi" w:cstheme="majorHAnsi"/>
        </w:rPr>
        <w:t>tactic</w:t>
      </w:r>
      <w:r w:rsidRPr="00581C7E">
        <w:rPr>
          <w:rFonts w:asciiTheme="majorHAnsi" w:hAnsiTheme="majorHAnsi" w:cstheme="majorHAnsi"/>
          <w:u w:val="single"/>
        </w:rPr>
        <w:t xml:space="preserve"> of climate strikes in terms of the numbers of nations where strikes have taken place and the </w:t>
      </w:r>
      <w:r w:rsidRPr="00581C7E">
        <w:rPr>
          <w:rStyle w:val="Emphasis"/>
          <w:rFonts w:asciiTheme="majorHAnsi" w:hAnsiTheme="majorHAnsi" w:cstheme="majorHAnsi"/>
        </w:rPr>
        <w:t>total</w:t>
      </w:r>
      <w:r w:rsidRPr="00581C7E">
        <w:rPr>
          <w:rFonts w:asciiTheme="majorHAnsi" w:hAnsiTheme="majorHAnsi" w:cstheme="majorHAnsi"/>
          <w:u w:val="single"/>
        </w:rPr>
        <w:t xml:space="preserve"> number of participants </w:t>
      </w:r>
      <w:r w:rsidRPr="00581C7E">
        <w:rPr>
          <w:rStyle w:val="Emphasis"/>
          <w:rFonts w:asciiTheme="majorHAnsi" w:hAnsiTheme="majorHAnsi" w:cstheme="majorHAnsi"/>
        </w:rPr>
        <w:t>involved</w:t>
      </w:r>
      <w:r w:rsidRPr="00581C7E">
        <w:rPr>
          <w:rFonts w:asciiTheme="majorHAnsi" w:hAnsiTheme="majorHAnsi" w:cstheme="majorHAnsi"/>
          <w:u w:val="single"/>
        </w:rPr>
        <w:t>.</w:t>
      </w:r>
    </w:p>
    <w:p w14:paraId="4212D72B" w14:textId="77777777" w:rsidR="00BD054D" w:rsidRPr="00581C7E" w:rsidRDefault="00BD054D" w:rsidP="00BD054D">
      <w:pPr>
        <w:rPr>
          <w:rFonts w:asciiTheme="majorHAnsi" w:hAnsiTheme="majorHAnsi" w:cstheme="majorHAnsi"/>
          <w:sz w:val="16"/>
        </w:rPr>
      </w:pPr>
      <w:r w:rsidRPr="00581C7E">
        <w:rPr>
          <w:rFonts w:asciiTheme="majorHAnsi" w:hAnsiTheme="majorHAnsi" w:cstheme="majorHAnsi"/>
          <w:sz w:val="16"/>
        </w:rPr>
        <w:t xml:space="preserve">Even before this movement had mobilized millions to strike, a narrative synthesis of studies that focused on youth perceptions of climate change from 1993 to 2018 documented how youth voices on climate change had become much more prominent and more widely publicized (K. Lee, </w:t>
      </w:r>
      <w:proofErr w:type="spellStart"/>
      <w:r w:rsidRPr="00581C7E">
        <w:rPr>
          <w:rFonts w:asciiTheme="majorHAnsi" w:hAnsiTheme="majorHAnsi" w:cstheme="majorHAnsi"/>
          <w:sz w:val="16"/>
        </w:rPr>
        <w:t>Gjersoe</w:t>
      </w:r>
      <w:proofErr w:type="spellEnd"/>
      <w:r w:rsidRPr="00581C7E">
        <w:rPr>
          <w:rFonts w:asciiTheme="majorHAnsi" w:hAnsiTheme="majorHAnsi" w:cstheme="majorHAnsi"/>
          <w:sz w:val="16"/>
        </w:rPr>
        <w:t xml:space="preserve">, O'Neill, &amp; Barnett, 2020). Specific research on this movement and its consequences has yet to be published in peer-reviewed publications (but see </w:t>
      </w:r>
      <w:proofErr w:type="spellStart"/>
      <w:r w:rsidRPr="00581C7E">
        <w:rPr>
          <w:rFonts w:asciiTheme="majorHAnsi" w:hAnsiTheme="majorHAnsi" w:cstheme="majorHAnsi"/>
          <w:sz w:val="16"/>
        </w:rPr>
        <w:t>Evensen</w:t>
      </w:r>
      <w:proofErr w:type="spellEnd"/>
      <w:r w:rsidRPr="00581C7E">
        <w:rPr>
          <w:rFonts w:asciiTheme="majorHAnsi" w:hAnsiTheme="majorHAnsi" w:cstheme="majorHAnsi"/>
          <w:sz w:val="16"/>
        </w:rPr>
        <w:t xml:space="preserve">, 2019; Fisher, 2019b; </w:t>
      </w:r>
      <w:proofErr w:type="spellStart"/>
      <w:r w:rsidRPr="00581C7E">
        <w:rPr>
          <w:rFonts w:asciiTheme="majorHAnsi" w:hAnsiTheme="majorHAnsi" w:cstheme="majorHAnsi"/>
          <w:sz w:val="16"/>
        </w:rPr>
        <w:t>Wahlström</w:t>
      </w:r>
      <w:proofErr w:type="spellEnd"/>
      <w:r w:rsidRPr="00581C7E">
        <w:rPr>
          <w:rFonts w:asciiTheme="majorHAnsi" w:hAnsiTheme="majorHAnsi" w:cstheme="majorHAnsi"/>
          <w:sz w:val="16"/>
        </w:rPr>
        <w:t xml:space="preserve"> et al., 2013). However, in a series of pieces published in the Washington Post, Fisher presents analyses of data collected from participants in climate strikes during 2019 to understand how this tactic and the movement have grown in the United States (Fisher, 2019c, 2019d).</w:t>
      </w:r>
    </w:p>
    <w:p w14:paraId="67D565EF" w14:textId="03CE1474" w:rsidR="00BD054D" w:rsidRPr="00581C7E" w:rsidRDefault="00BD054D" w:rsidP="00BD054D">
      <w:pPr>
        <w:rPr>
          <w:rFonts w:asciiTheme="majorHAnsi" w:hAnsiTheme="majorHAnsi" w:cstheme="majorHAnsi"/>
          <w:sz w:val="16"/>
        </w:rPr>
      </w:pPr>
      <w:r w:rsidRPr="00581C7E">
        <w:rPr>
          <w:rFonts w:asciiTheme="majorHAnsi" w:hAnsiTheme="majorHAnsi" w:cstheme="majorHAnsi"/>
          <w:sz w:val="16"/>
        </w:rPr>
        <w:t xml:space="preserve">As an </w:t>
      </w:r>
      <w:r w:rsidRPr="00581C7E">
        <w:rPr>
          <w:rStyle w:val="Emphasis"/>
          <w:rFonts w:asciiTheme="majorHAnsi" w:hAnsiTheme="majorHAnsi" w:cstheme="majorHAnsi"/>
        </w:rPr>
        <w:t>outsider</w:t>
      </w:r>
      <w:r w:rsidRPr="00581C7E">
        <w:rPr>
          <w:rFonts w:asciiTheme="majorHAnsi" w:hAnsiTheme="majorHAnsi" w:cstheme="majorHAnsi"/>
          <w:u w:val="single"/>
        </w:rPr>
        <w:t xml:space="preserve"> </w:t>
      </w:r>
      <w:r w:rsidRPr="00581C7E">
        <w:rPr>
          <w:rStyle w:val="Emphasis"/>
          <w:rFonts w:asciiTheme="majorHAnsi" w:hAnsiTheme="majorHAnsi" w:cstheme="majorHAnsi"/>
        </w:rPr>
        <w:t>tactic</w:t>
      </w:r>
      <w:r w:rsidRPr="00581C7E">
        <w:rPr>
          <w:rFonts w:asciiTheme="majorHAnsi" w:hAnsiTheme="majorHAnsi" w:cstheme="majorHAnsi"/>
          <w:u w:val="single"/>
        </w:rPr>
        <w:t xml:space="preserve"> by school-aged children that aims to </w:t>
      </w:r>
      <w:r w:rsidRPr="00581C7E">
        <w:rPr>
          <w:rFonts w:asciiTheme="majorHAnsi" w:hAnsiTheme="majorHAnsi" w:cstheme="majorHAnsi"/>
          <w:highlight w:val="green"/>
          <w:u w:val="single"/>
        </w:rPr>
        <w:t xml:space="preserve">pressure governments to </w:t>
      </w:r>
      <w:r w:rsidRPr="00581C7E">
        <w:rPr>
          <w:rStyle w:val="Emphasis"/>
          <w:rFonts w:asciiTheme="majorHAnsi" w:hAnsiTheme="majorHAnsi" w:cstheme="majorHAnsi"/>
          <w:highlight w:val="green"/>
        </w:rPr>
        <w:t>implement</w:t>
      </w:r>
      <w:r w:rsidRPr="00581C7E">
        <w:rPr>
          <w:rFonts w:asciiTheme="majorHAnsi" w:hAnsiTheme="majorHAnsi" w:cstheme="majorHAnsi"/>
          <w:u w:val="single"/>
        </w:rPr>
        <w:t xml:space="preserve"> more </w:t>
      </w:r>
      <w:r w:rsidRPr="00581C7E">
        <w:rPr>
          <w:rStyle w:val="Emphasis"/>
          <w:rFonts w:asciiTheme="majorHAnsi" w:hAnsiTheme="majorHAnsi" w:cstheme="majorHAnsi"/>
          <w:highlight w:val="green"/>
        </w:rPr>
        <w:t>radical</w:t>
      </w:r>
      <w:r w:rsidRPr="00581C7E">
        <w:rPr>
          <w:rFonts w:asciiTheme="majorHAnsi" w:hAnsiTheme="majorHAnsi" w:cstheme="majorHAnsi"/>
          <w:highlight w:val="green"/>
          <w:u w:val="single"/>
        </w:rPr>
        <w:t xml:space="preserve"> climate policies</w:t>
      </w:r>
      <w:r w:rsidRPr="00581C7E">
        <w:rPr>
          <w:rFonts w:asciiTheme="majorHAnsi" w:hAnsiTheme="majorHAnsi" w:cstheme="majorHAnsi"/>
          <w:u w:val="single"/>
        </w:rPr>
        <w:t xml:space="preserve"> that will </w:t>
      </w:r>
      <w:r w:rsidRPr="00581C7E">
        <w:rPr>
          <w:rFonts w:asciiTheme="majorHAnsi" w:hAnsiTheme="majorHAnsi" w:cstheme="majorHAnsi"/>
          <w:highlight w:val="green"/>
          <w:u w:val="single"/>
        </w:rPr>
        <w:t xml:space="preserve">lead to </w:t>
      </w:r>
      <w:r w:rsidRPr="00581C7E">
        <w:rPr>
          <w:rStyle w:val="Emphasis"/>
          <w:rFonts w:asciiTheme="majorHAnsi" w:hAnsiTheme="majorHAnsi" w:cstheme="majorHAnsi"/>
          <w:highlight w:val="green"/>
        </w:rPr>
        <w:t>emissions</w:t>
      </w:r>
      <w:r w:rsidRPr="00581C7E">
        <w:rPr>
          <w:rFonts w:asciiTheme="majorHAnsi" w:hAnsiTheme="majorHAnsi" w:cstheme="majorHAnsi"/>
          <w:highlight w:val="green"/>
          <w:u w:val="single"/>
        </w:rPr>
        <w:t xml:space="preserve"> </w:t>
      </w:r>
      <w:r w:rsidRPr="00581C7E">
        <w:rPr>
          <w:rStyle w:val="Emphasis"/>
          <w:rFonts w:asciiTheme="majorHAnsi" w:hAnsiTheme="majorHAnsi" w:cstheme="majorHAnsi"/>
          <w:highlight w:val="green"/>
        </w:rPr>
        <w:t>reductions</w:t>
      </w:r>
      <w:r w:rsidRPr="00581C7E">
        <w:rPr>
          <w:rFonts w:asciiTheme="majorHAnsi" w:hAnsiTheme="majorHAnsi" w:cstheme="majorHAnsi"/>
          <w:sz w:val="16"/>
        </w:rPr>
        <w:t xml:space="preserve">, </w:t>
      </w:r>
      <w:r w:rsidRPr="00581C7E">
        <w:rPr>
          <w:rFonts w:asciiTheme="majorHAnsi" w:hAnsiTheme="majorHAnsi" w:cstheme="majorHAnsi"/>
          <w:u w:val="single"/>
        </w:rPr>
        <w:t xml:space="preserve">school strikes are a </w:t>
      </w:r>
      <w:r w:rsidRPr="00581C7E">
        <w:rPr>
          <w:rStyle w:val="Emphasis"/>
          <w:rFonts w:asciiTheme="majorHAnsi" w:hAnsiTheme="majorHAnsi" w:cstheme="majorHAnsi"/>
        </w:rPr>
        <w:t>popular</w:t>
      </w:r>
      <w:r w:rsidRPr="00581C7E">
        <w:rPr>
          <w:rFonts w:asciiTheme="majorHAnsi" w:hAnsiTheme="majorHAnsi" w:cstheme="majorHAnsi"/>
          <w:u w:val="single"/>
        </w:rPr>
        <w:t xml:space="preserve"> example of activism with the goal of having an </w:t>
      </w:r>
      <w:r w:rsidRPr="00581C7E">
        <w:rPr>
          <w:rStyle w:val="Emphasis"/>
          <w:rFonts w:asciiTheme="majorHAnsi" w:hAnsiTheme="majorHAnsi" w:cstheme="majorHAnsi"/>
        </w:rPr>
        <w:t>indirect</w:t>
      </w:r>
      <w:r w:rsidRPr="00581C7E">
        <w:rPr>
          <w:rFonts w:asciiTheme="majorHAnsi" w:hAnsiTheme="majorHAnsi" w:cstheme="majorHAnsi"/>
          <w:u w:val="single"/>
        </w:rPr>
        <w:t xml:space="preserve"> </w:t>
      </w:r>
      <w:r w:rsidRPr="00581C7E">
        <w:rPr>
          <w:rStyle w:val="Emphasis"/>
          <w:rFonts w:asciiTheme="majorHAnsi" w:hAnsiTheme="majorHAnsi" w:cstheme="majorHAnsi"/>
        </w:rPr>
        <w:t>effect</w:t>
      </w:r>
      <w:r w:rsidRPr="00581C7E">
        <w:rPr>
          <w:rFonts w:asciiTheme="majorHAnsi" w:hAnsiTheme="majorHAnsi" w:cstheme="majorHAnsi"/>
          <w:u w:val="single"/>
        </w:rPr>
        <w:t xml:space="preserve"> on </w:t>
      </w:r>
      <w:r w:rsidRPr="00581C7E">
        <w:rPr>
          <w:rStyle w:val="Emphasis"/>
          <w:rFonts w:asciiTheme="majorHAnsi" w:hAnsiTheme="majorHAnsi" w:cstheme="majorHAnsi"/>
        </w:rPr>
        <w:t>climate</w:t>
      </w:r>
      <w:r w:rsidRPr="00581C7E">
        <w:rPr>
          <w:rFonts w:asciiTheme="majorHAnsi" w:hAnsiTheme="majorHAnsi" w:cstheme="majorHAnsi"/>
          <w:u w:val="single"/>
        </w:rPr>
        <w:t xml:space="preserve"> </w:t>
      </w:r>
      <w:r w:rsidRPr="00581C7E">
        <w:rPr>
          <w:rStyle w:val="Emphasis"/>
          <w:rFonts w:asciiTheme="majorHAnsi" w:hAnsiTheme="majorHAnsi" w:cstheme="majorHAnsi"/>
        </w:rPr>
        <w:t>change</w:t>
      </w:r>
      <w:r w:rsidRPr="00581C7E">
        <w:rPr>
          <w:rFonts w:asciiTheme="majorHAnsi" w:hAnsiTheme="majorHAnsi" w:cstheme="majorHAnsi"/>
          <w:sz w:val="16"/>
        </w:rPr>
        <w:t>. Measuring the outcomes of these efforts, in terms of political outcomes and emissions reductions is extremely challenging given the indirect nature of this activism. Such calculations are made even more challenging given the scale and scope of the activism, which has mobilized millions of people to act locally to pressure governments at the local, national, and international levels. Although the overall numbers are large, most of these strikes involve relatively small proportions of overall populations.</w:t>
      </w:r>
    </w:p>
    <w:p w14:paraId="6FEB2DF3" w14:textId="77777777" w:rsidR="00B50537" w:rsidRPr="00581C7E" w:rsidRDefault="00B50537" w:rsidP="00B50537">
      <w:pPr>
        <w:pStyle w:val="Heading4"/>
        <w:rPr>
          <w:rFonts w:asciiTheme="majorHAnsi" w:eastAsia="Times New Roman" w:hAnsiTheme="majorHAnsi" w:cstheme="majorHAnsi"/>
        </w:rPr>
      </w:pPr>
      <w:r w:rsidRPr="00581C7E">
        <w:rPr>
          <w:rFonts w:asciiTheme="majorHAnsi" w:eastAsia="Times New Roman" w:hAnsiTheme="majorHAnsi" w:cstheme="majorHAnsi"/>
        </w:rPr>
        <w:t xml:space="preserve">Climate strike participants get arrested now. </w:t>
      </w:r>
    </w:p>
    <w:p w14:paraId="2C4EB253" w14:textId="77777777" w:rsidR="00B50537" w:rsidRPr="00581C7E" w:rsidRDefault="00B50537" w:rsidP="00B50537">
      <w:pPr>
        <w:rPr>
          <w:rFonts w:asciiTheme="majorHAnsi" w:eastAsia="Times New Roman" w:hAnsiTheme="majorHAnsi" w:cstheme="majorHAnsi"/>
          <w:sz w:val="16"/>
          <w:szCs w:val="16"/>
        </w:rPr>
      </w:pPr>
      <w:r w:rsidRPr="00581C7E">
        <w:rPr>
          <w:rFonts w:asciiTheme="majorHAnsi" w:eastAsia="Times New Roman" w:hAnsiTheme="majorHAnsi" w:cstheme="majorHAnsi"/>
          <w:b/>
          <w:sz w:val="28"/>
          <w:szCs w:val="28"/>
        </w:rPr>
        <w:t>Scanlan 19</w:t>
      </w:r>
      <w:r w:rsidRPr="00581C7E">
        <w:rPr>
          <w:rFonts w:asciiTheme="majorHAnsi" w:eastAsia="Times New Roman" w:hAnsiTheme="majorHAnsi" w:cstheme="majorHAnsi"/>
        </w:rPr>
        <w:t xml:space="preserve"> </w:t>
      </w:r>
      <w:r w:rsidRPr="00581C7E">
        <w:rPr>
          <w:rFonts w:asciiTheme="majorHAnsi" w:eastAsia="Times New Roman" w:hAnsiTheme="majorHAnsi" w:cstheme="majorHAnsi"/>
          <w:sz w:val="16"/>
          <w:szCs w:val="16"/>
        </w:rPr>
        <w:t xml:space="preserve">[Quinn. Quinn Scanlan. Voting, campaigns &amp; elections for </w:t>
      </w:r>
      <w:hyperlink r:id="rId11">
        <w:r w:rsidRPr="00581C7E">
          <w:rPr>
            <w:rFonts w:asciiTheme="majorHAnsi" w:eastAsia="Times New Roman" w:hAnsiTheme="majorHAnsi" w:cstheme="majorHAnsi"/>
            <w:color w:val="000000"/>
            <w:sz w:val="16"/>
            <w:szCs w:val="16"/>
          </w:rPr>
          <w:t>@ABC</w:t>
        </w:r>
      </w:hyperlink>
      <w:r w:rsidRPr="00581C7E">
        <w:rPr>
          <w:rFonts w:asciiTheme="majorHAnsi" w:eastAsia="Times New Roman" w:hAnsiTheme="majorHAnsi" w:cstheme="majorHAnsi"/>
          <w:sz w:val="16"/>
          <w:szCs w:val="16"/>
        </w:rPr>
        <w:t xml:space="preserve">. “Jane Fonda arrested in climate change strike outside Capitol”. 10-11-2019. ABC News. https://abcnews.go.com/Politics/jane-fonda-arrested-climate-change-strike-capitol/story?id=66209415.] </w:t>
      </w:r>
    </w:p>
    <w:p w14:paraId="13F36742" w14:textId="48C64DC9" w:rsidR="00D93F29" w:rsidRPr="00581C7E" w:rsidRDefault="00B50537" w:rsidP="00BD054D">
      <w:pPr>
        <w:rPr>
          <w:rFonts w:asciiTheme="majorHAnsi" w:eastAsia="Times New Roman" w:hAnsiTheme="majorHAnsi" w:cstheme="majorHAnsi"/>
          <w:b/>
          <w:u w:val="single"/>
        </w:rPr>
      </w:pPr>
      <w:r w:rsidRPr="00581C7E">
        <w:rPr>
          <w:rFonts w:asciiTheme="majorHAnsi" w:eastAsia="Times New Roman" w:hAnsiTheme="majorHAnsi" w:cstheme="majorHAnsi"/>
          <w:b/>
          <w:u w:val="single"/>
        </w:rPr>
        <w:t xml:space="preserve">Academy Award winning actress </w:t>
      </w:r>
      <w:r w:rsidRPr="00581C7E">
        <w:rPr>
          <w:rFonts w:asciiTheme="majorHAnsi" w:eastAsia="Times New Roman" w:hAnsiTheme="majorHAnsi" w:cstheme="majorHAnsi"/>
          <w:b/>
          <w:highlight w:val="green"/>
          <w:u w:val="single"/>
        </w:rPr>
        <w:t>Jane Fonda</w:t>
      </w:r>
      <w:r w:rsidRPr="00581C7E">
        <w:rPr>
          <w:rFonts w:asciiTheme="majorHAnsi" w:eastAsia="Times New Roman" w:hAnsiTheme="majorHAnsi" w:cstheme="majorHAnsi"/>
          <w:b/>
          <w:u w:val="single"/>
        </w:rPr>
        <w:t xml:space="preserve">, 81, </w:t>
      </w:r>
      <w:r w:rsidRPr="00581C7E">
        <w:rPr>
          <w:rFonts w:asciiTheme="majorHAnsi" w:eastAsia="Times New Roman" w:hAnsiTheme="majorHAnsi" w:cstheme="majorHAnsi"/>
          <w:b/>
          <w:highlight w:val="green"/>
          <w:u w:val="single"/>
        </w:rPr>
        <w:t>was arrested by police with a group of</w:t>
      </w:r>
      <w:r w:rsidRPr="00581C7E">
        <w:rPr>
          <w:rFonts w:asciiTheme="majorHAnsi" w:eastAsia="Times New Roman" w:hAnsiTheme="majorHAnsi" w:cstheme="majorHAnsi"/>
          <w:b/>
          <w:u w:val="single"/>
        </w:rPr>
        <w:t xml:space="preserve"> about </w:t>
      </w:r>
      <w:r w:rsidRPr="00581C7E">
        <w:rPr>
          <w:rFonts w:asciiTheme="majorHAnsi" w:eastAsia="Times New Roman" w:hAnsiTheme="majorHAnsi" w:cstheme="majorHAnsi"/>
          <w:b/>
          <w:highlight w:val="green"/>
          <w:u w:val="single"/>
        </w:rPr>
        <w:t xml:space="preserve">a dozen protesters </w:t>
      </w:r>
      <w:r w:rsidRPr="00581C7E">
        <w:rPr>
          <w:rFonts w:asciiTheme="majorHAnsi" w:eastAsia="Times New Roman" w:hAnsiTheme="majorHAnsi" w:cstheme="majorHAnsi"/>
          <w:b/>
          <w:u w:val="single"/>
        </w:rPr>
        <w:t xml:space="preserve">Friday </w:t>
      </w:r>
      <w:r w:rsidRPr="00581C7E">
        <w:rPr>
          <w:rFonts w:asciiTheme="majorHAnsi" w:eastAsia="Times New Roman" w:hAnsiTheme="majorHAnsi" w:cstheme="majorHAnsi"/>
          <w:b/>
          <w:highlight w:val="green"/>
          <w:u w:val="single"/>
        </w:rPr>
        <w:t>after being warned</w:t>
      </w:r>
      <w:r w:rsidRPr="00581C7E">
        <w:rPr>
          <w:rFonts w:asciiTheme="majorHAnsi" w:eastAsia="Times New Roman" w:hAnsiTheme="majorHAnsi" w:cstheme="majorHAnsi"/>
          <w:b/>
          <w:u w:val="single"/>
        </w:rPr>
        <w:t xml:space="preserve"> repeatedly </w:t>
      </w:r>
      <w:r w:rsidRPr="00581C7E">
        <w:rPr>
          <w:rFonts w:asciiTheme="majorHAnsi" w:eastAsia="Times New Roman" w:hAnsiTheme="majorHAnsi" w:cstheme="majorHAnsi"/>
          <w:b/>
          <w:highlight w:val="green"/>
          <w:u w:val="single"/>
        </w:rPr>
        <w:t>to leave</w:t>
      </w:r>
      <w:r w:rsidRPr="00581C7E">
        <w:rPr>
          <w:rFonts w:asciiTheme="majorHAnsi" w:eastAsia="Times New Roman" w:hAnsiTheme="majorHAnsi" w:cstheme="majorHAnsi"/>
          <w:b/>
          <w:u w:val="single"/>
        </w:rPr>
        <w:t xml:space="preserve"> the </w:t>
      </w:r>
      <w:r w:rsidRPr="00581C7E">
        <w:rPr>
          <w:rFonts w:asciiTheme="majorHAnsi" w:eastAsia="Times New Roman" w:hAnsiTheme="majorHAnsi" w:cstheme="majorHAnsi"/>
          <w:b/>
          <w:highlight w:val="green"/>
          <w:u w:val="single"/>
        </w:rPr>
        <w:t>steps of the</w:t>
      </w:r>
      <w:r w:rsidRPr="00581C7E">
        <w:rPr>
          <w:rFonts w:asciiTheme="majorHAnsi" w:eastAsia="Times New Roman" w:hAnsiTheme="majorHAnsi" w:cstheme="majorHAnsi"/>
          <w:b/>
          <w:u w:val="single"/>
        </w:rPr>
        <w:t xml:space="preserve"> U.S. </w:t>
      </w:r>
      <w:r w:rsidRPr="00581C7E">
        <w:rPr>
          <w:rFonts w:asciiTheme="majorHAnsi" w:eastAsia="Times New Roman" w:hAnsiTheme="majorHAnsi" w:cstheme="majorHAnsi"/>
          <w:b/>
          <w:highlight w:val="green"/>
          <w:u w:val="single"/>
        </w:rPr>
        <w:t>Capitol.</w:t>
      </w:r>
      <w:r w:rsidRPr="00581C7E">
        <w:rPr>
          <w:rFonts w:asciiTheme="majorHAnsi" w:eastAsia="Times New Roman" w:hAnsiTheme="majorHAnsi" w:cstheme="majorHAnsi"/>
          <w:b/>
          <w:u w:val="single"/>
        </w:rPr>
        <w:t xml:space="preserve"> </w:t>
      </w:r>
      <w:r w:rsidRPr="00581C7E">
        <w:rPr>
          <w:rFonts w:asciiTheme="majorHAnsi" w:eastAsia="Times New Roman" w:hAnsiTheme="majorHAnsi" w:cstheme="majorHAnsi"/>
          <w:sz w:val="16"/>
          <w:szCs w:val="16"/>
        </w:rPr>
        <w:t xml:space="preserve">Inspired by youth climate activists like Sweden's Greta Thunberg, 16, who herself recently came to Washington to </w:t>
      </w:r>
      <w:hyperlink r:id="rId12">
        <w:r w:rsidRPr="00581C7E">
          <w:rPr>
            <w:rFonts w:asciiTheme="majorHAnsi" w:eastAsia="Times New Roman" w:hAnsiTheme="majorHAnsi" w:cstheme="majorHAnsi"/>
            <w:color w:val="000000"/>
            <w:sz w:val="16"/>
            <w:szCs w:val="16"/>
          </w:rPr>
          <w:t>testify in front of Congress</w:t>
        </w:r>
      </w:hyperlink>
      <w:r w:rsidRPr="00581C7E">
        <w:rPr>
          <w:rFonts w:asciiTheme="majorHAnsi" w:eastAsia="Times New Roman" w:hAnsiTheme="majorHAnsi" w:cstheme="majorHAnsi"/>
          <w:sz w:val="16"/>
          <w:szCs w:val="16"/>
        </w:rPr>
        <w:t xml:space="preserve">, Fonda, who, throughout her long career, has engaged in activism, dating as far back as the Vietnam War, recently told ABC News that while she's in the nation's capital, every Friday, she'll attend "Fire Drill Friday," a weekly event featuring scientists, celebrities and activists addressing the various facets and impacts of climate change. </w:t>
      </w:r>
      <w:r w:rsidRPr="00581C7E">
        <w:rPr>
          <w:rFonts w:asciiTheme="majorHAnsi" w:eastAsia="Times New Roman" w:hAnsiTheme="majorHAnsi" w:cstheme="majorHAnsi"/>
          <w:b/>
          <w:u w:val="single"/>
        </w:rPr>
        <w:t xml:space="preserve">The event title is a play on Thunberg saying during a speech at the World Economic Forum's annual meeting in Davos, Switzerland in January, "I want you to act as if our house is on fire. Because it is." "11 o'clock every Friday morning come get arrested with me or choose not to it doesn't matter," told ABC News in an earlier interview about her planned effort. </w:t>
      </w:r>
      <w:r w:rsidRPr="00581C7E">
        <w:rPr>
          <w:rFonts w:asciiTheme="majorHAnsi" w:eastAsia="Times New Roman" w:hAnsiTheme="majorHAnsi" w:cstheme="majorHAnsi"/>
          <w:noProof/>
          <w:sz w:val="16"/>
          <w:szCs w:val="16"/>
        </w:rPr>
        <mc:AlternateContent>
          <mc:Choice Requires="wps">
            <w:drawing>
              <wp:inline distT="0" distB="0" distL="0" distR="0" wp14:anchorId="62EE05A7" wp14:editId="605BD193">
                <wp:extent cx="333375" cy="333375"/>
                <wp:effectExtent l="0" t="0" r="0" b="0"/>
                <wp:docPr id="17" name="Rectangle 17" descr="ABC"/>
                <wp:cNvGraphicFramePr/>
                <a:graphic xmlns:a="http://schemas.openxmlformats.org/drawingml/2006/main">
                  <a:graphicData uri="http://schemas.microsoft.com/office/word/2010/wordprocessingShape">
                    <wps:wsp>
                      <wps:cNvSpPr/>
                      <wps:spPr>
                        <a:xfrm>
                          <a:off x="5193600" y="3627600"/>
                          <a:ext cx="304800" cy="304800"/>
                        </a:xfrm>
                        <a:prstGeom prst="rect">
                          <a:avLst/>
                        </a:prstGeom>
                        <a:noFill/>
                        <a:ln>
                          <a:noFill/>
                        </a:ln>
                      </wps:spPr>
                      <wps:txbx>
                        <w:txbxContent>
                          <w:p w14:paraId="31310377" w14:textId="77777777" w:rsidR="00B50537" w:rsidRDefault="00B50537" w:rsidP="00B50537">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rect w14:anchorId="62EE05A7" id="Rectangle 17" o:spid="_x0000_s1026" alt="ABC" style="width:26.25pt;height:2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" filled="f" stroked="f">
                <v:textbox inset="2.53958mm,2.53958mm,2.53958mm,2.53958mm">
                  <w:txbxContent>
                    <w:p w14:paraId="31310377" w14:textId="77777777" w:rsidR="00B50537" w:rsidRDefault="00B50537" w:rsidP="00B50537">
                      <w:pPr>
                        <w:spacing w:after="0" w:line="240" w:lineRule="auto"/>
                        <w:textDirection w:val="btLr"/>
                      </w:pPr>
                    </w:p>
                  </w:txbxContent>
                </v:textbox>
                <w10:anchorlock/>
              </v:rect>
            </w:pict>
          </mc:Fallback>
        </mc:AlternateContent>
      </w:r>
      <w:r w:rsidRPr="00581C7E">
        <w:rPr>
          <w:rFonts w:asciiTheme="majorHAnsi" w:eastAsia="Times New Roman" w:hAnsiTheme="majorHAnsi" w:cstheme="majorHAnsi"/>
          <w:sz w:val="16"/>
          <w:szCs w:val="16"/>
        </w:rPr>
        <w:t xml:space="preserve"> Fonda said she decided to leave her home, and comfort zone, through the holidays, and move to Washington for four months, because she wanted to "make a commitment to" the issue of climate change. In an interview with ABC News Deputy Political director </w:t>
      </w:r>
      <w:proofErr w:type="spellStart"/>
      <w:r w:rsidRPr="00581C7E">
        <w:rPr>
          <w:rFonts w:asciiTheme="majorHAnsi" w:eastAsia="Times New Roman" w:hAnsiTheme="majorHAnsi" w:cstheme="majorHAnsi"/>
          <w:sz w:val="16"/>
          <w:szCs w:val="16"/>
        </w:rPr>
        <w:t>MaryAlice</w:t>
      </w:r>
      <w:proofErr w:type="spellEnd"/>
      <w:r w:rsidRPr="00581C7E">
        <w:rPr>
          <w:rFonts w:asciiTheme="majorHAnsi" w:eastAsia="Times New Roman" w:hAnsiTheme="majorHAnsi" w:cstheme="majorHAnsi"/>
          <w:sz w:val="16"/>
          <w:szCs w:val="16"/>
        </w:rPr>
        <w:t xml:space="preserve"> Parks for an episode of </w:t>
      </w:r>
      <w:proofErr w:type="spellStart"/>
      <w:r w:rsidRPr="00581C7E">
        <w:rPr>
          <w:rFonts w:asciiTheme="majorHAnsi" w:eastAsia="Times New Roman" w:hAnsiTheme="majorHAnsi" w:cstheme="majorHAnsi"/>
          <w:sz w:val="16"/>
          <w:szCs w:val="16"/>
        </w:rPr>
        <w:t>of</w:t>
      </w:r>
      <w:proofErr w:type="spellEnd"/>
      <w:r w:rsidRPr="00581C7E">
        <w:rPr>
          <w:rFonts w:asciiTheme="majorHAnsi" w:eastAsia="Times New Roman" w:hAnsiTheme="majorHAnsi" w:cstheme="majorHAnsi"/>
          <w:sz w:val="16"/>
          <w:szCs w:val="16"/>
        </w:rPr>
        <w:t xml:space="preserve"> ABC News Live's "The Briefing Room," Fonda said that while they bear no blame for causing it, the </w:t>
      </w:r>
      <w:hyperlink r:id="rId13">
        <w:r w:rsidRPr="00581C7E">
          <w:rPr>
            <w:rFonts w:asciiTheme="majorHAnsi" w:eastAsia="Times New Roman" w:hAnsiTheme="majorHAnsi" w:cstheme="majorHAnsi"/>
            <w:color w:val="000000"/>
            <w:sz w:val="16"/>
            <w:szCs w:val="16"/>
          </w:rPr>
          <w:t>kids are leading the charge</w:t>
        </w:r>
      </w:hyperlink>
      <w:r w:rsidRPr="00581C7E">
        <w:rPr>
          <w:rFonts w:asciiTheme="majorHAnsi" w:eastAsia="Times New Roman" w:hAnsiTheme="majorHAnsi" w:cstheme="majorHAnsi"/>
          <w:sz w:val="16"/>
          <w:szCs w:val="16"/>
        </w:rPr>
        <w:t xml:space="preserve"> on fighting climate change. "They're saying, 'Come on, you know, you're taking our future away from us. We need -- we need you to support us.' And </w:t>
      </w:r>
      <w:proofErr w:type="gramStart"/>
      <w:r w:rsidRPr="00581C7E">
        <w:rPr>
          <w:rFonts w:asciiTheme="majorHAnsi" w:eastAsia="Times New Roman" w:hAnsiTheme="majorHAnsi" w:cstheme="majorHAnsi"/>
          <w:sz w:val="16"/>
          <w:szCs w:val="16"/>
        </w:rPr>
        <w:t>so</w:t>
      </w:r>
      <w:proofErr w:type="gramEnd"/>
      <w:r w:rsidRPr="00581C7E">
        <w:rPr>
          <w:rFonts w:asciiTheme="majorHAnsi" w:eastAsia="Times New Roman" w:hAnsiTheme="majorHAnsi" w:cstheme="majorHAnsi"/>
          <w:sz w:val="16"/>
          <w:szCs w:val="16"/>
        </w:rPr>
        <w:t xml:space="preserve"> grandmas unite," she said. "I want to stand with them and raise up... their message. This is -- this is serious... This is a crisis unlike anything that has ever faced humankind." Stressing she was not being hyperbolic, Fonda said this is the "one issue" that matters because it "will </w:t>
      </w:r>
      <w:hyperlink r:id="rId14">
        <w:r w:rsidRPr="00581C7E">
          <w:rPr>
            <w:rFonts w:asciiTheme="majorHAnsi" w:eastAsia="Times New Roman" w:hAnsiTheme="majorHAnsi" w:cstheme="majorHAnsi"/>
            <w:color w:val="000000"/>
            <w:sz w:val="16"/>
            <w:szCs w:val="16"/>
          </w:rPr>
          <w:t>determine the survival of our species</w:t>
        </w:r>
      </w:hyperlink>
      <w:r w:rsidRPr="00581C7E">
        <w:rPr>
          <w:rFonts w:asciiTheme="majorHAnsi" w:eastAsia="Times New Roman" w:hAnsiTheme="majorHAnsi" w:cstheme="majorHAnsi"/>
          <w:sz w:val="16"/>
          <w:szCs w:val="16"/>
        </w:rPr>
        <w:t xml:space="preserve">," and said that's why she'll be attending Fire Drill Fridays weekly. </w:t>
      </w:r>
      <w:r w:rsidRPr="00581C7E">
        <w:rPr>
          <w:rFonts w:asciiTheme="majorHAnsi" w:eastAsia="Times New Roman" w:hAnsiTheme="majorHAnsi" w:cstheme="majorHAnsi"/>
          <w:noProof/>
          <w:sz w:val="16"/>
          <w:szCs w:val="16"/>
        </w:rPr>
        <mc:AlternateContent>
          <mc:Choice Requires="wps">
            <w:drawing>
              <wp:inline distT="0" distB="0" distL="0" distR="0" wp14:anchorId="3D83E28C" wp14:editId="0796EF27">
                <wp:extent cx="333375" cy="333375"/>
                <wp:effectExtent l="0" t="0" r="0" b="0"/>
                <wp:docPr id="16" name="Rectangle 16" descr="David Swanson/AP, FILE"/>
                <wp:cNvGraphicFramePr/>
                <a:graphic xmlns:a="http://schemas.openxmlformats.org/drawingml/2006/main">
                  <a:graphicData uri="http://schemas.microsoft.com/office/word/2010/wordprocessingShape">
                    <wps:wsp>
                      <wps:cNvSpPr/>
                      <wps:spPr>
                        <a:xfrm>
                          <a:off x="5193600" y="3627600"/>
                          <a:ext cx="304800" cy="304800"/>
                        </a:xfrm>
                        <a:prstGeom prst="rect">
                          <a:avLst/>
                        </a:prstGeom>
                        <a:noFill/>
                        <a:ln>
                          <a:noFill/>
                        </a:ln>
                      </wps:spPr>
                      <wps:txbx>
                        <w:txbxContent>
                          <w:p w14:paraId="0C71AE47" w14:textId="77777777" w:rsidR="00B50537" w:rsidRDefault="00B50537" w:rsidP="00B50537">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rect w14:anchorId="3D83E28C" id="Rectangle 16" o:spid="_x0000_s1027" alt="David Swanson/AP, FILE" style="width:26.25pt;height:2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" filled="f" stroked="f">
                <v:textbox inset="2.53958mm,2.53958mm,2.53958mm,2.53958mm">
                  <w:txbxContent>
                    <w:p w14:paraId="0C71AE47" w14:textId="77777777" w:rsidR="00B50537" w:rsidRDefault="00B50537" w:rsidP="00B50537">
                      <w:pPr>
                        <w:spacing w:after="0" w:line="240" w:lineRule="auto"/>
                        <w:textDirection w:val="btLr"/>
                      </w:pPr>
                    </w:p>
                  </w:txbxContent>
                </v:textbox>
                <w10:anchorlock/>
              </v:rect>
            </w:pict>
          </mc:Fallback>
        </mc:AlternateContent>
      </w:r>
      <w:r w:rsidRPr="00581C7E">
        <w:rPr>
          <w:rFonts w:asciiTheme="majorHAnsi" w:eastAsia="Times New Roman" w:hAnsiTheme="majorHAnsi" w:cstheme="majorHAnsi"/>
          <w:sz w:val="16"/>
          <w:szCs w:val="16"/>
        </w:rPr>
        <w:t xml:space="preserve">David Swanson/AP, FILE </w:t>
      </w:r>
      <w:r w:rsidRPr="00581C7E">
        <w:rPr>
          <w:rFonts w:asciiTheme="majorHAnsi" w:eastAsia="Times New Roman" w:hAnsiTheme="majorHAnsi" w:cstheme="majorHAnsi"/>
          <w:i/>
          <w:sz w:val="16"/>
          <w:szCs w:val="16"/>
        </w:rPr>
        <w:t xml:space="preserve">Actress and activist Jane Fonda talks to a crowd of protestors during a global climate </w:t>
      </w:r>
      <w:proofErr w:type="spellStart"/>
      <w:r w:rsidRPr="00581C7E">
        <w:rPr>
          <w:rFonts w:asciiTheme="majorHAnsi" w:eastAsia="Times New Roman" w:hAnsiTheme="majorHAnsi" w:cstheme="majorHAnsi"/>
          <w:i/>
          <w:sz w:val="16"/>
          <w:szCs w:val="16"/>
        </w:rPr>
        <w:t>rall</w:t>
      </w:r>
      <w:proofErr w:type="spellEnd"/>
      <w:r w:rsidRPr="00581C7E">
        <w:rPr>
          <w:rFonts w:asciiTheme="majorHAnsi" w:eastAsia="Times New Roman" w:hAnsiTheme="majorHAnsi" w:cstheme="majorHAnsi"/>
          <w:i/>
          <w:sz w:val="16"/>
          <w:szCs w:val="16"/>
        </w:rPr>
        <w:t xml:space="preserve">...Read More </w:t>
      </w:r>
      <w:r w:rsidRPr="00581C7E">
        <w:rPr>
          <w:rFonts w:asciiTheme="majorHAnsi" w:eastAsia="Times New Roman" w:hAnsiTheme="majorHAnsi" w:cstheme="majorHAnsi"/>
          <w:sz w:val="16"/>
          <w:szCs w:val="16"/>
        </w:rPr>
        <w:t xml:space="preserve">"I think every single human being has to say, 'What can I do to put this at the forefront?'" she said. "(With) everything that's </w:t>
      </w:r>
      <w:r w:rsidRPr="00581C7E">
        <w:rPr>
          <w:rFonts w:asciiTheme="majorHAnsi" w:eastAsia="Times New Roman" w:hAnsiTheme="majorHAnsi" w:cstheme="majorHAnsi"/>
          <w:sz w:val="16"/>
          <w:szCs w:val="16"/>
        </w:rPr>
        <w:lastRenderedPageBreak/>
        <w:t xml:space="preserve">going on in the news, well, we have to fight our way through that and find ways to get climate change in people's minds." </w:t>
      </w:r>
      <w:r w:rsidRPr="00581C7E">
        <w:rPr>
          <w:rFonts w:asciiTheme="majorHAnsi" w:eastAsia="Times New Roman" w:hAnsiTheme="majorHAnsi" w:cstheme="majorHAnsi"/>
          <w:b/>
          <w:u w:val="single"/>
        </w:rPr>
        <w:t xml:space="preserve">The esteemed actress pushed back against criticism that Hollywood's presence could make climate change a more polarizing issue. </w:t>
      </w:r>
      <w:r w:rsidRPr="00581C7E">
        <w:rPr>
          <w:rFonts w:asciiTheme="majorHAnsi" w:eastAsia="Times New Roman" w:hAnsiTheme="majorHAnsi" w:cstheme="majorHAnsi"/>
          <w:sz w:val="16"/>
          <w:szCs w:val="16"/>
        </w:rPr>
        <w:t xml:space="preserve">"What we're facing is so important and so urgent, it doesn't matter. Those -- </w:t>
      </w:r>
      <w:proofErr w:type="spellStart"/>
      <w:r w:rsidRPr="00581C7E">
        <w:rPr>
          <w:rFonts w:asciiTheme="majorHAnsi" w:eastAsia="Times New Roman" w:hAnsiTheme="majorHAnsi" w:cstheme="majorHAnsi"/>
          <w:sz w:val="16"/>
          <w:szCs w:val="16"/>
        </w:rPr>
        <w:t>those</w:t>
      </w:r>
      <w:proofErr w:type="spellEnd"/>
      <w:r w:rsidRPr="00581C7E">
        <w:rPr>
          <w:rFonts w:asciiTheme="majorHAnsi" w:eastAsia="Times New Roman" w:hAnsiTheme="majorHAnsi" w:cstheme="majorHAnsi"/>
          <w:sz w:val="16"/>
          <w:szCs w:val="16"/>
        </w:rPr>
        <w:t xml:space="preserve"> things don't even matter," she told Parks. "This is the future. This is whether we're going to survive." </w:t>
      </w:r>
      <w:r w:rsidRPr="00581C7E">
        <w:rPr>
          <w:rFonts w:asciiTheme="majorHAnsi" w:eastAsia="Times New Roman" w:hAnsiTheme="majorHAnsi" w:cstheme="majorHAnsi"/>
          <w:b/>
          <w:highlight w:val="green"/>
          <w:u w:val="single"/>
        </w:rPr>
        <w:t>Fonda</w:t>
      </w:r>
      <w:r w:rsidRPr="00581C7E">
        <w:rPr>
          <w:rFonts w:asciiTheme="majorHAnsi" w:eastAsia="Times New Roman" w:hAnsiTheme="majorHAnsi" w:cstheme="majorHAnsi"/>
          <w:b/>
          <w:u w:val="single"/>
        </w:rPr>
        <w:t xml:space="preserve"> also </w:t>
      </w:r>
      <w:r w:rsidRPr="00581C7E">
        <w:rPr>
          <w:rFonts w:asciiTheme="majorHAnsi" w:eastAsia="Times New Roman" w:hAnsiTheme="majorHAnsi" w:cstheme="majorHAnsi"/>
          <w:b/>
          <w:highlight w:val="green"/>
          <w:u w:val="single"/>
        </w:rPr>
        <w:t xml:space="preserve">said that the United </w:t>
      </w:r>
      <w:proofErr w:type="spellStart"/>
      <w:r w:rsidRPr="00581C7E">
        <w:rPr>
          <w:rFonts w:asciiTheme="majorHAnsi" w:eastAsia="Times New Roman" w:hAnsiTheme="majorHAnsi" w:cstheme="majorHAnsi"/>
          <w:b/>
          <w:highlight w:val="green"/>
          <w:u w:val="single"/>
        </w:rPr>
        <w:t>States</w:t>
      </w:r>
      <w:proofErr w:type="spellEnd"/>
      <w:r w:rsidRPr="00581C7E">
        <w:rPr>
          <w:rFonts w:asciiTheme="majorHAnsi" w:eastAsia="Times New Roman" w:hAnsiTheme="majorHAnsi" w:cstheme="majorHAnsi"/>
          <w:b/>
          <w:highlight w:val="green"/>
          <w:u w:val="single"/>
        </w:rPr>
        <w:t xml:space="preserve"> needs "to lead the way"</w:t>
      </w:r>
      <w:r w:rsidRPr="00581C7E">
        <w:rPr>
          <w:rFonts w:asciiTheme="majorHAnsi" w:eastAsia="Times New Roman" w:hAnsiTheme="majorHAnsi" w:cstheme="majorHAnsi"/>
          <w:b/>
          <w:u w:val="single"/>
        </w:rPr>
        <w:t xml:space="preserve"> on this issue, </w:t>
      </w:r>
      <w:r w:rsidRPr="00581C7E">
        <w:rPr>
          <w:rFonts w:asciiTheme="majorHAnsi" w:eastAsia="Times New Roman" w:hAnsiTheme="majorHAnsi" w:cstheme="majorHAnsi"/>
          <w:b/>
          <w:highlight w:val="green"/>
          <w:u w:val="single"/>
        </w:rPr>
        <w:t>so</w:t>
      </w:r>
      <w:r w:rsidRPr="00581C7E">
        <w:rPr>
          <w:rFonts w:asciiTheme="majorHAnsi" w:eastAsia="Times New Roman" w:hAnsiTheme="majorHAnsi" w:cstheme="majorHAnsi"/>
          <w:b/>
          <w:u w:val="single"/>
        </w:rPr>
        <w:t xml:space="preserve"> that </w:t>
      </w:r>
      <w:r w:rsidRPr="00581C7E">
        <w:rPr>
          <w:rFonts w:asciiTheme="majorHAnsi" w:eastAsia="Times New Roman" w:hAnsiTheme="majorHAnsi" w:cstheme="majorHAnsi"/>
          <w:b/>
          <w:highlight w:val="green"/>
          <w:u w:val="single"/>
        </w:rPr>
        <w:t>other countries who contribute heavily to</w:t>
      </w:r>
      <w:r w:rsidRPr="00581C7E">
        <w:rPr>
          <w:rFonts w:asciiTheme="majorHAnsi" w:eastAsia="Times New Roman" w:hAnsiTheme="majorHAnsi" w:cstheme="majorHAnsi"/>
          <w:b/>
          <w:u w:val="single"/>
        </w:rPr>
        <w:t xml:space="preserve"> </w:t>
      </w:r>
      <w:r w:rsidRPr="00581C7E">
        <w:rPr>
          <w:rFonts w:asciiTheme="majorHAnsi" w:eastAsia="Times New Roman" w:hAnsiTheme="majorHAnsi" w:cstheme="majorHAnsi"/>
          <w:b/>
          <w:highlight w:val="green"/>
          <w:u w:val="single"/>
        </w:rPr>
        <w:t>g</w:t>
      </w:r>
      <w:r w:rsidRPr="00581C7E">
        <w:rPr>
          <w:rFonts w:asciiTheme="majorHAnsi" w:eastAsia="Times New Roman" w:hAnsiTheme="majorHAnsi" w:cstheme="majorHAnsi"/>
          <w:b/>
          <w:u w:val="single"/>
        </w:rPr>
        <w:t>reen</w:t>
      </w:r>
      <w:r w:rsidRPr="00581C7E">
        <w:rPr>
          <w:rFonts w:asciiTheme="majorHAnsi" w:eastAsia="Times New Roman" w:hAnsiTheme="majorHAnsi" w:cstheme="majorHAnsi"/>
          <w:b/>
          <w:highlight w:val="green"/>
          <w:u w:val="single"/>
        </w:rPr>
        <w:t>h</w:t>
      </w:r>
      <w:r w:rsidRPr="00581C7E">
        <w:rPr>
          <w:rFonts w:asciiTheme="majorHAnsi" w:eastAsia="Times New Roman" w:hAnsiTheme="majorHAnsi" w:cstheme="majorHAnsi"/>
          <w:b/>
          <w:u w:val="single"/>
        </w:rPr>
        <w:t xml:space="preserve">ouse </w:t>
      </w:r>
      <w:r w:rsidRPr="00581C7E">
        <w:rPr>
          <w:rFonts w:asciiTheme="majorHAnsi" w:eastAsia="Times New Roman" w:hAnsiTheme="majorHAnsi" w:cstheme="majorHAnsi"/>
          <w:b/>
          <w:highlight w:val="green"/>
          <w:u w:val="single"/>
        </w:rPr>
        <w:t>g</w:t>
      </w:r>
      <w:r w:rsidRPr="00581C7E">
        <w:rPr>
          <w:rFonts w:asciiTheme="majorHAnsi" w:eastAsia="Times New Roman" w:hAnsiTheme="majorHAnsi" w:cstheme="majorHAnsi"/>
          <w:b/>
          <w:u w:val="single"/>
        </w:rPr>
        <w:t xml:space="preserve">as emissions, </w:t>
      </w:r>
      <w:r w:rsidRPr="00581C7E">
        <w:rPr>
          <w:rFonts w:asciiTheme="majorHAnsi" w:eastAsia="Times New Roman" w:hAnsiTheme="majorHAnsi" w:cstheme="majorHAnsi"/>
          <w:b/>
          <w:highlight w:val="green"/>
          <w:u w:val="single"/>
        </w:rPr>
        <w:t>like China and India, "follow suit."</w:t>
      </w:r>
      <w:r w:rsidRPr="00581C7E">
        <w:rPr>
          <w:rFonts w:asciiTheme="majorHAnsi" w:eastAsia="Times New Roman" w:hAnsiTheme="majorHAnsi" w:cstheme="majorHAnsi"/>
          <w:b/>
          <w:u w:val="single"/>
        </w:rPr>
        <w:t xml:space="preserve"> While she's been passionate about this issue for "decades," she credits her current endeavors on </w:t>
      </w:r>
      <w:hyperlink r:id="rId15">
        <w:r w:rsidRPr="00581C7E">
          <w:rPr>
            <w:rFonts w:asciiTheme="majorHAnsi" w:eastAsia="Times New Roman" w:hAnsiTheme="majorHAnsi" w:cstheme="majorHAnsi"/>
            <w:b/>
            <w:u w:val="single"/>
          </w:rPr>
          <w:t>Thunberg's recurring protest</w:t>
        </w:r>
      </w:hyperlink>
      <w:r w:rsidRPr="00581C7E">
        <w:rPr>
          <w:rFonts w:asciiTheme="majorHAnsi" w:eastAsia="Times New Roman" w:hAnsiTheme="majorHAnsi" w:cstheme="majorHAnsi"/>
          <w:b/>
          <w:u w:val="single"/>
        </w:rPr>
        <w:t xml:space="preserve"> outside Swedish parliament, and other student climate strikers around the world for taking on this issue so passionately. </w:t>
      </w:r>
    </w:p>
    <w:sdt>
      <w:sdtPr>
        <w:rPr>
          <w:rFonts w:asciiTheme="majorHAnsi" w:hAnsiTheme="majorHAnsi" w:cstheme="majorHAnsi"/>
          <w:color w:val="000000" w:themeColor="text1"/>
        </w:rPr>
        <w:tag w:val="goog_rdk_40"/>
        <w:id w:val="-562328762"/>
      </w:sdtPr>
      <w:sdtEndPr/>
      <w:sdtContent>
        <w:p w14:paraId="0584A492" w14:textId="77777777" w:rsidR="00A542CC" w:rsidRPr="00581C7E" w:rsidRDefault="00A542CC" w:rsidP="00A542CC">
          <w:pPr>
            <w:pStyle w:val="Heading4"/>
            <w:rPr>
              <w:rFonts w:asciiTheme="majorHAnsi" w:hAnsiTheme="majorHAnsi" w:cstheme="majorHAnsi"/>
              <w:color w:val="000000" w:themeColor="text1"/>
              <w:sz w:val="28"/>
              <w:szCs w:val="28"/>
            </w:rPr>
          </w:pPr>
          <w:r w:rsidRPr="00581C7E">
            <w:rPr>
              <w:rFonts w:asciiTheme="majorHAnsi" w:hAnsiTheme="majorHAnsi" w:cstheme="majorHAnsi"/>
              <w:color w:val="000000" w:themeColor="text1"/>
              <w:sz w:val="28"/>
              <w:szCs w:val="28"/>
            </w:rPr>
            <w:t xml:space="preserve">Warming causes extinction. </w:t>
          </w:r>
        </w:p>
      </w:sdtContent>
    </w:sdt>
    <w:sdt>
      <w:sdtPr>
        <w:rPr>
          <w:rFonts w:asciiTheme="majorHAnsi" w:hAnsiTheme="majorHAnsi" w:cstheme="majorHAnsi"/>
          <w:color w:val="000000" w:themeColor="text1"/>
        </w:rPr>
        <w:tag w:val="goog_rdk_41"/>
        <w:id w:val="1382438410"/>
      </w:sdtPr>
      <w:sdtEndPr/>
      <w:sdtContent>
        <w:p w14:paraId="4CAA212C" w14:textId="77777777" w:rsidR="00A542CC" w:rsidRPr="00581C7E" w:rsidRDefault="00A542CC" w:rsidP="00A542CC">
          <w:pPr>
            <w:rPr>
              <w:rFonts w:asciiTheme="majorHAnsi" w:hAnsiTheme="majorHAnsi" w:cstheme="majorHAnsi"/>
              <w:color w:val="000000" w:themeColor="text1"/>
              <w:sz w:val="16"/>
              <w:szCs w:val="16"/>
            </w:rPr>
          </w:pPr>
          <w:r w:rsidRPr="00581C7E">
            <w:rPr>
              <w:rFonts w:asciiTheme="majorHAnsi" w:hAnsiTheme="majorHAnsi" w:cstheme="majorHAnsi"/>
              <w:b/>
              <w:color w:val="000000" w:themeColor="text1"/>
              <w:sz w:val="26"/>
              <w:szCs w:val="26"/>
            </w:rPr>
            <w:t>Torres ‘16</w:t>
          </w:r>
          <w:r w:rsidRPr="00581C7E">
            <w:rPr>
              <w:rFonts w:asciiTheme="majorHAnsi" w:hAnsiTheme="majorHAnsi" w:cstheme="majorHAnsi"/>
              <w:color w:val="000000" w:themeColor="text1"/>
            </w:rPr>
            <w:t xml:space="preserve"> </w:t>
          </w:r>
          <w:r w:rsidRPr="00581C7E">
            <w:rPr>
              <w:rFonts w:asciiTheme="majorHAnsi" w:hAnsiTheme="majorHAnsi" w:cstheme="majorHAnsi"/>
              <w:color w:val="000000" w:themeColor="text1"/>
              <w:sz w:val="16"/>
              <w:szCs w:val="16"/>
            </w:rPr>
            <w:t xml:space="preserve">(Phil, affiliate scholar at the Institute for Ethics and Emerging Technologies founder of the X-Risks Institute “We’re Speeding Toward a Climate Change Catastrophe...and That Makes 2016 the Most Important Election Year in a Generation”, 4/101/6 </w:t>
          </w:r>
          <w:hyperlink r:id="rId16">
            <w:r w:rsidRPr="00581C7E">
              <w:rPr>
                <w:rFonts w:asciiTheme="majorHAnsi" w:hAnsiTheme="majorHAnsi" w:cstheme="majorHAnsi"/>
                <w:color w:val="000000" w:themeColor="text1"/>
                <w:sz w:val="16"/>
                <w:szCs w:val="16"/>
              </w:rPr>
              <w:t>http://www.alternet.org/environment/were-speeding-toward-climate-change-catastropheand-makes-2016-most-important-election)</w:t>
            </w:r>
          </w:hyperlink>
          <w:r w:rsidRPr="00581C7E">
            <w:rPr>
              <w:rFonts w:asciiTheme="majorHAnsi" w:hAnsiTheme="majorHAnsi" w:cstheme="majorHAnsi"/>
              <w:color w:val="000000" w:themeColor="text1"/>
              <w:sz w:val="16"/>
              <w:szCs w:val="16"/>
            </w:rPr>
            <w:t xml:space="preserve"> / MM</w:t>
          </w:r>
        </w:p>
      </w:sdtContent>
    </w:sdt>
    <w:sdt>
      <w:sdtPr>
        <w:rPr>
          <w:rFonts w:asciiTheme="majorHAnsi" w:hAnsiTheme="majorHAnsi" w:cstheme="majorHAnsi"/>
          <w:color w:val="000000" w:themeColor="text1"/>
        </w:rPr>
        <w:tag w:val="goog_rdk_42"/>
        <w:id w:val="422537153"/>
      </w:sdtPr>
      <w:sdtEndPr/>
      <w:sdtContent>
        <w:p w14:paraId="099433F6" w14:textId="77777777" w:rsidR="00FA3726" w:rsidRDefault="00A542CC" w:rsidP="00A542CC">
          <w:pPr>
            <w:rPr>
              <w:rFonts w:asciiTheme="majorHAnsi" w:hAnsiTheme="majorHAnsi" w:cstheme="majorHAnsi"/>
              <w:color w:val="000000" w:themeColor="text1"/>
              <w:u w:val="single"/>
            </w:rPr>
          </w:pPr>
          <w:r w:rsidRPr="00581C7E">
            <w:rPr>
              <w:rFonts w:asciiTheme="majorHAnsi" w:hAnsiTheme="majorHAnsi" w:cstheme="majorHAnsi"/>
              <w:color w:val="000000" w:themeColor="text1"/>
              <w:sz w:val="12"/>
              <w:szCs w:val="12"/>
            </w:rPr>
            <w:t xml:space="preserve">But nuclear terrorism probably isn’t </w:t>
          </w:r>
          <w:r w:rsidRPr="00581C7E">
            <w:rPr>
              <w:rFonts w:asciiTheme="majorHAnsi" w:hAnsiTheme="majorHAnsi" w:cstheme="majorHAnsi"/>
              <w:color w:val="000000" w:themeColor="text1"/>
              <w:u w:val="single"/>
            </w:rPr>
            <w:t xml:space="preserve">the most significant risk </w:t>
          </w:r>
          <w:r w:rsidRPr="00581C7E">
            <w:rPr>
              <w:rFonts w:asciiTheme="majorHAnsi" w:hAnsiTheme="majorHAnsi" w:cstheme="majorHAnsi"/>
              <w:color w:val="000000" w:themeColor="text1"/>
              <w:sz w:val="12"/>
              <w:szCs w:val="12"/>
            </w:rPr>
            <w:t xml:space="preserve">that the 45th president of the United States will have to confront. Rather, </w:t>
          </w:r>
          <w:r w:rsidRPr="00581C7E">
            <w:rPr>
              <w:rFonts w:asciiTheme="majorHAnsi" w:hAnsiTheme="majorHAnsi" w:cstheme="majorHAnsi"/>
              <w:color w:val="000000" w:themeColor="text1"/>
              <w:u w:val="single"/>
            </w:rPr>
            <w:t xml:space="preserve">this title goes to the ongoing, </w:t>
          </w:r>
          <w:r w:rsidRPr="00581C7E">
            <w:rPr>
              <w:rFonts w:asciiTheme="majorHAnsi" w:hAnsiTheme="majorHAnsi" w:cstheme="majorHAnsi"/>
              <w:color w:val="000000" w:themeColor="text1"/>
              <w:sz w:val="12"/>
              <w:szCs w:val="12"/>
            </w:rPr>
            <w:t xml:space="preserve">slow-motion </w:t>
          </w:r>
          <w:r w:rsidRPr="00581C7E">
            <w:rPr>
              <w:rFonts w:asciiTheme="majorHAnsi" w:hAnsiTheme="majorHAnsi" w:cstheme="majorHAnsi"/>
              <w:color w:val="000000" w:themeColor="text1"/>
              <w:u w:val="single"/>
            </w:rPr>
            <w:t xml:space="preserve">catastrophe of </w:t>
          </w:r>
          <w:r w:rsidRPr="00581C7E">
            <w:rPr>
              <w:rFonts w:asciiTheme="majorHAnsi" w:hAnsiTheme="majorHAnsi" w:cstheme="majorHAnsi"/>
              <w:color w:val="000000" w:themeColor="text1"/>
              <w:highlight w:val="green"/>
              <w:u w:val="single"/>
            </w:rPr>
            <w:t>anthropogenic climate change</w:t>
          </w:r>
          <w:r w:rsidRPr="00581C7E">
            <w:rPr>
              <w:rFonts w:asciiTheme="majorHAnsi" w:hAnsiTheme="majorHAnsi" w:cstheme="majorHAnsi"/>
              <w:color w:val="000000" w:themeColor="text1"/>
              <w:sz w:val="12"/>
              <w:szCs w:val="12"/>
            </w:rPr>
            <w:t xml:space="preserve"> — </w:t>
          </w:r>
          <w:r w:rsidRPr="00581C7E">
            <w:rPr>
              <w:rFonts w:asciiTheme="majorHAnsi" w:hAnsiTheme="majorHAnsi" w:cstheme="majorHAnsi"/>
              <w:color w:val="000000" w:themeColor="text1"/>
              <w:u w:val="single"/>
            </w:rPr>
            <w:t xml:space="preserve">a phenomenon that </w:t>
          </w:r>
          <w:r w:rsidRPr="00581C7E">
            <w:rPr>
              <w:rFonts w:asciiTheme="majorHAnsi" w:hAnsiTheme="majorHAnsi" w:cstheme="majorHAnsi"/>
              <w:color w:val="000000" w:themeColor="text1"/>
              <w:highlight w:val="green"/>
              <w:u w:val="single"/>
            </w:rPr>
            <w:t>threatens</w:t>
          </w:r>
          <w:r w:rsidRPr="00581C7E">
            <w:rPr>
              <w:rFonts w:asciiTheme="majorHAnsi" w:hAnsiTheme="majorHAnsi" w:cstheme="majorHAnsi"/>
              <w:color w:val="000000" w:themeColor="text1"/>
              <w:sz w:val="12"/>
              <w:szCs w:val="12"/>
            </w:rPr>
            <w:t xml:space="preserve"> not just the future prosperity of the U.S., but the </w:t>
          </w:r>
          <w:r w:rsidRPr="00581C7E">
            <w:rPr>
              <w:rFonts w:asciiTheme="majorHAnsi" w:eastAsia="Calibri" w:hAnsiTheme="majorHAnsi" w:cstheme="majorHAnsi"/>
              <w:b/>
              <w:color w:val="000000" w:themeColor="text1"/>
              <w:highlight w:val="green"/>
              <w:u w:val="single"/>
            </w:rPr>
            <w:t>survival</w:t>
          </w:r>
          <w:r w:rsidRPr="00581C7E">
            <w:rPr>
              <w:rFonts w:asciiTheme="majorHAnsi" w:eastAsia="Calibri" w:hAnsiTheme="majorHAnsi" w:cstheme="majorHAnsi"/>
              <w:b/>
              <w:color w:val="000000" w:themeColor="text1"/>
              <w:u w:val="single"/>
            </w:rPr>
            <w:t xml:space="preserve"> of the entire global village</w:t>
          </w:r>
          <w:r w:rsidRPr="00581C7E">
            <w:rPr>
              <w:rFonts w:asciiTheme="majorHAnsi" w:hAnsiTheme="majorHAnsi" w:cstheme="majorHAnsi"/>
              <w:color w:val="000000" w:themeColor="text1"/>
              <w:sz w:val="12"/>
              <w:szCs w:val="12"/>
            </w:rPr>
            <w:t xml:space="preserve">. The fact is that </w:t>
          </w:r>
          <w:r w:rsidRPr="00581C7E">
            <w:rPr>
              <w:rFonts w:asciiTheme="majorHAnsi" w:hAnsiTheme="majorHAnsi" w:cstheme="majorHAnsi"/>
              <w:color w:val="000000" w:themeColor="text1"/>
              <w:highlight w:val="green"/>
              <w:u w:val="single"/>
            </w:rPr>
            <w:t>climate change will result in</w:t>
          </w:r>
          <w:r w:rsidRPr="00581C7E">
            <w:rPr>
              <w:rFonts w:asciiTheme="majorHAnsi" w:hAnsiTheme="majorHAnsi" w:cstheme="majorHAnsi"/>
              <w:color w:val="000000" w:themeColor="text1"/>
              <w:u w:val="single"/>
            </w:rPr>
            <w:t xml:space="preserve"> a range of catastrophic</w:t>
          </w:r>
          <w:r w:rsidRPr="00581C7E">
            <w:rPr>
              <w:rFonts w:asciiTheme="majorHAnsi" w:hAnsiTheme="majorHAnsi" w:cstheme="majorHAnsi"/>
              <w:color w:val="000000" w:themeColor="text1"/>
              <w:sz w:val="12"/>
              <w:szCs w:val="12"/>
            </w:rPr>
            <w:t xml:space="preserve"> </w:t>
          </w:r>
          <w:r w:rsidRPr="00581C7E">
            <w:rPr>
              <w:rFonts w:asciiTheme="majorHAnsi" w:hAnsiTheme="majorHAnsi" w:cstheme="majorHAnsi"/>
              <w:color w:val="000000" w:themeColor="text1"/>
              <w:u w:val="single"/>
            </w:rPr>
            <w:t>consequences</w:t>
          </w:r>
          <w:r w:rsidRPr="00581C7E">
            <w:rPr>
              <w:rFonts w:asciiTheme="majorHAnsi" w:hAnsiTheme="majorHAnsi" w:cstheme="majorHAnsi"/>
              <w:color w:val="000000" w:themeColor="text1"/>
              <w:sz w:val="12"/>
              <w:szCs w:val="12"/>
            </w:rPr>
            <w:t xml:space="preserve">, including </w:t>
          </w:r>
          <w:r w:rsidRPr="00581C7E">
            <w:rPr>
              <w:rFonts w:asciiTheme="majorHAnsi" w:eastAsia="Calibri" w:hAnsiTheme="majorHAnsi" w:cstheme="majorHAnsi"/>
              <w:b/>
              <w:color w:val="000000" w:themeColor="text1"/>
              <w:highlight w:val="green"/>
              <w:u w:val="single"/>
            </w:rPr>
            <w:t>extreme heat waves</w:t>
          </w:r>
          <w:r w:rsidRPr="00581C7E">
            <w:rPr>
              <w:rFonts w:asciiTheme="majorHAnsi" w:hAnsiTheme="majorHAnsi" w:cstheme="majorHAnsi"/>
              <w:color w:val="000000" w:themeColor="text1"/>
              <w:sz w:val="12"/>
              <w:szCs w:val="12"/>
            </w:rPr>
            <w:t xml:space="preserve">, the </w:t>
          </w:r>
          <w:r w:rsidRPr="00581C7E">
            <w:rPr>
              <w:rFonts w:asciiTheme="majorHAnsi" w:eastAsia="Calibri" w:hAnsiTheme="majorHAnsi" w:cstheme="majorHAnsi"/>
              <w:b/>
              <w:color w:val="000000" w:themeColor="text1"/>
              <w:highlight w:val="green"/>
              <w:u w:val="single"/>
            </w:rPr>
            <w:t>spread of</w:t>
          </w:r>
          <w:r w:rsidRPr="00581C7E">
            <w:rPr>
              <w:rFonts w:asciiTheme="majorHAnsi" w:eastAsia="Calibri" w:hAnsiTheme="majorHAnsi" w:cstheme="majorHAnsi"/>
              <w:b/>
              <w:color w:val="000000" w:themeColor="text1"/>
              <w:u w:val="single"/>
            </w:rPr>
            <w:t xml:space="preserve"> infectious </w:t>
          </w:r>
          <w:r w:rsidRPr="00581C7E">
            <w:rPr>
              <w:rFonts w:asciiTheme="majorHAnsi" w:eastAsia="Calibri" w:hAnsiTheme="majorHAnsi" w:cstheme="majorHAnsi"/>
              <w:b/>
              <w:color w:val="000000" w:themeColor="text1"/>
              <w:highlight w:val="green"/>
              <w:u w:val="single"/>
            </w:rPr>
            <w:t>disease</w:t>
          </w:r>
          <w:r w:rsidRPr="00581C7E">
            <w:rPr>
              <w:rFonts w:asciiTheme="majorHAnsi" w:hAnsiTheme="majorHAnsi" w:cstheme="majorHAnsi"/>
              <w:color w:val="000000" w:themeColor="text1"/>
              <w:sz w:val="12"/>
              <w:szCs w:val="12"/>
            </w:rPr>
            <w:t xml:space="preserve">, </w:t>
          </w:r>
          <w:r w:rsidRPr="00581C7E">
            <w:rPr>
              <w:rFonts w:asciiTheme="majorHAnsi" w:eastAsia="Calibri" w:hAnsiTheme="majorHAnsi" w:cstheme="majorHAnsi"/>
              <w:b/>
              <w:color w:val="000000" w:themeColor="text1"/>
              <w:highlight w:val="green"/>
              <w:u w:val="single"/>
            </w:rPr>
            <w:t>megadroughts</w:t>
          </w:r>
          <w:r w:rsidRPr="00581C7E">
            <w:rPr>
              <w:rFonts w:asciiTheme="majorHAnsi" w:hAnsiTheme="majorHAnsi" w:cstheme="majorHAnsi"/>
              <w:color w:val="000000" w:themeColor="text1"/>
              <w:sz w:val="12"/>
              <w:szCs w:val="12"/>
            </w:rPr>
            <w:t xml:space="preserve">, coastal </w:t>
          </w:r>
          <w:r w:rsidRPr="00581C7E">
            <w:rPr>
              <w:rFonts w:asciiTheme="majorHAnsi" w:eastAsia="Calibri" w:hAnsiTheme="majorHAnsi" w:cstheme="majorHAnsi"/>
              <w:b/>
              <w:color w:val="000000" w:themeColor="text1"/>
              <w:highlight w:val="green"/>
              <w:u w:val="single"/>
            </w:rPr>
            <w:t>flooding</w:t>
          </w:r>
          <w:r w:rsidRPr="00581C7E">
            <w:rPr>
              <w:rFonts w:asciiTheme="majorHAnsi" w:hAnsiTheme="majorHAnsi" w:cstheme="majorHAnsi"/>
              <w:color w:val="000000" w:themeColor="text1"/>
              <w:sz w:val="12"/>
              <w:szCs w:val="12"/>
            </w:rPr>
            <w:t xml:space="preserve">, </w:t>
          </w:r>
          <w:r w:rsidRPr="00581C7E">
            <w:rPr>
              <w:rFonts w:asciiTheme="majorHAnsi" w:eastAsia="Calibri" w:hAnsiTheme="majorHAnsi" w:cstheme="majorHAnsi"/>
              <w:b/>
              <w:color w:val="000000" w:themeColor="text1"/>
              <w:highlight w:val="green"/>
              <w:u w:val="single"/>
            </w:rPr>
            <w:t>desertification</w:t>
          </w:r>
          <w:r w:rsidRPr="00581C7E">
            <w:rPr>
              <w:rFonts w:asciiTheme="majorHAnsi" w:hAnsiTheme="majorHAnsi" w:cstheme="majorHAnsi"/>
              <w:color w:val="000000" w:themeColor="text1"/>
              <w:sz w:val="12"/>
              <w:szCs w:val="12"/>
            </w:rPr>
            <w:t xml:space="preserve">, </w:t>
          </w:r>
          <w:r w:rsidRPr="00581C7E">
            <w:rPr>
              <w:rFonts w:asciiTheme="majorHAnsi" w:eastAsia="Calibri" w:hAnsiTheme="majorHAnsi" w:cstheme="majorHAnsi"/>
              <w:b/>
              <w:color w:val="000000" w:themeColor="text1"/>
              <w:highlight w:val="green"/>
              <w:u w:val="single"/>
            </w:rPr>
            <w:t>food supply disruptions</w:t>
          </w:r>
          <w:r w:rsidRPr="00581C7E">
            <w:rPr>
              <w:rFonts w:asciiTheme="majorHAnsi" w:hAnsiTheme="majorHAnsi" w:cstheme="majorHAnsi"/>
              <w:color w:val="000000" w:themeColor="text1"/>
              <w:sz w:val="12"/>
              <w:szCs w:val="12"/>
            </w:rPr>
            <w:t xml:space="preserve">, </w:t>
          </w:r>
          <w:r w:rsidRPr="00581C7E">
            <w:rPr>
              <w:rFonts w:asciiTheme="majorHAnsi" w:eastAsia="Calibri" w:hAnsiTheme="majorHAnsi" w:cstheme="majorHAnsi"/>
              <w:b/>
              <w:color w:val="000000" w:themeColor="text1"/>
              <w:u w:val="single"/>
            </w:rPr>
            <w:t xml:space="preserve">widespread </w:t>
          </w:r>
          <w:proofErr w:type="spellStart"/>
          <w:r w:rsidRPr="00581C7E">
            <w:rPr>
              <w:rFonts w:asciiTheme="majorHAnsi" w:eastAsia="Calibri" w:hAnsiTheme="majorHAnsi" w:cstheme="majorHAnsi"/>
              <w:b/>
              <w:color w:val="000000" w:themeColor="text1"/>
              <w:highlight w:val="green"/>
              <w:u w:val="single"/>
            </w:rPr>
            <w:t>biodiveristy</w:t>
          </w:r>
          <w:proofErr w:type="spellEnd"/>
          <w:r w:rsidRPr="00581C7E">
            <w:rPr>
              <w:rFonts w:asciiTheme="majorHAnsi" w:eastAsia="Calibri" w:hAnsiTheme="majorHAnsi" w:cstheme="majorHAnsi"/>
              <w:b/>
              <w:color w:val="000000" w:themeColor="text1"/>
              <w:highlight w:val="green"/>
              <w:u w:val="single"/>
            </w:rPr>
            <w:t xml:space="preserve"> loss</w:t>
          </w:r>
          <w:r w:rsidRPr="00581C7E">
            <w:rPr>
              <w:rFonts w:asciiTheme="majorHAnsi" w:hAnsiTheme="majorHAnsi" w:cstheme="majorHAnsi"/>
              <w:color w:val="000000" w:themeColor="text1"/>
              <w:sz w:val="12"/>
              <w:szCs w:val="12"/>
            </w:rPr>
            <w:t xml:space="preserve"> (e.g., the sixth mass extinction), </w:t>
          </w:r>
          <w:r w:rsidRPr="00581C7E">
            <w:rPr>
              <w:rFonts w:asciiTheme="majorHAnsi" w:eastAsia="Calibri" w:hAnsiTheme="majorHAnsi" w:cstheme="majorHAnsi"/>
              <w:b/>
              <w:color w:val="000000" w:themeColor="text1"/>
              <w:highlight w:val="green"/>
              <w:u w:val="single"/>
            </w:rPr>
            <w:t>mass migrations</w:t>
          </w:r>
          <w:r w:rsidRPr="00581C7E">
            <w:rPr>
              <w:rFonts w:asciiTheme="majorHAnsi" w:hAnsiTheme="majorHAnsi" w:cstheme="majorHAnsi"/>
              <w:color w:val="000000" w:themeColor="text1"/>
              <w:sz w:val="12"/>
              <w:szCs w:val="12"/>
            </w:rPr>
            <w:t xml:space="preserve">, </w:t>
          </w:r>
          <w:r w:rsidRPr="00581C7E">
            <w:rPr>
              <w:rFonts w:asciiTheme="majorHAnsi" w:eastAsia="Calibri" w:hAnsiTheme="majorHAnsi" w:cstheme="majorHAnsi"/>
              <w:b/>
              <w:color w:val="000000" w:themeColor="text1"/>
              <w:u w:val="single"/>
            </w:rPr>
            <w:t xml:space="preserve">social </w:t>
          </w:r>
          <w:proofErr w:type="gramStart"/>
          <w:r w:rsidRPr="00581C7E">
            <w:rPr>
              <w:rFonts w:asciiTheme="majorHAnsi" w:eastAsia="Calibri" w:hAnsiTheme="majorHAnsi" w:cstheme="majorHAnsi"/>
              <w:b/>
              <w:color w:val="000000" w:themeColor="text1"/>
              <w:u w:val="single"/>
            </w:rPr>
            <w:t>unrest</w:t>
          </w:r>
          <w:proofErr w:type="gramEnd"/>
          <w:r w:rsidRPr="00581C7E">
            <w:rPr>
              <w:rFonts w:asciiTheme="majorHAnsi" w:hAnsiTheme="majorHAnsi" w:cstheme="majorHAnsi"/>
              <w:color w:val="000000" w:themeColor="text1"/>
              <w:sz w:val="12"/>
              <w:szCs w:val="12"/>
            </w:rPr>
            <w:t xml:space="preserve"> and </w:t>
          </w:r>
          <w:r w:rsidRPr="00581C7E">
            <w:rPr>
              <w:rFonts w:asciiTheme="majorHAnsi" w:eastAsia="Calibri" w:hAnsiTheme="majorHAnsi" w:cstheme="majorHAnsi"/>
              <w:b/>
              <w:color w:val="000000" w:themeColor="text1"/>
              <w:highlight w:val="green"/>
              <w:u w:val="single"/>
            </w:rPr>
            <w:t>political instability</w:t>
          </w:r>
          <w:r w:rsidRPr="00581C7E">
            <w:rPr>
              <w:rFonts w:asciiTheme="majorHAnsi" w:hAnsiTheme="majorHAnsi" w:cstheme="majorHAnsi"/>
              <w:color w:val="000000" w:themeColor="text1"/>
              <w:sz w:val="12"/>
              <w:szCs w:val="12"/>
            </w:rPr>
            <w:t xml:space="preserve"> — to name just a few. And multiple high-ranking U.S. officials have affirmed a causal connection between climate change and terrorism. For example, John </w:t>
          </w:r>
          <w:r w:rsidRPr="00581C7E">
            <w:rPr>
              <w:rFonts w:asciiTheme="majorHAnsi" w:hAnsiTheme="majorHAnsi" w:cstheme="majorHAnsi"/>
              <w:color w:val="000000" w:themeColor="text1"/>
              <w:u w:val="single"/>
            </w:rPr>
            <w:t>Brennan</w:t>
          </w:r>
          <w:r w:rsidRPr="00581C7E">
            <w:rPr>
              <w:rFonts w:asciiTheme="majorHAnsi" w:hAnsiTheme="majorHAnsi" w:cstheme="majorHAnsi"/>
              <w:color w:val="000000" w:themeColor="text1"/>
              <w:sz w:val="12"/>
              <w:szCs w:val="12"/>
            </w:rPr>
            <w:t xml:space="preserve">, the current Director of the CIA, </w:t>
          </w:r>
          <w:r w:rsidRPr="00581C7E">
            <w:rPr>
              <w:rFonts w:asciiTheme="majorHAnsi" w:hAnsiTheme="majorHAnsi" w:cstheme="majorHAnsi"/>
              <w:color w:val="000000" w:themeColor="text1"/>
              <w:u w:val="single"/>
            </w:rPr>
            <w:t xml:space="preserve">recently stated that “the impact of </w:t>
          </w:r>
          <w:r w:rsidRPr="00581C7E">
            <w:rPr>
              <w:rFonts w:asciiTheme="majorHAnsi" w:hAnsiTheme="majorHAnsi" w:cstheme="majorHAnsi"/>
              <w:color w:val="000000" w:themeColor="text1"/>
              <w:highlight w:val="green"/>
              <w:u w:val="single"/>
            </w:rPr>
            <w:t>climate change</w:t>
          </w:r>
          <w:r w:rsidRPr="00581C7E">
            <w:rPr>
              <w:rFonts w:asciiTheme="majorHAnsi" w:hAnsiTheme="majorHAnsi" w:cstheme="majorHAnsi"/>
              <w:color w:val="000000" w:themeColor="text1"/>
              <w:u w:val="single"/>
            </w:rPr>
            <w:t>” is one of the</w:t>
          </w:r>
          <w:r w:rsidRPr="00581C7E">
            <w:rPr>
              <w:rFonts w:asciiTheme="majorHAnsi" w:hAnsiTheme="majorHAnsi" w:cstheme="majorHAnsi"/>
              <w:color w:val="000000" w:themeColor="text1"/>
              <w:sz w:val="12"/>
              <w:szCs w:val="12"/>
            </w:rPr>
            <w:t xml:space="preserve"> “deeper </w:t>
          </w:r>
          <w:r w:rsidRPr="00581C7E">
            <w:rPr>
              <w:rFonts w:asciiTheme="majorHAnsi" w:hAnsiTheme="majorHAnsi" w:cstheme="majorHAnsi"/>
              <w:color w:val="000000" w:themeColor="text1"/>
              <w:highlight w:val="green"/>
              <w:u w:val="single"/>
            </w:rPr>
            <w:t>causes</w:t>
          </w:r>
          <w:r w:rsidRPr="00581C7E">
            <w:rPr>
              <w:rFonts w:asciiTheme="majorHAnsi" w:hAnsiTheme="majorHAnsi" w:cstheme="majorHAnsi"/>
              <w:color w:val="000000" w:themeColor="text1"/>
              <w:u w:val="single"/>
            </w:rPr>
            <w:t xml:space="preserve"> of this rising </w:t>
          </w:r>
          <w:r w:rsidRPr="00581C7E">
            <w:rPr>
              <w:rFonts w:asciiTheme="majorHAnsi" w:hAnsiTheme="majorHAnsi" w:cstheme="majorHAnsi"/>
              <w:color w:val="000000" w:themeColor="text1"/>
              <w:highlight w:val="green"/>
              <w:u w:val="single"/>
            </w:rPr>
            <w:t>instability</w:t>
          </w:r>
          <w:r w:rsidRPr="00581C7E">
            <w:rPr>
              <w:rFonts w:asciiTheme="majorHAnsi" w:hAnsiTheme="majorHAnsi" w:cstheme="majorHAnsi"/>
              <w:color w:val="000000" w:themeColor="text1"/>
              <w:u w:val="single"/>
            </w:rPr>
            <w:t xml:space="preserve">” </w:t>
          </w:r>
          <w:r w:rsidRPr="00581C7E">
            <w:rPr>
              <w:rFonts w:asciiTheme="majorHAnsi" w:hAnsiTheme="majorHAnsi" w:cstheme="majorHAnsi"/>
              <w:color w:val="000000" w:themeColor="text1"/>
              <w:highlight w:val="green"/>
              <w:u w:val="single"/>
            </w:rPr>
            <w:t>in countries like Syria, Iraq, Ukraine</w:t>
          </w:r>
          <w:r w:rsidRPr="00581C7E">
            <w:rPr>
              <w:rFonts w:asciiTheme="majorHAnsi" w:hAnsiTheme="majorHAnsi" w:cstheme="majorHAnsi"/>
              <w:color w:val="000000" w:themeColor="text1"/>
              <w:u w:val="single"/>
            </w:rPr>
            <w:t xml:space="preserve">, </w:t>
          </w:r>
          <w:proofErr w:type="gramStart"/>
          <w:r w:rsidRPr="00581C7E">
            <w:rPr>
              <w:rFonts w:asciiTheme="majorHAnsi" w:hAnsiTheme="majorHAnsi" w:cstheme="majorHAnsi"/>
              <w:color w:val="000000" w:themeColor="text1"/>
              <w:u w:val="single"/>
            </w:rPr>
            <w:t>Yemen</w:t>
          </w:r>
          <w:proofErr w:type="gramEnd"/>
          <w:r w:rsidRPr="00581C7E">
            <w:rPr>
              <w:rFonts w:asciiTheme="majorHAnsi" w:hAnsiTheme="majorHAnsi" w:cstheme="majorHAnsi"/>
              <w:color w:val="000000" w:themeColor="text1"/>
              <w:u w:val="single"/>
            </w:rPr>
            <w:t xml:space="preserve"> and Libya. </w:t>
          </w:r>
          <w:r w:rsidRPr="00581C7E">
            <w:rPr>
              <w:rFonts w:asciiTheme="majorHAnsi" w:hAnsiTheme="majorHAnsi" w:cstheme="majorHAnsi"/>
              <w:color w:val="000000" w:themeColor="text1"/>
              <w:sz w:val="12"/>
              <w:szCs w:val="12"/>
            </w:rPr>
            <w:t xml:space="preserve">Similarly, Chuck </w:t>
          </w:r>
          <w:r w:rsidRPr="00581C7E">
            <w:rPr>
              <w:rFonts w:asciiTheme="majorHAnsi" w:hAnsiTheme="majorHAnsi" w:cstheme="majorHAnsi"/>
              <w:color w:val="000000" w:themeColor="text1"/>
              <w:u w:val="single"/>
            </w:rPr>
            <w:t>Hagel</w:t>
          </w:r>
          <w:r w:rsidRPr="00581C7E">
            <w:rPr>
              <w:rFonts w:asciiTheme="majorHAnsi" w:hAnsiTheme="majorHAnsi" w:cstheme="majorHAnsi"/>
              <w:color w:val="000000" w:themeColor="text1"/>
              <w:sz w:val="12"/>
              <w:szCs w:val="12"/>
            </w:rPr>
            <w:t xml:space="preserve">, the former secretary of defense, </w:t>
          </w:r>
          <w:r w:rsidRPr="00581C7E">
            <w:rPr>
              <w:rFonts w:asciiTheme="majorHAnsi" w:hAnsiTheme="majorHAnsi" w:cstheme="majorHAnsi"/>
              <w:color w:val="000000" w:themeColor="text1"/>
              <w:u w:val="single"/>
            </w:rPr>
            <w:t xml:space="preserve">describes climate change </w:t>
          </w:r>
          <w:r w:rsidRPr="00581C7E">
            <w:rPr>
              <w:rFonts w:asciiTheme="majorHAnsi" w:hAnsiTheme="majorHAnsi" w:cstheme="majorHAnsi"/>
              <w:color w:val="000000" w:themeColor="text1"/>
              <w:highlight w:val="green"/>
              <w:u w:val="single"/>
            </w:rPr>
            <w:t>as a “threat multiplier</w:t>
          </w:r>
          <w:r w:rsidRPr="00581C7E">
            <w:rPr>
              <w:rFonts w:asciiTheme="majorHAnsi" w:hAnsiTheme="majorHAnsi" w:cstheme="majorHAnsi"/>
              <w:color w:val="000000" w:themeColor="text1"/>
              <w:sz w:val="12"/>
              <w:szCs w:val="12"/>
            </w:rPr>
            <w:t xml:space="preserve">” that “has the potential to exacerbate many of the challenges we are dealing with today — from infectious disease to terrorism.” And the Department of Defense notes in a 2015 report that “Global climate change will aggravate problems such as poverty, social tensions, environmental degradation, ineffectual leadership and weak political institutions that threaten stability in a number of countries.” Consider some recent data that underline the fact that climate change is a “clear and present danger.” As of this writing, the hottest month on record was last February. It completely “obliterated” the previous “all-time global temperature record” set by — take a guess — January 2016. And January 2016 beat the previous records set by October, </w:t>
          </w:r>
          <w:proofErr w:type="gramStart"/>
          <w:r w:rsidRPr="00581C7E">
            <w:rPr>
              <w:rFonts w:asciiTheme="majorHAnsi" w:hAnsiTheme="majorHAnsi" w:cstheme="majorHAnsi"/>
              <w:color w:val="000000" w:themeColor="text1"/>
              <w:sz w:val="12"/>
              <w:szCs w:val="12"/>
            </w:rPr>
            <w:t>November</w:t>
          </w:r>
          <w:proofErr w:type="gramEnd"/>
          <w:r w:rsidRPr="00581C7E">
            <w:rPr>
              <w:rFonts w:asciiTheme="majorHAnsi" w:hAnsiTheme="majorHAnsi" w:cstheme="majorHAnsi"/>
              <w:color w:val="000000" w:themeColor="text1"/>
              <w:sz w:val="12"/>
              <w:szCs w:val="12"/>
            </w:rPr>
            <w:t xml:space="preserve"> and December 2015. Similarly, the hottest 16 years on record have all occurred since 2000, with only a single exception (1998). The current record-holder is 2015, followed by 2014, 2010 and 2013, but it appears that 2016 could be even hotter than 2015. </w:t>
          </w:r>
          <w:proofErr w:type="gramStart"/>
          <w:r w:rsidRPr="00581C7E">
            <w:rPr>
              <w:rFonts w:asciiTheme="majorHAnsi" w:hAnsiTheme="majorHAnsi" w:cstheme="majorHAnsi"/>
              <w:color w:val="000000" w:themeColor="text1"/>
              <w:sz w:val="12"/>
              <w:szCs w:val="12"/>
            </w:rPr>
            <w:t>This being said, climate</w:t>
          </w:r>
          <w:proofErr w:type="gramEnd"/>
          <w:r w:rsidRPr="00581C7E">
            <w:rPr>
              <w:rFonts w:asciiTheme="majorHAnsi" w:hAnsiTheme="majorHAnsi" w:cstheme="majorHAnsi"/>
              <w:color w:val="000000" w:themeColor="text1"/>
              <w:sz w:val="12"/>
              <w:szCs w:val="12"/>
            </w:rPr>
            <w:t xml:space="preserve"> change isn’t just a “present” danger with implications for human well-being this century. </w:t>
          </w:r>
          <w:r w:rsidRPr="00581C7E">
            <w:rPr>
              <w:rFonts w:asciiTheme="majorHAnsi" w:hAnsiTheme="majorHAnsi" w:cstheme="majorHAnsi"/>
              <w:color w:val="000000" w:themeColor="text1"/>
              <w:u w:val="single"/>
            </w:rPr>
            <w:t>As a 2016 paper</w:t>
          </w:r>
          <w:r w:rsidRPr="00581C7E">
            <w:rPr>
              <w:rFonts w:asciiTheme="majorHAnsi" w:hAnsiTheme="majorHAnsi" w:cstheme="majorHAnsi"/>
              <w:color w:val="000000" w:themeColor="text1"/>
              <w:sz w:val="12"/>
              <w:szCs w:val="12"/>
            </w:rPr>
            <w:t xml:space="preserve"> </w:t>
          </w:r>
          <w:r w:rsidRPr="00581C7E">
            <w:rPr>
              <w:rFonts w:asciiTheme="majorHAnsi" w:hAnsiTheme="majorHAnsi" w:cstheme="majorHAnsi"/>
              <w:color w:val="000000" w:themeColor="text1"/>
              <w:u w:val="single"/>
            </w:rPr>
            <w:t>published in Nature points out</w:t>
          </w:r>
          <w:r w:rsidRPr="00581C7E">
            <w:rPr>
              <w:rFonts w:asciiTheme="majorHAnsi" w:hAnsiTheme="majorHAnsi" w:cstheme="majorHAnsi"/>
              <w:color w:val="000000" w:themeColor="text1"/>
              <w:sz w:val="12"/>
              <w:szCs w:val="12"/>
            </w:rPr>
            <w:t xml:space="preserve">, </w:t>
          </w:r>
          <w:r w:rsidRPr="00581C7E">
            <w:rPr>
              <w:rFonts w:asciiTheme="majorHAnsi" w:hAnsiTheme="majorHAnsi" w:cstheme="majorHAnsi"/>
              <w:color w:val="000000" w:themeColor="text1"/>
              <w:u w:val="single"/>
            </w:rPr>
            <w:t xml:space="preserve">the fossil fuels that we’re burning right now could affect </w:t>
          </w:r>
          <w:r w:rsidRPr="00581C7E">
            <w:rPr>
              <w:rFonts w:asciiTheme="majorHAnsi" w:eastAsia="Calibri" w:hAnsiTheme="majorHAnsi" w:cstheme="majorHAnsi"/>
              <w:b/>
              <w:color w:val="000000" w:themeColor="text1"/>
              <w:u w:val="single"/>
            </w:rPr>
            <w:t>future generations for up to 10,000 years</w:t>
          </w:r>
          <w:r w:rsidRPr="00581C7E">
            <w:rPr>
              <w:rFonts w:asciiTheme="majorHAnsi" w:hAnsiTheme="majorHAnsi" w:cstheme="majorHAnsi"/>
              <w:color w:val="000000" w:themeColor="text1"/>
              <w:sz w:val="12"/>
              <w:szCs w:val="12"/>
            </w:rPr>
            <w:t>. We are, in other words, “</w:t>
          </w:r>
          <w:r w:rsidRPr="00581C7E">
            <w:rPr>
              <w:rFonts w:asciiTheme="majorHAnsi" w:hAnsiTheme="majorHAnsi" w:cstheme="majorHAnsi"/>
              <w:color w:val="000000" w:themeColor="text1"/>
              <w:u w:val="single"/>
            </w:rPr>
            <w:t>imposing adverse changes on more humans than have ever existed</w:t>
          </w:r>
          <w:r w:rsidRPr="00581C7E">
            <w:rPr>
              <w:rFonts w:asciiTheme="majorHAnsi" w:hAnsiTheme="majorHAnsi" w:cstheme="majorHAnsi"/>
              <w:color w:val="000000" w:themeColor="text1"/>
              <w:sz w:val="12"/>
              <w:szCs w:val="12"/>
            </w:rPr>
            <w:t xml:space="preserve">.” To quote </w:t>
          </w:r>
          <w:r w:rsidRPr="00581C7E">
            <w:rPr>
              <w:rFonts w:asciiTheme="majorHAnsi" w:hAnsiTheme="majorHAnsi" w:cstheme="majorHAnsi"/>
              <w:color w:val="000000" w:themeColor="text1"/>
              <w:u w:val="single"/>
            </w:rPr>
            <w:t>the study, co-authored by more than 20 scientists</w:t>
          </w:r>
          <w:r w:rsidRPr="00581C7E">
            <w:rPr>
              <w:rFonts w:asciiTheme="majorHAnsi" w:hAnsiTheme="majorHAnsi" w:cstheme="majorHAnsi"/>
              <w:color w:val="000000" w:themeColor="text1"/>
              <w:sz w:val="12"/>
              <w:szCs w:val="12"/>
            </w:rPr>
            <w:t xml:space="preserve"> from around the world, at length: “</w:t>
          </w:r>
          <w:r w:rsidRPr="00581C7E">
            <w:rPr>
              <w:rFonts w:asciiTheme="majorHAnsi" w:hAnsiTheme="majorHAnsi" w:cstheme="majorHAnsi"/>
              <w:color w:val="000000" w:themeColor="text1"/>
              <w:highlight w:val="green"/>
              <w:u w:val="single"/>
            </w:rPr>
            <w:t xml:space="preserve">The next few decades offer </w:t>
          </w:r>
          <w:r w:rsidRPr="00581C7E">
            <w:rPr>
              <w:rFonts w:asciiTheme="majorHAnsi" w:eastAsia="Calibri" w:hAnsiTheme="majorHAnsi" w:cstheme="majorHAnsi"/>
              <w:b/>
              <w:color w:val="000000" w:themeColor="text1"/>
              <w:highlight w:val="green"/>
              <w:u w:val="single"/>
            </w:rPr>
            <w:t>a brief window of opportunity</w:t>
          </w:r>
          <w:r w:rsidRPr="00581C7E">
            <w:rPr>
              <w:rFonts w:asciiTheme="majorHAnsi" w:hAnsiTheme="majorHAnsi" w:cstheme="majorHAnsi"/>
              <w:color w:val="000000" w:themeColor="text1"/>
              <w:highlight w:val="green"/>
              <w:u w:val="single"/>
            </w:rPr>
            <w:t xml:space="preserve"> to minimize</w:t>
          </w:r>
          <w:r w:rsidRPr="00581C7E">
            <w:rPr>
              <w:rFonts w:asciiTheme="majorHAnsi" w:hAnsiTheme="majorHAnsi" w:cstheme="majorHAnsi"/>
              <w:color w:val="000000" w:themeColor="text1"/>
              <w:u w:val="single"/>
            </w:rPr>
            <w:t xml:space="preserve"> </w:t>
          </w:r>
          <w:r w:rsidRPr="00581C7E">
            <w:rPr>
              <w:rFonts w:asciiTheme="majorHAnsi" w:eastAsia="Calibri" w:hAnsiTheme="majorHAnsi" w:cstheme="majorHAnsi"/>
              <w:b/>
              <w:color w:val="000000" w:themeColor="text1"/>
              <w:u w:val="single"/>
            </w:rPr>
            <w:t xml:space="preserve">large-scale and </w:t>
          </w:r>
          <w:r w:rsidRPr="00581C7E">
            <w:rPr>
              <w:rFonts w:asciiTheme="majorHAnsi" w:hAnsiTheme="majorHAnsi" w:cstheme="majorHAnsi"/>
              <w:color w:val="000000" w:themeColor="text1"/>
              <w:u w:val="single"/>
            </w:rPr>
            <w:t xml:space="preserve">potentially </w:t>
          </w:r>
          <w:r w:rsidRPr="00581C7E">
            <w:rPr>
              <w:rFonts w:asciiTheme="majorHAnsi" w:hAnsiTheme="majorHAnsi" w:cstheme="majorHAnsi"/>
              <w:color w:val="000000" w:themeColor="text1"/>
              <w:highlight w:val="green"/>
              <w:u w:val="single"/>
            </w:rPr>
            <w:t>catastrophic climate change</w:t>
          </w:r>
          <w:r w:rsidRPr="00581C7E">
            <w:rPr>
              <w:rFonts w:asciiTheme="majorHAnsi" w:hAnsiTheme="majorHAnsi" w:cstheme="majorHAnsi"/>
              <w:color w:val="000000" w:themeColor="text1"/>
              <w:u w:val="single"/>
            </w:rPr>
            <w:t xml:space="preserve"> </w:t>
          </w:r>
        </w:p>
        <w:p w14:paraId="515E247D" w14:textId="77777777" w:rsidR="00FA3726" w:rsidRDefault="00FA3726" w:rsidP="00A542CC">
          <w:pPr>
            <w:rPr>
              <w:rFonts w:asciiTheme="majorHAnsi" w:hAnsiTheme="majorHAnsi" w:cstheme="majorHAnsi"/>
              <w:color w:val="000000" w:themeColor="text1"/>
              <w:u w:val="single"/>
            </w:rPr>
          </w:pPr>
        </w:p>
        <w:p w14:paraId="35C76E4D" w14:textId="159A0929" w:rsidR="00A542CC" w:rsidRPr="00581C7E" w:rsidRDefault="00A542CC" w:rsidP="00A542CC">
          <w:pPr>
            <w:rPr>
              <w:rFonts w:asciiTheme="majorHAnsi" w:hAnsiTheme="majorHAnsi" w:cstheme="majorHAnsi"/>
              <w:color w:val="000000" w:themeColor="text1"/>
            </w:rPr>
          </w:pPr>
          <w:r w:rsidRPr="00581C7E">
            <w:rPr>
              <w:rFonts w:asciiTheme="majorHAnsi" w:hAnsiTheme="majorHAnsi" w:cstheme="majorHAnsi"/>
              <w:color w:val="000000" w:themeColor="text1"/>
              <w:u w:val="single"/>
            </w:rPr>
            <w:t xml:space="preserve">that will extend </w:t>
          </w:r>
          <w:r w:rsidRPr="00581C7E">
            <w:rPr>
              <w:rFonts w:asciiTheme="majorHAnsi" w:eastAsia="Calibri" w:hAnsiTheme="majorHAnsi" w:cstheme="majorHAnsi"/>
              <w:b/>
              <w:color w:val="000000" w:themeColor="text1"/>
              <w:u w:val="single"/>
            </w:rPr>
            <w:t>longer than the entire history of human civilization thus far.</w:t>
          </w:r>
          <w:r w:rsidRPr="00581C7E">
            <w:rPr>
              <w:rFonts w:asciiTheme="majorHAnsi" w:hAnsiTheme="majorHAnsi" w:cstheme="majorHAnsi"/>
              <w:color w:val="000000" w:themeColor="text1"/>
              <w:u w:val="single"/>
            </w:rPr>
            <w:t xml:space="preserve"> </w:t>
          </w:r>
          <w:r w:rsidRPr="00581C7E">
            <w:rPr>
              <w:rFonts w:asciiTheme="majorHAnsi" w:hAnsiTheme="majorHAnsi" w:cstheme="majorHAnsi"/>
              <w:color w:val="000000" w:themeColor="text1"/>
              <w:highlight w:val="green"/>
              <w:u w:val="single"/>
            </w:rPr>
            <w:t>Policy decisions</w:t>
          </w:r>
          <w:r w:rsidRPr="00581C7E">
            <w:rPr>
              <w:rFonts w:asciiTheme="majorHAnsi" w:hAnsiTheme="majorHAnsi" w:cstheme="majorHAnsi"/>
              <w:color w:val="000000" w:themeColor="text1"/>
              <w:u w:val="single"/>
            </w:rPr>
            <w:t xml:space="preserve"> made </w:t>
          </w:r>
          <w:r w:rsidRPr="00581C7E">
            <w:rPr>
              <w:rFonts w:asciiTheme="majorHAnsi" w:hAnsiTheme="majorHAnsi" w:cstheme="majorHAnsi"/>
              <w:color w:val="000000" w:themeColor="text1"/>
              <w:highlight w:val="green"/>
              <w:u w:val="single"/>
            </w:rPr>
            <w:t xml:space="preserve">during this window are likely to result in changes to Earth’s climate system </w:t>
          </w:r>
          <w:r w:rsidRPr="00581C7E">
            <w:rPr>
              <w:rFonts w:asciiTheme="majorHAnsi" w:eastAsia="Calibri" w:hAnsiTheme="majorHAnsi" w:cstheme="majorHAnsi"/>
              <w:b/>
              <w:color w:val="000000" w:themeColor="text1"/>
              <w:highlight w:val="green"/>
              <w:u w:val="single"/>
            </w:rPr>
            <w:t>measured in millennia</w:t>
          </w:r>
          <w:r w:rsidRPr="00581C7E">
            <w:rPr>
              <w:rFonts w:asciiTheme="majorHAnsi" w:eastAsia="Calibri" w:hAnsiTheme="majorHAnsi" w:cstheme="majorHAnsi"/>
              <w:b/>
              <w:color w:val="000000" w:themeColor="text1"/>
              <w:u w:val="single"/>
            </w:rPr>
            <w:t xml:space="preserve"> rather than human lifespans</w:t>
          </w:r>
          <w:r w:rsidRPr="00581C7E">
            <w:rPr>
              <w:rFonts w:asciiTheme="majorHAnsi" w:hAnsiTheme="majorHAnsi" w:cstheme="majorHAnsi"/>
              <w:color w:val="000000" w:themeColor="text1"/>
              <w:sz w:val="12"/>
              <w:szCs w:val="12"/>
            </w:rPr>
            <w:t xml:space="preserve">, </w:t>
          </w:r>
          <w:r w:rsidRPr="00581C7E">
            <w:rPr>
              <w:rFonts w:asciiTheme="majorHAnsi" w:hAnsiTheme="majorHAnsi" w:cstheme="majorHAnsi"/>
              <w:color w:val="000000" w:themeColor="text1"/>
              <w:u w:val="single"/>
            </w:rPr>
            <w:t>with associated socioeconomic and ecological impacts</w:t>
          </w:r>
          <w:r w:rsidRPr="00581C7E">
            <w:rPr>
              <w:rFonts w:asciiTheme="majorHAnsi" w:hAnsiTheme="majorHAnsi" w:cstheme="majorHAnsi"/>
              <w:color w:val="000000" w:themeColor="text1"/>
              <w:sz w:val="12"/>
              <w:szCs w:val="12"/>
            </w:rPr>
            <w:t xml:space="preserve"> </w:t>
          </w:r>
          <w:r w:rsidRPr="00581C7E">
            <w:rPr>
              <w:rFonts w:asciiTheme="majorHAnsi" w:hAnsiTheme="majorHAnsi" w:cstheme="majorHAnsi"/>
              <w:color w:val="000000" w:themeColor="text1"/>
              <w:u w:val="single"/>
            </w:rPr>
            <w:t>that will exacerbate the risks and damages to society and ecosystems</w:t>
          </w:r>
          <w:r w:rsidRPr="00581C7E">
            <w:rPr>
              <w:rFonts w:asciiTheme="majorHAnsi" w:hAnsiTheme="majorHAnsi" w:cstheme="majorHAnsi"/>
              <w:color w:val="000000" w:themeColor="text1"/>
              <w:sz w:val="12"/>
              <w:szCs w:val="12"/>
            </w:rPr>
            <w:t xml:space="preserve"> that are </w:t>
          </w:r>
          <w:r w:rsidRPr="00581C7E">
            <w:rPr>
              <w:rFonts w:asciiTheme="majorHAnsi" w:hAnsiTheme="majorHAnsi" w:cstheme="majorHAnsi"/>
              <w:color w:val="000000" w:themeColor="text1"/>
              <w:u w:val="single"/>
            </w:rPr>
            <w:t xml:space="preserve">projected for the twenty-first century and propagate </w:t>
          </w:r>
          <w:r w:rsidRPr="00581C7E">
            <w:rPr>
              <w:rFonts w:asciiTheme="majorHAnsi" w:eastAsia="Calibri" w:hAnsiTheme="majorHAnsi" w:cstheme="majorHAnsi"/>
              <w:b/>
              <w:color w:val="000000" w:themeColor="text1"/>
              <w:u w:val="single"/>
            </w:rPr>
            <w:t>into the future for many thousands of years.”</w:t>
          </w:r>
        </w:p>
      </w:sdtContent>
    </w:sdt>
    <w:p w14:paraId="4C5283BA" w14:textId="77777777" w:rsidR="002C452F" w:rsidRPr="00581C7E" w:rsidRDefault="002C452F" w:rsidP="00BD054D">
      <w:pPr>
        <w:rPr>
          <w:rFonts w:asciiTheme="majorHAnsi" w:hAnsiTheme="majorHAnsi" w:cstheme="majorHAnsi"/>
          <w:u w:val="single"/>
        </w:rPr>
      </w:pPr>
    </w:p>
    <w:p w14:paraId="2B131826" w14:textId="689DABBB" w:rsidR="001619A7" w:rsidRPr="00581C7E" w:rsidRDefault="00F01D34" w:rsidP="00F01D34">
      <w:pPr>
        <w:pStyle w:val="Heading2"/>
        <w:rPr>
          <w:rFonts w:asciiTheme="majorHAnsi" w:hAnsiTheme="majorHAnsi" w:cstheme="majorHAnsi"/>
        </w:rPr>
      </w:pPr>
      <w:r w:rsidRPr="00581C7E">
        <w:rPr>
          <w:rFonts w:asciiTheme="majorHAnsi" w:hAnsiTheme="majorHAnsi" w:cstheme="majorHAnsi"/>
        </w:rPr>
        <w:lastRenderedPageBreak/>
        <w:t>Contention 3: An Unconditional Right to Strike is Key</w:t>
      </w:r>
    </w:p>
    <w:p w14:paraId="2ABD3CE1" w14:textId="77777777" w:rsidR="00F01D34" w:rsidRPr="00581C7E" w:rsidRDefault="00F01D34" w:rsidP="00F01D34">
      <w:pPr>
        <w:pStyle w:val="Heading4"/>
        <w:spacing w:before="0"/>
        <w:rPr>
          <w:rFonts w:asciiTheme="majorHAnsi" w:hAnsiTheme="majorHAnsi" w:cstheme="majorHAnsi"/>
        </w:rPr>
      </w:pPr>
      <w:r w:rsidRPr="00581C7E">
        <w:rPr>
          <w:rFonts w:asciiTheme="majorHAnsi" w:hAnsiTheme="majorHAnsi" w:cstheme="majorHAnsi"/>
          <w:color w:val="000000"/>
        </w:rPr>
        <w:t>Limits on the right to strike impede its effectiveness.</w:t>
      </w:r>
    </w:p>
    <w:p w14:paraId="4483ABF7" w14:textId="77777777" w:rsidR="009338EE" w:rsidRDefault="00F01D34" w:rsidP="00F01D34">
      <w:pPr>
        <w:pStyle w:val="NormalWeb"/>
        <w:spacing w:before="0" w:beforeAutospacing="0" w:after="0" w:afterAutospacing="0"/>
        <w:rPr>
          <w:rFonts w:asciiTheme="majorHAnsi" w:hAnsiTheme="majorHAnsi" w:cstheme="majorHAnsi"/>
          <w:color w:val="000000"/>
          <w:u w:val="single"/>
        </w:rPr>
      </w:pPr>
      <w:r w:rsidRPr="00581C7E">
        <w:rPr>
          <w:rFonts w:asciiTheme="majorHAnsi" w:hAnsiTheme="majorHAnsi" w:cstheme="majorHAnsi"/>
          <w:b/>
          <w:bCs/>
          <w:color w:val="000000"/>
          <w:sz w:val="26"/>
          <w:szCs w:val="26"/>
        </w:rPr>
        <w:t>Reddy, 21</w:t>
      </w:r>
      <w:r w:rsidRPr="00581C7E">
        <w:rPr>
          <w:rFonts w:asciiTheme="majorHAnsi" w:hAnsiTheme="majorHAnsi" w:cstheme="majorHAnsi"/>
          <w:color w:val="000000"/>
        </w:rPr>
        <w:t xml:space="preserve"> </w:t>
      </w:r>
      <w:r w:rsidRPr="00581C7E">
        <w:rPr>
          <w:rFonts w:asciiTheme="majorHAnsi" w:hAnsiTheme="majorHAnsi" w:cstheme="majorHAnsi"/>
          <w:color w:val="000000"/>
          <w:sz w:val="16"/>
          <w:szCs w:val="16"/>
        </w:rPr>
        <w:t>Diana S. Reddy (Doctoral Fellow at the Law, Economics, and Politics Center at UC Berkeley Law). “‘There Is No Such Thing as an Illegal Strike’: Reconceptualizing the Strike in Law and Political Economy.” Yale Law Journal. 6 January 2021. JDN.</w:t>
      </w:r>
      <w:hyperlink r:id="rId17" w:history="1">
        <w:r w:rsidRPr="00581C7E">
          <w:rPr>
            <w:rStyle w:val="Hyperlink"/>
            <w:rFonts w:asciiTheme="majorHAnsi" w:eastAsiaTheme="majorEastAsia" w:hAnsiTheme="majorHAnsi" w:cstheme="majorHAnsi"/>
            <w:color w:val="000000"/>
            <w:sz w:val="16"/>
            <w:szCs w:val="16"/>
          </w:rPr>
          <w:t xml:space="preserve"> </w:t>
        </w:r>
        <w:r w:rsidRPr="00581C7E">
          <w:rPr>
            <w:rStyle w:val="Hyperlink"/>
            <w:rFonts w:asciiTheme="majorHAnsi" w:eastAsiaTheme="majorEastAsia" w:hAnsiTheme="majorHAnsi" w:cstheme="majorHAnsi"/>
            <w:color w:val="1155CC"/>
            <w:sz w:val="16"/>
            <w:szCs w:val="16"/>
          </w:rPr>
          <w:t>https://www.yalelawjournal.org/forum/there-is-no-such-thing-as-an-illegal-strike-reconceptualizing-the-strike-in-law-and-political-economy</w:t>
        </w:r>
      </w:hyperlink>
      <w:r w:rsidRPr="00581C7E">
        <w:rPr>
          <w:rFonts w:asciiTheme="majorHAnsi" w:hAnsiTheme="majorHAnsi" w:cstheme="majorHAnsi"/>
          <w:color w:val="000000"/>
          <w:sz w:val="16"/>
          <w:szCs w:val="16"/>
        </w:rPr>
        <w:t xml:space="preserve">. </w:t>
      </w:r>
      <w:r w:rsidRPr="00581C7E">
        <w:rPr>
          <w:rFonts w:asciiTheme="majorHAnsi" w:hAnsiTheme="majorHAnsi" w:cstheme="majorHAnsi"/>
          <w:color w:val="000000"/>
          <w:u w:val="single"/>
          <w:shd w:val="clear" w:color="auto" w:fill="00FFFF"/>
        </w:rPr>
        <w:t>The National Labor Relations Board</w:t>
      </w:r>
      <w:r w:rsidRPr="00581C7E">
        <w:rPr>
          <w:rFonts w:asciiTheme="majorHAnsi" w:hAnsiTheme="majorHAnsi" w:cstheme="majorHAnsi"/>
          <w:color w:val="000000"/>
          <w:sz w:val="16"/>
          <w:szCs w:val="16"/>
        </w:rPr>
        <w:t>—the institution charged with enforcing the policies of the Act—</w:t>
      </w:r>
      <w:r w:rsidRPr="00581C7E">
        <w:rPr>
          <w:rFonts w:asciiTheme="majorHAnsi" w:hAnsiTheme="majorHAnsi" w:cstheme="majorHAnsi"/>
          <w:color w:val="000000"/>
          <w:u w:val="single"/>
          <w:shd w:val="clear" w:color="auto" w:fill="00FFFF"/>
        </w:rPr>
        <w:t>summarizes</w:t>
      </w:r>
      <w:r w:rsidRPr="00581C7E">
        <w:rPr>
          <w:rFonts w:asciiTheme="majorHAnsi" w:hAnsiTheme="majorHAnsi" w:cstheme="majorHAnsi"/>
          <w:color w:val="000000"/>
          <w:u w:val="single"/>
        </w:rPr>
        <w:t xml:space="preserve"> these “qualifications and limitations” on the right to strike on its website</w:t>
      </w:r>
      <w:r w:rsidRPr="00581C7E">
        <w:rPr>
          <w:rFonts w:asciiTheme="majorHAnsi" w:hAnsiTheme="majorHAnsi" w:cstheme="majorHAnsi"/>
          <w:color w:val="000000"/>
          <w:sz w:val="16"/>
          <w:szCs w:val="16"/>
        </w:rPr>
        <w:t xml:space="preserve"> in the following way: </w:t>
      </w:r>
      <w:r w:rsidRPr="00581C7E">
        <w:rPr>
          <w:rFonts w:asciiTheme="majorHAnsi" w:hAnsiTheme="majorHAnsi" w:cstheme="majorHAnsi"/>
          <w:color w:val="000000"/>
          <w:u w:val="single"/>
        </w:rPr>
        <w:t xml:space="preserve">The lawfulness of a strike may depend on the object, or purpose, of the strike, on its timing, or on the conduct of the strikers. </w:t>
      </w:r>
      <w:r w:rsidRPr="00581C7E">
        <w:rPr>
          <w:rFonts w:asciiTheme="majorHAnsi" w:hAnsiTheme="majorHAnsi" w:cstheme="majorHAnsi"/>
          <w:color w:val="000000"/>
          <w:u w:val="single"/>
          <w:shd w:val="clear" w:color="auto" w:fill="00FFFF"/>
        </w:rPr>
        <w:t>The object</w:t>
      </w:r>
      <w:r w:rsidRPr="00581C7E">
        <w:rPr>
          <w:rFonts w:asciiTheme="majorHAnsi" w:hAnsiTheme="majorHAnsi" w:cstheme="majorHAnsi"/>
          <w:color w:val="000000"/>
          <w:u w:val="single"/>
        </w:rPr>
        <w:t xml:space="preserve">, or objects, </w:t>
      </w:r>
      <w:r w:rsidRPr="00581C7E">
        <w:rPr>
          <w:rFonts w:asciiTheme="majorHAnsi" w:hAnsiTheme="majorHAnsi" w:cstheme="majorHAnsi"/>
          <w:color w:val="000000"/>
          <w:u w:val="single"/>
          <w:shd w:val="clear" w:color="auto" w:fill="00FFFF"/>
        </w:rPr>
        <w:t xml:space="preserve">of a strike and whether the objects are lawful [is] </w:t>
      </w:r>
      <w:r w:rsidRPr="00581C7E">
        <w:rPr>
          <w:rFonts w:asciiTheme="majorHAnsi" w:hAnsiTheme="majorHAnsi" w:cstheme="majorHAnsi"/>
          <w:color w:val="000000"/>
          <w:u w:val="single"/>
        </w:rPr>
        <w:t>are matters that are</w:t>
      </w:r>
      <w:r w:rsidRPr="00581C7E">
        <w:rPr>
          <w:rFonts w:asciiTheme="majorHAnsi" w:hAnsiTheme="majorHAnsi" w:cstheme="majorHAnsi"/>
          <w:color w:val="000000"/>
          <w:u w:val="single"/>
          <w:shd w:val="clear" w:color="auto" w:fill="00FFFF"/>
        </w:rPr>
        <w:t xml:space="preserve"> not always easy to determine. </w:t>
      </w:r>
      <w:r w:rsidRPr="00581C7E">
        <w:rPr>
          <w:rFonts w:asciiTheme="majorHAnsi" w:hAnsiTheme="majorHAnsi" w:cstheme="majorHAnsi"/>
          <w:color w:val="000000"/>
          <w:sz w:val="16"/>
          <w:szCs w:val="16"/>
        </w:rPr>
        <w:t xml:space="preserve">Such issues often </w:t>
      </w:r>
      <w:proofErr w:type="gramStart"/>
      <w:r w:rsidRPr="00581C7E">
        <w:rPr>
          <w:rFonts w:asciiTheme="majorHAnsi" w:hAnsiTheme="majorHAnsi" w:cstheme="majorHAnsi"/>
          <w:color w:val="000000"/>
          <w:sz w:val="16"/>
          <w:szCs w:val="16"/>
        </w:rPr>
        <w:t>have to</w:t>
      </w:r>
      <w:proofErr w:type="gramEnd"/>
      <w:r w:rsidRPr="00581C7E">
        <w:rPr>
          <w:rFonts w:asciiTheme="majorHAnsi" w:hAnsiTheme="majorHAnsi" w:cstheme="majorHAnsi"/>
          <w:color w:val="000000"/>
          <w:sz w:val="16"/>
          <w:szCs w:val="16"/>
        </w:rPr>
        <w:t xml:space="preserve"> be decided by the National Labor Relations Board. The consequences can be severe to striking employees and struck employers, involving as they do questions of reinstatement and backpay.93 The “right” to strike, it seems, is filled with uncertainty and peril. </w:t>
      </w:r>
      <w:r w:rsidRPr="00581C7E">
        <w:rPr>
          <w:rFonts w:asciiTheme="majorHAnsi" w:hAnsiTheme="majorHAnsi" w:cstheme="majorHAnsi"/>
          <w:color w:val="000000"/>
          <w:u w:val="single"/>
        </w:rPr>
        <w:t>Collectively</w:t>
      </w:r>
      <w:r w:rsidRPr="00581C7E">
        <w:rPr>
          <w:rFonts w:asciiTheme="majorHAnsi" w:hAnsiTheme="majorHAnsi" w:cstheme="majorHAnsi"/>
          <w:color w:val="000000"/>
          <w:u w:val="single"/>
          <w:shd w:val="clear" w:color="auto" w:fill="00FFFF"/>
        </w:rPr>
        <w:t>, [and] these rules prohibit many of the strikes which helped build the labor movement[.]</w:t>
      </w:r>
      <w:r w:rsidRPr="00581C7E">
        <w:rPr>
          <w:rFonts w:asciiTheme="majorHAnsi" w:hAnsiTheme="majorHAnsi" w:cstheme="majorHAnsi"/>
          <w:color w:val="000000"/>
          <w:u w:val="single"/>
        </w:rPr>
        <w:t xml:space="preserve"> </w:t>
      </w:r>
    </w:p>
    <w:p w14:paraId="77948B62" w14:textId="77777777" w:rsidR="009338EE" w:rsidRDefault="009338EE" w:rsidP="00F01D34">
      <w:pPr>
        <w:pStyle w:val="NormalWeb"/>
        <w:spacing w:before="0" w:beforeAutospacing="0" w:after="0" w:afterAutospacing="0"/>
        <w:rPr>
          <w:rFonts w:asciiTheme="majorHAnsi" w:hAnsiTheme="majorHAnsi" w:cstheme="majorHAnsi"/>
          <w:color w:val="000000"/>
          <w:u w:val="single"/>
        </w:rPr>
      </w:pPr>
    </w:p>
    <w:p w14:paraId="50AB86A8" w14:textId="77777777" w:rsidR="009338EE" w:rsidRDefault="009338EE" w:rsidP="00F01D34">
      <w:pPr>
        <w:pStyle w:val="NormalWeb"/>
        <w:spacing w:before="0" w:beforeAutospacing="0" w:after="0" w:afterAutospacing="0"/>
        <w:rPr>
          <w:rFonts w:asciiTheme="majorHAnsi" w:hAnsiTheme="majorHAnsi" w:cstheme="majorHAnsi"/>
          <w:color w:val="000000"/>
          <w:u w:val="single"/>
        </w:rPr>
      </w:pPr>
    </w:p>
    <w:p w14:paraId="38D546A6" w14:textId="18B41C39" w:rsidR="00F01D34" w:rsidRPr="00581C7E" w:rsidRDefault="00F01D34" w:rsidP="00F01D34">
      <w:pPr>
        <w:pStyle w:val="NormalWeb"/>
        <w:spacing w:before="0" w:beforeAutospacing="0" w:after="0" w:afterAutospacing="0"/>
        <w:rPr>
          <w:rFonts w:asciiTheme="majorHAnsi" w:hAnsiTheme="majorHAnsi" w:cstheme="majorHAnsi"/>
        </w:rPr>
      </w:pPr>
      <w:r w:rsidRPr="00581C7E">
        <w:rPr>
          <w:rFonts w:asciiTheme="majorHAnsi" w:hAnsiTheme="majorHAnsi" w:cstheme="majorHAnsi"/>
          <w:color w:val="000000"/>
          <w:u w:val="single"/>
        </w:rPr>
        <w:t xml:space="preserve">in its </w:t>
      </w:r>
      <w:r w:rsidRPr="00581C7E">
        <w:rPr>
          <w:rFonts w:asciiTheme="majorHAnsi" w:hAnsiTheme="majorHAnsi" w:cstheme="majorHAnsi"/>
          <w:color w:val="000000"/>
          <w:u w:val="single"/>
          <w:shd w:val="clear" w:color="auto" w:fill="00FFFF"/>
        </w:rPr>
        <w:t>current</w:t>
      </w:r>
      <w:r w:rsidRPr="00581C7E">
        <w:rPr>
          <w:rFonts w:asciiTheme="majorHAnsi" w:hAnsiTheme="majorHAnsi" w:cstheme="majorHAnsi"/>
          <w:color w:val="000000"/>
          <w:u w:val="single"/>
        </w:rPr>
        <w:t xml:space="preserve"> form. Ahmed White accordingly argues that </w:t>
      </w:r>
      <w:r w:rsidRPr="00581C7E">
        <w:rPr>
          <w:rFonts w:asciiTheme="majorHAnsi" w:hAnsiTheme="majorHAnsi" w:cstheme="majorHAnsi"/>
          <w:color w:val="000000"/>
          <w:u w:val="single"/>
          <w:shd w:val="clear" w:color="auto" w:fill="00FFFF"/>
        </w:rPr>
        <w:t xml:space="preserve">law prohibits effective strikes, </w:t>
      </w:r>
      <w:r w:rsidRPr="00581C7E">
        <w:rPr>
          <w:rFonts w:asciiTheme="majorHAnsi" w:hAnsiTheme="majorHAnsi" w:cstheme="majorHAnsi"/>
          <w:color w:val="000000"/>
          <w:u w:val="single"/>
        </w:rPr>
        <w:t xml:space="preserve">strikes </w:t>
      </w:r>
      <w:r w:rsidRPr="00581C7E">
        <w:rPr>
          <w:rFonts w:asciiTheme="majorHAnsi" w:hAnsiTheme="majorHAnsi" w:cstheme="majorHAnsi"/>
          <w:color w:val="000000"/>
          <w:u w:val="single"/>
          <w:shd w:val="clear" w:color="auto" w:fill="00FFFF"/>
        </w:rPr>
        <w:t xml:space="preserve">which could </w:t>
      </w:r>
      <w:proofErr w:type="gramStart"/>
      <w:r w:rsidRPr="00581C7E">
        <w:rPr>
          <w:rFonts w:asciiTheme="majorHAnsi" w:hAnsiTheme="majorHAnsi" w:cstheme="majorHAnsi"/>
          <w:color w:val="000000"/>
          <w:u w:val="single"/>
          <w:shd w:val="clear" w:color="auto" w:fill="00FFFF"/>
        </w:rPr>
        <w:t>actually change</w:t>
      </w:r>
      <w:proofErr w:type="gramEnd"/>
      <w:r w:rsidRPr="00581C7E">
        <w:rPr>
          <w:rFonts w:asciiTheme="majorHAnsi" w:hAnsiTheme="majorHAnsi" w:cstheme="majorHAnsi"/>
          <w:color w:val="000000"/>
          <w:u w:val="single"/>
          <w:shd w:val="clear" w:color="auto" w:fill="00FFFF"/>
        </w:rPr>
        <w:t xml:space="preserve"> employer behavior</w:t>
      </w:r>
      <w:r w:rsidRPr="00581C7E">
        <w:rPr>
          <w:rFonts w:asciiTheme="majorHAnsi" w:hAnsiTheme="majorHAnsi" w:cstheme="majorHAnsi"/>
          <w:color w:val="000000"/>
          <w:u w:val="single"/>
        </w:rPr>
        <w:t>:</w:t>
      </w:r>
      <w:r w:rsidRPr="00581C7E">
        <w:rPr>
          <w:rFonts w:asciiTheme="majorHAnsi" w:hAnsiTheme="majorHAnsi" w:cstheme="majorHAnsi"/>
          <w:color w:val="000000"/>
          <w:sz w:val="16"/>
          <w:szCs w:val="16"/>
        </w:rPr>
        <w:t xml:space="preserve"> “Their inherent affronts to property and public order place them well beyond the purview of what could ever constitute a viable legal right in liberal society; and they have been treated accordingly by courts, Congress, and other elite authorities.”94</w:t>
      </w:r>
    </w:p>
    <w:p w14:paraId="69043002" w14:textId="77777777" w:rsidR="00F01D34" w:rsidRPr="00581C7E" w:rsidRDefault="00F01D34" w:rsidP="00F01D34">
      <w:pPr>
        <w:pStyle w:val="NormalWeb"/>
        <w:spacing w:before="0" w:beforeAutospacing="0" w:after="0" w:afterAutospacing="0"/>
        <w:rPr>
          <w:rFonts w:asciiTheme="majorHAnsi" w:hAnsiTheme="majorHAnsi" w:cstheme="majorHAnsi"/>
        </w:rPr>
      </w:pPr>
    </w:p>
    <w:p w14:paraId="4D9007FB" w14:textId="77777777" w:rsidR="006627FB" w:rsidRPr="00581C7E" w:rsidRDefault="006627FB" w:rsidP="006627FB">
      <w:pPr>
        <w:rPr>
          <w:rFonts w:asciiTheme="majorHAnsi" w:hAnsiTheme="majorHAnsi" w:cstheme="majorHAnsi"/>
        </w:rPr>
      </w:pPr>
    </w:p>
    <w:sectPr w:rsidR="006627FB" w:rsidRPr="00581C7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7720331"/>
    <w:multiLevelType w:val="hybridMultilevel"/>
    <w:tmpl w:val="3314DB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946A05"/>
    <w:multiLevelType w:val="multilevel"/>
    <w:tmpl w:val="40A44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B5832F6"/>
    <w:multiLevelType w:val="hybridMultilevel"/>
    <w:tmpl w:val="8492552C"/>
    <w:lvl w:ilvl="0" w:tplc="AE7A1BA2">
      <w:start w:val="3"/>
      <w:numFmt w:val="bullet"/>
      <w:lvlText w:val="-"/>
      <w:lvlJc w:val="left"/>
      <w:pPr>
        <w:ind w:left="720" w:hanging="360"/>
      </w:pPr>
      <w:rPr>
        <w:rFonts w:ascii="Calibri" w:eastAsia="Times New Roman" w:hAnsi="Calibri" w:cs="Calibri" w:hint="default"/>
        <w:color w:val="000000"/>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625359"/>
    <w:multiLevelType w:val="hybridMultilevel"/>
    <w:tmpl w:val="BD3063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FA51111"/>
    <w:multiLevelType w:val="hybridMultilevel"/>
    <w:tmpl w:val="FC340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F5426A2"/>
    <w:multiLevelType w:val="multilevel"/>
    <w:tmpl w:val="A4C45B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5D40868"/>
    <w:multiLevelType w:val="hybridMultilevel"/>
    <w:tmpl w:val="D1A8D1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5"/>
  </w:num>
  <w:num w:numId="14">
    <w:abstractNumId w:val="14"/>
  </w:num>
  <w:num w:numId="15">
    <w:abstractNumId w:val="17"/>
  </w:num>
  <w:num w:numId="16">
    <w:abstractNumId w:val="13"/>
  </w:num>
  <w:num w:numId="17">
    <w:abstractNumId w:val="16"/>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4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D054D"/>
    <w:rsid w:val="000029E3"/>
    <w:rsid w:val="000029E8"/>
    <w:rsid w:val="00004225"/>
    <w:rsid w:val="000066CA"/>
    <w:rsid w:val="00007264"/>
    <w:rsid w:val="000076A9"/>
    <w:rsid w:val="00014FAD"/>
    <w:rsid w:val="00015D2A"/>
    <w:rsid w:val="00015DA0"/>
    <w:rsid w:val="00023EE6"/>
    <w:rsid w:val="0002490B"/>
    <w:rsid w:val="00026465"/>
    <w:rsid w:val="00030204"/>
    <w:rsid w:val="000312A0"/>
    <w:rsid w:val="0003396C"/>
    <w:rsid w:val="00035337"/>
    <w:rsid w:val="00045DB9"/>
    <w:rsid w:val="00052FB1"/>
    <w:rsid w:val="00054276"/>
    <w:rsid w:val="000547B1"/>
    <w:rsid w:val="00060513"/>
    <w:rsid w:val="0006091E"/>
    <w:rsid w:val="000638C1"/>
    <w:rsid w:val="00065FEE"/>
    <w:rsid w:val="00066E3C"/>
    <w:rsid w:val="00072718"/>
    <w:rsid w:val="0007381E"/>
    <w:rsid w:val="00076094"/>
    <w:rsid w:val="0008785F"/>
    <w:rsid w:val="00090CBE"/>
    <w:rsid w:val="00094DEC"/>
    <w:rsid w:val="000A2D8A"/>
    <w:rsid w:val="000A3996"/>
    <w:rsid w:val="000D26A6"/>
    <w:rsid w:val="000D2B90"/>
    <w:rsid w:val="000D3A4C"/>
    <w:rsid w:val="000D6ED8"/>
    <w:rsid w:val="000D717B"/>
    <w:rsid w:val="00100B28"/>
    <w:rsid w:val="00117316"/>
    <w:rsid w:val="001209B4"/>
    <w:rsid w:val="00122D8A"/>
    <w:rsid w:val="001619A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BFD"/>
    <w:rsid w:val="001D4C28"/>
    <w:rsid w:val="001E0B1F"/>
    <w:rsid w:val="001E0C0F"/>
    <w:rsid w:val="001E1E0B"/>
    <w:rsid w:val="001E6E86"/>
    <w:rsid w:val="001F1173"/>
    <w:rsid w:val="001F242D"/>
    <w:rsid w:val="002005A8"/>
    <w:rsid w:val="00203DD8"/>
    <w:rsid w:val="00204E1D"/>
    <w:rsid w:val="002059BD"/>
    <w:rsid w:val="00207FD8"/>
    <w:rsid w:val="00210FAF"/>
    <w:rsid w:val="00213B1E"/>
    <w:rsid w:val="00214104"/>
    <w:rsid w:val="00215284"/>
    <w:rsid w:val="002168F2"/>
    <w:rsid w:val="00225310"/>
    <w:rsid w:val="0022589F"/>
    <w:rsid w:val="002343FE"/>
    <w:rsid w:val="00235F7B"/>
    <w:rsid w:val="00240E12"/>
    <w:rsid w:val="002502CF"/>
    <w:rsid w:val="00267EBB"/>
    <w:rsid w:val="0027023B"/>
    <w:rsid w:val="002723BB"/>
    <w:rsid w:val="00272F3F"/>
    <w:rsid w:val="00274EDB"/>
    <w:rsid w:val="0027729E"/>
    <w:rsid w:val="002843B2"/>
    <w:rsid w:val="00284ED6"/>
    <w:rsid w:val="00290C5A"/>
    <w:rsid w:val="00290C92"/>
    <w:rsid w:val="0029647A"/>
    <w:rsid w:val="00296504"/>
    <w:rsid w:val="002A40F3"/>
    <w:rsid w:val="002B5511"/>
    <w:rsid w:val="002B7ACF"/>
    <w:rsid w:val="002C452F"/>
    <w:rsid w:val="002E0643"/>
    <w:rsid w:val="002E392E"/>
    <w:rsid w:val="002E6BBC"/>
    <w:rsid w:val="002F1BA9"/>
    <w:rsid w:val="002F6E74"/>
    <w:rsid w:val="003106B3"/>
    <w:rsid w:val="0031385D"/>
    <w:rsid w:val="003171AB"/>
    <w:rsid w:val="003223B2"/>
    <w:rsid w:val="00322A67"/>
    <w:rsid w:val="0032681C"/>
    <w:rsid w:val="00330E13"/>
    <w:rsid w:val="00335A23"/>
    <w:rsid w:val="00340707"/>
    <w:rsid w:val="00341C61"/>
    <w:rsid w:val="00346B07"/>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DBE"/>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2ECC"/>
    <w:rsid w:val="00444843"/>
    <w:rsid w:val="00446567"/>
    <w:rsid w:val="00447B10"/>
    <w:rsid w:val="00452EE4"/>
    <w:rsid w:val="00452F0B"/>
    <w:rsid w:val="004536D6"/>
    <w:rsid w:val="00457224"/>
    <w:rsid w:val="0047482C"/>
    <w:rsid w:val="00475436"/>
    <w:rsid w:val="0048047E"/>
    <w:rsid w:val="00481591"/>
    <w:rsid w:val="00482AF9"/>
    <w:rsid w:val="00491337"/>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32E3"/>
    <w:rsid w:val="005519C2"/>
    <w:rsid w:val="005523E0"/>
    <w:rsid w:val="0055320F"/>
    <w:rsid w:val="0055699B"/>
    <w:rsid w:val="0056020A"/>
    <w:rsid w:val="00563D3D"/>
    <w:rsid w:val="005659AA"/>
    <w:rsid w:val="005676E8"/>
    <w:rsid w:val="00577C12"/>
    <w:rsid w:val="00580BFC"/>
    <w:rsid w:val="00581048"/>
    <w:rsid w:val="00581203"/>
    <w:rsid w:val="00581C7E"/>
    <w:rsid w:val="00582502"/>
    <w:rsid w:val="0058349C"/>
    <w:rsid w:val="00585FBE"/>
    <w:rsid w:val="005870E8"/>
    <w:rsid w:val="0058789C"/>
    <w:rsid w:val="005936B3"/>
    <w:rsid w:val="005A4D4E"/>
    <w:rsid w:val="005A7237"/>
    <w:rsid w:val="005B21FA"/>
    <w:rsid w:val="005B3244"/>
    <w:rsid w:val="005B692A"/>
    <w:rsid w:val="005B6EE8"/>
    <w:rsid w:val="005B7731"/>
    <w:rsid w:val="005C4515"/>
    <w:rsid w:val="005C5602"/>
    <w:rsid w:val="005C74A6"/>
    <w:rsid w:val="005D3B4D"/>
    <w:rsid w:val="005D615C"/>
    <w:rsid w:val="005E1860"/>
    <w:rsid w:val="005E600C"/>
    <w:rsid w:val="005F063B"/>
    <w:rsid w:val="005F192D"/>
    <w:rsid w:val="005F24C8"/>
    <w:rsid w:val="005F26AF"/>
    <w:rsid w:val="005F39AB"/>
    <w:rsid w:val="005F3FAF"/>
    <w:rsid w:val="00607D6C"/>
    <w:rsid w:val="0061383D"/>
    <w:rsid w:val="00614D69"/>
    <w:rsid w:val="00617030"/>
    <w:rsid w:val="00621301"/>
    <w:rsid w:val="0062173F"/>
    <w:rsid w:val="006235FB"/>
    <w:rsid w:val="00626A15"/>
    <w:rsid w:val="006379E9"/>
    <w:rsid w:val="006435C6"/>
    <w:rsid w:val="006438CB"/>
    <w:rsid w:val="006529B9"/>
    <w:rsid w:val="00654695"/>
    <w:rsid w:val="0065500A"/>
    <w:rsid w:val="00655217"/>
    <w:rsid w:val="0065727C"/>
    <w:rsid w:val="006627FB"/>
    <w:rsid w:val="00674A78"/>
    <w:rsid w:val="00696A16"/>
    <w:rsid w:val="006A4840"/>
    <w:rsid w:val="006A52A0"/>
    <w:rsid w:val="006A7E1D"/>
    <w:rsid w:val="006C3A56"/>
    <w:rsid w:val="006D13F4"/>
    <w:rsid w:val="006D6AED"/>
    <w:rsid w:val="006D6EC9"/>
    <w:rsid w:val="006E6D0B"/>
    <w:rsid w:val="006F126E"/>
    <w:rsid w:val="006F32C9"/>
    <w:rsid w:val="006F3834"/>
    <w:rsid w:val="006F5693"/>
    <w:rsid w:val="006F5D4C"/>
    <w:rsid w:val="007114FD"/>
    <w:rsid w:val="00717B01"/>
    <w:rsid w:val="007227D9"/>
    <w:rsid w:val="0072491F"/>
    <w:rsid w:val="00725598"/>
    <w:rsid w:val="007374A1"/>
    <w:rsid w:val="00752712"/>
    <w:rsid w:val="00753A84"/>
    <w:rsid w:val="007611F5"/>
    <w:rsid w:val="007619E4"/>
    <w:rsid w:val="00761CD4"/>
    <w:rsid w:val="00761E75"/>
    <w:rsid w:val="0076495E"/>
    <w:rsid w:val="00765FC8"/>
    <w:rsid w:val="00775694"/>
    <w:rsid w:val="00792336"/>
    <w:rsid w:val="00793E79"/>
    <w:rsid w:val="00793F46"/>
    <w:rsid w:val="007A1325"/>
    <w:rsid w:val="007A1A18"/>
    <w:rsid w:val="007A3BAF"/>
    <w:rsid w:val="007B1F60"/>
    <w:rsid w:val="007B53D8"/>
    <w:rsid w:val="007C22C5"/>
    <w:rsid w:val="007C514B"/>
    <w:rsid w:val="007C57E1"/>
    <w:rsid w:val="007C5811"/>
    <w:rsid w:val="007D2DF5"/>
    <w:rsid w:val="007D451A"/>
    <w:rsid w:val="007D5E3E"/>
    <w:rsid w:val="007D7596"/>
    <w:rsid w:val="007E242C"/>
    <w:rsid w:val="007E6631"/>
    <w:rsid w:val="007F07A9"/>
    <w:rsid w:val="00803A12"/>
    <w:rsid w:val="00805417"/>
    <w:rsid w:val="008266F9"/>
    <w:rsid w:val="008267E2"/>
    <w:rsid w:val="00826A9B"/>
    <w:rsid w:val="00834842"/>
    <w:rsid w:val="00840E7B"/>
    <w:rsid w:val="008536AF"/>
    <w:rsid w:val="00853D40"/>
    <w:rsid w:val="008564FC"/>
    <w:rsid w:val="00864E76"/>
    <w:rsid w:val="00872581"/>
    <w:rsid w:val="0087459D"/>
    <w:rsid w:val="00875ABF"/>
    <w:rsid w:val="0087680F"/>
    <w:rsid w:val="00876D81"/>
    <w:rsid w:val="00881D86"/>
    <w:rsid w:val="0088274B"/>
    <w:rsid w:val="00883306"/>
    <w:rsid w:val="008904F9"/>
    <w:rsid w:val="00890E4C"/>
    <w:rsid w:val="00890E74"/>
    <w:rsid w:val="00892798"/>
    <w:rsid w:val="0089418F"/>
    <w:rsid w:val="00897C29"/>
    <w:rsid w:val="008A1A9C"/>
    <w:rsid w:val="008A4633"/>
    <w:rsid w:val="008B032E"/>
    <w:rsid w:val="008C0FA2"/>
    <w:rsid w:val="008C2342"/>
    <w:rsid w:val="008C5FEA"/>
    <w:rsid w:val="008C6A60"/>
    <w:rsid w:val="008C77B6"/>
    <w:rsid w:val="008D1B91"/>
    <w:rsid w:val="008D724A"/>
    <w:rsid w:val="008E7A3E"/>
    <w:rsid w:val="008F41FD"/>
    <w:rsid w:val="008F4479"/>
    <w:rsid w:val="008F4BA0"/>
    <w:rsid w:val="00901726"/>
    <w:rsid w:val="00920E6A"/>
    <w:rsid w:val="00931816"/>
    <w:rsid w:val="00932C71"/>
    <w:rsid w:val="009338E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9B5"/>
    <w:rsid w:val="00992BE3"/>
    <w:rsid w:val="009A1467"/>
    <w:rsid w:val="009A6464"/>
    <w:rsid w:val="009B2271"/>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2CC"/>
    <w:rsid w:val="00A54315"/>
    <w:rsid w:val="00A60FBC"/>
    <w:rsid w:val="00A65C0B"/>
    <w:rsid w:val="00A776BA"/>
    <w:rsid w:val="00A81FD2"/>
    <w:rsid w:val="00A8441A"/>
    <w:rsid w:val="00A8674A"/>
    <w:rsid w:val="00A96E24"/>
    <w:rsid w:val="00AA6F6E"/>
    <w:rsid w:val="00AA71C0"/>
    <w:rsid w:val="00AB122B"/>
    <w:rsid w:val="00AB21B0"/>
    <w:rsid w:val="00AB48D3"/>
    <w:rsid w:val="00AE0243"/>
    <w:rsid w:val="00AE1BAD"/>
    <w:rsid w:val="00AE2124"/>
    <w:rsid w:val="00AE24BC"/>
    <w:rsid w:val="00AE3E3F"/>
    <w:rsid w:val="00AF2516"/>
    <w:rsid w:val="00AF4760"/>
    <w:rsid w:val="00AF4D52"/>
    <w:rsid w:val="00AF55D4"/>
    <w:rsid w:val="00B0505F"/>
    <w:rsid w:val="00B05C2D"/>
    <w:rsid w:val="00B12933"/>
    <w:rsid w:val="00B12B88"/>
    <w:rsid w:val="00B137E0"/>
    <w:rsid w:val="00B13BC8"/>
    <w:rsid w:val="00B24662"/>
    <w:rsid w:val="00B33B42"/>
    <w:rsid w:val="00B3569C"/>
    <w:rsid w:val="00B43676"/>
    <w:rsid w:val="00B50537"/>
    <w:rsid w:val="00B5602D"/>
    <w:rsid w:val="00B60125"/>
    <w:rsid w:val="00B6656B"/>
    <w:rsid w:val="00B71625"/>
    <w:rsid w:val="00B75C54"/>
    <w:rsid w:val="00B8710E"/>
    <w:rsid w:val="00B901AB"/>
    <w:rsid w:val="00B92825"/>
    <w:rsid w:val="00B92A93"/>
    <w:rsid w:val="00BA17A8"/>
    <w:rsid w:val="00BA3C33"/>
    <w:rsid w:val="00BB0878"/>
    <w:rsid w:val="00BB1879"/>
    <w:rsid w:val="00BC0ABE"/>
    <w:rsid w:val="00BC30DB"/>
    <w:rsid w:val="00BC64FF"/>
    <w:rsid w:val="00BC7C37"/>
    <w:rsid w:val="00BD054D"/>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0558"/>
    <w:rsid w:val="00C56DCC"/>
    <w:rsid w:val="00C57075"/>
    <w:rsid w:val="00C72AFE"/>
    <w:rsid w:val="00C81619"/>
    <w:rsid w:val="00CA013C"/>
    <w:rsid w:val="00CA0452"/>
    <w:rsid w:val="00CA54D9"/>
    <w:rsid w:val="00CA6D6D"/>
    <w:rsid w:val="00CC7A4E"/>
    <w:rsid w:val="00CD1359"/>
    <w:rsid w:val="00CD4C83"/>
    <w:rsid w:val="00CD5E68"/>
    <w:rsid w:val="00CE73F2"/>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4286"/>
    <w:rsid w:val="00D92077"/>
    <w:rsid w:val="00D93F29"/>
    <w:rsid w:val="00D951E2"/>
    <w:rsid w:val="00D9565A"/>
    <w:rsid w:val="00D96350"/>
    <w:rsid w:val="00DA21C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47F"/>
    <w:rsid w:val="00E01DAD"/>
    <w:rsid w:val="00E021DC"/>
    <w:rsid w:val="00E03F91"/>
    <w:rsid w:val="00E064EF"/>
    <w:rsid w:val="00E064F2"/>
    <w:rsid w:val="00E0717B"/>
    <w:rsid w:val="00E15598"/>
    <w:rsid w:val="00E20D65"/>
    <w:rsid w:val="00E353A2"/>
    <w:rsid w:val="00E36881"/>
    <w:rsid w:val="00E42E4C"/>
    <w:rsid w:val="00E431E7"/>
    <w:rsid w:val="00E47013"/>
    <w:rsid w:val="00E541F9"/>
    <w:rsid w:val="00E57B79"/>
    <w:rsid w:val="00E63419"/>
    <w:rsid w:val="00E64496"/>
    <w:rsid w:val="00E64BB5"/>
    <w:rsid w:val="00E72115"/>
    <w:rsid w:val="00E8322E"/>
    <w:rsid w:val="00E903E0"/>
    <w:rsid w:val="00EA1115"/>
    <w:rsid w:val="00EA39EB"/>
    <w:rsid w:val="00EA4BD5"/>
    <w:rsid w:val="00EA58CE"/>
    <w:rsid w:val="00EB33FF"/>
    <w:rsid w:val="00EB3D1A"/>
    <w:rsid w:val="00EC2759"/>
    <w:rsid w:val="00EC7106"/>
    <w:rsid w:val="00ED0120"/>
    <w:rsid w:val="00ED3BBA"/>
    <w:rsid w:val="00ED4E12"/>
    <w:rsid w:val="00EE051B"/>
    <w:rsid w:val="00EE54B4"/>
    <w:rsid w:val="00EF1AD8"/>
    <w:rsid w:val="00EF2B5C"/>
    <w:rsid w:val="00EF66D5"/>
    <w:rsid w:val="00EF7794"/>
    <w:rsid w:val="00F01D34"/>
    <w:rsid w:val="00F02046"/>
    <w:rsid w:val="00F042B9"/>
    <w:rsid w:val="00F053D8"/>
    <w:rsid w:val="00F07888"/>
    <w:rsid w:val="00F1313D"/>
    <w:rsid w:val="00F201E7"/>
    <w:rsid w:val="00F204E0"/>
    <w:rsid w:val="00F20B16"/>
    <w:rsid w:val="00F21C79"/>
    <w:rsid w:val="00F238C9"/>
    <w:rsid w:val="00F23CA5"/>
    <w:rsid w:val="00F277AA"/>
    <w:rsid w:val="00F31955"/>
    <w:rsid w:val="00F34C06"/>
    <w:rsid w:val="00F40F5C"/>
    <w:rsid w:val="00F43EA3"/>
    <w:rsid w:val="00F50C55"/>
    <w:rsid w:val="00F57FFB"/>
    <w:rsid w:val="00F601E6"/>
    <w:rsid w:val="00F73954"/>
    <w:rsid w:val="00F94060"/>
    <w:rsid w:val="00FA3726"/>
    <w:rsid w:val="00FA56F6"/>
    <w:rsid w:val="00FB1D55"/>
    <w:rsid w:val="00FB329D"/>
    <w:rsid w:val="00FC27E3"/>
    <w:rsid w:val="00FC74C7"/>
    <w:rsid w:val="00FC7F68"/>
    <w:rsid w:val="00FD451D"/>
    <w:rsid w:val="00FD5B22"/>
    <w:rsid w:val="00FE1B01"/>
    <w:rsid w:val="00FF24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610255"/>
  <w14:defaultImageDpi w14:val="300"/>
  <w15:docId w15:val="{3031821F-F1C4-234B-A543-97399B0F3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5053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5053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5053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5053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AG"/>
    <w:basedOn w:val="Normal"/>
    <w:next w:val="Normal"/>
    <w:link w:val="Heading4Char"/>
    <w:uiPriority w:val="9"/>
    <w:unhideWhenUsed/>
    <w:qFormat/>
    <w:rsid w:val="00B5053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B505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50537"/>
  </w:style>
  <w:style w:type="character" w:customStyle="1" w:styleId="Heading1Char">
    <w:name w:val="Heading 1 Char"/>
    <w:aliases w:val="Pocket Char"/>
    <w:basedOn w:val="DefaultParagraphFont"/>
    <w:link w:val="Heading1"/>
    <w:uiPriority w:val="9"/>
    <w:rsid w:val="00B5053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5053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50537"/>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B5053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50537"/>
    <w:rPr>
      <w:b/>
      <w:sz w:val="26"/>
      <w:u w:val="none"/>
    </w:rPr>
  </w:style>
  <w:style w:type="character" w:customStyle="1" w:styleId="StyleUnderline">
    <w:name w:val="Style Underline"/>
    <w:aliases w:val="Intense Emphasis,Underline,Style Bold Underline,apple-style-span + 6 pt,Kern at 16 pt,Bold,Intense Emphasis1,Intense Emphasis2,Underline Char,HHeading 3 + 12 pt,Cards + Font: 12 pt Char,Style,ci,Bold Cite Char,Citation Char Char Char,c,S"/>
    <w:basedOn w:val="DefaultParagraphFont"/>
    <w:uiPriority w:val="1"/>
    <w:qFormat/>
    <w:rsid w:val="00B50537"/>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s"/>
    <w:basedOn w:val="DefaultParagraphFont"/>
    <w:link w:val="textbold"/>
    <w:uiPriority w:val="20"/>
    <w:qFormat/>
    <w:rsid w:val="00B50537"/>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B50537"/>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B50537"/>
    <w:rPr>
      <w:color w:val="auto"/>
      <w:u w:val="none"/>
    </w:rPr>
  </w:style>
  <w:style w:type="paragraph" w:styleId="DocumentMap">
    <w:name w:val="Document Map"/>
    <w:basedOn w:val="Normal"/>
    <w:link w:val="DocumentMapChar"/>
    <w:uiPriority w:val="99"/>
    <w:semiHidden/>
    <w:unhideWhenUsed/>
    <w:rsid w:val="00B5053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50537"/>
    <w:rPr>
      <w:rFonts w:ascii="Lucida Grande" w:hAnsi="Lucida Grande" w:cs="Lucida Grande"/>
    </w:rPr>
  </w:style>
  <w:style w:type="paragraph" w:customStyle="1" w:styleId="textbold">
    <w:name w:val="text bold"/>
    <w:basedOn w:val="Normal"/>
    <w:link w:val="Emphasis"/>
    <w:uiPriority w:val="20"/>
    <w:qFormat/>
    <w:rsid w:val="00BD054D"/>
    <w:pPr>
      <w:pBdr>
        <w:top w:val="single" w:sz="18" w:space="0" w:color="auto"/>
        <w:left w:val="single" w:sz="18" w:space="0" w:color="auto"/>
        <w:bottom w:val="single" w:sz="18" w:space="0" w:color="auto"/>
        <w:right w:val="single" w:sz="18" w:space="0" w:color="auto"/>
      </w:pBdr>
      <w:spacing w:after="0" w:line="240" w:lineRule="auto"/>
      <w:ind w:left="720"/>
      <w:jc w:val="both"/>
    </w:pPr>
    <w:rPr>
      <w:b/>
      <w:iCs/>
      <w:sz w:val="26"/>
      <w:u w:val="single"/>
    </w:rPr>
  </w:style>
  <w:style w:type="paragraph" w:styleId="NormalWeb">
    <w:name w:val="Normal (Web)"/>
    <w:aliases w:val="Normal (Web) Char1 Char,Normal (Web) Char Char Char,Normal (Web) Char1 Char Char Char,Normal (Web) Char Char1 Char Char Char,Normal (Web) Char2 Char Char Char Char Char"/>
    <w:basedOn w:val="Normal"/>
    <w:uiPriority w:val="99"/>
    <w:unhideWhenUsed/>
    <w:rsid w:val="00BD054D"/>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1"/>
    <w:qFormat/>
    <w:rsid w:val="00BD054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heading4char0">
    <w:name w:val="heading4char"/>
    <w:basedOn w:val="DefaultParagraphFont"/>
    <w:rsid w:val="00DA21C6"/>
  </w:style>
  <w:style w:type="character" w:customStyle="1" w:styleId="apple-converted-space">
    <w:name w:val="apple-converted-space"/>
    <w:basedOn w:val="DefaultParagraphFont"/>
    <w:rsid w:val="00DA21C6"/>
  </w:style>
  <w:style w:type="character" w:customStyle="1" w:styleId="styleunderline0">
    <w:name w:val="styleunderline"/>
    <w:basedOn w:val="DefaultParagraphFont"/>
    <w:rsid w:val="00DA21C6"/>
  </w:style>
  <w:style w:type="paragraph" w:styleId="ListParagraph">
    <w:name w:val="List Paragraph"/>
    <w:basedOn w:val="Normal"/>
    <w:uiPriority w:val="34"/>
    <w:qFormat/>
    <w:rsid w:val="001619A7"/>
    <w:pPr>
      <w:ind w:left="720"/>
      <w:contextualSpacing/>
    </w:pPr>
  </w:style>
  <w:style w:type="character" w:customStyle="1" w:styleId="LinedDown">
    <w:name w:val="Lined Down"/>
    <w:qFormat/>
    <w:rsid w:val="009B2271"/>
    <w:rPr>
      <w:rFonts w:cs="Times New Roman"/>
      <w:b w:val="0"/>
      <w:bCs w:val="0"/>
      <w:i w:val="0"/>
      <w:iCs w:val="0"/>
      <w:color w:val="000000"/>
      <w:sz w:val="12"/>
      <w:szCs w:val="12"/>
      <w:u w:val="none"/>
    </w:rPr>
  </w:style>
  <w:style w:type="character" w:customStyle="1" w:styleId="Carded">
    <w:name w:val="Carded"/>
    <w:qFormat/>
    <w:rsid w:val="009B2271"/>
    <w:rPr>
      <w:rFonts w:cs="Times New Roman"/>
      <w:b/>
      <w:bCs/>
      <w:color w:val="000000"/>
      <w:sz w:val="24"/>
      <w:szCs w:val="24"/>
      <w:u w:val="single"/>
    </w:rPr>
  </w:style>
  <w:style w:type="paragraph" w:customStyle="1" w:styleId="UnderlinePara">
    <w:name w:val="Underline Para"/>
    <w:basedOn w:val="Normal"/>
    <w:uiPriority w:val="1"/>
    <w:qFormat/>
    <w:rsid w:val="00F40F5C"/>
    <w:pPr>
      <w:widowControl w:val="0"/>
      <w:suppressAutoHyphens/>
      <w:spacing w:after="200" w:line="240" w:lineRule="auto"/>
      <w:contextualSpacing/>
    </w:pPr>
    <w:rPr>
      <w:rFonts w:asciiTheme="minorHAnsi" w:hAnsiTheme="minorHAnsi" w:cstheme="minorBidi"/>
      <w:u w:val="single"/>
    </w:rPr>
  </w:style>
  <w:style w:type="paragraph" w:customStyle="1" w:styleId="share-toolsservice">
    <w:name w:val="share-tools__service"/>
    <w:basedOn w:val="Normal"/>
    <w:rsid w:val="005936B3"/>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823941">
      <w:bodyDiv w:val="1"/>
      <w:marLeft w:val="0"/>
      <w:marRight w:val="0"/>
      <w:marTop w:val="0"/>
      <w:marBottom w:val="0"/>
      <w:divBdr>
        <w:top w:val="none" w:sz="0" w:space="0" w:color="auto"/>
        <w:left w:val="none" w:sz="0" w:space="0" w:color="auto"/>
        <w:bottom w:val="none" w:sz="0" w:space="0" w:color="auto"/>
        <w:right w:val="none" w:sz="0" w:space="0" w:color="auto"/>
      </w:divBdr>
    </w:div>
    <w:div w:id="498623737">
      <w:bodyDiv w:val="1"/>
      <w:marLeft w:val="0"/>
      <w:marRight w:val="0"/>
      <w:marTop w:val="0"/>
      <w:marBottom w:val="0"/>
      <w:divBdr>
        <w:top w:val="none" w:sz="0" w:space="0" w:color="auto"/>
        <w:left w:val="none" w:sz="0" w:space="0" w:color="auto"/>
        <w:bottom w:val="none" w:sz="0" w:space="0" w:color="auto"/>
        <w:right w:val="none" w:sz="0" w:space="0" w:color="auto"/>
      </w:divBdr>
    </w:div>
    <w:div w:id="884295387">
      <w:bodyDiv w:val="1"/>
      <w:marLeft w:val="0"/>
      <w:marRight w:val="0"/>
      <w:marTop w:val="0"/>
      <w:marBottom w:val="0"/>
      <w:divBdr>
        <w:top w:val="none" w:sz="0" w:space="0" w:color="auto"/>
        <w:left w:val="none" w:sz="0" w:space="0" w:color="auto"/>
        <w:bottom w:val="none" w:sz="0" w:space="0" w:color="auto"/>
        <w:right w:val="none" w:sz="0" w:space="0" w:color="auto"/>
      </w:divBdr>
    </w:div>
    <w:div w:id="931546330">
      <w:bodyDiv w:val="1"/>
      <w:marLeft w:val="0"/>
      <w:marRight w:val="0"/>
      <w:marTop w:val="0"/>
      <w:marBottom w:val="0"/>
      <w:divBdr>
        <w:top w:val="none" w:sz="0" w:space="0" w:color="auto"/>
        <w:left w:val="none" w:sz="0" w:space="0" w:color="auto"/>
        <w:bottom w:val="none" w:sz="0" w:space="0" w:color="auto"/>
        <w:right w:val="none" w:sz="0" w:space="0" w:color="auto"/>
      </w:divBdr>
    </w:div>
    <w:div w:id="1088650909">
      <w:bodyDiv w:val="1"/>
      <w:marLeft w:val="0"/>
      <w:marRight w:val="0"/>
      <w:marTop w:val="0"/>
      <w:marBottom w:val="0"/>
      <w:divBdr>
        <w:top w:val="none" w:sz="0" w:space="0" w:color="auto"/>
        <w:left w:val="none" w:sz="0" w:space="0" w:color="auto"/>
        <w:bottom w:val="none" w:sz="0" w:space="0" w:color="auto"/>
        <w:right w:val="none" w:sz="0" w:space="0" w:color="auto"/>
      </w:divBdr>
    </w:div>
    <w:div w:id="1205556935">
      <w:bodyDiv w:val="1"/>
      <w:marLeft w:val="0"/>
      <w:marRight w:val="0"/>
      <w:marTop w:val="0"/>
      <w:marBottom w:val="0"/>
      <w:divBdr>
        <w:top w:val="none" w:sz="0" w:space="0" w:color="auto"/>
        <w:left w:val="none" w:sz="0" w:space="0" w:color="auto"/>
        <w:bottom w:val="none" w:sz="0" w:space="0" w:color="auto"/>
        <w:right w:val="none" w:sz="0" w:space="0" w:color="auto"/>
      </w:divBdr>
      <w:divsChild>
        <w:div w:id="908151855">
          <w:marLeft w:val="2099"/>
          <w:marRight w:val="0"/>
          <w:marTop w:val="0"/>
          <w:marBottom w:val="0"/>
          <w:divBdr>
            <w:top w:val="none" w:sz="0" w:space="0" w:color="auto"/>
            <w:left w:val="none" w:sz="0" w:space="0" w:color="auto"/>
            <w:bottom w:val="none" w:sz="0" w:space="0" w:color="auto"/>
            <w:right w:val="none" w:sz="0" w:space="0" w:color="auto"/>
          </w:divBdr>
        </w:div>
        <w:div w:id="1699693041">
          <w:marLeft w:val="2099"/>
          <w:marRight w:val="0"/>
          <w:marTop w:val="0"/>
          <w:marBottom w:val="600"/>
          <w:divBdr>
            <w:top w:val="none" w:sz="0" w:space="0" w:color="auto"/>
            <w:left w:val="none" w:sz="0" w:space="0" w:color="auto"/>
            <w:bottom w:val="none" w:sz="0" w:space="0" w:color="auto"/>
            <w:right w:val="none" w:sz="0" w:space="0" w:color="auto"/>
          </w:divBdr>
        </w:div>
        <w:div w:id="1626538813">
          <w:marLeft w:val="0"/>
          <w:marRight w:val="0"/>
          <w:marTop w:val="0"/>
          <w:marBottom w:val="0"/>
          <w:divBdr>
            <w:top w:val="none" w:sz="0" w:space="0" w:color="auto"/>
            <w:left w:val="none" w:sz="0" w:space="0" w:color="auto"/>
            <w:bottom w:val="none" w:sz="0" w:space="0" w:color="auto"/>
            <w:right w:val="none" w:sz="0" w:space="0" w:color="auto"/>
          </w:divBdr>
        </w:div>
      </w:divsChild>
    </w:div>
    <w:div w:id="1238634120">
      <w:bodyDiv w:val="1"/>
      <w:marLeft w:val="0"/>
      <w:marRight w:val="0"/>
      <w:marTop w:val="0"/>
      <w:marBottom w:val="0"/>
      <w:divBdr>
        <w:top w:val="none" w:sz="0" w:space="0" w:color="auto"/>
        <w:left w:val="none" w:sz="0" w:space="0" w:color="auto"/>
        <w:bottom w:val="none" w:sz="0" w:space="0" w:color="auto"/>
        <w:right w:val="none" w:sz="0" w:space="0" w:color="auto"/>
      </w:divBdr>
    </w:div>
    <w:div w:id="1516841101">
      <w:bodyDiv w:val="1"/>
      <w:marLeft w:val="0"/>
      <w:marRight w:val="0"/>
      <w:marTop w:val="0"/>
      <w:marBottom w:val="0"/>
      <w:divBdr>
        <w:top w:val="none" w:sz="0" w:space="0" w:color="auto"/>
        <w:left w:val="none" w:sz="0" w:space="0" w:color="auto"/>
        <w:bottom w:val="none" w:sz="0" w:space="0" w:color="auto"/>
        <w:right w:val="none" w:sz="0" w:space="0" w:color="auto"/>
      </w:divBdr>
    </w:div>
    <w:div w:id="1677344882">
      <w:bodyDiv w:val="1"/>
      <w:marLeft w:val="0"/>
      <w:marRight w:val="0"/>
      <w:marTop w:val="0"/>
      <w:marBottom w:val="0"/>
      <w:divBdr>
        <w:top w:val="none" w:sz="0" w:space="0" w:color="auto"/>
        <w:left w:val="none" w:sz="0" w:space="0" w:color="auto"/>
        <w:bottom w:val="none" w:sz="0" w:space="0" w:color="auto"/>
        <w:right w:val="none" w:sz="0" w:space="0" w:color="auto"/>
      </w:divBdr>
      <w:divsChild>
        <w:div w:id="2064868557">
          <w:marLeft w:val="75"/>
          <w:marRight w:val="75"/>
          <w:marTop w:val="75"/>
          <w:marBottom w:val="75"/>
          <w:divBdr>
            <w:top w:val="none" w:sz="0" w:space="0" w:color="auto"/>
            <w:left w:val="none" w:sz="0" w:space="0" w:color="auto"/>
            <w:bottom w:val="none" w:sz="0" w:space="0" w:color="auto"/>
            <w:right w:val="none" w:sz="0" w:space="0" w:color="auto"/>
          </w:divBdr>
          <w:divsChild>
            <w:div w:id="1523130940">
              <w:marLeft w:val="0"/>
              <w:marRight w:val="0"/>
              <w:marTop w:val="0"/>
              <w:marBottom w:val="0"/>
              <w:divBdr>
                <w:top w:val="none" w:sz="0" w:space="0" w:color="auto"/>
                <w:left w:val="none" w:sz="0" w:space="0" w:color="auto"/>
                <w:bottom w:val="none" w:sz="0" w:space="0" w:color="auto"/>
                <w:right w:val="none" w:sz="0" w:space="0" w:color="auto"/>
              </w:divBdr>
            </w:div>
          </w:divsChild>
        </w:div>
        <w:div w:id="633634060">
          <w:marLeft w:val="0"/>
          <w:marRight w:val="0"/>
          <w:marTop w:val="0"/>
          <w:marBottom w:val="0"/>
          <w:divBdr>
            <w:top w:val="none" w:sz="0" w:space="0" w:color="auto"/>
            <w:left w:val="none" w:sz="0" w:space="0" w:color="auto"/>
            <w:bottom w:val="none" w:sz="0" w:space="0" w:color="auto"/>
            <w:right w:val="none" w:sz="0" w:space="0" w:color="auto"/>
          </w:divBdr>
        </w:div>
      </w:divsChild>
    </w:div>
    <w:div w:id="1747804313">
      <w:bodyDiv w:val="1"/>
      <w:marLeft w:val="0"/>
      <w:marRight w:val="0"/>
      <w:marTop w:val="0"/>
      <w:marBottom w:val="0"/>
      <w:divBdr>
        <w:top w:val="none" w:sz="0" w:space="0" w:color="auto"/>
        <w:left w:val="none" w:sz="0" w:space="0" w:color="auto"/>
        <w:bottom w:val="none" w:sz="0" w:space="0" w:color="auto"/>
        <w:right w:val="none" w:sz="0" w:space="0" w:color="auto"/>
      </w:divBdr>
    </w:div>
    <w:div w:id="1870528754">
      <w:bodyDiv w:val="1"/>
      <w:marLeft w:val="0"/>
      <w:marRight w:val="0"/>
      <w:marTop w:val="0"/>
      <w:marBottom w:val="0"/>
      <w:divBdr>
        <w:top w:val="none" w:sz="0" w:space="0" w:color="auto"/>
        <w:left w:val="none" w:sz="0" w:space="0" w:color="auto"/>
        <w:bottom w:val="none" w:sz="0" w:space="0" w:color="auto"/>
        <w:right w:val="none" w:sz="0" w:space="0" w:color="auto"/>
      </w:divBdr>
      <w:divsChild>
        <w:div w:id="107238633">
          <w:marLeft w:val="75"/>
          <w:marRight w:val="75"/>
          <w:marTop w:val="75"/>
          <w:marBottom w:val="75"/>
          <w:divBdr>
            <w:top w:val="none" w:sz="0" w:space="0" w:color="auto"/>
            <w:left w:val="none" w:sz="0" w:space="0" w:color="auto"/>
            <w:bottom w:val="none" w:sz="0" w:space="0" w:color="auto"/>
            <w:right w:val="none" w:sz="0" w:space="0" w:color="auto"/>
          </w:divBdr>
          <w:divsChild>
            <w:div w:id="767778873">
              <w:marLeft w:val="0"/>
              <w:marRight w:val="0"/>
              <w:marTop w:val="0"/>
              <w:marBottom w:val="0"/>
              <w:divBdr>
                <w:top w:val="none" w:sz="0" w:space="0" w:color="auto"/>
                <w:left w:val="none" w:sz="0" w:space="0" w:color="auto"/>
                <w:bottom w:val="none" w:sz="0" w:space="0" w:color="auto"/>
                <w:right w:val="none" w:sz="0" w:space="0" w:color="auto"/>
              </w:divBdr>
            </w:div>
          </w:divsChild>
        </w:div>
        <w:div w:id="518397456">
          <w:marLeft w:val="0"/>
          <w:marRight w:val="0"/>
          <w:marTop w:val="0"/>
          <w:marBottom w:val="0"/>
          <w:divBdr>
            <w:top w:val="none" w:sz="0" w:space="0" w:color="auto"/>
            <w:left w:val="none" w:sz="0" w:space="0" w:color="auto"/>
            <w:bottom w:val="none" w:sz="0" w:space="0" w:color="auto"/>
            <w:right w:val="none" w:sz="0" w:space="0" w:color="auto"/>
          </w:divBdr>
        </w:div>
      </w:divsChild>
    </w:div>
    <w:div w:id="1898124243">
      <w:bodyDiv w:val="1"/>
      <w:marLeft w:val="0"/>
      <w:marRight w:val="0"/>
      <w:marTop w:val="0"/>
      <w:marBottom w:val="0"/>
      <w:divBdr>
        <w:top w:val="none" w:sz="0" w:space="0" w:color="auto"/>
        <w:left w:val="none" w:sz="0" w:space="0" w:color="auto"/>
        <w:bottom w:val="none" w:sz="0" w:space="0" w:color="auto"/>
        <w:right w:val="none" w:sz="0" w:space="0" w:color="auto"/>
      </w:divBdr>
    </w:div>
    <w:div w:id="207607816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bcnews.go.com/Politics/teenage-climate-change-activist-greta-thunbeerg-takes-global/story?id=65601228"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bcnews.go.com/Politics/greta-thunberg-teen-climate-activist-tells-us-lawmakers/story?id=65692288" TargetMode="External"/><Relationship Id="rId17" Type="http://schemas.openxmlformats.org/officeDocument/2006/relationships/hyperlink" Target="https://www.yalelawjournal.org/forum/there-is-no-such-thing-as-an-illegal-strike-reconceptualizing-the-strike-in-law-and-political-economy" TargetMode="External"/><Relationship Id="rId2" Type="http://schemas.openxmlformats.org/officeDocument/2006/relationships/customXml" Target="../customXml/item2.xml"/><Relationship Id="rId16" Type="http://schemas.openxmlformats.org/officeDocument/2006/relationships/hyperlink" Target="http://www.alternet.org/environment/were-speeding-toward-climate-change-catastropheand-makes-2016-most-important-elec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witter.com/ABC" TargetMode="External"/><Relationship Id="rId5" Type="http://schemas.openxmlformats.org/officeDocument/2006/relationships/numbering" Target="numbering.xml"/><Relationship Id="rId15" Type="http://schemas.openxmlformats.org/officeDocument/2006/relationships/hyperlink" Target="https://abcnews.go.com/Politics/teenage-climate-change-activist-greta-thunbeerg-takes-global/story?id=65601228" TargetMode="External"/><Relationship Id="rId10" Type="http://schemas.openxmlformats.org/officeDocument/2006/relationships/hyperlink" Target="https://sci-hub.se/https:/doi.org/10.1017/S1537592720001279"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play.google.com/store/books/details?id=7o1tA__v4xwC&amp;rdid=book-7o1tA__v4xwC&amp;rdot=1" TargetMode="External"/><Relationship Id="rId14" Type="http://schemas.openxmlformats.org/officeDocument/2006/relationships/hyperlink" Target="https://abcnews.go.com/International/united-nations-report-details-looming-climate-crisis/story?id=5835423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18</Pages>
  <Words>11267</Words>
  <Characters>64227</Characters>
  <Application>Microsoft Office Word</Application>
  <DocSecurity>0</DocSecurity>
  <Lines>535</Lines>
  <Paragraphs>150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75344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Christopher Bao</cp:lastModifiedBy>
  <cp:revision>5</cp:revision>
  <dcterms:created xsi:type="dcterms:W3CDTF">2021-12-11T23:15:00Z</dcterms:created>
  <dcterms:modified xsi:type="dcterms:W3CDTF">2021-12-11T23:53:00Z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