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CAB6A" w14:textId="7D2645ED" w:rsidR="00137D62" w:rsidRDefault="00137D62" w:rsidP="00137D62">
      <w:pPr>
        <w:rPr>
          <w:rStyle w:val="Hyperlink"/>
          <w:u w:val="single"/>
        </w:rPr>
      </w:pPr>
    </w:p>
    <w:p w14:paraId="26849B71" w14:textId="43DF56C5" w:rsidR="001329AB" w:rsidRDefault="001329AB" w:rsidP="00137D62">
      <w:pPr>
        <w:pStyle w:val="Heading1"/>
      </w:pPr>
      <w:r>
        <w:lastRenderedPageBreak/>
        <w:t>1AR</w:t>
      </w:r>
    </w:p>
    <w:p w14:paraId="6A108D38" w14:textId="18068C64" w:rsidR="001329AB" w:rsidRDefault="001329AB" w:rsidP="001329AB"/>
    <w:p w14:paraId="1D5CE820" w14:textId="413DBC91" w:rsidR="001329AB" w:rsidRDefault="001329AB" w:rsidP="001329AB">
      <w:pPr>
        <w:pStyle w:val="Heading4"/>
      </w:pPr>
      <w:r>
        <w:t>Democracy – it’s no link, we’re not trying to save it forever but just saying we need to make it better</w:t>
      </w:r>
    </w:p>
    <w:p w14:paraId="016D7141" w14:textId="053D57C6" w:rsidR="001329AB" w:rsidRDefault="001329AB" w:rsidP="001329AB">
      <w:pPr>
        <w:pStyle w:val="Heading4"/>
      </w:pPr>
      <w:r>
        <w:t>Psychoanalysis is based off flawed methodology and cannot explain the workings of the world.</w:t>
      </w:r>
    </w:p>
    <w:p w14:paraId="5E9E6EF4" w14:textId="77777777" w:rsidR="001329AB" w:rsidRDefault="001329AB" w:rsidP="001329AB">
      <w:r>
        <w:rPr>
          <w:rStyle w:val="Style13ptBold"/>
        </w:rPr>
        <w:t>Lundberg 12</w:t>
      </w:r>
      <w:r>
        <w:t xml:space="preserve"> (Lacan in Public: Psychoanalysis and the Science of Rhetoric by Christian O. Lundberg 201. Co-Director of the University Program in Cultural Studies, Associate Professor) EG</w:t>
      </w:r>
    </w:p>
    <w:p w14:paraId="7F136426" w14:textId="77777777" w:rsidR="001329AB" w:rsidRDefault="001329AB" w:rsidP="001329AB">
      <w:r>
        <w:t xml:space="preserve">in some ways, it is understandable that </w:t>
      </w:r>
      <w:r w:rsidRPr="005D7883">
        <w:rPr>
          <w:rStyle w:val="StyleUnderline"/>
          <w:highlight w:val="cyan"/>
        </w:rPr>
        <w:t>psychoanalytic readings often elide considerations of context, address, and the irreducible specificity of social forms within which tropes circulate</w:t>
      </w:r>
      <w:r>
        <w:rPr>
          <w:rStyle w:val="StyleUnderline"/>
        </w:rPr>
        <w:t xml:space="preserve">, </w:t>
      </w:r>
      <w:r>
        <w:t xml:space="preserve">because part of </w:t>
      </w:r>
      <w:r w:rsidRPr="005D7883">
        <w:rPr>
          <w:rStyle w:val="StyleUnderline"/>
          <w:highlight w:val="cyan"/>
        </w:rPr>
        <w:t>the goal of psychoanalytic criticism is to avoid a reduction of meaning to context</w:t>
      </w:r>
      <w:r>
        <w:rPr>
          <w:rStyle w:val="StyleUnderline"/>
        </w:rPr>
        <w:t xml:space="preserve">. At the same time, in avoiding a reduction to context, one need not elide context entirely; rather, an analytic protocol ought to engage the logic of trope and enjoyment, attending to the ways that such </w:t>
      </w:r>
      <w:r w:rsidRPr="005D7883">
        <w:rPr>
          <w:rStyle w:val="StyleUnderline"/>
          <w:highlight w:val="cyan"/>
        </w:rPr>
        <w:t>articulations organize and fail to organize a relationship to context and to how discourses are not only “addressed</w:t>
      </w:r>
      <w:r>
        <w:t>” in the abstract but also the specific forms of address that they take and the specific others to whom they are addressed. Put differently, address is always at least tripartite: it is split between a relationship to the Symbolic in the abstract (the other), to a particular addressee (</w:t>
      </w:r>
      <w:proofErr w:type="spellStart"/>
      <w:proofErr w:type="gramStart"/>
      <w:r>
        <w:t>an other</w:t>
      </w:r>
      <w:proofErr w:type="spellEnd"/>
      <w:proofErr w:type="gramEnd"/>
      <w:r>
        <w:t xml:space="preserve">), and the self to subject (which is other in relation to the unorganized body). The wager of a rhetorical conception of Lacan’s work is that the presence of each of these addressees figures the character of an act of address in ways that are crucially influenced by but not ultimately reducible to the formal charge of language. in ignoring this fact, one also elides the presence of the social field in figuring address, a dynamic that prompted </w:t>
      </w:r>
      <w:proofErr w:type="spellStart"/>
      <w:r>
        <w:t>frederic</w:t>
      </w:r>
      <w:proofErr w:type="spellEnd"/>
      <w:r>
        <w:t xml:space="preserve"> Jameson to write that: </w:t>
      </w:r>
      <w:r w:rsidRPr="005D7883">
        <w:rPr>
          <w:rStyle w:val="StyleUnderline"/>
          <w:highlight w:val="cyan"/>
        </w:rPr>
        <w:t>What i</w:t>
      </w:r>
      <w:r>
        <w:rPr>
          <w:rStyle w:val="StyleUnderline"/>
        </w:rPr>
        <w:t xml:space="preserve">s so often </w:t>
      </w:r>
      <w:r w:rsidRPr="005D7883">
        <w:rPr>
          <w:rStyle w:val="StyleUnderline"/>
          <w:highlight w:val="cyan"/>
        </w:rPr>
        <w:t>problematical about psychoanalytic criticism is</w:t>
      </w:r>
      <w:r>
        <w:t xml:space="preserve"> therefore not its insistence on the subterranean relationships between the literary text on the one hand and the “obsessive metaphor” or the distant and inaccessible childhood on the other: it is </w:t>
      </w:r>
      <w:r>
        <w:rPr>
          <w:rStyle w:val="StyleUnderline"/>
        </w:rPr>
        <w:t xml:space="preserve">rather </w:t>
      </w:r>
      <w:r w:rsidRPr="005D7883">
        <w:rPr>
          <w:rStyle w:val="StyleUnderline"/>
          <w:highlight w:val="cyan"/>
        </w:rPr>
        <w:t>the absence of</w:t>
      </w:r>
      <w:r>
        <w:rPr>
          <w:rStyle w:val="StyleUnderline"/>
        </w:rPr>
        <w:t xml:space="preserve"> any reflection on the </w:t>
      </w:r>
      <w:r w:rsidRPr="005D7883">
        <w:rPr>
          <w:rStyle w:val="StyleUnderline"/>
          <w:highlight w:val="cyan"/>
        </w:rPr>
        <w:t>transformational process whereby</w:t>
      </w:r>
      <w:r>
        <w:rPr>
          <w:rStyle w:val="StyleUnderline"/>
        </w:rPr>
        <w:t xml:space="preserve"> such </w:t>
      </w:r>
      <w:r w:rsidRPr="005D7883">
        <w:rPr>
          <w:rStyle w:val="StyleUnderline"/>
          <w:highlight w:val="cyan"/>
        </w:rPr>
        <w:t>private materials become public —a transformation which is often,</w:t>
      </w:r>
      <w:r>
        <w:rPr>
          <w:rStyle w:val="StyleUnderline"/>
        </w:rPr>
        <w:t xml:space="preserve"> to be sure, so </w:t>
      </w:r>
      <w:r w:rsidRPr="005D7883">
        <w:rPr>
          <w:rStyle w:val="StyleUnderline"/>
          <w:highlight w:val="cyan"/>
        </w:rPr>
        <w:t xml:space="preserve">undramatic and inconspicuous as the very act of speech itself. </w:t>
      </w:r>
      <w:r w:rsidRPr="005D7883">
        <w:rPr>
          <w:highlight w:val="cyan"/>
        </w:rPr>
        <w:t>yet</w:t>
      </w:r>
      <w:r>
        <w:t xml:space="preserve"> insofar as speech is pre- eminently social, . . . we will do well to keep Durkheim’s stern warning constantly before us as a standard against which to assess the various </w:t>
      </w:r>
      <w:proofErr w:type="gramStart"/>
      <w:r>
        <w:t>models</w:t>
      </w:r>
      <w:proofErr w:type="gramEnd"/>
      <w:r>
        <w:t xml:space="preserve"> psychoanalytic criticism has provided: “</w:t>
      </w:r>
      <w:r w:rsidRPr="005D7883">
        <w:rPr>
          <w:rStyle w:val="StyleUnderline"/>
          <w:highlight w:val="cyan"/>
        </w:rPr>
        <w:t>Whenever a social phenomenon is directly explained by a psychological phenomenon, we may be sure that the explanation is false</w:t>
      </w:r>
      <w:r>
        <w:t>.”27</w:t>
      </w:r>
    </w:p>
    <w:p w14:paraId="25F6057C" w14:textId="77777777" w:rsidR="001329AB" w:rsidRPr="002E6D0C" w:rsidRDefault="001329AB" w:rsidP="001329AB"/>
    <w:p w14:paraId="6A3D2D4D" w14:textId="77777777" w:rsidR="001329AB" w:rsidRDefault="001329AB" w:rsidP="001329AB">
      <w:pPr>
        <w:pStyle w:val="Heading4"/>
        <w:rPr>
          <w:rFonts w:ascii="Georgia" w:hAnsi="Georgia"/>
        </w:rPr>
      </w:pPr>
      <w:r>
        <w:t>Psychoanalysis is unfalsifiable – their politics fail</w:t>
      </w:r>
    </w:p>
    <w:p w14:paraId="47FFD936" w14:textId="77777777" w:rsidR="001329AB" w:rsidRDefault="001329AB" w:rsidP="001329AB">
      <w:r>
        <w:rPr>
          <w:rStyle w:val="Style13ptBold"/>
        </w:rPr>
        <w:t>Robinson 4</w:t>
      </w:r>
      <w:r>
        <w:t xml:space="preserve"> (Andrew Robinson is a political theorist at The British Journal of Politics &amp; International Relations, “The Politics of Lack”, BJPIR: 2004 VOL 6) </w:t>
      </w:r>
      <w:proofErr w:type="spellStart"/>
      <w:r>
        <w:t>AqN</w:t>
      </w:r>
      <w:proofErr w:type="spellEnd"/>
      <w:r>
        <w:t xml:space="preserve"> *modified for ableist language*</w:t>
      </w:r>
    </w:p>
    <w:p w14:paraId="327C9A0C" w14:textId="77777777" w:rsidR="003C27FC" w:rsidRDefault="001329AB" w:rsidP="001329AB">
      <w:pPr>
        <w:rPr>
          <w:rStyle w:val="StyleUnderline"/>
        </w:rPr>
      </w:pPr>
      <w:r w:rsidRPr="005D7883">
        <w:rPr>
          <w:rStyle w:val="StyleUnderline"/>
          <w:highlight w:val="cyan"/>
        </w:rPr>
        <w:lastRenderedPageBreak/>
        <w:t xml:space="preserve">For </w:t>
      </w:r>
      <w:proofErr w:type="spellStart"/>
      <w:r w:rsidRPr="005D7883">
        <w:rPr>
          <w:rStyle w:val="StyleUnderline"/>
          <w:highlight w:val="cyan"/>
        </w:rPr>
        <w:t>Lacanians</w:t>
      </w:r>
      <w:proofErr w:type="spellEnd"/>
      <w:r w:rsidRPr="005D7883">
        <w:rPr>
          <w:rStyle w:val="StyleUnderline"/>
          <w:highlight w:val="cyan"/>
        </w:rPr>
        <w:t>, the return of the Real is</w:t>
      </w:r>
      <w:r>
        <w:rPr>
          <w:rStyle w:val="StyleUnderline"/>
        </w:rPr>
        <w:t xml:space="preserve"> always </w:t>
      </w:r>
      <w:r w:rsidRPr="005D7883">
        <w:rPr>
          <w:rStyle w:val="StyleUnderline"/>
          <w:highlight w:val="cyan"/>
        </w:rPr>
        <w:t>a</w:t>
      </w:r>
      <w:r>
        <w:rPr>
          <w:rStyle w:val="StyleUnderline"/>
        </w:rPr>
        <w:t xml:space="preserve"> disruptive, almost </w:t>
      </w:r>
      <w:r w:rsidRPr="005D7883">
        <w:rPr>
          <w:rStyle w:val="StyleUnderline"/>
          <w:highlight w:val="cyan"/>
        </w:rPr>
        <w:t>revolutionary event which shatters the entire social totality constructed around its exclusion.</w:t>
      </w:r>
      <w:r>
        <w:rPr>
          <w:rStyle w:val="StyleUnderline"/>
        </w:rPr>
        <w:t xml:space="preserve"> </w:t>
      </w:r>
      <w:r>
        <w:rPr>
          <w:sz w:val="12"/>
        </w:rPr>
        <w:t xml:space="preserve">Every social order, therefore, has a single touchy ‘nodal point’ which it must maintain, or else it will collapse. Since the exclusion of a Real element is supposed to be necessary, </w:t>
      </w:r>
      <w:proofErr w:type="spellStart"/>
      <w:r>
        <w:rPr>
          <w:sz w:val="12"/>
        </w:rPr>
        <w:t>Lacanians</w:t>
      </w:r>
      <w:proofErr w:type="spellEnd"/>
      <w:r>
        <w:rPr>
          <w:sz w:val="12"/>
        </w:rPr>
        <w:t xml:space="preserve"> urge that one reconcile oneself to the inevitability of lack. </w:t>
      </w:r>
      <w:r w:rsidRPr="005D7883">
        <w:rPr>
          <w:rStyle w:val="StyleUnderline"/>
          <w:highlight w:val="cyan"/>
        </w:rPr>
        <w:t xml:space="preserve">Lacanian politics is therefore about coming to terms with violence, </w:t>
      </w:r>
      <w:proofErr w:type="gramStart"/>
      <w:r w:rsidRPr="005D7883">
        <w:rPr>
          <w:rStyle w:val="StyleUnderline"/>
          <w:highlight w:val="cyan"/>
        </w:rPr>
        <w:t>exclusion</w:t>
      </w:r>
      <w:proofErr w:type="gramEnd"/>
      <w:r w:rsidRPr="005D7883">
        <w:rPr>
          <w:rStyle w:val="StyleUnderline"/>
          <w:highlight w:val="cyan"/>
        </w:rPr>
        <w:t xml:space="preserve"> and antagonism, not about</w:t>
      </w:r>
      <w:r>
        <w:rPr>
          <w:rStyle w:val="StyleUnderline"/>
        </w:rPr>
        <w:t xml:space="preserve"> resolving or </w:t>
      </w:r>
      <w:r w:rsidRPr="005D7883">
        <w:rPr>
          <w:rStyle w:val="StyleUnderline"/>
          <w:highlight w:val="cyan"/>
        </w:rPr>
        <w:t>removing these</w:t>
      </w:r>
      <w:r>
        <w:rPr>
          <w:rStyle w:val="StyleUnderline"/>
        </w:rPr>
        <w:t>.</w:t>
      </w:r>
      <w:r>
        <w:rPr>
          <w:sz w:val="12"/>
        </w:rPr>
        <w:t xml:space="preserve"> The acceptance of lack takes the form of an Act or Event, in which the myth of subjective completeness is </w:t>
      </w:r>
      <w:proofErr w:type="gramStart"/>
      <w:r>
        <w:rPr>
          <w:sz w:val="12"/>
        </w:rPr>
        <w:t>rejected</w:t>
      </w:r>
      <w:proofErr w:type="gramEnd"/>
      <w:r>
        <w:rPr>
          <w:sz w:val="12"/>
        </w:rPr>
        <w:t xml:space="preserve"> and the incompleteness of the self is embraced. </w:t>
      </w:r>
      <w:r>
        <w:rPr>
          <w:rStyle w:val="StyleUnderline"/>
        </w:rPr>
        <w:t xml:space="preserve">The primary ethical imperative in </w:t>
      </w:r>
      <w:r w:rsidRPr="005D7883">
        <w:rPr>
          <w:rStyle w:val="StyleUnderline"/>
          <w:highlight w:val="cyan"/>
        </w:rPr>
        <w:t>Lacanian politics</w:t>
      </w:r>
      <w:r>
        <w:rPr>
          <w:rStyle w:val="StyleUnderline"/>
        </w:rPr>
        <w:t xml:space="preserve"> is to ‘</w:t>
      </w:r>
      <w:r w:rsidRPr="005D7883">
        <w:rPr>
          <w:rStyle w:val="StyleUnderline"/>
          <w:highlight w:val="cyan"/>
        </w:rPr>
        <w:t>accept’ the primacy of antagonism</w:t>
      </w:r>
      <w:r>
        <w:rPr>
          <w:rStyle w:val="StyleUnderline"/>
        </w:rPr>
        <w:t xml:space="preserve">, </w:t>
      </w:r>
    </w:p>
    <w:p w14:paraId="1F759D89" w14:textId="77777777" w:rsidR="003C27FC" w:rsidRDefault="003C27FC" w:rsidP="001329AB">
      <w:pPr>
        <w:rPr>
          <w:rStyle w:val="StyleUnderline"/>
        </w:rPr>
      </w:pPr>
    </w:p>
    <w:p w14:paraId="11EC6263" w14:textId="77777777" w:rsidR="003C27FC" w:rsidRDefault="003C27FC" w:rsidP="001329AB">
      <w:pPr>
        <w:rPr>
          <w:rStyle w:val="StyleUnderline"/>
        </w:rPr>
      </w:pPr>
    </w:p>
    <w:p w14:paraId="3D3CB838" w14:textId="7E294FEE" w:rsidR="001329AB" w:rsidRDefault="001329AB" w:rsidP="001329AB">
      <w:pPr>
        <w:rPr>
          <w:sz w:val="12"/>
        </w:rPr>
      </w:pPr>
      <w:proofErr w:type="gramStart"/>
      <w:r>
        <w:rPr>
          <w:rStyle w:val="StyleUnderline"/>
        </w:rPr>
        <w:t>i.e.</w:t>
      </w:r>
      <w:proofErr w:type="gramEnd"/>
      <w:r>
        <w:rPr>
          <w:rStyle w:val="StyleUnderline"/>
        </w:rPr>
        <w:t xml:space="preserve"> the central ontological claim of the Lacanian edifice itself</w:t>
      </w:r>
      <w:r>
        <w:rPr>
          <w:sz w:val="12"/>
        </w:rPr>
        <w:t xml:space="preserve">. </w:t>
      </w:r>
      <w:proofErr w:type="spellStart"/>
      <w:r>
        <w:rPr>
          <w:sz w:val="12"/>
        </w:rPr>
        <w:t>Mouffe</w:t>
      </w:r>
      <w:proofErr w:type="spellEnd"/>
      <w:r>
        <w:rPr>
          <w:sz w:val="12"/>
        </w:rPr>
        <w:t xml:space="preserve">, for instance, demands that one accept ‘an element of hostility among human beings’ as something akin to a fact of human nature (2000, 130–132). She attacks deconstructive and dialogical approaches to ethics for being ‘unable to come to terms with “the political” in its antagonistic dimension’. Such approaches lack ‘a proper reflection on the moment of “decision” which </w:t>
      </w:r>
      <w:proofErr w:type="spellStart"/>
      <w:r>
        <w:rPr>
          <w:sz w:val="12"/>
        </w:rPr>
        <w:t>characterises</w:t>
      </w:r>
      <w:proofErr w:type="spellEnd"/>
      <w:r>
        <w:rPr>
          <w:sz w:val="12"/>
        </w:rPr>
        <w:t xml:space="preserve"> the field of politics’ and which necessarily ‘entail[s] an element of force and violence’ (ibid., 129–130). </w:t>
      </w:r>
      <w:proofErr w:type="spellStart"/>
      <w:r>
        <w:rPr>
          <w:sz w:val="12"/>
        </w:rPr>
        <w:t>Mouffe’s</w:t>
      </w:r>
      <w:proofErr w:type="spellEnd"/>
      <w:r>
        <w:rPr>
          <w:sz w:val="12"/>
        </w:rPr>
        <w:t xml:space="preserve"> alternative involves a politics which ‘acknowledges the real nature of [the] frontiers [of the social] and the forms of exclusion that they entail instead of trying to disguise them under the veil of rationality or morality’ (ibid., 105). She celebrates democracy, but her version of democracy depends on ‘the possibility of drawing a frontier between “us” and “them”’ and ‘always entails relations of inclusion–exclusion’ (ibid., 43). The derivation of such views is unclear from the text, but seems to be that, since everyone needs a master-signifier as an element in their psyche, and since such a signifier arises through the machinations of ‘the political’, therefore the exclusionary and violent operations of coercive state apparatuses must be accepted as an absolute necessity for any kind of social life. This is Hobbesian statism updated for a post-modern era. As should by now be clear, </w:t>
      </w:r>
      <w:r w:rsidRPr="005D7883">
        <w:rPr>
          <w:rStyle w:val="StyleUnderline"/>
          <w:highlight w:val="cyan"/>
        </w:rPr>
        <w:t>the central claims of Lacanian theory are ontological rather than political</w:t>
      </w:r>
      <w:r>
        <w:rPr>
          <w:rStyle w:val="StyleUnderline"/>
        </w:rPr>
        <w:t xml:space="preserve">. Indeed, since Lacan’s work deals with politics only very occasionally, </w:t>
      </w:r>
      <w:r w:rsidRPr="005D7883">
        <w:rPr>
          <w:rStyle w:val="StyleUnderline"/>
          <w:highlight w:val="cyan"/>
        </w:rPr>
        <w:t>the entire project</w:t>
      </w:r>
      <w:r>
        <w:rPr>
          <w:rStyle w:val="StyleUnderline"/>
        </w:rPr>
        <w:t xml:space="preserve"> of using Lacan politically </w:t>
      </w:r>
      <w:r w:rsidRPr="005D7883">
        <w:rPr>
          <w:rStyle w:val="StyleUnderline"/>
          <w:highlight w:val="cyan"/>
        </w:rPr>
        <w:t>is fraught with hazards.</w:t>
      </w:r>
      <w:r>
        <w:rPr>
          <w:rStyle w:val="StyleUnderline"/>
        </w:rPr>
        <w:t xml:space="preserve"> With rare exceptions, </w:t>
      </w:r>
      <w:r w:rsidRPr="005D7883">
        <w:rPr>
          <w:rStyle w:val="StyleUnderline"/>
          <w:highlight w:val="cyan"/>
        </w:rPr>
        <w:t>Lacanian theorists put ontology in the driving seat</w:t>
      </w:r>
      <w:r>
        <w:rPr>
          <w:rStyle w:val="StyleUnderline"/>
        </w:rPr>
        <w:t xml:space="preserve">, allowing it </w:t>
      </w:r>
      <w:r w:rsidRPr="005D7883">
        <w:rPr>
          <w:rStyle w:val="StyleUnderline"/>
          <w:highlight w:val="cyan"/>
        </w:rPr>
        <w:t xml:space="preserve">to guide their political </w:t>
      </w:r>
      <w:proofErr w:type="spellStart"/>
      <w:r w:rsidRPr="005D7883">
        <w:rPr>
          <w:rStyle w:val="StyleUnderline"/>
          <w:highlight w:val="cyan"/>
        </w:rPr>
        <w:t>theorising</w:t>
      </w:r>
      <w:proofErr w:type="spellEnd"/>
      <w:r w:rsidRPr="005D7883">
        <w:rPr>
          <w:sz w:val="12"/>
          <w:highlight w:val="cyan"/>
        </w:rPr>
        <w:t xml:space="preserve">. </w:t>
      </w:r>
      <w:r w:rsidRPr="005D7883">
        <w:rPr>
          <w:rStyle w:val="StyleUnderline"/>
          <w:highlight w:val="cyan"/>
        </w:rPr>
        <w:t>Political discourse and events are subsumed</w:t>
      </w:r>
      <w:r>
        <w:rPr>
          <w:rStyle w:val="StyleUnderline"/>
        </w:rPr>
        <w:t xml:space="preserve"> into a prior theoretical framework in a manner more reminiscent of an attempt </w:t>
      </w:r>
      <w:r w:rsidRPr="005D7883">
        <w:rPr>
          <w:rStyle w:val="StyleUnderline"/>
          <w:highlight w:val="cyan"/>
        </w:rPr>
        <w:t>to confirm already-accepted assumptions</w:t>
      </w:r>
      <w:r>
        <w:rPr>
          <w:rStyle w:val="StyleUnderline"/>
        </w:rPr>
        <w:t xml:space="preserve"> than of an attempt </w:t>
      </w:r>
      <w:r w:rsidRPr="005D7883">
        <w:rPr>
          <w:rStyle w:val="StyleUnderline"/>
          <w:highlight w:val="cyan"/>
        </w:rPr>
        <w:t>to assess the theory itself</w:t>
      </w:r>
      <w:r>
        <w:rPr>
          <w:rStyle w:val="StyleUnderline"/>
        </w:rPr>
        <w:t xml:space="preserve">. </w:t>
      </w:r>
      <w:r>
        <w:rPr>
          <w:sz w:val="12"/>
        </w:rPr>
        <w:t xml:space="preserve">Among the authors discussed here, Zizek takes this the furthest: the stuff of theory is ‘notions’, which have a reality above and beyond any referent, so that, if reality does not conform to the notions, it is ‘so much the worse for reality’ (in Butler, </w:t>
      </w:r>
      <w:proofErr w:type="spellStart"/>
      <w:r>
        <w:rPr>
          <w:sz w:val="12"/>
        </w:rPr>
        <w:t>Laclau</w:t>
      </w:r>
      <w:proofErr w:type="spellEnd"/>
      <w:r>
        <w:rPr>
          <w:sz w:val="12"/>
        </w:rPr>
        <w:t xml:space="preserve"> and Zizek 2000, 244). </w:t>
      </w:r>
      <w:r w:rsidRPr="005D7883">
        <w:rPr>
          <w:rStyle w:val="StyleUnderline"/>
          <w:highlight w:val="cyan"/>
        </w:rPr>
        <w:t>The selection</w:t>
      </w:r>
      <w:r>
        <w:rPr>
          <w:rStyle w:val="StyleUnderline"/>
        </w:rPr>
        <w:t xml:space="preserve"> and interpretation </w:t>
      </w:r>
      <w:r w:rsidRPr="005D7883">
        <w:rPr>
          <w:rStyle w:val="StyleUnderline"/>
          <w:highlight w:val="cyan"/>
        </w:rPr>
        <w:t>of examples,</w:t>
      </w:r>
      <w:r>
        <w:rPr>
          <w:rStyle w:val="StyleUnderline"/>
        </w:rPr>
        <w:t xml:space="preserve"> whether in concrete analysis of political discourse or in theoretical exegesis, </w:t>
      </w:r>
      <w:r w:rsidRPr="005D7883">
        <w:rPr>
          <w:rStyle w:val="StyleUnderline"/>
          <w:highlight w:val="cyan"/>
        </w:rPr>
        <w:t>is often selective in a way which appears to confirm the general theory only because inconvenient counterexamples are ignored.</w:t>
      </w:r>
      <w:r w:rsidRPr="005D7883">
        <w:rPr>
          <w:sz w:val="12"/>
          <w:highlight w:val="cyan"/>
        </w:rPr>
        <w:t xml:space="preserve"> </w:t>
      </w:r>
      <w:r w:rsidRPr="005D7883">
        <w:rPr>
          <w:rStyle w:val="StyleUnderline"/>
          <w:highlight w:val="cyan"/>
        </w:rPr>
        <w:t>The</w:t>
      </w:r>
      <w:r>
        <w:rPr>
          <w:rStyle w:val="StyleUnderline"/>
        </w:rPr>
        <w:t xml:space="preserve"> entire </w:t>
      </w:r>
      <w:r w:rsidRPr="005D7883">
        <w:rPr>
          <w:rStyle w:val="StyleUnderline"/>
          <w:highlight w:val="cyan"/>
        </w:rPr>
        <w:t>edifice</w:t>
      </w:r>
      <w:r>
        <w:rPr>
          <w:rStyle w:val="StyleUnderline"/>
        </w:rPr>
        <w:t xml:space="preserve"> often </w:t>
      </w:r>
      <w:r w:rsidRPr="005D7883">
        <w:rPr>
          <w:rStyle w:val="StyleUnderline"/>
          <w:highlight w:val="cyan"/>
        </w:rPr>
        <w:t>appears</w:t>
      </w:r>
      <w:r>
        <w:rPr>
          <w:rStyle w:val="StyleUnderline"/>
        </w:rPr>
        <w:t xml:space="preserve"> wholly a priori and </w:t>
      </w:r>
      <w:r w:rsidRPr="005D7883">
        <w:rPr>
          <w:rStyle w:val="StyleUnderline"/>
          <w:highlight w:val="cyan"/>
        </w:rPr>
        <w:t>non-falsifiable</w:t>
      </w:r>
      <w:r>
        <w:rPr>
          <w:rStyle w:val="StyleUnderline"/>
        </w:rPr>
        <w:t xml:space="preserve">, and the case for its acceptance is extremely vague. Most often, the imperative to adopt a Lacanian as opposed to (say) a Rawlsian or an orthodox Marxist approach is couched in terms of </w:t>
      </w:r>
      <w:proofErr w:type="gramStart"/>
      <w:r>
        <w:rPr>
          <w:rStyle w:val="StyleUnderline"/>
        </w:rPr>
        <w:t>dogmatically-posited</w:t>
      </w:r>
      <w:proofErr w:type="gramEnd"/>
      <w:r>
        <w:rPr>
          <w:rStyle w:val="StyleUnderline"/>
        </w:rPr>
        <w:t xml:space="preserve"> </w:t>
      </w:r>
      <w:r w:rsidRPr="005D7883">
        <w:rPr>
          <w:rStyle w:val="StyleUnderline"/>
          <w:highlight w:val="cyan"/>
        </w:rPr>
        <w:t>demands that one accept the idea of constitutive lack</w:t>
      </w:r>
      <w:r>
        <w:rPr>
          <w:rStyle w:val="StyleUnderline"/>
        </w:rPr>
        <w:t>. A failure to do so is simply denounced as ‘shirking’, ‘</w:t>
      </w:r>
      <w:r>
        <w:rPr>
          <w:rStyle w:val="StyleUnderline"/>
          <w:strike/>
        </w:rPr>
        <w:t>blindness’</w:t>
      </w:r>
      <w:r>
        <w:rPr>
          <w:rStyle w:val="StyleUnderline"/>
        </w:rPr>
        <w:t xml:space="preserve"> [stunning], ‘inability to accept’ and so on. In this way, </w:t>
      </w:r>
      <w:r w:rsidRPr="005D7883">
        <w:rPr>
          <w:rStyle w:val="StyleUnderline"/>
          <w:highlight w:val="cyan"/>
        </w:rPr>
        <w:t>Lacanian theory renders itself almost immune to analytical critique</w:t>
      </w:r>
      <w:r>
        <w:rPr>
          <w:rStyle w:val="StyleUnderline"/>
        </w:rPr>
        <w:t xml:space="preserve"> on terms it would find acceptable. Furthermore, a slippage frequently emerges between the external ‘acceptance’ of antagonism and its subjective encouragement. For instance, Ernesto </w:t>
      </w:r>
      <w:proofErr w:type="spellStart"/>
      <w:r>
        <w:rPr>
          <w:rStyle w:val="StyleUnderline"/>
        </w:rPr>
        <w:t>Laclau</w:t>
      </w:r>
      <w:proofErr w:type="spellEnd"/>
      <w:r>
        <w:rPr>
          <w:rStyle w:val="StyleUnderline"/>
        </w:rPr>
        <w:t xml:space="preserve"> calls for a ‘</w:t>
      </w:r>
      <w:proofErr w:type="spellStart"/>
      <w:r>
        <w:rPr>
          <w:rStyle w:val="StyleUnderline"/>
        </w:rPr>
        <w:t>symbolisation</w:t>
      </w:r>
      <w:proofErr w:type="spellEnd"/>
      <w:r>
        <w:rPr>
          <w:rStyle w:val="StyleUnderline"/>
        </w:rPr>
        <w:t xml:space="preserve"> of impossibility as such as a positive value’ (in Butler, </w:t>
      </w:r>
      <w:proofErr w:type="spellStart"/>
      <w:r>
        <w:rPr>
          <w:rStyle w:val="StyleUnderline"/>
        </w:rPr>
        <w:t>Laclau</w:t>
      </w:r>
      <w:proofErr w:type="spellEnd"/>
      <w:r>
        <w:rPr>
          <w:rStyle w:val="StyleUnderline"/>
        </w:rPr>
        <w:t xml:space="preserve"> and Zizek 2000, 1999, original emphasis).</w:t>
      </w:r>
      <w:r>
        <w:rPr>
          <w:sz w:val="12"/>
        </w:rPr>
        <w:t xml:space="preserve"> </w:t>
      </w:r>
      <w:r>
        <w:rPr>
          <w:rStyle w:val="StyleUnderline"/>
        </w:rPr>
        <w:t>The differences between the texts under review mainly arise around the issue of how to articulate Lacanian themes into a concrete political discourse.</w:t>
      </w:r>
      <w:r>
        <w:rPr>
          <w:sz w:val="12"/>
        </w:rPr>
        <w:t xml:space="preserve"> This becomes especially clear in the Butler, </w:t>
      </w:r>
      <w:proofErr w:type="spellStart"/>
      <w:r>
        <w:rPr>
          <w:sz w:val="12"/>
        </w:rPr>
        <w:t>Laclau</w:t>
      </w:r>
      <w:proofErr w:type="spellEnd"/>
      <w:r>
        <w:rPr>
          <w:sz w:val="12"/>
        </w:rPr>
        <w:t xml:space="preserve"> and Zizek volume from which the above quotation is taken. </w:t>
      </w:r>
      <w:proofErr w:type="spellStart"/>
      <w:r>
        <w:rPr>
          <w:sz w:val="12"/>
        </w:rPr>
        <w:t>Laclau</w:t>
      </w:r>
      <w:proofErr w:type="spellEnd"/>
      <w:r>
        <w:rPr>
          <w:sz w:val="12"/>
        </w:rPr>
        <w:t xml:space="preserve"> and Zizek share a theoretical vocabulary and agree on </w:t>
      </w:r>
      <w:proofErr w:type="gramStart"/>
      <w:r>
        <w:rPr>
          <w:sz w:val="12"/>
        </w:rPr>
        <w:t>a number of</w:t>
      </w:r>
      <w:proofErr w:type="gramEnd"/>
      <w:r>
        <w:rPr>
          <w:sz w:val="12"/>
        </w:rPr>
        <w:t xml:space="preserve"> issues of basic ontology. However, they both—and each in an equally dogmatic way—insist on a particular </w:t>
      </w:r>
      <w:proofErr w:type="spellStart"/>
      <w:r>
        <w:rPr>
          <w:sz w:val="12"/>
        </w:rPr>
        <w:t>decontestation</w:t>
      </w:r>
      <w:proofErr w:type="spellEnd"/>
      <w:r>
        <w:rPr>
          <w:sz w:val="12"/>
        </w:rPr>
        <w:t xml:space="preserve"> of this vocabulary in their analysis of contemporary events. For </w:t>
      </w:r>
      <w:proofErr w:type="spellStart"/>
      <w:r>
        <w:rPr>
          <w:sz w:val="12"/>
        </w:rPr>
        <w:t>Laclau</w:t>
      </w:r>
      <w:proofErr w:type="spellEnd"/>
      <w:r>
        <w:rPr>
          <w:sz w:val="12"/>
        </w:rPr>
        <w:t xml:space="preserve">, Lacanian analysis dovetails with ‘radical democracy’, whereas for Zizek, it entails a radical refusal of the status quo from a standpoint </w:t>
      </w:r>
      <w:proofErr w:type="spellStart"/>
      <w:r>
        <w:rPr>
          <w:sz w:val="12"/>
        </w:rPr>
        <w:t>cross-fertilised</w:t>
      </w:r>
      <w:proofErr w:type="spellEnd"/>
      <w:r>
        <w:rPr>
          <w:sz w:val="12"/>
        </w:rPr>
        <w:t xml:space="preserve"> with insights from Hegel, </w:t>
      </w:r>
      <w:proofErr w:type="gramStart"/>
      <w:r>
        <w:rPr>
          <w:sz w:val="12"/>
        </w:rPr>
        <w:t>Kant</w:t>
      </w:r>
      <w:proofErr w:type="gramEnd"/>
      <w:r>
        <w:rPr>
          <w:sz w:val="12"/>
        </w:rPr>
        <w:t xml:space="preserve"> and the Marxist tradition. This disagreement represents a broader split of Lacanian theorists into two camps: ‘radical democrats’ who follow </w:t>
      </w:r>
      <w:proofErr w:type="spellStart"/>
      <w:r>
        <w:rPr>
          <w:sz w:val="12"/>
        </w:rPr>
        <w:t>Laclau’s</w:t>
      </w:r>
      <w:proofErr w:type="spellEnd"/>
      <w:r>
        <w:rPr>
          <w:sz w:val="12"/>
        </w:rPr>
        <w:t xml:space="preserve"> line that liberal democracy is a </w:t>
      </w:r>
      <w:proofErr w:type="spellStart"/>
      <w:r>
        <w:rPr>
          <w:sz w:val="12"/>
        </w:rPr>
        <w:t>realisation</w:t>
      </w:r>
      <w:proofErr w:type="spellEnd"/>
      <w:r>
        <w:rPr>
          <w:sz w:val="12"/>
        </w:rPr>
        <w:t xml:space="preserve"> of the Lacanian model through the acceptance of antagonism and its conversion into symbolically accepted electoral and interest-group competition, and more-or-less nihilistic </w:t>
      </w:r>
      <w:proofErr w:type="spellStart"/>
      <w:r>
        <w:rPr>
          <w:sz w:val="12"/>
        </w:rPr>
        <w:t>Lacanians</w:t>
      </w:r>
      <w:proofErr w:type="spellEnd"/>
      <w:r>
        <w:rPr>
          <w:sz w:val="12"/>
        </w:rPr>
        <w:t xml:space="preserve"> such as Zizek and </w:t>
      </w:r>
      <w:proofErr w:type="spellStart"/>
      <w:r>
        <w:rPr>
          <w:sz w:val="12"/>
        </w:rPr>
        <w:t>Badiou</w:t>
      </w:r>
      <w:proofErr w:type="spellEnd"/>
      <w:r>
        <w:rPr>
          <w:sz w:val="12"/>
        </w:rPr>
        <w:t xml:space="preserve"> who maintain that a Lacanian politics requires a radical break with the present political system. </w:t>
      </w:r>
      <w:r w:rsidRPr="005D7883">
        <w:rPr>
          <w:rStyle w:val="StyleUnderline"/>
          <w:highlight w:val="cyan"/>
        </w:rPr>
        <w:t>Butler</w:t>
      </w:r>
      <w:r>
        <w:rPr>
          <w:sz w:val="12"/>
        </w:rPr>
        <w:t xml:space="preserve">, for her part, is not sufficiently committed to an ontology of lack to accept the other protagonists’ inability to provide substantial argumentation for their positions. She </w:t>
      </w:r>
      <w:r w:rsidRPr="005D7883">
        <w:rPr>
          <w:rStyle w:val="StyleUnderline"/>
          <w:highlight w:val="cyan"/>
        </w:rPr>
        <w:t>calls Lacanian theory a ‘theoretical fetish’, because the ‘theory is applied to its examples’,</w:t>
      </w:r>
      <w:r>
        <w:rPr>
          <w:rStyle w:val="StyleUnderline"/>
        </w:rPr>
        <w:t xml:space="preserve"> as if ‘already true, prior to its exemplification’. </w:t>
      </w:r>
      <w:r w:rsidRPr="005D7883">
        <w:rPr>
          <w:rStyle w:val="StyleUnderline"/>
          <w:highlight w:val="cyan"/>
        </w:rPr>
        <w:t>Articulated on its own self-sufficiency</w:t>
      </w:r>
      <w:r>
        <w:rPr>
          <w:rStyle w:val="StyleUnderline"/>
        </w:rPr>
        <w:t xml:space="preserve">, it shifts its basis to concrete matters only for pedagogical purposes (in Butler, </w:t>
      </w:r>
      <w:proofErr w:type="spellStart"/>
      <w:r>
        <w:rPr>
          <w:rStyle w:val="StyleUnderline"/>
        </w:rPr>
        <w:t>Laclau</w:t>
      </w:r>
      <w:proofErr w:type="spellEnd"/>
      <w:r>
        <w:rPr>
          <w:rStyle w:val="StyleUnderline"/>
        </w:rPr>
        <w:t xml:space="preserve"> and Zizek 2000, 26–27). She suggests, quite accurately, that </w:t>
      </w:r>
      <w:r w:rsidRPr="005D7883">
        <w:rPr>
          <w:rStyle w:val="StyleUnderline"/>
          <w:highlight w:val="cyan"/>
        </w:rPr>
        <w:t>the Lacanian project is</w:t>
      </w:r>
      <w:r>
        <w:rPr>
          <w:rStyle w:val="StyleUnderline"/>
        </w:rPr>
        <w:t xml:space="preserve"> in a certain </w:t>
      </w:r>
      <w:r>
        <w:rPr>
          <w:rStyle w:val="StyleUnderline"/>
        </w:rPr>
        <w:lastRenderedPageBreak/>
        <w:t>sense ‘</w:t>
      </w:r>
      <w:r w:rsidRPr="005D7883">
        <w:rPr>
          <w:rStyle w:val="StyleUnderline"/>
          <w:highlight w:val="cyan"/>
        </w:rPr>
        <w:t>a theological project’</w:t>
      </w:r>
      <w:r>
        <w:rPr>
          <w:rStyle w:val="StyleUnderline"/>
        </w:rPr>
        <w:t xml:space="preserve">, and that its heavy reliance on a priori assumptions </w:t>
      </w:r>
      <w:r w:rsidRPr="005D7883">
        <w:rPr>
          <w:rStyle w:val="StyleUnderline"/>
          <w:highlight w:val="cyan"/>
        </w:rPr>
        <w:t>impedes its ability to engage with practical political issues,</w:t>
      </w:r>
      <w:r>
        <w:rPr>
          <w:rStyle w:val="StyleUnderline"/>
        </w:rPr>
        <w:t xml:space="preserve"> using simplification and a priori reasoning to ‘avoid the rather messy psychic and social entanglement’ involved in studying specific political cases (ibid., 155–156).</w:t>
      </w:r>
      <w:r>
        <w:rPr>
          <w:sz w:val="12"/>
        </w:rPr>
        <w:t xml:space="preserve"> She could perhaps have added that, in practice, the switch between ontology and politics is usually accomplished by </w:t>
      </w:r>
      <w:r w:rsidRPr="005D7883">
        <w:rPr>
          <w:rStyle w:val="StyleUnderline"/>
          <w:highlight w:val="cyan"/>
        </w:rPr>
        <w:t>the transmutation of single instances into universal facts</w:t>
      </w:r>
      <w:r>
        <w:rPr>
          <w:rStyle w:val="StyleUnderline"/>
        </w:rPr>
        <w:t xml:space="preserve"> by means of a liberal deployment of words such as ‘always’, ‘all’, ‘never’ and ‘necessity’; it </w:t>
      </w:r>
      <w:r w:rsidRPr="005D7883">
        <w:rPr>
          <w:rStyle w:val="StyleUnderline"/>
          <w:highlight w:val="cyan"/>
        </w:rPr>
        <w:t>is</w:t>
      </w:r>
      <w:r>
        <w:rPr>
          <w:rStyle w:val="StyleUnderline"/>
        </w:rPr>
        <w:t xml:space="preserve"> by this specific discursive move that </w:t>
      </w:r>
      <w:r w:rsidRPr="005D7883">
        <w:rPr>
          <w:rStyle w:val="StyleUnderline"/>
          <w:highlight w:val="cyan"/>
        </w:rPr>
        <w:t>the short-circuit between ‘theology’ and politics</w:t>
      </w:r>
      <w:r>
        <w:rPr>
          <w:rStyle w:val="StyleUnderline"/>
        </w:rPr>
        <w:t xml:space="preserve"> is achieved. Butler questions the political motivations involved in such practices. ‘Are we using the categories to understand the phenomena, or marshalling the phenomena to shore up the categories “in the name of the father” [</w:t>
      </w:r>
      <w:proofErr w:type="gramStart"/>
      <w:r>
        <w:rPr>
          <w:rStyle w:val="StyleUnderline"/>
        </w:rPr>
        <w:t>i.e.</w:t>
      </w:r>
      <w:proofErr w:type="gramEnd"/>
      <w:r>
        <w:rPr>
          <w:rStyle w:val="StyleUnderline"/>
        </w:rPr>
        <w:t xml:space="preserve"> the master-signifier]?’</w:t>
      </w:r>
      <w:r>
        <w:rPr>
          <w:sz w:val="12"/>
        </w:rPr>
        <w:t xml:space="preserve"> (ibid., 152). The problems raised by Butler are </w:t>
      </w:r>
      <w:proofErr w:type="gramStart"/>
      <w:r>
        <w:rPr>
          <w:sz w:val="12"/>
        </w:rPr>
        <w:t>serious, and</w:t>
      </w:r>
      <w:proofErr w:type="gramEnd"/>
      <w:r>
        <w:rPr>
          <w:sz w:val="12"/>
        </w:rPr>
        <w:t xml:space="preserve"> reflect a deeper malaise. Aside from the absence of any significant support for their basic ontological claims, the two Lacanian camps both face enormous problems once they attempt to specify their political agendas. For the </w:t>
      </w:r>
      <w:proofErr w:type="spellStart"/>
      <w:r>
        <w:rPr>
          <w:sz w:val="12"/>
        </w:rPr>
        <w:t>Laclauians</w:t>
      </w:r>
      <w:proofErr w:type="spellEnd"/>
      <w:r>
        <w:rPr>
          <w:sz w:val="12"/>
        </w:rPr>
        <w:t xml:space="preserve">, the greatest difficulty is that of maintaining a ‘critical’ position even while endorsing assumptions remarkably close to those of the analytical-liberal mainstream. </w:t>
      </w:r>
      <w:r>
        <w:rPr>
          <w:rStyle w:val="StyleUnderline"/>
        </w:rPr>
        <w:t xml:space="preserve">The claim that liberal democracy is necessary to take the bite out of </w:t>
      </w:r>
      <w:r w:rsidRPr="005D7883">
        <w:rPr>
          <w:rStyle w:val="StyleUnderline"/>
          <w:highlight w:val="cyan"/>
        </w:rPr>
        <w:t>intractable conflicts arising from human nature, and</w:t>
      </w:r>
      <w:r>
        <w:rPr>
          <w:rStyle w:val="StyleUnderline"/>
        </w:rPr>
        <w:t xml:space="preserve"> </w:t>
      </w:r>
      <w:r w:rsidRPr="005D7883">
        <w:rPr>
          <w:rStyle w:val="StyleUnderline"/>
          <w:highlight w:val="cyan"/>
        </w:rPr>
        <w:t>the resultant condemnation of ‘utopian’ theories</w:t>
      </w:r>
      <w:r>
        <w:rPr>
          <w:rStyle w:val="StyleUnderline"/>
        </w:rPr>
        <w:t xml:space="preserve"> such as Marxism for </w:t>
      </w:r>
      <w:r w:rsidRPr="005D7883">
        <w:rPr>
          <w:rStyle w:val="StyleUnderline"/>
          <w:highlight w:val="cyan"/>
        </w:rPr>
        <w:t>ungrounded optimism</w:t>
      </w:r>
      <w:r>
        <w:rPr>
          <w:rStyle w:val="StyleUnderline"/>
        </w:rPr>
        <w:t xml:space="preserve"> and resultant totalitarian dangers, </w:t>
      </w:r>
      <w:r w:rsidRPr="005D7883">
        <w:rPr>
          <w:rStyle w:val="StyleUnderline"/>
          <w:highlight w:val="cyan"/>
        </w:rPr>
        <w:t>is hardly original.</w:t>
      </w:r>
      <w:r>
        <w:rPr>
          <w:rStyle w:val="StyleUnderline"/>
        </w:rPr>
        <w:t xml:space="preserve"> </w:t>
      </w:r>
      <w:r>
        <w:rPr>
          <w:sz w:val="12"/>
        </w:rPr>
        <w:t>To take one example, it arises in Rawls’ discussion of ‘reasonable pluralism’ and the ‘burdens of difference’ in Political Liberalism (1996, Lecture 2 and passim). Since much of the appeal of Lacanian theory depends on its claims to be offering a new, radical approach to politics, such similarities must be downplayed.</w:t>
      </w:r>
    </w:p>
    <w:p w14:paraId="339692BE" w14:textId="02E85800" w:rsidR="00137D62" w:rsidRDefault="00137D62" w:rsidP="00137D62">
      <w:pPr>
        <w:pStyle w:val="Heading1"/>
      </w:pPr>
      <w:r>
        <w:lastRenderedPageBreak/>
        <w:t>1AC</w:t>
      </w:r>
    </w:p>
    <w:p w14:paraId="4DEC7243" w14:textId="77777777" w:rsidR="001329AB" w:rsidRPr="001329AB" w:rsidRDefault="001329AB" w:rsidP="001329AB"/>
    <w:p w14:paraId="3A98E7BA" w14:textId="192C7762" w:rsidR="0079052F" w:rsidRPr="008B475A" w:rsidRDefault="0079052F" w:rsidP="0079052F">
      <w:pPr>
        <w:pStyle w:val="Heading3"/>
        <w:rPr>
          <w:rStyle w:val="Hyperlink"/>
          <w:u w:val="single"/>
        </w:rPr>
      </w:pPr>
      <w:r w:rsidRPr="008B475A">
        <w:rPr>
          <w:rStyle w:val="Hyperlink"/>
          <w:u w:val="single"/>
        </w:rPr>
        <w:lastRenderedPageBreak/>
        <w:t>1AC</w:t>
      </w:r>
      <w:r w:rsidR="002B56F0">
        <w:rPr>
          <w:rStyle w:val="Hyperlink"/>
          <w:u w:val="single"/>
        </w:rPr>
        <w:t xml:space="preserve"> </w:t>
      </w:r>
      <w:r w:rsidRPr="008B475A">
        <w:rPr>
          <w:rStyle w:val="Hyperlink"/>
          <w:u w:val="single"/>
        </w:rPr>
        <w:t>-</w:t>
      </w:r>
      <w:r w:rsidR="002B56F0">
        <w:rPr>
          <w:rStyle w:val="Hyperlink"/>
          <w:u w:val="single"/>
        </w:rPr>
        <w:t xml:space="preserve"> </w:t>
      </w:r>
      <w:r w:rsidRPr="008B475A">
        <w:rPr>
          <w:rStyle w:val="Hyperlink"/>
          <w:u w:val="single"/>
        </w:rPr>
        <w:t>Democracy</w:t>
      </w:r>
    </w:p>
    <w:p w14:paraId="16FE8C96" w14:textId="77777777" w:rsidR="0079052F" w:rsidRDefault="0079052F" w:rsidP="0079052F">
      <w:pPr>
        <w:pStyle w:val="Heading4"/>
        <w:rPr>
          <w:rStyle w:val="Hyperlink"/>
        </w:rPr>
      </w:pPr>
      <w:r>
        <w:rPr>
          <w:rStyle w:val="Hyperlink"/>
        </w:rPr>
        <w:t xml:space="preserve">US Democracy is nearing its brink but has potential to spur back </w:t>
      </w:r>
    </w:p>
    <w:p w14:paraId="3E640AF1" w14:textId="77777777" w:rsidR="0079052F" w:rsidRDefault="0079052F" w:rsidP="0079052F">
      <w:pPr>
        <w:rPr>
          <w:rStyle w:val="Hyperlink"/>
        </w:rPr>
      </w:pPr>
      <w:r w:rsidRPr="00182BB1">
        <w:rPr>
          <w:rStyle w:val="Style13ptBold"/>
        </w:rPr>
        <w:t>House 3/22’</w:t>
      </w:r>
      <w:r>
        <w:rPr>
          <w:rStyle w:val="Hyperlink"/>
        </w:rPr>
        <w:t xml:space="preserve"> [</w:t>
      </w:r>
      <w:r w:rsidRPr="00182BB1">
        <w:rPr>
          <w:rStyle w:val="Hyperlink"/>
        </w:rPr>
        <w:t xml:space="preserve">Freedom House, 3-22-2021, "NEW REPORT: </w:t>
      </w:r>
      <w:r w:rsidRPr="00981E2B">
        <w:rPr>
          <w:rStyle w:val="StyleUnderline"/>
          <w:highlight w:val="green"/>
        </w:rPr>
        <w:t>US Democracy Has Declined Significantly in the Past Decade</w:t>
      </w:r>
      <w:r w:rsidRPr="00182BB1">
        <w:rPr>
          <w:rStyle w:val="Hyperlink"/>
        </w:rPr>
        <w:t xml:space="preserve">, Reforms Urgently Needed," </w:t>
      </w:r>
      <w:hyperlink r:id="rId9" w:history="1">
        <w:r w:rsidRPr="0014138C">
          <w:rPr>
            <w:rStyle w:val="Hyperlink"/>
          </w:rPr>
          <w:t>https://freedomhouse.org/article/new-report-us-democracy-has-declined-significantly-past-decade-reforms-urgently-needed</w:t>
        </w:r>
      </w:hyperlink>
      <w:r>
        <w:rPr>
          <w:rStyle w:val="Hyperlink"/>
        </w:rPr>
        <w:t>]</w:t>
      </w:r>
    </w:p>
    <w:p w14:paraId="1F049F16" w14:textId="77777777" w:rsidR="0079052F" w:rsidRPr="008B475A" w:rsidRDefault="0079052F" w:rsidP="0079052F">
      <w:pPr>
        <w:rPr>
          <w:rStyle w:val="Hyperlink"/>
        </w:rPr>
      </w:pPr>
      <w:r w:rsidRPr="00182BB1">
        <w:rPr>
          <w:rStyle w:val="Hyperlink"/>
        </w:rPr>
        <w:t xml:space="preserve">Today, Freedom House released a special report, From Crisis to Reform: A Call to Strengthen America’s Battered Democracy, which identifies </w:t>
      </w:r>
      <w:r w:rsidRPr="00981E2B">
        <w:rPr>
          <w:rStyle w:val="StyleUnderline"/>
          <w:highlight w:val="green"/>
        </w:rPr>
        <w:t>three enduring problems</w:t>
      </w:r>
      <w:r w:rsidRPr="00182BB1">
        <w:rPr>
          <w:rStyle w:val="Hyperlink"/>
        </w:rPr>
        <w:t xml:space="preserve"> that </w:t>
      </w:r>
      <w:r w:rsidRPr="00981E2B">
        <w:rPr>
          <w:rStyle w:val="StyleUnderline"/>
          <w:highlight w:val="green"/>
        </w:rPr>
        <w:t>have undermined</w:t>
      </w:r>
      <w:r w:rsidRPr="00182BB1">
        <w:rPr>
          <w:rStyle w:val="StyleUnderline"/>
        </w:rPr>
        <w:t xml:space="preserve"> </w:t>
      </w:r>
      <w:r w:rsidRPr="00981E2B">
        <w:rPr>
          <w:rStyle w:val="StyleUnderline"/>
          <w:highlight w:val="green"/>
        </w:rPr>
        <w:t>the</w:t>
      </w:r>
      <w:r w:rsidRPr="00182BB1">
        <w:rPr>
          <w:rStyle w:val="Hyperlink"/>
        </w:rPr>
        <w:t xml:space="preserve"> health of the </w:t>
      </w:r>
      <w:r w:rsidRPr="00981E2B">
        <w:rPr>
          <w:rStyle w:val="StyleUnderline"/>
          <w:highlight w:val="green"/>
        </w:rPr>
        <w:t>US</w:t>
      </w:r>
      <w:r w:rsidRPr="00182BB1">
        <w:rPr>
          <w:rStyle w:val="StyleUnderline"/>
        </w:rPr>
        <w:t xml:space="preserve"> political system: </w:t>
      </w:r>
      <w:r w:rsidRPr="00981E2B">
        <w:rPr>
          <w:rStyle w:val="StyleUnderline"/>
          <w:highlight w:val="green"/>
        </w:rPr>
        <w:t>unequal treatment for people of color</w:t>
      </w:r>
      <w:r w:rsidRPr="00182BB1">
        <w:rPr>
          <w:rStyle w:val="StyleUnderline"/>
        </w:rPr>
        <w:t xml:space="preserve">, the outsized influence of </w:t>
      </w:r>
      <w:r w:rsidRPr="00981E2B">
        <w:rPr>
          <w:rStyle w:val="StyleUnderline"/>
          <w:highlight w:val="green"/>
        </w:rPr>
        <w:t>special interests in politics, and partisan polarization</w:t>
      </w:r>
      <w:r w:rsidRPr="00182BB1">
        <w:rPr>
          <w:rStyle w:val="Hyperlink"/>
        </w:rPr>
        <w:t>. This report comes in response to a decade-long decline in US democracy and is based in Freedom House’s global comparative research.</w:t>
      </w:r>
      <w:r>
        <w:rPr>
          <w:rStyle w:val="Hyperlink"/>
        </w:rPr>
        <w:t xml:space="preserve"> </w:t>
      </w:r>
      <w:r w:rsidRPr="00182BB1">
        <w:rPr>
          <w:rStyle w:val="Hyperlink"/>
        </w:rPr>
        <w:t xml:space="preserve">The report concludes that </w:t>
      </w:r>
      <w:r w:rsidRPr="00981E2B">
        <w:rPr>
          <w:rStyle w:val="StyleUnderline"/>
          <w:highlight w:val="green"/>
        </w:rPr>
        <w:t>these</w:t>
      </w:r>
      <w:r w:rsidRPr="00182BB1">
        <w:rPr>
          <w:rStyle w:val="StyleUnderline"/>
        </w:rPr>
        <w:t xml:space="preserve"> three major problems </w:t>
      </w:r>
      <w:r w:rsidRPr="00981E2B">
        <w:rPr>
          <w:rStyle w:val="StyleUnderline"/>
          <w:highlight w:val="green"/>
        </w:rPr>
        <w:t>compound one another, creating a</w:t>
      </w:r>
      <w:r w:rsidRPr="00182BB1">
        <w:rPr>
          <w:rStyle w:val="StyleUnderline"/>
        </w:rPr>
        <w:t xml:space="preserve"> vicious </w:t>
      </w:r>
      <w:r w:rsidRPr="00981E2B">
        <w:rPr>
          <w:rStyle w:val="StyleUnderline"/>
          <w:highlight w:val="green"/>
        </w:rPr>
        <w:t>circle of distrust</w:t>
      </w:r>
      <w:r w:rsidRPr="00182BB1">
        <w:rPr>
          <w:rStyle w:val="StyleUnderline"/>
        </w:rPr>
        <w:t xml:space="preserve"> and dysfunction</w:t>
      </w:r>
      <w:r w:rsidRPr="00182BB1">
        <w:rPr>
          <w:rStyle w:val="Hyperlink"/>
        </w:rPr>
        <w:t>, and that addressing them with urgency and conviction is crucial to restoring Americans’ faith not just in their government, but also in democracy itself.</w:t>
      </w:r>
      <w:r>
        <w:rPr>
          <w:rStyle w:val="Hyperlink"/>
        </w:rPr>
        <w:t xml:space="preserve"> </w:t>
      </w:r>
      <w:r w:rsidRPr="00182BB1">
        <w:rPr>
          <w:rStyle w:val="Hyperlink"/>
        </w:rPr>
        <w:t xml:space="preserve">“Our democracy is in trouble,” said Michael J. Abramowitz, president of Freedom House, “and </w:t>
      </w:r>
      <w:r w:rsidRPr="00182BB1">
        <w:rPr>
          <w:rStyle w:val="StyleUnderline"/>
        </w:rPr>
        <w:t xml:space="preserve">the strength of </w:t>
      </w:r>
      <w:r w:rsidRPr="00981E2B">
        <w:rPr>
          <w:rStyle w:val="StyleUnderline"/>
          <w:highlight w:val="green"/>
        </w:rPr>
        <w:t>American democracy is important for people everywhere</w:t>
      </w:r>
      <w:r w:rsidRPr="00981E2B">
        <w:rPr>
          <w:rStyle w:val="StyleUnderline"/>
        </w:rPr>
        <w:t>, not just here at home</w:t>
      </w:r>
      <w:r w:rsidRPr="00182BB1">
        <w:rPr>
          <w:rStyle w:val="Hyperlink"/>
        </w:rPr>
        <w:t>. Congress and the Biden administration must make it a priority to strengthen our institutions, restore civic norms, and uphold the promise of universal liberty on which our nation was founded.”</w:t>
      </w:r>
      <w:r>
        <w:rPr>
          <w:rStyle w:val="Hyperlink"/>
        </w:rPr>
        <w:t xml:space="preserve"> </w:t>
      </w:r>
      <w:r w:rsidRPr="00182BB1">
        <w:rPr>
          <w:rStyle w:val="Hyperlink"/>
        </w:rPr>
        <w:t xml:space="preserve">“The state of </w:t>
      </w:r>
      <w:r w:rsidRPr="00182BB1">
        <w:rPr>
          <w:rStyle w:val="StyleUnderline"/>
        </w:rPr>
        <w:t>US democracy has implications for freedom and democracy around the world</w:t>
      </w:r>
      <w:r w:rsidRPr="00182BB1">
        <w:rPr>
          <w:rStyle w:val="Hyperlink"/>
        </w:rPr>
        <w:t xml:space="preserve">,” said Sarah </w:t>
      </w:r>
      <w:proofErr w:type="spellStart"/>
      <w:r w:rsidRPr="00182BB1">
        <w:rPr>
          <w:rStyle w:val="Hyperlink"/>
        </w:rPr>
        <w:t>Repucci</w:t>
      </w:r>
      <w:proofErr w:type="spellEnd"/>
      <w:r w:rsidRPr="00182BB1">
        <w:rPr>
          <w:rStyle w:val="Hyperlink"/>
        </w:rPr>
        <w:t>, vice president of research and analysis at Freedom House. “</w:t>
      </w:r>
      <w:r w:rsidRPr="00182BB1">
        <w:rPr>
          <w:rStyle w:val="StyleUnderline"/>
        </w:rPr>
        <w:t xml:space="preserve">Democracy </w:t>
      </w:r>
      <w:r w:rsidRPr="00981E2B">
        <w:rPr>
          <w:rStyle w:val="StyleUnderline"/>
          <w:highlight w:val="green"/>
        </w:rPr>
        <w:t>movements in other countries look to the United States for inspiration and support</w:t>
      </w:r>
      <w:r w:rsidRPr="00182BB1">
        <w:rPr>
          <w:rStyle w:val="StyleUnderline"/>
        </w:rPr>
        <w:t xml:space="preserve">, and </w:t>
      </w:r>
      <w:r w:rsidRPr="00444B10">
        <w:rPr>
          <w:rStyle w:val="StyleUnderline"/>
          <w:highlight w:val="green"/>
        </w:rPr>
        <w:t>autho</w:t>
      </w:r>
      <w:r w:rsidRPr="00981E2B">
        <w:rPr>
          <w:rStyle w:val="StyleUnderline"/>
          <w:highlight w:val="green"/>
        </w:rPr>
        <w:t>ritarian leaders falsely point to America’s problems as proof of democracy’s inherent inferiority</w:t>
      </w:r>
      <w:r w:rsidRPr="00182BB1">
        <w:rPr>
          <w:rStyle w:val="StyleUnderline"/>
        </w:rPr>
        <w:t xml:space="preserve"> and as a sort of license for their own abuses of power.”</w:t>
      </w:r>
    </w:p>
    <w:p w14:paraId="0F57D92D" w14:textId="77777777" w:rsidR="0079052F" w:rsidRDefault="0079052F" w:rsidP="0079052F">
      <w:pPr>
        <w:pStyle w:val="Heading4"/>
      </w:pPr>
      <w:r w:rsidRPr="00C84855">
        <w:t>Teacher union</w:t>
      </w:r>
      <w:r>
        <w:t xml:space="preserve"> legitimacy is </w:t>
      </w:r>
      <w:r w:rsidRPr="00C84855">
        <w:t xml:space="preserve">key to strengthen democracy – </w:t>
      </w:r>
      <w:r>
        <w:t>multiple internal links</w:t>
      </w:r>
      <w:r w:rsidRPr="00C84855">
        <w:t>.</w:t>
      </w:r>
    </w:p>
    <w:p w14:paraId="38334015" w14:textId="77777777" w:rsidR="0079052F" w:rsidRDefault="0079052F" w:rsidP="0079052F">
      <w:proofErr w:type="spellStart"/>
      <w:r w:rsidRPr="009743C1">
        <w:rPr>
          <w:rStyle w:val="Style13ptBold"/>
        </w:rPr>
        <w:t>Khalenberg</w:t>
      </w:r>
      <w:proofErr w:type="spellEnd"/>
      <w:r w:rsidRPr="009743C1">
        <w:rPr>
          <w:rStyle w:val="Style13ptBold"/>
        </w:rPr>
        <w:t xml:space="preserve"> 16</w:t>
      </w:r>
      <w:r>
        <w:t xml:space="preserve"> </w:t>
      </w:r>
      <w:proofErr w:type="spellStart"/>
      <w:r w:rsidRPr="009743C1">
        <w:t>Kahlenberg</w:t>
      </w:r>
      <w:proofErr w:type="spellEnd"/>
      <w:r w:rsidRPr="009743C1">
        <w:t>, — Richard D. “</w:t>
      </w:r>
      <w:proofErr w:type="gramStart"/>
      <w:r w:rsidRPr="009743C1">
        <w:t>How</w:t>
      </w:r>
      <w:proofErr w:type="gramEnd"/>
      <w:r w:rsidRPr="009743C1">
        <w:t xml:space="preserve"> Defunding Public Sector Unions Will Diminish Our Democracy.” The Century Foundation, 5 Oct. 2016, tcf.org/content/report/how-defunding-public-sector-unions-will-diminish-our-democracy/?session=1.</w:t>
      </w:r>
      <w:r>
        <w:t xml:space="preserve"> [</w:t>
      </w:r>
      <w:r w:rsidRPr="005605EA">
        <w:t xml:space="preserve">Richard D. </w:t>
      </w:r>
      <w:proofErr w:type="spellStart"/>
      <w:r w:rsidRPr="005605EA">
        <w:t>Kahlenberg</w:t>
      </w:r>
      <w:proofErr w:type="spellEnd"/>
      <w:r w:rsidRPr="005605EA">
        <w:t xml:space="preserve"> is director of K–12 equity and senior fellow at The Century Foundation. The author or editor of seventeen books, he has expertise in education, civil rights, and equal opportunity. </w:t>
      </w:r>
      <w:proofErr w:type="spellStart"/>
      <w:r w:rsidRPr="005605EA">
        <w:t>Kahlenberg</w:t>
      </w:r>
      <w:proofErr w:type="spellEnd"/>
      <w:r w:rsidRPr="005605EA">
        <w:t xml:space="preserve"> has been called “the intellectual father of the economic integration movement” in K–12 schooling and “arguably the nation’s chief proponent of class-based affirmative action in higher education admissions.” He is also an authority on teachers’ unions, private school vouchers, charter schools, community colleges, housing segregation, and labor organizing.</w:t>
      </w:r>
      <w:r>
        <w:t>]//</w:t>
      </w:r>
      <w:proofErr w:type="spellStart"/>
      <w:r>
        <w:t>dhsNJ</w:t>
      </w:r>
      <w:proofErr w:type="spellEnd"/>
    </w:p>
    <w:p w14:paraId="212E29F7" w14:textId="77777777" w:rsidR="0079052F" w:rsidRDefault="0079052F" w:rsidP="0079052F">
      <w:pPr>
        <w:pStyle w:val="ListParagraph"/>
        <w:numPr>
          <w:ilvl w:val="0"/>
          <w:numId w:val="13"/>
        </w:numPr>
      </w:pPr>
      <w:r>
        <w:t>Check government power</w:t>
      </w:r>
    </w:p>
    <w:p w14:paraId="030CB563" w14:textId="77777777" w:rsidR="0079052F" w:rsidRDefault="0079052F" w:rsidP="0079052F">
      <w:pPr>
        <w:pStyle w:val="ListParagraph"/>
        <w:numPr>
          <w:ilvl w:val="0"/>
          <w:numId w:val="13"/>
        </w:numPr>
      </w:pPr>
      <w:r>
        <w:t>Unions increase middle class which prevents wealthy from controlling politicians</w:t>
      </w:r>
    </w:p>
    <w:p w14:paraId="1997437A" w14:textId="77777777" w:rsidR="0079052F" w:rsidRDefault="0079052F" w:rsidP="0079052F">
      <w:pPr>
        <w:pStyle w:val="ListParagraph"/>
        <w:numPr>
          <w:ilvl w:val="0"/>
          <w:numId w:val="13"/>
        </w:numPr>
      </w:pPr>
      <w:r>
        <w:t>Create working culture that teaches people to be active in democracy. Statically proven since denser union member ship correlates to more voter turnout</w:t>
      </w:r>
    </w:p>
    <w:p w14:paraId="5B044EC0" w14:textId="77777777" w:rsidR="0079052F" w:rsidRDefault="0079052F" w:rsidP="0079052F">
      <w:pPr>
        <w:pStyle w:val="ListParagraph"/>
        <w:numPr>
          <w:ilvl w:val="0"/>
          <w:numId w:val="13"/>
        </w:numPr>
      </w:pPr>
      <w:r>
        <w:t>Teachers Unions lead to more educated students increasing informed voting</w:t>
      </w:r>
    </w:p>
    <w:p w14:paraId="4F4E0BC4" w14:textId="77777777" w:rsidR="0079052F" w:rsidRPr="008B475A" w:rsidRDefault="0079052F" w:rsidP="0079052F">
      <w:pPr>
        <w:rPr>
          <w:sz w:val="12"/>
        </w:rPr>
      </w:pPr>
      <w:r w:rsidRPr="00037D8D">
        <w:rPr>
          <w:sz w:val="12"/>
        </w:rPr>
        <w:t xml:space="preserve">On January 11, the U.S. Supreme Court will hear oral arguments in Friedrichs v. California Teachers Association. The case pits the right of public employees to band together and form effective unions to pursue the common interests of workers against the free speech rights of dissenting public employees to abstain from funding collective bargaining efforts with which they disagree.1 A decision by the Court against the </w:t>
      </w:r>
      <w:proofErr w:type="gramStart"/>
      <w:r w:rsidRPr="00037D8D">
        <w:rPr>
          <w:sz w:val="12"/>
        </w:rPr>
        <w:t>teachers</w:t>
      </w:r>
      <w:proofErr w:type="gramEnd"/>
      <w:r w:rsidRPr="00037D8D">
        <w:rPr>
          <w:sz w:val="12"/>
        </w:rPr>
        <w:t xml:space="preserve"> association could not only significantly weaken public sector unions, but also endanger the </w:t>
      </w:r>
      <w:r w:rsidRPr="00037D8D">
        <w:rPr>
          <w:sz w:val="12"/>
        </w:rPr>
        <w:lastRenderedPageBreak/>
        <w:t xml:space="preserve">nation’s core democratic values. In the suit, a </w:t>
      </w:r>
      <w:proofErr w:type="gramStart"/>
      <w:r w:rsidRPr="00037D8D">
        <w:rPr>
          <w:sz w:val="12"/>
        </w:rPr>
        <w:t>public school</w:t>
      </w:r>
      <w:proofErr w:type="gramEnd"/>
      <w:r w:rsidRPr="00037D8D">
        <w:rPr>
          <w:sz w:val="12"/>
        </w:rPr>
        <w:t xml:space="preserve"> teacher, Rebecca Friedrichs, argues that a state law requiring her to pay fees to the California Teachers Association (CTA) violates her First Amendment rights not to subsidize speech to which she objects. The CTA counters that </w:t>
      </w:r>
      <w:proofErr w:type="gramStart"/>
      <w:r w:rsidRPr="00037D8D">
        <w:rPr>
          <w:sz w:val="12"/>
        </w:rPr>
        <w:t>in order to</w:t>
      </w:r>
      <w:proofErr w:type="gramEnd"/>
      <w:r w:rsidRPr="00037D8D">
        <w:rPr>
          <w:sz w:val="12"/>
        </w:rPr>
        <w:t xml:space="preserve"> promote peaceful and orderly labor relations, and as a matter of basic fairness, the state may require Friedrichs to cover the costs of collective bargaining agreements, from which she benefits, preventing her from being a “free rider.” Union supporters worry that a decision in Friedrichs’ favor could devastate public sector unions across the nation. These unions, whose numbers were once small compared to the vibrant private sector union movement, now represent nearly </w:t>
      </w:r>
      <w:proofErr w:type="gramStart"/>
      <w:r w:rsidRPr="00037D8D">
        <w:rPr>
          <w:sz w:val="12"/>
        </w:rPr>
        <w:t>a majority of</w:t>
      </w:r>
      <w:proofErr w:type="gramEnd"/>
      <w:r w:rsidRPr="00037D8D">
        <w:rPr>
          <w:sz w:val="12"/>
        </w:rPr>
        <w:t xml:space="preserve"> unionized workers.2 The one bright spot in an otherwise deteriorating American labor movement, public sector unions are now under extraordinary legal and political assault. More broadly, many progressives see the Friedrichs case as an effort to defund the American left, given the financial support public sector unions provide a variety of liberal causes, from civil rights to raising the minimum wage.3 This report highlights an additional problem that should concern people across the political spectrum: </w:t>
      </w:r>
      <w:r w:rsidRPr="007769AE">
        <w:rPr>
          <w:rStyle w:val="Emphasis"/>
          <w:highlight w:val="green"/>
        </w:rPr>
        <w:t>defunding</w:t>
      </w:r>
      <w:r w:rsidRPr="009743C1">
        <w:rPr>
          <w:rStyle w:val="Emphasis"/>
        </w:rPr>
        <w:t xml:space="preserve"> public sector </w:t>
      </w:r>
      <w:r w:rsidRPr="007769AE">
        <w:rPr>
          <w:rStyle w:val="Emphasis"/>
          <w:highlight w:val="green"/>
        </w:rPr>
        <w:t>unions</w:t>
      </w:r>
      <w:r w:rsidRPr="009743C1">
        <w:rPr>
          <w:rStyle w:val="Emphasis"/>
        </w:rPr>
        <w:t xml:space="preserve"> could </w:t>
      </w:r>
      <w:r w:rsidRPr="007769AE">
        <w:rPr>
          <w:rStyle w:val="Emphasis"/>
          <w:highlight w:val="green"/>
        </w:rPr>
        <w:t>deal a substantial blow to</w:t>
      </w:r>
      <w:r w:rsidRPr="009743C1">
        <w:rPr>
          <w:rStyle w:val="Emphasis"/>
        </w:rPr>
        <w:t xml:space="preserve"> a critical driver of </w:t>
      </w:r>
      <w:r w:rsidRPr="007769AE">
        <w:rPr>
          <w:rStyle w:val="Emphasis"/>
          <w:highlight w:val="green"/>
        </w:rPr>
        <w:t>American democracy</w:t>
      </w:r>
      <w:r w:rsidRPr="009743C1">
        <w:rPr>
          <w:rStyle w:val="Emphasis"/>
        </w:rPr>
        <w:t xml:space="preserve">. Public sector </w:t>
      </w:r>
      <w:r w:rsidRPr="007769AE">
        <w:rPr>
          <w:rStyle w:val="Emphasis"/>
          <w:highlight w:val="green"/>
        </w:rPr>
        <w:t>unions promote democratic values</w:t>
      </w:r>
      <w:r w:rsidRPr="009743C1">
        <w:rPr>
          <w:rStyle w:val="Emphasis"/>
        </w:rPr>
        <w:t xml:space="preserve"> and practices in a variety of ways. </w:t>
      </w:r>
      <w:r w:rsidRPr="007769AE">
        <w:rPr>
          <w:rStyle w:val="Emphasis"/>
          <w:highlight w:val="green"/>
        </w:rPr>
        <w:t>They</w:t>
      </w:r>
      <w:r w:rsidRPr="009743C1">
        <w:rPr>
          <w:rStyle w:val="Emphasis"/>
        </w:rPr>
        <w:t xml:space="preserve"> serve as a </w:t>
      </w:r>
      <w:r w:rsidRPr="007769AE">
        <w:rPr>
          <w:rStyle w:val="Emphasis"/>
          <w:highlight w:val="green"/>
        </w:rPr>
        <w:t>check</w:t>
      </w:r>
      <w:r w:rsidRPr="009743C1">
        <w:rPr>
          <w:rStyle w:val="Emphasis"/>
        </w:rPr>
        <w:t xml:space="preserve"> on arbitrary </w:t>
      </w:r>
      <w:r w:rsidRPr="007769AE">
        <w:rPr>
          <w:rStyle w:val="Emphasis"/>
          <w:highlight w:val="green"/>
        </w:rPr>
        <w:t xml:space="preserve">government power </w:t>
      </w:r>
      <w:r w:rsidRPr="007769AE">
        <w:rPr>
          <w:rStyle w:val="Emphasis"/>
        </w:rPr>
        <w:t>and</w:t>
      </w:r>
      <w:r w:rsidRPr="009743C1">
        <w:rPr>
          <w:rStyle w:val="Emphasis"/>
        </w:rPr>
        <w:t xml:space="preserve"> help </w:t>
      </w:r>
      <w:r w:rsidRPr="007769AE">
        <w:rPr>
          <w:rStyle w:val="Emphasis"/>
          <w:highlight w:val="green"/>
        </w:rPr>
        <w:t>sustain middle-class wages</w:t>
      </w:r>
      <w:r w:rsidRPr="009743C1">
        <w:rPr>
          <w:rStyle w:val="Emphasis"/>
        </w:rPr>
        <w:t xml:space="preserve"> and benefits; </w:t>
      </w:r>
      <w:r w:rsidRPr="007769AE">
        <w:rPr>
          <w:rStyle w:val="Emphasis"/>
          <w:highlight w:val="green"/>
        </w:rPr>
        <w:t>serve as schools of democracy for workers</w:t>
      </w:r>
      <w:r w:rsidRPr="009743C1">
        <w:rPr>
          <w:rStyle w:val="Emphasis"/>
        </w:rPr>
        <w:t xml:space="preserve">; </w:t>
      </w:r>
      <w:r w:rsidRPr="007769AE">
        <w:rPr>
          <w:rStyle w:val="Emphasis"/>
          <w:highlight w:val="green"/>
        </w:rPr>
        <w:t>and</w:t>
      </w:r>
      <w:r w:rsidRPr="009743C1">
        <w:rPr>
          <w:rStyle w:val="Emphasis"/>
        </w:rPr>
        <w:t xml:space="preserve">, in the case of </w:t>
      </w:r>
      <w:r w:rsidRPr="007769AE">
        <w:rPr>
          <w:rStyle w:val="Emphasis"/>
          <w:highlight w:val="green"/>
        </w:rPr>
        <w:t>teacher unions,</w:t>
      </w:r>
      <w:r w:rsidRPr="009743C1">
        <w:rPr>
          <w:rStyle w:val="Emphasis"/>
        </w:rPr>
        <w:t xml:space="preserve"> help </w:t>
      </w:r>
      <w:r w:rsidRPr="007769AE">
        <w:rPr>
          <w:rStyle w:val="Emphasis"/>
          <w:highlight w:val="green"/>
        </w:rPr>
        <w:t>support a</w:t>
      </w:r>
      <w:r w:rsidRPr="009743C1">
        <w:rPr>
          <w:rStyle w:val="Emphasis"/>
        </w:rPr>
        <w:t xml:space="preserve"> </w:t>
      </w:r>
      <w:r w:rsidRPr="007769AE">
        <w:rPr>
          <w:rStyle w:val="Emphasis"/>
          <w:highlight w:val="green"/>
        </w:rPr>
        <w:t>public school system that promotes</w:t>
      </w:r>
      <w:r w:rsidRPr="009743C1">
        <w:rPr>
          <w:rStyle w:val="Emphasis"/>
        </w:rPr>
        <w:t xml:space="preserve"> democratic </w:t>
      </w:r>
      <w:r w:rsidRPr="007769AE">
        <w:rPr>
          <w:rStyle w:val="Emphasis"/>
          <w:highlight w:val="green"/>
        </w:rPr>
        <w:t>values</w:t>
      </w:r>
      <w:r w:rsidRPr="009743C1">
        <w:rPr>
          <w:rStyle w:val="Emphasis"/>
        </w:rPr>
        <w:t>.</w:t>
      </w:r>
      <w:r w:rsidRPr="00037D8D">
        <w:rPr>
          <w:sz w:val="12"/>
        </w:rPr>
        <w:t xml:space="preserve"> These larger interests should </w:t>
      </w:r>
      <w:proofErr w:type="gramStart"/>
      <w:r w:rsidRPr="00037D8D">
        <w:rPr>
          <w:sz w:val="12"/>
        </w:rPr>
        <w:t>enter into</w:t>
      </w:r>
      <w:proofErr w:type="gramEnd"/>
      <w:r w:rsidRPr="00037D8D">
        <w:rPr>
          <w:sz w:val="12"/>
        </w:rPr>
        <w:t xml:space="preserve"> the calculus the Supreme Court uses to weigh free speech rights against state interests. Indeed, the whole idea of unionism is based on basic democratic values. The fundamental idea that </w:t>
      </w:r>
      <w:proofErr w:type="gramStart"/>
      <w:r w:rsidRPr="00037D8D">
        <w:rPr>
          <w:sz w:val="12"/>
        </w:rPr>
        <w:t>duly-elected</w:t>
      </w:r>
      <w:proofErr w:type="gramEnd"/>
      <w:r w:rsidRPr="00037D8D">
        <w:rPr>
          <w:sz w:val="12"/>
        </w:rPr>
        <w:t xml:space="preserve"> union leadership has the right to collect dues and advocate as the majority of workers wants is analogous to a democracy’s right to impose taxation in order to promote the common good. The 1935 National Labor Relations Act embodied this democratic vision. Section 1 provides: “It is declared to be the policy of the United States to eliminate the causes of certain substantial obstructions to the free flow of commerce and to mitigate and eliminate these obstructions when they have occurred by encouraging the practice and procedure of collective bargaining and by protecting the exercise by workers of full freedom of association, self-organization, and designation of representatives of their own choosing, for the purpose of negotiating the terms and conditions of their employment or other mutual aid or protection”4 (emphasis supplied). Subsequent state laws governing collective bargaining for public sector employees were modeled on the NLRA’s vision. The report proceeds in four parts. Part I analyzes the claims in Friedrichs under the current framework of balancing envisioned by the Supreme </w:t>
      </w:r>
      <w:proofErr w:type="gramStart"/>
      <w:r w:rsidRPr="00037D8D">
        <w:rPr>
          <w:sz w:val="12"/>
        </w:rPr>
        <w:t>Court, and</w:t>
      </w:r>
      <w:proofErr w:type="gramEnd"/>
      <w:r w:rsidRPr="00037D8D">
        <w:rPr>
          <w:sz w:val="12"/>
        </w:rPr>
        <w:t xml:space="preserve"> concludes that fair share fees are justified. Part II broadens the discussion to consider the state’s powerful interest in promoting institutions that strengthen American democracy. Part III considers an objection raised by supporters of Friedrichs: that public sector unions will do just fine if they lose the Friedrichs case. Part IV concludes. Balancing First Amendment Rights against the State’s Interests </w:t>
      </w:r>
      <w:proofErr w:type="gramStart"/>
      <w:r w:rsidRPr="00037D8D">
        <w:rPr>
          <w:sz w:val="12"/>
        </w:rPr>
        <w:t>The</w:t>
      </w:r>
      <w:proofErr w:type="gramEnd"/>
      <w:r w:rsidRPr="00037D8D">
        <w:rPr>
          <w:sz w:val="12"/>
        </w:rPr>
        <w:t xml:space="preserve"> current legal framework in which courts weigh cases such as Friedrichs is narrowly constrained, balancing the free speech rights of dissenting union members against the state’s interests in promoting stable labor relations with its public employees. In the 1977 case of </w:t>
      </w:r>
      <w:proofErr w:type="spellStart"/>
      <w:r w:rsidRPr="00037D8D">
        <w:rPr>
          <w:sz w:val="12"/>
        </w:rPr>
        <w:t>Abood</w:t>
      </w:r>
      <w:proofErr w:type="spellEnd"/>
      <w:r w:rsidRPr="00037D8D">
        <w:rPr>
          <w:sz w:val="12"/>
        </w:rPr>
        <w:t xml:space="preserve"> v. Detroit Board of Education, the U.S. Supreme Court reached a sensible compromise that properly balanced these two sets of interests by splitting union dues into two categories: those that support political speech, and those that support bread–and-butter collective bargaining. Because the First Amendment’s free speech clause provides a right to not be compelled by the state to subsidize speech with which one disagrees, dissenting public employees cannot be required by the state to join a union, or to subsidize the union’s political and lobbying efforts to promote certain positions of public concern.5 On the other hand, the Court recognized that the state, as an employer, has an interest in promoting harmonious labor relations. To discourage the formation of multiple unions with competing claims, the state has an interest in facilitating a single union negotiating on the behalf of all workers, </w:t>
      </w:r>
      <w:proofErr w:type="gramStart"/>
      <w:r w:rsidRPr="00037D8D">
        <w:rPr>
          <w:sz w:val="12"/>
        </w:rPr>
        <w:t>whether or not</w:t>
      </w:r>
      <w:proofErr w:type="gramEnd"/>
      <w:r w:rsidRPr="00037D8D">
        <w:rPr>
          <w:sz w:val="12"/>
        </w:rPr>
        <w:t xml:space="preserve"> individual employees choose to be a member of the union. Under an exclusive bargaining arrangement, the union has a duty to represent members and nonmembers alike. Accordingly, the Court held, the state may prevent employees from being “free riders” by compelling contribution to that portion of union membership dues that underwrite the cost of collective bargaining over issues such as wages and benefits. More recently, in Harris v. Quinn (2014), the Supreme Court was asked to apply the </w:t>
      </w:r>
      <w:proofErr w:type="spellStart"/>
      <w:r w:rsidRPr="00037D8D">
        <w:rPr>
          <w:sz w:val="12"/>
        </w:rPr>
        <w:t>Abood</w:t>
      </w:r>
      <w:proofErr w:type="spellEnd"/>
      <w:r w:rsidRPr="00037D8D">
        <w:rPr>
          <w:sz w:val="12"/>
        </w:rPr>
        <w:t xml:space="preserve"> principle to unionized home care workers. The Supreme Court rejected that extension, finding that home care workers, although paid with public funds, were only “partial public employees.” They work for individual patients in private homes and answer mostly to the patients for their work. The Supreme Court created a new test, as scholar Catherine Fisk notes, which suggests that fair share fees can only be justified when “the cited benefits” require imposition of such fees. “No such showing” was made in Harris, the justices held, noting that under Illinois law, the union negotiated a limited number of issues and had no role in enforcing contracts for nonmembers.6 Although Harris sustained the 1977 </w:t>
      </w:r>
      <w:proofErr w:type="spellStart"/>
      <w:r w:rsidRPr="00037D8D">
        <w:rPr>
          <w:sz w:val="12"/>
        </w:rPr>
        <w:t>Abood</w:t>
      </w:r>
      <w:proofErr w:type="spellEnd"/>
      <w:r w:rsidRPr="00037D8D">
        <w:rPr>
          <w:sz w:val="12"/>
        </w:rPr>
        <w:t xml:space="preserve"> holding, a majority hinted that it might be willing to overturn </w:t>
      </w:r>
      <w:proofErr w:type="spellStart"/>
      <w:r w:rsidRPr="00037D8D">
        <w:rPr>
          <w:sz w:val="12"/>
        </w:rPr>
        <w:t>Abood</w:t>
      </w:r>
      <w:proofErr w:type="spellEnd"/>
      <w:r w:rsidRPr="00037D8D">
        <w:rPr>
          <w:sz w:val="12"/>
        </w:rPr>
        <w:t xml:space="preserve"> in a future case.7 In Friedrichs, the petitioner explicitly seeks to have the Supreme Court overrule the longstanding </w:t>
      </w:r>
      <w:proofErr w:type="spellStart"/>
      <w:r w:rsidRPr="00037D8D">
        <w:rPr>
          <w:sz w:val="12"/>
        </w:rPr>
        <w:t>Abood</w:t>
      </w:r>
      <w:proofErr w:type="spellEnd"/>
      <w:r w:rsidRPr="00037D8D">
        <w:rPr>
          <w:sz w:val="12"/>
        </w:rPr>
        <w:t xml:space="preserve"> compromise.8 That would be a serious mistake, for reasons outlined below. Current Rules Balance Free Speech Rights </w:t>
      </w:r>
      <w:proofErr w:type="gramStart"/>
      <w:r w:rsidRPr="00037D8D">
        <w:rPr>
          <w:sz w:val="12"/>
        </w:rPr>
        <w:t>The</w:t>
      </w:r>
      <w:proofErr w:type="gramEnd"/>
      <w:r w:rsidRPr="00037D8D">
        <w:rPr>
          <w:sz w:val="12"/>
        </w:rPr>
        <w:t xml:space="preserve"> U.S. Supreme Court has long recognized that First Amendment rights extend beyond the right to speak to include the right not to be compelled to subsidize speech to which an individual objects. The lawyers for Friedrichs invoke Thomas Jefferson’s statement “to compel a man to furnish contributions of money for the propagation of opinions which he disbelieves is sinful and tyrannical.”9 The state cannot require that, as a condition of employment, public employees must contribute to an ideological cause they may oppose. Friedrichs tries to argue that the distinction between political speech and collective bargaining for public sector unions outlined in </w:t>
      </w:r>
      <w:proofErr w:type="spellStart"/>
      <w:r w:rsidRPr="00037D8D">
        <w:rPr>
          <w:sz w:val="12"/>
        </w:rPr>
        <w:t>Abood</w:t>
      </w:r>
      <w:proofErr w:type="spellEnd"/>
      <w:r w:rsidRPr="00037D8D">
        <w:rPr>
          <w:sz w:val="12"/>
        </w:rPr>
        <w:t xml:space="preserve"> is illusory; that because collective bargaining over wages and benefits impacts state budgets, it is inherently political speech. But respondents point out that if this were true—that collective bargaining is a form of political speech—how could it be legal for states to ban it among public employees, as several states currently do? Moreover, the </w:t>
      </w:r>
      <w:proofErr w:type="spellStart"/>
      <w:r w:rsidRPr="00037D8D">
        <w:rPr>
          <w:sz w:val="12"/>
        </w:rPr>
        <w:t>Abood</w:t>
      </w:r>
      <w:proofErr w:type="spellEnd"/>
      <w:r w:rsidRPr="00037D8D">
        <w:rPr>
          <w:sz w:val="12"/>
        </w:rPr>
        <w:t xml:space="preserve"> Court noted that dissenting public employees are still free to express their disagreements with the union publicly and vocally. A “public employee who believes that a union representing him is urging a course that is unwise as a matter of public policy is not barred from expressing his viewpoint.”10 And, of course, if teachers such as Friedrichs are upset with union leadership, they can seek to have leaders ousted through periodic democratic elections of officers, or even run for office themselves. Countervailing State Interests Recognized in </w:t>
      </w:r>
      <w:proofErr w:type="spellStart"/>
      <w:r w:rsidRPr="00037D8D">
        <w:rPr>
          <w:sz w:val="12"/>
        </w:rPr>
        <w:t>Abood</w:t>
      </w:r>
      <w:proofErr w:type="spellEnd"/>
      <w:r w:rsidRPr="00037D8D">
        <w:rPr>
          <w:sz w:val="12"/>
        </w:rPr>
        <w:t xml:space="preserve"> Free speech rights are never absolute. Jefferson’s statement about compelled contributions, for example, cannot be taken literally. For instance, the government may, in fact, compel taxation from an individual who is opposed to the war in Afghanistan, and then use those funds to engage in speech to recruit soldiers for the war effort. Free speech rights must always be balanced against other considerations. In the case of public sector unions, the </w:t>
      </w:r>
      <w:proofErr w:type="spellStart"/>
      <w:r w:rsidRPr="00037D8D">
        <w:rPr>
          <w:sz w:val="12"/>
        </w:rPr>
        <w:t>Abood</w:t>
      </w:r>
      <w:proofErr w:type="spellEnd"/>
      <w:r w:rsidRPr="00037D8D">
        <w:rPr>
          <w:sz w:val="12"/>
        </w:rPr>
        <w:t xml:space="preserve"> Court noted the state has two major interests. The opinion, written by Potter Stewart, an Eisenhower appointee, identified one as labor peace and workplace stability, and the other as reducing the risk of “free ridership” and unfairness.11 In the United States, a single union normally represents all employees in order to promote “labor peace.” “The principle of exclusive union representation,” the Court noted, “is a central element in the congressional structure of industrial relations.” The National Labor Relations Act—and many </w:t>
      </w:r>
      <w:proofErr w:type="gramStart"/>
      <w:r w:rsidRPr="00037D8D">
        <w:rPr>
          <w:sz w:val="12"/>
        </w:rPr>
        <w:t>state</w:t>
      </w:r>
      <w:proofErr w:type="gramEnd"/>
      <w:r w:rsidRPr="00037D8D">
        <w:rPr>
          <w:sz w:val="12"/>
        </w:rPr>
        <w:t xml:space="preserve"> collective bargaining laws—provide for a single representative to avoid “the confusion that would result from attempting to enforce two or more agreements specifying different terms and conditions of employment.” The Court noted that the arrangement also “prevents inter-union rivalries from creating dissension within the workforce and eliminating the advantages to the employer of collectivization.” Finally, the Court observed, exclusive union representation “also frees the employer from the possibility of facing conflicting demands from different unions, and permits the employer and a single union to reach agreements and settlements that are not subject to attack from rival labor organizations.”12 In the context of public employee unions, the Court noted, “confusion and conflict” could reign, for example, if rival teachers unions held different positions on issues such as “class hours, class sizes, holidays, tenure provisions,” and the like.13 A second, related, state interest is to prevent what is known as the “free rider” problem in cases of collective action. Because of exclusive representation, unions have a duty “fairly and equitably to represent all employees . . . union and non-union.” Given this arrangement, in which employees benefit from collective bargaining whether they are union members or not, a classic “free rider” issue arises, the Court noted, whereby employees could “refuse to contribute to the union while obtaining the benefits of union representation that necessarily accrue to all employees.”14 Free rider problems exist in many organizations. Why donate to a religious institution if you can still attend and enjoy services </w:t>
      </w:r>
      <w:proofErr w:type="gramStart"/>
      <w:r w:rsidRPr="00037D8D">
        <w:rPr>
          <w:sz w:val="12"/>
        </w:rPr>
        <w:t>whether or not</w:t>
      </w:r>
      <w:proofErr w:type="gramEnd"/>
      <w:r w:rsidRPr="00037D8D">
        <w:rPr>
          <w:sz w:val="12"/>
        </w:rPr>
        <w:t xml:space="preserve"> you pay? To counter this, some groups can provide “special advantages” to backers—a leadership position in the church, for example. Unions cannot take this approach, however. As Justice Kagan noted in Harris v. Quinn, because “the law compels unions to represent—and represent fairly—every worker in the bargaining union, regardless whether they join or contribute to the union,” the collective action problem is “of far greater magnitude than in the typical interest group.”15 She referenced Justice Antonin Scalia’s opinion in an earlier decision, making this point: “where the state creates in the nonmembers a legal entitlement from the union, it may compel them to pay the cost.”16 This principle, “there is no free lunch,” is something conservatives usually understand well. According to the counsel for Friedrichs, annual dues to the CTA amount to approximately $1,000 per teacher, of which nonmembers receive a refund of roughly $350 to $400 for expenses unrelated to collective bargaining.17 In other words, Friedrichs is happy to accept increases in wages and benefits the union negotiates hard to </w:t>
      </w:r>
      <w:proofErr w:type="gramStart"/>
      <w:r w:rsidRPr="00037D8D">
        <w:rPr>
          <w:sz w:val="12"/>
        </w:rPr>
        <w:t>win, but</w:t>
      </w:r>
      <w:proofErr w:type="gramEnd"/>
      <w:r w:rsidRPr="00037D8D">
        <w:rPr>
          <w:sz w:val="12"/>
        </w:rPr>
        <w:t xml:space="preserve"> does not want to pay the $600 to $650 per year that other members contribute in order to make those wage gains possible. Will she give back her raises, forgo health care benefits, give up the right to pursue grievances, and agree to teach larger classes that the union negotiated? The amicus brief of the American Federation of Teachers and the American Association of University Professors put it well: there is no “constitutional right to a free ride.”18 Promoting Democracy Should Be Considered in Balancing Free Speech and State Interests In </w:t>
      </w:r>
      <w:r w:rsidRPr="00037D8D">
        <w:rPr>
          <w:sz w:val="12"/>
        </w:rPr>
        <w:lastRenderedPageBreak/>
        <w:t xml:space="preserve">balancing the rights of free speech and state interests, </w:t>
      </w:r>
      <w:proofErr w:type="spellStart"/>
      <w:r w:rsidRPr="00037D8D">
        <w:rPr>
          <w:sz w:val="12"/>
        </w:rPr>
        <w:t>Abood</w:t>
      </w:r>
      <w:proofErr w:type="spellEnd"/>
      <w:r w:rsidRPr="00037D8D">
        <w:rPr>
          <w:sz w:val="12"/>
        </w:rPr>
        <w:t xml:space="preserve"> came to the correct conclusion—free speech rights can sometimes be curtailed to serve state interests in labor peace and avoiding free ridership. But these are only a subset of state interests. Indeed, the </w:t>
      </w:r>
      <w:proofErr w:type="spellStart"/>
      <w:r w:rsidRPr="00037D8D">
        <w:rPr>
          <w:sz w:val="12"/>
        </w:rPr>
        <w:t>Abood</w:t>
      </w:r>
      <w:proofErr w:type="spellEnd"/>
      <w:r w:rsidRPr="00037D8D">
        <w:rPr>
          <w:sz w:val="12"/>
        </w:rPr>
        <w:t xml:space="preserve"> court substantially understated the interests of states in preserving fair share fees. For example, amici in the case, such as the National Women’s Law Center and seventy other civil rights groups, note that there are myriad ways in which labor unions generally—and public sector unions specifically—improve the conditions of minorities and women, a vitally important state interest.19 </w:t>
      </w:r>
      <w:r w:rsidRPr="00AB15F7">
        <w:rPr>
          <w:rStyle w:val="Emphasis"/>
        </w:rPr>
        <w:t xml:space="preserve">All unions—including, and perhaps especially, public sector unions—also contribute to one of the most important foundational interests of the state: democracy. And they do this in </w:t>
      </w:r>
      <w:proofErr w:type="gramStart"/>
      <w:r w:rsidRPr="00AB15F7">
        <w:rPr>
          <w:rStyle w:val="Emphasis"/>
        </w:rPr>
        <w:t>many different ways</w:t>
      </w:r>
      <w:proofErr w:type="gramEnd"/>
      <w:r w:rsidRPr="00AB15F7">
        <w:rPr>
          <w:rStyle w:val="Emphasis"/>
        </w:rPr>
        <w:t>. Unions are critical civic organizations that serve as a check on government power. They are important players in promoting a strong middle class, upon which democracy depends. They serve as schools of democracy for workers. And teacher unions</w:t>
      </w:r>
      <w:proofErr w:type="gramStart"/>
      <w:r w:rsidRPr="00AB15F7">
        <w:rPr>
          <w:rStyle w:val="Emphasis"/>
        </w:rPr>
        <w:t>, in particular, help</w:t>
      </w:r>
      <w:proofErr w:type="gramEnd"/>
      <w:r w:rsidRPr="00AB15F7">
        <w:rPr>
          <w:rStyle w:val="Emphasis"/>
        </w:rPr>
        <w:t xml:space="preserve"> ensure that our educational system is sufficiently funded to teach children to become thoughtful and enlightened citizens in our self-governing democracy. Democracies Need Unions to Serve as a Check on Government Power</w:t>
      </w:r>
      <w:r w:rsidRPr="00037D8D">
        <w:rPr>
          <w:sz w:val="12"/>
        </w:rPr>
        <w:t xml:space="preserve"> Alexis de Tocqueville famously marveled at the </w:t>
      </w:r>
      <w:r w:rsidRPr="00AB15F7">
        <w:rPr>
          <w:rStyle w:val="Emphasis"/>
        </w:rPr>
        <w:t xml:space="preserve">thriving civic associations that keep American democracy vitalized; and for the past century, unions have been a critical part of that framework. </w:t>
      </w:r>
      <w:r w:rsidRPr="00037D8D">
        <w:rPr>
          <w:sz w:val="12"/>
        </w:rPr>
        <w:t xml:space="preserve">Recognizing the important role of unions in liberal democracies, the 1948 Universal Declaration of Human Rights provides in Article 23 that “Everyone has the right to form and join trade unions for the protection of his interests.” In 1980, President Ronald Reagan championed the role of Polish unions in challenging dictatorial rule by the Communist Party. Reagan declared in a Labor Day speech that year, “where free unions and collective bargaining are forbidden, freedom is lost.” </w:t>
      </w:r>
      <w:r w:rsidRPr="00AB15F7">
        <w:rPr>
          <w:rStyle w:val="Emphasis"/>
        </w:rPr>
        <w:t xml:space="preserve">Albert Shanker, the legendary president of the </w:t>
      </w:r>
      <w:r w:rsidRPr="007769AE">
        <w:rPr>
          <w:rStyle w:val="Emphasis"/>
          <w:highlight w:val="green"/>
        </w:rPr>
        <w:t>American Federation of Teachers from 1974 to 1997, saw a pattern in authoritarian regimes.</w:t>
      </w:r>
      <w:r w:rsidRPr="00AB15F7">
        <w:rPr>
          <w:rStyle w:val="Emphasis"/>
        </w:rPr>
        <w:t xml:space="preserve"> “There is no freedom or democracy without trade unions,” he noted. “The </w:t>
      </w:r>
      <w:r w:rsidRPr="007769AE">
        <w:rPr>
          <w:rStyle w:val="Emphasis"/>
          <w:highlight w:val="green"/>
        </w:rPr>
        <w:t>first thing a dictator does is</w:t>
      </w:r>
      <w:r w:rsidRPr="00AB15F7">
        <w:rPr>
          <w:rStyle w:val="Emphasis"/>
        </w:rPr>
        <w:t xml:space="preserve"> to </w:t>
      </w:r>
      <w:r w:rsidRPr="007769AE">
        <w:rPr>
          <w:rStyle w:val="Emphasis"/>
          <w:highlight w:val="green"/>
        </w:rPr>
        <w:t>get rid of</w:t>
      </w:r>
      <w:r w:rsidRPr="00AB15F7">
        <w:rPr>
          <w:rStyle w:val="Emphasis"/>
        </w:rPr>
        <w:t xml:space="preserve"> the trade </w:t>
      </w:r>
      <w:r w:rsidRPr="007769AE">
        <w:rPr>
          <w:rStyle w:val="Emphasis"/>
          <w:highlight w:val="green"/>
        </w:rPr>
        <w:t>unions</w:t>
      </w:r>
      <w:r w:rsidRPr="00AB15F7">
        <w:rPr>
          <w:rStyle w:val="Emphasis"/>
        </w:rPr>
        <w:t xml:space="preserve">.”20 Public sector </w:t>
      </w:r>
      <w:r w:rsidRPr="00037D8D">
        <w:rPr>
          <w:rStyle w:val="Emphasis"/>
          <w:highlight w:val="green"/>
        </w:rPr>
        <w:t>unions</w:t>
      </w:r>
      <w:proofErr w:type="gramStart"/>
      <w:r w:rsidRPr="00037D8D">
        <w:rPr>
          <w:rStyle w:val="Emphasis"/>
          <w:highlight w:val="green"/>
        </w:rPr>
        <w:t>,</w:t>
      </w:r>
      <w:r w:rsidRPr="00AB15F7">
        <w:rPr>
          <w:rStyle w:val="Emphasis"/>
        </w:rPr>
        <w:t xml:space="preserve"> in particular, have</w:t>
      </w:r>
      <w:proofErr w:type="gramEnd"/>
      <w:r w:rsidRPr="00AB15F7">
        <w:rPr>
          <w:rStyle w:val="Emphasis"/>
        </w:rPr>
        <w:t xml:space="preserve"> </w:t>
      </w:r>
      <w:r w:rsidRPr="00037D8D">
        <w:rPr>
          <w:rStyle w:val="Emphasis"/>
          <w:highlight w:val="green"/>
        </w:rPr>
        <w:t>played an important role in</w:t>
      </w:r>
      <w:r w:rsidRPr="00AB15F7">
        <w:rPr>
          <w:rStyle w:val="Emphasis"/>
        </w:rPr>
        <w:t xml:space="preserve"> </w:t>
      </w:r>
      <w:r w:rsidRPr="00037D8D">
        <w:rPr>
          <w:rStyle w:val="Emphasis"/>
          <w:highlight w:val="green"/>
        </w:rPr>
        <w:t>bringing down dictators in countries such as Chile</w:t>
      </w:r>
      <w:r w:rsidRPr="00AB15F7">
        <w:rPr>
          <w:rStyle w:val="Emphasis"/>
        </w:rPr>
        <w:t xml:space="preserve">.21 </w:t>
      </w:r>
      <w:r w:rsidRPr="00037D8D">
        <w:rPr>
          <w:rStyle w:val="Emphasis"/>
          <w:highlight w:val="green"/>
        </w:rPr>
        <w:t>In free societies</w:t>
      </w:r>
      <w:r w:rsidRPr="00AB15F7">
        <w:rPr>
          <w:rStyle w:val="Emphasis"/>
        </w:rPr>
        <w:t xml:space="preserve"> across the globe, from Finland to Japan, the </w:t>
      </w:r>
      <w:r w:rsidRPr="00037D8D">
        <w:rPr>
          <w:rStyle w:val="Emphasis"/>
          <w:highlight w:val="green"/>
        </w:rPr>
        <w:t>rights of teachers</w:t>
      </w:r>
      <w:r w:rsidRPr="00AB15F7">
        <w:rPr>
          <w:rStyle w:val="Emphasis"/>
        </w:rPr>
        <w:t xml:space="preserve"> and other public sector employees </w:t>
      </w:r>
      <w:r w:rsidRPr="00037D8D">
        <w:rPr>
          <w:rStyle w:val="Emphasis"/>
          <w:highlight w:val="green"/>
        </w:rPr>
        <w:t>to unionize are well established</w:t>
      </w:r>
      <w:r w:rsidRPr="00AB15F7">
        <w:rPr>
          <w:rStyle w:val="Emphasis"/>
        </w:rPr>
        <w:t>. Indeed, when the United States attempts to plant the seeds of democracy in other countries, free trade unions—for private and public sector workers alike—are critical elements of what we advocate.</w:t>
      </w:r>
      <w:r w:rsidRPr="00037D8D">
        <w:rPr>
          <w:sz w:val="12"/>
        </w:rPr>
        <w:t xml:space="preserve"> If such unions are to have the capacity to wield influence, they cannot be starved of the fees from workers necessary to play that role</w:t>
      </w:r>
      <w:r w:rsidRPr="00AB15F7">
        <w:rPr>
          <w:rStyle w:val="Emphasis"/>
        </w:rPr>
        <w:t xml:space="preserve">. </w:t>
      </w:r>
      <w:r w:rsidRPr="00037D8D">
        <w:rPr>
          <w:rStyle w:val="Emphasis"/>
          <w:highlight w:val="green"/>
        </w:rPr>
        <w:t>Democracies Need a Strong Middle Class to Avoid</w:t>
      </w:r>
      <w:r w:rsidRPr="00AB15F7">
        <w:rPr>
          <w:rStyle w:val="Emphasis"/>
        </w:rPr>
        <w:t xml:space="preserve"> </w:t>
      </w:r>
      <w:r w:rsidRPr="00037D8D">
        <w:rPr>
          <w:rStyle w:val="Emphasis"/>
          <w:highlight w:val="green"/>
        </w:rPr>
        <w:t>Plutocracy</w:t>
      </w:r>
      <w:r w:rsidRPr="00AB15F7">
        <w:rPr>
          <w:rStyle w:val="Emphasis"/>
        </w:rPr>
        <w:t xml:space="preserve"> Going back to Aristotle, it has been recognized that democracies are more likely to thrive when a vibrant middle class can support them.22 </w:t>
      </w:r>
      <w:r w:rsidRPr="00037D8D">
        <w:rPr>
          <w:rStyle w:val="Emphasis"/>
        </w:rPr>
        <w:t>Large inequalities</w:t>
      </w:r>
      <w:r w:rsidRPr="00AB15F7">
        <w:rPr>
          <w:rStyle w:val="Emphasis"/>
        </w:rPr>
        <w:t xml:space="preserve"> of wealth can undermine democracy. As philosopher Sidney Hook observed, “It is possible for people to be politically equal as voters, yet so unequal in educational, economic, and social opportunities, that ultimately, even the nature of the political equality is affected.”23 In highly unequal societies, </w:t>
      </w:r>
      <w:r w:rsidRPr="00037D8D">
        <w:rPr>
          <w:rStyle w:val="Emphasis"/>
          <w:highlight w:val="green"/>
        </w:rPr>
        <w:t>large income gaps can give wealthy interests an outsized role in electing officials</w:t>
      </w:r>
      <w:r w:rsidRPr="00AB15F7">
        <w:rPr>
          <w:rStyle w:val="Emphasis"/>
        </w:rPr>
        <w:t xml:space="preserve">. </w:t>
      </w:r>
      <w:r w:rsidRPr="00037D8D">
        <w:rPr>
          <w:sz w:val="12"/>
        </w:rPr>
        <w:t xml:space="preserve">Theodore Roosevelt warned of the dangers of having “a small class of enormously wealthy and economically powerful men, whose chief object is to hold and increase their power.”24 More recently, Nobel Prize–winning economist Michael Spence told the New York Times that we have seen “an evolution from one propertied man, one vote; to one man, one vote; to one person, one vote; trending to one dollar, one vote.”25 </w:t>
      </w:r>
      <w:r w:rsidRPr="00037D8D">
        <w:rPr>
          <w:rStyle w:val="Emphasis"/>
          <w:highlight w:val="green"/>
        </w:rPr>
        <w:t>Strong unions</w:t>
      </w:r>
      <w:r w:rsidRPr="00AB15F7">
        <w:rPr>
          <w:rStyle w:val="Emphasis"/>
        </w:rPr>
        <w:t xml:space="preserve"> helped build the middle class in America after the Great Depression, and continue to have a positive effect on ameliorating extreme inequalities of wealth. By </w:t>
      </w:r>
      <w:r w:rsidRPr="00037D8D">
        <w:rPr>
          <w:rStyle w:val="Emphasis"/>
          <w:highlight w:val="green"/>
        </w:rPr>
        <w:t>bargain</w:t>
      </w:r>
      <w:r w:rsidRPr="00AB15F7">
        <w:rPr>
          <w:rStyle w:val="Emphasis"/>
        </w:rPr>
        <w:t xml:space="preserve">ing </w:t>
      </w:r>
      <w:r w:rsidRPr="00037D8D">
        <w:rPr>
          <w:rStyle w:val="Emphasis"/>
          <w:highlight w:val="green"/>
        </w:rPr>
        <w:t xml:space="preserve">for fair wages and </w:t>
      </w:r>
      <w:r w:rsidRPr="00037D8D">
        <w:rPr>
          <w:rStyle w:val="Emphasis"/>
          <w:highlight w:val="green"/>
        </w:rPr>
        <w:lastRenderedPageBreak/>
        <w:t>benefits</w:t>
      </w:r>
      <w:r w:rsidRPr="00AB15F7">
        <w:rPr>
          <w:rStyle w:val="Emphasis"/>
        </w:rPr>
        <w:t xml:space="preserve">, unions in the public </w:t>
      </w:r>
      <w:r w:rsidRPr="00037D8D">
        <w:rPr>
          <w:rStyle w:val="Emphasis"/>
          <w:highlight w:val="green"/>
        </w:rPr>
        <w:t>and</w:t>
      </w:r>
      <w:r w:rsidRPr="00AB15F7">
        <w:rPr>
          <w:rStyle w:val="Emphasis"/>
        </w:rPr>
        <w:t xml:space="preserve"> private sector help </w:t>
      </w:r>
      <w:r w:rsidRPr="00037D8D">
        <w:rPr>
          <w:rStyle w:val="Emphasis"/>
          <w:highlight w:val="green"/>
        </w:rPr>
        <w:t>foster</w:t>
      </w:r>
      <w:r w:rsidRPr="00AB15F7">
        <w:rPr>
          <w:rStyle w:val="Emphasis"/>
        </w:rPr>
        <w:t xml:space="preserve"> broadly shared </w:t>
      </w:r>
      <w:r w:rsidRPr="00037D8D">
        <w:rPr>
          <w:rStyle w:val="Emphasis"/>
          <w:highlight w:val="green"/>
        </w:rPr>
        <w:t>prosperity</w:t>
      </w:r>
      <w:r w:rsidRPr="00AB15F7">
        <w:rPr>
          <w:rStyle w:val="Emphasis"/>
        </w:rPr>
        <w:t>. Research finds, for example, that unions compress wage differences between management and labor. According to one study, “</w:t>
      </w:r>
      <w:r w:rsidRPr="00037D8D">
        <w:rPr>
          <w:rStyle w:val="Emphasis"/>
          <w:highlight w:val="green"/>
        </w:rPr>
        <w:t>controlling for variation</w:t>
      </w:r>
      <w:r w:rsidRPr="00AB15F7">
        <w:rPr>
          <w:rStyle w:val="Emphasis"/>
        </w:rPr>
        <w:t xml:space="preserve"> in human resource practices, </w:t>
      </w:r>
      <w:r w:rsidRPr="00037D8D">
        <w:rPr>
          <w:rStyle w:val="Emphasis"/>
          <w:highlight w:val="green"/>
        </w:rPr>
        <w:t>unionized establishments have</w:t>
      </w:r>
      <w:r w:rsidRPr="00AB15F7">
        <w:rPr>
          <w:rStyle w:val="Emphasis"/>
        </w:rPr>
        <w:t xml:space="preserve"> an average of </w:t>
      </w:r>
      <w:r w:rsidRPr="00037D8D">
        <w:rPr>
          <w:rStyle w:val="Emphasis"/>
          <w:highlight w:val="green"/>
        </w:rPr>
        <w:t>23.2 percentage</w:t>
      </w:r>
      <w:r w:rsidRPr="00AB15F7">
        <w:rPr>
          <w:rStyle w:val="Emphasis"/>
        </w:rPr>
        <w:t xml:space="preserve"> point </w:t>
      </w:r>
      <w:r w:rsidRPr="00037D8D">
        <w:rPr>
          <w:rStyle w:val="Emphasis"/>
          <w:highlight w:val="green"/>
        </w:rPr>
        <w:t>lower</w:t>
      </w:r>
      <w:r w:rsidRPr="00AB15F7">
        <w:rPr>
          <w:rStyle w:val="Emphasis"/>
        </w:rPr>
        <w:t xml:space="preserve"> </w:t>
      </w:r>
      <w:r w:rsidRPr="00037D8D">
        <w:rPr>
          <w:rStyle w:val="Emphasis"/>
          <w:highlight w:val="green"/>
        </w:rPr>
        <w:t>management-to-worker pay ratio relative to non-union</w:t>
      </w:r>
      <w:r w:rsidRPr="00AB15F7">
        <w:rPr>
          <w:rStyle w:val="Emphasis"/>
        </w:rPr>
        <w:t xml:space="preserve"> </w:t>
      </w:r>
      <w:r w:rsidRPr="00037D8D">
        <w:rPr>
          <w:rStyle w:val="Emphasis"/>
          <w:highlight w:val="green"/>
        </w:rPr>
        <w:t>workplaces</w:t>
      </w:r>
      <w:r w:rsidRPr="00AB15F7">
        <w:rPr>
          <w:rStyle w:val="Emphasis"/>
        </w:rPr>
        <w:t xml:space="preserve">.”26 By the same token, as the Center for American Progress’s David </w:t>
      </w:r>
      <w:proofErr w:type="spellStart"/>
      <w:r w:rsidRPr="00AB15F7">
        <w:rPr>
          <w:rStyle w:val="Emphasis"/>
        </w:rPr>
        <w:t>Madland</w:t>
      </w:r>
      <w:proofErr w:type="spellEnd"/>
      <w:r w:rsidRPr="00AB15F7">
        <w:rPr>
          <w:rStyle w:val="Emphasis"/>
        </w:rPr>
        <w:t xml:space="preserve"> has vividly illustrated, the </w:t>
      </w:r>
      <w:r w:rsidRPr="00037D8D">
        <w:rPr>
          <w:rStyle w:val="Emphasis"/>
          <w:highlight w:val="green"/>
        </w:rPr>
        <w:t>decline in union density</w:t>
      </w:r>
      <w:r w:rsidRPr="00AB15F7">
        <w:rPr>
          <w:rStyle w:val="Emphasis"/>
        </w:rPr>
        <w:t xml:space="preserve"> in the United States between 1969 and 2009 </w:t>
      </w:r>
      <w:r w:rsidRPr="00037D8D">
        <w:rPr>
          <w:rStyle w:val="Emphasis"/>
          <w:highlight w:val="green"/>
        </w:rPr>
        <w:t>has been</w:t>
      </w:r>
      <w:r w:rsidRPr="00AB15F7">
        <w:rPr>
          <w:rStyle w:val="Emphasis"/>
        </w:rPr>
        <w:t xml:space="preserve"> </w:t>
      </w:r>
      <w:r w:rsidRPr="00037D8D">
        <w:rPr>
          <w:rStyle w:val="Emphasis"/>
          <w:highlight w:val="green"/>
        </w:rPr>
        <w:t>accompanied by a</w:t>
      </w:r>
      <w:r w:rsidRPr="00AB15F7">
        <w:rPr>
          <w:rStyle w:val="Emphasis"/>
        </w:rPr>
        <w:t xml:space="preserve"> strikingly similar </w:t>
      </w:r>
      <w:r w:rsidRPr="00037D8D">
        <w:rPr>
          <w:rStyle w:val="Emphasis"/>
          <w:highlight w:val="green"/>
        </w:rPr>
        <w:t>decline in</w:t>
      </w:r>
      <w:r w:rsidRPr="00AB15F7">
        <w:rPr>
          <w:rStyle w:val="Emphasis"/>
        </w:rPr>
        <w:t xml:space="preserve"> the share of </w:t>
      </w:r>
      <w:r w:rsidRPr="00037D8D">
        <w:rPr>
          <w:rStyle w:val="Emphasis"/>
          <w:highlight w:val="green"/>
        </w:rPr>
        <w:t>income going to the middle class</w:t>
      </w:r>
      <w:r w:rsidRPr="00AB15F7">
        <w:rPr>
          <w:rStyle w:val="Emphasis"/>
        </w:rPr>
        <w:t xml:space="preserve"> (the middle three-fifths of the income distribution; see Figure 1). &amp;</w:t>
      </w:r>
      <w:proofErr w:type="spellStart"/>
      <w:r w:rsidRPr="00AB15F7">
        <w:rPr>
          <w:rStyle w:val="Emphasis"/>
        </w:rPr>
        <w:t>nbsp;The</w:t>
      </w:r>
      <w:proofErr w:type="spellEnd"/>
      <w:r w:rsidRPr="00AB15F7">
        <w:rPr>
          <w:rStyle w:val="Emphasis"/>
        </w:rPr>
        <w:t xml:space="preserve"> middle class is hollowing out: in 1971, 61 percent of Americans were middle class, but a December 2015 Pew Research Center report found that a slight majority of Americans now live in low- or upper-income households</w:t>
      </w:r>
      <w:r w:rsidRPr="00037D8D">
        <w:rPr>
          <w:sz w:val="12"/>
        </w:rPr>
        <w:t>.27 Although there are many reasons for middle-class wage stagnation—including globalization and the rise in technology—</w:t>
      </w:r>
      <w:r w:rsidRPr="00AB15F7">
        <w:rPr>
          <w:rStyle w:val="Emphasis"/>
        </w:rPr>
        <w:t>Lawrence Mishel of the Economic Policy Institute finds that the decline in union bargaining power is “the single largest factor suppressing wage growth for middle-wage workers over the last few decades.”</w:t>
      </w:r>
      <w:r w:rsidRPr="00037D8D">
        <w:rPr>
          <w:sz w:val="12"/>
        </w:rPr>
        <w:t xml:space="preserve"> </w:t>
      </w:r>
      <w:r w:rsidRPr="00AB15F7">
        <w:rPr>
          <w:rStyle w:val="Emphasis"/>
        </w:rPr>
        <w:t>The International Monetary Fund, likewise, has linked decline in unions worldwide with rises in income inequality.</w:t>
      </w:r>
      <w:r w:rsidRPr="00037D8D">
        <w:rPr>
          <w:sz w:val="12"/>
        </w:rPr>
        <w:t xml:space="preserve">28 Figure 1. </w:t>
      </w:r>
      <w:proofErr w:type="spellStart"/>
      <w:r w:rsidRPr="00037D8D">
        <w:rPr>
          <w:sz w:val="12"/>
        </w:rPr>
        <w:t>chartDOWNLOAD</w:t>
      </w:r>
      <w:proofErr w:type="spellEnd"/>
      <w:r w:rsidRPr="00037D8D">
        <w:rPr>
          <w:sz w:val="12"/>
        </w:rPr>
        <w:t xml:space="preserve"> </w:t>
      </w:r>
      <w:proofErr w:type="gramStart"/>
      <w:r w:rsidRPr="00037D8D">
        <w:rPr>
          <w:rStyle w:val="Emphasis"/>
          <w:highlight w:val="green"/>
        </w:rPr>
        <w:t>International</w:t>
      </w:r>
      <w:proofErr w:type="gramEnd"/>
      <w:r w:rsidRPr="00037D8D">
        <w:rPr>
          <w:rStyle w:val="Emphasis"/>
          <w:highlight w:val="green"/>
        </w:rPr>
        <w:t xml:space="preserve"> studies</w:t>
      </w:r>
      <w:r w:rsidRPr="00AB15F7">
        <w:rPr>
          <w:rStyle w:val="Emphasis"/>
        </w:rPr>
        <w:t xml:space="preserve"> also </w:t>
      </w:r>
      <w:r w:rsidRPr="00037D8D">
        <w:rPr>
          <w:rStyle w:val="Emphasis"/>
          <w:highlight w:val="green"/>
        </w:rPr>
        <w:t>connect</w:t>
      </w:r>
      <w:r w:rsidRPr="00AB15F7">
        <w:rPr>
          <w:rStyle w:val="Emphasis"/>
        </w:rPr>
        <w:t xml:space="preserve"> the </w:t>
      </w:r>
      <w:r w:rsidRPr="00037D8D">
        <w:rPr>
          <w:rStyle w:val="Emphasis"/>
          <w:highlight w:val="green"/>
        </w:rPr>
        <w:t>relatively low levels of U.S. union density</w:t>
      </w:r>
      <w:r w:rsidRPr="00AB15F7">
        <w:rPr>
          <w:rStyle w:val="Emphasis"/>
        </w:rPr>
        <w:t xml:space="preserve"> (when compared with other nations) </w:t>
      </w:r>
      <w:r w:rsidRPr="00037D8D">
        <w:rPr>
          <w:rStyle w:val="Emphasis"/>
          <w:highlight w:val="green"/>
        </w:rPr>
        <w:t>and</w:t>
      </w:r>
      <w:r w:rsidRPr="00AB15F7">
        <w:rPr>
          <w:rStyle w:val="Emphasis"/>
        </w:rPr>
        <w:t xml:space="preserve"> the </w:t>
      </w:r>
      <w:r w:rsidRPr="00037D8D">
        <w:rPr>
          <w:rStyle w:val="Emphasis"/>
          <w:highlight w:val="green"/>
        </w:rPr>
        <w:t>higher</w:t>
      </w:r>
      <w:r w:rsidRPr="00AB15F7">
        <w:rPr>
          <w:rStyle w:val="Emphasis"/>
        </w:rPr>
        <w:t xml:space="preserve"> level of </w:t>
      </w:r>
      <w:r w:rsidRPr="00037D8D">
        <w:rPr>
          <w:rStyle w:val="Emphasis"/>
          <w:highlight w:val="green"/>
        </w:rPr>
        <w:t>economic inequality</w:t>
      </w:r>
      <w:r w:rsidRPr="00AB15F7">
        <w:rPr>
          <w:rStyle w:val="Emphasis"/>
        </w:rPr>
        <w:t xml:space="preserve"> found in the United States. According to a 2011 analysis by the Center for Economic and Policy Research looking at twenty-one wealthy nations, nine countries had more than 80 percent of their workers covered by collective bargaining agreements; nine had between 30 and 80 percent covered; and just three—the United States, Japan, and New Zealand—had coverage rates below 20 percent. Using data from the Central Intelligence Agency’s World Factbook on levels of income inequality, my colleague Moshe </w:t>
      </w:r>
      <w:proofErr w:type="spellStart"/>
      <w:r w:rsidRPr="00AB15F7">
        <w:rPr>
          <w:rStyle w:val="Emphasis"/>
        </w:rPr>
        <w:t>Marvit</w:t>
      </w:r>
      <w:proofErr w:type="spellEnd"/>
      <w:r w:rsidRPr="00AB15F7">
        <w:rPr>
          <w:rStyle w:val="Emphasis"/>
        </w:rPr>
        <w:t xml:space="preserve"> and I demonstrate in Why Labor Organizing Should Be a Civil Right that the three nations with the lowest collective bargaining coverage also were among the four countries with the highest degrees of income inequality, as measured by the Gini coefficient</w:t>
      </w:r>
      <w:r w:rsidRPr="00037D8D">
        <w:rPr>
          <w:sz w:val="12"/>
        </w:rPr>
        <w:t xml:space="preserve">.29 </w:t>
      </w:r>
      <w:r w:rsidRPr="007A170F">
        <w:rPr>
          <w:rStyle w:val="Emphasis"/>
        </w:rPr>
        <w:t>Defunding public sector unions will only accelerate the extreme economic inequality that threatens our political democracy.</w:t>
      </w:r>
      <w:r w:rsidRPr="00037D8D">
        <w:rPr>
          <w:sz w:val="12"/>
        </w:rPr>
        <w:t xml:space="preserve"> Unions Are Needed to Serve as Schools for Democracy Civic organizations that are run democratically can be an important mechanism for acculturating citizens to the inner workings of democracy. Unions are among the most important of these organizations, bringing together rank and file workers from a variety of ethnic, racial, and religious backgrounds, and serving as what Harvard sociologist Robert Putnam calls “schools for democracy.” Union members learn skills that are essential to a well-functioning democracy: how to run meetings, debate one another, and organize for political action.30 </w:t>
      </w:r>
      <w:r w:rsidRPr="00037D8D">
        <w:rPr>
          <w:rStyle w:val="Emphasis"/>
          <w:highlight w:val="green"/>
        </w:rPr>
        <w:t>Labor unions</w:t>
      </w:r>
      <w:r w:rsidRPr="007A170F">
        <w:rPr>
          <w:rStyle w:val="Emphasis"/>
        </w:rPr>
        <w:t xml:space="preserve"> can also help </w:t>
      </w:r>
      <w:r w:rsidRPr="00037D8D">
        <w:rPr>
          <w:rStyle w:val="Emphasis"/>
          <w:highlight w:val="green"/>
        </w:rPr>
        <w:t>create a culture of</w:t>
      </w:r>
      <w:r w:rsidRPr="007A170F">
        <w:rPr>
          <w:rStyle w:val="Emphasis"/>
        </w:rPr>
        <w:t xml:space="preserve"> </w:t>
      </w:r>
      <w:r w:rsidRPr="00037D8D">
        <w:rPr>
          <w:rStyle w:val="Emphasis"/>
          <w:highlight w:val="green"/>
        </w:rPr>
        <w:t>participation among workers</w:t>
      </w:r>
      <w:r w:rsidRPr="007A170F">
        <w:rPr>
          <w:rStyle w:val="Emphasis"/>
        </w:rPr>
        <w:t xml:space="preserve">. </w:t>
      </w:r>
      <w:r w:rsidRPr="00037D8D">
        <w:rPr>
          <w:rStyle w:val="Emphasis"/>
          <w:highlight w:val="green"/>
        </w:rPr>
        <w:t>Being involved in</w:t>
      </w:r>
      <w:r w:rsidRPr="007A170F">
        <w:rPr>
          <w:rStyle w:val="Emphasis"/>
        </w:rPr>
        <w:t xml:space="preserve"> workplace decisions and the give and take of </w:t>
      </w:r>
      <w:r w:rsidRPr="00037D8D">
        <w:rPr>
          <w:rStyle w:val="Emphasis"/>
          <w:highlight w:val="green"/>
        </w:rPr>
        <w:t>collective bargaining</w:t>
      </w:r>
      <w:r w:rsidRPr="007A170F">
        <w:rPr>
          <w:rStyle w:val="Emphasis"/>
        </w:rPr>
        <w:t xml:space="preserve">, </w:t>
      </w:r>
      <w:r w:rsidRPr="00037D8D">
        <w:rPr>
          <w:rStyle w:val="Emphasis"/>
          <w:highlight w:val="green"/>
        </w:rPr>
        <w:t>voting on</w:t>
      </w:r>
      <w:r w:rsidRPr="007A170F">
        <w:rPr>
          <w:rStyle w:val="Emphasis"/>
        </w:rPr>
        <w:t xml:space="preserve"> union </w:t>
      </w:r>
      <w:r w:rsidRPr="00037D8D">
        <w:rPr>
          <w:rStyle w:val="Emphasis"/>
          <w:highlight w:val="green"/>
        </w:rPr>
        <w:t>contracts</w:t>
      </w:r>
      <w:r w:rsidRPr="007A170F">
        <w:rPr>
          <w:rStyle w:val="Emphasis"/>
        </w:rPr>
        <w:t xml:space="preserve">, and voting for union leadership have all been called important </w:t>
      </w:r>
      <w:r w:rsidRPr="00037D8D">
        <w:rPr>
          <w:rStyle w:val="Emphasis"/>
          <w:highlight w:val="green"/>
        </w:rPr>
        <w:t>drive</w:t>
      </w:r>
      <w:r w:rsidRPr="007A170F">
        <w:rPr>
          <w:rStyle w:val="Emphasis"/>
        </w:rPr>
        <w:t>rs of “</w:t>
      </w:r>
      <w:r w:rsidRPr="00037D8D">
        <w:rPr>
          <w:rStyle w:val="Emphasis"/>
          <w:highlight w:val="green"/>
        </w:rPr>
        <w:t>democratic acculturation</w:t>
      </w:r>
      <w:r w:rsidRPr="007A170F">
        <w:rPr>
          <w:rStyle w:val="Emphasis"/>
        </w:rPr>
        <w:t xml:space="preserve">.”31 In </w:t>
      </w:r>
      <w:r w:rsidRPr="007A170F">
        <w:rPr>
          <w:rStyle w:val="Emphasis"/>
        </w:rPr>
        <w:lastRenderedPageBreak/>
        <w:t xml:space="preserve">addition, union members routinely engage in civic activities, such as staffing phone banks and canvassing voters door to door. This involvement can boost civic participation among union members and nonmembers alike. One study found that </w:t>
      </w:r>
      <w:r w:rsidRPr="00037D8D">
        <w:rPr>
          <w:rStyle w:val="Emphasis"/>
          <w:highlight w:val="green"/>
        </w:rPr>
        <w:t>for every one-percentage-point increase in</w:t>
      </w:r>
      <w:r w:rsidRPr="007A170F">
        <w:rPr>
          <w:rStyle w:val="Emphasis"/>
        </w:rPr>
        <w:t xml:space="preserve"> a state’s </w:t>
      </w:r>
      <w:r w:rsidRPr="00037D8D">
        <w:rPr>
          <w:rStyle w:val="Emphasis"/>
          <w:highlight w:val="green"/>
        </w:rPr>
        <w:t>union density</w:t>
      </w:r>
      <w:r w:rsidRPr="007A170F">
        <w:rPr>
          <w:rStyle w:val="Emphasis"/>
        </w:rPr>
        <w:t xml:space="preserve">, </w:t>
      </w:r>
      <w:r w:rsidRPr="00037D8D">
        <w:rPr>
          <w:rStyle w:val="Emphasis"/>
          <w:highlight w:val="green"/>
        </w:rPr>
        <w:t>voter turnout increased between</w:t>
      </w:r>
      <w:r w:rsidRPr="007A170F">
        <w:rPr>
          <w:rStyle w:val="Emphasis"/>
        </w:rPr>
        <w:t xml:space="preserve"> </w:t>
      </w:r>
      <w:r w:rsidRPr="00037D8D">
        <w:rPr>
          <w:rStyle w:val="Emphasis"/>
          <w:highlight w:val="green"/>
        </w:rPr>
        <w:t>0.2 and 2.5 percentage points</w:t>
      </w:r>
      <w:r w:rsidRPr="007A170F">
        <w:rPr>
          <w:rStyle w:val="Emphasis"/>
        </w:rPr>
        <w:t>.</w:t>
      </w:r>
      <w:r w:rsidRPr="00037D8D">
        <w:rPr>
          <w:sz w:val="12"/>
        </w:rPr>
        <w:t xml:space="preserve"> In a presidential election, a ten-percentage-point increase in union density could translate into 3 million more voters.32 </w:t>
      </w:r>
      <w:r w:rsidRPr="00037D8D">
        <w:rPr>
          <w:rStyle w:val="Emphasis"/>
          <w:highlight w:val="green"/>
        </w:rPr>
        <w:t>Democracies Need Well-Educated Citizens, Which</w:t>
      </w:r>
      <w:r w:rsidRPr="007A170F">
        <w:rPr>
          <w:rStyle w:val="Emphasis"/>
        </w:rPr>
        <w:t xml:space="preserve"> </w:t>
      </w:r>
      <w:r w:rsidRPr="00037D8D">
        <w:rPr>
          <w:rStyle w:val="Emphasis"/>
          <w:highlight w:val="green"/>
        </w:rPr>
        <w:t>Teachers Unions Help Produce</w:t>
      </w:r>
      <w:r w:rsidRPr="00037D8D">
        <w:rPr>
          <w:sz w:val="12"/>
        </w:rPr>
        <w:t xml:space="preserve"> Democracies need well-educated citizens, and one important subset of public sector </w:t>
      </w:r>
      <w:r w:rsidRPr="007A170F">
        <w:rPr>
          <w:rStyle w:val="Emphasis"/>
        </w:rPr>
        <w:t xml:space="preserve">unions—those representing teachers—play a vital role in promoting that </w:t>
      </w:r>
      <w:r w:rsidRPr="00037D8D">
        <w:rPr>
          <w:sz w:val="12"/>
        </w:rPr>
        <w:t xml:space="preserve">goal. Of the 17 million state and local government employees in 2010, 6.9 million were teachers.33 Most contemporary political rhetoric emphasizes the importance of education in creating a skilled workforce. But the original purpose of public education was to provide an educated citizenry that could make our ongoing experiment in self-governance work. </w:t>
      </w:r>
      <w:r w:rsidRPr="00037D8D">
        <w:rPr>
          <w:rStyle w:val="Emphasis"/>
          <w:highlight w:val="green"/>
        </w:rPr>
        <w:t>Democracy requires</w:t>
      </w:r>
      <w:r w:rsidRPr="007A170F">
        <w:rPr>
          <w:rStyle w:val="Emphasis"/>
        </w:rPr>
        <w:t xml:space="preserve"> a thinking </w:t>
      </w:r>
      <w:r w:rsidRPr="00037D8D">
        <w:rPr>
          <w:rStyle w:val="Emphasis"/>
          <w:highlight w:val="green"/>
        </w:rPr>
        <w:t>people</w:t>
      </w:r>
      <w:r w:rsidRPr="007A170F">
        <w:rPr>
          <w:rStyle w:val="Emphasis"/>
        </w:rPr>
        <w:t xml:space="preserve"> who are </w:t>
      </w:r>
      <w:r w:rsidRPr="00037D8D">
        <w:rPr>
          <w:rStyle w:val="Emphasis"/>
          <w:highlight w:val="green"/>
        </w:rPr>
        <w:t>not</w:t>
      </w:r>
      <w:r w:rsidRPr="007A170F">
        <w:rPr>
          <w:rStyle w:val="Emphasis"/>
        </w:rPr>
        <w:t xml:space="preserve"> easily </w:t>
      </w:r>
      <w:r w:rsidRPr="00037D8D">
        <w:rPr>
          <w:rStyle w:val="Emphasis"/>
          <w:highlight w:val="green"/>
        </w:rPr>
        <w:t>swayed by demagoguery</w:t>
      </w:r>
      <w:r w:rsidRPr="00037D8D">
        <w:rPr>
          <w:sz w:val="12"/>
        </w:rPr>
        <w:t xml:space="preserve">. Thomas Jefferson argued that public schooling was necessary “to ensure that citizens would know how to protect their liberty.” Nineteenth century educator Horace Mann, widely seen as the father of public education, put it more colorfully: “A republican form of government, without intelligence in the people, must be, on a vast scale, what a mad-house, without superintendent or keepers, would be on a small one.” At root, the idea of self-governance requires an educated citizenry because the people themselves rule. All nations, as historian Paul Gagnon noted, provide an excellent education to “those who are expected to run the country,” and that quality of education “cannot be far from what everyone in a democracy needs to know.”34 In the Friedrichs case, the lawyers for the petitioner try to make the case that teachers unions have a “detrimental” effect on education. Citing the Hoover Institution’s Terry Moe, the attorneys for Friedrichs argue, “there is strong evidence that, as union-negotiated agreements become denser with rules and procedural protections, student achievement falls, especially among minority students.”35 Critics such as Jay Greene of the University of Arkansas compare teacher unions to special interests like the Tobacco Institute. But the difference, of course, is that the latter is dedicated to getting more children addicted to deadly cigarettes, while the former represent rank and file teachers who are trying to help teach children to read and understand math and science.36 </w:t>
      </w:r>
      <w:r w:rsidRPr="007A170F">
        <w:rPr>
          <w:rStyle w:val="Emphasis"/>
        </w:rPr>
        <w:t xml:space="preserve">As the amicus brief of the American Federation of Teachers and the American Association of University Professors points out, </w:t>
      </w:r>
      <w:r w:rsidRPr="00037D8D">
        <w:rPr>
          <w:rStyle w:val="Emphasis"/>
          <w:highlight w:val="green"/>
        </w:rPr>
        <w:t>states with “fair share” collective bargaining provisions have higher academic performance</w:t>
      </w:r>
      <w:r w:rsidRPr="007A170F">
        <w:rPr>
          <w:rStyle w:val="Emphasis"/>
        </w:rPr>
        <w:t xml:space="preserve"> on average </w:t>
      </w:r>
      <w:r w:rsidRPr="00037D8D">
        <w:rPr>
          <w:rStyle w:val="Emphasis"/>
          <w:highlight w:val="green"/>
        </w:rPr>
        <w:t>than those who do</w:t>
      </w:r>
      <w:r w:rsidRPr="007A170F">
        <w:rPr>
          <w:rStyle w:val="Emphasis"/>
        </w:rPr>
        <w:t xml:space="preserve"> </w:t>
      </w:r>
      <w:r w:rsidRPr="00037D8D">
        <w:rPr>
          <w:rStyle w:val="Emphasis"/>
          <w:highlight w:val="green"/>
        </w:rPr>
        <w:t>not</w:t>
      </w:r>
      <w:r w:rsidRPr="007A170F">
        <w:rPr>
          <w:rStyle w:val="Emphasis"/>
        </w:rPr>
        <w:t>. Fourth grade math proficiency is 9 percent higher, while reading proficiency is 13 percent higher; and in eighth grade, by which time students have spent more time in school, the difference is more pronounced: 16 percent higher in both math and reading proficiency</w:t>
      </w:r>
      <w:r w:rsidRPr="00037D8D">
        <w:rPr>
          <w:sz w:val="12"/>
        </w:rPr>
        <w:t xml:space="preserve">.37 (See Figure 2.) Figure 2. </w:t>
      </w:r>
      <w:proofErr w:type="spellStart"/>
      <w:r w:rsidRPr="00037D8D">
        <w:rPr>
          <w:sz w:val="12"/>
        </w:rPr>
        <w:t>chartDOWNLOAD</w:t>
      </w:r>
      <w:proofErr w:type="spellEnd"/>
      <w:r w:rsidRPr="00037D8D">
        <w:rPr>
          <w:sz w:val="12"/>
        </w:rPr>
        <w:t xml:space="preserve"> Of course, there are lots of other factors, such as poverty, that influence a state’s student achievement levels. </w:t>
      </w:r>
      <w:r w:rsidRPr="007A170F">
        <w:rPr>
          <w:rStyle w:val="Emphasis"/>
        </w:rPr>
        <w:t>But careful studies that seek to control for those additional factors tend to find higher achievement in states with strong teacher unions.</w:t>
      </w:r>
      <w:r w:rsidRPr="00037D8D">
        <w:rPr>
          <w:sz w:val="12"/>
        </w:rPr>
        <w:t xml:space="preserve"> </w:t>
      </w:r>
      <w:r w:rsidRPr="007A170F">
        <w:rPr>
          <w:rStyle w:val="Emphasis"/>
        </w:rPr>
        <w:t xml:space="preserve">A review by sociologist Robert </w:t>
      </w:r>
      <w:proofErr w:type="spellStart"/>
      <w:r w:rsidRPr="007A170F">
        <w:rPr>
          <w:rStyle w:val="Emphasis"/>
        </w:rPr>
        <w:t>Carini</w:t>
      </w:r>
      <w:proofErr w:type="spellEnd"/>
      <w:r w:rsidRPr="007A170F">
        <w:rPr>
          <w:rStyle w:val="Emphasis"/>
        </w:rPr>
        <w:t xml:space="preserve"> concluded that “there is an emerging consensus in the literature that teacher unionism favorably influences achievement for most students, as measured by a variety of standardized tests.</w:t>
      </w:r>
      <w:r w:rsidRPr="00037D8D">
        <w:rPr>
          <w:sz w:val="12"/>
        </w:rPr>
        <w:t xml:space="preserve">”38 </w:t>
      </w:r>
      <w:proofErr w:type="spellStart"/>
      <w:r w:rsidRPr="00037D8D">
        <w:rPr>
          <w:sz w:val="12"/>
        </w:rPr>
        <w:t>Carini’s</w:t>
      </w:r>
      <w:proofErr w:type="spellEnd"/>
      <w:r w:rsidRPr="00037D8D">
        <w:rPr>
          <w:sz w:val="12"/>
        </w:rPr>
        <w:t xml:space="preserve"> 2002 review of seventeen widely cited </w:t>
      </w:r>
      <w:r w:rsidRPr="00037D8D">
        <w:rPr>
          <w:rStyle w:val="Emphasis"/>
          <w:highlight w:val="green"/>
        </w:rPr>
        <w:t>studies</w:t>
      </w:r>
      <w:r w:rsidRPr="007A170F">
        <w:rPr>
          <w:rStyle w:val="Emphasis"/>
        </w:rPr>
        <w:t xml:space="preserve"> observed </w:t>
      </w:r>
      <w:r w:rsidRPr="00037D8D">
        <w:rPr>
          <w:rStyle w:val="Emphasis"/>
          <w:highlight w:val="green"/>
        </w:rPr>
        <w:t>that</w:t>
      </w:r>
      <w:r w:rsidRPr="007A170F">
        <w:rPr>
          <w:rStyle w:val="Emphasis"/>
        </w:rPr>
        <w:t xml:space="preserve"> twelve </w:t>
      </w:r>
      <w:r w:rsidRPr="00037D8D">
        <w:rPr>
          <w:rStyle w:val="Emphasis"/>
          <w:highlight w:val="green"/>
        </w:rPr>
        <w:t>found positive effects</w:t>
      </w:r>
      <w:r w:rsidRPr="007A170F">
        <w:rPr>
          <w:rStyle w:val="Emphasis"/>
        </w:rPr>
        <w:t xml:space="preserve">, and five found negative effects (see Figure 3). Moreover, the twelve concluding positive results </w:t>
      </w:r>
      <w:r w:rsidRPr="00037D8D">
        <w:rPr>
          <w:rStyle w:val="Emphasis"/>
          <w:highlight w:val="green"/>
        </w:rPr>
        <w:t>were</w:t>
      </w:r>
      <w:r w:rsidRPr="007A170F">
        <w:rPr>
          <w:rStyle w:val="Emphasis"/>
        </w:rPr>
        <w:t xml:space="preserve"> </w:t>
      </w:r>
      <w:r w:rsidRPr="00037D8D">
        <w:rPr>
          <w:rStyle w:val="Emphasis"/>
          <w:highlight w:val="green"/>
        </w:rPr>
        <w:t>more methodologically rigorous</w:t>
      </w:r>
      <w:r w:rsidRPr="007A170F">
        <w:rPr>
          <w:rStyle w:val="Emphasis"/>
        </w:rPr>
        <w:t xml:space="preserve"> than the five that found negative effects, because they were more likely to look at student level data (rather than using state or district averages) </w:t>
      </w:r>
      <w:r w:rsidRPr="00037D8D">
        <w:rPr>
          <w:rStyle w:val="Emphasis"/>
          <w:highlight w:val="green"/>
        </w:rPr>
        <w:t>and</w:t>
      </w:r>
      <w:r w:rsidRPr="007A170F">
        <w:rPr>
          <w:rStyle w:val="Emphasis"/>
        </w:rPr>
        <w:t xml:space="preserve"> to </w:t>
      </w:r>
      <w:r w:rsidRPr="00037D8D">
        <w:rPr>
          <w:rStyle w:val="Emphasis"/>
          <w:highlight w:val="green"/>
        </w:rPr>
        <w:t>control for</w:t>
      </w:r>
      <w:r w:rsidRPr="007A170F">
        <w:rPr>
          <w:rStyle w:val="Emphasis"/>
        </w:rPr>
        <w:t xml:space="preserve"> </w:t>
      </w:r>
      <w:r w:rsidRPr="00037D8D">
        <w:rPr>
          <w:rStyle w:val="Emphasis"/>
          <w:highlight w:val="green"/>
        </w:rPr>
        <w:t>more variables</w:t>
      </w:r>
      <w:r w:rsidRPr="007A170F">
        <w:rPr>
          <w:rStyle w:val="Emphasis"/>
        </w:rPr>
        <w:t xml:space="preserve">.39 Figure 3. </w:t>
      </w:r>
      <w:proofErr w:type="spellStart"/>
      <w:r w:rsidRPr="007A170F">
        <w:rPr>
          <w:rStyle w:val="Emphasis"/>
        </w:rPr>
        <w:t>chartDOWNLOAD</w:t>
      </w:r>
      <w:proofErr w:type="spellEnd"/>
      <w:r w:rsidRPr="007A170F">
        <w:rPr>
          <w:rStyle w:val="Emphasis"/>
        </w:rPr>
        <w:t xml:space="preserve"> Union representation is plausibly connected to higher achievement, as Leo Casey of the Albert Shanker Institute has noted, because “the working conditions of teachers are, in significant measure, the learning conditions of students, and so, improvements in the working lives of teachers generally translate into improvements in the </w:t>
      </w:r>
      <w:r w:rsidRPr="007A170F">
        <w:rPr>
          <w:rStyle w:val="Emphasis"/>
        </w:rPr>
        <w:lastRenderedPageBreak/>
        <w:t>education of students.”</w:t>
      </w:r>
      <w:r w:rsidRPr="00037D8D">
        <w:rPr>
          <w:sz w:val="12"/>
        </w:rPr>
        <w:t xml:space="preserve">40 Before Albert Shanker and his colleagues in New York City began bargaining collectively for teachers in the early 1960s, teachers were paid less than people who washed cars for a living.41 Subsequently, unions began bargaining for higher teacher salaries, which are likely to attract better candidates, and smaller class sizes, which can improve student learning. </w:t>
      </w:r>
      <w:r w:rsidRPr="00400ED7">
        <w:rPr>
          <w:rStyle w:val="Emphasis"/>
        </w:rPr>
        <w:t xml:space="preserve">Unions also seek greater voice for teachers in school decision making, which can reduce teacher turnover.42 Indeed, one could argue that </w:t>
      </w:r>
      <w:proofErr w:type="gramStart"/>
      <w:r w:rsidRPr="00400ED7">
        <w:rPr>
          <w:rStyle w:val="Emphasis"/>
        </w:rPr>
        <w:t>teachers</w:t>
      </w:r>
      <w:proofErr w:type="gramEnd"/>
      <w:r w:rsidRPr="00400ED7">
        <w:rPr>
          <w:rStyle w:val="Emphasis"/>
        </w:rPr>
        <w:t xml:space="preserve"> unions provide a healthy enhancement to democratic decision-making on education policy because teachers, as much as any other group in society, serve as powerful advocates for those Americans who cannot vote—school children</w:t>
      </w:r>
      <w:r w:rsidRPr="00400ED7">
        <w:rPr>
          <w:sz w:val="12"/>
        </w:rPr>
        <w:t xml:space="preserve">. </w:t>
      </w:r>
      <w:r w:rsidRPr="00400ED7">
        <w:rPr>
          <w:rStyle w:val="Emphasis"/>
        </w:rPr>
        <w:t xml:space="preserve">As journalist Jonathan Chait has noted, politicians—who have short-term horizons—are prone to under-investing in education, and </w:t>
      </w:r>
      <w:proofErr w:type="gramStart"/>
      <w:r w:rsidRPr="00400ED7">
        <w:rPr>
          <w:rStyle w:val="Emphasis"/>
        </w:rPr>
        <w:t>teachers</w:t>
      </w:r>
      <w:proofErr w:type="gramEnd"/>
      <w:r w:rsidRPr="00400ED7">
        <w:rPr>
          <w:rStyle w:val="Emphasis"/>
        </w:rPr>
        <w:t xml:space="preserve"> unions “provide a natural bulwark” against that tendency. Since most voters do not have children in the public school system, those parents who do need political allies have their concerns heard. The interests of teachers and their unions do not always coincide with those of students, but on the </w:t>
      </w:r>
      <w:proofErr w:type="gramStart"/>
      <w:r w:rsidRPr="00400ED7">
        <w:rPr>
          <w:rStyle w:val="Emphasis"/>
        </w:rPr>
        <w:t>really big</w:t>
      </w:r>
      <w:proofErr w:type="gramEnd"/>
      <w:r w:rsidRPr="00400ED7">
        <w:rPr>
          <w:rStyle w:val="Emphasis"/>
        </w:rPr>
        <w:t xml:space="preserve"> issues, such as overall investment in education, the convergence of interests is strong</w:t>
      </w:r>
      <w:r w:rsidRPr="00400ED7">
        <w:rPr>
          <w:sz w:val="12"/>
        </w:rPr>
        <w:t xml:space="preserve">. And evidence suggests that the alliance is working. </w:t>
      </w:r>
      <w:r w:rsidRPr="00400ED7">
        <w:rPr>
          <w:rStyle w:val="Emphasis"/>
        </w:rPr>
        <w:t>In general, American society consistently under-invests in children outside of schools, compared with other leading democratic societies</w:t>
      </w:r>
      <w:r w:rsidRPr="00400ED7">
        <w:rPr>
          <w:sz w:val="12"/>
        </w:rPr>
        <w:t xml:space="preserve">. According to the </w:t>
      </w:r>
      <w:proofErr w:type="spellStart"/>
      <w:r w:rsidRPr="00400ED7">
        <w:rPr>
          <w:sz w:val="12"/>
        </w:rPr>
        <w:t>Organisation</w:t>
      </w:r>
      <w:proofErr w:type="spellEnd"/>
      <w:r w:rsidRPr="00400ED7">
        <w:rPr>
          <w:sz w:val="12"/>
        </w:rPr>
        <w:t xml:space="preserve"> for Economic Co-operation and Development (OECD), the child poverty rate in the United States is 21.6 percent, the fifth highest among the forty member-nations. Only Turkey, Romania, Mexico, and Israel have higher child poverty rates. Put differently, the United States is in the bottom eighth in preventing child poverty. By contrast, when the interests of children are represented by and connected to the interests of teachers—as they are on the question of public education spending—the United States ranks close to the top third. Among thirty-nine OECD nations, the United States ranks fourteenth in spending on primary and secondary education as a percentage of gross domestic product.43 There is little doubt that, without the voice of teachers, the United States would under-spend on public education as well. In her dissent in Harris v. Quinn, Justice Elena Kagan made a parallel argument about home care workers. Patients suffer when low wages induce workforce shortages and high turnover. “The individual customers are powerless to address those systemic issues,” Kagan wrote, but the unionization of home-care assistants helped doubled wages over ten years.44 There is a final, important way in which </w:t>
      </w:r>
      <w:r w:rsidRPr="00400ED7">
        <w:rPr>
          <w:rStyle w:val="Emphasis"/>
        </w:rPr>
        <w:t>teacher unions can promote democratic citizenship: by modeling workplace democracy for children. In schools where educators have a voice, as my colleague Halley Potter and I noted in A Smarter Charter: Finding What Works for Charter Schools and Public Education, “teachers are not simply workers who implement the directives of principles but are active participants in decision making. Students see workplace democracy in action, underlining the lessons found in the civics books</w:t>
      </w:r>
      <w:r w:rsidRPr="00400ED7">
        <w:rPr>
          <w:sz w:val="12"/>
        </w:rPr>
        <w:t>.”45</w:t>
      </w:r>
    </w:p>
    <w:p w14:paraId="00264D40" w14:textId="77777777" w:rsidR="0079052F" w:rsidRPr="00A410C1" w:rsidRDefault="0079052F" w:rsidP="0079052F">
      <w:pPr>
        <w:pStyle w:val="Heading4"/>
        <w:rPr>
          <w:rFonts w:eastAsia="MS Gothic" w:cs="Times New Roman"/>
        </w:rPr>
      </w:pPr>
      <w:r w:rsidRPr="00A410C1">
        <w:rPr>
          <w:rFonts w:eastAsia="MS Gothic" w:cs="Times New Roman"/>
        </w:rPr>
        <w:t xml:space="preserve">US democracy is the </w:t>
      </w:r>
      <w:r w:rsidRPr="00A410C1">
        <w:rPr>
          <w:rFonts w:eastAsia="MS Gothic" w:cs="Times New Roman"/>
          <w:u w:val="single"/>
        </w:rPr>
        <w:t>greatest international stabilizer</w:t>
      </w:r>
      <w:r w:rsidRPr="00A410C1">
        <w:rPr>
          <w:rFonts w:eastAsia="MS Gothic" w:cs="Times New Roman"/>
        </w:rPr>
        <w:t xml:space="preserve">---the alternative is </w:t>
      </w:r>
      <w:r>
        <w:rPr>
          <w:rFonts w:eastAsia="MS Gothic" w:cs="Times New Roman"/>
          <w:u w:val="single"/>
        </w:rPr>
        <w:t>global conflict which leads to extinction</w:t>
      </w:r>
    </w:p>
    <w:p w14:paraId="586E4B11" w14:textId="77777777" w:rsidR="0079052F" w:rsidRPr="005E1642" w:rsidRDefault="0079052F" w:rsidP="0079052F">
      <w:proofErr w:type="spellStart"/>
      <w:r w:rsidRPr="005E1642">
        <w:rPr>
          <w:rStyle w:val="Style13ptBold"/>
        </w:rPr>
        <w:t>Yulis</w:t>
      </w:r>
      <w:proofErr w:type="spellEnd"/>
      <w:r w:rsidRPr="005E1642">
        <w:rPr>
          <w:rStyle w:val="Style13ptBold"/>
        </w:rPr>
        <w:t xml:space="preserve"> 17</w:t>
      </w:r>
      <w:r w:rsidRPr="005E1642">
        <w:t xml:space="preserve"> </w:t>
      </w:r>
      <w:r w:rsidRPr="005E1642">
        <w:rPr>
          <w:sz w:val="18"/>
          <w:szCs w:val="20"/>
        </w:rPr>
        <w:t xml:space="preserve">(Max </w:t>
      </w:r>
      <w:proofErr w:type="spellStart"/>
      <w:r w:rsidRPr="005E1642">
        <w:rPr>
          <w:sz w:val="18"/>
          <w:szCs w:val="20"/>
        </w:rPr>
        <w:t>Yulis</w:t>
      </w:r>
      <w:proofErr w:type="spellEnd"/>
      <w:r w:rsidRPr="005E1642">
        <w:rPr>
          <w:sz w:val="18"/>
          <w:szCs w:val="20"/>
        </w:rPr>
        <w:t>, Penn Political Review. In Defense of Liberal Internationalism. April 8, 2017. pennpoliticalreview.org/2017/04/in-defense-of-liberal-internationalism/)</w:t>
      </w:r>
    </w:p>
    <w:p w14:paraId="1A42BB93" w14:textId="77777777" w:rsidR="0079052F" w:rsidRDefault="0079052F" w:rsidP="0079052F">
      <w:pPr>
        <w:rPr>
          <w:rFonts w:eastAsia="Cambria"/>
          <w:sz w:val="14"/>
        </w:rPr>
      </w:pPr>
      <w:r w:rsidRPr="00A410C1">
        <w:rPr>
          <w:rFonts w:eastAsia="Cambria"/>
          <w:sz w:val="14"/>
        </w:rPr>
        <w:t xml:space="preserve">Over the past decade, international headlines have been bombarded with stories about the unraveling of the post-Cold War world order, the creation of revolutionary smart devices and military technologies, the rise of militant jihadist </w:t>
      </w:r>
      <w:r w:rsidRPr="00FA64FA">
        <w:rPr>
          <w:rFonts w:eastAsia="Cambria"/>
          <w:sz w:val="14"/>
        </w:rPr>
        <w:t xml:space="preserve">organizations, and nuclear proliferation. Indeed, times are paradoxically promising and alarming. In relation to treating the world’s ills, fortunately, there is a capable hegemon– one that </w:t>
      </w:r>
      <w:proofErr w:type="gramStart"/>
      <w:r w:rsidRPr="00FA64FA">
        <w:rPr>
          <w:rFonts w:eastAsia="Cambria"/>
          <w:sz w:val="14"/>
        </w:rPr>
        <w:t>has the ability to</w:t>
      </w:r>
      <w:proofErr w:type="gramEnd"/>
      <w:r w:rsidRPr="00FA64FA">
        <w:rPr>
          <w:rFonts w:eastAsia="Cambria"/>
          <w:sz w:val="14"/>
        </w:rPr>
        <w:t xml:space="preserve"> revive the world order and traditionally hallmarked human rights, peace, and democracy. </w:t>
      </w:r>
      <w:r w:rsidRPr="00AE0381">
        <w:rPr>
          <w:rStyle w:val="StyleUnderline"/>
          <w:highlight w:val="green"/>
        </w:rPr>
        <w:t>The</w:t>
      </w:r>
      <w:r w:rsidRPr="00AE0381">
        <w:rPr>
          <w:rStyle w:val="StyleUnderline"/>
        </w:rPr>
        <w:t xml:space="preserve"> </w:t>
      </w:r>
      <w:r w:rsidRPr="00AE0381">
        <w:rPr>
          <w:rStyle w:val="StyleUnderline"/>
          <w:highlight w:val="green"/>
        </w:rPr>
        <w:t>U</w:t>
      </w:r>
      <w:r w:rsidRPr="00AE0381">
        <w:rPr>
          <w:rStyle w:val="StyleUnderline"/>
        </w:rPr>
        <w:t xml:space="preserve">nited </w:t>
      </w:r>
      <w:r w:rsidRPr="00AE0381">
        <w:rPr>
          <w:rStyle w:val="StyleUnderline"/>
          <w:highlight w:val="green"/>
        </w:rPr>
        <w:t>S</w:t>
      </w:r>
      <w:r w:rsidRPr="00AE0381">
        <w:rPr>
          <w:rStyle w:val="StyleUnderline"/>
        </w:rPr>
        <w:t xml:space="preserve">tates, with </w:t>
      </w:r>
      <w:proofErr w:type="gramStart"/>
      <w:r w:rsidRPr="00AE0381">
        <w:rPr>
          <w:rStyle w:val="StyleUnderline"/>
        </w:rPr>
        <w:t>all of</w:t>
      </w:r>
      <w:proofErr w:type="gramEnd"/>
      <w:r w:rsidRPr="00AE0381">
        <w:rPr>
          <w:rStyle w:val="StyleUnderline"/>
        </w:rPr>
        <w:t xml:space="preserve"> its shortcomings, had crafted an </w:t>
      </w:r>
      <w:r w:rsidRPr="00AE0381">
        <w:rPr>
          <w:rStyle w:val="StyleUnderline"/>
          <w:highlight w:val="green"/>
        </w:rPr>
        <w:t>international agenda</w:t>
      </w:r>
      <w:r w:rsidRPr="00AE0381">
        <w:rPr>
          <w:rStyle w:val="StyleUnderline"/>
        </w:rPr>
        <w:t xml:space="preserve"> that </w:t>
      </w:r>
      <w:r w:rsidRPr="00AE0381">
        <w:rPr>
          <w:rStyle w:val="StyleUnderline"/>
          <w:highlight w:val="green"/>
        </w:rPr>
        <w:t>significantly impacted</w:t>
      </w:r>
      <w:r w:rsidRPr="00AE0381">
        <w:rPr>
          <w:rStyle w:val="StyleUnderline"/>
        </w:rPr>
        <w:t xml:space="preserve"> the </w:t>
      </w:r>
      <w:r w:rsidRPr="00AE0381">
        <w:rPr>
          <w:rStyle w:val="StyleUnderline"/>
          <w:highlight w:val="green"/>
        </w:rPr>
        <w:t>post-WWII landscape</w:t>
      </w:r>
      <w:r w:rsidRPr="00FA64FA">
        <w:rPr>
          <w:rFonts w:eastAsia="Cambria"/>
          <w:u w:val="single"/>
        </w:rPr>
        <w:t>.</w:t>
      </w:r>
      <w:r w:rsidRPr="00FA64FA">
        <w:rPr>
          <w:rFonts w:eastAsia="Cambria"/>
          <w:sz w:val="14"/>
        </w:rPr>
        <w:t xml:space="preserve"> </w:t>
      </w:r>
      <w:r w:rsidRPr="00FA64FA">
        <w:rPr>
          <w:rFonts w:eastAsia="Cambria"/>
          <w:b/>
          <w:u w:val="single"/>
        </w:rPr>
        <w:t xml:space="preserve">Countries invested their ambitions into security communities, international institutions, and </w:t>
      </w:r>
      <w:r w:rsidRPr="00FA64FA">
        <w:rPr>
          <w:rFonts w:eastAsia="Cambria"/>
          <w:b/>
          <w:iCs/>
          <w:u w:val="single"/>
          <w:bdr w:val="single" w:sz="8" w:space="0" w:color="auto"/>
        </w:rPr>
        <w:t>i</w:t>
      </w:r>
      <w:r w:rsidRPr="00FA64FA">
        <w:rPr>
          <w:rFonts w:eastAsia="Cambria"/>
          <w:b/>
          <w:u w:val="single"/>
        </w:rPr>
        <w:t xml:space="preserve">nternational </w:t>
      </w:r>
      <w:r w:rsidRPr="00FA64FA">
        <w:rPr>
          <w:rFonts w:eastAsia="Cambria"/>
          <w:b/>
          <w:iCs/>
          <w:u w:val="single"/>
          <w:bdr w:val="single" w:sz="8" w:space="0" w:color="auto"/>
        </w:rPr>
        <w:t>law</w:t>
      </w:r>
      <w:r w:rsidRPr="00FA64FA">
        <w:rPr>
          <w:rFonts w:eastAsia="Cambria"/>
          <w:sz w:val="14"/>
        </w:rPr>
        <w:t xml:space="preserve"> </w:t>
      </w:r>
      <w:proofErr w:type="gramStart"/>
      <w:r w:rsidRPr="00FA64FA">
        <w:rPr>
          <w:rFonts w:eastAsia="Cambria"/>
          <w:sz w:val="14"/>
        </w:rPr>
        <w:t xml:space="preserve">in an effort </w:t>
      </w:r>
      <w:r w:rsidRPr="00FA64FA">
        <w:rPr>
          <w:rFonts w:eastAsia="Cambria"/>
          <w:b/>
          <w:u w:val="single"/>
        </w:rPr>
        <w:t>to</w:t>
      </w:r>
      <w:proofErr w:type="gramEnd"/>
      <w:r w:rsidRPr="00FA64FA">
        <w:rPr>
          <w:rFonts w:eastAsia="Cambria"/>
          <w:b/>
          <w:u w:val="single"/>
        </w:rPr>
        <w:t xml:space="preserve"> mitigate</w:t>
      </w:r>
      <w:r w:rsidRPr="00FA64FA">
        <w:rPr>
          <w:rFonts w:eastAsia="Cambria"/>
          <w:sz w:val="14"/>
        </w:rPr>
        <w:t xml:space="preserve"> the </w:t>
      </w:r>
      <w:r w:rsidRPr="00FA64FA">
        <w:rPr>
          <w:rFonts w:eastAsia="Cambria"/>
          <w:b/>
          <w:u w:val="single"/>
        </w:rPr>
        <w:t xml:space="preserve">chances of </w:t>
      </w:r>
      <w:r w:rsidRPr="00FA64FA">
        <w:rPr>
          <w:rFonts w:eastAsia="Cambria"/>
          <w:sz w:val="14"/>
        </w:rPr>
        <w:t xml:space="preserve">a </w:t>
      </w:r>
      <w:r w:rsidRPr="00FA64FA">
        <w:rPr>
          <w:rFonts w:eastAsia="Cambria"/>
          <w:b/>
          <w:iCs/>
          <w:u w:val="single"/>
          <w:bdr w:val="single" w:sz="8" w:space="0" w:color="auto"/>
        </w:rPr>
        <w:t>nuclear</w:t>
      </w:r>
      <w:r w:rsidRPr="00FA64FA">
        <w:rPr>
          <w:rFonts w:eastAsia="Cambria"/>
          <w:sz w:val="14"/>
        </w:rPr>
        <w:t xml:space="preserve"> catastrophe or another World </w:t>
      </w:r>
      <w:r w:rsidRPr="00FA64FA">
        <w:rPr>
          <w:rFonts w:eastAsia="Cambria"/>
          <w:b/>
          <w:iCs/>
          <w:u w:val="single"/>
          <w:bdr w:val="single" w:sz="8" w:space="0" w:color="auto"/>
        </w:rPr>
        <w:t>War</w:t>
      </w:r>
      <w:r w:rsidRPr="00FA64FA">
        <w:rPr>
          <w:rFonts w:eastAsia="Cambria"/>
          <w:sz w:val="14"/>
        </w:rPr>
        <w:t>. The horrors and atrocities of the two Great Wars had traumatized the global community, which spurred calls for peace and the creation</w:t>
      </w:r>
      <w:r w:rsidRPr="00846785">
        <w:rPr>
          <w:rFonts w:eastAsia="Cambria"/>
          <w:sz w:val="14"/>
        </w:rPr>
        <w:t xml:space="preserve"> of a universalist agenda. </w:t>
      </w:r>
      <w:r w:rsidRPr="00846785">
        <w:rPr>
          <w:rFonts w:eastAsia="Cambria"/>
          <w:b/>
          <w:u w:val="single"/>
        </w:rPr>
        <w:t>Today</w:t>
      </w:r>
      <w:r w:rsidRPr="00846785">
        <w:rPr>
          <w:rFonts w:eastAsia="Cambria"/>
          <w:u w:val="single"/>
        </w:rPr>
        <w:t xml:space="preserve">, the world’s fickle and declining hegemon still has the </w:t>
      </w:r>
      <w:r w:rsidRPr="00846785">
        <w:rPr>
          <w:rFonts w:eastAsia="Cambria"/>
          <w:b/>
          <w:u w:val="single"/>
        </w:rPr>
        <w:t xml:space="preserve">ability, but not the </w:t>
      </w:r>
      <w:r w:rsidRPr="00846785">
        <w:rPr>
          <w:rFonts w:eastAsia="Cambria"/>
          <w:b/>
          <w:u w:val="single"/>
        </w:rPr>
        <w:lastRenderedPageBreak/>
        <w:t>will</w:t>
      </w:r>
      <w:r w:rsidRPr="00846785">
        <w:rPr>
          <w:rFonts w:eastAsia="Cambria"/>
          <w:u w:val="single"/>
        </w:rPr>
        <w:t>, to uphold the world order that it had so carefully and eagerly helped construct.</w:t>
      </w:r>
      <w:r w:rsidRPr="00846785">
        <w:rPr>
          <w:rFonts w:eastAsia="Cambria"/>
          <w:sz w:val="14"/>
        </w:rPr>
        <w:t xml:space="preserve"> Now, </w:t>
      </w:r>
      <w:r w:rsidRPr="00846785">
        <w:rPr>
          <w:rFonts w:eastAsia="Cambria"/>
          <w:b/>
          <w:iCs/>
          <w:u w:val="single"/>
          <w:bdr w:val="single" w:sz="8" w:space="0" w:color="auto"/>
        </w:rPr>
        <w:t>the stakes are too high</w:t>
      </w:r>
      <w:r w:rsidRPr="00846785">
        <w:rPr>
          <w:rFonts w:eastAsia="Cambria"/>
          <w:sz w:val="14"/>
        </w:rPr>
        <w:t xml:space="preserve">, and </w:t>
      </w:r>
      <w:r w:rsidRPr="00846785">
        <w:rPr>
          <w:rFonts w:eastAsia="Cambria"/>
          <w:b/>
          <w:u w:val="single"/>
        </w:rPr>
        <w:t xml:space="preserve">there must be a mighty and willing global leader to lead the effort of diffusing democratic ideals </w:t>
      </w:r>
      <w:r w:rsidRPr="00846785">
        <w:rPr>
          <w:rFonts w:eastAsia="Cambria"/>
          <w:sz w:val="14"/>
        </w:rPr>
        <w:t xml:space="preserve">and reinforcing stability through both military and diplomatic means. To do this, the United States must abandon its insurgent wave of isolationism and </w:t>
      </w:r>
      <w:proofErr w:type="gramStart"/>
      <w:r w:rsidRPr="00846785">
        <w:rPr>
          <w:rFonts w:eastAsia="Cambria"/>
          <w:sz w:val="14"/>
        </w:rPr>
        <w:t>protectionism, and</w:t>
      </w:r>
      <w:proofErr w:type="gramEnd"/>
      <w:r w:rsidRPr="00846785">
        <w:rPr>
          <w:rFonts w:eastAsia="Cambria"/>
          <w:sz w:val="14"/>
        </w:rPr>
        <w:t xml:space="preserve"> come to grips with the newly transnational nature of problems ranging from climate chang</w:t>
      </w:r>
      <w:r w:rsidRPr="00A410C1">
        <w:rPr>
          <w:rFonts w:eastAsia="Cambria"/>
          <w:sz w:val="14"/>
        </w:rPr>
        <w:t xml:space="preserve">e to international terrorism. First, the </w:t>
      </w:r>
      <w:r w:rsidRPr="00A410C1">
        <w:rPr>
          <w:rFonts w:eastAsia="Cambria"/>
          <w:u w:val="single"/>
        </w:rPr>
        <w:t xml:space="preserve">increase in intra-state conflict should warrant concern as many </w:t>
      </w:r>
      <w:r w:rsidRPr="00145BD7">
        <w:rPr>
          <w:rFonts w:eastAsia="Cambria"/>
          <w:highlight w:val="green"/>
          <w:u w:val="single"/>
        </w:rPr>
        <w:t>countries</w:t>
      </w:r>
      <w:r w:rsidRPr="00A410C1">
        <w:rPr>
          <w:rFonts w:eastAsia="Cambria"/>
          <w:u w:val="single"/>
        </w:rPr>
        <w:t xml:space="preserve">, namely </w:t>
      </w:r>
      <w:r w:rsidRPr="00145BD7">
        <w:rPr>
          <w:rFonts w:eastAsia="Cambria"/>
          <w:highlight w:val="green"/>
          <w:u w:val="single"/>
        </w:rPr>
        <w:t xml:space="preserve">in Africa and the Middle East, are seeing the total </w:t>
      </w:r>
      <w:r w:rsidRPr="00145BD7">
        <w:rPr>
          <w:rFonts w:eastAsia="Cambria"/>
          <w:b/>
          <w:highlight w:val="green"/>
          <w:u w:val="single"/>
        </w:rPr>
        <w:t xml:space="preserve">collapse of civil society </w:t>
      </w:r>
      <w:r w:rsidRPr="00A410C1">
        <w:rPr>
          <w:rFonts w:eastAsia="Cambria"/>
          <w:b/>
          <w:u w:val="single"/>
        </w:rPr>
        <w:t>and government.</w:t>
      </w:r>
      <w:r w:rsidRPr="00A410C1">
        <w:rPr>
          <w:rFonts w:eastAsia="Cambria"/>
          <w:u w:val="single"/>
        </w:rPr>
        <w:t xml:space="preserve"> </w:t>
      </w:r>
      <w:r w:rsidRPr="00A410C1">
        <w:rPr>
          <w:rFonts w:eastAsia="Cambria"/>
          <w:b/>
          <w:u w:val="single"/>
        </w:rPr>
        <w:t xml:space="preserve">These </w:t>
      </w:r>
      <w:r w:rsidRPr="00145BD7">
        <w:rPr>
          <w:rFonts w:eastAsia="Cambria"/>
          <w:b/>
          <w:highlight w:val="green"/>
          <w:u w:val="single"/>
        </w:rPr>
        <w:t>power vacuums are being filled with</w:t>
      </w:r>
      <w:r w:rsidRPr="00A410C1">
        <w:rPr>
          <w:rFonts w:eastAsia="Cambria"/>
          <w:sz w:val="14"/>
        </w:rPr>
        <w:t xml:space="preserve"> increasingly </w:t>
      </w:r>
      <w:r w:rsidRPr="00846785">
        <w:rPr>
          <w:rFonts w:eastAsia="Cambria"/>
          <w:b/>
          <w:iCs/>
          <w:u w:val="single"/>
          <w:bdr w:val="single" w:sz="8" w:space="0" w:color="auto"/>
        </w:rPr>
        <w:t>ideological and dangerous tribal and</w:t>
      </w:r>
      <w:r w:rsidRPr="00145BD7">
        <w:rPr>
          <w:rFonts w:eastAsia="Cambria"/>
          <w:b/>
          <w:iCs/>
          <w:highlight w:val="green"/>
          <w:u w:val="single"/>
          <w:bdr w:val="single" w:sz="8" w:space="0" w:color="auto"/>
        </w:rPr>
        <w:t xml:space="preserve"> non-state actors</w:t>
      </w:r>
      <w:r w:rsidRPr="00A410C1">
        <w:rPr>
          <w:rFonts w:eastAsia="Cambria"/>
          <w:sz w:val="14"/>
        </w:rPr>
        <w:t xml:space="preserve">, </w:t>
      </w:r>
      <w:r w:rsidRPr="00846785">
        <w:rPr>
          <w:rFonts w:eastAsia="Cambria"/>
          <w:u w:val="single"/>
        </w:rPr>
        <w:t xml:space="preserve">such as </w:t>
      </w:r>
      <w:r w:rsidRPr="00846785">
        <w:rPr>
          <w:rFonts w:eastAsia="Cambria"/>
          <w:b/>
          <w:iCs/>
          <w:u w:val="single"/>
          <w:bdr w:val="single" w:sz="8" w:space="0" w:color="auto"/>
        </w:rPr>
        <w:t>Boko Haram, ISIS, and Al-Shabaab</w:t>
      </w:r>
      <w:r w:rsidRPr="00846785">
        <w:rPr>
          <w:rFonts w:eastAsia="Cambria"/>
          <w:sz w:val="14"/>
        </w:rPr>
        <w:t xml:space="preserve">. Other </w:t>
      </w:r>
      <w:r w:rsidRPr="00846785">
        <w:rPr>
          <w:rFonts w:eastAsia="Cambria"/>
          <w:u w:val="single"/>
        </w:rPr>
        <w:t>bloody</w:t>
      </w:r>
      <w:r w:rsidRPr="00A410C1">
        <w:rPr>
          <w:rFonts w:eastAsia="Cambria"/>
          <w:u w:val="single"/>
        </w:rPr>
        <w:t xml:space="preserve"> civil wars in Rwanda, Sudan, and the Congo have contributed to the deaths of millions</w:t>
      </w:r>
      <w:r w:rsidRPr="00A410C1">
        <w:rPr>
          <w:rFonts w:eastAsia="Cambria"/>
          <w:sz w:val="14"/>
        </w:rPr>
        <w:t xml:space="preserve"> in the past two decades. As </w:t>
      </w:r>
      <w:r w:rsidRPr="00A410C1">
        <w:rPr>
          <w:rFonts w:eastAsia="Cambria"/>
          <w:u w:val="single"/>
        </w:rPr>
        <w:t xml:space="preserve">the West has </w:t>
      </w:r>
      <w:r w:rsidRPr="00846785">
        <w:rPr>
          <w:rFonts w:eastAsia="Cambria"/>
          <w:u w:val="single"/>
        </w:rPr>
        <w:t>seen, however, military intervention has not been all that successful</w:t>
      </w:r>
      <w:r w:rsidRPr="00846785">
        <w:rPr>
          <w:rFonts w:eastAsia="Cambria"/>
          <w:sz w:val="14"/>
        </w:rPr>
        <w:t xml:space="preserve"> in building and empowering democratic institutions in the Far East. </w:t>
      </w:r>
      <w:r w:rsidRPr="00846785">
        <w:rPr>
          <w:rFonts w:eastAsia="Cambria"/>
          <w:b/>
          <w:u w:val="single"/>
        </w:rPr>
        <w:t>A civil crusade</w:t>
      </w:r>
      <w:r w:rsidRPr="00846785">
        <w:rPr>
          <w:rFonts w:eastAsia="Cambria"/>
          <w:sz w:val="14"/>
        </w:rPr>
        <w:t xml:space="preserve">, along </w:t>
      </w:r>
      <w:r w:rsidRPr="00846785">
        <w:rPr>
          <w:rFonts w:eastAsia="Cambria"/>
          <w:u w:val="single"/>
        </w:rPr>
        <w:t xml:space="preserve">with the </w:t>
      </w:r>
      <w:r w:rsidRPr="00846785">
        <w:rPr>
          <w:rFonts w:eastAsia="Cambria"/>
          <w:b/>
          <w:iCs/>
          <w:u w:val="single"/>
          <w:bdr w:val="single" w:sz="8" w:space="0" w:color="auto"/>
        </w:rPr>
        <w:t>strengthening of international institutions</w:t>
      </w:r>
      <w:r w:rsidRPr="00846785">
        <w:rPr>
          <w:rFonts w:eastAsia="Cambria"/>
          <w:u w:val="single"/>
        </w:rPr>
        <w:t>,</w:t>
      </w:r>
      <w:r w:rsidRPr="00846785">
        <w:rPr>
          <w:rFonts w:eastAsia="Cambria"/>
          <w:b/>
          <w:u w:val="single"/>
        </w:rPr>
        <w:t xml:space="preserve"> </w:t>
      </w:r>
      <w:r w:rsidRPr="00846785">
        <w:rPr>
          <w:rFonts w:eastAsia="Cambria"/>
          <w:u w:val="single"/>
        </w:rPr>
        <w:t>may in fact be the answer to undoing tribal, religious, and sectarian divisions, thereby mitigating the prospects of civil conflict</w:t>
      </w:r>
      <w:r w:rsidRPr="00846785">
        <w:rPr>
          <w:rFonts w:eastAsia="Cambria"/>
          <w:sz w:val="14"/>
        </w:rPr>
        <w:t xml:space="preserve">.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846785">
        <w:rPr>
          <w:rFonts w:eastAsia="Cambria"/>
          <w:u w:val="single"/>
        </w:rPr>
        <w:t>Seeing that an increase in the magnitude of human casualty is becoming more</w:t>
      </w:r>
      <w:r w:rsidRPr="00A410C1">
        <w:rPr>
          <w:rFonts w:eastAsia="Cambria"/>
          <w:u w:val="single"/>
        </w:rPr>
        <w:t xml:space="preserve"> of a reality due to advancements in military technology and the increasing outbreaks of civil war, </w:t>
      </w:r>
      <w:r w:rsidRPr="00A410C1">
        <w:rPr>
          <w:rFonts w:eastAsia="Cambria"/>
          <w:b/>
          <w:u w:val="single"/>
        </w:rPr>
        <w:t xml:space="preserve">international cooperation and the diffusion of norms that highlight the importance of </w:t>
      </w:r>
      <w:r w:rsidRPr="00A410C1">
        <w:rPr>
          <w:rFonts w:eastAsia="Cambria"/>
          <w:b/>
          <w:iCs/>
          <w:u w:val="single"/>
          <w:bdr w:val="single" w:sz="8" w:space="0" w:color="auto"/>
        </w:rPr>
        <w:t xml:space="preserve">stable governance, </w:t>
      </w:r>
      <w:r w:rsidRPr="00145BD7">
        <w:rPr>
          <w:rFonts w:eastAsia="Cambria"/>
          <w:b/>
          <w:iCs/>
          <w:highlight w:val="green"/>
          <w:u w:val="single"/>
          <w:bdr w:val="single" w:sz="8" w:space="0" w:color="auto"/>
        </w:rPr>
        <w:t>democracy</w:t>
      </w:r>
      <w:r w:rsidRPr="00A410C1">
        <w:rPr>
          <w:rFonts w:eastAsia="Cambria"/>
          <w:b/>
          <w:iCs/>
          <w:u w:val="single"/>
          <w:bdr w:val="single" w:sz="8" w:space="0" w:color="auto"/>
        </w:rPr>
        <w:t>, and human rights</w:t>
      </w:r>
      <w:r w:rsidRPr="00A410C1">
        <w:rPr>
          <w:rFonts w:eastAsia="Cambria"/>
          <w:b/>
          <w:u w:val="single"/>
        </w:rPr>
        <w:t xml:space="preserve"> </w:t>
      </w:r>
      <w:r w:rsidRPr="00145BD7">
        <w:rPr>
          <w:rFonts w:eastAsia="Cambria"/>
          <w:b/>
          <w:highlight w:val="green"/>
          <w:u w:val="single"/>
        </w:rPr>
        <w:t xml:space="preserve">is the only recourse to address </w:t>
      </w:r>
      <w:r w:rsidRPr="00A410C1">
        <w:rPr>
          <w:rFonts w:eastAsia="Cambria"/>
          <w:b/>
          <w:u w:val="single"/>
        </w:rPr>
        <w:t xml:space="preserve">the rise in sectarian divides and </w:t>
      </w:r>
      <w:r w:rsidRPr="00145BD7">
        <w:rPr>
          <w:rFonts w:eastAsia="Cambria"/>
          <w:b/>
          <w:highlight w:val="green"/>
          <w:u w:val="single"/>
        </w:rPr>
        <w:t>civil conflicts</w:t>
      </w:r>
      <w:r w:rsidRPr="00A410C1">
        <w:rPr>
          <w:rFonts w:eastAsia="Cambria"/>
          <w:u w:val="single"/>
        </w:rPr>
        <w:t xml:space="preserve">. So long as the trend of the West’s desire to </w:t>
      </w:r>
      <w:r w:rsidRPr="00A410C1">
        <w:rPr>
          <w:rFonts w:eastAsia="Cambria"/>
          <w:b/>
          <w:u w:val="single"/>
        </w:rPr>
        <w:t>look inward</w:t>
      </w:r>
      <w:r w:rsidRPr="00A410C1">
        <w:rPr>
          <w:rFonts w:eastAsia="Cambria"/>
          <w:u w:val="single"/>
        </w:rPr>
        <w:t xml:space="preserve"> continues</w:t>
      </w:r>
      <w:r w:rsidRPr="00A410C1">
        <w:rPr>
          <w:rFonts w:eastAsia="Cambria"/>
          <w:sz w:val="14"/>
        </w:rPr>
        <w:t xml:space="preserve">, </w:t>
      </w:r>
      <w:r w:rsidRPr="00A410C1">
        <w:rPr>
          <w:rFonts w:eastAsia="Cambria"/>
          <w:u w:val="single"/>
        </w:rPr>
        <w:t>it is likely</w:t>
      </w:r>
      <w:r w:rsidRPr="00A410C1">
        <w:rPr>
          <w:rFonts w:eastAsia="Cambria"/>
          <w:sz w:val="14"/>
        </w:rPr>
        <w:t xml:space="preserve"> that </w:t>
      </w:r>
      <w:r w:rsidRPr="00145BD7">
        <w:rPr>
          <w:rFonts w:eastAsia="Cambria"/>
          <w:highlight w:val="green"/>
          <w:u w:val="single"/>
        </w:rPr>
        <w:t xml:space="preserve">nation states mired in conflict will devolve into </w:t>
      </w:r>
      <w:r w:rsidRPr="00A410C1">
        <w:rPr>
          <w:rFonts w:eastAsia="Cambria"/>
          <w:u w:val="single"/>
        </w:rPr>
        <w:t xml:space="preserve">ethnic or tribal enclaves bent on </w:t>
      </w:r>
      <w:r w:rsidRPr="00A410C1">
        <w:rPr>
          <w:rFonts w:eastAsia="Cambria"/>
          <w:b/>
          <w:u w:val="single"/>
        </w:rPr>
        <w:t xml:space="preserve">relying on </w:t>
      </w:r>
      <w:r w:rsidRPr="00145BD7">
        <w:rPr>
          <w:rFonts w:eastAsia="Cambria"/>
          <w:b/>
          <w:highlight w:val="green"/>
          <w:u w:val="single"/>
        </w:rPr>
        <w:t>war to maintain their legitimacy</w:t>
      </w:r>
      <w:r w:rsidRPr="00145BD7">
        <w:rPr>
          <w:rFonts w:eastAsia="Cambria"/>
          <w:highlight w:val="green"/>
          <w:u w:val="single"/>
        </w:rPr>
        <w:t xml:space="preserve"> </w:t>
      </w:r>
      <w:r w:rsidRPr="00A410C1">
        <w:rPr>
          <w:rFonts w:eastAsia="Cambria"/>
          <w:u w:val="single"/>
        </w:rPr>
        <w:t>and power</w:t>
      </w:r>
      <w:r w:rsidRPr="00A410C1">
        <w:rPr>
          <w:rFonts w:eastAsia="Cambria"/>
          <w:sz w:val="14"/>
        </w:rPr>
        <w:t xml:space="preserve">. Aside from growing sectarianism and the increasing prevalence of failed states, </w:t>
      </w:r>
      <w:r w:rsidRPr="00A410C1">
        <w:rPr>
          <w:rFonts w:eastAsia="Cambria"/>
          <w:u w:val="single"/>
        </w:rPr>
        <w:t xml:space="preserve">an even more daunting threat come from </w:t>
      </w:r>
      <w:r w:rsidRPr="00A410C1">
        <w:rPr>
          <w:rFonts w:eastAsia="Cambria"/>
          <w:b/>
          <w:iCs/>
          <w:u w:val="single"/>
          <w:bdr w:val="single" w:sz="8" w:space="0" w:color="auto"/>
        </w:rPr>
        <w:t xml:space="preserve">weapons that transcend the costs of conventional warfare. </w:t>
      </w:r>
      <w:r w:rsidRPr="00A410C1">
        <w:rPr>
          <w:rFonts w:eastAsia="Cambria"/>
          <w:sz w:val="14"/>
        </w:rPr>
        <w:t xml:space="preserve">The problem of nuclear proliferation has been around for decades, and on the eve of President Trump’s inauguration, it appeared that Obama’s lofty goal of advocating for nonproliferation would no longer be a priority of American foreign policy.[3] In addition, </w:t>
      </w:r>
      <w:r w:rsidRPr="00A410C1">
        <w:rPr>
          <w:rFonts w:eastAsia="Cambria"/>
          <w:u w:val="single"/>
        </w:rPr>
        <w:t xml:space="preserve">now that the American president is threatening to undo much of the United States’ extensive network of alliances, formerly </w:t>
      </w:r>
      <w:r w:rsidRPr="00145BD7">
        <w:rPr>
          <w:rFonts w:eastAsia="Cambria"/>
          <w:highlight w:val="green"/>
          <w:u w:val="single"/>
        </w:rPr>
        <w:t>non-nuclear states may be forced to rearm themselves</w:t>
      </w:r>
      <w:r w:rsidRPr="00A410C1">
        <w:rPr>
          <w:rFonts w:eastAsia="Cambria"/>
          <w:sz w:val="14"/>
        </w:rPr>
        <w:t xml:space="preserve">. </w:t>
      </w:r>
      <w:r w:rsidRPr="00145BD7">
        <w:rPr>
          <w:rFonts w:eastAsia="Cambria"/>
          <w:b/>
          <w:highlight w:val="green"/>
          <w:u w:val="single"/>
        </w:rPr>
        <w:t>Disarmament is central to liberal internationalism</w:t>
      </w:r>
      <w:r w:rsidRPr="00A410C1">
        <w:rPr>
          <w:rFonts w:eastAsia="Cambria"/>
          <w:sz w:val="14"/>
        </w:rPr>
        <w:t xml:space="preserve">, </w:t>
      </w:r>
      <w:r w:rsidRPr="00A410C1">
        <w:rPr>
          <w:rFonts w:eastAsia="Cambria"/>
          <w:u w:val="single"/>
        </w:rPr>
        <w:t>as was apparent by the Washington Naval Treaty advocated by Wilson, and by the modern CTBT treaty</w:t>
      </w:r>
      <w:r w:rsidRPr="00A410C1">
        <w:rPr>
          <w:rFonts w:eastAsia="Cambria"/>
          <w:sz w:val="14"/>
        </w:rPr>
        <w:t xml:space="preserve">. The reverse is, however, being seen in the modern era, with cries coming from Japan and South Korea to remobilize and begin their own nuclear weapon programs.[4] </w:t>
      </w:r>
      <w:r w:rsidRPr="00145BD7">
        <w:rPr>
          <w:rFonts w:eastAsia="Cambria"/>
          <w:highlight w:val="green"/>
          <w:u w:val="single"/>
        </w:rPr>
        <w:t>A world with more nuclear actors is a formula for chaos</w:t>
      </w:r>
      <w:r w:rsidRPr="00A410C1">
        <w:rPr>
          <w:rFonts w:eastAsia="Cambria"/>
          <w:u w:val="single"/>
        </w:rPr>
        <w:t>, especially if nuclear weapons become mass-produced.</w:t>
      </w:r>
      <w:r w:rsidRPr="00A410C1">
        <w:rPr>
          <w:rFonts w:eastAsia="Cambria"/>
          <w:sz w:val="14"/>
        </w:rPr>
        <w:t xml:space="preserve"> </w:t>
      </w:r>
      <w:r w:rsidRPr="00145BD7">
        <w:rPr>
          <w:rFonts w:eastAsia="Cambria"/>
          <w:highlight w:val="green"/>
          <w:u w:val="single"/>
        </w:rPr>
        <w:t>Non-state actors will increasingly eye these nuclear sites</w:t>
      </w:r>
      <w:r w:rsidRPr="00A410C1">
        <w:rPr>
          <w:rFonts w:eastAsia="Cambria"/>
          <w:u w:val="single"/>
        </w:rPr>
        <w:t xml:space="preserve"> as was the case near a Belgian nuclear</w:t>
      </w:r>
      <w:r w:rsidRPr="00A410C1">
        <w:rPr>
          <w:rFonts w:eastAsia="Cambria"/>
          <w:sz w:val="14"/>
        </w:rPr>
        <w:t xml:space="preserve"> power </w:t>
      </w:r>
      <w:r w:rsidRPr="00A410C1">
        <w:rPr>
          <w:rFonts w:eastAsia="Cambria"/>
          <w:u w:val="single"/>
        </w:rPr>
        <w:t>plant</w:t>
      </w:r>
      <w:r w:rsidRPr="00A410C1">
        <w:rPr>
          <w:rFonts w:eastAsia="Cambria"/>
          <w:sz w:val="14"/>
        </w:rPr>
        <w:t xml:space="preserve"> just over a year ago.[5] </w:t>
      </w:r>
      <w:r w:rsidRPr="00A410C1">
        <w:rPr>
          <w:rFonts w:eastAsia="Cambria"/>
          <w:u w:val="single"/>
        </w:rPr>
        <w:t xml:space="preserve">If any government commits a serious misstep, </w:t>
      </w:r>
      <w:r w:rsidRPr="00145BD7">
        <w:rPr>
          <w:rFonts w:eastAsia="Cambria"/>
          <w:b/>
          <w:highlight w:val="green"/>
          <w:u w:val="single"/>
        </w:rPr>
        <w:t>access to nuclear weapons on</w:t>
      </w:r>
      <w:r w:rsidRPr="00A410C1">
        <w:rPr>
          <w:rFonts w:eastAsia="Cambria"/>
          <w:b/>
          <w:u w:val="single"/>
        </w:rPr>
        <w:t xml:space="preserve"> the </w:t>
      </w:r>
      <w:r w:rsidRPr="00145BD7">
        <w:rPr>
          <w:rFonts w:eastAsia="Cambria"/>
          <w:b/>
          <w:highlight w:val="green"/>
          <w:u w:val="single"/>
        </w:rPr>
        <w:t xml:space="preserve">behalf of terrorist </w:t>
      </w:r>
      <w:r w:rsidRPr="00A410C1">
        <w:rPr>
          <w:rFonts w:eastAsia="Cambria"/>
          <w:b/>
          <w:u w:val="single"/>
        </w:rPr>
        <w:t xml:space="preserve">and insurgent </w:t>
      </w:r>
      <w:r w:rsidRPr="00145BD7">
        <w:rPr>
          <w:rFonts w:eastAsia="Cambria"/>
          <w:b/>
          <w:highlight w:val="green"/>
          <w:u w:val="single"/>
        </w:rPr>
        <w:t>groups will become a reality</w:t>
      </w:r>
      <w:r w:rsidRPr="00A410C1">
        <w:rPr>
          <w:rFonts w:eastAsia="Cambria"/>
          <w:b/>
          <w:u w:val="single"/>
        </w:rPr>
        <w:t>,</w:t>
      </w:r>
      <w:r w:rsidRPr="00A410C1">
        <w:rPr>
          <w:rFonts w:eastAsia="Cambria"/>
          <w:u w:val="single"/>
        </w:rPr>
        <w:t xml:space="preserve"> especially if a civil war occurs</w:t>
      </w:r>
      <w:r w:rsidRPr="00A410C1">
        <w:rPr>
          <w:rFonts w:eastAsia="Cambria"/>
          <w:sz w:val="14"/>
        </w:rPr>
        <w:t xml:space="preserve">. States with nuclear weapons require domestic stability and strong security, which is why </w:t>
      </w:r>
      <w:r w:rsidRPr="00A410C1">
        <w:rPr>
          <w:rFonts w:eastAsia="Cambria"/>
          <w:u w:val="single"/>
        </w:rPr>
        <w:t>states such as Israel, North Korea, and Pakistan could be in serious trouble in the event of a domestic uprising or military coup</w:t>
      </w:r>
      <w:r w:rsidRPr="00A410C1">
        <w:rPr>
          <w:rFonts w:eastAsia="Cambria"/>
          <w:sz w:val="14"/>
        </w:rPr>
        <w:t xml:space="preserve">. The disarmament of all states is essential for human </w:t>
      </w:r>
      <w:r w:rsidRPr="00056E13">
        <w:rPr>
          <w:rFonts w:eastAsia="Cambria"/>
          <w:sz w:val="14"/>
        </w:rPr>
        <w:t>survival, and if it is no</w:t>
      </w:r>
      <w:r w:rsidRPr="00A410C1">
        <w:rPr>
          <w:rFonts w:eastAsia="Cambria"/>
          <w:sz w:val="14"/>
        </w:rPr>
        <w:t xml:space="preserve">t achieved, then </w:t>
      </w:r>
      <w:r w:rsidRPr="00145BD7">
        <w:rPr>
          <w:rFonts w:eastAsia="Cambria"/>
          <w:b/>
          <w:highlight w:val="green"/>
          <w:u w:val="single"/>
        </w:rPr>
        <w:t xml:space="preserve">a world full of nuclear weapons </w:t>
      </w:r>
      <w:r w:rsidRPr="00A410C1">
        <w:rPr>
          <w:rFonts w:eastAsia="Cambria"/>
          <w:b/>
          <w:u w:val="single"/>
        </w:rPr>
        <w:t xml:space="preserve">and </w:t>
      </w:r>
      <w:r w:rsidRPr="00A410C1">
        <w:rPr>
          <w:rFonts w:eastAsia="Cambria"/>
          <w:b/>
          <w:iCs/>
          <w:u w:val="single"/>
          <w:bdr w:val="single" w:sz="8" w:space="0" w:color="auto"/>
        </w:rPr>
        <w:t xml:space="preserve">an international system guided by realpolitik </w:t>
      </w:r>
      <w:r w:rsidRPr="00145BD7">
        <w:rPr>
          <w:rFonts w:eastAsia="Cambria"/>
          <w:b/>
          <w:iCs/>
          <w:highlight w:val="green"/>
          <w:u w:val="single"/>
          <w:bdr w:val="single" w:sz="8" w:space="0" w:color="auto"/>
        </w:rPr>
        <w:t>could give rise to nuclear warfare</w:t>
      </w:r>
      <w:r w:rsidRPr="00A410C1">
        <w:rPr>
          <w:rFonts w:eastAsia="Cambria"/>
          <w:sz w:val="16"/>
          <w:szCs w:val="16"/>
        </w:rPr>
        <w:t>. In today’s</w:t>
      </w:r>
      <w:r w:rsidRPr="00A410C1">
        <w:rPr>
          <w:rFonts w:eastAsia="Cambria"/>
          <w:sz w:val="14"/>
        </w:rPr>
        <w:t xml:space="preserve"> world, nuclear weapons leave all states virtually defenseless. But, </w:t>
      </w:r>
      <w:r w:rsidRPr="00A410C1">
        <w:rPr>
          <w:rFonts w:eastAsia="Cambria"/>
          <w:b/>
          <w:u w:val="single"/>
        </w:rPr>
        <w:t xml:space="preserve">for nuclear </w:t>
      </w:r>
      <w:proofErr w:type="spellStart"/>
      <w:r w:rsidRPr="00A410C1">
        <w:rPr>
          <w:rFonts w:eastAsia="Cambria"/>
          <w:b/>
          <w:u w:val="single"/>
        </w:rPr>
        <w:t>deproliferation</w:t>
      </w:r>
      <w:proofErr w:type="spellEnd"/>
      <w:r w:rsidRPr="00A410C1">
        <w:rPr>
          <w:rFonts w:eastAsia="Cambria"/>
          <w:b/>
          <w:u w:val="single"/>
        </w:rPr>
        <w:t xml:space="preserve"> to become a cornerstone of the global agenda, </w:t>
      </w:r>
      <w:r w:rsidRPr="00A410C1">
        <w:rPr>
          <w:rFonts w:eastAsia="Cambria"/>
          <w:b/>
          <w:iCs/>
          <w:u w:val="single"/>
          <w:bdr w:val="single" w:sz="8" w:space="0" w:color="auto"/>
        </w:rPr>
        <w:t>a pacifying and democratic power</w:t>
      </w:r>
      <w:r w:rsidRPr="00A410C1">
        <w:rPr>
          <w:rFonts w:eastAsia="Cambria"/>
          <w:b/>
          <w:u w:val="single"/>
        </w:rPr>
        <w:t xml:space="preserve"> must rise to the limelight to advocate the virtues of peace, stability, and human rights</w:t>
      </w:r>
      <w:r w:rsidRPr="00A410C1">
        <w:rPr>
          <w:rFonts w:eastAsia="Cambria"/>
          <w:sz w:val="14"/>
        </w:rPr>
        <w:t xml:space="preserve">. </w:t>
      </w:r>
      <w:r w:rsidRPr="00145BD7">
        <w:rPr>
          <w:rFonts w:eastAsia="Cambria"/>
          <w:b/>
          <w:iCs/>
          <w:highlight w:val="green"/>
          <w:u w:val="single"/>
          <w:bdr w:val="single" w:sz="8" w:space="0" w:color="auto"/>
        </w:rPr>
        <w:t>Those who equivocate democratic interventionism as an idealistic crusade cannot be further from the truth</w:t>
      </w:r>
      <w:r w:rsidRPr="00567AC7">
        <w:rPr>
          <w:u w:val="single"/>
        </w:rPr>
        <w:t>. Some</w:t>
      </w:r>
      <w:r w:rsidRPr="00A410C1">
        <w:rPr>
          <w:rFonts w:eastAsia="Cambria"/>
          <w:sz w:val="14"/>
        </w:rPr>
        <w:t xml:space="preserve">, however, see </w:t>
      </w:r>
      <w:r w:rsidRPr="00A410C1">
        <w:rPr>
          <w:rFonts w:eastAsia="Cambria"/>
          <w:u w:val="single"/>
        </w:rPr>
        <w:t>it as an effective foreign policy that has a grand scheme for peace in mind</w:t>
      </w:r>
      <w:r w:rsidRPr="00A410C1">
        <w:rPr>
          <w:rFonts w:eastAsia="Cambria"/>
          <w:sz w:val="14"/>
        </w:rPr>
        <w:t xml:space="preserve">.[6] </w:t>
      </w:r>
      <w:r w:rsidRPr="00A410C1">
        <w:rPr>
          <w:rFonts w:eastAsia="Cambria"/>
          <w:u w:val="single"/>
        </w:rPr>
        <w:t>The latter contention</w:t>
      </w:r>
      <w:r w:rsidRPr="00A410C1">
        <w:rPr>
          <w:rFonts w:eastAsia="Cambria"/>
          <w:sz w:val="14"/>
        </w:rPr>
        <w:t xml:space="preserve">, despite being widely disputed, </w:t>
      </w:r>
      <w:r w:rsidRPr="00A410C1">
        <w:rPr>
          <w:rFonts w:eastAsia="Cambria"/>
          <w:b/>
          <w:u w:val="single"/>
        </w:rPr>
        <w:t xml:space="preserve">holds the </w:t>
      </w:r>
      <w:r w:rsidRPr="00A410C1">
        <w:rPr>
          <w:rFonts w:eastAsia="Cambria"/>
          <w:b/>
          <w:u w:val="single"/>
        </w:rPr>
        <w:lastRenderedPageBreak/>
        <w:t>premise for the democratic peace theory</w:t>
      </w:r>
      <w:r w:rsidRPr="00A410C1">
        <w:rPr>
          <w:rFonts w:eastAsia="Cambria"/>
          <w:sz w:val="14"/>
        </w:rPr>
        <w:t xml:space="preserve">. Throughout the history of all democracies, </w:t>
      </w:r>
      <w:r w:rsidRPr="00145BD7">
        <w:rPr>
          <w:rFonts w:eastAsia="Cambria"/>
          <w:b/>
          <w:iCs/>
          <w:highlight w:val="green"/>
          <w:u w:val="single"/>
          <w:bdr w:val="single" w:sz="8" w:space="0" w:color="auto"/>
        </w:rPr>
        <w:t>not one modern-day democracy has fought against another democracy</w:t>
      </w:r>
      <w:r w:rsidRPr="00A410C1">
        <w:rPr>
          <w:rFonts w:eastAsia="Cambria"/>
          <w:sz w:val="14"/>
        </w:rPr>
        <w:t xml:space="preserve">.[7] </w:t>
      </w:r>
      <w:r w:rsidRPr="00A410C1">
        <w:rPr>
          <w:rFonts w:eastAsia="Cambria"/>
          <w:u w:val="single"/>
        </w:rPr>
        <w:t xml:space="preserve">Whether that’s because of ideational symmetry, similar objectives and morals, or generally pacific foreign policies, </w:t>
      </w:r>
      <w:r w:rsidRPr="00A410C1">
        <w:rPr>
          <w:rFonts w:eastAsia="Cambria"/>
          <w:b/>
          <w:u w:val="single"/>
        </w:rPr>
        <w:t>such a phenomenon must be given attention by policymakers</w:t>
      </w:r>
      <w:r w:rsidRPr="00A410C1">
        <w:rPr>
          <w:rFonts w:eastAsia="Cambria"/>
          <w:b/>
          <w:sz w:val="14"/>
        </w:rPr>
        <w:t>.</w:t>
      </w:r>
      <w:r w:rsidRPr="00A410C1">
        <w:rPr>
          <w:rFonts w:eastAsia="Cambria"/>
          <w:sz w:val="14"/>
        </w:rPr>
        <w:t xml:space="preserve"> According to liberal internationalists, </w:t>
      </w:r>
      <w:r w:rsidRPr="00A410C1">
        <w:rPr>
          <w:rFonts w:eastAsia="Cambria"/>
          <w:b/>
          <w:iCs/>
          <w:u w:val="single"/>
          <w:bdr w:val="single" w:sz="8" w:space="0" w:color="auto"/>
        </w:rPr>
        <w:t>democracies make better partners,</w:t>
      </w:r>
      <w:r w:rsidRPr="00A410C1">
        <w:rPr>
          <w:rFonts w:eastAsia="Cambria"/>
          <w:sz w:val="14"/>
        </w:rPr>
        <w:t xml:space="preserve"> tend to </w:t>
      </w:r>
      <w:r w:rsidRPr="00A410C1">
        <w:rPr>
          <w:rFonts w:eastAsia="Cambria"/>
          <w:b/>
          <w:iCs/>
          <w:u w:val="single"/>
          <w:bdr w:val="single" w:sz="8" w:space="0" w:color="auto"/>
        </w:rPr>
        <w:t>move towards increased political and moral agreement</w:t>
      </w:r>
      <w:r w:rsidRPr="00A410C1">
        <w:rPr>
          <w:rFonts w:eastAsia="Cambria"/>
          <w:sz w:val="14"/>
        </w:rPr>
        <w:t xml:space="preserve">, </w:t>
      </w:r>
      <w:r w:rsidRPr="00A410C1">
        <w:rPr>
          <w:rFonts w:eastAsia="Cambria"/>
          <w:b/>
          <w:iCs/>
          <w:u w:val="single"/>
          <w:bdr w:val="single" w:sz="8" w:space="0" w:color="auto"/>
        </w:rPr>
        <w:t>oppose illiberal regimes</w:t>
      </w:r>
      <w:r w:rsidRPr="00A410C1">
        <w:rPr>
          <w:rFonts w:eastAsia="Cambria"/>
          <w:u w:val="single"/>
        </w:rPr>
        <w:t>, and</w:t>
      </w:r>
      <w:r w:rsidRPr="00A410C1">
        <w:rPr>
          <w:rFonts w:eastAsia="Cambria"/>
          <w:sz w:val="14"/>
        </w:rPr>
        <w:t xml:space="preserve"> </w:t>
      </w:r>
      <w:r w:rsidRPr="00A410C1">
        <w:rPr>
          <w:rFonts w:eastAsia="Cambria"/>
          <w:b/>
          <w:iCs/>
          <w:u w:val="single"/>
          <w:bdr w:val="single" w:sz="8" w:space="0" w:color="auto"/>
        </w:rPr>
        <w:t>support disarmament policies.</w:t>
      </w:r>
      <w:r w:rsidRPr="00A410C1">
        <w:rPr>
          <w:rFonts w:eastAsia="Cambria"/>
          <w:sz w:val="14"/>
        </w:rPr>
        <w:t xml:space="preserve"> </w:t>
      </w:r>
      <w:r w:rsidRPr="00A410C1">
        <w:rPr>
          <w:rFonts w:eastAsia="Cambria"/>
          <w:u w:val="single"/>
        </w:rPr>
        <w:t>This supposition is heavily supported by the smooth post-WWII transitions that the German, Japanese, and Italian governments underwent</w:t>
      </w:r>
      <w:r w:rsidRPr="00A410C1">
        <w:rPr>
          <w:rFonts w:eastAsia="Cambria"/>
          <w:sz w:val="14"/>
        </w:rPr>
        <w:t xml:space="preserve">. </w:t>
      </w:r>
      <w:proofErr w:type="gramStart"/>
      <w:r w:rsidRPr="00A410C1">
        <w:rPr>
          <w:rFonts w:eastAsia="Cambria"/>
          <w:u w:val="single"/>
        </w:rPr>
        <w:t>All of</w:t>
      </w:r>
      <w:proofErr w:type="gramEnd"/>
      <w:r w:rsidRPr="00A410C1">
        <w:rPr>
          <w:rFonts w:eastAsia="Cambria"/>
          <w:u w:val="single"/>
        </w:rPr>
        <w:t xml:space="preserve"> the governments were formerly fascistic and authoritarian, but with intensive military and economic support from the West, they became some of the most </w:t>
      </w:r>
      <w:r w:rsidRPr="00A410C1">
        <w:rPr>
          <w:rFonts w:eastAsia="Cambria"/>
          <w:b/>
          <w:iCs/>
          <w:u w:val="single"/>
          <w:bdr w:val="single" w:sz="8" w:space="0" w:color="auto"/>
        </w:rPr>
        <w:t>shining exemplars of democratic societies</w:t>
      </w:r>
      <w:r w:rsidRPr="00A410C1">
        <w:rPr>
          <w:rFonts w:eastAsia="Cambria"/>
          <w:u w:val="single"/>
        </w:rPr>
        <w:t>.</w:t>
      </w:r>
      <w:r w:rsidRPr="00A410C1">
        <w:rPr>
          <w:rFonts w:eastAsia="Cambria"/>
          <w:sz w:val="14"/>
        </w:rPr>
        <w:t xml:space="preserve"> Even today, </w:t>
      </w:r>
      <w:r w:rsidRPr="00A410C1">
        <w:rPr>
          <w:rFonts w:eastAsia="Cambria"/>
          <w:u w:val="single"/>
        </w:rPr>
        <w:t>Germany is the backbone of the European Union and repeatedly champions democratic norms</w:t>
      </w:r>
      <w:r w:rsidRPr="00A410C1">
        <w:rPr>
          <w:rFonts w:eastAsia="Cambria"/>
          <w:sz w:val="14"/>
        </w:rPr>
        <w:t xml:space="preserve">, such as human rights, economic freedom, and individual liberty.[8] Equipping other countries with the necessary foundations for democracy is no easy feat, but </w:t>
      </w:r>
      <w:r w:rsidRPr="00A410C1">
        <w:rPr>
          <w:rFonts w:eastAsia="Cambria"/>
          <w:b/>
          <w:u w:val="single"/>
        </w:rPr>
        <w:t>the fight for peace far outweighs the costs of inhabiting a world rife with nuclear-armed authoritarian and belligerent states</w:t>
      </w:r>
      <w:r w:rsidRPr="00A410C1">
        <w:rPr>
          <w:rFonts w:eastAsia="Cambria"/>
          <w:sz w:val="14"/>
        </w:rPr>
        <w:t xml:space="preserve">. In conclusion, liberal internationalism can have </w:t>
      </w:r>
      <w:proofErr w:type="gramStart"/>
      <w:r w:rsidRPr="00A410C1">
        <w:rPr>
          <w:rFonts w:eastAsia="Cambria"/>
          <w:sz w:val="14"/>
        </w:rPr>
        <w:t>a lasting legacy</w:t>
      </w:r>
      <w:proofErr w:type="gramEnd"/>
      <w:r w:rsidRPr="00A410C1">
        <w:rPr>
          <w:rFonts w:eastAsia="Cambria"/>
          <w:sz w:val="14"/>
        </w:rPr>
        <w:t xml:space="preserve"> on the prospects for peace if it is executed properly. </w:t>
      </w:r>
      <w:r w:rsidRPr="00145BD7">
        <w:rPr>
          <w:rFonts w:eastAsia="Cambria"/>
          <w:b/>
          <w:highlight w:val="green"/>
          <w:u w:val="single"/>
        </w:rPr>
        <w:t>Putting democracy</w:t>
      </w:r>
      <w:r w:rsidRPr="00A410C1">
        <w:rPr>
          <w:rFonts w:eastAsia="Cambria"/>
          <w:b/>
          <w:u w:val="single"/>
        </w:rPr>
        <w:t xml:space="preserve">, humanism, and liberty </w:t>
      </w:r>
      <w:r w:rsidRPr="00145BD7">
        <w:rPr>
          <w:rFonts w:eastAsia="Cambria"/>
          <w:b/>
          <w:highlight w:val="green"/>
          <w:u w:val="single"/>
        </w:rPr>
        <w:t xml:space="preserve">on a pedestal is what states ought to do if they seek to </w:t>
      </w:r>
      <w:r w:rsidRPr="00145BD7">
        <w:rPr>
          <w:rFonts w:eastAsia="Cambria"/>
          <w:b/>
          <w:iCs/>
          <w:highlight w:val="green"/>
          <w:u w:val="single"/>
          <w:bdr w:val="single" w:sz="8" w:space="0" w:color="auto"/>
        </w:rPr>
        <w:t>save humanity</w:t>
      </w:r>
      <w:r w:rsidRPr="00145BD7">
        <w:rPr>
          <w:rFonts w:eastAsia="Cambria"/>
          <w:b/>
          <w:highlight w:val="green"/>
          <w:u w:val="single"/>
        </w:rPr>
        <w:t xml:space="preserve"> from </w:t>
      </w:r>
      <w:r w:rsidRPr="00A410C1">
        <w:rPr>
          <w:rFonts w:eastAsia="Cambria"/>
          <w:b/>
          <w:u w:val="single"/>
        </w:rPr>
        <w:t>itself</w:t>
      </w:r>
      <w:r w:rsidRPr="00A410C1">
        <w:rPr>
          <w:rFonts w:eastAsia="Cambria"/>
          <w:sz w:val="14"/>
        </w:rPr>
        <w:t xml:space="preserve">. Although </w:t>
      </w:r>
      <w:r w:rsidRPr="00A410C1">
        <w:rPr>
          <w:rFonts w:eastAsia="Cambria"/>
          <w:b/>
          <w:iCs/>
          <w:u w:val="single"/>
          <w:bdr w:val="single" w:sz="8" w:space="0" w:color="auto"/>
        </w:rPr>
        <w:t xml:space="preserve">the rise of transnational issues pertaining to </w:t>
      </w:r>
      <w:r w:rsidRPr="00145BD7">
        <w:rPr>
          <w:rFonts w:eastAsia="Cambria"/>
          <w:b/>
          <w:iCs/>
          <w:highlight w:val="green"/>
          <w:u w:val="single"/>
          <w:bdr w:val="single" w:sz="8" w:space="0" w:color="auto"/>
        </w:rPr>
        <w:t xml:space="preserve">climate change, nuclear weapons, and civil wars </w:t>
      </w:r>
      <w:r w:rsidRPr="00A410C1">
        <w:rPr>
          <w:rFonts w:eastAsia="Cambria"/>
          <w:b/>
          <w:iCs/>
          <w:u w:val="single"/>
          <w:bdr w:val="single" w:sz="8" w:space="0" w:color="auto"/>
        </w:rPr>
        <w:t>should make international cooperation an increasingly desired aim</w:t>
      </w:r>
      <w:r w:rsidRPr="00A410C1">
        <w:rPr>
          <w:rFonts w:eastAsia="Cambria"/>
          <w:sz w:val="14"/>
        </w:rPr>
        <w:t>, states seem to be thinking just the opposite. Only time will tell whether this is a short-lived trend, or a more ominous warning for the world at large.</w:t>
      </w:r>
    </w:p>
    <w:p w14:paraId="0D22A396" w14:textId="77777777" w:rsidR="0079052F" w:rsidRPr="00127B57" w:rsidRDefault="0079052F" w:rsidP="0079052F">
      <w:pPr>
        <w:pStyle w:val="Heading4"/>
        <w:rPr>
          <w:rFonts w:eastAsia="MS Gothic"/>
          <w:u w:val="single"/>
        </w:rPr>
      </w:pPr>
      <w:r w:rsidRPr="00127B57">
        <w:rPr>
          <w:rFonts w:eastAsia="MS Gothic"/>
        </w:rPr>
        <w:t>The alternative to democracy is violent civil wars, ethnic cleansing, and genocide---the best research confirms</w:t>
      </w:r>
    </w:p>
    <w:p w14:paraId="04EA7947" w14:textId="77777777" w:rsidR="0079052F" w:rsidRPr="005E1642" w:rsidRDefault="0079052F" w:rsidP="0079052F">
      <w:pPr>
        <w:rPr>
          <w:sz w:val="18"/>
          <w:szCs w:val="20"/>
        </w:rPr>
      </w:pPr>
      <w:proofErr w:type="spellStart"/>
      <w:r w:rsidRPr="005E1642">
        <w:rPr>
          <w:rStyle w:val="Style13ptBold"/>
        </w:rPr>
        <w:t>Cortright</w:t>
      </w:r>
      <w:proofErr w:type="spellEnd"/>
      <w:r w:rsidRPr="005E1642">
        <w:rPr>
          <w:rStyle w:val="Style13ptBold"/>
        </w:rPr>
        <w:t xml:space="preserve"> 13</w:t>
      </w:r>
      <w:r w:rsidRPr="005E1642">
        <w:rPr>
          <w:sz w:val="18"/>
          <w:szCs w:val="20"/>
        </w:rPr>
        <w:t xml:space="preserve">, David </w:t>
      </w:r>
      <w:proofErr w:type="spellStart"/>
      <w:r w:rsidRPr="005E1642">
        <w:rPr>
          <w:sz w:val="18"/>
          <w:szCs w:val="20"/>
        </w:rPr>
        <w:t>Cortright</w:t>
      </w:r>
      <w:proofErr w:type="spellEnd"/>
      <w:r w:rsidRPr="005E1642">
        <w:rPr>
          <w:sz w:val="18"/>
          <w:szCs w:val="20"/>
        </w:rPr>
        <w:t xml:space="preserve"> is the director of Policy Studies at the Kroc Institute for Peace Studies at the University of Notre Dame, Chair of the Board of Directors of the Fourth Freedom Forum, and author of 17 books, Kristen Wall is a Researcher and Analyst at the Kroc Institute, Conor </w:t>
      </w:r>
      <w:proofErr w:type="spellStart"/>
      <w:r w:rsidRPr="005E1642">
        <w:rPr>
          <w:sz w:val="18"/>
          <w:szCs w:val="20"/>
        </w:rPr>
        <w:t>Seyle</w:t>
      </w:r>
      <w:proofErr w:type="spellEnd"/>
      <w:r w:rsidRPr="005E1642">
        <w:rPr>
          <w:sz w:val="18"/>
          <w:szCs w:val="20"/>
        </w:rPr>
        <w:t xml:space="preserve"> is Associate Director of One Earth Future, Governance, Democracy, and Peace How State Capacity and Regime Type Influence the Prospects of War and Peace, http://oneearthfuture.org/sites/oneearthfuture.org/files//documents/publications/Cortright-Seyle-Wall-Paper.pdf</w:t>
      </w:r>
    </w:p>
    <w:p w14:paraId="323B4CB8" w14:textId="7E3B3C7D" w:rsidR="0079052F" w:rsidRPr="00A51A0E" w:rsidRDefault="0079052F" w:rsidP="0079052F">
      <w:pPr>
        <w:rPr>
          <w:rFonts w:eastAsia="Cambria"/>
          <w:b/>
          <w:bCs/>
          <w:u w:val="single"/>
        </w:rPr>
      </w:pPr>
      <w:r w:rsidRPr="00127B57">
        <w:rPr>
          <w:rFonts w:eastAsia="Cambria"/>
          <w:sz w:val="14"/>
        </w:rPr>
        <w:t xml:space="preserve">The classic statement of </w:t>
      </w:r>
      <w:r w:rsidRPr="00127B57">
        <w:rPr>
          <w:rFonts w:eastAsia="Cambria"/>
          <w:b/>
          <w:bCs/>
          <w:u w:val="single"/>
        </w:rPr>
        <w:t>Kantian peace</w:t>
      </w:r>
      <w:r w:rsidRPr="00127B57">
        <w:rPr>
          <w:rFonts w:eastAsia="Cambria"/>
          <w:sz w:val="14"/>
        </w:rPr>
        <w:t xml:space="preserve"> theory applies to interstate conflict and focuses on dyadic relations between states. This </w:t>
      </w:r>
      <w:r w:rsidRPr="00127B57">
        <w:rPr>
          <w:rFonts w:eastAsia="Cambria"/>
          <w:b/>
          <w:bCs/>
          <w:u w:val="single"/>
        </w:rPr>
        <w:t>leaves out the most common form of armed violence in the world today, civil conflicts and one-sided violence within states. In recent years, researchers</w:t>
      </w:r>
      <w:r w:rsidRPr="00127B57">
        <w:rPr>
          <w:rFonts w:eastAsia="Cambria"/>
          <w:sz w:val="14"/>
        </w:rPr>
        <w:t xml:space="preserve"> have </w:t>
      </w:r>
      <w:r w:rsidRPr="00127B57">
        <w:rPr>
          <w:rFonts w:eastAsia="Cambria"/>
          <w:b/>
          <w:bCs/>
          <w:u w:val="single"/>
        </w:rPr>
        <w:t>found evidence</w:t>
      </w:r>
      <w:r w:rsidRPr="00127B57">
        <w:rPr>
          <w:rFonts w:eastAsia="Cambria"/>
          <w:sz w:val="14"/>
        </w:rPr>
        <w:t xml:space="preserve"> that the </w:t>
      </w:r>
      <w:r w:rsidRPr="00127B57">
        <w:rPr>
          <w:rFonts w:eastAsia="Cambria"/>
          <w:b/>
          <w:bCs/>
          <w:u w:val="single"/>
        </w:rPr>
        <w:t>democratic peace</w:t>
      </w:r>
      <w:r w:rsidRPr="00127B57">
        <w:rPr>
          <w:rFonts w:eastAsia="Cambria"/>
          <w:sz w:val="14"/>
        </w:rPr>
        <w:t xml:space="preserve"> phenomenon </w:t>
      </w:r>
      <w:r w:rsidRPr="00127B57">
        <w:rPr>
          <w:rFonts w:eastAsia="Cambria"/>
          <w:b/>
          <w:bCs/>
          <w:u w:val="single"/>
        </w:rPr>
        <w:t>applies within states as well as between them</w:t>
      </w:r>
      <w:r w:rsidRPr="00127B57">
        <w:rPr>
          <w:rFonts w:eastAsia="Cambria"/>
          <w:sz w:val="14"/>
        </w:rPr>
        <w:t xml:space="preserve">. Regime type matters not only externally but internally. </w:t>
      </w:r>
      <w:r w:rsidRPr="00127B57">
        <w:rPr>
          <w:rFonts w:eastAsia="Cambria"/>
          <w:b/>
          <w:bCs/>
          <w:u w:val="single"/>
        </w:rPr>
        <w:t xml:space="preserve">Mature </w:t>
      </w:r>
      <w:r w:rsidRPr="00145BD7">
        <w:rPr>
          <w:rFonts w:eastAsia="Cambria"/>
          <w:b/>
          <w:bCs/>
          <w:highlight w:val="green"/>
          <w:u w:val="single"/>
        </w:rPr>
        <w:t>democratic governments</w:t>
      </w:r>
      <w:r w:rsidRPr="00145BD7">
        <w:rPr>
          <w:rFonts w:eastAsia="Cambria"/>
          <w:sz w:val="14"/>
          <w:highlight w:val="green"/>
        </w:rPr>
        <w:t xml:space="preserve"> </w:t>
      </w:r>
      <w:r w:rsidRPr="00127B57">
        <w:rPr>
          <w:rFonts w:eastAsia="Cambria"/>
          <w:sz w:val="14"/>
        </w:rPr>
        <w:t xml:space="preserve">are not only less likely to wage war on each other, they also </w:t>
      </w:r>
      <w:r w:rsidRPr="00145BD7">
        <w:rPr>
          <w:rFonts w:eastAsia="Cambria"/>
          <w:b/>
          <w:bCs/>
          <w:highlight w:val="green"/>
          <w:u w:val="single"/>
        </w:rPr>
        <w:t xml:space="preserve">experience </w:t>
      </w:r>
      <w:r w:rsidRPr="00145BD7">
        <w:rPr>
          <w:rFonts w:eastAsia="Cambria"/>
          <w:b/>
          <w:iCs/>
          <w:highlight w:val="green"/>
          <w:u w:val="single"/>
          <w:bdr w:val="single" w:sz="18" w:space="0" w:color="auto"/>
        </w:rPr>
        <w:t xml:space="preserve">fewer armed uprisings </w:t>
      </w:r>
      <w:r w:rsidRPr="00145BD7">
        <w:rPr>
          <w:rFonts w:eastAsia="Cambria"/>
          <w:b/>
          <w:bCs/>
          <w:highlight w:val="green"/>
          <w:u w:val="single"/>
        </w:rPr>
        <w:t xml:space="preserve">and </w:t>
      </w:r>
      <w:r w:rsidRPr="00056E13">
        <w:rPr>
          <w:rFonts w:eastAsia="Cambria"/>
          <w:b/>
          <w:bCs/>
          <w:u w:val="single"/>
        </w:rPr>
        <w:t xml:space="preserve">major </w:t>
      </w:r>
      <w:r w:rsidRPr="00145BD7">
        <w:rPr>
          <w:rFonts w:eastAsia="Cambria"/>
          <w:b/>
          <w:iCs/>
          <w:highlight w:val="green"/>
          <w:u w:val="single"/>
          <w:bdr w:val="single" w:sz="18" w:space="0" w:color="auto"/>
        </w:rPr>
        <w:t xml:space="preserve">civil wars </w:t>
      </w:r>
      <w:r w:rsidRPr="00145BD7">
        <w:rPr>
          <w:rFonts w:eastAsia="Cambria"/>
          <w:b/>
          <w:bCs/>
          <w:highlight w:val="green"/>
          <w:u w:val="single"/>
        </w:rPr>
        <w:t xml:space="preserve">and are </w:t>
      </w:r>
      <w:r w:rsidRPr="00145BD7">
        <w:rPr>
          <w:rFonts w:eastAsia="Cambria"/>
          <w:b/>
          <w:iCs/>
          <w:highlight w:val="green"/>
          <w:u w:val="single"/>
          <w:bdr w:val="single" w:sz="18" w:space="0" w:color="auto"/>
        </w:rPr>
        <w:t xml:space="preserve">more reluctant </w:t>
      </w:r>
      <w:r w:rsidRPr="00145BD7">
        <w:rPr>
          <w:rFonts w:eastAsia="Cambria"/>
          <w:b/>
          <w:bCs/>
          <w:highlight w:val="green"/>
          <w:u w:val="single"/>
        </w:rPr>
        <w:t xml:space="preserve">to use armed violence </w:t>
      </w:r>
      <w:r w:rsidRPr="00127B57">
        <w:rPr>
          <w:rFonts w:eastAsia="Cambria"/>
          <w:b/>
          <w:bCs/>
          <w:u w:val="single"/>
        </w:rPr>
        <w:t>against</w:t>
      </w:r>
      <w:r w:rsidRPr="00127B57">
        <w:rPr>
          <w:rFonts w:eastAsia="Cambria"/>
          <w:sz w:val="14"/>
        </w:rPr>
        <w:t xml:space="preserve"> their own </w:t>
      </w:r>
      <w:r w:rsidRPr="00127B57">
        <w:rPr>
          <w:rFonts w:eastAsia="Cambria"/>
          <w:b/>
          <w:bCs/>
          <w:u w:val="single"/>
        </w:rPr>
        <w:t>citizens. As the studies</w:t>
      </w:r>
      <w:r w:rsidRPr="00127B57">
        <w:rPr>
          <w:rFonts w:eastAsia="Cambria"/>
          <w:sz w:val="14"/>
        </w:rPr>
        <w:t xml:space="preserve"> below </w:t>
      </w:r>
      <w:r w:rsidRPr="00846785">
        <w:rPr>
          <w:rFonts w:eastAsia="Cambria"/>
          <w:b/>
          <w:bCs/>
          <w:u w:val="single"/>
        </w:rPr>
        <w:t>indicate</w:t>
      </w:r>
      <w:r w:rsidRPr="00846785">
        <w:rPr>
          <w:rFonts w:eastAsia="Cambria"/>
          <w:sz w:val="14"/>
        </w:rPr>
        <w:t xml:space="preserve">, the </w:t>
      </w:r>
      <w:r w:rsidRPr="00846785">
        <w:rPr>
          <w:rFonts w:eastAsia="Cambria"/>
          <w:b/>
          <w:bCs/>
          <w:u w:val="single"/>
        </w:rPr>
        <w:t xml:space="preserve">evidence of a democratic peace phenomenon within states is </w:t>
      </w:r>
      <w:r w:rsidRPr="00846785">
        <w:rPr>
          <w:rFonts w:eastAsia="Cambria"/>
          <w:b/>
          <w:iCs/>
          <w:u w:val="single"/>
          <w:bdr w:val="single" w:sz="18" w:space="0" w:color="auto"/>
        </w:rPr>
        <w:t>strong and compelling</w:t>
      </w:r>
      <w:r w:rsidRPr="00846785">
        <w:rPr>
          <w:rFonts w:eastAsia="Cambria"/>
          <w:sz w:val="14"/>
        </w:rPr>
        <w:t xml:space="preserve">. Walter observes a direct relationship between levels of democracy and the likelihood of internal armed conflict. In her examination of the problem of war recurrence, she finds that </w:t>
      </w:r>
      <w:r w:rsidRPr="00846785">
        <w:rPr>
          <w:rFonts w:eastAsia="Cambria"/>
          <w:b/>
          <w:bCs/>
          <w:u w:val="single"/>
        </w:rPr>
        <w:t xml:space="preserve">countries characterized by open political systems and economic well-being—i.e., developed democracies— have a </w:t>
      </w:r>
      <w:r w:rsidRPr="00846785">
        <w:rPr>
          <w:rFonts w:eastAsia="Cambria"/>
          <w:b/>
          <w:iCs/>
          <w:u w:val="single"/>
          <w:bdr w:val="single" w:sz="18" w:space="0" w:color="auto"/>
        </w:rPr>
        <w:t xml:space="preserve">much lower probability </w:t>
      </w:r>
      <w:r w:rsidRPr="00846785">
        <w:rPr>
          <w:rFonts w:eastAsia="Cambria"/>
          <w:b/>
          <w:bCs/>
          <w:u w:val="single"/>
        </w:rPr>
        <w:t>of renewed civil war than autocratic countries with low levels of economic development</w:t>
      </w:r>
      <w:r w:rsidRPr="00846785">
        <w:rPr>
          <w:rFonts w:eastAsia="Cambria"/>
          <w:sz w:val="14"/>
        </w:rPr>
        <w:t>.91 Walter measures the degree of political openness and democratic ‘voice’ by using Polity and Freedom House indicators. High scores on these indices correlate</w:t>
      </w:r>
      <w:r w:rsidRPr="00127B57">
        <w:rPr>
          <w:rFonts w:eastAsia="Cambria"/>
          <w:sz w:val="14"/>
        </w:rPr>
        <w:t xml:space="preserve"> directly with a reduced risk of civil war. She notes</w:t>
      </w:r>
      <w:r w:rsidRPr="00127B57">
        <w:rPr>
          <w:rFonts w:eastAsia="Cambria"/>
          <w:b/>
          <w:bCs/>
          <w:u w:val="single"/>
        </w:rPr>
        <w:t>, as other scholars have observed</w:t>
      </w:r>
      <w:r w:rsidRPr="00127B57">
        <w:rPr>
          <w:rFonts w:eastAsia="Cambria"/>
          <w:sz w:val="14"/>
        </w:rPr>
        <w:t xml:space="preserve">, that </w:t>
      </w:r>
      <w:r w:rsidRPr="00127B57">
        <w:rPr>
          <w:rFonts w:eastAsia="Cambria"/>
          <w:b/>
          <w:iCs/>
          <w:u w:val="single"/>
          <w:bdr w:val="single" w:sz="18" w:space="0" w:color="auto"/>
        </w:rPr>
        <w:t>major civil wars do not occur in mature democratic states</w:t>
      </w:r>
      <w:r w:rsidRPr="00127B57">
        <w:rPr>
          <w:rFonts w:eastAsia="Cambria"/>
          <w:b/>
          <w:bCs/>
          <w:u w:val="single"/>
        </w:rPr>
        <w:t>.</w:t>
      </w:r>
      <w:r w:rsidRPr="00127B57">
        <w:rPr>
          <w:rFonts w:eastAsia="Cambria"/>
          <w:sz w:val="14"/>
        </w:rPr>
        <w:t xml:space="preserve"> She concludes: It may be that </w:t>
      </w:r>
      <w:r w:rsidRPr="00145BD7">
        <w:rPr>
          <w:rFonts w:eastAsia="Cambria"/>
          <w:b/>
          <w:bCs/>
          <w:highlight w:val="green"/>
          <w:u w:val="single"/>
        </w:rPr>
        <w:t xml:space="preserve">liberal democracies are </w:t>
      </w:r>
      <w:r w:rsidRPr="00127B57">
        <w:rPr>
          <w:rFonts w:eastAsia="Cambria"/>
          <w:b/>
          <w:bCs/>
          <w:u w:val="single"/>
        </w:rPr>
        <w:t xml:space="preserve">really </w:t>
      </w:r>
      <w:r w:rsidRPr="00145BD7">
        <w:rPr>
          <w:rFonts w:eastAsia="Cambria"/>
          <w:b/>
          <w:bCs/>
          <w:highlight w:val="green"/>
          <w:u w:val="single"/>
        </w:rPr>
        <w:t xml:space="preserve">the </w:t>
      </w:r>
      <w:r w:rsidRPr="00145BD7">
        <w:rPr>
          <w:rFonts w:eastAsia="Cambria"/>
          <w:b/>
          <w:iCs/>
          <w:highlight w:val="green"/>
          <w:u w:val="single"/>
          <w:bdr w:val="single" w:sz="18" w:space="0" w:color="auto"/>
        </w:rPr>
        <w:t>only types of regimes</w:t>
      </w:r>
      <w:r w:rsidRPr="00145BD7">
        <w:rPr>
          <w:rFonts w:eastAsia="Cambria"/>
          <w:b/>
          <w:highlight w:val="green"/>
          <w:u w:val="single"/>
        </w:rPr>
        <w:t xml:space="preserve"> </w:t>
      </w:r>
      <w:r w:rsidRPr="00145BD7">
        <w:rPr>
          <w:rFonts w:eastAsia="Cambria"/>
          <w:b/>
          <w:bCs/>
          <w:highlight w:val="green"/>
          <w:u w:val="single"/>
        </w:rPr>
        <w:t xml:space="preserve">that can </w:t>
      </w:r>
      <w:r w:rsidRPr="00127B57">
        <w:rPr>
          <w:rFonts w:eastAsia="Cambria"/>
          <w:b/>
          <w:bCs/>
          <w:u w:val="single"/>
        </w:rPr>
        <w:t xml:space="preserve">truly </w:t>
      </w:r>
      <w:r w:rsidRPr="00145BD7">
        <w:rPr>
          <w:rFonts w:eastAsia="Cambria"/>
          <w:b/>
          <w:bCs/>
          <w:highlight w:val="green"/>
          <w:u w:val="single"/>
        </w:rPr>
        <w:t xml:space="preserve">insulate themselves from </w:t>
      </w:r>
      <w:r w:rsidRPr="00145BD7">
        <w:rPr>
          <w:rFonts w:eastAsia="Cambria"/>
          <w:b/>
          <w:bCs/>
          <w:highlight w:val="green"/>
          <w:u w:val="single"/>
        </w:rPr>
        <w:lastRenderedPageBreak/>
        <w:t>violent internal challenges</w:t>
      </w:r>
      <w:r w:rsidRPr="00127B57">
        <w:rPr>
          <w:rFonts w:eastAsia="Cambria"/>
          <w:sz w:val="14"/>
        </w:rPr>
        <w:t xml:space="preserve">. This suggests that </w:t>
      </w:r>
      <w:r w:rsidRPr="00127B57">
        <w:rPr>
          <w:rFonts w:eastAsia="Cambria"/>
          <w:b/>
          <w:bCs/>
          <w:u w:val="single"/>
        </w:rPr>
        <w:t xml:space="preserve">citizens who </w:t>
      </w:r>
      <w:proofErr w:type="gramStart"/>
      <w:r w:rsidRPr="00127B57">
        <w:rPr>
          <w:rFonts w:eastAsia="Cambria"/>
          <w:b/>
          <w:bCs/>
          <w:u w:val="single"/>
        </w:rPr>
        <w:t>are able to</w:t>
      </w:r>
      <w:proofErr w:type="gramEnd"/>
      <w:r w:rsidRPr="00127B57">
        <w:rPr>
          <w:rFonts w:eastAsia="Cambria"/>
          <w:b/>
          <w:bCs/>
          <w:u w:val="single"/>
        </w:rPr>
        <w:t xml:space="preserve"> express their preferences about alternative policies and leaders, who are guaranteed civil liberties in their daily lives and in acts of political participation, are less likely to become soldiers. </w:t>
      </w:r>
      <w:r w:rsidRPr="00145BD7">
        <w:rPr>
          <w:rFonts w:eastAsia="Cambria"/>
          <w:b/>
          <w:bCs/>
          <w:highlight w:val="green"/>
          <w:u w:val="single"/>
        </w:rPr>
        <w:t xml:space="preserve">Offering </w:t>
      </w:r>
      <w:proofErr w:type="gramStart"/>
      <w:r w:rsidRPr="00145BD7">
        <w:rPr>
          <w:rFonts w:eastAsia="Cambria"/>
          <w:b/>
          <w:bCs/>
          <w:highlight w:val="green"/>
          <w:u w:val="single"/>
        </w:rPr>
        <w:t>citizens</w:t>
      </w:r>
      <w:proofErr w:type="gramEnd"/>
      <w:r w:rsidRPr="00145BD7">
        <w:rPr>
          <w:rFonts w:eastAsia="Cambria"/>
          <w:b/>
          <w:bCs/>
          <w:highlight w:val="green"/>
          <w:u w:val="single"/>
        </w:rPr>
        <w:t xml:space="preserve"> a real outlet for</w:t>
      </w:r>
      <w:r w:rsidRPr="00127B57">
        <w:rPr>
          <w:rFonts w:eastAsia="Cambria"/>
          <w:sz w:val="14"/>
        </w:rPr>
        <w:t xml:space="preserve"> their </w:t>
      </w:r>
      <w:r w:rsidRPr="00145BD7">
        <w:rPr>
          <w:rFonts w:eastAsia="Cambria"/>
          <w:b/>
          <w:bCs/>
          <w:highlight w:val="green"/>
          <w:u w:val="single"/>
        </w:rPr>
        <w:t>concerns and having</w:t>
      </w:r>
      <w:r w:rsidRPr="00127B57">
        <w:rPr>
          <w:rFonts w:eastAsia="Cambria"/>
          <w:sz w:val="14"/>
        </w:rPr>
        <w:t xml:space="preserve"> a </w:t>
      </w:r>
      <w:r w:rsidRPr="00145BD7">
        <w:rPr>
          <w:rFonts w:eastAsia="Cambria"/>
          <w:b/>
          <w:bCs/>
          <w:highlight w:val="green"/>
          <w:u w:val="single"/>
        </w:rPr>
        <w:t>government</w:t>
      </w:r>
      <w:r w:rsidRPr="00145BD7">
        <w:rPr>
          <w:rFonts w:eastAsia="Cambria"/>
          <w:sz w:val="14"/>
          <w:highlight w:val="green"/>
        </w:rPr>
        <w:t xml:space="preserve"> </w:t>
      </w:r>
      <w:r w:rsidRPr="00127B57">
        <w:rPr>
          <w:rFonts w:eastAsia="Cambria"/>
          <w:sz w:val="14"/>
        </w:rPr>
        <w:t xml:space="preserve">that is </w:t>
      </w:r>
      <w:r w:rsidRPr="00145BD7">
        <w:rPr>
          <w:rFonts w:eastAsia="Cambria"/>
          <w:b/>
          <w:bCs/>
          <w:highlight w:val="green"/>
          <w:u w:val="single"/>
        </w:rPr>
        <w:t xml:space="preserve">open to democratic change </w:t>
      </w:r>
      <w:r w:rsidRPr="00127B57">
        <w:rPr>
          <w:rFonts w:eastAsia="Cambria"/>
          <w:b/>
          <w:bCs/>
          <w:u w:val="single"/>
        </w:rPr>
        <w:t xml:space="preserve">considerably </w:t>
      </w:r>
      <w:r w:rsidRPr="00145BD7">
        <w:rPr>
          <w:rFonts w:eastAsia="Cambria"/>
          <w:b/>
          <w:bCs/>
          <w:highlight w:val="green"/>
          <w:u w:val="single"/>
        </w:rPr>
        <w:t>reduces the likelihood of</w:t>
      </w:r>
      <w:r w:rsidRPr="00127B57">
        <w:rPr>
          <w:rFonts w:eastAsia="Cambria"/>
          <w:sz w:val="14"/>
        </w:rPr>
        <w:t xml:space="preserve"> a </w:t>
      </w:r>
      <w:r w:rsidRPr="00145BD7">
        <w:rPr>
          <w:rFonts w:eastAsia="Cambria"/>
          <w:b/>
          <w:bCs/>
          <w:highlight w:val="green"/>
          <w:u w:val="single"/>
        </w:rPr>
        <w:t>civil war</w:t>
      </w:r>
      <w:r w:rsidRPr="00127B57">
        <w:rPr>
          <w:rFonts w:eastAsia="Cambria"/>
          <w:sz w:val="14"/>
        </w:rPr>
        <w:t xml:space="preserve">.92 </w:t>
      </w:r>
      <w:r w:rsidRPr="00127B57">
        <w:rPr>
          <w:rFonts w:eastAsia="Cambria"/>
          <w:b/>
          <w:bCs/>
          <w:u w:val="single"/>
        </w:rPr>
        <w:t xml:space="preserve">Civil conflicts within mature democracies are not only less frequent but also </w:t>
      </w:r>
      <w:r w:rsidRPr="00127B57">
        <w:rPr>
          <w:rFonts w:eastAsia="Cambria"/>
          <w:b/>
          <w:iCs/>
          <w:u w:val="single"/>
          <w:bdr w:val="single" w:sz="18" w:space="0" w:color="auto"/>
        </w:rPr>
        <w:t>less lethal</w:t>
      </w:r>
      <w:r w:rsidRPr="00127B57">
        <w:rPr>
          <w:rFonts w:eastAsia="Cambria"/>
          <w:b/>
          <w:bCs/>
          <w:u w:val="single"/>
        </w:rPr>
        <w:t>.</w:t>
      </w:r>
      <w:r w:rsidRPr="00127B57">
        <w:rPr>
          <w:rFonts w:eastAsia="Cambria"/>
          <w:sz w:val="14"/>
        </w:rPr>
        <w:t xml:space="preserve"> Bethany </w:t>
      </w:r>
      <w:proofErr w:type="spellStart"/>
      <w:r w:rsidRPr="00127B57">
        <w:rPr>
          <w:rFonts w:eastAsia="Cambria"/>
          <w:b/>
          <w:bCs/>
          <w:u w:val="single"/>
        </w:rPr>
        <w:t>Lacina</w:t>
      </w:r>
      <w:proofErr w:type="spellEnd"/>
      <w:r w:rsidRPr="00127B57">
        <w:rPr>
          <w:rFonts w:eastAsia="Cambria"/>
          <w:b/>
          <w:bCs/>
          <w:u w:val="single"/>
        </w:rPr>
        <w:t xml:space="preserve"> assesses the severity of civil conflicts by measuring casualty levels according to several variables: regime type, state capacity, ethnic and religious diversity, and the impact of foreign military intervention. She finds</w:t>
      </w:r>
      <w:r w:rsidRPr="00127B57">
        <w:rPr>
          <w:rFonts w:eastAsia="Cambria"/>
          <w:sz w:val="14"/>
        </w:rPr>
        <w:t xml:space="preserve"> that the </w:t>
      </w:r>
      <w:r w:rsidRPr="00127B57">
        <w:rPr>
          <w:rFonts w:eastAsia="Cambria"/>
          <w:b/>
          <w:bCs/>
          <w:u w:val="single"/>
        </w:rPr>
        <w:t xml:space="preserve">political characteristics of a regime </w:t>
      </w:r>
      <w:r w:rsidRPr="00127B57">
        <w:rPr>
          <w:rFonts w:eastAsia="Cambria"/>
          <w:b/>
          <w:iCs/>
          <w:u w:val="single"/>
          <w:bdr w:val="single" w:sz="18" w:space="0" w:color="auto"/>
        </w:rPr>
        <w:t xml:space="preserve">correlate significantly </w:t>
      </w:r>
      <w:r w:rsidRPr="00127B57">
        <w:rPr>
          <w:rFonts w:eastAsia="Cambria"/>
          <w:b/>
          <w:bCs/>
          <w:u w:val="single"/>
        </w:rPr>
        <w:t xml:space="preserve">with </w:t>
      </w:r>
      <w:r w:rsidRPr="00127B57">
        <w:rPr>
          <w:rFonts w:eastAsia="Cambria"/>
          <w:b/>
          <w:iCs/>
          <w:u w:val="single"/>
          <w:bdr w:val="single" w:sz="18" w:space="0" w:color="auto"/>
        </w:rPr>
        <w:t>differing casualty levels</w:t>
      </w:r>
      <w:r w:rsidRPr="00127B57">
        <w:rPr>
          <w:rFonts w:eastAsia="Cambria"/>
          <w:b/>
          <w:u w:val="single"/>
        </w:rPr>
        <w:t xml:space="preserve"> </w:t>
      </w:r>
      <w:r w:rsidRPr="00127B57">
        <w:rPr>
          <w:rFonts w:eastAsia="Cambria"/>
          <w:b/>
          <w:bCs/>
          <w:u w:val="single"/>
        </w:rPr>
        <w:t xml:space="preserve">and are the </w:t>
      </w:r>
      <w:r w:rsidRPr="00127B57">
        <w:rPr>
          <w:rFonts w:eastAsia="Cambria"/>
          <w:b/>
          <w:iCs/>
          <w:u w:val="single"/>
          <w:bdr w:val="single" w:sz="18" w:space="0" w:color="auto"/>
        </w:rPr>
        <w:t>strongest predictor of conflict severity</w:t>
      </w:r>
      <w:r w:rsidRPr="00127B57">
        <w:rPr>
          <w:rFonts w:eastAsia="Cambria"/>
          <w:b/>
          <w:bCs/>
          <w:u w:val="single"/>
        </w:rPr>
        <w:t xml:space="preserve">. Democratic governments experience much lower </w:t>
      </w:r>
      <w:r w:rsidRPr="00056E13">
        <w:rPr>
          <w:rFonts w:eastAsia="Cambria"/>
          <w:b/>
          <w:bCs/>
          <w:u w:val="single"/>
        </w:rPr>
        <w:t>casualty levels during civil conflict than autocratic states</w:t>
      </w:r>
      <w:r w:rsidRPr="00056E13">
        <w:rPr>
          <w:rFonts w:eastAsia="Cambria"/>
          <w:sz w:val="14"/>
        </w:rPr>
        <w:t xml:space="preserve">. </w:t>
      </w:r>
      <w:proofErr w:type="spellStart"/>
      <w:r w:rsidRPr="00056E13">
        <w:rPr>
          <w:rFonts w:eastAsia="Cambria"/>
          <w:sz w:val="14"/>
        </w:rPr>
        <w:t>Lacina’s</w:t>
      </w:r>
      <w:proofErr w:type="spellEnd"/>
      <w:r w:rsidRPr="00056E13">
        <w:rPr>
          <w:rFonts w:eastAsia="Cambria"/>
          <w:sz w:val="14"/>
        </w:rPr>
        <w:t xml:space="preserve"> analysis finds that civil wars occurring within democratic states have less than half the battle deaths of conflicts in non-democracies.93 </w:t>
      </w:r>
      <w:r w:rsidRPr="00056E13">
        <w:rPr>
          <w:rFonts w:eastAsia="Cambria"/>
          <w:b/>
          <w:bCs/>
          <w:u w:val="single"/>
        </w:rPr>
        <w:t>State-sponsored violence against civilians is also less likely to occur in democracies than in autocracies</w:t>
      </w:r>
      <w:r w:rsidRPr="00056E13">
        <w:rPr>
          <w:rFonts w:eastAsia="Cambria"/>
          <w:sz w:val="14"/>
        </w:rPr>
        <w:t xml:space="preserve">. In his important book, Death by Government, Rudolph </w:t>
      </w:r>
      <w:proofErr w:type="spellStart"/>
      <w:r w:rsidRPr="00056E13">
        <w:rPr>
          <w:rFonts w:eastAsia="Cambria"/>
          <w:b/>
          <w:bCs/>
          <w:u w:val="single"/>
        </w:rPr>
        <w:t>Rummel</w:t>
      </w:r>
      <w:proofErr w:type="spellEnd"/>
      <w:r w:rsidRPr="00056E13">
        <w:rPr>
          <w:rFonts w:eastAsia="Cambria"/>
          <w:b/>
          <w:bCs/>
          <w:u w:val="single"/>
        </w:rPr>
        <w:t xml:space="preserve"> assembles </w:t>
      </w:r>
      <w:r w:rsidRPr="00056E13">
        <w:rPr>
          <w:rFonts w:eastAsia="Cambria"/>
          <w:b/>
          <w:iCs/>
          <w:u w:val="single"/>
          <w:bdr w:val="single" w:sz="18" w:space="0" w:color="auto"/>
        </w:rPr>
        <w:t xml:space="preserve">mind numbing data </w:t>
      </w:r>
      <w:r w:rsidRPr="00056E13">
        <w:rPr>
          <w:rFonts w:eastAsia="Cambria"/>
          <w:b/>
          <w:bCs/>
          <w:u w:val="single"/>
        </w:rPr>
        <w:t>and numerous examples demonstrating the myriad ways governments kill</w:t>
      </w:r>
      <w:r w:rsidRPr="00056E13">
        <w:rPr>
          <w:rFonts w:eastAsia="Cambria"/>
          <w:sz w:val="14"/>
        </w:rPr>
        <w:t xml:space="preserve"> their </w:t>
      </w:r>
      <w:r w:rsidRPr="00056E13">
        <w:rPr>
          <w:rFonts w:eastAsia="Cambria"/>
          <w:b/>
          <w:bCs/>
          <w:u w:val="single"/>
        </w:rPr>
        <w:t>citizens</w:t>
      </w:r>
      <w:r w:rsidRPr="00056E13">
        <w:rPr>
          <w:rFonts w:eastAsia="Cambria"/>
          <w:sz w:val="14"/>
        </w:rPr>
        <w:t xml:space="preserve">—directly </w:t>
      </w:r>
      <w:r w:rsidRPr="00056E13">
        <w:rPr>
          <w:rFonts w:eastAsia="Cambria"/>
          <w:b/>
          <w:bCs/>
          <w:u w:val="single"/>
        </w:rPr>
        <w:t xml:space="preserve">through genocide and mass terror and indirectly through starvation and repression. He finds a </w:t>
      </w:r>
      <w:r w:rsidRPr="00056E13">
        <w:rPr>
          <w:rFonts w:eastAsia="Cambria"/>
          <w:b/>
          <w:iCs/>
          <w:u w:val="single"/>
          <w:bdr w:val="single" w:sz="18" w:space="0" w:color="auto"/>
        </w:rPr>
        <w:t xml:space="preserve">stark contrast </w:t>
      </w:r>
      <w:r w:rsidRPr="00056E13">
        <w:rPr>
          <w:rFonts w:eastAsia="Cambria"/>
          <w:b/>
          <w:bCs/>
          <w:u w:val="single"/>
        </w:rPr>
        <w:t xml:space="preserve">between the behavior of autocracies and democracies. Autocratic governments </w:t>
      </w:r>
      <w:r w:rsidRPr="00056E13">
        <w:rPr>
          <w:rFonts w:eastAsia="Cambria"/>
          <w:b/>
          <w:iCs/>
          <w:u w:val="single"/>
          <w:bdr w:val="single" w:sz="18" w:space="0" w:color="auto"/>
        </w:rPr>
        <w:t>readily</w:t>
      </w:r>
      <w:r w:rsidRPr="00846785">
        <w:rPr>
          <w:rFonts w:eastAsia="Cambria"/>
          <w:b/>
          <w:iCs/>
          <w:u w:val="single"/>
          <w:bdr w:val="single" w:sz="18" w:space="0" w:color="auto"/>
        </w:rPr>
        <w:t xml:space="preserve"> “slaughter their people by the tens of millions</w:t>
      </w:r>
      <w:r w:rsidRPr="00846785">
        <w:rPr>
          <w:rFonts w:eastAsia="Cambria"/>
          <w:b/>
          <w:bCs/>
          <w:u w:val="single"/>
        </w:rPr>
        <w:t>; in contrast</w:t>
      </w:r>
      <w:r w:rsidRPr="00846785">
        <w:rPr>
          <w:rFonts w:eastAsia="Cambria"/>
          <w:sz w:val="14"/>
        </w:rPr>
        <w:t xml:space="preserve">, many </w:t>
      </w:r>
      <w:r w:rsidRPr="00846785">
        <w:rPr>
          <w:rFonts w:eastAsia="Cambria"/>
          <w:b/>
          <w:bCs/>
          <w:u w:val="single"/>
        </w:rPr>
        <w:t xml:space="preserve">democracies can </w:t>
      </w:r>
      <w:r w:rsidRPr="00846785">
        <w:rPr>
          <w:rFonts w:eastAsia="Cambria"/>
          <w:b/>
          <w:iCs/>
          <w:u w:val="single"/>
          <w:bdr w:val="single" w:sz="18" w:space="0" w:color="auto"/>
        </w:rPr>
        <w:t>barely bring themselves to execute even serial murderers</w:t>
      </w:r>
      <w:r w:rsidRPr="00846785">
        <w:rPr>
          <w:rFonts w:eastAsia="Cambria"/>
          <w:sz w:val="14"/>
        </w:rPr>
        <w:t xml:space="preserve">.”94 </w:t>
      </w:r>
      <w:r w:rsidRPr="00846785">
        <w:rPr>
          <w:rFonts w:eastAsia="Cambria"/>
          <w:b/>
          <w:bCs/>
          <w:u w:val="single"/>
        </w:rPr>
        <w:t xml:space="preserve">Through </w:t>
      </w:r>
      <w:r w:rsidRPr="00846785">
        <w:rPr>
          <w:rFonts w:eastAsia="Cambria"/>
          <w:b/>
          <w:iCs/>
          <w:u w:val="single"/>
          <w:bdr w:val="single" w:sz="18" w:space="0" w:color="auto"/>
        </w:rPr>
        <w:t>statistical analysis</w:t>
      </w:r>
      <w:r w:rsidRPr="00846785">
        <w:rPr>
          <w:rFonts w:eastAsia="Cambria"/>
          <w:b/>
          <w:bCs/>
          <w:u w:val="single"/>
        </w:rPr>
        <w:t xml:space="preserve">, </w:t>
      </w:r>
      <w:proofErr w:type="spellStart"/>
      <w:r w:rsidRPr="00846785">
        <w:rPr>
          <w:rFonts w:eastAsia="Cambria"/>
          <w:b/>
          <w:bCs/>
          <w:u w:val="single"/>
        </w:rPr>
        <w:t>Ru</w:t>
      </w:r>
      <w:r w:rsidRPr="00127B57">
        <w:rPr>
          <w:rFonts w:eastAsia="Cambria"/>
          <w:b/>
          <w:bCs/>
          <w:u w:val="single"/>
        </w:rPr>
        <w:t>mmel</w:t>
      </w:r>
      <w:proofErr w:type="spellEnd"/>
      <w:r w:rsidRPr="00127B57">
        <w:rPr>
          <w:rFonts w:eastAsia="Cambria"/>
          <w:b/>
          <w:bCs/>
          <w:u w:val="single"/>
        </w:rPr>
        <w:t xml:space="preserve"> shows</w:t>
      </w:r>
      <w:r w:rsidRPr="00127B57">
        <w:rPr>
          <w:rFonts w:eastAsia="Cambria"/>
          <w:sz w:val="14"/>
        </w:rPr>
        <w:t xml:space="preserve"> that </w:t>
      </w:r>
      <w:r w:rsidRPr="00145BD7">
        <w:rPr>
          <w:rFonts w:eastAsia="Cambria"/>
          <w:b/>
          <w:bCs/>
          <w:highlight w:val="green"/>
          <w:u w:val="single"/>
        </w:rPr>
        <w:t xml:space="preserve">genocidal killing is </w:t>
      </w:r>
      <w:r w:rsidRPr="00145BD7">
        <w:rPr>
          <w:rFonts w:eastAsia="Cambria"/>
          <w:b/>
          <w:iCs/>
          <w:highlight w:val="green"/>
          <w:u w:val="single"/>
          <w:bdr w:val="single" w:sz="18" w:space="0" w:color="auto"/>
        </w:rPr>
        <w:t>directly associated</w:t>
      </w:r>
      <w:r w:rsidRPr="00145BD7">
        <w:rPr>
          <w:rFonts w:eastAsia="Cambria"/>
          <w:b/>
          <w:bCs/>
          <w:highlight w:val="green"/>
          <w:u w:val="single"/>
        </w:rPr>
        <w:t xml:space="preserve"> with the absence of democracy</w:t>
      </w:r>
      <w:r w:rsidRPr="00127B57">
        <w:rPr>
          <w:rFonts w:eastAsia="Cambria"/>
          <w:sz w:val="14"/>
        </w:rPr>
        <w:t xml:space="preserve">, holding constant other variables such as regime type, ethnic diversity, economic development level, population density, and culture.95 The </w:t>
      </w:r>
      <w:r w:rsidRPr="00145BD7">
        <w:rPr>
          <w:rFonts w:eastAsia="Cambria"/>
          <w:b/>
          <w:bCs/>
          <w:highlight w:val="green"/>
          <w:u w:val="single"/>
        </w:rPr>
        <w:t xml:space="preserve">lack of democracy is the </w:t>
      </w:r>
      <w:r w:rsidRPr="00145BD7">
        <w:rPr>
          <w:rFonts w:eastAsia="Cambria"/>
          <w:b/>
          <w:iCs/>
          <w:highlight w:val="green"/>
          <w:u w:val="single"/>
          <w:bdr w:val="single" w:sz="18" w:space="0" w:color="auto"/>
        </w:rPr>
        <w:t>most significant indicator</w:t>
      </w:r>
      <w:r w:rsidRPr="00145BD7">
        <w:rPr>
          <w:rFonts w:eastAsia="Cambria"/>
          <w:b/>
          <w:bCs/>
          <w:highlight w:val="green"/>
          <w:u w:val="single"/>
        </w:rPr>
        <w:t xml:space="preserve"> of</w:t>
      </w:r>
      <w:r w:rsidRPr="00127B57">
        <w:rPr>
          <w:rFonts w:eastAsia="Cambria"/>
          <w:b/>
          <w:bCs/>
          <w:u w:val="single"/>
        </w:rPr>
        <w:t xml:space="preserve"> the likelihood of </w:t>
      </w:r>
      <w:r w:rsidRPr="00145BD7">
        <w:rPr>
          <w:rFonts w:eastAsia="Cambria"/>
          <w:b/>
          <w:bCs/>
          <w:highlight w:val="green"/>
          <w:u w:val="single"/>
        </w:rPr>
        <w:t xml:space="preserve">mass repression </w:t>
      </w:r>
      <w:r w:rsidRPr="00127B57">
        <w:rPr>
          <w:rFonts w:eastAsia="Cambria"/>
          <w:b/>
          <w:bCs/>
          <w:u w:val="single"/>
        </w:rPr>
        <w:t>again the civilian population</w:t>
      </w:r>
      <w:r w:rsidRPr="00127B57">
        <w:rPr>
          <w:rFonts w:eastAsia="Cambria"/>
          <w:sz w:val="14"/>
        </w:rPr>
        <w:t xml:space="preserve">. As </w:t>
      </w:r>
      <w:proofErr w:type="spellStart"/>
      <w:r w:rsidRPr="00127B57">
        <w:rPr>
          <w:rFonts w:eastAsia="Cambria"/>
          <w:sz w:val="14"/>
        </w:rPr>
        <w:t>Rummel</w:t>
      </w:r>
      <w:proofErr w:type="spellEnd"/>
      <w:r w:rsidRPr="00127B57">
        <w:rPr>
          <w:rFonts w:eastAsia="Cambria"/>
          <w:sz w:val="14"/>
        </w:rPr>
        <w:t xml:space="preserve"> documents the appalling litany of governments murdering their own people, he is unequivocal about what he considers the necessary remedy</w:t>
      </w:r>
      <w:proofErr w:type="gramStart"/>
      <w:r w:rsidRPr="00127B57">
        <w:rPr>
          <w:rFonts w:eastAsia="Cambria"/>
          <w:sz w:val="14"/>
        </w:rPr>
        <w:t>—“</w:t>
      </w:r>
      <w:proofErr w:type="gramEnd"/>
      <w:r w:rsidRPr="00127B57">
        <w:rPr>
          <w:rFonts w:eastAsia="Cambria"/>
          <w:sz w:val="14"/>
        </w:rPr>
        <w:t xml:space="preserve">The solution is democracy. The course of action is to foster freedom.”95 Barbara </w:t>
      </w:r>
      <w:proofErr w:type="spellStart"/>
      <w:r w:rsidRPr="00127B57">
        <w:rPr>
          <w:rFonts w:eastAsia="Cambria"/>
          <w:b/>
          <w:bCs/>
          <w:u w:val="single"/>
        </w:rPr>
        <w:t>Harff’s</w:t>
      </w:r>
      <w:proofErr w:type="spellEnd"/>
      <w:r w:rsidRPr="00127B57">
        <w:rPr>
          <w:rFonts w:eastAsia="Cambria"/>
          <w:sz w:val="14"/>
        </w:rPr>
        <w:t xml:space="preserve"> </w:t>
      </w:r>
      <w:r w:rsidRPr="00127B57">
        <w:rPr>
          <w:rFonts w:eastAsia="Cambria"/>
          <w:b/>
          <w:bCs/>
          <w:u w:val="single"/>
        </w:rPr>
        <w:t>research</w:t>
      </w:r>
      <w:r w:rsidRPr="00127B57">
        <w:rPr>
          <w:rFonts w:eastAsia="Cambria"/>
          <w:sz w:val="14"/>
        </w:rPr>
        <w:t xml:space="preserve"> on genocidal violence </w:t>
      </w:r>
      <w:r w:rsidRPr="00127B57">
        <w:rPr>
          <w:rFonts w:eastAsia="Cambria"/>
          <w:b/>
          <w:bCs/>
          <w:u w:val="single"/>
        </w:rPr>
        <w:t xml:space="preserve">comes to similar conclusions. She examines </w:t>
      </w:r>
      <w:r w:rsidRPr="00145BD7">
        <w:rPr>
          <w:rFonts w:eastAsia="Cambria"/>
          <w:b/>
          <w:iCs/>
          <w:highlight w:val="green"/>
          <w:u w:val="single"/>
          <w:bdr w:val="single" w:sz="18" w:space="0" w:color="auto"/>
        </w:rPr>
        <w:t>126 cases</w:t>
      </w:r>
      <w:r w:rsidRPr="00145BD7">
        <w:rPr>
          <w:rFonts w:eastAsia="Cambria"/>
          <w:b/>
          <w:bCs/>
          <w:highlight w:val="green"/>
          <w:u w:val="single"/>
        </w:rPr>
        <w:t xml:space="preserve"> of internal war </w:t>
      </w:r>
      <w:r w:rsidRPr="00127B57">
        <w:rPr>
          <w:rFonts w:eastAsia="Cambria"/>
          <w:b/>
          <w:bCs/>
          <w:u w:val="single"/>
        </w:rPr>
        <w:t>and regime collapse between</w:t>
      </w:r>
      <w:r w:rsidRPr="00127B57">
        <w:rPr>
          <w:rFonts w:eastAsia="Cambria"/>
          <w:sz w:val="14"/>
        </w:rPr>
        <w:t xml:space="preserve"> 1955 and 1997 </w:t>
      </w:r>
      <w:r w:rsidRPr="00145BD7">
        <w:rPr>
          <w:rFonts w:eastAsia="Cambria"/>
          <w:b/>
          <w:bCs/>
          <w:highlight w:val="green"/>
          <w:u w:val="single"/>
        </w:rPr>
        <w:t>to identify</w:t>
      </w:r>
      <w:r w:rsidRPr="00145BD7">
        <w:rPr>
          <w:rFonts w:eastAsia="Cambria"/>
          <w:sz w:val="14"/>
          <w:highlight w:val="green"/>
        </w:rPr>
        <w:t xml:space="preserve"> </w:t>
      </w:r>
      <w:r w:rsidRPr="00127B57">
        <w:rPr>
          <w:rFonts w:eastAsia="Cambria"/>
          <w:sz w:val="14"/>
        </w:rPr>
        <w:t xml:space="preserve">the </w:t>
      </w:r>
      <w:r w:rsidRPr="00145BD7">
        <w:rPr>
          <w:rFonts w:eastAsia="Cambria"/>
          <w:b/>
          <w:bCs/>
          <w:highlight w:val="green"/>
          <w:u w:val="single"/>
        </w:rPr>
        <w:t>factors that led to genocidal violence in 35 of these cases</w:t>
      </w:r>
      <w:r w:rsidRPr="00127B57">
        <w:rPr>
          <w:rFonts w:eastAsia="Cambria"/>
          <w:b/>
          <w:bCs/>
          <w:u w:val="single"/>
        </w:rPr>
        <w:t xml:space="preserve">. Her results match the findings of other studies. </w:t>
      </w:r>
      <w:r w:rsidRPr="00145BD7">
        <w:rPr>
          <w:rFonts w:eastAsia="Cambria"/>
          <w:b/>
          <w:bCs/>
          <w:highlight w:val="green"/>
          <w:u w:val="single"/>
        </w:rPr>
        <w:t xml:space="preserve">Autocratic regimes facing state failure are </w:t>
      </w:r>
      <w:r w:rsidRPr="00145BD7">
        <w:rPr>
          <w:rFonts w:eastAsia="Cambria"/>
          <w:b/>
          <w:iCs/>
          <w:highlight w:val="green"/>
          <w:u w:val="single"/>
          <w:bdr w:val="single" w:sz="18" w:space="0" w:color="auto"/>
        </w:rPr>
        <w:t>three and a half times more likely</w:t>
      </w:r>
      <w:r w:rsidRPr="00145BD7">
        <w:rPr>
          <w:rFonts w:eastAsia="Cambria"/>
          <w:b/>
          <w:bCs/>
          <w:highlight w:val="green"/>
          <w:u w:val="single"/>
        </w:rPr>
        <w:t xml:space="preserve"> to experience genocidal violence </w:t>
      </w:r>
      <w:r w:rsidRPr="00127B57">
        <w:rPr>
          <w:rFonts w:eastAsia="Cambria"/>
          <w:b/>
          <w:bCs/>
          <w:u w:val="single"/>
        </w:rPr>
        <w:t>than democratic regimes facing such failure</w:t>
      </w:r>
      <w:r w:rsidRPr="00127B57">
        <w:rPr>
          <w:rFonts w:eastAsia="Cambria"/>
          <w:sz w:val="14"/>
        </w:rPr>
        <w:t xml:space="preserve">.97 She finds that </w:t>
      </w:r>
      <w:r w:rsidRPr="00127B57">
        <w:rPr>
          <w:rFonts w:eastAsia="Cambria"/>
          <w:b/>
          <w:bCs/>
          <w:u w:val="single"/>
        </w:rPr>
        <w:t>genocidal violence is more likely in regimes that advocate exclusionary ideologies, an approach that is rare in mature democratic states</w:t>
      </w:r>
      <w:r w:rsidRPr="00127B57">
        <w:rPr>
          <w:rFonts w:eastAsia="Cambria"/>
          <w:sz w:val="14"/>
        </w:rPr>
        <w:t xml:space="preserve">. </w:t>
      </w:r>
      <w:proofErr w:type="spellStart"/>
      <w:r w:rsidRPr="00127B57">
        <w:rPr>
          <w:rFonts w:eastAsia="Cambria"/>
          <w:sz w:val="14"/>
        </w:rPr>
        <w:t>Harff</w:t>
      </w:r>
      <w:proofErr w:type="spellEnd"/>
      <w:r w:rsidRPr="00127B57">
        <w:rPr>
          <w:rFonts w:eastAsia="Cambria"/>
          <w:sz w:val="14"/>
        </w:rPr>
        <w:t xml:space="preserve"> observes that the </w:t>
      </w:r>
      <w:r w:rsidRPr="00127B57">
        <w:rPr>
          <w:rFonts w:eastAsia="Cambria"/>
          <w:b/>
          <w:bCs/>
          <w:u w:val="single"/>
        </w:rPr>
        <w:t>lowest levels of mass killing occur in states with a high degree of economic interdependence, which is characteristic of mature democratic regimes</w:t>
      </w:r>
      <w:r w:rsidRPr="00127B57">
        <w:rPr>
          <w:rFonts w:eastAsia="Cambria"/>
          <w:sz w:val="14"/>
        </w:rPr>
        <w:t xml:space="preserve">.98 Her conclusion is that states are less likely to employ genocidal violence when they have inclusive democratic systems and trade extensively with other countries. As Steven Pinker notes, these findings fit well with the Kantian triad of democracy, </w:t>
      </w:r>
      <w:proofErr w:type="gramStart"/>
      <w:r w:rsidRPr="00127B57">
        <w:rPr>
          <w:rFonts w:eastAsia="Cambria"/>
          <w:sz w:val="14"/>
        </w:rPr>
        <w:t>cosmopolitanism</w:t>
      </w:r>
      <w:proofErr w:type="gramEnd"/>
      <w:r w:rsidRPr="00127B57">
        <w:rPr>
          <w:rFonts w:eastAsia="Cambria"/>
          <w:sz w:val="14"/>
        </w:rPr>
        <w:t xml:space="preserve"> and trade— “another trifecta” for liberal peace theory.99</w:t>
      </w:r>
    </w:p>
    <w:p w14:paraId="27FB03F7" w14:textId="6D197C40" w:rsidR="0079052F" w:rsidRDefault="0079052F" w:rsidP="0079052F">
      <w:pPr>
        <w:pStyle w:val="Heading3"/>
      </w:pPr>
      <w:r>
        <w:lastRenderedPageBreak/>
        <w:t>1AC</w:t>
      </w:r>
      <w:r w:rsidR="002B56F0">
        <w:t xml:space="preserve"> </w:t>
      </w:r>
      <w:r>
        <w:t>-</w:t>
      </w:r>
      <w:r w:rsidR="002B56F0">
        <w:t xml:space="preserve"> </w:t>
      </w:r>
      <w:r>
        <w:t>Solvency</w:t>
      </w:r>
    </w:p>
    <w:p w14:paraId="63D3DB64" w14:textId="01EB2B37" w:rsidR="0079052F" w:rsidRPr="00211DE5" w:rsidRDefault="0079052F" w:rsidP="0079052F">
      <w:pPr>
        <w:pStyle w:val="Heading4"/>
        <w:rPr>
          <w:rFonts w:asciiTheme="majorHAnsi" w:hAnsiTheme="majorHAnsi" w:cstheme="majorHAnsi"/>
        </w:rPr>
      </w:pPr>
      <w:r>
        <w:t xml:space="preserve">Thus, the plan Resolved: A just United States ought to recognize teachers’ unconditional right to strike. To clarify, to be just, the US ought to follow the plan. </w:t>
      </w:r>
      <w:r w:rsidRPr="00307769">
        <w:rPr>
          <w:rFonts w:asciiTheme="majorHAnsi" w:hAnsiTheme="majorHAnsi" w:cstheme="majorHAnsi"/>
        </w:rPr>
        <w:t>Enforcement through the court of law</w:t>
      </w:r>
      <w:r>
        <w:rPr>
          <w:rFonts w:asciiTheme="majorHAnsi" w:hAnsiTheme="majorHAnsi" w:cstheme="majorHAnsi"/>
        </w:rPr>
        <w:t xml:space="preserve">, and ought </w:t>
      </w:r>
      <w:proofErr w:type="gramStart"/>
      <w:r>
        <w:rPr>
          <w:rFonts w:asciiTheme="majorHAnsi" w:hAnsiTheme="majorHAnsi" w:cstheme="majorHAnsi"/>
        </w:rPr>
        <w:t>is</w:t>
      </w:r>
      <w:proofErr w:type="gramEnd"/>
      <w:r>
        <w:rPr>
          <w:rFonts w:asciiTheme="majorHAnsi" w:hAnsiTheme="majorHAnsi" w:cstheme="majorHAnsi"/>
        </w:rPr>
        <w:t xml:space="preserve"> defined as a moral obligation. Ask about topicality violations in CX or assume I-meet on shells to best preserve substantive debate</w:t>
      </w:r>
    </w:p>
    <w:p w14:paraId="5194822A" w14:textId="77777777" w:rsidR="0079052F" w:rsidRDefault="0079052F" w:rsidP="0079052F">
      <w:r w:rsidRPr="009F78A1">
        <w:rPr>
          <w:rStyle w:val="Style13ptBold"/>
        </w:rPr>
        <w:t>Shanker 73’</w:t>
      </w:r>
      <w:r>
        <w:t xml:space="preserve"> [</w:t>
      </w:r>
      <w:r w:rsidRPr="009F78A1">
        <w:t xml:space="preserve">SHANKER, ALBERT L. “Why </w:t>
      </w:r>
      <w:r w:rsidRPr="00182BB1">
        <w:rPr>
          <w:rStyle w:val="StyleUnderline"/>
          <w:highlight w:val="green"/>
        </w:rPr>
        <w:t>Teachers Need the Right to Strike</w:t>
      </w:r>
      <w:r w:rsidRPr="009F78A1">
        <w:t xml:space="preserve">.” Monthly Labor Review, vol. 96, no. 9, 1973, pp. 48–51. JSTOR, </w:t>
      </w:r>
      <w:hyperlink r:id="rId10" w:history="1">
        <w:r w:rsidRPr="00E8053C">
          <w:rPr>
            <w:rStyle w:val="Hyperlink"/>
          </w:rPr>
          <w:t>www.jstor.org/stable/41839103. Accessed 21 June 2021</w:t>
        </w:r>
      </w:hyperlink>
      <w:r w:rsidRPr="009F78A1">
        <w:t>.</w:t>
      </w:r>
      <w:r>
        <w:t>]</w:t>
      </w:r>
    </w:p>
    <w:p w14:paraId="4952623E" w14:textId="77777777" w:rsidR="0079052F" w:rsidRPr="008B475A" w:rsidRDefault="0079052F" w:rsidP="0079052F">
      <w:pPr>
        <w:rPr>
          <w:u w:val="single"/>
        </w:rPr>
      </w:pPr>
      <w:r w:rsidRPr="00182BB1">
        <w:rPr>
          <w:rStyle w:val="StyleUnderline"/>
        </w:rPr>
        <w:t xml:space="preserve">INSTEAD of talking about alternatives to strikes, </w:t>
      </w:r>
      <w:r w:rsidRPr="00E47614">
        <w:rPr>
          <w:rStyle w:val="StyleUnderline"/>
          <w:highlight w:val="green"/>
        </w:rPr>
        <w:t>we ought to be talking about</w:t>
      </w:r>
      <w:r w:rsidRPr="00182BB1">
        <w:rPr>
          <w:rStyle w:val="StyleUnderline"/>
        </w:rPr>
        <w:t xml:space="preserve"> trying to </w:t>
      </w:r>
      <w:r w:rsidRPr="00E47614">
        <w:rPr>
          <w:rStyle w:val="StyleUnderline"/>
          <w:highlight w:val="green"/>
        </w:rPr>
        <w:t>strike in the pub-</w:t>
      </w:r>
      <w:proofErr w:type="spellStart"/>
      <w:r w:rsidRPr="00E47614">
        <w:rPr>
          <w:rStyle w:val="StyleUnderline"/>
          <w:highlight w:val="green"/>
        </w:rPr>
        <w:t>lic</w:t>
      </w:r>
      <w:proofErr w:type="spellEnd"/>
      <w:r w:rsidRPr="00E47614">
        <w:rPr>
          <w:rStyle w:val="StyleUnderline"/>
          <w:highlight w:val="green"/>
        </w:rPr>
        <w:t xml:space="preserve"> sector</w:t>
      </w:r>
      <w:r w:rsidRPr="00182BB1">
        <w:rPr>
          <w:rStyle w:val="StyleUnderline"/>
        </w:rPr>
        <w:t>.</w:t>
      </w:r>
      <w:r w:rsidRPr="00182BB1">
        <w:rPr>
          <w:sz w:val="16"/>
        </w:rPr>
        <w:t xml:space="preserve"> It has not been tried. In the private </w:t>
      </w:r>
      <w:proofErr w:type="gramStart"/>
      <w:r w:rsidRPr="00182BB1">
        <w:rPr>
          <w:sz w:val="16"/>
        </w:rPr>
        <w:t>sec-tor</w:t>
      </w:r>
      <w:proofErr w:type="gramEnd"/>
      <w:r w:rsidRPr="00182BB1">
        <w:rPr>
          <w:sz w:val="16"/>
        </w:rPr>
        <w:t xml:space="preserve">, we have paid a price for strikes. </w:t>
      </w:r>
      <w:r w:rsidRPr="00182BB1">
        <w:rPr>
          <w:rStyle w:val="StyleUnderline"/>
        </w:rPr>
        <w:t xml:space="preserve">We have paid a price for the process of collective bargaining, be-cause the only alternative is an unfree society—and the price that we pay for strikes is one that we generally are willing to pay. Collective bargaining has never been sold as an ideal answer to anything, but it is the lesser of </w:t>
      </w:r>
      <w:proofErr w:type="gramStart"/>
      <w:r w:rsidRPr="00182BB1">
        <w:rPr>
          <w:rStyle w:val="StyleUnderline"/>
        </w:rPr>
        <w:t>a number of</w:t>
      </w:r>
      <w:proofErr w:type="gramEnd"/>
      <w:r w:rsidRPr="00182BB1">
        <w:rPr>
          <w:rStyle w:val="StyleUnderline"/>
        </w:rPr>
        <w:t xml:space="preserve"> evils that exist in the private sector and, in a somewhat modified form, in the public sector. Management and labor </w:t>
      </w:r>
      <w:proofErr w:type="gramStart"/>
      <w:r w:rsidRPr="00182BB1">
        <w:rPr>
          <w:rStyle w:val="StyleUnderline"/>
        </w:rPr>
        <w:t>have to</w:t>
      </w:r>
      <w:proofErr w:type="gramEnd"/>
      <w:r w:rsidRPr="00182BB1">
        <w:rPr>
          <w:rStyle w:val="StyleUnderline"/>
        </w:rPr>
        <w:t xml:space="preserve"> go through some sort of messy process to find a way of agreeing with each other for a period of time, and the only alter-natives are unilateral determination by management —which leads to exploitation—or arbitration—which leads to the imposition by a third party of his views.</w:t>
      </w:r>
      <w:r w:rsidRPr="00182BB1">
        <w:rPr>
          <w:sz w:val="16"/>
        </w:rPr>
        <w:t xml:space="preserve"> </w:t>
      </w:r>
      <w:r w:rsidRPr="00182BB1">
        <w:rPr>
          <w:rStyle w:val="StyleUnderline"/>
        </w:rPr>
        <w:t>There are some differences in the public sector, but these are not adequate justification to abolish or modify the bargaining process. The notion, con-</w:t>
      </w:r>
      <w:proofErr w:type="spellStart"/>
      <w:r w:rsidRPr="00182BB1">
        <w:rPr>
          <w:rStyle w:val="StyleUnderline"/>
        </w:rPr>
        <w:t>stantly</w:t>
      </w:r>
      <w:proofErr w:type="spellEnd"/>
      <w:r w:rsidRPr="00182BB1">
        <w:rPr>
          <w:rStyle w:val="StyleUnderline"/>
        </w:rPr>
        <w:t xml:space="preserve"> stated, that in the public sector there is no profit motive is in a sense true. But in a </w:t>
      </w:r>
      <w:proofErr w:type="gramStart"/>
      <w:r w:rsidRPr="00182BB1">
        <w:rPr>
          <w:rStyle w:val="StyleUnderline"/>
        </w:rPr>
        <w:t>sense</w:t>
      </w:r>
      <w:proofErr w:type="gramEnd"/>
      <w:r w:rsidRPr="00182BB1">
        <w:rPr>
          <w:rStyle w:val="StyleUnderline"/>
        </w:rPr>
        <w:t xml:space="preserve"> it is irrelevant, because there is no question that the public employee bargains just as hard, if not harder, than the private employee</w:t>
      </w:r>
      <w:r w:rsidRPr="00182BB1">
        <w:rPr>
          <w:sz w:val="16"/>
        </w:rPr>
        <w:t xml:space="preserve">. </w:t>
      </w:r>
      <w:r w:rsidRPr="00182BB1">
        <w:rPr>
          <w:rStyle w:val="StyleUnderline"/>
        </w:rPr>
        <w:t>The question of being reelected, the fear of being accused of throwing away public money—"giving it away" to public employees —</w:t>
      </w:r>
      <w:proofErr w:type="gramStart"/>
      <w:r w:rsidRPr="00182BB1">
        <w:rPr>
          <w:rStyle w:val="StyleUnderline"/>
        </w:rPr>
        <w:t>and also</w:t>
      </w:r>
      <w:proofErr w:type="gramEnd"/>
      <w:r w:rsidRPr="00182BB1">
        <w:rPr>
          <w:rStyle w:val="StyleUnderline"/>
        </w:rPr>
        <w:t xml:space="preserve"> the very fact that he is involved in a public activity in many ways makes it more difficult for public management to bargain than for private management</w:t>
      </w:r>
      <w:r w:rsidRPr="00182BB1">
        <w:rPr>
          <w:sz w:val="16"/>
        </w:rPr>
        <w:t xml:space="preserve">. No one fought a tougher battle against labor unions than philanthropists who were involved in donating their own time as managers in hospitals in the City of New York. They spent many hours in getting many billions of dollars to see to it that these hospitals could be made viable. But when it came to providing an effective union for employees earning $24 or $25 a week, they felt that those employees should donate their time, too, since the </w:t>
      </w:r>
      <w:proofErr w:type="spellStart"/>
      <w:r w:rsidRPr="00182BB1">
        <w:rPr>
          <w:sz w:val="16"/>
        </w:rPr>
        <w:t>philanthro-pists</w:t>
      </w:r>
      <w:proofErr w:type="spellEnd"/>
      <w:r w:rsidRPr="00182BB1">
        <w:rPr>
          <w:sz w:val="16"/>
        </w:rPr>
        <w:t xml:space="preserve"> were. This happens frequently in public sector management. </w:t>
      </w:r>
      <w:r w:rsidRPr="00182BB1">
        <w:rPr>
          <w:rStyle w:val="StyleUnderline"/>
        </w:rPr>
        <w:t>Another issue in the public sector, somewhat more difficult to resolve, is that top public manage-</w:t>
      </w:r>
      <w:proofErr w:type="spellStart"/>
      <w:r w:rsidRPr="00182BB1">
        <w:rPr>
          <w:rStyle w:val="StyleUnderline"/>
        </w:rPr>
        <w:t>ment</w:t>
      </w:r>
      <w:proofErr w:type="spellEnd"/>
      <w:r w:rsidRPr="00182BB1">
        <w:rPr>
          <w:rStyle w:val="StyleUnderline"/>
        </w:rPr>
        <w:t xml:space="preserve"> is elected by the people, put there </w:t>
      </w:r>
      <w:proofErr w:type="gramStart"/>
      <w:r w:rsidRPr="00182BB1">
        <w:rPr>
          <w:rStyle w:val="StyleUnderline"/>
        </w:rPr>
        <w:t>in order to</w:t>
      </w:r>
      <w:proofErr w:type="gramEnd"/>
      <w:r w:rsidRPr="00182BB1">
        <w:rPr>
          <w:rStyle w:val="StyleUnderline"/>
        </w:rPr>
        <w:t xml:space="preserve"> effectuate public purposes.</w:t>
      </w:r>
      <w:r w:rsidRPr="00182BB1">
        <w:rPr>
          <w:sz w:val="16"/>
        </w:rPr>
        <w:t xml:space="preserve"> </w:t>
      </w:r>
      <w:r w:rsidRPr="00182BB1">
        <w:rPr>
          <w:rStyle w:val="StyleUnderline"/>
        </w:rPr>
        <w:t>We do run into a con-</w:t>
      </w:r>
      <w:proofErr w:type="spellStart"/>
      <w:r w:rsidRPr="00182BB1">
        <w:rPr>
          <w:rStyle w:val="StyleUnderline"/>
        </w:rPr>
        <w:t>flict</w:t>
      </w:r>
      <w:proofErr w:type="spellEnd"/>
      <w:r w:rsidRPr="00182BB1">
        <w:rPr>
          <w:rStyle w:val="StyleUnderline"/>
        </w:rPr>
        <w:t xml:space="preserve"> in the question of </w:t>
      </w:r>
      <w:proofErr w:type="gramStart"/>
      <w:r w:rsidRPr="00182BB1">
        <w:rPr>
          <w:rStyle w:val="StyleUnderline"/>
        </w:rPr>
        <w:t>bargaining</w:t>
      </w:r>
      <w:proofErr w:type="gramEnd"/>
      <w:r w:rsidRPr="00182BB1">
        <w:rPr>
          <w:rStyle w:val="StyleUnderline"/>
        </w:rPr>
        <w:t xml:space="preserve"> and it is just that—who is making these public decisions?</w:t>
      </w:r>
      <w:r w:rsidRPr="00182BB1">
        <w:rPr>
          <w:sz w:val="16"/>
        </w:rPr>
        <w:t xml:space="preserve"> Can public management make the decision </w:t>
      </w:r>
      <w:proofErr w:type="gramStart"/>
      <w:r w:rsidRPr="00182BB1">
        <w:rPr>
          <w:sz w:val="16"/>
        </w:rPr>
        <w:t>on the basis of</w:t>
      </w:r>
      <w:proofErr w:type="gramEnd"/>
      <w:r w:rsidRPr="00182BB1">
        <w:rPr>
          <w:sz w:val="16"/>
        </w:rPr>
        <w:t xml:space="preserve"> their platform, on the basis of their promises? Or </w:t>
      </w:r>
      <w:r w:rsidRPr="00182BB1">
        <w:rPr>
          <w:rStyle w:val="StyleUnderline"/>
        </w:rPr>
        <w:t xml:space="preserve">will elections become-relatively meaningless, be-cause whatever the politician says he's going to do, eventually he's going to the bargaining table and be forced to do, not what the people or the </w:t>
      </w:r>
      <w:proofErr w:type="gramStart"/>
      <w:r w:rsidRPr="00182BB1">
        <w:rPr>
          <w:rStyle w:val="StyleUnderline"/>
        </w:rPr>
        <w:t>general public</w:t>
      </w:r>
      <w:proofErr w:type="gramEnd"/>
      <w:r w:rsidRPr="00182BB1">
        <w:rPr>
          <w:rStyle w:val="StyleUnderline"/>
        </w:rPr>
        <w:t xml:space="preserve"> want him to do, but what he is compelled to do</w:t>
      </w:r>
      <w:r w:rsidRPr="00182BB1">
        <w:rPr>
          <w:sz w:val="16"/>
        </w:rPr>
        <w:t xml:space="preserve">. Who's really running the city, the Board of Education? the Department of Sanitation? Is it the people in a </w:t>
      </w:r>
      <w:proofErr w:type="gramStart"/>
      <w:r w:rsidRPr="00182BB1">
        <w:rPr>
          <w:sz w:val="16"/>
        </w:rPr>
        <w:t>democracy, or</w:t>
      </w:r>
      <w:proofErr w:type="gramEnd"/>
      <w:r w:rsidRPr="00182BB1">
        <w:rPr>
          <w:sz w:val="16"/>
        </w:rPr>
        <w:t xml:space="preserve"> is it the unions—here viewed as a greedy and private interest, compelling government to do for its purposes rather than those of the people. </w:t>
      </w:r>
      <w:r w:rsidRPr="00182BB1">
        <w:rPr>
          <w:rStyle w:val="StyleUnderline"/>
        </w:rPr>
        <w:t>These are some of the issues in this sector</w:t>
      </w:r>
      <w:r w:rsidRPr="00182BB1">
        <w:rPr>
          <w:sz w:val="16"/>
        </w:rPr>
        <w:t xml:space="preserve">. </w:t>
      </w:r>
      <w:r w:rsidRPr="00182BB1">
        <w:rPr>
          <w:rStyle w:val="StyleUnderline"/>
        </w:rPr>
        <w:t xml:space="preserve">As we look at alternatives, it is important to acknowledge that strikes originally were widespread in obtaining recognition for unions. No one has mentioned that </w:t>
      </w:r>
      <w:proofErr w:type="gramStart"/>
      <w:r w:rsidRPr="00182BB1">
        <w:rPr>
          <w:rStyle w:val="StyleUnderline"/>
        </w:rPr>
        <w:t xml:space="preserve">the </w:t>
      </w:r>
      <w:r w:rsidRPr="00D345BC">
        <w:rPr>
          <w:rStyle w:val="StyleUnderline"/>
          <w:highlight w:val="green"/>
        </w:rPr>
        <w:t>majority of</w:t>
      </w:r>
      <w:proofErr w:type="gramEnd"/>
      <w:r w:rsidRPr="00D345BC">
        <w:rPr>
          <w:rStyle w:val="StyleUnderline"/>
          <w:highlight w:val="green"/>
        </w:rPr>
        <w:t xml:space="preserve"> States</w:t>
      </w:r>
      <w:r w:rsidRPr="00182BB1">
        <w:rPr>
          <w:rStyle w:val="StyleUnderline"/>
        </w:rPr>
        <w:t xml:space="preserve"> still </w:t>
      </w:r>
      <w:r w:rsidRPr="00D345BC">
        <w:rPr>
          <w:rStyle w:val="StyleUnderline"/>
          <w:highlight w:val="green"/>
        </w:rPr>
        <w:t>do not recognize any form of collective bargaining for pub-</w:t>
      </w:r>
      <w:proofErr w:type="spellStart"/>
      <w:r w:rsidRPr="00D345BC">
        <w:rPr>
          <w:rStyle w:val="StyleUnderline"/>
          <w:highlight w:val="green"/>
        </w:rPr>
        <w:t>lic</w:t>
      </w:r>
      <w:proofErr w:type="spellEnd"/>
      <w:r w:rsidRPr="00D345BC">
        <w:rPr>
          <w:rStyle w:val="StyleUnderline"/>
          <w:highlight w:val="green"/>
        </w:rPr>
        <w:t xml:space="preserve"> employees</w:t>
      </w:r>
      <w:r w:rsidRPr="00182BB1">
        <w:rPr>
          <w:rStyle w:val="StyleUnderline"/>
        </w:rPr>
        <w:t>.</w:t>
      </w:r>
      <w:r w:rsidRPr="00182BB1">
        <w:rPr>
          <w:sz w:val="16"/>
        </w:rPr>
        <w:t xml:space="preserve"> Here in </w:t>
      </w:r>
      <w:proofErr w:type="gramStart"/>
      <w:r w:rsidRPr="00182BB1">
        <w:rPr>
          <w:sz w:val="16"/>
        </w:rPr>
        <w:t>California</w:t>
      </w:r>
      <w:proofErr w:type="gramEnd"/>
      <w:r w:rsidRPr="00182BB1">
        <w:rPr>
          <w:sz w:val="16"/>
        </w:rPr>
        <w:t xml:space="preserve"> there is an </w:t>
      </w:r>
      <w:proofErr w:type="spellStart"/>
      <w:r w:rsidRPr="00182BB1">
        <w:rPr>
          <w:sz w:val="16"/>
        </w:rPr>
        <w:t>ineffec-tive</w:t>
      </w:r>
      <w:proofErr w:type="spellEnd"/>
      <w:r w:rsidRPr="00182BB1">
        <w:rPr>
          <w:sz w:val="16"/>
        </w:rPr>
        <w:t xml:space="preserve"> "meet and confer" law, which does not result in binding written agreements or anything </w:t>
      </w:r>
      <w:proofErr w:type="spellStart"/>
      <w:r w:rsidRPr="00182BB1">
        <w:rPr>
          <w:sz w:val="16"/>
        </w:rPr>
        <w:t>resem</w:t>
      </w:r>
      <w:proofErr w:type="spellEnd"/>
      <w:r w:rsidRPr="00182BB1">
        <w:rPr>
          <w:sz w:val="16"/>
        </w:rPr>
        <w:t xml:space="preserve">-bling collective bargaining. </w:t>
      </w:r>
      <w:r w:rsidRPr="00182BB1">
        <w:rPr>
          <w:rStyle w:val="StyleUnderline"/>
        </w:rPr>
        <w:t xml:space="preserve">Instead of talking about </w:t>
      </w:r>
      <w:r w:rsidRPr="00182BB1">
        <w:rPr>
          <w:rStyle w:val="StyleUnderline"/>
        </w:rPr>
        <w:lastRenderedPageBreak/>
        <w:t xml:space="preserve">alternatives to the strike in the public sector, I would say that the </w:t>
      </w:r>
      <w:r w:rsidRPr="00B943F9">
        <w:rPr>
          <w:rStyle w:val="StyleUnderline"/>
          <w:highlight w:val="green"/>
        </w:rPr>
        <w:t>teachers</w:t>
      </w:r>
      <w:r w:rsidRPr="00182BB1">
        <w:rPr>
          <w:rStyle w:val="StyleUnderline"/>
        </w:rPr>
        <w:t xml:space="preserve"> and other public employees in the State of Cali-</w:t>
      </w:r>
      <w:proofErr w:type="spellStart"/>
      <w:r w:rsidRPr="00182BB1">
        <w:rPr>
          <w:rStyle w:val="StyleUnderline"/>
        </w:rPr>
        <w:t>fornia</w:t>
      </w:r>
      <w:proofErr w:type="spellEnd"/>
      <w:r w:rsidRPr="00182BB1">
        <w:rPr>
          <w:rStyle w:val="StyleUnderline"/>
        </w:rPr>
        <w:t xml:space="preserve">, and the majority of other States in the United States, </w:t>
      </w:r>
      <w:r w:rsidRPr="00B943F9">
        <w:rPr>
          <w:rStyle w:val="StyleUnderline"/>
        </w:rPr>
        <w:t>would</w:t>
      </w:r>
      <w:r w:rsidRPr="00182BB1">
        <w:rPr>
          <w:rStyle w:val="StyleUnderline"/>
        </w:rPr>
        <w:t xml:space="preserve"> be wise to follow the trends of teachers and other public workers in New York, Chicago, Philadelphia, and elsewhere—because </w:t>
      </w:r>
      <w:r w:rsidRPr="00B943F9">
        <w:rPr>
          <w:rStyle w:val="StyleUnderline"/>
          <w:highlight w:val="green"/>
        </w:rPr>
        <w:t>if they do not in fact exercise</w:t>
      </w:r>
      <w:r w:rsidRPr="00182BB1">
        <w:rPr>
          <w:rStyle w:val="StyleUnderline"/>
        </w:rPr>
        <w:t xml:space="preserve"> the </w:t>
      </w:r>
      <w:r w:rsidRPr="00B943F9">
        <w:rPr>
          <w:rStyle w:val="StyleUnderline"/>
          <w:highlight w:val="green"/>
        </w:rPr>
        <w:t>right to strike</w:t>
      </w:r>
      <w:r w:rsidRPr="00182BB1">
        <w:rPr>
          <w:rStyle w:val="StyleUnderline"/>
        </w:rPr>
        <w:t xml:space="preserve">, the </w:t>
      </w:r>
      <w:r w:rsidRPr="00B943F9">
        <w:rPr>
          <w:rStyle w:val="StyleUnderline"/>
          <w:highlight w:val="green"/>
        </w:rPr>
        <w:t>government may never create</w:t>
      </w:r>
      <w:r w:rsidRPr="00182BB1">
        <w:rPr>
          <w:rStyle w:val="StyleUnderline"/>
        </w:rPr>
        <w:t xml:space="preserve"> the </w:t>
      </w:r>
      <w:r w:rsidRPr="00B943F9">
        <w:rPr>
          <w:rStyle w:val="StyleUnderline"/>
          <w:highlight w:val="green"/>
        </w:rPr>
        <w:t>machinery that employees have in other</w:t>
      </w:r>
      <w:r w:rsidRPr="00182BB1">
        <w:rPr>
          <w:rStyle w:val="StyleUnderline"/>
        </w:rPr>
        <w:t xml:space="preserve"> </w:t>
      </w:r>
      <w:r w:rsidRPr="00B943F9">
        <w:rPr>
          <w:rStyle w:val="StyleUnderline"/>
          <w:highlight w:val="green"/>
        </w:rPr>
        <w:t>States</w:t>
      </w:r>
      <w:r w:rsidRPr="00182BB1">
        <w:rPr>
          <w:rStyle w:val="StyleUnderline"/>
        </w:rPr>
        <w:t xml:space="preserve">. It is not accidental that in States in which public employees have engaged in strikes the legislatures have found it possible to create </w:t>
      </w:r>
      <w:proofErr w:type="spellStart"/>
      <w:r w:rsidRPr="00182BB1">
        <w:rPr>
          <w:rStyle w:val="StyleUnderline"/>
        </w:rPr>
        <w:t>mecha-nisms</w:t>
      </w:r>
      <w:proofErr w:type="spellEnd"/>
      <w:r w:rsidRPr="00182BB1">
        <w:rPr>
          <w:rStyle w:val="StyleUnderline"/>
        </w:rPr>
        <w:t xml:space="preserve"> for collective bargaining.</w:t>
      </w:r>
    </w:p>
    <w:p w14:paraId="788FCE52" w14:textId="77777777" w:rsidR="0079052F" w:rsidRDefault="0079052F" w:rsidP="0079052F">
      <w:pPr>
        <w:pStyle w:val="Heading4"/>
      </w:pPr>
      <w:r>
        <w:t>Empirics confirm right to strike improves teacher union legitimacy</w:t>
      </w:r>
    </w:p>
    <w:p w14:paraId="3FEB0BE9" w14:textId="77777777" w:rsidR="0079052F" w:rsidRDefault="0079052F" w:rsidP="0079052F">
      <w:r w:rsidRPr="005605EA">
        <w:rPr>
          <w:rStyle w:val="Style13ptBold"/>
        </w:rPr>
        <w:t>DiSalvo,</w:t>
      </w:r>
      <w:r w:rsidRPr="005605EA">
        <w:t xml:space="preserve"> Daniel, </w:t>
      </w:r>
      <w:r w:rsidRPr="005605EA">
        <w:rPr>
          <w:rStyle w:val="Style13ptBold"/>
        </w:rPr>
        <w:t>and</w:t>
      </w:r>
      <w:r w:rsidRPr="005605EA">
        <w:t xml:space="preserve"> Michael </w:t>
      </w:r>
      <w:proofErr w:type="spellStart"/>
      <w:r w:rsidRPr="005605EA">
        <w:rPr>
          <w:rStyle w:val="Style13ptBold"/>
        </w:rPr>
        <w:t>Hartney</w:t>
      </w:r>
      <w:proofErr w:type="spellEnd"/>
      <w:r w:rsidRPr="005605EA">
        <w:t>. “Teachers Unions in the Post-Janus World.” Education Next, 2 Sept. 20</w:t>
      </w:r>
      <w:r w:rsidRPr="005605EA">
        <w:rPr>
          <w:rStyle w:val="Style13ptBold"/>
        </w:rPr>
        <w:t>20</w:t>
      </w:r>
      <w:r w:rsidRPr="005605EA">
        <w:t xml:space="preserve">, </w:t>
      </w:r>
      <w:proofErr w:type="gramStart"/>
      <w:r w:rsidRPr="005605EA">
        <w:t>www.educationnext.org/teachers-unions-post-janus-world-defying-predictions-still-hold-major-clout/</w:t>
      </w:r>
      <w:r>
        <w:t>[</w:t>
      </w:r>
      <w:proofErr w:type="gramEnd"/>
      <w:r w:rsidRPr="005605EA">
        <w:t xml:space="preserve"> </w:t>
      </w:r>
      <w:r>
        <w:t xml:space="preserve">Daniel </w:t>
      </w:r>
      <w:proofErr w:type="spellStart"/>
      <w:r>
        <w:t>Disalvo</w:t>
      </w:r>
      <w:proofErr w:type="spellEnd"/>
    </w:p>
    <w:p w14:paraId="3734C7AE" w14:textId="77777777" w:rsidR="0079052F" w:rsidRDefault="0079052F" w:rsidP="0079052F">
      <w:r>
        <w:t xml:space="preserve">Professor and Chair of Political Science at the City College of New York </w:t>
      </w:r>
      <w:r w:rsidRPr="005605EA">
        <w:t xml:space="preserve">Michael </w:t>
      </w:r>
      <w:proofErr w:type="spellStart"/>
      <w:r w:rsidRPr="005605EA">
        <w:t>Hartney</w:t>
      </w:r>
      <w:proofErr w:type="spellEnd"/>
      <w:r w:rsidRPr="005605EA">
        <w:t xml:space="preserve"> is assistant professor of political science at Boston College.</w:t>
      </w:r>
      <w:r>
        <w:t>]/</w:t>
      </w:r>
      <w:proofErr w:type="spellStart"/>
      <w:r>
        <w:t>dhsNJ</w:t>
      </w:r>
      <w:proofErr w:type="spellEnd"/>
    </w:p>
    <w:p w14:paraId="7EDD3679" w14:textId="77777777" w:rsidR="0079052F" w:rsidRDefault="0079052F" w:rsidP="0079052F">
      <w:pPr>
        <w:pStyle w:val="ListParagraph"/>
        <w:numPr>
          <w:ilvl w:val="0"/>
          <w:numId w:val="14"/>
        </w:numPr>
      </w:pPr>
      <w:r>
        <w:t>Increases solidarity proven by survey</w:t>
      </w:r>
    </w:p>
    <w:p w14:paraId="077FBF1D" w14:textId="77777777" w:rsidR="0079052F" w:rsidRDefault="0079052F" w:rsidP="0079052F">
      <w:pPr>
        <w:pStyle w:val="ListParagraph"/>
        <w:numPr>
          <w:ilvl w:val="0"/>
          <w:numId w:val="14"/>
        </w:numPr>
      </w:pPr>
      <w:r>
        <w:t>Provides incentive to join union which increases member count</w:t>
      </w:r>
    </w:p>
    <w:p w14:paraId="4AD37874" w14:textId="77777777" w:rsidR="0079052F" w:rsidRPr="005605EA" w:rsidRDefault="0079052F" w:rsidP="0079052F">
      <w:pPr>
        <w:pStyle w:val="ListParagraph"/>
        <w:numPr>
          <w:ilvl w:val="0"/>
          <w:numId w:val="14"/>
        </w:numPr>
      </w:pPr>
      <w:r>
        <w:t>Positive press coverage that empirically increases public support</w:t>
      </w:r>
    </w:p>
    <w:p w14:paraId="2DC0C778" w14:textId="77777777" w:rsidR="0079052F" w:rsidRPr="00FA7219" w:rsidRDefault="0079052F" w:rsidP="0079052F">
      <w:pPr>
        <w:rPr>
          <w:sz w:val="16"/>
        </w:rPr>
      </w:pPr>
      <w:r w:rsidRPr="00FA7219">
        <w:rPr>
          <w:sz w:val="16"/>
        </w:rPr>
        <w:t xml:space="preserve">It is probably not a coincidence that public-school teachers began engaging in strikes and work stoppages soon after the Janus decision was handed down. In 2018, teacher walkouts occurred in the Republican-leaning, weak-union states of Oklahoma, Kentucky, Arizona, West Virginia, North Carolina, and Colorado. Of these, the largest work stoppage was by the Arizona Education Association and involved 81,000 teachers. The second-largest strike, by the Oklahoma Education Association, included 45,000 teachers. Overall, the 20 major teacher strikes of 2018 involved the highest number of workers—485,000—since 1986. </w:t>
      </w:r>
      <w:r w:rsidRPr="00FA7219">
        <w:rPr>
          <w:rStyle w:val="Emphasis"/>
        </w:rPr>
        <w:t>Aside from forcing local workplace issues to</w:t>
      </w:r>
      <w:r w:rsidRPr="002C6AC3">
        <w:rPr>
          <w:rStyle w:val="Emphasis"/>
        </w:rPr>
        <w:t xml:space="preserve"> the bargaining table, </w:t>
      </w:r>
      <w:r w:rsidRPr="00FA7219">
        <w:rPr>
          <w:rStyle w:val="Emphasis"/>
          <w:highlight w:val="green"/>
        </w:rPr>
        <w:t>strikes</w:t>
      </w:r>
      <w:r w:rsidRPr="002C6AC3">
        <w:rPr>
          <w:rStyle w:val="Emphasis"/>
        </w:rPr>
        <w:t xml:space="preserve"> can also </w:t>
      </w:r>
      <w:r w:rsidRPr="00FA7219">
        <w:rPr>
          <w:rStyle w:val="Emphasis"/>
          <w:highlight w:val="green"/>
        </w:rPr>
        <w:t>serve as a union recruitment</w:t>
      </w:r>
      <w:r w:rsidRPr="002C6AC3">
        <w:rPr>
          <w:rStyle w:val="Emphasis"/>
        </w:rPr>
        <w:t xml:space="preserve"> and retention </w:t>
      </w:r>
      <w:r w:rsidRPr="00FA7219">
        <w:rPr>
          <w:rStyle w:val="Emphasis"/>
          <w:highlight w:val="green"/>
        </w:rPr>
        <w:t>strategy</w:t>
      </w:r>
      <w:r w:rsidRPr="002C6AC3">
        <w:rPr>
          <w:rStyle w:val="Emphasis"/>
        </w:rPr>
        <w:t xml:space="preserve">. Calling </w:t>
      </w:r>
      <w:r w:rsidRPr="00FA7219">
        <w:rPr>
          <w:rStyle w:val="Emphasis"/>
          <w:highlight w:val="green"/>
        </w:rPr>
        <w:t>a strike</w:t>
      </w:r>
      <w:r w:rsidRPr="002C6AC3">
        <w:rPr>
          <w:rStyle w:val="Emphasis"/>
        </w:rPr>
        <w:t xml:space="preserve"> enlists the rank-and-file in a collective enterprise and thereby </w:t>
      </w:r>
      <w:r w:rsidRPr="00FA7219">
        <w:rPr>
          <w:rStyle w:val="Emphasis"/>
          <w:highlight w:val="green"/>
        </w:rPr>
        <w:t>enhances union solidarity</w:t>
      </w:r>
      <w:r w:rsidRPr="002C6AC3">
        <w:rPr>
          <w:rStyle w:val="Emphasis"/>
        </w:rPr>
        <w:t xml:space="preserve">. </w:t>
      </w:r>
      <w:r w:rsidRPr="00FA7219">
        <w:rPr>
          <w:rStyle w:val="Emphasis"/>
          <w:highlight w:val="green"/>
        </w:rPr>
        <w:t>Because only union members can</w:t>
      </w:r>
      <w:r w:rsidRPr="002C6AC3">
        <w:rPr>
          <w:rStyle w:val="Emphasis"/>
        </w:rPr>
        <w:t xml:space="preserve"> vote to </w:t>
      </w:r>
      <w:r w:rsidRPr="00FA7219">
        <w:rPr>
          <w:rStyle w:val="Emphasis"/>
          <w:highlight w:val="green"/>
        </w:rPr>
        <w:t>authorize a strike,</w:t>
      </w:r>
      <w:r w:rsidRPr="002C6AC3">
        <w:rPr>
          <w:rStyle w:val="Emphasis"/>
        </w:rPr>
        <w:t xml:space="preserve"> union </w:t>
      </w:r>
      <w:r w:rsidRPr="00FA7219">
        <w:rPr>
          <w:rStyle w:val="Emphasis"/>
          <w:highlight w:val="green"/>
        </w:rPr>
        <w:t>leaders</w:t>
      </w:r>
      <w:r w:rsidRPr="002C6AC3">
        <w:rPr>
          <w:rStyle w:val="Emphasis"/>
        </w:rPr>
        <w:t xml:space="preserve"> can </w:t>
      </w:r>
      <w:r w:rsidRPr="00FA7219">
        <w:rPr>
          <w:rStyle w:val="Emphasis"/>
          <w:highlight w:val="green"/>
        </w:rPr>
        <w:t>use such occasions to recruit nonmembers to join</w:t>
      </w:r>
      <w:r w:rsidRPr="002C6AC3">
        <w:rPr>
          <w:rStyle w:val="Emphasis"/>
        </w:rPr>
        <w:t xml:space="preserve">. Strikes </w:t>
      </w:r>
      <w:r w:rsidRPr="00FA7219">
        <w:rPr>
          <w:rStyle w:val="Emphasis"/>
          <w:highlight w:val="green"/>
        </w:rPr>
        <w:t>also gain</w:t>
      </w:r>
      <w:r w:rsidRPr="002C6AC3">
        <w:rPr>
          <w:rStyle w:val="Emphasis"/>
        </w:rPr>
        <w:t xml:space="preserve"> teachers unions </w:t>
      </w:r>
      <w:r w:rsidRPr="00FA7219">
        <w:rPr>
          <w:rStyle w:val="Emphasis"/>
          <w:highlight w:val="green"/>
        </w:rPr>
        <w:t>sympathetic national press coverage</w:t>
      </w:r>
      <w:r w:rsidRPr="00FA7219">
        <w:rPr>
          <w:sz w:val="16"/>
        </w:rPr>
        <w:t xml:space="preserve">. In 2019, a smaller wave of strikes occurred in Democrat-dominated, strong-union cities, including Los Angeles, Oakland, Denver, and Chicago, as well as in </w:t>
      </w:r>
      <w:proofErr w:type="gramStart"/>
      <w:r w:rsidRPr="00FA7219">
        <w:rPr>
          <w:sz w:val="16"/>
        </w:rPr>
        <w:t>a number of</w:t>
      </w:r>
      <w:proofErr w:type="gramEnd"/>
      <w:r w:rsidRPr="00FA7219">
        <w:rPr>
          <w:sz w:val="16"/>
        </w:rPr>
        <w:t xml:space="preserve"> smaller school districts in Oregon, California, and New Jersey. Prior to 2018–2019, only two notable teacher strikes had occurred in big cities in the past 20 years: a 7-day walkout in Chicago in 2012 and a 16-day walkout in Detroit in 2006. Besides pay, a major point of contention in these strikes was the demand that school districts hire more teachers to reduce class sizes and employ more support staff. </w:t>
      </w:r>
      <w:r w:rsidRPr="002C6AC3">
        <w:rPr>
          <w:rStyle w:val="Emphasis"/>
        </w:rPr>
        <w:t xml:space="preserve">Regardless of whether such measures make wise policy, they clearly serve to increase the pool of potential union members. Consider that, </w:t>
      </w:r>
      <w:r w:rsidRPr="00FA7219">
        <w:rPr>
          <w:rStyle w:val="Emphasis"/>
          <w:highlight w:val="green"/>
        </w:rPr>
        <w:t>in Los Angeles, the</w:t>
      </w:r>
      <w:r w:rsidRPr="002C6AC3">
        <w:rPr>
          <w:rStyle w:val="Emphasis"/>
        </w:rPr>
        <w:t xml:space="preserve"> district and the </w:t>
      </w:r>
      <w:r w:rsidRPr="00FA7219">
        <w:rPr>
          <w:rStyle w:val="Emphasis"/>
          <w:highlight w:val="green"/>
        </w:rPr>
        <w:t>union settled</w:t>
      </w:r>
      <w:r w:rsidRPr="002C6AC3">
        <w:rPr>
          <w:rStyle w:val="Emphasis"/>
        </w:rPr>
        <w:t xml:space="preserve"> on </w:t>
      </w:r>
      <w:r w:rsidRPr="00FA7219">
        <w:rPr>
          <w:rStyle w:val="Emphasis"/>
          <w:highlight w:val="green"/>
        </w:rPr>
        <w:t>a deal that added</w:t>
      </w:r>
      <w:r w:rsidRPr="002C6AC3">
        <w:rPr>
          <w:rStyle w:val="Emphasis"/>
        </w:rPr>
        <w:t xml:space="preserve"> 300 nurses, 82 librarians, 77 counselors, and some </w:t>
      </w:r>
      <w:r w:rsidRPr="00FA7219">
        <w:rPr>
          <w:rStyle w:val="Emphasis"/>
          <w:highlight w:val="green"/>
        </w:rPr>
        <w:t>new teachers</w:t>
      </w:r>
      <w:r w:rsidRPr="002C6AC3">
        <w:rPr>
          <w:rStyle w:val="Emphasis"/>
        </w:rPr>
        <w:t xml:space="preserve"> to reduce class sizes.</w:t>
      </w:r>
      <w:r w:rsidRPr="00FA7219">
        <w:rPr>
          <w:sz w:val="16"/>
        </w:rPr>
        <w:t xml:space="preserve"> In Chicago, the district and the union settled a five-day strike with a contract that included caps on class sizes, which necessitated adding more teachers, and promises to hire 250 nurses and 209 social workers. </w:t>
      </w:r>
      <w:proofErr w:type="gramStart"/>
      <w:r w:rsidRPr="002C6AC3">
        <w:rPr>
          <w:rStyle w:val="Emphasis"/>
        </w:rPr>
        <w:t>All of</w:t>
      </w:r>
      <w:proofErr w:type="gramEnd"/>
      <w:r w:rsidRPr="002C6AC3">
        <w:rPr>
          <w:rStyle w:val="Emphasis"/>
        </w:rPr>
        <w:t xml:space="preserve"> these </w:t>
      </w:r>
      <w:r w:rsidRPr="00FA7219">
        <w:rPr>
          <w:rStyle w:val="Emphasis"/>
          <w:highlight w:val="green"/>
        </w:rPr>
        <w:t>new employees are potential union members</w:t>
      </w:r>
      <w:r w:rsidRPr="002C6AC3">
        <w:rPr>
          <w:rStyle w:val="Emphasis"/>
        </w:rPr>
        <w:t xml:space="preserve">. There is evidence that teachers-union activity post-Janus did increase solidarity. A </w:t>
      </w:r>
      <w:r w:rsidRPr="00FA7219">
        <w:rPr>
          <w:rStyle w:val="Emphasis"/>
          <w:highlight w:val="green"/>
        </w:rPr>
        <w:t>survey by Educators for Excellence found</w:t>
      </w:r>
      <w:r w:rsidRPr="002C6AC3">
        <w:rPr>
          <w:rStyle w:val="Emphasis"/>
        </w:rPr>
        <w:t xml:space="preserve"> that </w:t>
      </w:r>
      <w:r w:rsidRPr="00FA7219">
        <w:rPr>
          <w:rStyle w:val="Emphasis"/>
          <w:highlight w:val="green"/>
        </w:rPr>
        <w:t>54 percent of teachers</w:t>
      </w:r>
      <w:r w:rsidRPr="002C6AC3">
        <w:rPr>
          <w:rStyle w:val="Emphasis"/>
        </w:rPr>
        <w:t xml:space="preserve"> in 2020 </w:t>
      </w:r>
      <w:r w:rsidRPr="00FA7219">
        <w:rPr>
          <w:rStyle w:val="Emphasis"/>
          <w:highlight w:val="green"/>
        </w:rPr>
        <w:t>felt</w:t>
      </w:r>
      <w:r w:rsidRPr="002C6AC3">
        <w:rPr>
          <w:rStyle w:val="Emphasis"/>
        </w:rPr>
        <w:t xml:space="preserve"> that </w:t>
      </w:r>
      <w:r w:rsidRPr="00FA7219">
        <w:rPr>
          <w:rStyle w:val="Emphasis"/>
          <w:highlight w:val="green"/>
        </w:rPr>
        <w:t>union membership provided</w:t>
      </w:r>
      <w:r w:rsidRPr="002C6AC3">
        <w:rPr>
          <w:rStyle w:val="Emphasis"/>
        </w:rPr>
        <w:t xml:space="preserve"> them with “feelings of </w:t>
      </w:r>
      <w:r w:rsidRPr="00FA7219">
        <w:rPr>
          <w:rStyle w:val="Emphasis"/>
          <w:highlight w:val="green"/>
        </w:rPr>
        <w:t>pride and solidarity</w:t>
      </w:r>
      <w:r w:rsidRPr="002C6AC3">
        <w:rPr>
          <w:rStyle w:val="Emphasis"/>
        </w:rPr>
        <w:t xml:space="preserve">,” </w:t>
      </w:r>
      <w:r w:rsidRPr="00FA7219">
        <w:rPr>
          <w:rStyle w:val="Emphasis"/>
          <w:highlight w:val="green"/>
        </w:rPr>
        <w:t>up from</w:t>
      </w:r>
      <w:r w:rsidRPr="002C6AC3">
        <w:rPr>
          <w:rStyle w:val="Emphasis"/>
        </w:rPr>
        <w:t xml:space="preserve"> 46 percent in </w:t>
      </w:r>
      <w:r w:rsidRPr="00FA7219">
        <w:rPr>
          <w:rStyle w:val="Emphasis"/>
          <w:highlight w:val="green"/>
        </w:rPr>
        <w:t>2018</w:t>
      </w:r>
      <w:r w:rsidRPr="002C6AC3">
        <w:rPr>
          <w:rStyle w:val="Emphasis"/>
        </w:rPr>
        <w:t xml:space="preserve">. In addition, a little </w:t>
      </w:r>
      <w:r w:rsidRPr="00FA7219">
        <w:rPr>
          <w:rStyle w:val="Emphasis"/>
          <w:highlight w:val="green"/>
        </w:rPr>
        <w:t xml:space="preserve">more than </w:t>
      </w:r>
      <w:r w:rsidRPr="00FA7219">
        <w:rPr>
          <w:rStyle w:val="Emphasis"/>
          <w:highlight w:val="green"/>
        </w:rPr>
        <w:lastRenderedPageBreak/>
        <w:t>half of teachers who</w:t>
      </w:r>
      <w:r w:rsidRPr="002C6AC3">
        <w:rPr>
          <w:rStyle w:val="Emphasis"/>
        </w:rPr>
        <w:t xml:space="preserve"> </w:t>
      </w:r>
      <w:r w:rsidRPr="00FA7219">
        <w:rPr>
          <w:rStyle w:val="Emphasis"/>
          <w:highlight w:val="green"/>
        </w:rPr>
        <w:t>do not belong to the union say they are likely to join</w:t>
      </w:r>
      <w:r w:rsidRPr="002C6AC3">
        <w:rPr>
          <w:rStyle w:val="Emphasis"/>
        </w:rPr>
        <w:t xml:space="preserve"> their union </w:t>
      </w:r>
      <w:r w:rsidRPr="00FA7219">
        <w:rPr>
          <w:rStyle w:val="Emphasis"/>
          <w:highlight w:val="green"/>
        </w:rPr>
        <w:t>next year</w:t>
      </w:r>
      <w:r w:rsidRPr="002C6AC3">
        <w:rPr>
          <w:rStyle w:val="Emphasis"/>
        </w:rPr>
        <w:t xml:space="preserve">. </w:t>
      </w:r>
      <w:r w:rsidRPr="00FA7219">
        <w:rPr>
          <w:sz w:val="16"/>
        </w:rPr>
        <w:t xml:space="preserve">The strikes have also increased public support for the teaching profession. Although a vigorous debate persists among analysts, it is now the popular wisdom that teachers are underpaid. West Virginia and Arizona both ended teacher walkouts by passing across-the-board pay increases. Early in the current presidential campaign, some Democratic candidates proposed using federal funds to top up teacher salaries. Public opinion has notably shifted in favor of increasing teacher salaries. The 2019 Education Next survey found that, among respondents who were not told the average salary of teachers in their home state, 72 percent said teacher pay should increase, while just 3 percent favored cutting it. Even among respondents who were told how much teachers currently make, 56 percent favored hiking these salaries—a 20 percent increase since 2017—and only 5 percent wanted to decrease them. </w:t>
      </w:r>
      <w:r w:rsidRPr="002C6AC3">
        <w:rPr>
          <w:rStyle w:val="Emphasis"/>
        </w:rPr>
        <w:t xml:space="preserve">Beyond pay, one study found that the </w:t>
      </w:r>
      <w:r w:rsidRPr="00FA7219">
        <w:rPr>
          <w:rStyle w:val="Emphasis"/>
          <w:highlight w:val="green"/>
        </w:rPr>
        <w:t xml:space="preserve">recent strike wave increased support for </w:t>
      </w:r>
      <w:proofErr w:type="gramStart"/>
      <w:r w:rsidRPr="00FA7219">
        <w:rPr>
          <w:rStyle w:val="Emphasis"/>
          <w:highlight w:val="green"/>
        </w:rPr>
        <w:t>teachers</w:t>
      </w:r>
      <w:proofErr w:type="gramEnd"/>
      <w:r w:rsidRPr="00FA7219">
        <w:rPr>
          <w:rStyle w:val="Emphasis"/>
          <w:highlight w:val="green"/>
        </w:rPr>
        <w:t xml:space="preserve"> unions</w:t>
      </w:r>
      <w:r w:rsidRPr="002C6AC3">
        <w:rPr>
          <w:rStyle w:val="Emphasis"/>
        </w:rPr>
        <w:t xml:space="preserve">. The survey found that </w:t>
      </w:r>
      <w:r w:rsidRPr="00FA7219">
        <w:rPr>
          <w:rStyle w:val="Emphasis"/>
          <w:highlight w:val="green"/>
        </w:rPr>
        <w:t>parents of school-age children</w:t>
      </w:r>
      <w:r w:rsidRPr="002C6AC3">
        <w:rPr>
          <w:rStyle w:val="Emphasis"/>
        </w:rPr>
        <w:t xml:space="preserve"> with firsthand experience with the recent strikes </w:t>
      </w:r>
      <w:r w:rsidRPr="00FA7219">
        <w:rPr>
          <w:rStyle w:val="Emphasis"/>
          <w:highlight w:val="green"/>
        </w:rPr>
        <w:t xml:space="preserve">supported greater legal rights for </w:t>
      </w:r>
      <w:proofErr w:type="gramStart"/>
      <w:r w:rsidRPr="00FA7219">
        <w:rPr>
          <w:rStyle w:val="Emphasis"/>
          <w:highlight w:val="green"/>
        </w:rPr>
        <w:t>teachers</w:t>
      </w:r>
      <w:proofErr w:type="gramEnd"/>
      <w:r w:rsidRPr="00FA7219">
        <w:rPr>
          <w:rStyle w:val="Emphasis"/>
          <w:highlight w:val="green"/>
        </w:rPr>
        <w:t xml:space="preserve"> unions and favored a stronger</w:t>
      </w:r>
      <w:r w:rsidRPr="002C6AC3">
        <w:rPr>
          <w:rStyle w:val="Emphasis"/>
        </w:rPr>
        <w:t xml:space="preserve"> </w:t>
      </w:r>
      <w:r w:rsidRPr="00FA7219">
        <w:rPr>
          <w:rStyle w:val="Emphasis"/>
          <w:highlight w:val="green"/>
        </w:rPr>
        <w:t>labor movement</w:t>
      </w:r>
      <w:r w:rsidRPr="00FA7219">
        <w:rPr>
          <w:sz w:val="16"/>
        </w:rPr>
        <w:t xml:space="preserve">. This is a notable finding, given that teacher work stoppages make life difficult for parents, who must scramble to find childcare and things for kids to do. </w:t>
      </w:r>
      <w:r w:rsidRPr="002C6AC3">
        <w:rPr>
          <w:rStyle w:val="Emphasis"/>
        </w:rPr>
        <w:t xml:space="preserve">In short, the </w:t>
      </w:r>
      <w:proofErr w:type="gramStart"/>
      <w:r w:rsidRPr="002C6AC3">
        <w:rPr>
          <w:rStyle w:val="Emphasis"/>
        </w:rPr>
        <w:t>teachers</w:t>
      </w:r>
      <w:proofErr w:type="gramEnd"/>
      <w:r w:rsidRPr="002C6AC3">
        <w:rPr>
          <w:rStyle w:val="Emphasis"/>
        </w:rPr>
        <w:t xml:space="preserve"> unions have gained public sympathy</w:t>
      </w:r>
      <w:r w:rsidRPr="00FA7219">
        <w:rPr>
          <w:sz w:val="16"/>
        </w:rPr>
        <w:t>, while education reformers have lost some. Consider the cover of Time magazine at the dawn of the education-reform movement in 1980: “Help! Teacher Can’t Teach.” Forty years later, in the aftermath of the Great Recession and red-state teacher strikes, Time once again put the image of a schoolteacher on its cover, but the headline told a different story: “I have a master’s degree, 16 years of experience, work two extra jobs, and donate blood plasma to pay the bills. I’m a teacher in America!”</w:t>
      </w:r>
    </w:p>
    <w:p w14:paraId="49A2D588" w14:textId="77777777" w:rsidR="006E3CC9" w:rsidRDefault="006E3CC9" w:rsidP="005E0D97"/>
    <w:p w14:paraId="2AC151F7" w14:textId="5F98A8CA" w:rsidR="00A541FE" w:rsidRDefault="00A541FE" w:rsidP="00A541FE">
      <w:pPr>
        <w:pStyle w:val="Heading3"/>
      </w:pPr>
      <w:r>
        <w:lastRenderedPageBreak/>
        <w:t xml:space="preserve">1AC </w:t>
      </w:r>
      <w:r w:rsidR="002B56F0">
        <w:t>–</w:t>
      </w:r>
      <w:r>
        <w:t xml:space="preserve"> Framework</w:t>
      </w:r>
    </w:p>
    <w:p w14:paraId="0F2200DE" w14:textId="6085FDC8" w:rsidR="002B56F0" w:rsidRDefault="002B56F0" w:rsidP="002B56F0">
      <w:pPr>
        <w:pStyle w:val="Heading4"/>
      </w:pPr>
      <w:r>
        <w:t xml:space="preserve">The standard is maximizing expected well-being: to clarify, </w:t>
      </w:r>
      <w:r w:rsidR="00A41BFA">
        <w:t>hedonistic act util</w:t>
      </w:r>
    </w:p>
    <w:p w14:paraId="45E2BFC5" w14:textId="350B5754" w:rsidR="002B56F0" w:rsidRPr="004A1A85" w:rsidRDefault="002B56F0" w:rsidP="002B56F0">
      <w:pPr>
        <w:pStyle w:val="Heading4"/>
        <w:rPr>
          <w:rFonts w:cs="Calibri"/>
          <w:color w:val="000000" w:themeColor="text1"/>
        </w:rPr>
      </w:pPr>
      <w:r>
        <w:t>1]</w:t>
      </w:r>
      <w:r w:rsidRPr="004A1A85">
        <w:rPr>
          <w:rFonts w:cs="Calibri"/>
          <w:color w:val="000000" w:themeColor="text1"/>
        </w:rPr>
        <w:t xml:space="preserve"> Actor specificity: util is the best for governments, which is the actor in the </w:t>
      </w:r>
      <w:proofErr w:type="spellStart"/>
      <w:r w:rsidRPr="004A1A85">
        <w:rPr>
          <w:rFonts w:cs="Calibri"/>
          <w:color w:val="000000" w:themeColor="text1"/>
        </w:rPr>
        <w:t>rez</w:t>
      </w:r>
      <w:proofErr w:type="spellEnd"/>
      <w:r w:rsidRPr="004A1A85">
        <w:rPr>
          <w:rFonts w:cs="Calibri"/>
          <w:color w:val="000000" w:themeColor="text1"/>
        </w:rPr>
        <w:t xml:space="preserve"> – multiple warrants: </w:t>
      </w:r>
    </w:p>
    <w:p w14:paraId="26E3D19E" w14:textId="77777777" w:rsidR="002B56F0" w:rsidRPr="004A1A85" w:rsidRDefault="002B56F0" w:rsidP="002B56F0">
      <w:pPr>
        <w:pStyle w:val="Heading4"/>
        <w:ind w:left="720"/>
        <w:rPr>
          <w:rFonts w:cs="Calibri"/>
          <w:color w:val="000000" w:themeColor="text1"/>
        </w:rPr>
      </w:pPr>
      <w:r w:rsidRPr="004A1A85">
        <w:rPr>
          <w:rFonts w:cs="Calibri"/>
          <w:color w:val="000000" w:themeColor="text1"/>
        </w:rPr>
        <w:t xml:space="preserve">[a] Governments must aggregate since every policy </w:t>
      </w:r>
      <w:proofErr w:type="gramStart"/>
      <w:r w:rsidRPr="004A1A85">
        <w:rPr>
          <w:rFonts w:cs="Calibri"/>
          <w:color w:val="000000" w:themeColor="text1"/>
        </w:rPr>
        <w:t>benefits</w:t>
      </w:r>
      <w:proofErr w:type="gramEnd"/>
      <w:r w:rsidRPr="004A1A85">
        <w:rPr>
          <w:rFonts w:cs="Calibri"/>
          <w:color w:val="000000" w:themeColor="text1"/>
        </w:rPr>
        <w:t xml:space="preserve"> some and harms others, which also means side constraints freeze action. </w:t>
      </w:r>
    </w:p>
    <w:p w14:paraId="41BCE0CB" w14:textId="158A563E" w:rsidR="002B56F0" w:rsidRPr="004A1A85" w:rsidRDefault="002B56F0" w:rsidP="002B56F0">
      <w:pPr>
        <w:pStyle w:val="Heading4"/>
        <w:ind w:left="720"/>
        <w:rPr>
          <w:rFonts w:eastAsia="Times New Roman" w:cs="Calibri"/>
          <w:color w:val="000000" w:themeColor="text1"/>
          <w:shd w:val="clear" w:color="auto" w:fill="FFFFFF"/>
        </w:rPr>
      </w:pPr>
      <w:r w:rsidRPr="004A1A85">
        <w:rPr>
          <w:rFonts w:eastAsia="Times New Roman" w:cs="Calibri"/>
          <w:color w:val="000000" w:themeColor="text1"/>
          <w:shd w:val="clear" w:color="auto" w:fill="FFFFFF"/>
        </w:rPr>
        <w:t>[</w:t>
      </w:r>
      <w:r w:rsidR="00C26DC5">
        <w:rPr>
          <w:rFonts w:eastAsia="Times New Roman" w:cs="Calibri"/>
          <w:color w:val="000000" w:themeColor="text1"/>
          <w:shd w:val="clear" w:color="auto" w:fill="FFFFFF"/>
        </w:rPr>
        <w:t>b</w:t>
      </w:r>
      <w:r w:rsidRPr="004A1A85">
        <w:rPr>
          <w:rFonts w:eastAsia="Times New Roman" w:cs="Calibri"/>
          <w:color w:val="000000" w:themeColor="text1"/>
          <w:shd w:val="clear" w:color="auto" w:fill="FFFFFF"/>
        </w:rPr>
        <w:t xml:space="preserve">] Actor-specificity comes first since different agents have different ethical standings. Takes out util calc indicts since they’re empirically </w:t>
      </w:r>
      <w:proofErr w:type="gramStart"/>
      <w:r w:rsidRPr="004A1A85">
        <w:rPr>
          <w:rFonts w:eastAsia="Times New Roman" w:cs="Calibri"/>
          <w:color w:val="000000" w:themeColor="text1"/>
          <w:shd w:val="clear" w:color="auto" w:fill="FFFFFF"/>
        </w:rPr>
        <w:t>denied</w:t>
      </w:r>
      <w:proofErr w:type="gramEnd"/>
      <w:r w:rsidRPr="004A1A85">
        <w:rPr>
          <w:rFonts w:eastAsia="Times New Roman" w:cs="Calibri"/>
          <w:color w:val="000000" w:themeColor="text1"/>
          <w:shd w:val="clear" w:color="auto" w:fill="FFFFFF"/>
        </w:rPr>
        <w:t xml:space="preserve"> and link turns them because the alt would be no action.</w:t>
      </w:r>
    </w:p>
    <w:p w14:paraId="1A04D9FA" w14:textId="0608A584" w:rsidR="002B56F0" w:rsidRDefault="002B56F0" w:rsidP="002B56F0"/>
    <w:p w14:paraId="7E904989" w14:textId="167B7A05" w:rsidR="002B56F0" w:rsidRPr="00A3034A" w:rsidRDefault="002B56F0" w:rsidP="002B56F0">
      <w:pPr>
        <w:pStyle w:val="Heading4"/>
        <w:rPr>
          <w:bCs w:val="0"/>
          <w:u w:val="single"/>
        </w:rPr>
      </w:pPr>
      <w:r>
        <w:t xml:space="preserve">2]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00620C27" w14:textId="77777777" w:rsidR="002B56F0" w:rsidRPr="00192D33" w:rsidRDefault="002B56F0" w:rsidP="002B56F0">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C78DF8D"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w:t>
      </w:r>
      <w:r w:rsidRPr="00A3034A">
        <w:rPr>
          <w:rFonts w:asciiTheme="minorHAnsi" w:hAnsiTheme="minorHAnsi" w:cstheme="minorHAnsi"/>
          <w:sz w:val="16"/>
        </w:rPr>
        <w:lastRenderedPageBreak/>
        <w:t xml:space="preserve">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54250495"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B2DA09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077BB1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C515E8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8A581CB"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0712D86" w14:textId="77777777" w:rsidR="002B56F0" w:rsidRPr="00A3034A" w:rsidRDefault="002B56F0" w:rsidP="002B56F0">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w:t>
      </w:r>
      <w:r w:rsidRPr="00A3034A">
        <w:rPr>
          <w:rFonts w:asciiTheme="minorHAnsi" w:hAnsiTheme="minorHAnsi" w:cstheme="minorHAnsi"/>
          <w:u w:val="single"/>
        </w:rPr>
        <w:lastRenderedPageBreak/>
        <w:t>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0EC5348"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543D6B0"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68FD622"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3716B908"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DC54A35"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4BCDF73"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CD4EC8F"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7F84031C"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06784F3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w:t>
      </w:r>
      <w:r w:rsidRPr="00A3034A">
        <w:rPr>
          <w:rFonts w:asciiTheme="minorHAnsi" w:hAnsiTheme="minorHAnsi" w:cstheme="minorHAnsi"/>
          <w:sz w:val="16"/>
        </w:rPr>
        <w:lastRenderedPageBreak/>
        <w:t xml:space="preserve">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083EF89"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0892C97" w14:textId="77777777" w:rsidR="002B56F0" w:rsidRPr="00A3034A" w:rsidRDefault="002B56F0" w:rsidP="002B56F0">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5980842E"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25BC522"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5A67CD3"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5F0F6B77" w14:textId="77777777" w:rsidR="002B56F0" w:rsidRPr="00A3034A" w:rsidRDefault="002B56F0" w:rsidP="002B56F0">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 xml:space="preserve">role </w:t>
      </w:r>
      <w:r w:rsidRPr="00A3034A">
        <w:rPr>
          <w:rFonts w:asciiTheme="minorHAnsi" w:hAnsiTheme="minorHAnsi" w:cstheme="minorHAnsi"/>
          <w:u w:val="single"/>
        </w:rPr>
        <w:lastRenderedPageBreak/>
        <w:t>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6D9A92A3" w14:textId="77777777" w:rsidR="002B56F0" w:rsidRDefault="002B56F0" w:rsidP="002B56F0">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F87252" w14:textId="16197FE1" w:rsidR="002B56F0" w:rsidRPr="00D03B18" w:rsidRDefault="002B56F0" w:rsidP="002B56F0">
      <w:pPr>
        <w:pStyle w:val="Heading4"/>
      </w:pPr>
      <w:r>
        <w:rPr>
          <w:rFonts w:cs="Calibri"/>
          <w:color w:val="000000" w:themeColor="text1"/>
        </w:rPr>
        <w:t xml:space="preserve">3] </w:t>
      </w:r>
      <w:r>
        <w:t xml:space="preserve">Extinction outweighs </w:t>
      </w:r>
    </w:p>
    <w:p w14:paraId="1F469E6A" w14:textId="77777777" w:rsidR="002B56F0" w:rsidRPr="00F5022F" w:rsidRDefault="002B56F0" w:rsidP="002B56F0">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73380E30" w14:textId="77777777" w:rsidR="002B56F0" w:rsidRPr="00307CEF" w:rsidRDefault="002B56F0" w:rsidP="002B56F0">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307CEF">
        <w:rPr>
          <w:sz w:val="16"/>
        </w:rPr>
        <w:t>, whatever general moral view we adopt</w:t>
      </w:r>
      <w:r w:rsidRPr="00F5022F">
        <w:rPr>
          <w:rStyle w:val="StyleUnderline"/>
        </w:rPr>
        <w:t>: that it is very important to reduce the risk that all intelligent beings on this planet are eliminated by an enormous catastrophe, such as a nuclear war.</w:t>
      </w:r>
      <w:r w:rsidRPr="00307CEF">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307CEF">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307CEF">
        <w:rPr>
          <w:sz w:val="16"/>
        </w:rPr>
        <w:t xml:space="preserve"> If the happiness or well-being of possible future people is just as important as that of people who already exist, and if they would have good lives, it is not hard to see how</w:t>
      </w:r>
      <w:r w:rsidRPr="00307CEF">
        <w:rPr>
          <w:rStyle w:val="StyleUnderline"/>
        </w:rPr>
        <w:t xml:space="preserve"> reducing existential risk is easily the most important thing in the whole world. This is</w:t>
      </w:r>
      <w:r w:rsidRPr="00F5022F">
        <w:rPr>
          <w:rStyle w:val="StyleUnderline"/>
        </w:rPr>
        <w:t xml:space="preserve">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307CEF">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307CEF">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307CEF">
        <w:rPr>
          <w:sz w:val="16"/>
        </w:rPr>
        <w:t xml:space="preserve"> Even John Rawls wrote, “</w:t>
      </w:r>
      <w:r w:rsidRPr="00F5022F">
        <w:rPr>
          <w:rStyle w:val="StyleUnderline"/>
        </w:rPr>
        <w:t xml:space="preserve">All ethical doctrines worth our attention take consequences into account in judging rightness. One which did not would simply </w:t>
      </w:r>
      <w:r w:rsidRPr="00F5022F">
        <w:rPr>
          <w:rStyle w:val="StyleUnderline"/>
        </w:rPr>
        <w:lastRenderedPageBreak/>
        <w:t>be irrational, crazy.</w:t>
      </w:r>
      <w:r w:rsidRPr="00307CEF">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307CEF">
        <w:rPr>
          <w:sz w:val="16"/>
        </w:rPr>
        <w:t xml:space="preserve"> </w:t>
      </w:r>
      <w:r w:rsidRPr="00F5022F">
        <w:rPr>
          <w:rStyle w:val="StyleUnderline"/>
        </w:rPr>
        <w:t>They’d thus imply very strong reasons to reduce existential risk</w:t>
      </w:r>
      <w:r w:rsidRPr="00307CEF">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307CEF">
        <w:rPr>
          <w:sz w:val="16"/>
        </w:rPr>
        <w:t xml:space="preserve"> It will depend, among other things, on what one’s own good </w:t>
      </w:r>
      <w:proofErr w:type="gramStart"/>
      <w:r w:rsidRPr="00307CEF">
        <w:rPr>
          <w:sz w:val="16"/>
        </w:rPr>
        <w:t>consists</w:t>
      </w:r>
      <w:proofErr w:type="gramEnd"/>
      <w:r w:rsidRPr="00307CEF">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307CEF">
        <w:rPr>
          <w:sz w:val="16"/>
        </w:rPr>
        <w:t>actually desires</w:t>
      </w:r>
      <w:proofErr w:type="gramEnd"/>
      <w:r w:rsidRPr="00307CEF">
        <w:rPr>
          <w:sz w:val="16"/>
        </w:rPr>
        <w:t xml:space="preserve"> to do that act). </w:t>
      </w:r>
      <w:r w:rsidRPr="00F5022F">
        <w:rPr>
          <w:rStyle w:val="StyleUnderline"/>
        </w:rPr>
        <w:t>To be minimally plausible, egoism will need to be paired with a more sophisticated account of well-being.</w:t>
      </w:r>
      <w:r w:rsidRPr="00307CEF">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07CEF">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307CEF">
        <w:rPr>
          <w:sz w:val="16"/>
        </w:rPr>
        <w:t xml:space="preserve"> Add to </w:t>
      </w:r>
      <w:proofErr w:type="gramStart"/>
      <w:r w:rsidRPr="00307CEF">
        <w:rPr>
          <w:sz w:val="16"/>
        </w:rPr>
        <w:t>all of</w:t>
      </w:r>
      <w:proofErr w:type="gramEnd"/>
      <w:r w:rsidRPr="00307CEF">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307CEF">
        <w:rPr>
          <w:sz w:val="16"/>
        </w:rPr>
        <w:t xml:space="preserve"> </w:t>
      </w:r>
      <w:r w:rsidRPr="00F5022F">
        <w:rPr>
          <w:rStyle w:val="StyleUnderline"/>
        </w:rPr>
        <w:t>What is it reasonable for one to do, when one is uncertain not (only) about the empirical facts, but also about the moral facts?</w:t>
      </w:r>
      <w:r w:rsidRPr="00307CEF">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307CEF">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307CEF">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307CEF">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 xml:space="preserve">moral uncertainty, reducing existential risk is the most important </w:t>
      </w:r>
      <w:r w:rsidRPr="00307CEF">
        <w:rPr>
          <w:rStyle w:val="StyleUnderline"/>
        </w:rPr>
        <w:t>thing in the world.</w:t>
      </w:r>
      <w:r w:rsidRPr="00307CEF">
        <w:rPr>
          <w:sz w:val="16"/>
        </w:rPr>
        <w:t xml:space="preserve"> Again, this is largely </w:t>
      </w:r>
      <w:proofErr w:type="gramStart"/>
      <w:r w:rsidRPr="00307CEF">
        <w:rPr>
          <w:sz w:val="16"/>
        </w:rPr>
        <w:t>for the reason that</w:t>
      </w:r>
      <w:proofErr w:type="gramEnd"/>
      <w:r w:rsidRPr="00307CEF">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307CEF">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307CEF">
        <w:rPr>
          <w:sz w:val="16"/>
        </w:rPr>
        <w:t xml:space="preserve"> While there are some non-crazy </w:t>
      </w:r>
      <w:r w:rsidRPr="00F5022F">
        <w:rPr>
          <w:rStyle w:val="StyleUnderline"/>
        </w:rPr>
        <w:t>views that place significantly greater moral weight on avoiding suffering than on promoting happiness</w:t>
      </w:r>
      <w:r w:rsidRPr="00307CEF">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307CEF">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w:t>
      </w:r>
      <w:r w:rsidRPr="00F5022F">
        <w:rPr>
          <w:rStyle w:val="StyleUnderline"/>
        </w:rPr>
        <w:lastRenderedPageBreak/>
        <w:t>most of us alive today – at least those of us not suffering from extreme illness or poverty – have lives that are well worth living, and that things will continue to improve.</w:t>
      </w:r>
      <w:r w:rsidRPr="00307CEF">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307CEF">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307CEF">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307CEF">
        <w:rPr>
          <w:sz w:val="16"/>
        </w:rPr>
        <w:t>” (From chapter 36 of On What Matters)</w:t>
      </w:r>
    </w:p>
    <w:p w14:paraId="5B327D67" w14:textId="77777777" w:rsidR="005247A8" w:rsidRDefault="005247A8" w:rsidP="005247A8">
      <w:pPr>
        <w:pStyle w:val="Heading4"/>
        <w:rPr>
          <w:rFonts w:cs="Calibri"/>
          <w:color w:val="000000" w:themeColor="text1"/>
        </w:rPr>
      </w:pPr>
      <w:r w:rsidRPr="00CA5D46">
        <w:rPr>
          <w:rFonts w:cs="Calibri"/>
          <w:color w:val="000000" w:themeColor="text1"/>
        </w:rPr>
        <w:t>]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0992A5BA" w14:textId="77777777" w:rsidR="002B56F0" w:rsidRPr="002B56F0" w:rsidRDefault="002B56F0" w:rsidP="002B56F0"/>
    <w:p w14:paraId="41677CD1" w14:textId="5D9C9169" w:rsidR="006E3CC9" w:rsidRDefault="006E3CC9" w:rsidP="006E3CC9">
      <w:pPr>
        <w:pStyle w:val="Heading3"/>
      </w:pPr>
      <w:r>
        <w:lastRenderedPageBreak/>
        <w:t xml:space="preserve">1AC </w:t>
      </w:r>
      <w:r w:rsidR="002B56F0">
        <w:t>-</w:t>
      </w:r>
      <w:r>
        <w:t xml:space="preserve"> </w:t>
      </w:r>
      <w:proofErr w:type="spellStart"/>
      <w:r>
        <w:t>Underview</w:t>
      </w:r>
      <w:proofErr w:type="spellEnd"/>
      <w:r>
        <w:t xml:space="preserve"> </w:t>
      </w:r>
    </w:p>
    <w:p w14:paraId="3A2C3478" w14:textId="77777777" w:rsidR="006E3CC9" w:rsidRDefault="006E3CC9" w:rsidP="006E3CC9">
      <w:pPr>
        <w:pStyle w:val="Heading4"/>
        <w:rPr>
          <w:rFonts w:cs="Calibri"/>
        </w:rPr>
      </w:pPr>
      <w:r w:rsidRPr="008C2485">
        <w:rPr>
          <w:rFonts w:cs="Calibri"/>
        </w:rPr>
        <w:t xml:space="preserve">1AR theory – </w:t>
      </w:r>
    </w:p>
    <w:p w14:paraId="4CE5B191" w14:textId="77777777" w:rsidR="006E3CC9" w:rsidRDefault="006E3CC9" w:rsidP="006E3CC9">
      <w:pPr>
        <w:pStyle w:val="Heading4"/>
        <w:rPr>
          <w:rFonts w:cs="Calibri"/>
        </w:rPr>
      </w:pPr>
      <w:r>
        <w:rPr>
          <w:rFonts w:cs="Calibri"/>
        </w:rPr>
        <w:t xml:space="preserve">A] </w:t>
      </w:r>
      <w:r w:rsidRPr="008C2485">
        <w:rPr>
          <w:rFonts w:cs="Calibri"/>
        </w:rPr>
        <w:t>AFF gets it because otherwise the neg can engage in infinite abuse, making debate impossible</w:t>
      </w:r>
      <w:r>
        <w:rPr>
          <w:rFonts w:cs="Calibri"/>
        </w:rPr>
        <w:t xml:space="preserve"> </w:t>
      </w:r>
    </w:p>
    <w:p w14:paraId="22D9D694" w14:textId="77777777" w:rsidR="006E3CC9" w:rsidRDefault="006E3CC9" w:rsidP="006E3CC9">
      <w:pPr>
        <w:pStyle w:val="Heading4"/>
        <w:rPr>
          <w:rFonts w:cs="Calibri"/>
        </w:rPr>
      </w:pPr>
      <w:r>
        <w:rPr>
          <w:rFonts w:cs="Calibri"/>
        </w:rPr>
        <w:t>B] D</w:t>
      </w:r>
      <w:r w:rsidRPr="008C2485">
        <w:rPr>
          <w:rFonts w:cs="Calibri"/>
        </w:rPr>
        <w:t>rop the debater – the short 1AR irreparably skewed from abuse on substance and time investment on theory</w:t>
      </w:r>
    </w:p>
    <w:p w14:paraId="1A09A982" w14:textId="77777777" w:rsidR="006E3CC9" w:rsidRDefault="006E3CC9" w:rsidP="006E3CC9">
      <w:pPr>
        <w:pStyle w:val="Heading4"/>
        <w:rPr>
          <w:rFonts w:cs="Calibri"/>
        </w:rPr>
      </w:pPr>
      <w:r>
        <w:rPr>
          <w:rFonts w:cs="Calibri"/>
        </w:rPr>
        <w:t>C] C</w:t>
      </w:r>
      <w:r w:rsidRPr="008C2485">
        <w:rPr>
          <w:rFonts w:cs="Calibri"/>
        </w:rPr>
        <w:t xml:space="preserve">ompeting </w:t>
      </w:r>
      <w:proofErr w:type="spellStart"/>
      <w:r w:rsidRPr="008C2485">
        <w:rPr>
          <w:rFonts w:cs="Calibri"/>
        </w:rPr>
        <w:t>interps</w:t>
      </w:r>
      <w:proofErr w:type="spellEnd"/>
      <w:r w:rsidRPr="008C2485">
        <w:rPr>
          <w:rFonts w:cs="Calibri"/>
        </w:rPr>
        <w:t xml:space="preserve"> – 1AR </w:t>
      </w:r>
      <w:proofErr w:type="spellStart"/>
      <w:r w:rsidRPr="008C2485">
        <w:rPr>
          <w:rFonts w:cs="Calibri"/>
        </w:rPr>
        <w:t>interps</w:t>
      </w:r>
      <w:proofErr w:type="spellEnd"/>
      <w:r w:rsidRPr="008C2485">
        <w:rPr>
          <w:rFonts w:cs="Calibri"/>
        </w:rPr>
        <w:t xml:space="preserve"> aren’t bidirectional and the neg should have to defend their norm since they have more time</w:t>
      </w:r>
    </w:p>
    <w:p w14:paraId="7FB8AD79" w14:textId="656C4758" w:rsidR="006E3CC9" w:rsidRPr="00BA446E" w:rsidRDefault="006E3CC9" w:rsidP="006E3CC9">
      <w:pPr>
        <w:pStyle w:val="Heading4"/>
      </w:pPr>
      <w:r>
        <w:t>D] 1AR theory first – it’s a bigger percentage of the 1AR than neg theory is of the 1NC which means the abuse was probably worse and only the 2NR has time to win multiple layers</w:t>
      </w:r>
      <w:r w:rsidR="006867F9">
        <w:t>, and meta theory determines whether I could engage with theory in the first place</w:t>
      </w:r>
    </w:p>
    <w:p w14:paraId="6AE40592" w14:textId="77777777" w:rsidR="006E3CC9" w:rsidRDefault="006E3CC9" w:rsidP="006E3CC9"/>
    <w:sectPr w:rsidR="006E3C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46382"/>
    <w:multiLevelType w:val="hybridMultilevel"/>
    <w:tmpl w:val="C8D05148"/>
    <w:lvl w:ilvl="0" w:tplc="6680D338">
      <w:start w:val="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DB73598"/>
    <w:multiLevelType w:val="hybridMultilevel"/>
    <w:tmpl w:val="54D60C5E"/>
    <w:lvl w:ilvl="0" w:tplc="204689DC">
      <w:start w:val="2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E0311"/>
    <w:multiLevelType w:val="hybridMultilevel"/>
    <w:tmpl w:val="F6968FD6"/>
    <w:lvl w:ilvl="0" w:tplc="A6CC518C">
      <w:start w:val="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0D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759"/>
    <w:rsid w:val="00072718"/>
    <w:rsid w:val="0007381E"/>
    <w:rsid w:val="00076094"/>
    <w:rsid w:val="0008785F"/>
    <w:rsid w:val="00090CBE"/>
    <w:rsid w:val="00094DEC"/>
    <w:rsid w:val="000A2D8A"/>
    <w:rsid w:val="000D26A6"/>
    <w:rsid w:val="000D2B90"/>
    <w:rsid w:val="000D6ED8"/>
    <w:rsid w:val="000D717B"/>
    <w:rsid w:val="001009AC"/>
    <w:rsid w:val="00100B28"/>
    <w:rsid w:val="001037A7"/>
    <w:rsid w:val="00117316"/>
    <w:rsid w:val="001209B4"/>
    <w:rsid w:val="001329AB"/>
    <w:rsid w:val="00137D6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AF5"/>
    <w:rsid w:val="001E0B1F"/>
    <w:rsid w:val="001E0C0F"/>
    <w:rsid w:val="001E1E0B"/>
    <w:rsid w:val="001F1173"/>
    <w:rsid w:val="001F145A"/>
    <w:rsid w:val="001F3ED9"/>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15AB"/>
    <w:rsid w:val="002843B2"/>
    <w:rsid w:val="00284ED6"/>
    <w:rsid w:val="00290C5A"/>
    <w:rsid w:val="00290C92"/>
    <w:rsid w:val="0029647A"/>
    <w:rsid w:val="00296504"/>
    <w:rsid w:val="002B5511"/>
    <w:rsid w:val="002B56F0"/>
    <w:rsid w:val="002B7ACF"/>
    <w:rsid w:val="002C6904"/>
    <w:rsid w:val="002E0643"/>
    <w:rsid w:val="002E392E"/>
    <w:rsid w:val="002E6BBC"/>
    <w:rsid w:val="002F1BA9"/>
    <w:rsid w:val="002F6E74"/>
    <w:rsid w:val="00307CE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CAC"/>
    <w:rsid w:val="003B1668"/>
    <w:rsid w:val="003C27FC"/>
    <w:rsid w:val="003C5F4C"/>
    <w:rsid w:val="003D5EA8"/>
    <w:rsid w:val="003D7B28"/>
    <w:rsid w:val="003E305E"/>
    <w:rsid w:val="003E34DB"/>
    <w:rsid w:val="003E5302"/>
    <w:rsid w:val="003E5BF1"/>
    <w:rsid w:val="003F2452"/>
    <w:rsid w:val="003F2F1D"/>
    <w:rsid w:val="003F41EA"/>
    <w:rsid w:val="003F7DF0"/>
    <w:rsid w:val="004039AF"/>
    <w:rsid w:val="00407AFF"/>
    <w:rsid w:val="0041155D"/>
    <w:rsid w:val="004170BF"/>
    <w:rsid w:val="004270E3"/>
    <w:rsid w:val="004348DC"/>
    <w:rsid w:val="00434921"/>
    <w:rsid w:val="00442018"/>
    <w:rsid w:val="00444B10"/>
    <w:rsid w:val="00446567"/>
    <w:rsid w:val="00447B10"/>
    <w:rsid w:val="00452EE4"/>
    <w:rsid w:val="00452F0B"/>
    <w:rsid w:val="004536D6"/>
    <w:rsid w:val="00457224"/>
    <w:rsid w:val="00470DB3"/>
    <w:rsid w:val="0047482C"/>
    <w:rsid w:val="00475436"/>
    <w:rsid w:val="0048047E"/>
    <w:rsid w:val="00482AF9"/>
    <w:rsid w:val="00496BB2"/>
    <w:rsid w:val="004B37B4"/>
    <w:rsid w:val="004B72B4"/>
    <w:rsid w:val="004C0314"/>
    <w:rsid w:val="004C0D3D"/>
    <w:rsid w:val="004C213E"/>
    <w:rsid w:val="004C376C"/>
    <w:rsid w:val="004C49AE"/>
    <w:rsid w:val="004C657F"/>
    <w:rsid w:val="004D17D8"/>
    <w:rsid w:val="004D52D8"/>
    <w:rsid w:val="004E355B"/>
    <w:rsid w:val="005028E5"/>
    <w:rsid w:val="00503735"/>
    <w:rsid w:val="00516A88"/>
    <w:rsid w:val="00522065"/>
    <w:rsid w:val="005224F2"/>
    <w:rsid w:val="005247A8"/>
    <w:rsid w:val="00533F1C"/>
    <w:rsid w:val="00536D8B"/>
    <w:rsid w:val="005379C3"/>
    <w:rsid w:val="00543DCF"/>
    <w:rsid w:val="005519C2"/>
    <w:rsid w:val="005523E0"/>
    <w:rsid w:val="0055320F"/>
    <w:rsid w:val="0055699B"/>
    <w:rsid w:val="0056020A"/>
    <w:rsid w:val="00560254"/>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D97"/>
    <w:rsid w:val="005E1860"/>
    <w:rsid w:val="005F063B"/>
    <w:rsid w:val="005F192D"/>
    <w:rsid w:val="005F24C8"/>
    <w:rsid w:val="005F26AF"/>
    <w:rsid w:val="0060180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67F9"/>
    <w:rsid w:val="00696A16"/>
    <w:rsid w:val="006A0D83"/>
    <w:rsid w:val="006A4840"/>
    <w:rsid w:val="006A52A0"/>
    <w:rsid w:val="006A7E1D"/>
    <w:rsid w:val="006C3A56"/>
    <w:rsid w:val="006C7B4A"/>
    <w:rsid w:val="006D13F4"/>
    <w:rsid w:val="006D6AED"/>
    <w:rsid w:val="006E3CC9"/>
    <w:rsid w:val="006E6D0B"/>
    <w:rsid w:val="006F126E"/>
    <w:rsid w:val="006F32C9"/>
    <w:rsid w:val="006F3834"/>
    <w:rsid w:val="006F5693"/>
    <w:rsid w:val="006F5D4C"/>
    <w:rsid w:val="00717B01"/>
    <w:rsid w:val="007227D9"/>
    <w:rsid w:val="0072491F"/>
    <w:rsid w:val="00725598"/>
    <w:rsid w:val="007345AB"/>
    <w:rsid w:val="007374A1"/>
    <w:rsid w:val="00752712"/>
    <w:rsid w:val="00753A84"/>
    <w:rsid w:val="007611F5"/>
    <w:rsid w:val="007619E4"/>
    <w:rsid w:val="00761E75"/>
    <w:rsid w:val="00762353"/>
    <w:rsid w:val="0076495E"/>
    <w:rsid w:val="00765FC8"/>
    <w:rsid w:val="00775694"/>
    <w:rsid w:val="0079052F"/>
    <w:rsid w:val="0079374D"/>
    <w:rsid w:val="00793F46"/>
    <w:rsid w:val="007A0175"/>
    <w:rsid w:val="007A1325"/>
    <w:rsid w:val="007A1A18"/>
    <w:rsid w:val="007A3BAF"/>
    <w:rsid w:val="007B33E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1E60"/>
    <w:rsid w:val="008A4633"/>
    <w:rsid w:val="008B032E"/>
    <w:rsid w:val="008C0FA2"/>
    <w:rsid w:val="008C2342"/>
    <w:rsid w:val="008C2859"/>
    <w:rsid w:val="008C77B6"/>
    <w:rsid w:val="008D1B91"/>
    <w:rsid w:val="008D724A"/>
    <w:rsid w:val="008E7A3E"/>
    <w:rsid w:val="008F41FD"/>
    <w:rsid w:val="008F4479"/>
    <w:rsid w:val="008F4BA0"/>
    <w:rsid w:val="00901726"/>
    <w:rsid w:val="00920E6A"/>
    <w:rsid w:val="00931816"/>
    <w:rsid w:val="00931EDB"/>
    <w:rsid w:val="00932C71"/>
    <w:rsid w:val="009509D5"/>
    <w:rsid w:val="009538F5"/>
    <w:rsid w:val="00953DBC"/>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01B"/>
    <w:rsid w:val="009D15DB"/>
    <w:rsid w:val="009D3133"/>
    <w:rsid w:val="009D5986"/>
    <w:rsid w:val="009E160D"/>
    <w:rsid w:val="009F1CBB"/>
    <w:rsid w:val="009F3305"/>
    <w:rsid w:val="009F6FB2"/>
    <w:rsid w:val="009F7AB4"/>
    <w:rsid w:val="00A071C0"/>
    <w:rsid w:val="00A22670"/>
    <w:rsid w:val="00A24B35"/>
    <w:rsid w:val="00A271BA"/>
    <w:rsid w:val="00A27F86"/>
    <w:rsid w:val="00A41BFA"/>
    <w:rsid w:val="00A431C6"/>
    <w:rsid w:val="00A51A0E"/>
    <w:rsid w:val="00A541FE"/>
    <w:rsid w:val="00A54315"/>
    <w:rsid w:val="00A56EEC"/>
    <w:rsid w:val="00A60FBC"/>
    <w:rsid w:val="00A6401A"/>
    <w:rsid w:val="00A65C0B"/>
    <w:rsid w:val="00A776BA"/>
    <w:rsid w:val="00A81FD2"/>
    <w:rsid w:val="00A8441A"/>
    <w:rsid w:val="00A8674A"/>
    <w:rsid w:val="00A96E24"/>
    <w:rsid w:val="00AA6F6E"/>
    <w:rsid w:val="00AB122B"/>
    <w:rsid w:val="00AB21B0"/>
    <w:rsid w:val="00AB48D3"/>
    <w:rsid w:val="00AE0243"/>
    <w:rsid w:val="00AE0381"/>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37F"/>
    <w:rsid w:val="00B3569C"/>
    <w:rsid w:val="00B43676"/>
    <w:rsid w:val="00B5602D"/>
    <w:rsid w:val="00B60125"/>
    <w:rsid w:val="00B6656B"/>
    <w:rsid w:val="00B71625"/>
    <w:rsid w:val="00B75C54"/>
    <w:rsid w:val="00B8710E"/>
    <w:rsid w:val="00B87D35"/>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DC5"/>
    <w:rsid w:val="00C3164F"/>
    <w:rsid w:val="00C31B5E"/>
    <w:rsid w:val="00C34D3E"/>
    <w:rsid w:val="00C35B37"/>
    <w:rsid w:val="00C3747A"/>
    <w:rsid w:val="00C37F29"/>
    <w:rsid w:val="00C420F4"/>
    <w:rsid w:val="00C56DCC"/>
    <w:rsid w:val="00C57075"/>
    <w:rsid w:val="00C72AFE"/>
    <w:rsid w:val="00C81619"/>
    <w:rsid w:val="00CA013C"/>
    <w:rsid w:val="00CA6D6D"/>
    <w:rsid w:val="00CB2C5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4AF"/>
    <w:rsid w:val="00D43A8C"/>
    <w:rsid w:val="00D53072"/>
    <w:rsid w:val="00D61A4E"/>
    <w:rsid w:val="00D634EA"/>
    <w:rsid w:val="00D713A1"/>
    <w:rsid w:val="00D7239A"/>
    <w:rsid w:val="00D7460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7DA"/>
    <w:rsid w:val="00E01DAD"/>
    <w:rsid w:val="00E021DC"/>
    <w:rsid w:val="00E03F91"/>
    <w:rsid w:val="00E064EF"/>
    <w:rsid w:val="00E064F2"/>
    <w:rsid w:val="00E0717B"/>
    <w:rsid w:val="00E14F8D"/>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695"/>
    <w:rsid w:val="00EF7794"/>
    <w:rsid w:val="00F02046"/>
    <w:rsid w:val="00F048F7"/>
    <w:rsid w:val="00F053D8"/>
    <w:rsid w:val="00F07888"/>
    <w:rsid w:val="00F1313D"/>
    <w:rsid w:val="00F201E7"/>
    <w:rsid w:val="00F203CD"/>
    <w:rsid w:val="00F204E0"/>
    <w:rsid w:val="00F20B16"/>
    <w:rsid w:val="00F21C79"/>
    <w:rsid w:val="00F238C9"/>
    <w:rsid w:val="00F23CA5"/>
    <w:rsid w:val="00F26844"/>
    <w:rsid w:val="00F277AA"/>
    <w:rsid w:val="00F31955"/>
    <w:rsid w:val="00F34C06"/>
    <w:rsid w:val="00F43EA3"/>
    <w:rsid w:val="00F50C55"/>
    <w:rsid w:val="00F57FFB"/>
    <w:rsid w:val="00F601E6"/>
    <w:rsid w:val="00F602E3"/>
    <w:rsid w:val="00F73954"/>
    <w:rsid w:val="00F94060"/>
    <w:rsid w:val="00FA56F6"/>
    <w:rsid w:val="00FB329D"/>
    <w:rsid w:val="00FC27E3"/>
    <w:rsid w:val="00FC513B"/>
    <w:rsid w:val="00FC74C7"/>
    <w:rsid w:val="00FD451D"/>
    <w:rsid w:val="00FD5B22"/>
    <w:rsid w:val="00FE1B01"/>
    <w:rsid w:val="00FF7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7703E"/>
  <w14:defaultImageDpi w14:val="300"/>
  <w15:docId w15:val="{CBFEF690-163F-834F-AEA4-C0D3ED66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374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37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37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7937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7937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37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374D"/>
  </w:style>
  <w:style w:type="character" w:customStyle="1" w:styleId="Heading1Char">
    <w:name w:val="Heading 1 Char"/>
    <w:aliases w:val="Pocket Char"/>
    <w:basedOn w:val="DefaultParagraphFont"/>
    <w:link w:val="Heading1"/>
    <w:uiPriority w:val="9"/>
    <w:rsid w:val="007937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374D"/>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9"/>
    <w:rsid w:val="0079374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937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374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DefaultParagraphFont"/>
    <w:link w:val="UnderlinePara"/>
    <w:uiPriority w:val="1"/>
    <w:qFormat/>
    <w:rsid w:val="0079374D"/>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79374D"/>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79374D"/>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79374D"/>
    <w:rPr>
      <w:color w:val="auto"/>
      <w:u w:val="none"/>
    </w:rPr>
  </w:style>
  <w:style w:type="paragraph" w:styleId="DocumentMap">
    <w:name w:val="Document Map"/>
    <w:basedOn w:val="Normal"/>
    <w:link w:val="DocumentMapChar"/>
    <w:uiPriority w:val="99"/>
    <w:semiHidden/>
    <w:unhideWhenUsed/>
    <w:rsid w:val="007937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374D"/>
    <w:rPr>
      <w:rFonts w:ascii="Lucida Grande" w:hAnsi="Lucida Grande" w:cs="Lucida Grande"/>
    </w:rPr>
  </w:style>
  <w:style w:type="paragraph" w:styleId="ListParagraph">
    <w:name w:val="List Paragraph"/>
    <w:basedOn w:val="Normal"/>
    <w:uiPriority w:val="34"/>
    <w:qFormat/>
    <w:rsid w:val="005E0D97"/>
    <w:pPr>
      <w:ind w:left="720"/>
      <w:contextualSpacing/>
    </w:pPr>
  </w:style>
  <w:style w:type="paragraph" w:customStyle="1" w:styleId="textbold">
    <w:name w:val="text bold"/>
    <w:basedOn w:val="Normal"/>
    <w:link w:val="Emphasis"/>
    <w:uiPriority w:val="20"/>
    <w:qFormat/>
    <w:rsid w:val="005E0D97"/>
    <w:pPr>
      <w:spacing w:after="0" w:line="240" w:lineRule="auto"/>
      <w:ind w:left="720"/>
      <w:jc w:val="both"/>
    </w:pPr>
    <w:rPr>
      <w:b/>
      <w:iCs/>
      <w:sz w:val="26"/>
      <w:u w:val="single"/>
    </w:rPr>
  </w:style>
  <w:style w:type="paragraph" w:customStyle="1" w:styleId="Emphasis1">
    <w:name w:val="Emphasis1"/>
    <w:basedOn w:val="Normal"/>
    <w:autoRedefine/>
    <w:uiPriority w:val="20"/>
    <w:qFormat/>
    <w:rsid w:val="005E0D9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1"/>
    <w:qFormat/>
    <w:rsid w:val="005E0D97"/>
    <w:pPr>
      <w:widowControl w:val="0"/>
      <w:suppressAutoHyphens/>
      <w:spacing w:after="200" w:line="240" w:lineRule="auto"/>
      <w:contextualSpacing/>
    </w:pPr>
    <w:rPr>
      <w:rFonts w:asciiTheme="minorHAnsi" w:hAnsiTheme="minorHAnsi" w:cstheme="minorBidi"/>
      <w:u w:val="single"/>
    </w:rPr>
  </w:style>
  <w:style w:type="character" w:styleId="UnresolvedMention">
    <w:name w:val="Unresolved Mention"/>
    <w:basedOn w:val="DefaultParagraphFont"/>
    <w:uiPriority w:val="99"/>
    <w:semiHidden/>
    <w:unhideWhenUsed/>
    <w:rsid w:val="005E0D97"/>
    <w:rPr>
      <w:color w:val="605E5C"/>
      <w:shd w:val="clear" w:color="auto" w:fill="E1DFDD"/>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Card Format"/>
    <w:basedOn w:val="Heading1"/>
    <w:link w:val="Hyperlink"/>
    <w:autoRedefine/>
    <w:uiPriority w:val="99"/>
    <w:qFormat/>
    <w:rsid w:val="0079052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F048F7"/>
    <w:rPr>
      <w:u w:val="single"/>
    </w:rPr>
  </w:style>
  <w:style w:type="paragraph" w:styleId="Title">
    <w:name w:val="Title"/>
    <w:aliases w:val="title,UNDERLINE,Cites and Cards,Bold Underlined,Block Heading,Read This,Non Read Text,Debate Normal"/>
    <w:basedOn w:val="Normal"/>
    <w:link w:val="TitleChar"/>
    <w:uiPriority w:val="6"/>
    <w:qFormat/>
    <w:rsid w:val="00F048F7"/>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F048F7"/>
    <w:rPr>
      <w:rFonts w:asciiTheme="majorHAnsi" w:eastAsiaTheme="majorEastAsia" w:hAnsiTheme="majorHAnsi" w:cstheme="majorBidi"/>
      <w:spacing w:val="-10"/>
      <w:kern w:val="28"/>
      <w:sz w:val="56"/>
      <w:szCs w:val="56"/>
    </w:rPr>
  </w:style>
  <w:style w:type="character" w:styleId="Strong">
    <w:name w:val="Strong"/>
    <w:aliases w:val="8 pt font"/>
    <w:basedOn w:val="DefaultParagraphFont"/>
    <w:qFormat/>
    <w:rsid w:val="001329AB"/>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0" Type="http://schemas.openxmlformats.org/officeDocument/2006/relationships/hyperlink" Target="http://www.jstor.org/stable/41839103.%20Accessed%2021%20June%202021" TargetMode="External"/><Relationship Id="rId4" Type="http://schemas.openxmlformats.org/officeDocument/2006/relationships/customXml" Target="../customXml/item4.xml"/><Relationship Id="rId9" Type="http://schemas.openxmlformats.org/officeDocument/2006/relationships/hyperlink" Target="https://freedomhouse.org/article/new-report-us-democracy-has-declined-significantly-past-decade-reforms-urgently-nee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F9965-B442-C142-AC4C-6CA8109198EA}">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27</Pages>
  <Words>14573</Words>
  <Characters>83070</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Bao</cp:lastModifiedBy>
  <cp:revision>9</cp:revision>
  <dcterms:created xsi:type="dcterms:W3CDTF">2021-12-03T23:50:00Z</dcterms:created>
  <dcterms:modified xsi:type="dcterms:W3CDTF">2021-12-04T01:05:00Z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