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5F6B4E" w14:textId="742226DC" w:rsidR="001C268B" w:rsidRDefault="001C268B" w:rsidP="001C268B">
      <w:pPr>
        <w:pStyle w:val="Heading1"/>
      </w:pPr>
      <w:r>
        <w:t>1AR</w:t>
      </w:r>
    </w:p>
    <w:p w14:paraId="5D39B2A4" w14:textId="5F01AA6C" w:rsidR="001C268B" w:rsidRDefault="001C268B" w:rsidP="001C268B"/>
    <w:p w14:paraId="70DB9A5E" w14:textId="77777777" w:rsidR="003B1727" w:rsidRPr="002733C1" w:rsidRDefault="003B1727" w:rsidP="003B1727">
      <w:pPr>
        <w:pStyle w:val="Heading4"/>
        <w:rPr>
          <w:rFonts w:ascii="Times New Roman" w:hAnsi="Times New Roman" w:cs="Times New Roman"/>
          <w:sz w:val="24"/>
        </w:rPr>
      </w:pPr>
      <w:r>
        <w:t xml:space="preserve">I contend that </w:t>
      </w:r>
      <w:r w:rsidRPr="002733C1">
        <w:rPr>
          <w:bdr w:val="none" w:sz="0" w:space="0" w:color="auto" w:frame="1"/>
          <w:shd w:val="clear" w:color="auto" w:fill="FFFFFF"/>
        </w:rPr>
        <w:t>Resolved: The appropriation of outer space by private entities is unjust.</w:t>
      </w:r>
      <w:r>
        <w:rPr>
          <w:bdr w:val="none" w:sz="0" w:space="0" w:color="auto" w:frame="1"/>
          <w:shd w:val="clear" w:color="auto" w:fill="FFFFFF"/>
        </w:rPr>
        <w:t xml:space="preserve"> Check all questions of the advocacy in CX to prevent frivolous theory debates.</w:t>
      </w:r>
    </w:p>
    <w:p w14:paraId="33BDFFE3" w14:textId="77777777" w:rsidR="003B1727" w:rsidRDefault="003B1727" w:rsidP="003B1727">
      <w:pPr>
        <w:pStyle w:val="Heading4"/>
      </w:pPr>
      <w:r>
        <w:t>1] Astrobiology – Out of the possibility of extraterrestrial reasoners, we have an obligation to respect their habitats and not interfere through exploration.</w:t>
      </w:r>
    </w:p>
    <w:p w14:paraId="1B0E6522" w14:textId="77777777" w:rsidR="003B1727" w:rsidRPr="005B0EF8" w:rsidRDefault="003B1727" w:rsidP="003B1727">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6" w:history="1">
        <w:r w:rsidRPr="00CB5224">
          <w:rPr>
            <w:rStyle w:val="Hyperlink"/>
          </w:rPr>
          <w:t>https://scholarcommons.scu.edu/markkula/5/</w:t>
        </w:r>
      </w:hyperlink>
    </w:p>
    <w:p w14:paraId="124A8FA3" w14:textId="77777777" w:rsidR="003B1727" w:rsidRPr="0094243C" w:rsidRDefault="003B1727" w:rsidP="003B1727">
      <w:pPr>
        <w:rPr>
          <w:b/>
          <w:iCs/>
          <w:u w:val="single"/>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5175223A" w14:textId="77777777" w:rsidR="003B1727" w:rsidRDefault="003B1727" w:rsidP="003B1727">
      <w:pPr>
        <w:pStyle w:val="Heading4"/>
      </w:pPr>
      <w:r>
        <w:t>2] Communalism – Private entities are incapable of making omnilateral decisions as privatization entails that they withhold information which limits deliberation over making maxims.</w:t>
      </w:r>
    </w:p>
    <w:p w14:paraId="15AEE5E3" w14:textId="77777777" w:rsidR="003B1727" w:rsidRPr="00D90DB7" w:rsidRDefault="003B1727" w:rsidP="003B1727">
      <w:r w:rsidRPr="00D90DB7">
        <w:t xml:space="preserve">Chiara </w:t>
      </w:r>
      <w:r w:rsidRPr="00D90DB7">
        <w:rPr>
          <w:rStyle w:val="Style13ptBold"/>
        </w:rPr>
        <w:t>Cordelli</w:t>
      </w:r>
      <w:r w:rsidRPr="00D90DB7">
        <w:t xml:space="preserve"> 20</w:t>
      </w:r>
      <w:r w:rsidRPr="00D90DB7">
        <w:rPr>
          <w:rStyle w:val="Style13ptBold"/>
        </w:rPr>
        <w:t>16</w:t>
      </w:r>
      <w:r w:rsidRPr="00D90DB7">
        <w:t xml:space="preserve">, University of Chicago, Political Science &amp; the College </w:t>
      </w:r>
      <w:hyperlink r:id="rId7" w:history="1">
        <w:r w:rsidRPr="00D90DB7">
          <w:rPr>
            <w:rStyle w:val="Hyperlink"/>
          </w:rPr>
          <w:t>cordelli@uchicago.edu</w:t>
        </w:r>
      </w:hyperlink>
      <w:r w:rsidRPr="00D90DB7">
        <w:t xml:space="preserve"> </w:t>
      </w:r>
      <w:hyperlink r:id="rId8" w:history="1">
        <w:r w:rsidRPr="00CB5224">
          <w:rPr>
            <w:rStyle w:val="Hyperlink"/>
          </w:rPr>
          <w:t>https://www.law.berkeley.edu/wp-content/uploads/2016/01/What-is-Wrong-With-Privatization_UCB.pdf</w:t>
        </w:r>
      </w:hyperlink>
    </w:p>
    <w:p w14:paraId="71B5EEA2" w14:textId="77777777" w:rsidR="003B1727" w:rsidRPr="0094243C" w:rsidRDefault="003B1727" w:rsidP="003B1727">
      <w:pPr>
        <w:rPr>
          <w:sz w:val="10"/>
        </w:rPr>
      </w:pPr>
      <w:r w:rsidRPr="007176D2">
        <w:rPr>
          <w:rStyle w:val="Emphasis"/>
          <w:highlight w:val="green"/>
        </w:rPr>
        <w:lastRenderedPageBreak/>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incapable of acting omnilaterally</w:t>
      </w:r>
      <w:r w:rsidRPr="00507433">
        <w:rPr>
          <w:rStyle w:val="Emphasis"/>
        </w:rPr>
        <w:t xml:space="preserve">, </w:t>
      </w:r>
      <w:r w:rsidRPr="007176D2">
        <w:rPr>
          <w:rStyle w:val="Emphasis"/>
          <w:highlight w:val="green"/>
        </w:rPr>
        <w:t>even if</w:t>
      </w:r>
      <w:r w:rsidRPr="00507433">
        <w:rPr>
          <w:rStyle w:val="Emphasis"/>
        </w:rPr>
        <w:t xml:space="preserve"> their actions are omnilaterally </w:t>
      </w:r>
      <w:r w:rsidRPr="007176D2">
        <w:rPr>
          <w:rStyle w:val="Emphasis"/>
          <w:highlight w:val="green"/>
        </w:rPr>
        <w:t>authorized by government</w:t>
      </w:r>
      <w:r w:rsidRPr="00507433">
        <w:rPr>
          <w:rStyle w:val="Emphasis"/>
        </w:rPr>
        <w:t xml:space="preserve"> through some delegation mechanism</w:t>
      </w:r>
      <w:r w:rsidRPr="007176D2">
        <w:rPr>
          <w:sz w:val="10"/>
        </w:rPr>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cannot count as omnilateral</w:t>
      </w:r>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6B90AD64" w14:textId="77777777" w:rsidR="003B1727" w:rsidRDefault="003B1727" w:rsidP="003B1727">
      <w:pPr>
        <w:pStyle w:val="Heading4"/>
      </w:pPr>
      <w:r>
        <w:t>3] Space Exploration is non universalizable - a).  Entails that everyone leaves Earth which means that no one would be around to create the means to leave earth b) Assumes all agents have access to the resources to fund a space trip, and is thus exclusionary.</w:t>
      </w:r>
    </w:p>
    <w:p w14:paraId="2858CEF0" w14:textId="77777777" w:rsidR="003B1727" w:rsidRPr="00F36345" w:rsidRDefault="003B1727" w:rsidP="003B1727">
      <w:pPr>
        <w:pStyle w:val="Heading4"/>
      </w:pPr>
      <w:r>
        <w:t>4] Space is not subject to property rights – a). It has no physical manifestation as space is by definition the absence of matter which means it cannot be measured, bordered, or divided, thus it cannot be owned b). Owning unexplored planets/space is incoherent –it can’t be deemed an agents property unless agents have a rational conception of it</w:t>
      </w:r>
    </w:p>
    <w:p w14:paraId="72079F88" w14:textId="77777777" w:rsidR="003B1727" w:rsidRPr="008F5337" w:rsidRDefault="003B1727" w:rsidP="003B1727">
      <w:pPr>
        <w:pStyle w:val="Heading4"/>
      </w:pPr>
      <w:r>
        <w:t xml:space="preserve">5] </w:t>
      </w:r>
      <w:r w:rsidRPr="008F5337">
        <w:t>Privatization of outer space runs counter to international law</w:t>
      </w:r>
      <w:r>
        <w:t xml:space="preserve">. And, </w:t>
      </w:r>
      <w:r w:rsidRPr="008F5337">
        <w:t xml:space="preserve">Violating </w:t>
      </w:r>
      <w:r>
        <w:t>I-</w:t>
      </w:r>
      <w:r w:rsidRPr="008F5337">
        <w:t>law is non-universalizable</w:t>
      </w:r>
      <w:r>
        <w:t xml:space="preserve"> as it entails breaking a promise or contract that states rationally agreed upon</w:t>
      </w:r>
    </w:p>
    <w:p w14:paraId="29801626" w14:textId="77777777" w:rsidR="003B1727" w:rsidRPr="008F5337" w:rsidRDefault="003B1727" w:rsidP="003B1727">
      <w:r w:rsidRPr="008F5337">
        <w:rPr>
          <w:rStyle w:val="StyleUnderline"/>
        </w:rPr>
        <w:t>van Eijk 20</w:t>
      </w:r>
      <w:r w:rsidRPr="008F5337">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w:t>
      </w:r>
      <w:r w:rsidRPr="008F5337">
        <w:lastRenderedPageBreak/>
        <w:t xml:space="preserve">either,” 5/11/20, Völkerrechtsblog, </w:t>
      </w:r>
      <w:hyperlink r:id="rId9" w:history="1">
        <w:r w:rsidRPr="008F5337">
          <w:rPr>
            <w:rStyle w:val="Hyperlink"/>
          </w:rPr>
          <w:t>https://voelkerrechtsblog.org/sorry-elon-mars-is-not-a-legal-vacuum-and-its-not-yours-either</w:t>
        </w:r>
      </w:hyperlink>
      <w:r w:rsidRPr="008F5337">
        <w:t>]</w:t>
      </w:r>
    </w:p>
    <w:p w14:paraId="31DE7F74" w14:textId="77777777" w:rsidR="003B1727" w:rsidRPr="00F36345" w:rsidRDefault="003B1727" w:rsidP="003B1727">
      <w:pPr>
        <w:rPr>
          <w:u w:val="single"/>
        </w:rPr>
      </w:pPr>
      <w:r w:rsidRPr="00E0503E">
        <w:rPr>
          <w:sz w:val="14"/>
        </w:rPr>
        <w:t xml:space="preserve">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 “Services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 </w:t>
      </w:r>
      <w:r w:rsidRPr="008F5337">
        <w:rPr>
          <w:rStyle w:val="StyleUnderline"/>
        </w:rPr>
        <w:t xml:space="preserve">CAN HE DO THAT? In short, the answer is a resounding “no”. </w:t>
      </w:r>
      <w:r w:rsidRPr="00E0503E">
        <w:rPr>
          <w:rStyle w:val="StyleUnderline"/>
          <w:highlight w:val="green"/>
        </w:rPr>
        <w:t>Outer space is already subject</w:t>
      </w:r>
      <w:r w:rsidRPr="008F5337">
        <w:rPr>
          <w:rStyle w:val="StyleUnderline"/>
        </w:rPr>
        <w:t xml:space="preserve"> </w:t>
      </w:r>
      <w:r w:rsidRPr="00E0503E">
        <w:rPr>
          <w:rStyle w:val="StyleUnderline"/>
          <w:highlight w:val="green"/>
        </w:rPr>
        <w:t>to</w:t>
      </w:r>
      <w:r w:rsidRPr="008F5337">
        <w:rPr>
          <w:rStyle w:val="StyleUnderline"/>
        </w:rPr>
        <w:t xml:space="preserve"> a system of </w:t>
      </w:r>
      <w:r w:rsidRPr="00E0503E">
        <w:rPr>
          <w:rStyle w:val="StyleUnderline"/>
          <w:highlight w:val="green"/>
        </w:rPr>
        <w:t>international law,</w:t>
      </w:r>
      <w:r w:rsidRPr="008F5337">
        <w:rPr>
          <w:rStyle w:val="StyleUnderline"/>
        </w:rPr>
        <w:t xml:space="preserve"> and even Elon Musk cannot colombus a new one.</w:t>
      </w:r>
      <w:r>
        <w:rPr>
          <w:rStyle w:val="StyleUnderline"/>
        </w:rPr>
        <w:t xml:space="preserve"> </w:t>
      </w:r>
      <w:r w:rsidRPr="00E0503E">
        <w:rPr>
          <w:sz w:val="14"/>
        </w:rPr>
        <w:t xml:space="preserve">Who’s responsible for Elon Musk? </w:t>
      </w:r>
      <w:r w:rsidRPr="008F5337">
        <w:rPr>
          <w:rStyle w:val="StyleUnderline"/>
        </w:rPr>
        <w:t>Two provisions of the Outer Space Treaty (OST), both also customary, are particularly relevant here.</w:t>
      </w:r>
      <w:r>
        <w:rPr>
          <w:rStyle w:val="StyleUnderline"/>
        </w:rPr>
        <w:t xml:space="preserve"> </w:t>
      </w:r>
      <w:r w:rsidRPr="008F5337">
        <w:rPr>
          <w:rStyle w:val="StyleUnderline"/>
        </w:rPr>
        <w:t>OST article II: “</w:t>
      </w:r>
      <w:r w:rsidRPr="00E0503E">
        <w:rPr>
          <w:rStyle w:val="StyleUnderline"/>
          <w:highlight w:val="green"/>
        </w:rPr>
        <w:t>Outer space</w:t>
      </w:r>
      <w:r w:rsidRPr="008F5337">
        <w:rPr>
          <w:rStyle w:val="StyleUnderline"/>
        </w:rPr>
        <w:t xml:space="preserve">, including the moon and other celestial bodies, </w:t>
      </w:r>
      <w:r w:rsidRPr="00E0503E">
        <w:rPr>
          <w:rStyle w:val="StyleUnderline"/>
          <w:highlight w:val="green"/>
        </w:rPr>
        <w:t>is not subject to</w:t>
      </w:r>
      <w:r w:rsidRPr="008F5337">
        <w:rPr>
          <w:rStyle w:val="StyleUnderline"/>
        </w:rPr>
        <w:t xml:space="preserve"> national </w:t>
      </w:r>
      <w:r w:rsidRPr="00E0503E">
        <w:rPr>
          <w:rStyle w:val="StyleUnderline"/>
          <w:highlight w:val="green"/>
        </w:rPr>
        <w:t>appropriation</w:t>
      </w:r>
      <w:r w:rsidRPr="008F5337">
        <w:rPr>
          <w:rStyle w:val="StyleUnderline"/>
        </w:rPr>
        <w:t xml:space="preserve"> by claim of sovereignty, by means of use or occupation, or by any other means.”</w:t>
      </w:r>
      <w:r>
        <w:rPr>
          <w:rStyle w:val="StyleUnderline"/>
        </w:rPr>
        <w:t xml:space="preserve"> </w:t>
      </w:r>
      <w:r w:rsidRPr="008F5337">
        <w:rPr>
          <w:rStyle w:val="StyleUnderline"/>
        </w:rPr>
        <w:t>OST article III: “States… shall carry on activities in the exploration and use of outer space, including (…) celestial bodies, in accordance with international law”.</w:t>
      </w:r>
      <w:r>
        <w:rPr>
          <w:rStyle w:val="StyleUnderline"/>
        </w:rPr>
        <w:t xml:space="preserve"> </w:t>
      </w:r>
      <w:r w:rsidRPr="008F5337">
        <w:rPr>
          <w:rStyle w:val="StyleUnderline"/>
        </w:rPr>
        <w:t xml:space="preserve">SpaceX is a </w:t>
      </w:r>
      <w:r w:rsidRPr="00E0503E">
        <w:rPr>
          <w:rStyle w:val="StyleUnderline"/>
          <w:highlight w:val="green"/>
        </w:rPr>
        <w:t>private entity</w:t>
      </w:r>
      <w:r w:rsidRPr="008F5337">
        <w:rPr>
          <w:rStyle w:val="StyleUnderline"/>
        </w:rPr>
        <w:t xml:space="preserve">, and is not bound by the Outer Space Treaty – but that </w:t>
      </w:r>
      <w:r w:rsidRPr="00E0503E">
        <w:rPr>
          <w:rStyle w:val="StyleUnderline"/>
          <w:highlight w:val="green"/>
        </w:rPr>
        <w:t>does not</w:t>
      </w:r>
      <w:r w:rsidRPr="008F5337">
        <w:rPr>
          <w:rStyle w:val="StyleUnderline"/>
        </w:rPr>
        <w:t xml:space="preserve"> mean it can </w:t>
      </w:r>
      <w:r w:rsidRPr="00E0503E">
        <w:rPr>
          <w:rStyle w:val="StyleUnderline"/>
          <w:highlight w:val="green"/>
        </w:rPr>
        <w:t>opt out.</w:t>
      </w:r>
      <w:r w:rsidRPr="008F5337">
        <w:rPr>
          <w:rStyle w:val="StyleUnderline"/>
        </w:rPr>
        <w:t xml:space="preserve"> Its actions in space could have consequences for the United States</w:t>
      </w:r>
      <w:r w:rsidRPr="00E0503E">
        <w:rPr>
          <w:sz w:val="14"/>
        </w:rPr>
        <w:t xml:space="preserve"> in three ways. </w:t>
      </w:r>
      <w:r w:rsidRPr="008F5337">
        <w:rPr>
          <w:rStyle w:val="StyleUnderline"/>
        </w:rPr>
        <w:t xml:space="preserve">First, </w:t>
      </w:r>
      <w:r w:rsidRPr="00E0503E">
        <w:rPr>
          <w:rStyle w:val="StyleUnderline"/>
        </w:rPr>
        <w:t>the US</w:t>
      </w:r>
      <w:r w:rsidRPr="008F5337">
        <w:rPr>
          <w:rStyle w:val="StyleUnderline"/>
        </w:rPr>
        <w:t>, as SpaceX’s launch state, bears fault-based liability for injury or damage</w:t>
      </w:r>
      <w:r w:rsidRPr="00E0503E">
        <w:rPr>
          <w:sz w:val="14"/>
        </w:rPr>
        <w:t xml:space="preserve"> SpaceX’s space objects cause to other states’ persons or property (OST article VII, Liability Convention articles I, III). </w:t>
      </w:r>
      <w:r w:rsidRPr="008F5337">
        <w:rPr>
          <w:rStyle w:val="StyleUnderline"/>
        </w:rPr>
        <w:t>Second, the US, as SpaceX’s state of registry, is the sole state that retains jurisdiction and control</w:t>
      </w:r>
      <w:r w:rsidRPr="00E0503E">
        <w:rPr>
          <w:sz w:val="14"/>
        </w:rPr>
        <w:t xml:space="preserve"> over SpaceX objects (OST article VIII, Registration Convention article II). Both refer to objects in space and are irrelevant. </w:t>
      </w:r>
      <w:r w:rsidRPr="008F5337">
        <w:rPr>
          <w:rStyle w:val="StyleUnderline"/>
        </w:rPr>
        <w:t xml:space="preserve">According to article VI OST, </w:t>
      </w:r>
      <w:r w:rsidRPr="00E0503E">
        <w:rPr>
          <w:rStyle w:val="StyleUnderline"/>
          <w:highlight w:val="green"/>
        </w:rPr>
        <w:t>States “bear</w:t>
      </w:r>
      <w:r w:rsidRPr="008F5337">
        <w:rPr>
          <w:rStyle w:val="StyleUnderline"/>
        </w:rPr>
        <w:t xml:space="preserve"> international </w:t>
      </w:r>
      <w:r w:rsidRPr="00E0503E">
        <w:rPr>
          <w:rStyle w:val="StyleUnderline"/>
          <w:highlight w:val="green"/>
        </w:rPr>
        <w:t>responsibility</w:t>
      </w:r>
      <w:r w:rsidRPr="008F5337">
        <w:rPr>
          <w:rStyle w:val="StyleUnderline"/>
        </w:rPr>
        <w:t xml:space="preserve"> for national activities in outer space”, including Mars, including those </w:t>
      </w:r>
      <w:r w:rsidRPr="00E0503E">
        <w:rPr>
          <w:rStyle w:val="StyleUnderline"/>
          <w:highlight w:val="green"/>
        </w:rPr>
        <w:t>by “non-governmental entities</w:t>
      </w:r>
      <w:r w:rsidRPr="008F5337">
        <w:rPr>
          <w:rStyle w:val="StyleUnderline"/>
        </w:rPr>
        <w:t xml:space="preserve">”. The US, as SpaceX’s state of incorporation, must authorise and continuously supervise SpaceX’s actions in space to ensure compliance with the OST </w:t>
      </w:r>
      <w:r w:rsidRPr="00E0503E">
        <w:rPr>
          <w:sz w:val="14"/>
        </w:rPr>
        <w:t xml:space="preserve">(OST article VI) and international law (OST article III). In practice, this task is done by the US Federal Communications Commission, which licenses and regulates SpaceX. 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RPr="008F5337">
        <w:rPr>
          <w:rStyle w:val="StyleUnderline"/>
        </w:rPr>
        <w:t>If SpaceX breaches a US obligation under international law, the US bears responsibility for an internationally wrongful act.</w:t>
      </w:r>
      <w:r>
        <w:t>.</w:t>
      </w:r>
    </w:p>
    <w:p w14:paraId="3FCC6234" w14:textId="77777777" w:rsidR="003B1727" w:rsidRPr="008F5337" w:rsidRDefault="003B1727" w:rsidP="003B1727">
      <w:pPr>
        <w:pStyle w:val="Heading4"/>
      </w:pPr>
      <w:r>
        <w:t xml:space="preserve">6] </w:t>
      </w:r>
      <w:r w:rsidRPr="008F5337">
        <w:t>Libertarianism turns don’t apply</w:t>
      </w:r>
      <w:r>
        <w:t xml:space="preserve"> – </w:t>
      </w:r>
      <w:r w:rsidRPr="008F5337">
        <w:t>Privatization of space inherently relies on an anti-libertarian state-based model</w:t>
      </w:r>
    </w:p>
    <w:p w14:paraId="1EE02F4C" w14:textId="77777777" w:rsidR="003B1727" w:rsidRPr="008F5337" w:rsidRDefault="003B1727" w:rsidP="003B1727">
      <w:r w:rsidRPr="008F5337">
        <w:rPr>
          <w:rStyle w:val="StyleUnderline"/>
          <w:bCs/>
        </w:rPr>
        <w:t>Shammas and Holen 19</w:t>
      </w:r>
      <w:r w:rsidRPr="008F5337">
        <w:t xml:space="preserve"> [(Victor L. Oslo Metropolitan University, Tomas B. Independent scholar) “One giant leap for capitalistkind: private enterprise in outer space,” Palgrave Communications, 1-29-19, https://www.nature.com/articles/s41599-019-0218-9] TDI</w:t>
      </w:r>
    </w:p>
    <w:p w14:paraId="19833840" w14:textId="77777777" w:rsidR="003B1727" w:rsidRPr="00AC51AA" w:rsidRDefault="003B1727" w:rsidP="003B1727">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capitalistkind is </w:t>
      </w:r>
      <w:r w:rsidRPr="002A4607">
        <w:rPr>
          <w:rStyle w:val="StyleUnderline"/>
          <w:highlight w:val="green"/>
        </w:rPr>
        <w:t xml:space="preserve">undermined by the reliance of </w:t>
      </w:r>
      <w:r w:rsidRPr="002A4607">
        <w:rPr>
          <w:rStyle w:val="StyleUnderline"/>
        </w:rPr>
        <w:t xml:space="preserve">the entire </w:t>
      </w:r>
      <w:r w:rsidRPr="002A4607">
        <w:rPr>
          <w:rStyle w:val="StyleUnderline"/>
          <w:highlight w:val="green"/>
        </w:rPr>
        <w:t xml:space="preserve">NewSpace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The business model of NewSpace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 xml:space="preserve">This inward tension between state dependency and capitalist autonomy is itself a product of neoliberalism’s contradictory demand </w:t>
      </w:r>
      <w:r w:rsidRPr="008F5337">
        <w:rPr>
          <w:rStyle w:val="StyleUnderline"/>
        </w:rPr>
        <w:lastRenderedPageBreak/>
        <w:t>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New</w:t>
      </w:r>
      <w:r w:rsidRPr="002A4607">
        <w:rPr>
          <w:rStyle w:val="StyleUnderline"/>
          <w:highlight w:val="green"/>
        </w:rPr>
        <w:t>Space</w:t>
      </w:r>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5DF3E66C" w14:textId="77777777" w:rsidR="003B1727" w:rsidRPr="001C268B" w:rsidRDefault="003B1727" w:rsidP="001C268B"/>
    <w:p w14:paraId="332BB191" w14:textId="0B69C7C9" w:rsidR="001C268B" w:rsidRPr="001C268B" w:rsidRDefault="001C268B" w:rsidP="001C268B">
      <w:pPr>
        <w:pStyle w:val="Heading1"/>
      </w:pPr>
      <w:r>
        <w:lastRenderedPageBreak/>
        <w:t>1AC</w:t>
      </w:r>
    </w:p>
    <w:p w14:paraId="0BD68457" w14:textId="77777777" w:rsidR="001C268B" w:rsidRDefault="001C268B" w:rsidP="00D51310">
      <w:pPr>
        <w:pStyle w:val="Heading3"/>
        <w:rPr>
          <w:rFonts w:asciiTheme="minorHAnsi" w:hAnsiTheme="minorHAnsi" w:cstheme="minorHAnsi"/>
        </w:rPr>
      </w:pPr>
    </w:p>
    <w:p w14:paraId="15B3A6DC" w14:textId="3CA472D7" w:rsidR="00D51310" w:rsidRPr="000E217D" w:rsidRDefault="00D51310" w:rsidP="00D51310">
      <w:pPr>
        <w:pStyle w:val="Heading3"/>
        <w:rPr>
          <w:rFonts w:asciiTheme="minorHAnsi" w:hAnsiTheme="minorHAnsi" w:cstheme="minorHAnsi"/>
        </w:rPr>
      </w:pPr>
      <w:r w:rsidRPr="000E217D">
        <w:rPr>
          <w:rFonts w:asciiTheme="minorHAnsi" w:hAnsiTheme="minorHAnsi" w:cstheme="minorHAnsi"/>
        </w:rPr>
        <w:lastRenderedPageBreak/>
        <w:t>Plan</w:t>
      </w:r>
    </w:p>
    <w:p w14:paraId="28150490"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I affirm: The appropriation of outer space by private entities via Large Satellite Constellations in Lower Earth Orbit is unjust.</w:t>
      </w:r>
    </w:p>
    <w:p w14:paraId="495CDC75" w14:textId="77777777" w:rsidR="00D51310" w:rsidRPr="000E217D" w:rsidRDefault="00D51310" w:rsidP="00D51310">
      <w:pPr>
        <w:rPr>
          <w:rFonts w:asciiTheme="minorHAnsi" w:hAnsiTheme="minorHAnsi" w:cstheme="minorHAnsi"/>
        </w:rPr>
      </w:pPr>
      <w:r w:rsidRPr="000E217D">
        <w:rPr>
          <w:rStyle w:val="Style13ptBold"/>
          <w:rFonts w:asciiTheme="minorHAnsi" w:hAnsiTheme="minorHAnsi" w:cstheme="minorHAnsi"/>
        </w:rPr>
        <w:t xml:space="preserve">Takaya et al 18 </w:t>
      </w:r>
      <w:r w:rsidRPr="000E217D">
        <w:rPr>
          <w:rFonts w:asciiTheme="minorHAnsi" w:hAnsiTheme="minorHAnsi" w:cstheme="min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0A824DAC" w14:textId="77777777" w:rsidR="00D51310" w:rsidRPr="000E217D" w:rsidRDefault="00D51310" w:rsidP="00D51310">
      <w:pPr>
        <w:pStyle w:val="ListParagraph"/>
        <w:numPr>
          <w:ilvl w:val="0"/>
          <w:numId w:val="12"/>
        </w:numPr>
        <w:rPr>
          <w:rFonts w:asciiTheme="minorHAnsi" w:hAnsiTheme="minorHAnsi" w:cstheme="minorHAnsi"/>
        </w:rPr>
      </w:pPr>
      <w:r w:rsidRPr="000E217D">
        <w:rPr>
          <w:rFonts w:asciiTheme="minorHAnsi" w:hAnsiTheme="minorHAnsi" w:cstheme="minorHAnsi"/>
        </w:rPr>
        <w:t>LSC = large satellite constellations</w:t>
      </w:r>
    </w:p>
    <w:p w14:paraId="43EA78CE" w14:textId="77777777" w:rsidR="00D51310" w:rsidRPr="000E217D" w:rsidRDefault="00D51310" w:rsidP="00D51310">
      <w:pPr>
        <w:pStyle w:val="ListParagraph"/>
        <w:numPr>
          <w:ilvl w:val="0"/>
          <w:numId w:val="12"/>
        </w:numPr>
        <w:rPr>
          <w:rFonts w:asciiTheme="minorHAnsi" w:hAnsiTheme="minorHAnsi" w:cstheme="minorHAnsi"/>
        </w:rPr>
      </w:pPr>
      <w:r w:rsidRPr="000E217D">
        <w:rPr>
          <w:rFonts w:asciiTheme="minorHAnsi" w:hAnsiTheme="minorHAnsi" w:cstheme="minorHAnsi"/>
        </w:rPr>
        <w:t>Outlines “L”SC thresholds</w:t>
      </w:r>
    </w:p>
    <w:p w14:paraId="15294EF4"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By investigating expected large satellite constellation projects and by reviewing existing interpretations of international space law, this paper argues that </w:t>
      </w:r>
      <w:r w:rsidRPr="000E217D">
        <w:rPr>
          <w:rStyle w:val="StyleUnderline"/>
          <w:rFonts w:asciiTheme="minorHAnsi" w:hAnsiTheme="minorHAnsi" w:cstheme="minorHAnsi"/>
        </w:rPr>
        <w:t xml:space="preserve">the </w:t>
      </w:r>
      <w:r w:rsidRPr="000E217D">
        <w:rPr>
          <w:rStyle w:val="StyleUnderline"/>
          <w:rFonts w:asciiTheme="minorHAnsi" w:hAnsiTheme="minorHAnsi" w:cstheme="minorHAnsi"/>
          <w:highlight w:val="green"/>
        </w:rPr>
        <w:t>exclusive use of</w:t>
      </w:r>
      <w:r w:rsidRPr="000E217D">
        <w:rPr>
          <w:rStyle w:val="StyleUnderline"/>
          <w:rFonts w:asciiTheme="minorHAnsi" w:hAnsiTheme="minorHAnsi" w:cstheme="minorHAnsi"/>
        </w:rPr>
        <w:t xml:space="preserve"> specific </w:t>
      </w:r>
      <w:r w:rsidRPr="000E217D">
        <w:rPr>
          <w:rStyle w:val="StyleUnderline"/>
          <w:rFonts w:asciiTheme="minorHAnsi" w:hAnsiTheme="minorHAnsi" w:cstheme="minorHAnsi"/>
          <w:highlight w:val="green"/>
        </w:rPr>
        <w:t>LEO orbits by</w:t>
      </w:r>
      <w:r w:rsidRPr="000E217D">
        <w:rPr>
          <w:rStyle w:val="StyleUnderline"/>
          <w:rFonts w:asciiTheme="minorHAnsi" w:hAnsiTheme="minorHAnsi" w:cstheme="minorHAnsi"/>
        </w:rPr>
        <w:t xml:space="preserve"> a </w:t>
      </w:r>
      <w:r w:rsidRPr="000E217D">
        <w:rPr>
          <w:rStyle w:val="StyleUnderline"/>
          <w:rFonts w:asciiTheme="minorHAnsi" w:hAnsiTheme="minorHAnsi" w:cstheme="minorHAnsi"/>
          <w:highlight w:val="green"/>
        </w:rPr>
        <w:t>large constellation of satellite</w:t>
      </w:r>
      <w:r w:rsidRPr="000E217D">
        <w:rPr>
          <w:rStyle w:val="StyleUnderline"/>
          <w:rFonts w:asciiTheme="minorHAnsi" w:hAnsiTheme="minorHAnsi" w:cstheme="minorHAnsi"/>
        </w:rPr>
        <w:t xml:space="preserve"> could </w:t>
      </w:r>
      <w:r w:rsidRPr="000E217D">
        <w:rPr>
          <w:rStyle w:val="StyleUnderline"/>
          <w:rFonts w:asciiTheme="minorHAnsi" w:hAnsiTheme="minorHAnsi" w:cstheme="minorHAnsi"/>
          <w:highlight w:val="green"/>
        </w:rPr>
        <w:t>constitute</w:t>
      </w:r>
      <w:r w:rsidRPr="000E217D">
        <w:rPr>
          <w:rStyle w:val="StyleUnderline"/>
          <w:rFonts w:asciiTheme="minorHAnsi" w:hAnsiTheme="minorHAnsi" w:cstheme="minorHAnsi"/>
        </w:rPr>
        <w:t xml:space="preserve"> a </w:t>
      </w:r>
      <w:r w:rsidRPr="000E217D">
        <w:rPr>
          <w:rStyle w:val="StyleUnderline"/>
          <w:rFonts w:asciiTheme="minorHAnsi" w:hAnsiTheme="minorHAnsi" w:cstheme="minorHAnsi"/>
          <w:highlight w:val="green"/>
        </w:rPr>
        <w:t>violation of the non-appropriation principle by means of occupation and</w:t>
      </w:r>
      <w:r w:rsidRPr="000E217D">
        <w:rPr>
          <w:rStyle w:val="StyleUnderline"/>
          <w:rFonts w:asciiTheme="minorHAnsi" w:hAnsiTheme="minorHAnsi" w:cstheme="minorHAnsi"/>
        </w:rPr>
        <w:t xml:space="preserve"> by means of </w:t>
      </w:r>
      <w:r w:rsidRPr="000E217D">
        <w:rPr>
          <w:rStyle w:val="StyleUnderline"/>
          <w:rFonts w:asciiTheme="minorHAnsi" w:hAnsiTheme="minorHAnsi" w:cstheme="minorHAnsi"/>
          <w:highlight w:val="green"/>
        </w:rPr>
        <w:t>use</w:t>
      </w:r>
      <w:r w:rsidRPr="000E217D">
        <w:rPr>
          <w:rStyle w:val="StyleUnderline"/>
          <w:rFonts w:asciiTheme="minorHAnsi" w:hAnsiTheme="minorHAnsi" w:cstheme="minorHAnsi"/>
        </w:rPr>
        <w:t xml:space="preserve">, drawing a </w:t>
      </w:r>
      <w:r w:rsidRPr="000E217D">
        <w:rPr>
          <w:rStyle w:val="StyleUnderline"/>
          <w:rFonts w:asciiTheme="minorHAnsi" w:hAnsiTheme="minorHAnsi" w:cstheme="minorHAnsi"/>
          <w:highlight w:val="green"/>
        </w:rPr>
        <w:t>parallel between orbits as resources and</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exploitation of</w:t>
      </w:r>
      <w:r w:rsidRPr="000E217D">
        <w:rPr>
          <w:rStyle w:val="StyleUnderline"/>
          <w:rFonts w:asciiTheme="minorHAnsi" w:hAnsiTheme="minorHAnsi" w:cstheme="minorHAnsi"/>
        </w:rPr>
        <w:t xml:space="preserve"> tangible </w:t>
      </w:r>
      <w:r w:rsidRPr="000E217D">
        <w:rPr>
          <w:rStyle w:val="StyleUnderline"/>
          <w:rFonts w:asciiTheme="minorHAnsi" w:hAnsiTheme="minorHAnsi" w:cstheme="minorHAnsi"/>
          <w:highlight w:val="green"/>
        </w:rPr>
        <w:t>mineral resources</w:t>
      </w:r>
      <w:r w:rsidRPr="000E217D">
        <w:rPr>
          <w:rStyle w:val="StyleUnderline"/>
          <w:rFonts w:asciiTheme="minorHAnsi" w:hAnsiTheme="minorHAnsi" w:cstheme="minorHAnsi"/>
        </w:rPr>
        <w:t xml:space="preserve"> in space.</w:t>
      </w:r>
      <w:r w:rsidRPr="000E217D">
        <w:rPr>
          <w:rFonts w:asciiTheme="minorHAnsi" w:hAnsiTheme="minorHAnsi" w:cstheme="minorHAnsi"/>
        </w:rPr>
        <w:t xml:space="preserve"> Based on this, the important question to be raised is what constitutes an exclusive use of a specific orbit. In other words, </w:t>
      </w:r>
      <w:r w:rsidRPr="000E217D">
        <w:rPr>
          <w:rStyle w:val="StyleUnderline"/>
          <w:rFonts w:asciiTheme="minorHAnsi" w:hAnsiTheme="minorHAnsi" w:cstheme="min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6CC6B17E"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0E217D">
        <w:rPr>
          <w:rFonts w:asciiTheme="minorHAnsi" w:hAnsiTheme="minorHAnsi" w:cstheme="minorHAnsi"/>
        </w:rPr>
        <w:t xml:space="preserve"> In this paper, the authors define </w:t>
      </w:r>
      <w:r w:rsidRPr="000E217D">
        <w:rPr>
          <w:rStyle w:val="StyleUnderline"/>
          <w:rFonts w:asciiTheme="minorHAnsi" w:hAnsiTheme="minorHAnsi" w:cstheme="minorHAnsi"/>
        </w:rPr>
        <w:t xml:space="preserve">an </w:t>
      </w:r>
      <w:r w:rsidRPr="000E217D">
        <w:rPr>
          <w:rStyle w:val="StyleUnderline"/>
          <w:rFonts w:asciiTheme="minorHAnsi" w:hAnsiTheme="minorHAnsi" w:cstheme="minorHAnsi"/>
          <w:highlight w:val="green"/>
        </w:rPr>
        <w:t>exclusive use of an orbit</w:t>
      </w:r>
      <w:r w:rsidRPr="000E217D">
        <w:rPr>
          <w:rStyle w:val="StyleUnderline"/>
          <w:rFonts w:asciiTheme="minorHAnsi" w:hAnsiTheme="minorHAnsi" w:cstheme="minorHAnsi"/>
        </w:rPr>
        <w:t xml:space="preserve"> by a state</w:t>
      </w:r>
      <w:r w:rsidRPr="000E217D">
        <w:rPr>
          <w:rFonts w:asciiTheme="minorHAnsi" w:hAnsiTheme="minorHAnsi" w:cstheme="minorHAnsi"/>
        </w:rPr>
        <w:t xml:space="preserve">40 </w:t>
      </w:r>
      <w:r w:rsidRPr="000E217D">
        <w:rPr>
          <w:rStyle w:val="StyleUnderline"/>
          <w:rFonts w:asciiTheme="minorHAnsi" w:hAnsiTheme="minorHAnsi" w:cstheme="minorHAnsi"/>
          <w:highlight w:val="green"/>
        </w:rPr>
        <w:t xml:space="preserve">as any use that would </w:t>
      </w:r>
      <w:r w:rsidRPr="000E217D">
        <w:rPr>
          <w:rStyle w:val="StyleUnderline"/>
          <w:rFonts w:asciiTheme="minorHAnsi" w:hAnsiTheme="minorHAnsi" w:cstheme="minorHAnsi"/>
        </w:rPr>
        <w:t>prevent/</w:t>
      </w:r>
      <w:r w:rsidRPr="000E217D">
        <w:rPr>
          <w:rStyle w:val="StyleUnderline"/>
          <w:rFonts w:asciiTheme="minorHAnsi" w:hAnsiTheme="minorHAnsi" w:cstheme="minorHAnsi"/>
          <w:highlight w:val="green"/>
        </w:rPr>
        <w:t>hinder the usage</w:t>
      </w:r>
      <w:r w:rsidRPr="000E217D">
        <w:rPr>
          <w:rStyle w:val="StyleUnderline"/>
          <w:rFonts w:asciiTheme="minorHAnsi" w:hAnsiTheme="minorHAnsi" w:cstheme="minorHAnsi"/>
        </w:rPr>
        <w:t xml:space="preserve"> of the same orbit </w:t>
      </w:r>
      <w:r w:rsidRPr="000E217D">
        <w:rPr>
          <w:rStyle w:val="StyleUnderline"/>
          <w:rFonts w:asciiTheme="minorHAnsi" w:hAnsiTheme="minorHAnsi" w:cstheme="minorHAnsi"/>
          <w:highlight w:val="green"/>
        </w:rPr>
        <w:t>by any other state</w:t>
      </w:r>
      <w:r w:rsidRPr="000E217D">
        <w:rPr>
          <w:rStyle w:val="StyleUnderline"/>
          <w:rFonts w:asciiTheme="minorHAnsi" w:hAnsiTheme="minorHAnsi" w:cstheme="minorHAnsi"/>
        </w:rPr>
        <w:t xml:space="preserve">. Translating </w:t>
      </w:r>
      <w:r w:rsidRPr="000E217D">
        <w:rPr>
          <w:rStyle w:val="StyleUnderline"/>
          <w:rFonts w:asciiTheme="minorHAnsi" w:hAnsiTheme="minorHAnsi" w:cstheme="minorHAnsi"/>
          <w:highlight w:val="green"/>
        </w:rPr>
        <w:t xml:space="preserve">this definition </w:t>
      </w:r>
      <w:r w:rsidRPr="000E217D">
        <w:rPr>
          <w:rStyle w:val="StyleUnderline"/>
          <w:rFonts w:asciiTheme="minorHAnsi" w:hAnsiTheme="minorHAnsi" w:cstheme="minorHAnsi"/>
        </w:rPr>
        <w:t xml:space="preserve">into an applicable regulation </w:t>
      </w:r>
      <w:r w:rsidRPr="000E217D">
        <w:rPr>
          <w:rStyle w:val="StyleUnderline"/>
          <w:rFonts w:asciiTheme="minorHAnsi" w:hAnsiTheme="minorHAnsi" w:cstheme="minorHAnsi"/>
          <w:highlight w:val="green"/>
        </w:rPr>
        <w:t>could consist in defining a threshold of orbital collision risk or a threshold of density of satellites along an orbit based on</w:t>
      </w:r>
      <w:r w:rsidRPr="000E217D">
        <w:rPr>
          <w:rStyle w:val="StyleUnderline"/>
          <w:rFonts w:asciiTheme="minorHAnsi" w:hAnsiTheme="minorHAnsi" w:cstheme="minorHAnsi"/>
        </w:rPr>
        <w:t xml:space="preserve"> its </w:t>
      </w:r>
      <w:r w:rsidRPr="000E217D">
        <w:rPr>
          <w:rStyle w:val="StyleUnderline"/>
          <w:rFonts w:asciiTheme="minorHAnsi" w:hAnsiTheme="minorHAnsi" w:cstheme="minorHAnsi"/>
          <w:highlight w:val="green"/>
        </w:rPr>
        <w:t>altitude, shape,</w:t>
      </w:r>
      <w:r w:rsidRPr="000E217D">
        <w:rPr>
          <w:rStyle w:val="StyleUnderline"/>
          <w:rFonts w:asciiTheme="minorHAnsi" w:hAnsiTheme="minorHAnsi" w:cstheme="minorHAnsi"/>
        </w:rPr>
        <w:t xml:space="preserve"> relative </w:t>
      </w:r>
      <w:r w:rsidRPr="000E217D">
        <w:rPr>
          <w:rStyle w:val="StyleUnderline"/>
          <w:rFonts w:asciiTheme="minorHAnsi" w:hAnsiTheme="minorHAnsi" w:cstheme="minorHAnsi"/>
          <w:highlight w:val="green"/>
        </w:rPr>
        <w:t>velocity</w:t>
      </w:r>
      <w:r w:rsidRPr="000E217D">
        <w:rPr>
          <w:rStyle w:val="StyleUnderline"/>
          <w:rFonts w:asciiTheme="minorHAnsi" w:hAnsiTheme="minorHAnsi" w:cstheme="minorHAnsi"/>
        </w:rPr>
        <w:t xml:space="preserve"> of neighbouring objects, etc</w:t>
      </w:r>
      <w:r w:rsidRPr="000E217D">
        <w:rPr>
          <w:rFonts w:asciiTheme="minorHAnsi" w:hAnsiTheme="minorHAnsi" w:cstheme="minorHAnsi"/>
        </w:rPr>
        <w:t xml:space="preserve">. It is however not the purpose of this space law paper. </w:t>
      </w:r>
      <w:r w:rsidRPr="000E217D">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0E217D">
        <w:rPr>
          <w:rFonts w:asciiTheme="minorHAnsi" w:hAnsiTheme="minorHAnsi" w:cstheme="minorHAnsi"/>
        </w:rPr>
        <w:t>Moreover, even if its rules suffer from a low implementation rates, the IADC would be an appropriate discussion platform thanks to its very deep technical focus.</w:t>
      </w:r>
    </w:p>
    <w:p w14:paraId="1D941A39"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6. Conclusion </w:t>
      </w:r>
    </w:p>
    <w:p w14:paraId="55BEC277"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 xml:space="preserve">The various announced projects of </w:t>
      </w:r>
      <w:r w:rsidRPr="000E217D">
        <w:rPr>
          <w:rStyle w:val="StyleUnderline"/>
          <w:rFonts w:asciiTheme="minorHAnsi" w:hAnsiTheme="minorHAnsi" w:cstheme="minorHAnsi"/>
          <w:highlight w:val="green"/>
        </w:rPr>
        <w:t>LSC</w:t>
      </w:r>
      <w:r w:rsidRPr="000E217D">
        <w:rPr>
          <w:rStyle w:val="StyleUnderline"/>
          <w:rFonts w:asciiTheme="minorHAnsi" w:hAnsiTheme="minorHAnsi" w:cstheme="minorHAnsi"/>
        </w:rPr>
        <w:t xml:space="preserve">, also called </w:t>
      </w:r>
      <w:r w:rsidRPr="000E217D">
        <w:rPr>
          <w:rStyle w:val="StyleUnderline"/>
          <w:rFonts w:asciiTheme="minorHAnsi" w:hAnsiTheme="minorHAnsi" w:cstheme="minorHAnsi"/>
          <w:highlight w:val="green"/>
        </w:rPr>
        <w:t>mega-constellations</w:t>
      </w:r>
      <w:r w:rsidRPr="000E217D">
        <w:rPr>
          <w:rStyle w:val="StyleUnderline"/>
          <w:rFonts w:asciiTheme="minorHAnsi" w:hAnsiTheme="minorHAnsi" w:cstheme="minorHAnsi"/>
        </w:rPr>
        <w:t>, push existing regulations and practices to their limit</w:t>
      </w:r>
      <w:r w:rsidRPr="000E217D">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12372D32"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sym w:font="Symbol" w:char="F0A7"/>
      </w:r>
      <w:r w:rsidRPr="000E217D">
        <w:rPr>
          <w:rFonts w:asciiTheme="minorHAnsi" w:hAnsiTheme="minorHAnsi" w:cstheme="minorHAnsi"/>
        </w:rPr>
        <w:sym w:font="Symbol" w:char="F020"/>
      </w:r>
      <w:r w:rsidRPr="000E217D">
        <w:rPr>
          <w:rFonts w:asciiTheme="minorHAnsi" w:hAnsiTheme="minorHAnsi" w:cstheme="minorHAnsi"/>
        </w:rPr>
        <w:t xml:space="preserve"> </w:t>
      </w:r>
      <w:r w:rsidRPr="000E217D">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0E217D">
        <w:rPr>
          <w:rFonts w:asciiTheme="minorHAnsi" w:hAnsiTheme="minorHAnsi" w:cstheme="minorHAnsi"/>
        </w:rPr>
        <w:t xml:space="preserve">; </w:t>
      </w:r>
    </w:p>
    <w:p w14:paraId="69CD8219"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sym w:font="Symbol" w:char="F0A7"/>
      </w:r>
      <w:r w:rsidRPr="000E217D">
        <w:rPr>
          <w:rFonts w:asciiTheme="minorHAnsi" w:hAnsiTheme="minorHAnsi" w:cstheme="minorHAnsi"/>
        </w:rPr>
        <w:sym w:font="Symbol" w:char="F020"/>
      </w:r>
      <w:r w:rsidRPr="000E217D">
        <w:rPr>
          <w:rFonts w:asciiTheme="minorHAnsi" w:hAnsiTheme="minorHAnsi" w:cstheme="minorHAnsi"/>
        </w:rPr>
        <w:t xml:space="preserve"> ITU’s “first come, first served” principle is reaching its limits with current LSC projects and should be re-evaluated; </w:t>
      </w:r>
    </w:p>
    <w:p w14:paraId="0C04D5FF"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sym w:font="Symbol" w:char="F0A7"/>
      </w:r>
      <w:r w:rsidRPr="000E217D">
        <w:rPr>
          <w:rFonts w:asciiTheme="minorHAnsi" w:hAnsiTheme="minorHAnsi" w:cstheme="minorHAnsi"/>
        </w:rPr>
        <w:sym w:font="Symbol" w:char="F020"/>
      </w:r>
      <w:r w:rsidRPr="000E217D">
        <w:rPr>
          <w:rFonts w:asciiTheme="minorHAnsi" w:hAnsiTheme="minorHAnsi" w:cstheme="minorHAnsi"/>
        </w:rPr>
        <w:t xml:space="preserve"> The main challenge ahead is not legal but technical and regulatory and consists in defining precisely what can constitute an exclusive use of an orbit and in translating such definition into a clear regulation or code of conduct.</w:t>
      </w:r>
    </w:p>
    <w:p w14:paraId="2F63ABC6" w14:textId="77777777" w:rsidR="00D51310" w:rsidRPr="000E217D" w:rsidRDefault="00D51310" w:rsidP="00D51310">
      <w:pPr>
        <w:pStyle w:val="Heading3"/>
      </w:pPr>
      <w:r w:rsidRPr="000E217D">
        <w:t>Adv – Collisions</w:t>
      </w:r>
    </w:p>
    <w:p w14:paraId="1DC1A179"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Satellite internet constellations accelerate collision risks – more close encounters and less transparency means bad decisions are inevitable.</w:t>
      </w:r>
    </w:p>
    <w:p w14:paraId="285C70EE" w14:textId="77777777" w:rsidR="00D51310" w:rsidRPr="000E217D" w:rsidRDefault="00D51310" w:rsidP="00D51310">
      <w:pPr>
        <w:rPr>
          <w:rFonts w:asciiTheme="minorHAnsi" w:hAnsiTheme="minorHAnsi" w:cstheme="minorHAnsi"/>
        </w:rPr>
      </w:pPr>
      <w:r w:rsidRPr="000E217D">
        <w:rPr>
          <w:rStyle w:val="Style13ptBold"/>
          <w:rFonts w:asciiTheme="minorHAnsi" w:hAnsiTheme="minorHAnsi" w:cstheme="minorHAnsi"/>
        </w:rPr>
        <w:t xml:space="preserve">Pultarova 21 </w:t>
      </w:r>
      <w:r w:rsidRPr="000E217D">
        <w:rPr>
          <w:rFonts w:asciiTheme="minorHAnsi" w:hAnsiTheme="minorHAnsi" w:cstheme="min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0E217D">
          <w:rPr>
            <w:rStyle w:val="Hyperlink"/>
            <w:rFonts w:asciiTheme="minorHAnsi" w:hAnsiTheme="minorHAnsi" w:cstheme="minorHAnsi"/>
          </w:rPr>
          <w:t>https://www.space.com/spacex-starlink-satellite-collision-alerts-on-the-rise</w:t>
        </w:r>
      </w:hyperlink>
      <w:r w:rsidRPr="000E217D">
        <w:rPr>
          <w:rFonts w:asciiTheme="minorHAnsi" w:hAnsiTheme="minorHAnsi" w:cstheme="minorHAnsi"/>
        </w:rPr>
        <w:t xml:space="preserve"> SM</w:t>
      </w:r>
    </w:p>
    <w:p w14:paraId="7D65295B"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 xml:space="preserve">SpaceX </w:t>
      </w:r>
      <w:r w:rsidRPr="000E217D">
        <w:rPr>
          <w:rStyle w:val="StyleUnderline"/>
          <w:rFonts w:asciiTheme="minorHAnsi" w:hAnsiTheme="minorHAnsi" w:cstheme="minorHAnsi"/>
          <w:highlight w:val="green"/>
        </w:rPr>
        <w:t>Starlink 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responsible for over half of close encounters in orbit</w:t>
      </w:r>
      <w:r w:rsidRPr="000E217D">
        <w:rPr>
          <w:rFonts w:asciiTheme="minorHAnsi" w:hAnsiTheme="minorHAnsi" w:cstheme="minorHAnsi"/>
        </w:rPr>
        <w:t>, scientist says</w:t>
      </w:r>
    </w:p>
    <w:p w14:paraId="2CF09287"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Starlink satellites might soon be involved in 90% of close encounters between two spacecraft in low Earth orbit.</w:t>
      </w:r>
    </w:p>
    <w:p w14:paraId="2432124C"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Operators of satellite constellations are constantly forced to move their satellites because of encounters with other spacecraft and pieces of space junk. </w:t>
      </w:r>
      <w:r w:rsidRPr="000E217D">
        <w:rPr>
          <w:rStyle w:val="StyleUnderline"/>
          <w:rFonts w:asciiTheme="minorHAnsi" w:hAnsiTheme="minorHAnsi" w:cstheme="minorHAnsi"/>
          <w:highlight w:val="green"/>
        </w:rPr>
        <w:t>And</w:t>
      </w:r>
      <w:r w:rsidRPr="000E217D">
        <w:rPr>
          <w:rFonts w:asciiTheme="minorHAnsi" w:hAnsiTheme="minorHAnsi" w:cstheme="minorHAnsi"/>
        </w:rPr>
        <w:t xml:space="preserve">, </w:t>
      </w:r>
      <w:r w:rsidRPr="000E217D">
        <w:rPr>
          <w:rStyle w:val="StyleUnderline"/>
          <w:rFonts w:asciiTheme="minorHAnsi" w:hAnsiTheme="minorHAnsi" w:cstheme="minorHAnsi"/>
        </w:rPr>
        <w:t xml:space="preserve">thanks to SpaceX's Starlink satellites, </w:t>
      </w:r>
      <w:r w:rsidRPr="000E217D">
        <w:rPr>
          <w:rStyle w:val="StyleUnderline"/>
          <w:rFonts w:asciiTheme="minorHAnsi" w:hAnsiTheme="minorHAnsi" w:cstheme="minorHAnsi"/>
          <w:highlight w:val="green"/>
        </w:rPr>
        <w:t>the number</w:t>
      </w:r>
      <w:r w:rsidRPr="000E217D">
        <w:rPr>
          <w:rStyle w:val="StyleUnderline"/>
          <w:rFonts w:asciiTheme="minorHAnsi" w:hAnsiTheme="minorHAnsi" w:cstheme="minorHAnsi"/>
        </w:rPr>
        <w:t xml:space="preserve"> of such dangerous approaches </w:t>
      </w:r>
      <w:r w:rsidRPr="000E217D">
        <w:rPr>
          <w:rStyle w:val="StyleUnderline"/>
          <w:rFonts w:asciiTheme="minorHAnsi" w:hAnsiTheme="minorHAnsi" w:cstheme="minorHAnsi"/>
          <w:highlight w:val="green"/>
        </w:rPr>
        <w:t>will</w:t>
      </w:r>
      <w:r w:rsidRPr="000E217D">
        <w:rPr>
          <w:rStyle w:val="StyleUnderline"/>
          <w:rFonts w:asciiTheme="minorHAnsi" w:hAnsiTheme="minorHAnsi" w:cstheme="minorHAnsi"/>
        </w:rPr>
        <w:t xml:space="preserve"> continue to </w:t>
      </w:r>
      <w:r w:rsidRPr="000E217D">
        <w:rPr>
          <w:rStyle w:val="StyleUnderline"/>
          <w:rFonts w:asciiTheme="minorHAnsi" w:hAnsiTheme="minorHAnsi" w:cstheme="minorHAnsi"/>
          <w:highlight w:val="green"/>
        </w:rPr>
        <w:t>grow</w:t>
      </w:r>
      <w:r w:rsidRPr="000E217D">
        <w:rPr>
          <w:rStyle w:val="StyleUnderline"/>
          <w:rFonts w:asciiTheme="minorHAnsi" w:hAnsiTheme="minorHAnsi" w:cstheme="minorHAnsi"/>
        </w:rPr>
        <w:t>, according to estimates based on available data.</w:t>
      </w:r>
    </w:p>
    <w:p w14:paraId="2FF4AB80"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 xml:space="preserve">SpaceX's Starlink satellites alone are involved in about </w:t>
      </w:r>
      <w:r w:rsidRPr="000E217D">
        <w:rPr>
          <w:rStyle w:val="StyleUnderline"/>
          <w:rFonts w:asciiTheme="minorHAnsi" w:hAnsiTheme="minorHAnsi" w:cstheme="minorHAnsi"/>
          <w:highlight w:val="green"/>
        </w:rPr>
        <w:t>1,600</w:t>
      </w:r>
      <w:r w:rsidRPr="000E217D">
        <w:rPr>
          <w:rStyle w:val="StyleUnderline"/>
          <w:rFonts w:asciiTheme="minorHAnsi" w:hAnsiTheme="minorHAnsi" w:cstheme="minorHAnsi"/>
        </w:rPr>
        <w:t xml:space="preserve"> close encounters between two spacecraft </w:t>
      </w:r>
      <w:r w:rsidRPr="000E217D">
        <w:rPr>
          <w:rStyle w:val="StyleUnderline"/>
          <w:rFonts w:asciiTheme="minorHAnsi" w:hAnsiTheme="minorHAnsi" w:cstheme="minorHAnsi"/>
          <w:highlight w:val="green"/>
        </w:rPr>
        <w:t>every week</w:t>
      </w:r>
      <w:r w:rsidRPr="000E217D">
        <w:rPr>
          <w:rStyle w:val="StyleUnderline"/>
          <w:rFonts w:asciiTheme="minorHAnsi" w:hAnsiTheme="minorHAnsi" w:cstheme="minorHAnsi"/>
        </w:rPr>
        <w:t>, that's about 50 % of all such incidents, according to Hugh Lewis, the head of the Astronautics Research Group at the University of Southampton, U.K</w:t>
      </w:r>
      <w:r w:rsidRPr="000E217D">
        <w:rPr>
          <w:rFonts w:asciiTheme="minorHAnsi" w:hAnsiTheme="minorHAnsi" w:cstheme="minorHAnsi"/>
        </w:rPr>
        <w:t>. These encounters include situations when two spacecraft pass within a distance of 0.6 miles (1 kilometer) from each other.</w:t>
      </w:r>
    </w:p>
    <w:p w14:paraId="586428B0"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1579C3F4"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Lewis publishes regular updates on Twitter and has seen a worrying trend in the data that reflects the fast deployment of the Starlink constellation. </w:t>
      </w:r>
    </w:p>
    <w:p w14:paraId="7B5F1D36"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"I have looked at the data </w:t>
      </w:r>
      <w:r w:rsidRPr="000E217D">
        <w:rPr>
          <w:rStyle w:val="StyleUnderline"/>
          <w:rFonts w:asciiTheme="minorHAnsi" w:hAnsiTheme="minorHAnsi" w:cstheme="minorHAnsi"/>
        </w:rPr>
        <w:t>going back to May 2019 when Starlink was first launched</w:t>
      </w:r>
      <w:r w:rsidRPr="000E217D">
        <w:rPr>
          <w:rFonts w:asciiTheme="minorHAnsi" w:hAnsiTheme="minorHAnsi" w:cstheme="minorHAnsi"/>
        </w:rPr>
        <w:t xml:space="preserve"> to understand the burden of these megaconstellations," Lewis told Space.com. "</w:t>
      </w:r>
      <w:r w:rsidRPr="000E217D">
        <w:rPr>
          <w:rStyle w:val="StyleUnderline"/>
          <w:rFonts w:asciiTheme="minorHAnsi" w:hAnsiTheme="minorHAnsi" w:cstheme="minorHAnsi"/>
        </w:rPr>
        <w:t>Since then, the number of encounters picked up by the Socrates database has more than doubled and now we are in a situation where Starlink accounts for half of all encounters."</w:t>
      </w:r>
    </w:p>
    <w:p w14:paraId="0AF09BF4"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The current 1,600 close passes include those between two Starlink satellites. Excluding these encounters, Starlink satellites approach other operators’ spacecraft 500 times every week.</w:t>
      </w:r>
    </w:p>
    <w:p w14:paraId="4B9B9284"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In comparison, Starlink's competitor OneWeb, currently flying over 250 satellites, is involved in 80 close passes with other operators' satellites every week, according to Lewis' data.</w:t>
      </w:r>
    </w:p>
    <w:p w14:paraId="2A50B89B"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And </w:t>
      </w:r>
      <w:r w:rsidRPr="000E217D">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0E217D">
        <w:rPr>
          <w:rStyle w:val="StyleUnderline"/>
          <w:rFonts w:asciiTheme="minorHAnsi" w:hAnsiTheme="minorHAnsi" w:cstheme="minorHAnsi"/>
          <w:highlight w:val="green"/>
        </w:rPr>
        <w:t>Once SpaceX launches all 12,000</w:t>
      </w:r>
      <w:r w:rsidRPr="000E217D">
        <w:rPr>
          <w:rStyle w:val="StyleUnderline"/>
          <w:rFonts w:asciiTheme="minorHAnsi" w:hAnsiTheme="minorHAnsi" w:cstheme="minorHAnsi"/>
        </w:rPr>
        <w:t xml:space="preserve"> satellites of its first generation constellation, </w:t>
      </w:r>
      <w:r w:rsidRPr="000E217D">
        <w:rPr>
          <w:rStyle w:val="StyleUnderline"/>
          <w:rFonts w:asciiTheme="minorHAnsi" w:hAnsiTheme="minorHAnsi" w:cstheme="minorHAnsi"/>
          <w:highlight w:val="green"/>
        </w:rPr>
        <w:t>Starlink</w:t>
      </w:r>
      <w:r w:rsidRPr="000E217D">
        <w:rPr>
          <w:rStyle w:val="StyleUnderline"/>
          <w:rFonts w:asciiTheme="minorHAnsi" w:hAnsiTheme="minorHAnsi" w:cstheme="minorHAnsi"/>
        </w:rPr>
        <w:t xml:space="preserve"> satellites of all close approaches, Lewis’ calculations suggest.</w:t>
      </w:r>
      <w:r w:rsidRPr="000E217D">
        <w:rPr>
          <w:rStyle w:val="StyleUnderline"/>
          <w:rFonts w:asciiTheme="minorHAnsi" w:hAnsiTheme="minorHAnsi" w:cstheme="minorHAnsi"/>
          <w:highlight w:val="green"/>
        </w:rPr>
        <w:t>will be involved in 90%</w:t>
      </w:r>
      <w:r w:rsidRPr="000E217D">
        <w:rPr>
          <w:rStyle w:val="StyleUnderline"/>
          <w:rFonts w:asciiTheme="minorHAnsi" w:hAnsiTheme="minorHAnsi" w:cstheme="minorHAnsi"/>
        </w:rPr>
        <w:t xml:space="preserve"> </w:t>
      </w:r>
    </w:p>
    <w:p w14:paraId="75C6E64D"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b/>
          <w:noProof/>
        </w:rPr>
        <w:drawing>
          <wp:inline distT="0" distB="0" distL="0" distR="0" wp14:anchorId="5D03993F" wp14:editId="6E1ADB9A">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6A7E0990"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0041C13E"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The risk of collision</w:t>
      </w:r>
    </w:p>
    <w:p w14:paraId="759F1886"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0E217D">
        <w:rPr>
          <w:rStyle w:val="StyleUnderline"/>
          <w:rFonts w:asciiTheme="minorHAnsi" w:hAnsiTheme="minorHAnsi" w:cstheme="minorHAnsi"/>
        </w:rPr>
        <w:t>. Out of these 300 alerts, up to ten might require operators to perform avoidance maneuvers</w:t>
      </w:r>
      <w:r w:rsidRPr="000E217D">
        <w:rPr>
          <w:rFonts w:asciiTheme="minorHAnsi" w:hAnsiTheme="minorHAnsi" w:cstheme="minorHAnsi"/>
        </w:rPr>
        <w:t>, Hesar told Space.com.</w:t>
      </w:r>
    </w:p>
    <w:p w14:paraId="737CC4F0"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Kayhan Space bases their estimates on data provided by </w:t>
      </w:r>
      <w:r w:rsidRPr="000E217D">
        <w:rPr>
          <w:rStyle w:val="StyleUnderline"/>
          <w:rFonts w:asciiTheme="minorHAnsi" w:hAnsiTheme="minorHAnsi" w:cstheme="minorHAnsi"/>
        </w:rPr>
        <w:t>the U.S. Space Surveillance Network.</w:t>
      </w:r>
      <w:r w:rsidRPr="000E217D">
        <w:rPr>
          <w:rFonts w:asciiTheme="minorHAnsi" w:hAnsiTheme="minorHAnsi" w:cstheme="minorHAnsi"/>
        </w:rPr>
        <w:t xml:space="preserve"> This network of radars and telescopes, managed by the U.S. Space Force, </w:t>
      </w:r>
      <w:r w:rsidRPr="000E217D">
        <w:rPr>
          <w:rStyle w:val="StyleUnderline"/>
          <w:rFonts w:asciiTheme="minorHAnsi" w:hAnsiTheme="minorHAnsi" w:cstheme="minorHAnsi"/>
        </w:rPr>
        <w:t xml:space="preserve">closely monitors about 30,000 live and defunct satellites and pieces of </w:t>
      </w:r>
      <w:r w:rsidRPr="000E217D">
        <w:rPr>
          <w:rStyle w:val="StyleUnderline"/>
          <w:rFonts w:asciiTheme="minorHAnsi" w:hAnsiTheme="minorHAnsi" w:cstheme="minorHAnsi"/>
          <w:highlight w:val="green"/>
        </w:rPr>
        <w:t>debris</w:t>
      </w:r>
      <w:r w:rsidRPr="000E217D">
        <w:rPr>
          <w:rStyle w:val="StyleUnderline"/>
          <w:rFonts w:asciiTheme="minorHAnsi" w:hAnsiTheme="minorHAnsi" w:cstheme="minorHAnsi"/>
        </w:rPr>
        <w:t xml:space="preserve"> down to the size of 4 inches (10 centimeters) and provides the most accurate location data of the orbiting objects. </w:t>
      </w:r>
    </w:p>
    <w:p w14:paraId="149C27F2" w14:textId="77777777" w:rsidR="00D51310" w:rsidRPr="000E217D" w:rsidRDefault="00D51310" w:rsidP="00D51310">
      <w:pPr>
        <w:rPr>
          <w:rFonts w:asciiTheme="minorHAnsi" w:hAnsiTheme="minorHAnsi" w:cstheme="minorHAnsi"/>
          <w:b/>
          <w:u w:val="single"/>
        </w:rPr>
      </w:pPr>
      <w:r w:rsidRPr="000E217D">
        <w:rPr>
          <w:rStyle w:val="StyleUnderline"/>
          <w:rFonts w:asciiTheme="minorHAnsi" w:hAnsiTheme="minorHAnsi" w:cstheme="minorHAnsi"/>
        </w:rPr>
        <w:t xml:space="preserve">The size of this catalog </w:t>
      </w:r>
      <w:r w:rsidRPr="000E217D">
        <w:rPr>
          <w:rStyle w:val="StyleUnderline"/>
          <w:rFonts w:asciiTheme="minorHAnsi" w:hAnsiTheme="minorHAnsi" w:cstheme="minorHAnsi"/>
          <w:highlight w:val="green"/>
        </w:rPr>
        <w:t>is expected to increase ten times in the near future</w:t>
      </w:r>
      <w:r w:rsidRPr="000E217D">
        <w:rPr>
          <w:rStyle w:val="StyleUnderline"/>
          <w:rFonts w:asciiTheme="minorHAnsi" w:hAnsiTheme="minorHAnsi" w:cstheme="minorHAnsi"/>
        </w:rPr>
        <w:t xml:space="preserve">, Hesar added, partly </w:t>
      </w:r>
      <w:r w:rsidRPr="000E217D">
        <w:rPr>
          <w:rStyle w:val="StyleUnderline"/>
          <w:rFonts w:asciiTheme="minorHAnsi" w:hAnsiTheme="minorHAnsi" w:cstheme="minorHAnsi"/>
          <w:highlight w:val="green"/>
        </w:rPr>
        <w:t>due to</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growth of megaconstellations</w:t>
      </w:r>
      <w:r w:rsidRPr="000E217D">
        <w:rPr>
          <w:rStyle w:val="StyleUnderline"/>
          <w:rFonts w:asciiTheme="minorHAnsi" w:hAnsiTheme="minorHAnsi" w:cstheme="minorHAnsi"/>
        </w:rPr>
        <w:t xml:space="preserve">, such as Starlink, and partly as sensors improve and enable detection of even smaller objects. The more objects in the catalog </w:t>
      </w:r>
      <w:r w:rsidRPr="000E217D">
        <w:rPr>
          <w:rStyle w:val="StyleUnderline"/>
          <w:rFonts w:asciiTheme="minorHAnsi" w:hAnsiTheme="minorHAnsi" w:cstheme="minorHAnsi"/>
          <w:highlight w:val="green"/>
        </w:rPr>
        <w:t>mean more</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dangerous</w:t>
      </w:r>
      <w:r w:rsidRPr="000E217D">
        <w:rPr>
          <w:rStyle w:val="StyleUnderline"/>
          <w:rFonts w:asciiTheme="minorHAnsi" w:hAnsiTheme="minorHAnsi" w:cstheme="minorHAnsi"/>
        </w:rPr>
        <w:t xml:space="preserve">ly close </w:t>
      </w:r>
      <w:r w:rsidRPr="000E217D">
        <w:rPr>
          <w:rStyle w:val="StyleUnderline"/>
          <w:rFonts w:asciiTheme="minorHAnsi" w:hAnsiTheme="minorHAnsi" w:cstheme="minorHAnsi"/>
          <w:highlight w:val="green"/>
        </w:rPr>
        <w:t>encounters</w:t>
      </w:r>
      <w:r w:rsidRPr="000E217D">
        <w:rPr>
          <w:rStyle w:val="StyleUnderline"/>
          <w:rFonts w:asciiTheme="minorHAnsi" w:hAnsiTheme="minorHAnsi" w:cstheme="minorHAnsi"/>
        </w:rPr>
        <w:t xml:space="preserve">. </w:t>
      </w:r>
    </w:p>
    <w:p w14:paraId="45B53306"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"This problem is really getting out of control," Hesar said. "</w:t>
      </w:r>
      <w:r w:rsidRPr="000E217D">
        <w:rPr>
          <w:rStyle w:val="StyleUnderline"/>
          <w:rFonts w:asciiTheme="minorHAnsi" w:hAnsiTheme="minorHAnsi" w:cstheme="minorHAnsi"/>
        </w:rPr>
        <w:t xml:space="preserve">The </w:t>
      </w:r>
      <w:r w:rsidRPr="000E217D">
        <w:rPr>
          <w:rStyle w:val="StyleUnderline"/>
          <w:rFonts w:asciiTheme="minorHAnsi" w:hAnsiTheme="minorHAnsi" w:cstheme="minorHAnsi"/>
          <w:highlight w:val="green"/>
        </w:rPr>
        <w:t>processes</w:t>
      </w:r>
      <w:r w:rsidRPr="000E217D">
        <w:rPr>
          <w:rStyle w:val="StyleUnderline"/>
          <w:rFonts w:asciiTheme="minorHAnsi" w:hAnsiTheme="minorHAnsi" w:cstheme="minorHAnsi"/>
        </w:rPr>
        <w:t xml:space="preserve"> that are currently </w:t>
      </w:r>
      <w:r w:rsidRPr="000E217D">
        <w:rPr>
          <w:rStyle w:val="StyleUnderline"/>
          <w:rFonts w:asciiTheme="minorHAnsi" w:hAnsiTheme="minorHAnsi" w:cstheme="minorHAnsi"/>
          <w:highlight w:val="green"/>
        </w:rPr>
        <w:t>in</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place are</w:t>
      </w:r>
      <w:r w:rsidRPr="000E217D">
        <w:rPr>
          <w:rStyle w:val="StyleUnderline"/>
          <w:rFonts w:asciiTheme="minorHAnsi" w:hAnsiTheme="minorHAnsi" w:cstheme="minorHAnsi"/>
        </w:rPr>
        <w:t xml:space="preserve"> very </w:t>
      </w:r>
      <w:r w:rsidRPr="000E217D">
        <w:rPr>
          <w:rStyle w:val="StyleUnderline"/>
          <w:rFonts w:asciiTheme="minorHAnsi" w:hAnsiTheme="minorHAnsi" w:cstheme="minorHAnsi"/>
          <w:highlight w:val="green"/>
        </w:rPr>
        <w:t>manual, not scalable, and there is not enough info</w:t>
      </w:r>
      <w:r w:rsidRPr="000E217D">
        <w:rPr>
          <w:rStyle w:val="StyleUnderline"/>
          <w:rFonts w:asciiTheme="minorHAnsi" w:hAnsiTheme="minorHAnsi" w:cstheme="minorHAnsi"/>
        </w:rPr>
        <w:t xml:space="preserve">rmation </w:t>
      </w:r>
      <w:r w:rsidRPr="000E217D">
        <w:rPr>
          <w:rStyle w:val="StyleUnderline"/>
          <w:rFonts w:asciiTheme="minorHAnsi" w:hAnsiTheme="minorHAnsi" w:cstheme="minorHAnsi"/>
          <w:highlight w:val="green"/>
        </w:rPr>
        <w:t>sharing</w:t>
      </w:r>
      <w:r w:rsidRPr="000E217D">
        <w:rPr>
          <w:rStyle w:val="StyleUnderline"/>
          <w:rFonts w:asciiTheme="minorHAnsi" w:hAnsiTheme="minorHAnsi" w:cstheme="minorHAnsi"/>
        </w:rPr>
        <w:t xml:space="preserve"> between parties that might be affected if a collision happens</w:t>
      </w:r>
      <w:r w:rsidRPr="000E217D">
        <w:rPr>
          <w:rFonts w:asciiTheme="minorHAnsi" w:hAnsiTheme="minorHAnsi" w:cstheme="minorHAnsi"/>
        </w:rPr>
        <w:t>."</w:t>
      </w:r>
    </w:p>
    <w:p w14:paraId="53734B4A"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Hesar compared the problem to driving on a highway and not knowing that there has been an accident a few miles ahead of you</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If two spacecraft collide</w:t>
      </w:r>
      <w:r w:rsidRPr="000E217D">
        <w:rPr>
          <w:rStyle w:val="StyleUnderline"/>
          <w:rFonts w:asciiTheme="minorHAnsi" w:hAnsiTheme="minorHAnsi" w:cstheme="minorHAnsi"/>
        </w:rPr>
        <w:t xml:space="preserve"> in orbit, the </w:t>
      </w:r>
      <w:r w:rsidRPr="000E217D">
        <w:rPr>
          <w:rStyle w:val="StyleUnderline"/>
          <w:rFonts w:asciiTheme="minorHAnsi" w:hAnsiTheme="minorHAnsi" w:cstheme="minorHAnsi"/>
          <w:highlight w:val="green"/>
        </w:rPr>
        <w:t>cloud of debris</w:t>
      </w:r>
      <w:r w:rsidRPr="000E217D">
        <w:rPr>
          <w:rStyle w:val="StyleUnderline"/>
          <w:rFonts w:asciiTheme="minorHAnsi" w:hAnsiTheme="minorHAnsi" w:cstheme="minorHAnsi"/>
        </w:rPr>
        <w:t xml:space="preserve"> the crash generates </w:t>
      </w:r>
      <w:r w:rsidRPr="000E217D">
        <w:rPr>
          <w:rStyle w:val="StyleUnderline"/>
          <w:rFonts w:asciiTheme="minorHAnsi" w:hAnsiTheme="minorHAnsi" w:cstheme="minorHAnsi"/>
          <w:highlight w:val="green"/>
        </w:rPr>
        <w:t>would threaten other 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 travelling through the same area.</w:t>
      </w:r>
    </w:p>
    <w:p w14:paraId="091C351F"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lastRenderedPageBreak/>
        <w:t>"You want to have that situational awareness for the other actors that are flying in the neighbourhood," Hesar said.</w:t>
      </w:r>
    </w:p>
    <w:p w14:paraId="1A2E9492"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Bad decisions</w:t>
      </w:r>
    </w:p>
    <w:p w14:paraId="08066242"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Despite the concerns, only </w:t>
      </w:r>
      <w:r w:rsidRPr="000E217D">
        <w:rPr>
          <w:rStyle w:val="StyleUnderline"/>
          <w:rFonts w:asciiTheme="minorHAnsi" w:hAnsiTheme="minorHAnsi" w:cstheme="minorHAnsi"/>
        </w:rPr>
        <w:t>three confirmed orbital collisions have happened so fa</w:t>
      </w:r>
      <w:r w:rsidRPr="000E217D">
        <w:rPr>
          <w:rFonts w:asciiTheme="minorHAnsi" w:hAnsiTheme="minorHAnsi" w:cstheme="min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77F440CF"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The worst known space </w:t>
      </w:r>
      <w:r w:rsidRPr="000E217D">
        <w:rPr>
          <w:rStyle w:val="StyleUnderline"/>
          <w:rFonts w:asciiTheme="minorHAnsi" w:hAnsiTheme="minorHAnsi" w:cstheme="minorHAnsi"/>
          <w:highlight w:val="green"/>
        </w:rPr>
        <w:t>collision</w:t>
      </w:r>
      <w:r w:rsidRPr="000E217D">
        <w:rPr>
          <w:rStyle w:val="StyleUnderline"/>
          <w:rFonts w:asciiTheme="minorHAnsi" w:hAnsiTheme="minorHAnsi" w:cstheme="minorHAnsi"/>
        </w:rPr>
        <w:t xml:space="preserve"> in history took place </w:t>
      </w:r>
      <w:r w:rsidRPr="000E217D">
        <w:rPr>
          <w:rStyle w:val="StyleUnderline"/>
          <w:rFonts w:asciiTheme="minorHAnsi" w:hAnsiTheme="minorHAnsi" w:cstheme="minorHAnsi"/>
          <w:highlight w:val="green"/>
        </w:rPr>
        <w:t>in</w:t>
      </w:r>
      <w:r w:rsidRPr="000E217D">
        <w:rPr>
          <w:rStyle w:val="StyleUnderline"/>
          <w:rFonts w:asciiTheme="minorHAnsi" w:hAnsiTheme="minorHAnsi" w:cstheme="minorHAnsi"/>
        </w:rPr>
        <w:t xml:space="preserve"> February </w:t>
      </w:r>
      <w:r w:rsidRPr="000E217D">
        <w:rPr>
          <w:rStyle w:val="StyleUnderline"/>
          <w:rFonts w:asciiTheme="minorHAnsi" w:hAnsiTheme="minorHAnsi" w:cstheme="minorHAnsi"/>
          <w:highlight w:val="green"/>
        </w:rPr>
        <w:t>2009</w:t>
      </w:r>
      <w:r w:rsidRPr="000E217D">
        <w:rPr>
          <w:rStyle w:val="StyleUnderline"/>
          <w:rFonts w:asciiTheme="minorHAnsi" w:hAnsiTheme="minorHAnsi" w:cstheme="minorHAnsi"/>
        </w:rPr>
        <w:t xml:space="preserve"> when the U.S. telecommunication satellite Iridium 33 and Russia's defunct military satellite Kosmos-2251 crashed at the altitude of 490 miles (789 kilometres). The incident </w:t>
      </w:r>
      <w:r w:rsidRPr="000E217D">
        <w:rPr>
          <w:rStyle w:val="StyleUnderline"/>
          <w:rFonts w:asciiTheme="minorHAnsi" w:hAnsiTheme="minorHAnsi" w:cstheme="minorHAnsi"/>
          <w:highlight w:val="green"/>
        </w:rPr>
        <w:t>spawned</w:t>
      </w:r>
      <w:r w:rsidRPr="000E217D">
        <w:rPr>
          <w:rStyle w:val="StyleUnderline"/>
          <w:rFonts w:asciiTheme="minorHAnsi" w:hAnsiTheme="minorHAnsi" w:cstheme="minorHAnsi"/>
        </w:rPr>
        <w:t xml:space="preserve"> over </w:t>
      </w:r>
      <w:r w:rsidRPr="000E217D">
        <w:rPr>
          <w:rStyle w:val="StyleUnderline"/>
          <w:rFonts w:asciiTheme="minorHAnsi" w:hAnsiTheme="minorHAnsi" w:cstheme="minorHAnsi"/>
          <w:highlight w:val="green"/>
        </w:rPr>
        <w:t>1,000 pieces</w:t>
      </w:r>
      <w:r w:rsidRPr="000E217D">
        <w:rPr>
          <w:rStyle w:val="StyleUnderline"/>
          <w:rFonts w:asciiTheme="minorHAnsi" w:hAnsiTheme="minorHAnsi" w:cstheme="minorHAnsi"/>
        </w:rPr>
        <w:t xml:space="preserve"> of debris </w:t>
      </w:r>
      <w:r w:rsidRPr="000E217D">
        <w:rPr>
          <w:rStyle w:val="StyleUnderline"/>
          <w:rFonts w:asciiTheme="minorHAnsi" w:hAnsiTheme="minorHAnsi" w:cstheme="minorHAnsi"/>
          <w:highlight w:val="green"/>
        </w:rPr>
        <w:t>larger than 4 inches</w:t>
      </w:r>
      <w:r w:rsidRPr="000E217D">
        <w:rPr>
          <w:rStyle w:val="StyleUnderline"/>
          <w:rFonts w:asciiTheme="minorHAnsi" w:hAnsiTheme="minorHAnsi" w:cstheme="minorHAnsi"/>
        </w:rPr>
        <w:t xml:space="preserve"> (10 cm). </w:t>
      </w:r>
      <w:r w:rsidRPr="000E217D">
        <w:rPr>
          <w:rStyle w:val="StyleUnderline"/>
          <w:rFonts w:asciiTheme="minorHAnsi" w:hAnsiTheme="minorHAnsi" w:cstheme="minorHAnsi"/>
          <w:highlight w:val="green"/>
        </w:rPr>
        <w:t>Many</w:t>
      </w:r>
      <w:r w:rsidRPr="000E217D">
        <w:rPr>
          <w:rStyle w:val="StyleUnderline"/>
          <w:rFonts w:asciiTheme="minorHAnsi" w:hAnsiTheme="minorHAnsi" w:cstheme="minorHAnsi"/>
        </w:rPr>
        <w:t xml:space="preserve"> of these fragments were then </w:t>
      </w:r>
      <w:r w:rsidRPr="000E217D">
        <w:rPr>
          <w:rStyle w:val="StyleUnderline"/>
          <w:rFonts w:asciiTheme="minorHAnsi" w:hAnsiTheme="minorHAnsi" w:cstheme="minorHAnsi"/>
          <w:highlight w:val="green"/>
        </w:rPr>
        <w:t xml:space="preserve">involved in further </w:t>
      </w:r>
      <w:r w:rsidRPr="000E217D">
        <w:rPr>
          <w:rStyle w:val="StyleUnderline"/>
          <w:rFonts w:asciiTheme="minorHAnsi" w:hAnsiTheme="minorHAnsi" w:cstheme="minorHAnsi"/>
        </w:rPr>
        <w:t xml:space="preserve">orbital </w:t>
      </w:r>
      <w:r w:rsidRPr="000E217D">
        <w:rPr>
          <w:rStyle w:val="StyleUnderline"/>
          <w:rFonts w:asciiTheme="minorHAnsi" w:hAnsiTheme="minorHAnsi" w:cstheme="minorHAnsi"/>
          <w:highlight w:val="green"/>
        </w:rPr>
        <w:t>incidents.</w:t>
      </w:r>
      <w:r w:rsidRPr="000E217D">
        <w:rPr>
          <w:rStyle w:val="StyleUnderline"/>
          <w:rFonts w:asciiTheme="minorHAnsi" w:hAnsiTheme="minorHAnsi" w:cstheme="minorHAnsi"/>
        </w:rPr>
        <w:t xml:space="preserve"> </w:t>
      </w:r>
    </w:p>
    <w:p w14:paraId="7067464C"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Lewis is concerned that </w:t>
      </w:r>
      <w:r w:rsidRPr="000E217D">
        <w:rPr>
          <w:rStyle w:val="StyleUnderline"/>
          <w:rFonts w:asciiTheme="minorHAnsi" w:hAnsiTheme="minorHAnsi" w:cstheme="minorHAnsi"/>
        </w:rPr>
        <w:t xml:space="preserve">with the number of close passes growing, the </w:t>
      </w:r>
      <w:r w:rsidRPr="000E217D">
        <w:rPr>
          <w:rStyle w:val="StyleUnderline"/>
          <w:rFonts w:asciiTheme="minorHAnsi" w:hAnsiTheme="minorHAnsi" w:cstheme="minorHAnsi"/>
          <w:highlight w:val="green"/>
        </w:rPr>
        <w:t>risk of operators</w:t>
      </w:r>
      <w:r w:rsidRPr="000E217D">
        <w:rPr>
          <w:rStyle w:val="StyleUnderline"/>
          <w:rFonts w:asciiTheme="minorHAnsi" w:hAnsiTheme="minorHAnsi" w:cstheme="minorHAnsi"/>
        </w:rPr>
        <w:t xml:space="preserve"> at some point </w:t>
      </w:r>
      <w:r w:rsidRPr="000E217D">
        <w:rPr>
          <w:rStyle w:val="StyleUnderline"/>
          <w:rFonts w:asciiTheme="minorHAnsi" w:hAnsiTheme="minorHAnsi" w:cstheme="minorHAnsi"/>
          <w:highlight w:val="green"/>
        </w:rPr>
        <w:t>making a wrong decision will grow</w:t>
      </w:r>
      <w:r w:rsidRPr="000E217D">
        <w:rPr>
          <w:rStyle w:val="StyleUnderline"/>
          <w:rFonts w:asciiTheme="minorHAnsi" w:hAnsiTheme="minorHAnsi" w:cstheme="minorHAnsi"/>
        </w:rPr>
        <w:t xml:space="preserve"> as well. Avoidance maneuvers cost fuel, time and effort. Operators, therefore, always carefully evaluate such risks. </w:t>
      </w:r>
      <w:r w:rsidRPr="000E217D">
        <w:rPr>
          <w:rStyle w:val="StyleUnderline"/>
          <w:rFonts w:asciiTheme="minorHAnsi" w:hAnsiTheme="minorHAnsi" w:cstheme="minorHAnsi"/>
          <w:highlight w:val="green"/>
        </w:rPr>
        <w:t>A decision not to</w:t>
      </w:r>
      <w:r w:rsidRPr="000E217D">
        <w:rPr>
          <w:rStyle w:val="StyleUnderline"/>
          <w:rFonts w:asciiTheme="minorHAnsi" w:hAnsiTheme="minorHAnsi" w:cstheme="minorHAnsi"/>
        </w:rPr>
        <w:t xml:space="preserve"> make an </w:t>
      </w:r>
      <w:r w:rsidRPr="000E217D">
        <w:rPr>
          <w:rStyle w:val="StyleUnderline"/>
          <w:rFonts w:asciiTheme="minorHAnsi" w:hAnsiTheme="minorHAnsi" w:cstheme="minorHAnsi"/>
          <w:highlight w:val="green"/>
        </w:rPr>
        <w:t>avoid</w:t>
      </w:r>
      <w:r w:rsidRPr="000E217D">
        <w:rPr>
          <w:rStyle w:val="StyleUnderline"/>
          <w:rFonts w:asciiTheme="minorHAnsi" w:hAnsiTheme="minorHAnsi" w:cstheme="minorHAnsi"/>
        </w:rPr>
        <w:t xml:space="preserve">ance maneuver following an alert, such as that made by Iridium in 2009, </w:t>
      </w:r>
      <w:r w:rsidRPr="000E217D">
        <w:rPr>
          <w:rStyle w:val="StyleUnderline"/>
          <w:rFonts w:asciiTheme="minorHAnsi" w:hAnsiTheme="minorHAnsi" w:cstheme="minorHAnsi"/>
          <w:highlight w:val="green"/>
        </w:rPr>
        <w:t>could</w:t>
      </w:r>
      <w:r w:rsidRPr="000E217D">
        <w:rPr>
          <w:rStyle w:val="StyleUnderline"/>
          <w:rFonts w:asciiTheme="minorHAnsi" w:hAnsiTheme="minorHAnsi" w:cstheme="minorHAnsi"/>
        </w:rPr>
        <w:t xml:space="preserve">, however, </w:t>
      </w:r>
      <w:r w:rsidRPr="000E217D">
        <w:rPr>
          <w:rStyle w:val="StyleUnderline"/>
          <w:rFonts w:asciiTheme="minorHAnsi" w:hAnsiTheme="minorHAnsi" w:cstheme="minorHAnsi"/>
          <w:highlight w:val="green"/>
        </w:rPr>
        <w:t>clutter</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orbit</w:t>
      </w:r>
      <w:r w:rsidRPr="000E217D">
        <w:rPr>
          <w:rStyle w:val="StyleUnderline"/>
          <w:rFonts w:asciiTheme="minorHAnsi" w:hAnsiTheme="minorHAnsi" w:cstheme="minorHAnsi"/>
        </w:rPr>
        <w:t xml:space="preserve">al environment </w:t>
      </w:r>
      <w:r w:rsidRPr="000E217D">
        <w:rPr>
          <w:rStyle w:val="StyleUnderline"/>
          <w:rFonts w:asciiTheme="minorHAnsi" w:hAnsiTheme="minorHAnsi" w:cstheme="minorHAnsi"/>
          <w:highlight w:val="green"/>
        </w:rPr>
        <w:t>for</w:t>
      </w:r>
      <w:r w:rsidRPr="000E217D">
        <w:rPr>
          <w:rStyle w:val="StyleUnderline"/>
          <w:rFonts w:asciiTheme="minorHAnsi" w:hAnsiTheme="minorHAnsi" w:cstheme="minorHAnsi"/>
        </w:rPr>
        <w:t xml:space="preserve"> years and </w:t>
      </w:r>
      <w:r w:rsidRPr="000E217D">
        <w:rPr>
          <w:rStyle w:val="StyleUnderline"/>
          <w:rFonts w:asciiTheme="minorHAnsi" w:hAnsiTheme="minorHAnsi" w:cstheme="minorHAnsi"/>
          <w:highlight w:val="green"/>
        </w:rPr>
        <w:t>decades</w:t>
      </w:r>
      <w:r w:rsidRPr="000E217D">
        <w:rPr>
          <w:rStyle w:val="StyleUnderline"/>
          <w:rFonts w:asciiTheme="minorHAnsi" w:hAnsiTheme="minorHAnsi" w:cstheme="minorHAnsi"/>
        </w:rPr>
        <w:t xml:space="preserve">. </w:t>
      </w:r>
    </w:p>
    <w:p w14:paraId="4500D09D"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"In a situation when you are receiving alerts on a daily basis, you can't maneuver for everything," Lewis said. </w:t>
      </w:r>
      <w:r w:rsidRPr="000E217D">
        <w:rPr>
          <w:rStyle w:val="StyleUnderline"/>
          <w:rFonts w:asciiTheme="minorHAnsi" w:hAnsiTheme="minorHAnsi" w:cstheme="minorHAnsi"/>
        </w:rPr>
        <w:t xml:space="preserve">"The maneuvers use propellant, the satellite cannot provide service. So </w:t>
      </w:r>
      <w:r w:rsidRPr="000E217D">
        <w:rPr>
          <w:rStyle w:val="StyleUnderline"/>
          <w:rFonts w:asciiTheme="minorHAnsi" w:hAnsiTheme="minorHAnsi" w:cstheme="minorHAnsi"/>
          <w:highlight w:val="green"/>
        </w:rPr>
        <w:t>there must be some threshold</w:t>
      </w:r>
      <w:r w:rsidRPr="000E217D">
        <w:rPr>
          <w:rStyle w:val="StyleUnderline"/>
          <w:rFonts w:asciiTheme="minorHAnsi" w:hAnsiTheme="minorHAnsi" w:cstheme="minorHAnsi"/>
        </w:rPr>
        <w:t xml:space="preserve">. But that means you are accepting a certain amount of risk. The problem is that at some point, </w:t>
      </w:r>
      <w:r w:rsidRPr="000E217D">
        <w:rPr>
          <w:rStyle w:val="StyleUnderline"/>
          <w:rFonts w:asciiTheme="minorHAnsi" w:hAnsiTheme="minorHAnsi" w:cstheme="minorHAnsi"/>
          <w:highlight w:val="green"/>
        </w:rPr>
        <w:t>you are likely to make a wrong decision</w:t>
      </w:r>
      <w:r w:rsidRPr="000E217D">
        <w:rPr>
          <w:rStyle w:val="StyleUnderline"/>
          <w:rFonts w:asciiTheme="minorHAnsi" w:hAnsiTheme="minorHAnsi" w:cstheme="minorHAnsi"/>
        </w:rPr>
        <w:t>."</w:t>
      </w:r>
    </w:p>
    <w:p w14:paraId="4B4FEC61"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Hesar said that </w:t>
      </w:r>
      <w:r w:rsidRPr="000E217D">
        <w:rPr>
          <w:rStyle w:val="StyleUnderline"/>
          <w:rFonts w:asciiTheme="minorHAnsi" w:hAnsiTheme="minorHAnsi" w:cstheme="minorHAnsi"/>
          <w:highlight w:val="green"/>
        </w:rPr>
        <w:t>uncertainties</w:t>
      </w:r>
      <w:r w:rsidRPr="000E217D">
        <w:rPr>
          <w:rStyle w:val="StyleUnderline"/>
          <w:rFonts w:asciiTheme="minorHAnsi" w:hAnsiTheme="minorHAnsi" w:cstheme="minorHAnsi"/>
        </w:rPr>
        <w:t xml:space="preserve"> in the positions of satellites and pieces of debris </w:t>
      </w:r>
      <w:r w:rsidRPr="000E217D">
        <w:rPr>
          <w:rStyle w:val="StyleUnderline"/>
          <w:rFonts w:asciiTheme="minorHAnsi" w:hAnsiTheme="minorHAnsi" w:cstheme="minorHAnsi"/>
          <w:highlight w:val="green"/>
        </w:rPr>
        <w:t>are</w:t>
      </w:r>
      <w:r w:rsidRPr="000E217D">
        <w:rPr>
          <w:rStyle w:val="StyleUnderline"/>
          <w:rFonts w:asciiTheme="minorHAnsi" w:hAnsiTheme="minorHAnsi" w:cstheme="minorHAnsi"/>
        </w:rPr>
        <w:t xml:space="preserve"> still </w:t>
      </w:r>
      <w:r w:rsidRPr="000E217D">
        <w:rPr>
          <w:rStyle w:val="StyleUnderline"/>
          <w:rFonts w:asciiTheme="minorHAnsi" w:hAnsiTheme="minorHAnsi" w:cstheme="minorHAnsi"/>
          <w:highlight w:val="green"/>
        </w:rPr>
        <w:t>considerable</w:t>
      </w:r>
      <w:r w:rsidRPr="000E217D">
        <w:rPr>
          <w:rStyle w:val="StyleUnderline"/>
          <w:rFonts w:asciiTheme="minorHAnsi" w:hAnsiTheme="minorHAnsi" w:cstheme="minorHAnsi"/>
        </w:rPr>
        <w:t xml:space="preserve">. In case of operational satellites, the error could be up to 330 feet (100 meters) large. When it comes to a piece of </w:t>
      </w:r>
      <w:r w:rsidRPr="000E217D">
        <w:rPr>
          <w:rStyle w:val="StyleUnderline"/>
          <w:rFonts w:asciiTheme="minorHAnsi" w:hAnsiTheme="minorHAnsi" w:cstheme="minorHAnsi"/>
          <w:highlight w:val="green"/>
        </w:rPr>
        <w:t>debris</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uncertainty about</w:t>
      </w:r>
      <w:r w:rsidRPr="000E217D">
        <w:rPr>
          <w:rStyle w:val="StyleUnderline"/>
          <w:rFonts w:asciiTheme="minorHAnsi" w:hAnsiTheme="minorHAnsi" w:cstheme="minorHAnsi"/>
        </w:rPr>
        <w:t xml:space="preserve"> its exact </w:t>
      </w:r>
      <w:r w:rsidRPr="000E217D">
        <w:rPr>
          <w:rStyle w:val="StyleUnderline"/>
          <w:rFonts w:asciiTheme="minorHAnsi" w:hAnsiTheme="minorHAnsi" w:cstheme="minorHAnsi"/>
          <w:highlight w:val="green"/>
        </w:rPr>
        <w:t>position might be in</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order of a mile</w:t>
      </w:r>
      <w:r w:rsidRPr="000E217D">
        <w:rPr>
          <w:rStyle w:val="StyleUnderline"/>
          <w:rFonts w:asciiTheme="minorHAnsi" w:hAnsiTheme="minorHAnsi" w:cstheme="minorHAnsi"/>
        </w:rPr>
        <w:t xml:space="preserve"> or more. </w:t>
      </w:r>
    </w:p>
    <w:p w14:paraId="542C1ACE"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3B0D3B4F"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Starlink monopoly</w:t>
      </w:r>
    </w:p>
    <w:p w14:paraId="05A923D0"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Lewis is concerned about the growing influence of a single actor — Starlink — on the safety of orbital operations. Especially, he says, as the spaceflight company has entered the satellite operations world only recently. </w:t>
      </w:r>
    </w:p>
    <w:p w14:paraId="44CF9B6F"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"We place trust in a single company, to do the right thing," Lewis said. "</w:t>
      </w:r>
      <w:r w:rsidRPr="000E217D">
        <w:rPr>
          <w:rStyle w:val="StyleUnderline"/>
          <w:rFonts w:asciiTheme="minorHAnsi" w:hAnsiTheme="minorHAnsi" w:cstheme="min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6B8AC5FE"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highlight w:val="green"/>
        </w:rPr>
        <w:lastRenderedPageBreak/>
        <w:t>SpaceX relies</w:t>
      </w:r>
      <w:r w:rsidRPr="000E217D">
        <w:rPr>
          <w:rStyle w:val="StyleUnderline"/>
          <w:rFonts w:asciiTheme="minorHAnsi" w:hAnsiTheme="minorHAnsi" w:cstheme="minorHAnsi"/>
        </w:rPr>
        <w:t xml:space="preserve"> on an </w:t>
      </w:r>
      <w:r w:rsidRPr="000E217D">
        <w:rPr>
          <w:rStyle w:val="StyleUnderline"/>
          <w:rFonts w:asciiTheme="minorHAnsi" w:hAnsiTheme="minorHAnsi" w:cstheme="minorHAnsi"/>
          <w:highlight w:val="green"/>
        </w:rPr>
        <w:t>autonomous collision avoidance</w:t>
      </w:r>
      <w:r w:rsidRPr="000E217D">
        <w:rPr>
          <w:rStyle w:val="StyleUnderline"/>
          <w:rFonts w:asciiTheme="minorHAnsi" w:hAnsiTheme="minorHAnsi" w:cstheme="minorHAnsi"/>
        </w:rPr>
        <w:t xml:space="preserve"> system to keep its fleet away from other spacecraft. </w:t>
      </w:r>
      <w:r w:rsidRPr="000E217D">
        <w:rPr>
          <w:rStyle w:val="StyleUnderline"/>
          <w:rFonts w:asciiTheme="minorHAnsi" w:hAnsiTheme="minorHAnsi" w:cstheme="minorHAnsi"/>
          <w:highlight w:val="green"/>
        </w:rPr>
        <w:t>That</w:t>
      </w:r>
      <w:r w:rsidRPr="000E217D">
        <w:rPr>
          <w:rStyle w:val="StyleUnderline"/>
          <w:rFonts w:asciiTheme="minorHAnsi" w:hAnsiTheme="minorHAnsi" w:cstheme="minorHAnsi"/>
        </w:rPr>
        <w:t xml:space="preserve">, however, </w:t>
      </w:r>
      <w:r w:rsidRPr="000E217D">
        <w:rPr>
          <w:rStyle w:val="StyleUnderline"/>
          <w:rFonts w:asciiTheme="minorHAnsi" w:hAnsiTheme="minorHAnsi" w:cstheme="minorHAnsi"/>
          <w:highlight w:val="green"/>
        </w:rPr>
        <w:t>could</w:t>
      </w:r>
      <w:r w:rsidRPr="000E217D">
        <w:rPr>
          <w:rStyle w:val="StyleUnderline"/>
          <w:rFonts w:asciiTheme="minorHAnsi" w:hAnsiTheme="minorHAnsi" w:cstheme="minorHAnsi"/>
        </w:rPr>
        <w:t xml:space="preserve"> sometimes </w:t>
      </w:r>
      <w:r w:rsidRPr="000E217D">
        <w:rPr>
          <w:rStyle w:val="StyleUnderline"/>
          <w:rFonts w:asciiTheme="minorHAnsi" w:hAnsiTheme="minorHAnsi" w:cstheme="minorHAnsi"/>
          <w:highlight w:val="green"/>
        </w:rPr>
        <w:t>introduce further problems</w:t>
      </w:r>
      <w:r w:rsidRPr="000E217D">
        <w:rPr>
          <w:rStyle w:val="StyleUnderline"/>
          <w:rFonts w:asciiTheme="minorHAnsi" w:hAnsiTheme="minorHAnsi" w:cstheme="minorHAnsi"/>
        </w:rPr>
        <w:t>.</w:t>
      </w:r>
      <w:r w:rsidRPr="000E217D">
        <w:rPr>
          <w:rFonts w:asciiTheme="minorHAnsi" w:hAnsiTheme="minorHAnsi" w:cstheme="minorHAnsi"/>
        </w:rPr>
        <w:t xml:space="preserve"> The automatic orbital adjustments change the forecasted trajectory and therefore make collision predictions more complicated, according to Lewis.</w:t>
      </w:r>
    </w:p>
    <w:p w14:paraId="45DA84DA"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"Starlink doesn't publicize all the maneuvers that they're making, but it is believed that they are making a lot of small corrections and adjustments all the time,</w:t>
      </w:r>
      <w:r w:rsidRPr="000E217D">
        <w:rPr>
          <w:rFonts w:asciiTheme="minorHAnsi" w:hAnsiTheme="minorHAnsi" w:cstheme="minorHAnsi"/>
        </w:rPr>
        <w:t>" Lewis said. "</w:t>
      </w:r>
      <w:r w:rsidRPr="000E217D">
        <w:rPr>
          <w:rStyle w:val="StyleUnderline"/>
          <w:rFonts w:asciiTheme="minorHAnsi" w:hAnsiTheme="minorHAnsi" w:cstheme="minorHAnsi"/>
        </w:rPr>
        <w:t>But that causes problems for everybody else because no one knows where the satellite is going to be and what it is going to do in the next few days."</w:t>
      </w:r>
    </w:p>
    <w:p w14:paraId="6B278878" w14:textId="77777777" w:rsidR="00D51310" w:rsidRPr="000E217D" w:rsidRDefault="00D51310" w:rsidP="00D51310">
      <w:pPr>
        <w:rPr>
          <w:rFonts w:asciiTheme="minorHAnsi" w:hAnsiTheme="minorHAnsi" w:cstheme="minorHAnsi"/>
        </w:rPr>
      </w:pPr>
    </w:p>
    <w:p w14:paraId="66AB454C"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LEO collisions due to constellations take out ISR and other military assets – debris cascades into different altitudes and triggers Kessler Syndrome.</w:t>
      </w:r>
    </w:p>
    <w:p w14:paraId="538E6F6A" w14:textId="77777777" w:rsidR="00D51310" w:rsidRPr="000E217D" w:rsidRDefault="00D51310" w:rsidP="00D51310">
      <w:pPr>
        <w:rPr>
          <w:rFonts w:asciiTheme="minorHAnsi" w:hAnsiTheme="minorHAnsi" w:cstheme="minorHAnsi"/>
        </w:rPr>
      </w:pPr>
      <w:r w:rsidRPr="000E217D">
        <w:rPr>
          <w:rStyle w:val="Style13ptBold"/>
          <w:rFonts w:asciiTheme="minorHAnsi" w:hAnsiTheme="minorHAnsi" w:cstheme="minorHAnsi"/>
        </w:rPr>
        <w:t xml:space="preserve">Wong 19 </w:t>
      </w:r>
      <w:r w:rsidRPr="000E217D">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2" w:history="1">
        <w:r w:rsidRPr="000E217D">
          <w:rPr>
            <w:rStyle w:val="Hyperlink"/>
            <w:rFonts w:asciiTheme="minorHAnsi" w:hAnsiTheme="minorHAnsi" w:cstheme="minorHAnsi"/>
          </w:rPr>
          <w:t>https://www.japcc.org/congested-outer-space/</w:t>
        </w:r>
      </w:hyperlink>
      <w:r w:rsidRPr="000E217D">
        <w:rPr>
          <w:rFonts w:asciiTheme="minorHAnsi" w:hAnsiTheme="minorHAnsi" w:cstheme="minorHAnsi"/>
        </w:rPr>
        <w:t xml:space="preserve"> SM</w:t>
      </w:r>
    </w:p>
    <w:p w14:paraId="1A552A8C"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Since the production of a large number of small satellites in a factory environment will lower the cost of the overall programme, </w:t>
      </w:r>
      <w:r w:rsidRPr="000E217D">
        <w:rPr>
          <w:rStyle w:val="StyleUnderline"/>
          <w:rFonts w:asciiTheme="minorHAnsi" w:hAnsiTheme="minorHAnsi" w:cstheme="minorHAnsi"/>
        </w:rPr>
        <w:t>companies such as SpaceX, Amazon and OneWeb have been creating a satellite constellation within the LEO</w:t>
      </w:r>
      <w:r w:rsidRPr="000E217D">
        <w:rPr>
          <w:rFonts w:asciiTheme="minorHAnsi" w:hAnsiTheme="minorHAnsi" w:cstheme="min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504E0C0F"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5D317510"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Space Debris Threat Increases in the LEO</w:t>
      </w:r>
    </w:p>
    <w:p w14:paraId="4D64C9F1"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0E217D">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w:t>
      </w:r>
      <w:r w:rsidRPr="000E217D">
        <w:rPr>
          <w:rStyle w:val="StyleUnderline"/>
          <w:rFonts w:asciiTheme="minorHAnsi" w:hAnsiTheme="minorHAnsi" w:cstheme="minorHAnsi"/>
        </w:rPr>
        <w:lastRenderedPageBreak/>
        <w:t xml:space="preserve">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0E217D">
        <w:rPr>
          <w:rStyle w:val="StyleUnderline"/>
          <w:rFonts w:asciiTheme="minorHAnsi" w:hAnsiTheme="minorHAnsi" w:cstheme="minorHAnsi"/>
          <w:highlight w:val="green"/>
        </w:rPr>
        <w:t>debris from the collision</w:t>
      </w:r>
      <w:r w:rsidRPr="000E217D">
        <w:rPr>
          <w:rStyle w:val="StyleUnderline"/>
          <w:rFonts w:asciiTheme="minorHAnsi" w:hAnsiTheme="minorHAnsi" w:cstheme="minorHAnsi"/>
        </w:rPr>
        <w:t xml:space="preserve"> was blasted outward away from the Earth, </w:t>
      </w:r>
      <w:r w:rsidRPr="000E217D">
        <w:rPr>
          <w:rStyle w:val="StyleUnderline"/>
          <w:rFonts w:asciiTheme="minorHAnsi" w:hAnsiTheme="minorHAnsi" w:cstheme="minorHAnsi"/>
          <w:highlight w:val="green"/>
        </w:rPr>
        <w:t>caus</w:t>
      </w:r>
      <w:r w:rsidRPr="000E217D">
        <w:rPr>
          <w:rStyle w:val="StyleUnderline"/>
          <w:rFonts w:asciiTheme="minorHAnsi" w:hAnsiTheme="minorHAnsi" w:cstheme="minorHAnsi"/>
        </w:rPr>
        <w:t xml:space="preserve">ing </w:t>
      </w:r>
      <w:r w:rsidRPr="000E217D">
        <w:rPr>
          <w:rStyle w:val="StyleUnderline"/>
          <w:rFonts w:asciiTheme="minorHAnsi" w:hAnsiTheme="minorHAnsi" w:cstheme="minorHAnsi"/>
          <w:highlight w:val="green"/>
        </w:rPr>
        <w:t>a potential threat to satellites above the altitude</w:t>
      </w:r>
      <w:r w:rsidRPr="000E217D">
        <w:rPr>
          <w:rStyle w:val="StyleUnderline"/>
          <w:rFonts w:asciiTheme="minorHAnsi" w:hAnsiTheme="minorHAnsi" w:cstheme="minorHAnsi"/>
        </w:rPr>
        <w:t xml:space="preserve"> where the ASAT testing occurred</w:t>
      </w:r>
      <w:r w:rsidRPr="000E217D">
        <w:rPr>
          <w:rFonts w:asciiTheme="minorHAnsi" w:hAnsiTheme="minorHAnsi" w:cstheme="minorHAnsi"/>
        </w:rPr>
        <w:t>.14 Nine years after the incident happened, there are still more than 3,000 traceable pieces in orbit.</w:t>
      </w:r>
    </w:p>
    <w:p w14:paraId="2EA4084E"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In 2009, </w:t>
      </w:r>
      <w:r w:rsidRPr="000E217D">
        <w:rPr>
          <w:rStyle w:val="StyleUnderline"/>
          <w:rFonts w:asciiTheme="minorHAnsi" w:hAnsiTheme="minorHAnsi" w:cstheme="minorHAnsi"/>
          <w:highlight w:val="green"/>
        </w:rPr>
        <w:t>two satellites collided</w:t>
      </w:r>
      <w:r w:rsidRPr="000E217D">
        <w:rPr>
          <w:rStyle w:val="StyleUnderline"/>
          <w:rFonts w:asciiTheme="minorHAnsi" w:hAnsiTheme="minorHAnsi" w:cstheme="minorHAnsi"/>
        </w:rPr>
        <w:t xml:space="preserve"> at a speed of 10 km/s at an altitude of 800 km. This was the first time a collision had happened between two satellites. The incident </w:t>
      </w:r>
      <w:r w:rsidRPr="000E217D">
        <w:rPr>
          <w:rStyle w:val="StyleUnderline"/>
          <w:rFonts w:asciiTheme="minorHAnsi" w:hAnsiTheme="minorHAnsi" w:cstheme="minorHAnsi"/>
          <w:highlight w:val="green"/>
        </w:rPr>
        <w:t>created</w:t>
      </w:r>
      <w:r w:rsidRPr="000E217D">
        <w:rPr>
          <w:rStyle w:val="StyleUnderline"/>
          <w:rFonts w:asciiTheme="minorHAnsi" w:hAnsiTheme="minorHAnsi" w:cstheme="minorHAnsi"/>
        </w:rPr>
        <w:t xml:space="preserve"> more than </w:t>
      </w:r>
      <w:r w:rsidRPr="000E217D">
        <w:rPr>
          <w:rStyle w:val="StyleUnderline"/>
          <w:rFonts w:asciiTheme="minorHAnsi" w:hAnsiTheme="minorHAnsi" w:cstheme="minorHAnsi"/>
          <w:highlight w:val="green"/>
        </w:rPr>
        <w:t>1,000 pieces of debris</w:t>
      </w:r>
      <w:r w:rsidRPr="000E217D">
        <w:rPr>
          <w:rStyle w:val="StyleUnderline"/>
          <w:rFonts w:asciiTheme="minorHAnsi" w:hAnsiTheme="minorHAnsi" w:cstheme="minorHAnsi"/>
        </w:rPr>
        <w:t xml:space="preserve"> larger than 10 cm. Such activity could </w:t>
      </w:r>
      <w:r w:rsidRPr="000E217D">
        <w:rPr>
          <w:rStyle w:val="StyleUnderline"/>
          <w:rFonts w:asciiTheme="minorHAnsi" w:hAnsiTheme="minorHAnsi" w:cstheme="minorHAnsi"/>
          <w:highlight w:val="green"/>
        </w:rPr>
        <w:t>initiate a chain reaction</w:t>
      </w:r>
      <w:r w:rsidRPr="000E217D">
        <w:rPr>
          <w:rStyle w:val="StyleUnderline"/>
          <w:rFonts w:asciiTheme="minorHAnsi" w:hAnsiTheme="minorHAnsi" w:cstheme="minorHAnsi"/>
        </w:rPr>
        <w:t>, creating more collisions from the initial impact. This phenomenon is k</w:t>
      </w:r>
      <w:r w:rsidRPr="000E217D">
        <w:rPr>
          <w:rStyle w:val="StyleUnderline"/>
          <w:rFonts w:asciiTheme="minorHAnsi" w:hAnsiTheme="minorHAnsi" w:cstheme="minorHAnsi"/>
          <w:highlight w:val="green"/>
        </w:rPr>
        <w:t>nown as the Kessler Syndrome.</w:t>
      </w:r>
      <w:r w:rsidRPr="000E217D">
        <w:rPr>
          <w:rStyle w:val="StyleUnderline"/>
          <w:rFonts w:asciiTheme="minorHAnsi" w:hAnsiTheme="minorHAnsi" w:cstheme="minorHAnsi"/>
        </w:rPr>
        <w:t>15</w:t>
      </w:r>
    </w:p>
    <w:p w14:paraId="65DF656F"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0E217D">
        <w:rPr>
          <w:rStyle w:val="StyleUnderline"/>
          <w:rFonts w:asciiTheme="minorHAnsi" w:hAnsiTheme="minorHAnsi" w:cstheme="minorHAnsi"/>
        </w:rPr>
        <w:t xml:space="preserve">Despite the small size of the space debris, they are travelling at a speed of more than seven km/s. At this speed, </w:t>
      </w:r>
      <w:r w:rsidRPr="000E217D">
        <w:rPr>
          <w:rStyle w:val="StyleUnderline"/>
          <w:rFonts w:asciiTheme="minorHAnsi" w:hAnsiTheme="minorHAnsi" w:cstheme="minorHAnsi"/>
          <w:highlight w:val="green"/>
        </w:rPr>
        <w:t xml:space="preserve">tiny objects could harm </w:t>
      </w:r>
      <w:r w:rsidRPr="000E217D">
        <w:rPr>
          <w:rStyle w:val="StyleUnderline"/>
          <w:rFonts w:asciiTheme="minorHAnsi" w:hAnsiTheme="minorHAnsi" w:cstheme="minorHAnsi"/>
        </w:rPr>
        <w:t xml:space="preserve">any large </w:t>
      </w:r>
      <w:r w:rsidRPr="000E217D">
        <w:rPr>
          <w:rStyle w:val="StyleUnderline"/>
          <w:rFonts w:asciiTheme="minorHAnsi" w:hAnsiTheme="minorHAnsi" w:cstheme="minorHAnsi"/>
          <w:highlight w:val="green"/>
        </w:rPr>
        <w:t>satellite</w:t>
      </w:r>
      <w:r w:rsidRPr="000E217D">
        <w:rPr>
          <w:rStyle w:val="StyleUnderline"/>
          <w:rFonts w:asciiTheme="minorHAnsi" w:hAnsiTheme="minorHAnsi" w:cstheme="minorHAnsi"/>
        </w:rPr>
        <w:t xml:space="preserve"> orbiting </w:t>
      </w:r>
      <w:r w:rsidRPr="000E217D">
        <w:rPr>
          <w:rStyle w:val="StyleUnderline"/>
          <w:rFonts w:asciiTheme="minorHAnsi" w:hAnsiTheme="minorHAnsi" w:cstheme="minorHAnsi"/>
          <w:highlight w:val="green"/>
        </w:rPr>
        <w:t>in the LEO</w:t>
      </w:r>
      <w:r w:rsidRPr="000E217D">
        <w:rPr>
          <w:rFonts w:asciiTheme="minorHAnsi" w:hAnsiTheme="minorHAnsi" w:cstheme="minorHAnsi"/>
          <w:highlight w:val="green"/>
        </w:rPr>
        <w:t>.</w:t>
      </w:r>
      <w:r w:rsidRPr="000E217D">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46435001"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Constellation in the Making </w:t>
      </w:r>
      <w:r w:rsidRPr="000E217D">
        <w:rPr>
          <w:rStyle w:val="StyleUnderline"/>
          <w:rFonts w:asciiTheme="minorHAnsi" w:hAnsiTheme="minorHAnsi" w:cstheme="minorHAnsi"/>
          <w:highlight w:val="green"/>
        </w:rPr>
        <w:t>Could Impact Space-Based Military Assets</w:t>
      </w:r>
    </w:p>
    <w:p w14:paraId="1F6119CC"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The previous examples revealed the congestion of the LEO. </w:t>
      </w:r>
      <w:r w:rsidRPr="000E217D">
        <w:rPr>
          <w:rStyle w:val="StyleUnderline"/>
          <w:rFonts w:asciiTheme="minorHAnsi" w:hAnsiTheme="minorHAnsi" w:cstheme="minorHAnsi"/>
          <w:highlight w:val="green"/>
        </w:rPr>
        <w:t>With companies</w:t>
      </w:r>
      <w:r w:rsidRPr="000E217D">
        <w:rPr>
          <w:rStyle w:val="StyleUnderline"/>
          <w:rFonts w:asciiTheme="minorHAnsi" w:hAnsiTheme="minorHAnsi" w:cstheme="minorHAnsi"/>
        </w:rPr>
        <w:t xml:space="preserve"> continuing to </w:t>
      </w:r>
      <w:r w:rsidRPr="000E217D">
        <w:rPr>
          <w:rStyle w:val="StyleUnderline"/>
          <w:rFonts w:asciiTheme="minorHAnsi" w:hAnsiTheme="minorHAnsi" w:cstheme="minorHAnsi"/>
          <w:highlight w:val="green"/>
        </w:rPr>
        <w:t xml:space="preserve">launch thousands of </w:t>
      </w:r>
      <w:r w:rsidRPr="000E217D">
        <w:rPr>
          <w:rStyle w:val="StyleUnderline"/>
          <w:rFonts w:asciiTheme="minorHAnsi" w:hAnsiTheme="minorHAnsi" w:cstheme="minorHAnsi"/>
        </w:rPr>
        <w:t xml:space="preserve">small </w:t>
      </w:r>
      <w:r w:rsidRPr="000E217D">
        <w:rPr>
          <w:rStyle w:val="StyleUnderline"/>
          <w:rFonts w:asciiTheme="minorHAnsi" w:hAnsiTheme="minorHAnsi" w:cstheme="minorHAnsi"/>
          <w:highlight w:val="green"/>
        </w:rPr>
        <w:t xml:space="preserve">satellites, the chances of a collision </w:t>
      </w:r>
      <w:r w:rsidRPr="000E217D">
        <w:rPr>
          <w:rStyle w:val="StyleUnderline"/>
          <w:rFonts w:asciiTheme="minorHAnsi" w:hAnsiTheme="minorHAnsi" w:cstheme="minorHAnsi"/>
        </w:rPr>
        <w:t xml:space="preserve">in space will continue to </w:t>
      </w:r>
      <w:r w:rsidRPr="000E217D">
        <w:rPr>
          <w:rStyle w:val="StyleUnderline"/>
          <w:rFonts w:asciiTheme="minorHAnsi" w:hAnsiTheme="minorHAnsi" w:cstheme="minorHAnsi"/>
          <w:highlight w:val="green"/>
        </w:rPr>
        <w:t>increase. This</w:t>
      </w:r>
      <w:r w:rsidRPr="000E217D">
        <w:rPr>
          <w:rStyle w:val="StyleUnderline"/>
          <w:rFonts w:asciiTheme="minorHAnsi" w:hAnsiTheme="minorHAnsi" w:cstheme="minorHAnsi"/>
        </w:rPr>
        <w:t xml:space="preserve"> will </w:t>
      </w:r>
      <w:r w:rsidRPr="000E217D">
        <w:rPr>
          <w:rStyle w:val="StyleUnderline"/>
          <w:rFonts w:asciiTheme="minorHAnsi" w:hAnsiTheme="minorHAnsi" w:cstheme="minorHAnsi"/>
          <w:highlight w:val="green"/>
        </w:rPr>
        <w:t xml:space="preserve">hinder </w:t>
      </w:r>
      <w:r w:rsidRPr="000E217D">
        <w:rPr>
          <w:rStyle w:val="StyleUnderline"/>
          <w:rFonts w:asciiTheme="minorHAnsi" w:hAnsiTheme="minorHAnsi" w:cstheme="minorHAnsi"/>
        </w:rPr>
        <w:t xml:space="preserve">space-based Intelligence, Surveillance and Reconnaissance (ISR) support to provide </w:t>
      </w:r>
      <w:r w:rsidRPr="000E217D">
        <w:rPr>
          <w:rStyle w:val="StyleUnderline"/>
          <w:rFonts w:asciiTheme="minorHAnsi" w:hAnsiTheme="minorHAnsi" w:cstheme="minorHAnsi"/>
          <w:highlight w:val="green"/>
        </w:rPr>
        <w:t>valuable info</w:t>
      </w:r>
      <w:r w:rsidRPr="000E217D">
        <w:rPr>
          <w:rStyle w:val="StyleUnderline"/>
          <w:rFonts w:asciiTheme="minorHAnsi" w:hAnsiTheme="minorHAnsi" w:cstheme="minorHAnsi"/>
        </w:rPr>
        <w:t xml:space="preserve">rmation </w:t>
      </w:r>
      <w:r w:rsidRPr="000E217D">
        <w:rPr>
          <w:rStyle w:val="StyleUnderline"/>
          <w:rFonts w:asciiTheme="minorHAnsi" w:hAnsiTheme="minorHAnsi" w:cstheme="minorHAnsi"/>
          <w:highlight w:val="green"/>
        </w:rPr>
        <w:t>to military</w:t>
      </w:r>
      <w:r w:rsidRPr="000E217D">
        <w:rPr>
          <w:rStyle w:val="StyleUnderline"/>
          <w:rFonts w:asciiTheme="minorHAnsi" w:hAnsiTheme="minorHAnsi" w:cstheme="minorHAnsi"/>
        </w:rPr>
        <w:t xml:space="preserve"> operations. A </w:t>
      </w:r>
      <w:r w:rsidRPr="000E217D">
        <w:rPr>
          <w:rStyle w:val="StyleUnderline"/>
          <w:rFonts w:asciiTheme="minorHAnsi" w:hAnsiTheme="minorHAnsi" w:cstheme="minorHAnsi"/>
          <w:highlight w:val="green"/>
        </w:rPr>
        <w:t xml:space="preserve">majority of </w:t>
      </w:r>
      <w:r w:rsidRPr="000E217D">
        <w:rPr>
          <w:rStyle w:val="StyleUnderline"/>
          <w:rFonts w:asciiTheme="minorHAnsi" w:hAnsiTheme="minorHAnsi" w:cstheme="minorHAnsi"/>
        </w:rPr>
        <w:t xml:space="preserve">the </w:t>
      </w:r>
      <w:r w:rsidRPr="000E217D">
        <w:rPr>
          <w:rStyle w:val="StyleUnderline"/>
          <w:rFonts w:asciiTheme="minorHAnsi" w:hAnsiTheme="minorHAnsi" w:cstheme="minorHAnsi"/>
          <w:highlight w:val="green"/>
        </w:rPr>
        <w:t xml:space="preserve">ISR </w:t>
      </w:r>
      <w:r w:rsidRPr="000E217D">
        <w:rPr>
          <w:rStyle w:val="StyleUnderline"/>
          <w:rFonts w:asciiTheme="minorHAnsi" w:hAnsiTheme="minorHAnsi" w:cstheme="minorHAnsi"/>
        </w:rPr>
        <w:t xml:space="preserve">assets </w:t>
      </w:r>
      <w:r w:rsidRPr="000E217D">
        <w:rPr>
          <w:rStyle w:val="StyleUnderline"/>
          <w:rFonts w:asciiTheme="minorHAnsi" w:hAnsiTheme="minorHAnsi" w:cstheme="minorHAnsi"/>
          <w:highlight w:val="green"/>
        </w:rPr>
        <w:t>are</w:t>
      </w:r>
      <w:r w:rsidRPr="000E217D">
        <w:rPr>
          <w:rStyle w:val="StyleUnderline"/>
          <w:rFonts w:asciiTheme="minorHAnsi" w:hAnsiTheme="minorHAnsi" w:cstheme="minorHAnsi"/>
        </w:rPr>
        <w:t xml:space="preserve"> orbiting </w:t>
      </w:r>
      <w:r w:rsidRPr="000E217D">
        <w:rPr>
          <w:rStyle w:val="StyleUnderline"/>
          <w:rFonts w:asciiTheme="minorHAnsi" w:hAnsiTheme="minorHAnsi" w:cstheme="minorHAnsi"/>
          <w:highlight w:val="green"/>
        </w:rPr>
        <w:t>in the LEO. NATO relies on space-based assets</w:t>
      </w:r>
      <w:r w:rsidRPr="000E217D">
        <w:rPr>
          <w:rStyle w:val="StyleUnderline"/>
          <w:rFonts w:asciiTheme="minorHAnsi" w:hAnsiTheme="minorHAnsi" w:cstheme="minorHAnsi"/>
        </w:rPr>
        <w:t xml:space="preserve"> to assist its operations. Increasing the number of spacecraft in the LEO could raise problems and threats to military assets as well as access to space assets to support operations.</w:t>
      </w:r>
      <w:r w:rsidRPr="000E217D">
        <w:rPr>
          <w:rFonts w:asciiTheme="minorHAnsi" w:hAnsiTheme="minorHAnsi" w:cstheme="minorHAnsi"/>
        </w:rPr>
        <w:t xml:space="preserve"> If the orbital path of these smaller objects were not tracked by the Space Operation Centre regularly, </w:t>
      </w:r>
      <w:r w:rsidRPr="000E217D">
        <w:rPr>
          <w:rStyle w:val="StyleUnderline"/>
          <w:rFonts w:asciiTheme="minorHAnsi" w:hAnsiTheme="minorHAnsi" w:cstheme="minorHAnsi"/>
        </w:rPr>
        <w:t xml:space="preserve">larger </w:t>
      </w:r>
      <w:r w:rsidRPr="000E217D">
        <w:rPr>
          <w:rStyle w:val="StyleUnderline"/>
          <w:rFonts w:asciiTheme="minorHAnsi" w:hAnsiTheme="minorHAnsi" w:cstheme="minorHAnsi"/>
          <w:highlight w:val="green"/>
        </w:rPr>
        <w:t>satellites or</w:t>
      </w:r>
      <w:r w:rsidRPr="000E217D">
        <w:rPr>
          <w:rStyle w:val="StyleUnderline"/>
          <w:rFonts w:asciiTheme="minorHAnsi" w:hAnsiTheme="minorHAnsi" w:cstheme="minorHAnsi"/>
        </w:rPr>
        <w:t xml:space="preserve"> manned-space stations </w:t>
      </w:r>
      <w:r w:rsidRPr="000E217D">
        <w:rPr>
          <w:rStyle w:val="StyleUnderline"/>
          <w:rFonts w:asciiTheme="minorHAnsi" w:hAnsiTheme="minorHAnsi" w:cstheme="minorHAnsi"/>
          <w:highlight w:val="green"/>
        </w:rPr>
        <w:t>could be</w:t>
      </w:r>
      <w:r w:rsidRPr="000E217D">
        <w:rPr>
          <w:rStyle w:val="StyleUnderline"/>
          <w:rFonts w:asciiTheme="minorHAnsi" w:hAnsiTheme="minorHAnsi" w:cstheme="minorHAnsi"/>
        </w:rPr>
        <w:t xml:space="preserve"> penetrated by the non-propulsion satellites, making them </w:t>
      </w:r>
      <w:r w:rsidRPr="000E217D">
        <w:rPr>
          <w:rStyle w:val="StyleUnderline"/>
          <w:rFonts w:asciiTheme="minorHAnsi" w:hAnsiTheme="minorHAnsi" w:cstheme="minorHAnsi"/>
          <w:highlight w:val="green"/>
        </w:rPr>
        <w:t xml:space="preserve">a </w:t>
      </w:r>
      <w:r w:rsidRPr="000E217D">
        <w:rPr>
          <w:rStyle w:val="StyleUnderline"/>
          <w:rFonts w:asciiTheme="minorHAnsi" w:hAnsiTheme="minorHAnsi" w:cstheme="minorHAnsi"/>
        </w:rPr>
        <w:t xml:space="preserve">potential </w:t>
      </w:r>
      <w:r w:rsidRPr="000E217D">
        <w:rPr>
          <w:rStyle w:val="StyleUnderline"/>
          <w:rFonts w:asciiTheme="minorHAnsi" w:hAnsiTheme="minorHAnsi" w:cstheme="minorHAnsi"/>
          <w:highlight w:val="green"/>
        </w:rPr>
        <w:t>kinetic kill vehicle</w:t>
      </w:r>
      <w:r w:rsidRPr="000E217D">
        <w:rPr>
          <w:rStyle w:val="StyleUnderline"/>
          <w:rFonts w:asciiTheme="minorHAnsi" w:hAnsiTheme="minorHAnsi" w:cstheme="minorHAnsi"/>
        </w:rPr>
        <w:t>.</w:t>
      </w:r>
    </w:p>
    <w:p w14:paraId="6B275C02"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0E217D">
        <w:rPr>
          <w:rStyle w:val="StyleUnderline"/>
          <w:rFonts w:asciiTheme="minorHAnsi" w:hAnsiTheme="minorHAnsi" w:cstheme="minorHAnsi"/>
          <w:highlight w:val="green"/>
        </w:rPr>
        <w:t>Starlink</w:t>
      </w:r>
      <w:r w:rsidRPr="000E217D">
        <w:rPr>
          <w:rStyle w:val="StyleUnderline"/>
          <w:rFonts w:asciiTheme="minorHAnsi" w:hAnsiTheme="minorHAnsi" w:cstheme="minorHAnsi"/>
        </w:rPr>
        <w:t xml:space="preserve"> satellites </w:t>
      </w:r>
      <w:r w:rsidRPr="000E217D">
        <w:rPr>
          <w:rStyle w:val="StyleUnderline"/>
          <w:rFonts w:asciiTheme="minorHAnsi" w:hAnsiTheme="minorHAnsi" w:cstheme="minorHAnsi"/>
          <w:highlight w:val="green"/>
        </w:rPr>
        <w:t>will have propulsion system</w:t>
      </w:r>
      <w:r w:rsidRPr="000E217D">
        <w:rPr>
          <w:rStyle w:val="StyleUnderline"/>
          <w:rFonts w:asciiTheme="minorHAnsi" w:hAnsiTheme="minorHAnsi" w:cstheme="minorHAnsi"/>
        </w:rPr>
        <w:t xml:space="preserve"> for orbital manoeuvre and EOL deorbiting, tracking the full constellation with 12,000 satellites could be challenging for the company and the Combined Space Operations Center</w:t>
      </w:r>
      <w:r w:rsidRPr="000E217D">
        <w:rPr>
          <w:rFonts w:asciiTheme="minorHAnsi" w:hAnsiTheme="minorHAnsi" w:cstheme="min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60019BB5" w14:textId="77777777" w:rsidR="00D51310" w:rsidRPr="000E217D" w:rsidRDefault="00D51310" w:rsidP="00D51310">
      <w:pPr>
        <w:rPr>
          <w:rFonts w:asciiTheme="minorHAnsi" w:hAnsiTheme="minorHAnsi" w:cstheme="minorHAnsi"/>
        </w:rPr>
      </w:pPr>
    </w:p>
    <w:p w14:paraId="38BF46A5"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Collisions with early warning satellites causes miscalc and goes nuclear – magnified by the Kessler effect</w:t>
      </w:r>
    </w:p>
    <w:p w14:paraId="1D060441"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Blatt 20</w:t>
      </w:r>
      <w:r w:rsidRPr="000E217D">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0E217D">
          <w:rPr>
            <w:rStyle w:val="Hyperlink"/>
            <w:rFonts w:asciiTheme="minorHAnsi" w:hAnsiTheme="minorHAnsi" w:cstheme="minorHAnsi"/>
          </w:rPr>
          <w:t>https://hir.harvard.edu/anti-satellite-weapons-and-the-emerging-space-arms-race/</w:t>
        </w:r>
      </w:hyperlink>
      <w:r w:rsidRPr="000E217D">
        <w:rPr>
          <w:rFonts w:asciiTheme="minorHAnsi" w:hAnsiTheme="minorHAnsi" w:cstheme="minorHAnsi"/>
        </w:rPr>
        <w:t xml:space="preserve"> TG</w:t>
      </w:r>
    </w:p>
    <w:p w14:paraId="0ADE0310"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Despite their deterrent functions, ASATs are more likely to provoke or exacerbate conflicts than dampen them, especially given the </w:t>
      </w:r>
      <w:r w:rsidRPr="000E217D">
        <w:rPr>
          <w:rStyle w:val="StyleUnderline"/>
          <w:rFonts w:asciiTheme="minorHAnsi" w:hAnsiTheme="minorHAnsi" w:cstheme="minorHAnsi"/>
        </w:rPr>
        <w:t>risk</w:t>
      </w:r>
      <w:r w:rsidRPr="000E217D">
        <w:rPr>
          <w:rFonts w:asciiTheme="minorHAnsi" w:hAnsiTheme="minorHAnsi" w:cstheme="minorHAnsi"/>
        </w:rPr>
        <w:t xml:space="preserve"> they </w:t>
      </w:r>
      <w:hyperlink r:id="rId14" w:history="1">
        <w:r w:rsidRPr="000E217D">
          <w:rPr>
            <w:rStyle w:val="Hyperlink"/>
            <w:rFonts w:asciiTheme="minorHAnsi" w:hAnsiTheme="minorHAnsi" w:cstheme="minorHAnsi"/>
          </w:rPr>
          <w:t>pose</w:t>
        </w:r>
      </w:hyperlink>
      <w:r w:rsidRPr="000E217D">
        <w:rPr>
          <w:rFonts w:asciiTheme="minorHAnsi" w:hAnsiTheme="minorHAnsi" w:cstheme="minorHAnsi"/>
        </w:rPr>
        <w:t> </w:t>
      </w:r>
      <w:r w:rsidRPr="000E217D">
        <w:rPr>
          <w:rStyle w:val="StyleUnderline"/>
          <w:rFonts w:asciiTheme="minorHAnsi" w:hAnsiTheme="minorHAnsi" w:cstheme="minorHAnsi"/>
        </w:rPr>
        <w:t xml:space="preserve">to early warning satellites. These </w:t>
      </w:r>
      <w:r w:rsidRPr="000E217D">
        <w:rPr>
          <w:rStyle w:val="StyleUnderline"/>
          <w:rFonts w:asciiTheme="minorHAnsi" w:hAnsiTheme="minorHAnsi" w:cstheme="minorHAnsi"/>
          <w:highlight w:val="green"/>
        </w:rPr>
        <w:t>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 are</w:t>
      </w:r>
      <w:r w:rsidRPr="000E217D">
        <w:rPr>
          <w:rStyle w:val="StyleUnderline"/>
          <w:rFonts w:asciiTheme="minorHAnsi" w:hAnsiTheme="minorHAnsi" w:cstheme="minorHAnsi"/>
        </w:rPr>
        <w:t xml:space="preserve"> a </w:t>
      </w:r>
      <w:r w:rsidRPr="000E217D">
        <w:rPr>
          <w:rStyle w:val="StyleUnderline"/>
          <w:rFonts w:asciiTheme="minorHAnsi" w:hAnsiTheme="minorHAnsi" w:cstheme="minorHAnsi"/>
          <w:highlight w:val="green"/>
        </w:rPr>
        <w:t>crucial</w:t>
      </w:r>
      <w:r w:rsidRPr="000E217D">
        <w:rPr>
          <w:rStyle w:val="StyleUnderline"/>
          <w:rFonts w:asciiTheme="minorHAnsi" w:hAnsiTheme="minorHAnsi" w:cstheme="minorHAnsi"/>
        </w:rPr>
        <w:t xml:space="preserve"> element of US ballistic missile defense, </w:t>
      </w:r>
      <w:r w:rsidRPr="000E217D">
        <w:rPr>
          <w:rStyle w:val="StyleUnderline"/>
          <w:rFonts w:asciiTheme="minorHAnsi" w:hAnsiTheme="minorHAnsi" w:cstheme="minorHAnsi"/>
          <w:highlight w:val="green"/>
        </w:rPr>
        <w:t>capable of </w:t>
      </w:r>
      <w:hyperlink r:id="rId15" w:history="1">
        <w:r w:rsidRPr="000E217D">
          <w:rPr>
            <w:rStyle w:val="StyleUnderline"/>
            <w:rFonts w:asciiTheme="minorHAnsi" w:hAnsiTheme="minorHAnsi" w:cstheme="minorHAnsi"/>
            <w:highlight w:val="green"/>
          </w:rPr>
          <w:t>detecting missiles</w:t>
        </w:r>
      </w:hyperlink>
      <w:r w:rsidRPr="000E217D">
        <w:rPr>
          <w:rStyle w:val="StyleUnderline"/>
          <w:rFonts w:asciiTheme="minorHAnsi" w:hAnsiTheme="minorHAnsi" w:cstheme="minorHAnsi"/>
        </w:rPr>
        <w:t xml:space="preserve"> immediately after launch </w:t>
      </w:r>
      <w:r w:rsidRPr="000E217D">
        <w:rPr>
          <w:rStyle w:val="StyleUnderline"/>
          <w:rFonts w:asciiTheme="minorHAnsi" w:hAnsiTheme="minorHAnsi" w:cstheme="minorHAnsi"/>
          <w:highlight w:val="green"/>
        </w:rPr>
        <w:t>and tracking</w:t>
      </w:r>
      <w:r w:rsidRPr="000E217D">
        <w:rPr>
          <w:rStyle w:val="StyleUnderline"/>
          <w:rFonts w:asciiTheme="minorHAnsi" w:hAnsiTheme="minorHAnsi" w:cstheme="minorHAnsi"/>
        </w:rPr>
        <w:t xml:space="preserve"> their paths</w:t>
      </w:r>
      <w:r w:rsidRPr="000E217D">
        <w:rPr>
          <w:rFonts w:asciiTheme="minorHAnsi" w:hAnsiTheme="minorHAnsi" w:cstheme="minorHAnsi"/>
        </w:rPr>
        <w:t>.</w:t>
      </w:r>
    </w:p>
    <w:p w14:paraId="0228414D"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 xml:space="preserve">Suppose a US </w:t>
      </w:r>
      <w:r w:rsidRPr="000E217D">
        <w:rPr>
          <w:rStyle w:val="StyleUnderline"/>
          <w:rFonts w:asciiTheme="minorHAnsi" w:hAnsiTheme="minorHAnsi" w:cstheme="minorHAnsi"/>
          <w:highlight w:val="green"/>
        </w:rPr>
        <w:t>early warning sat</w:t>
      </w:r>
      <w:r w:rsidRPr="000E217D">
        <w:rPr>
          <w:rStyle w:val="StyleUnderline"/>
          <w:rFonts w:asciiTheme="minorHAnsi" w:hAnsiTheme="minorHAnsi" w:cstheme="minorHAnsi"/>
        </w:rPr>
        <w:t xml:space="preserve">ellite goes dark, or is shut down. </w:t>
      </w:r>
      <w:r w:rsidRPr="000E217D">
        <w:rPr>
          <w:rStyle w:val="StyleUnderline"/>
          <w:rFonts w:asciiTheme="minorHAnsi" w:hAnsiTheme="minorHAnsi" w:cstheme="minorHAnsi"/>
          <w:highlight w:val="green"/>
        </w:rPr>
        <w:t>Going dark could signal</w:t>
      </w:r>
      <w:r w:rsidRPr="000E217D">
        <w:rPr>
          <w:rFonts w:asciiTheme="minorHAnsi" w:hAnsiTheme="minorHAnsi" w:cstheme="minorHAnsi"/>
        </w:rPr>
        <w:t xml:space="preserve"> a glitch, but in a world in which other countries have ASATs, it could also signal </w:t>
      </w:r>
      <w:r w:rsidRPr="000E217D">
        <w:rPr>
          <w:rStyle w:val="StyleUnderline"/>
          <w:rFonts w:asciiTheme="minorHAnsi" w:hAnsiTheme="minorHAnsi" w:cstheme="minorHAnsi"/>
        </w:rPr>
        <w:t xml:space="preserve">the beginning of </w:t>
      </w:r>
      <w:r w:rsidRPr="000E217D">
        <w:rPr>
          <w:rStyle w:val="StyleUnderline"/>
          <w:rFonts w:asciiTheme="minorHAnsi" w:hAnsiTheme="minorHAnsi" w:cstheme="minorHAnsi"/>
          <w:highlight w:val="green"/>
        </w:rPr>
        <w:t xml:space="preserve">an attack. </w:t>
      </w:r>
      <w:r w:rsidRPr="000E217D">
        <w:rPr>
          <w:rStyle w:val="StyleUnderline"/>
          <w:rFonts w:asciiTheme="minorHAnsi" w:hAnsiTheme="minorHAnsi" w:cstheme="minorHAnsi"/>
        </w:rPr>
        <w:t>Without early warning satellites, the United States is much more susceptible to nuclear missiles. Given the strategy of counterforcing—</w:t>
      </w:r>
      <w:hyperlink r:id="rId16" w:history="1">
        <w:r w:rsidRPr="000E217D">
          <w:rPr>
            <w:rStyle w:val="StyleUnderline"/>
            <w:rFonts w:asciiTheme="minorHAnsi" w:hAnsiTheme="minorHAnsi" w:cstheme="minorHAnsi"/>
          </w:rPr>
          <w:t>targeting</w:t>
        </w:r>
      </w:hyperlink>
      <w:r w:rsidRPr="000E217D">
        <w:rPr>
          <w:rStyle w:val="StyleUnderline"/>
          <w:rFonts w:asciiTheme="minorHAnsi" w:hAnsiTheme="minorHAnsi" w:cstheme="minorHAnsi"/>
        </w:rPr>
        <w:t xml:space="preserve"> nuclear silos rather than populous cities to prevent a nuclear counterattack—the </w:t>
      </w:r>
      <w:r w:rsidRPr="000E217D">
        <w:rPr>
          <w:rStyle w:val="StyleUnderline"/>
          <w:rFonts w:asciiTheme="minorHAnsi" w:hAnsiTheme="minorHAnsi" w:cstheme="minorHAnsi"/>
          <w:highlight w:val="green"/>
        </w:rPr>
        <w:t>Americans</w:t>
      </w:r>
      <w:r w:rsidRPr="000E217D">
        <w:rPr>
          <w:rStyle w:val="StyleUnderline"/>
          <w:rFonts w:asciiTheme="minorHAnsi" w:hAnsiTheme="minorHAnsi" w:cstheme="minorHAnsi"/>
        </w:rPr>
        <w:t xml:space="preserve"> might </w:t>
      </w:r>
      <w:r w:rsidRPr="000E217D">
        <w:rPr>
          <w:rStyle w:val="StyleUnderline"/>
          <w:rFonts w:asciiTheme="minorHAnsi" w:hAnsiTheme="minorHAnsi" w:cstheme="minorHAnsi"/>
          <w:highlight w:val="green"/>
        </w:rPr>
        <w:t>believe</w:t>
      </w:r>
      <w:r w:rsidRPr="000E217D">
        <w:rPr>
          <w:rStyle w:val="StyleUnderline"/>
          <w:rFonts w:asciiTheme="minorHAnsi" w:hAnsiTheme="minorHAnsi" w:cstheme="minorHAnsi"/>
        </w:rPr>
        <w:t xml:space="preserve"> their </w:t>
      </w:r>
      <w:r w:rsidRPr="000E217D">
        <w:rPr>
          <w:rStyle w:val="StyleUnderline"/>
          <w:rFonts w:asciiTheme="minorHAnsi" w:hAnsiTheme="minorHAnsi" w:cstheme="minorHAnsi"/>
          <w:highlight w:val="green"/>
        </w:rPr>
        <w:t>nuc</w:t>
      </w:r>
      <w:r w:rsidRPr="000E217D">
        <w:rPr>
          <w:rStyle w:val="StyleUnderline"/>
          <w:rFonts w:asciiTheme="minorHAnsi" w:hAnsiTheme="minorHAnsi" w:cstheme="minorHAnsi"/>
        </w:rPr>
        <w:t>lear weapon</w:t>
      </w:r>
      <w:r w:rsidRPr="000E217D">
        <w:rPr>
          <w:rStyle w:val="StyleUnderline"/>
          <w:rFonts w:asciiTheme="minorHAnsi" w:hAnsiTheme="minorHAnsi" w:cstheme="minorHAnsi"/>
          <w:highlight w:val="green"/>
        </w:rPr>
        <w:t>s are</w:t>
      </w:r>
      <w:r w:rsidRPr="000E217D">
        <w:rPr>
          <w:rStyle w:val="StyleUnderline"/>
          <w:rFonts w:asciiTheme="minorHAnsi" w:hAnsiTheme="minorHAnsi" w:cstheme="minorHAnsi"/>
        </w:rPr>
        <w:t xml:space="preserve"> imminently </w:t>
      </w:r>
      <w:r w:rsidRPr="000E217D">
        <w:rPr>
          <w:rStyle w:val="StyleUnderline"/>
          <w:rFonts w:asciiTheme="minorHAnsi" w:hAnsiTheme="minorHAnsi" w:cstheme="minorHAnsi"/>
          <w:highlight w:val="green"/>
        </w:rPr>
        <w:t>at risk</w:t>
      </w:r>
      <w:r w:rsidRPr="000E217D">
        <w:rPr>
          <w:rStyle w:val="StyleUnderline"/>
          <w:rFonts w:asciiTheme="minorHAnsi" w:hAnsiTheme="minorHAnsi" w:cstheme="minorHAnsi"/>
        </w:rPr>
        <w:t>. It could be </w:t>
      </w:r>
      <w:hyperlink r:id="rId17" w:anchor="v=onepage&amp;q=%22Protecting%20Space%20Assets%22%20johnson-freese&amp;f=false" w:history="1">
        <w:r w:rsidRPr="000E217D">
          <w:rPr>
            <w:rStyle w:val="StyleUnderline"/>
            <w:rFonts w:asciiTheme="minorHAnsi" w:hAnsiTheme="minorHAnsi" w:cstheme="minorHAnsi"/>
            <w:highlight w:val="green"/>
          </w:rPr>
          <w:t>twelve hours</w:t>
        </w:r>
      </w:hyperlink>
      <w:r w:rsidRPr="000E217D">
        <w:rPr>
          <w:rStyle w:val="StyleUnderline"/>
          <w:rFonts w:asciiTheme="minorHAnsi" w:hAnsiTheme="minorHAnsi" w:cstheme="minorHAnsi"/>
          <w:highlight w:val="green"/>
        </w:rPr>
        <w:t> before</w:t>
      </w:r>
      <w:r w:rsidRPr="000E217D">
        <w:rPr>
          <w:rStyle w:val="StyleUnderline"/>
          <w:rFonts w:asciiTheme="minorHAnsi" w:hAnsiTheme="minorHAnsi" w:cstheme="minorHAnsi"/>
        </w:rPr>
        <w:t xml:space="preserve"> the United States </w:t>
      </w:r>
      <w:r w:rsidRPr="000E217D">
        <w:rPr>
          <w:rStyle w:val="StyleUnderline"/>
          <w:rFonts w:asciiTheme="minorHAnsi" w:hAnsiTheme="minorHAnsi" w:cstheme="minorHAnsi"/>
          <w:highlight w:val="green"/>
        </w:rPr>
        <w:t>regains sat</w:t>
      </w:r>
      <w:r w:rsidRPr="000E217D">
        <w:rPr>
          <w:rStyle w:val="StyleUnderline"/>
          <w:rFonts w:asciiTheme="minorHAnsi" w:hAnsiTheme="minorHAnsi" w:cstheme="minorHAnsi"/>
        </w:rPr>
        <w:t xml:space="preserve">ellite </w:t>
      </w:r>
      <w:r w:rsidRPr="000E217D">
        <w:rPr>
          <w:rStyle w:val="StyleUnderline"/>
          <w:rFonts w:asciiTheme="minorHAnsi" w:hAnsiTheme="minorHAnsi" w:cstheme="minorHAnsi"/>
          <w:highlight w:val="green"/>
        </w:rPr>
        <w:t>function</w:t>
      </w:r>
      <w:r w:rsidRPr="000E217D">
        <w:rPr>
          <w:rStyle w:val="StyleUnderline"/>
          <w:rFonts w:asciiTheme="minorHAnsi" w:hAnsiTheme="minorHAnsi" w:cstheme="minorHAnsi"/>
        </w:rPr>
        <w:t xml:space="preserve">, which is too long to wait to put together a nuclear counterattack. The </w:t>
      </w:r>
      <w:r w:rsidRPr="000E217D">
        <w:rPr>
          <w:rStyle w:val="StyleUnderline"/>
          <w:rFonts w:asciiTheme="minorHAnsi" w:hAnsiTheme="minorHAnsi" w:cstheme="minorHAnsi"/>
          <w:highlight w:val="green"/>
        </w:rPr>
        <w:t>U</w:t>
      </w:r>
      <w:r w:rsidRPr="000E217D">
        <w:rPr>
          <w:rStyle w:val="StyleUnderline"/>
          <w:rFonts w:asciiTheme="minorHAnsi" w:hAnsiTheme="minorHAnsi" w:cstheme="minorHAnsi"/>
        </w:rPr>
        <w:t xml:space="preserve">nited </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tates, therefore, might move to </w:t>
      </w:r>
      <w:r w:rsidRPr="000E217D">
        <w:rPr>
          <w:rStyle w:val="StyleUnderline"/>
          <w:rFonts w:asciiTheme="minorHAnsi" w:hAnsiTheme="minorHAnsi" w:cstheme="minorHAnsi"/>
          <w:highlight w:val="green"/>
        </w:rPr>
        <w:t>mobilize a nuclear attack</w:t>
      </w:r>
      <w:r w:rsidRPr="000E217D">
        <w:rPr>
          <w:rStyle w:val="StyleUnderline"/>
          <w:rFonts w:asciiTheme="minorHAnsi" w:hAnsiTheme="minorHAnsi" w:cstheme="minorHAnsi"/>
        </w:rPr>
        <w:t xml:space="preserve"> against Russia or China over what might just be a piece of debris shutting off a satellite.</w:t>
      </w:r>
    </w:p>
    <w:p w14:paraId="5D5DDB32"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Additionally, </w:t>
      </w:r>
      <w:r w:rsidRPr="000E217D">
        <w:rPr>
          <w:rStyle w:val="StyleUnderline"/>
          <w:rFonts w:asciiTheme="minorHAnsi" w:hAnsiTheme="minorHAnsi" w:cstheme="minorHAnsi"/>
        </w:rPr>
        <w:t xml:space="preserve">accidental warfare, or strategic </w:t>
      </w:r>
      <w:r w:rsidRPr="000E217D">
        <w:rPr>
          <w:rStyle w:val="StyleUnderline"/>
          <w:rFonts w:asciiTheme="minorHAnsi" w:hAnsiTheme="minorHAnsi" w:cstheme="minorHAnsi"/>
          <w:highlight w:val="green"/>
        </w:rPr>
        <w:t>miscalc</w:t>
      </w:r>
      <w:r w:rsidRPr="000E217D">
        <w:rPr>
          <w:rStyle w:val="StyleUnderline"/>
          <w:rFonts w:asciiTheme="minorHAnsi" w:hAnsiTheme="minorHAnsi" w:cstheme="minorHAnsi"/>
        </w:rPr>
        <w:t xml:space="preserve">ulation, is </w:t>
      </w:r>
      <w:r w:rsidRPr="000E217D">
        <w:rPr>
          <w:rStyle w:val="StyleUnderline"/>
          <w:rFonts w:asciiTheme="minorHAnsi" w:hAnsiTheme="minorHAnsi" w:cstheme="minorHAnsi"/>
          <w:highlight w:val="green"/>
        </w:rPr>
        <w:t>uniquely likely in space</w:t>
      </w:r>
      <w:r w:rsidRPr="000E217D">
        <w:rPr>
          <w:rFonts w:asciiTheme="minorHAnsi" w:hAnsiTheme="minorHAnsi" w:cstheme="minorHAnsi"/>
        </w:rPr>
        <w:t>. It is </w:t>
      </w:r>
      <w:hyperlink r:id="rId18" w:anchor="v=onepage&amp;q=space%20offense%20dominant&amp;f=false" w:history="1">
        <w:r w:rsidRPr="000E217D">
          <w:rPr>
            <w:rStyle w:val="Hyperlink"/>
            <w:rFonts w:asciiTheme="minorHAnsi" w:hAnsiTheme="minorHAnsi" w:cstheme="minorHAnsi"/>
          </w:rPr>
          <w:t>much easier</w:t>
        </w:r>
      </w:hyperlink>
      <w:r w:rsidRPr="000E217D">
        <w:rPr>
          <w:rFonts w:asciiTheme="minorHAnsi" w:hAnsiTheme="minorHAnsi" w:cstheme="minorHAnsi"/>
        </w:rPr>
        <w:t> to hold an adversary’s space systems in jeopardy with destructive ASATs than it is to </w:t>
      </w:r>
      <w:hyperlink r:id="rId19" w:history="1">
        <w:r w:rsidRPr="000E217D">
          <w:rPr>
            <w:rStyle w:val="Hyperlink"/>
            <w:rFonts w:asciiTheme="minorHAnsi" w:hAnsiTheme="minorHAnsi" w:cstheme="minorHAnsi"/>
          </w:rPr>
          <w:t>sustainably defend</w:t>
        </w:r>
      </w:hyperlink>
      <w:r w:rsidRPr="000E217D">
        <w:rPr>
          <w:rFonts w:asciiTheme="minorHAnsi" w:hAnsiTheme="minorHAnsi" w:cstheme="minorHAnsi"/>
        </w:rPr>
        <w:t xml:space="preserve"> a system, which is expensive and in some cases not technologically feasible because of limitations on satellite movement. </w:t>
      </w:r>
      <w:r w:rsidRPr="000E217D">
        <w:rPr>
          <w:rStyle w:val="StyleUnderline"/>
          <w:rFonts w:asciiTheme="minorHAnsi" w:hAnsiTheme="minorHAnsi" w:cstheme="minorHAnsi"/>
          <w:highlight w:val="green"/>
        </w:rPr>
        <w:t>Space is</w:t>
      </w:r>
      <w:r w:rsidRPr="000E217D">
        <w:rPr>
          <w:rStyle w:val="StyleUnderline"/>
          <w:rFonts w:asciiTheme="minorHAnsi" w:hAnsiTheme="minorHAnsi" w:cstheme="minorHAnsi"/>
        </w:rPr>
        <w:t xml:space="preserve"> therefore </w:t>
      </w:r>
      <w:hyperlink r:id="rId20" w:anchor="v=onepage&amp;q=space%20offense%20dominant&amp;f=false" w:history="1">
        <w:r w:rsidRPr="000E217D">
          <w:rPr>
            <w:rStyle w:val="StyleUnderline"/>
            <w:rFonts w:asciiTheme="minorHAnsi" w:hAnsiTheme="minorHAnsi" w:cstheme="minorHAnsi"/>
          </w:rPr>
          <w:t>considered</w:t>
        </w:r>
      </w:hyperlink>
      <w:r w:rsidRPr="000E217D">
        <w:rPr>
          <w:rStyle w:val="StyleUnderline"/>
          <w:rFonts w:asciiTheme="minorHAnsi" w:hAnsiTheme="minorHAnsi" w:cstheme="minorHAnsi"/>
        </w:rPr>
        <w:t> </w:t>
      </w:r>
      <w:r w:rsidRPr="000E217D">
        <w:rPr>
          <w:rStyle w:val="StyleUnderline"/>
          <w:rFonts w:asciiTheme="minorHAnsi" w:hAnsiTheme="minorHAnsi" w:cstheme="minorHAnsi"/>
          <w:highlight w:val="green"/>
        </w:rPr>
        <w:t>offense-dominant;</w:t>
      </w:r>
      <w:r w:rsidRPr="000E217D">
        <w:rPr>
          <w:rStyle w:val="StyleUnderline"/>
          <w:rFonts w:asciiTheme="minorHAnsi" w:hAnsiTheme="minorHAnsi" w:cstheme="minorHAnsi"/>
        </w:rPr>
        <w:t xml:space="preserve"> offensive tactics like weapons development are prioritized over defensive measures, such as </w:t>
      </w:r>
      <w:hyperlink r:id="rId21" w:history="1">
        <w:r w:rsidRPr="000E217D">
          <w:rPr>
            <w:rStyle w:val="StyleUnderline"/>
            <w:rFonts w:asciiTheme="minorHAnsi" w:hAnsiTheme="minorHAnsi" w:cstheme="minorHAnsi"/>
          </w:rPr>
          <w:t>improving GPS</w:t>
        </w:r>
      </w:hyperlink>
      <w:r w:rsidRPr="000E217D">
        <w:rPr>
          <w:rStyle w:val="StyleUnderline"/>
          <w:rFonts w:asciiTheme="minorHAnsi" w:hAnsiTheme="minorHAnsi" w:cstheme="minorHAnsi"/>
        </w:rPr>
        <w:t> or making satellites more resistant to jamming.</w:t>
      </w:r>
    </w:p>
    <w:p w14:paraId="74AEFE28"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As a result, </w:t>
      </w:r>
      <w:r w:rsidRPr="000E217D">
        <w:rPr>
          <w:rStyle w:val="StyleUnderline"/>
          <w:rFonts w:asciiTheme="minorHAnsi" w:hAnsiTheme="minorHAnsi" w:cstheme="minorHAnsi"/>
          <w:highlight w:val="green"/>
        </w:rPr>
        <w:t>countries</w:t>
      </w:r>
      <w:r w:rsidRPr="000E217D">
        <w:rPr>
          <w:rStyle w:val="StyleUnderline"/>
          <w:rFonts w:asciiTheme="minorHAnsi" w:hAnsiTheme="minorHAnsi" w:cstheme="minorHAnsi"/>
        </w:rPr>
        <w:t xml:space="preserve"> are left with poorly defended space systems and </w:t>
      </w:r>
      <w:r w:rsidRPr="000E217D">
        <w:rPr>
          <w:rStyle w:val="StyleUnderline"/>
          <w:rFonts w:asciiTheme="minorHAnsi" w:hAnsiTheme="minorHAnsi" w:cstheme="minorHAnsi"/>
          <w:highlight w:val="green"/>
        </w:rPr>
        <w:t>rely on offensive posturing</w:t>
      </w:r>
      <w:r w:rsidRPr="000E217D">
        <w:rPr>
          <w:rStyle w:val="StyleUnderline"/>
          <w:rFonts w:asciiTheme="minorHAnsi" w:hAnsiTheme="minorHAnsi" w:cstheme="minorHAnsi"/>
        </w:rPr>
        <w:t xml:space="preserve">, which increases the risk that their </w:t>
      </w:r>
      <w:r w:rsidRPr="000E217D">
        <w:rPr>
          <w:rStyle w:val="StyleUnderline"/>
          <w:rFonts w:asciiTheme="minorHAnsi" w:hAnsiTheme="minorHAnsi" w:cstheme="minorHAnsi"/>
          <w:highlight w:val="green"/>
        </w:rPr>
        <w:t xml:space="preserve">actions </w:t>
      </w:r>
      <w:r w:rsidRPr="000E217D">
        <w:rPr>
          <w:rStyle w:val="StyleUnderline"/>
          <w:rFonts w:asciiTheme="minorHAnsi" w:hAnsiTheme="minorHAnsi" w:cstheme="minorHAnsi"/>
        </w:rPr>
        <w:t xml:space="preserve">are perceived as aggressive and </w:t>
      </w:r>
      <w:r w:rsidRPr="000E217D">
        <w:rPr>
          <w:rStyle w:val="StyleUnderline"/>
          <w:rFonts w:asciiTheme="minorHAnsi" w:hAnsiTheme="minorHAnsi" w:cstheme="minorHAnsi"/>
          <w:highlight w:val="green"/>
        </w:rPr>
        <w:t>incentivizes rapid</w:t>
      </w:r>
      <w:r w:rsidRPr="000E217D">
        <w:rPr>
          <w:rStyle w:val="StyleUnderline"/>
          <w:rFonts w:asciiTheme="minorHAnsi" w:hAnsiTheme="minorHAnsi" w:cstheme="minorHAnsi"/>
        </w:rPr>
        <w:t xml:space="preserve">, risky </w:t>
      </w:r>
      <w:r w:rsidRPr="000E217D">
        <w:rPr>
          <w:rStyle w:val="StyleUnderline"/>
          <w:rFonts w:asciiTheme="minorHAnsi" w:hAnsiTheme="minorHAnsi" w:cstheme="minorHAnsi"/>
          <w:highlight w:val="green"/>
        </w:rPr>
        <w:t>counterattacks</w:t>
      </w:r>
      <w:r w:rsidRPr="000E217D">
        <w:rPr>
          <w:rStyle w:val="StyleUnderline"/>
          <w:rFonts w:asciiTheme="minorHAnsi" w:hAnsiTheme="minorHAnsi" w:cstheme="minorHAnsi"/>
        </w:rPr>
        <w:t xml:space="preserve"> because militaries cannot rely on their spaced-based systems after first strikes.</w:t>
      </w:r>
    </w:p>
    <w:p w14:paraId="78593213"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There are several hotspots in</w:t>
      </w:r>
      <w:r w:rsidRPr="000E217D">
        <w:rPr>
          <w:rFonts w:asciiTheme="minorHAnsi" w:hAnsiTheme="minorHAnsi" w:cstheme="minorHAnsi"/>
        </w:rPr>
        <w:t xml:space="preserve"> which ASATs and offensive-dominant systems are particularly relevant. </w:t>
      </w:r>
      <w:r w:rsidRPr="000E217D">
        <w:rPr>
          <w:rStyle w:val="StyleUnderline"/>
          <w:rFonts w:asciiTheme="minorHAnsi" w:hAnsiTheme="minorHAnsi" w:cstheme="minorHAnsi"/>
        </w:rPr>
        <w:t>Early warning satellites </w:t>
      </w:r>
      <w:hyperlink r:id="rId22" w:history="1">
        <w:r w:rsidRPr="000E217D">
          <w:rPr>
            <w:rStyle w:val="StyleUnderline"/>
            <w:rFonts w:asciiTheme="minorHAnsi" w:hAnsiTheme="minorHAnsi" w:cstheme="minorHAnsi"/>
          </w:rPr>
          <w:t>play</w:t>
        </w:r>
      </w:hyperlink>
      <w:r w:rsidRPr="000E217D">
        <w:rPr>
          <w:rStyle w:val="StyleUnderline"/>
          <w:rFonts w:asciiTheme="minorHAnsi" w:hAnsiTheme="minorHAnsi" w:cstheme="minorHAnsi"/>
        </w:rPr>
        <w:t xml:space="preserve"> a central role in US readiness in the event of a conflict involving North Korea. </w:t>
      </w:r>
      <w:r w:rsidRPr="000E217D">
        <w:rPr>
          <w:rStyle w:val="StyleUnderline"/>
          <w:rFonts w:asciiTheme="minorHAnsi" w:hAnsiTheme="minorHAnsi" w:cstheme="minorHAnsi"/>
          <w:highlight w:val="green"/>
        </w:rPr>
        <w:t>News of No</w:t>
      </w:r>
      <w:r w:rsidRPr="000E217D">
        <w:rPr>
          <w:rStyle w:val="StyleUnderline"/>
          <w:rFonts w:asciiTheme="minorHAnsi" w:hAnsiTheme="minorHAnsi" w:cstheme="minorHAnsi"/>
        </w:rPr>
        <w:t xml:space="preserve">rth </w:t>
      </w:r>
      <w:r w:rsidRPr="000E217D">
        <w:rPr>
          <w:rStyle w:val="StyleUnderline"/>
          <w:rFonts w:asciiTheme="minorHAnsi" w:hAnsiTheme="minorHAnsi" w:cstheme="minorHAnsi"/>
          <w:highlight w:val="green"/>
        </w:rPr>
        <w:t>Ko</w:t>
      </w:r>
      <w:r w:rsidRPr="000E217D">
        <w:rPr>
          <w:rStyle w:val="StyleUnderline"/>
          <w:rFonts w:asciiTheme="minorHAnsi" w:hAnsiTheme="minorHAnsi" w:cstheme="minorHAnsi"/>
        </w:rPr>
        <w:t xml:space="preserve">rean </w:t>
      </w:r>
      <w:r w:rsidRPr="000E217D">
        <w:rPr>
          <w:rStyle w:val="StyleUnderline"/>
          <w:rFonts w:asciiTheme="minorHAnsi" w:hAnsiTheme="minorHAnsi" w:cstheme="minorHAnsi"/>
          <w:highlight w:val="green"/>
        </w:rPr>
        <w:t>missile launches comes from</w:t>
      </w:r>
      <w:r w:rsidRPr="000E217D">
        <w:rPr>
          <w:rStyle w:val="StyleUnderline"/>
          <w:rFonts w:asciiTheme="minorHAnsi" w:hAnsiTheme="minorHAnsi" w:cstheme="minorHAnsi"/>
        </w:rPr>
        <w:t xml:space="preserve"> these </w:t>
      </w:r>
      <w:r w:rsidRPr="000E217D">
        <w:rPr>
          <w:rStyle w:val="StyleUnderline"/>
          <w:rFonts w:asciiTheme="minorHAnsi" w:hAnsiTheme="minorHAnsi" w:cstheme="minorHAnsi"/>
          <w:highlight w:val="green"/>
        </w:rPr>
        <w:t>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Given North Korea’s </w:t>
      </w:r>
      <w:hyperlink r:id="rId23" w:history="1">
        <w:r w:rsidRPr="000E217D">
          <w:rPr>
            <w:rStyle w:val="StyleUnderline"/>
            <w:rFonts w:asciiTheme="minorHAnsi" w:hAnsiTheme="minorHAnsi" w:cstheme="minorHAnsi"/>
          </w:rPr>
          <w:t>history</w:t>
        </w:r>
      </w:hyperlink>
      <w:r w:rsidRPr="000E217D">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0E217D">
        <w:rPr>
          <w:rStyle w:val="StyleUnderline"/>
          <w:rFonts w:asciiTheme="minorHAnsi" w:hAnsiTheme="minorHAnsi" w:cstheme="minorHAnsi"/>
          <w:highlight w:val="green"/>
        </w:rPr>
        <w:t>developments</w:t>
      </w:r>
      <w:r w:rsidRPr="000E217D">
        <w:rPr>
          <w:rStyle w:val="StyleUnderline"/>
          <w:rFonts w:asciiTheme="minorHAnsi" w:hAnsiTheme="minorHAnsi" w:cstheme="minorHAnsi"/>
        </w:rPr>
        <w:t xml:space="preserve"> have </w:t>
      </w:r>
      <w:r w:rsidRPr="000E217D">
        <w:rPr>
          <w:rStyle w:val="StyleUnderline"/>
          <w:rFonts w:asciiTheme="minorHAnsi" w:hAnsiTheme="minorHAnsi" w:cstheme="minorHAnsi"/>
          <w:highlight w:val="green"/>
        </w:rPr>
        <w:t>magnified</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risk</w:t>
      </w:r>
      <w:r w:rsidRPr="000E217D">
        <w:rPr>
          <w:rFonts w:asciiTheme="minorHAnsi" w:hAnsiTheme="minorHAnsi" w:cstheme="minorHAnsi"/>
        </w:rPr>
        <w:t>. With the health of Kim Jong-un </w:t>
      </w:r>
      <w:hyperlink r:id="rId24" w:history="1">
        <w:r w:rsidRPr="000E217D">
          <w:rPr>
            <w:rStyle w:val="Hyperlink"/>
            <w:rFonts w:asciiTheme="minorHAnsi" w:hAnsiTheme="minorHAnsi" w:cstheme="minorHAnsi"/>
          </w:rPr>
          <w:t>potentially in jeopardy</w:t>
        </w:r>
      </w:hyperlink>
      <w:r w:rsidRPr="000E217D">
        <w:rPr>
          <w:rFonts w:asciiTheme="minorHAnsi" w:hAnsiTheme="minorHAnsi" w:cstheme="minorHAnsi"/>
        </w:rPr>
        <w:t>, a succession battle or even civil war on the peninsula </w:t>
      </w:r>
      <w:hyperlink r:id="rId25" w:history="1">
        <w:r w:rsidRPr="000E217D">
          <w:rPr>
            <w:rStyle w:val="Hyperlink"/>
            <w:rFonts w:asciiTheme="minorHAnsi" w:hAnsiTheme="minorHAnsi" w:cstheme="minorHAnsi"/>
          </w:rPr>
          <w:t>raises the chances</w:t>
        </w:r>
      </w:hyperlink>
      <w:r w:rsidRPr="000E217D">
        <w:rPr>
          <w:rFonts w:asciiTheme="minorHAnsi" w:hAnsiTheme="minorHAnsi" w:cstheme="minorHAnsi"/>
        </w:rPr>
        <w:t> </w:t>
      </w:r>
      <w:r w:rsidRPr="000E217D">
        <w:rPr>
          <w:rStyle w:val="StyleUnderline"/>
          <w:rFonts w:asciiTheme="minorHAnsi" w:hAnsiTheme="minorHAnsi" w:cstheme="minorHAnsi"/>
        </w:rPr>
        <w:t xml:space="preserve">of loose nukes. If the regime is terminal, traditional </w:t>
      </w:r>
      <w:r w:rsidRPr="000E217D">
        <w:rPr>
          <w:rStyle w:val="StyleUnderline"/>
          <w:rFonts w:asciiTheme="minorHAnsi" w:hAnsiTheme="minorHAnsi" w:cstheme="minorHAnsi"/>
          <w:highlight w:val="green"/>
        </w:rPr>
        <w:t>MAD risk calc</w:t>
      </w:r>
      <w:r w:rsidRPr="000E217D">
        <w:rPr>
          <w:rStyle w:val="StyleUnderline"/>
          <w:rFonts w:asciiTheme="minorHAnsi" w:hAnsiTheme="minorHAnsi" w:cstheme="minorHAnsi"/>
        </w:rPr>
        <w:t xml:space="preserve">ulus </w:t>
      </w:r>
      <w:r w:rsidRPr="000E217D">
        <w:rPr>
          <w:rStyle w:val="StyleUnderline"/>
          <w:rFonts w:asciiTheme="minorHAnsi" w:hAnsiTheme="minorHAnsi" w:cstheme="minorHAnsi"/>
          <w:highlight w:val="green"/>
        </w:rPr>
        <w:t>will become</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moot</w:t>
      </w:r>
      <w:r w:rsidRPr="000E217D">
        <w:rPr>
          <w:rStyle w:val="StyleUnderline"/>
          <w:rFonts w:asciiTheme="minorHAnsi" w:hAnsiTheme="minorHAnsi" w:cstheme="minorHAnsi"/>
        </w:rPr>
        <w:t>; with nothing to lose, North Korea would have no reason to hold back its nuclear arsenal</w:t>
      </w:r>
      <w:r w:rsidRPr="000E217D">
        <w:rPr>
          <w:rFonts w:asciiTheme="minorHAnsi" w:hAnsiTheme="minorHAnsi" w:cstheme="minorHAnsi"/>
        </w:rPr>
        <w:t>. Or China </w:t>
      </w:r>
      <w:hyperlink r:id="rId26" w:history="1">
        <w:r w:rsidRPr="000E217D">
          <w:rPr>
            <w:rStyle w:val="Hyperlink"/>
            <w:rFonts w:asciiTheme="minorHAnsi" w:hAnsiTheme="minorHAnsi" w:cstheme="minorHAnsi"/>
          </w:rPr>
          <w:t>might decide</w:t>
        </w:r>
      </w:hyperlink>
      <w:r w:rsidRPr="000E217D">
        <w:rPr>
          <w:rFonts w:asciiTheme="minorHAnsi" w:hAnsiTheme="minorHAnsi" w:cstheme="minorHAnsi"/>
        </w:rPr>
        <w:t xml:space="preserve"> to seize military assets and infrastructure of the regime. </w:t>
      </w:r>
      <w:r w:rsidRPr="000E217D">
        <w:rPr>
          <w:rStyle w:val="StyleUnderline"/>
          <w:rFonts w:asciiTheme="minorHAnsi" w:hAnsiTheme="minorHAnsi" w:cstheme="minorHAnsi"/>
        </w:rPr>
        <w:t>If the US does not have its early warning satellites</w:t>
      </w:r>
      <w:r w:rsidRPr="000E217D">
        <w:rPr>
          <w:rFonts w:asciiTheme="minorHAnsi" w:hAnsiTheme="minorHAnsi" w:cstheme="minorHAnsi"/>
        </w:rPr>
        <w:t xml:space="preserve"> because they have been taken out in an ASAT attack, </w:t>
      </w:r>
      <w:r w:rsidRPr="000E217D">
        <w:rPr>
          <w:rStyle w:val="StyleUnderline"/>
          <w:rFonts w:asciiTheme="minorHAnsi" w:hAnsiTheme="minorHAnsi" w:cstheme="minorHAnsi"/>
        </w:rPr>
        <w:t xml:space="preserve">the </w:t>
      </w:r>
      <w:r w:rsidRPr="000E217D">
        <w:rPr>
          <w:rStyle w:val="StyleUnderline"/>
          <w:rFonts w:asciiTheme="minorHAnsi" w:hAnsiTheme="minorHAnsi" w:cstheme="minorHAnsi"/>
          <w:highlight w:val="green"/>
        </w:rPr>
        <w:t xml:space="preserve">US, </w:t>
      </w:r>
      <w:r w:rsidRPr="000E217D">
        <w:rPr>
          <w:rStyle w:val="StyleUnderline"/>
          <w:rFonts w:asciiTheme="minorHAnsi" w:hAnsiTheme="minorHAnsi" w:cstheme="minorHAnsi"/>
          <w:highlight w:val="green"/>
        </w:rPr>
        <w:lastRenderedPageBreak/>
        <w:t>So</w:t>
      </w:r>
      <w:r w:rsidRPr="000E217D">
        <w:rPr>
          <w:rStyle w:val="StyleUnderline"/>
          <w:rFonts w:asciiTheme="minorHAnsi" w:hAnsiTheme="minorHAnsi" w:cstheme="minorHAnsi"/>
        </w:rPr>
        <w:t xml:space="preserve">uth </w:t>
      </w:r>
      <w:r w:rsidRPr="000E217D">
        <w:rPr>
          <w:rStyle w:val="StyleUnderline"/>
          <w:rFonts w:asciiTheme="minorHAnsi" w:hAnsiTheme="minorHAnsi" w:cstheme="minorHAnsi"/>
          <w:highlight w:val="green"/>
        </w:rPr>
        <w:t>Ko</w:t>
      </w:r>
      <w:r w:rsidRPr="000E217D">
        <w:rPr>
          <w:rStyle w:val="StyleUnderline"/>
          <w:rFonts w:asciiTheme="minorHAnsi" w:hAnsiTheme="minorHAnsi" w:cstheme="minorHAnsi"/>
        </w:rPr>
        <w:t xml:space="preserve">rea, and </w:t>
      </w:r>
      <w:r w:rsidRPr="000E217D">
        <w:rPr>
          <w:rStyle w:val="StyleUnderline"/>
          <w:rFonts w:asciiTheme="minorHAnsi" w:hAnsiTheme="minorHAnsi" w:cstheme="minorHAnsi"/>
          <w:highlight w:val="green"/>
        </w:rPr>
        <w:t>Japan</w:t>
      </w:r>
      <w:r w:rsidRPr="000E217D">
        <w:rPr>
          <w:rStyle w:val="StyleUnderline"/>
          <w:rFonts w:asciiTheme="minorHAnsi" w:hAnsiTheme="minorHAnsi" w:cstheme="minorHAnsi"/>
        </w:rPr>
        <w:t xml:space="preserve"> are all </w:t>
      </w:r>
      <w:r w:rsidRPr="000E217D">
        <w:rPr>
          <w:rStyle w:val="StyleUnderline"/>
          <w:rFonts w:asciiTheme="minorHAnsi" w:hAnsiTheme="minorHAnsi" w:cstheme="minorHAnsi"/>
          <w:highlight w:val="green"/>
        </w:rPr>
        <w:t>in</w:t>
      </w:r>
      <w:r w:rsidRPr="000E217D">
        <w:rPr>
          <w:rStyle w:val="StyleUnderline"/>
          <w:rFonts w:asciiTheme="minorHAnsi" w:hAnsiTheme="minorHAnsi" w:cstheme="minorHAnsi"/>
        </w:rPr>
        <w:t xml:space="preserve"> imminent </w:t>
      </w:r>
      <w:r w:rsidRPr="000E217D">
        <w:rPr>
          <w:rStyle w:val="StyleUnderline"/>
          <w:rFonts w:asciiTheme="minorHAnsi" w:hAnsiTheme="minorHAnsi" w:cstheme="minorHAnsi"/>
          <w:highlight w:val="green"/>
        </w:rPr>
        <w:t>nuclear peril</w:t>
      </w:r>
      <w:r w:rsidRPr="000E217D">
        <w:rPr>
          <w:rStyle w:val="StyleUnderline"/>
          <w:rFonts w:asciiTheme="minorHAnsi" w:hAnsiTheme="minorHAnsi" w:cstheme="minorHAnsi"/>
        </w:rPr>
        <w:t xml:space="preserve">, while </w:t>
      </w:r>
      <w:r w:rsidRPr="000E217D">
        <w:rPr>
          <w:rStyle w:val="StyleUnderline"/>
          <w:rFonts w:asciiTheme="minorHAnsi" w:hAnsiTheme="minorHAnsi" w:cstheme="minorHAnsi"/>
          <w:highlight w:val="green"/>
        </w:rPr>
        <w:t>China could</w:t>
      </w:r>
      <w:r w:rsidRPr="000E217D">
        <w:rPr>
          <w:rStyle w:val="StyleUnderline"/>
          <w:rFonts w:asciiTheme="minorHAnsi" w:hAnsiTheme="minorHAnsi" w:cstheme="minorHAnsi"/>
        </w:rPr>
        <w:t xml:space="preserve"> be in a position to fundamentally </w:t>
      </w:r>
      <w:r w:rsidRPr="000E217D">
        <w:rPr>
          <w:rStyle w:val="StyleUnderline"/>
          <w:rFonts w:asciiTheme="minorHAnsi" w:hAnsiTheme="minorHAnsi" w:cstheme="minorHAnsi"/>
          <w:highlight w:val="green"/>
        </w:rPr>
        <w:t>reshape East Asian geopolitics.</w:t>
      </w:r>
    </w:p>
    <w:p w14:paraId="10E2F253"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The </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outh </w:t>
      </w:r>
      <w:r w:rsidRPr="000E217D">
        <w:rPr>
          <w:rStyle w:val="StyleUnderline"/>
          <w:rFonts w:asciiTheme="minorHAnsi" w:hAnsiTheme="minorHAnsi" w:cstheme="minorHAnsi"/>
          <w:highlight w:val="green"/>
        </w:rPr>
        <w:t>C</w:t>
      </w:r>
      <w:r w:rsidRPr="000E217D">
        <w:rPr>
          <w:rStyle w:val="StyleUnderline"/>
          <w:rFonts w:asciiTheme="minorHAnsi" w:hAnsiTheme="minorHAnsi" w:cstheme="minorHAnsi"/>
        </w:rPr>
        <w:t xml:space="preserve">hina </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ea is another </w:t>
      </w:r>
      <w:r w:rsidRPr="000E217D">
        <w:rPr>
          <w:rStyle w:val="StyleUnderline"/>
          <w:rFonts w:asciiTheme="minorHAnsi" w:hAnsiTheme="minorHAnsi" w:cstheme="minorHAnsi"/>
          <w:highlight w:val="green"/>
        </w:rPr>
        <w:t>hotspot</w:t>
      </w:r>
      <w:r w:rsidRPr="000E217D">
        <w:rPr>
          <w:rFonts w:asciiTheme="minorHAnsi" w:hAnsiTheme="minorHAnsi" w:cstheme="minorHAnsi"/>
        </w:rPr>
        <w:t xml:space="preserve"> in which ASATs could risk escalation. </w:t>
      </w:r>
      <w:r w:rsidRPr="000E217D">
        <w:rPr>
          <w:rStyle w:val="StyleUnderline"/>
          <w:rFonts w:asciiTheme="minorHAnsi" w:hAnsiTheme="minorHAnsi" w:cstheme="minorHAnsi"/>
        </w:rPr>
        <w:t>China </w:t>
      </w:r>
      <w:hyperlink r:id="rId27" w:history="1">
        <w:r w:rsidRPr="000E217D">
          <w:rPr>
            <w:rStyle w:val="StyleUnderline"/>
            <w:rFonts w:asciiTheme="minorHAnsi" w:hAnsiTheme="minorHAnsi" w:cstheme="minorHAnsi"/>
          </w:rPr>
          <w:t>is developing</w:t>
        </w:r>
      </w:hyperlink>
      <w:r w:rsidRPr="000E217D">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D771186" w14:textId="77777777" w:rsidR="00D51310" w:rsidRPr="000E217D" w:rsidRDefault="00D51310" w:rsidP="00D51310">
      <w:pPr>
        <w:rPr>
          <w:rFonts w:asciiTheme="minorHAnsi" w:hAnsiTheme="minorHAnsi" w:cstheme="minorHAnsi"/>
        </w:rPr>
      </w:pPr>
    </w:p>
    <w:p w14:paraId="0BE82470"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Independently causes cyberwar and satellite hacking which escalates.</w:t>
      </w:r>
    </w:p>
    <w:p w14:paraId="63CA9FBF" w14:textId="77777777" w:rsidR="00D51310" w:rsidRPr="000E217D" w:rsidRDefault="00D51310" w:rsidP="00D51310">
      <w:pPr>
        <w:rPr>
          <w:rFonts w:asciiTheme="minorHAnsi" w:hAnsiTheme="minorHAnsi" w:cstheme="minorHAnsi"/>
        </w:rPr>
      </w:pPr>
      <w:r w:rsidRPr="000E217D">
        <w:rPr>
          <w:rStyle w:val="Style13ptBold"/>
          <w:rFonts w:asciiTheme="minorHAnsi" w:hAnsiTheme="minorHAnsi" w:cstheme="minorHAnsi"/>
        </w:rPr>
        <w:t xml:space="preserve">Falco 19 </w:t>
      </w:r>
      <w:r w:rsidRPr="000E217D">
        <w:rPr>
          <w:rFonts w:asciiTheme="minorHAnsi" w:hAnsiTheme="minorHAnsi" w:cstheme="min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8" w:history="1">
        <w:r w:rsidRPr="000E217D">
          <w:rPr>
            <w:rStyle w:val="Hyperlink"/>
            <w:rFonts w:asciiTheme="minorHAnsi" w:hAnsiTheme="minorHAnsi" w:cstheme="minorHAnsi"/>
          </w:rPr>
          <w:t>https://www.washingtonpost.com/opinions/our-satellites-are-prime-targets-for-a-cyberattack-and-things-could-get-worse/2019/05/07/31c85438-7041-11e9-8be0-ca575670e91c_story.html</w:t>
        </w:r>
      </w:hyperlink>
      <w:r w:rsidRPr="000E217D">
        <w:rPr>
          <w:rFonts w:asciiTheme="minorHAnsi" w:hAnsiTheme="minorHAnsi" w:cstheme="minorHAnsi"/>
        </w:rPr>
        <w:t xml:space="preserve"> SM</w:t>
      </w:r>
    </w:p>
    <w:p w14:paraId="6F5F5207" w14:textId="77777777" w:rsidR="00D51310" w:rsidRPr="000E217D" w:rsidRDefault="00D51310" w:rsidP="00D51310">
      <w:pPr>
        <w:rPr>
          <w:rFonts w:asciiTheme="minorHAnsi" w:hAnsiTheme="minorHAnsi" w:cstheme="minorHAnsi"/>
          <w:b/>
          <w:u w:val="single"/>
        </w:rPr>
      </w:pPr>
      <w:r w:rsidRPr="000E217D">
        <w:rPr>
          <w:rStyle w:val="StyleUnderline"/>
          <w:rFonts w:asciiTheme="minorHAnsi" w:hAnsiTheme="minorHAnsi" w:cstheme="minorHAnsi"/>
          <w:highlight w:val="green"/>
        </w:rPr>
        <w:t>One minute</w:t>
      </w:r>
      <w:r w:rsidRPr="000E217D">
        <w:rPr>
          <w:rStyle w:val="StyleUnderline"/>
          <w:rFonts w:asciiTheme="minorHAnsi" w:hAnsiTheme="minorHAnsi" w:cstheme="minorHAnsi"/>
        </w:rPr>
        <w:t xml:space="preserve">. That’s how long </w:t>
      </w:r>
      <w:r w:rsidRPr="000E217D">
        <w:rPr>
          <w:rFonts w:asciiTheme="minorHAnsi" w:hAnsiTheme="minorHAnsi" w:cstheme="minorHAnsi"/>
        </w:rPr>
        <w:t>it took me last month to demonstrate to a major broadcasting company and production team how</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to access</w:t>
      </w:r>
      <w:r w:rsidRPr="000E217D">
        <w:rPr>
          <w:rStyle w:val="StyleUnderline"/>
          <w:rFonts w:asciiTheme="minorHAnsi" w:hAnsiTheme="minorHAnsi" w:cstheme="minorHAnsi"/>
        </w:rPr>
        <w:t xml:space="preserve"> and restart a leading </w:t>
      </w:r>
      <w:r w:rsidRPr="000E217D">
        <w:rPr>
          <w:rStyle w:val="StyleUnderline"/>
          <w:rFonts w:asciiTheme="minorHAnsi" w:hAnsiTheme="minorHAnsi" w:cstheme="minorHAnsi"/>
          <w:highlight w:val="green"/>
        </w:rPr>
        <w:t>satellite Internet</w:t>
      </w:r>
      <w:r w:rsidRPr="000E217D">
        <w:rPr>
          <w:rStyle w:val="StyleUnderline"/>
          <w:rFonts w:asciiTheme="minorHAnsi" w:hAnsiTheme="minorHAnsi" w:cstheme="minorHAnsi"/>
        </w:rPr>
        <w:t xml:space="preserve"> provider’s </w:t>
      </w:r>
      <w:r w:rsidRPr="000E217D">
        <w:rPr>
          <w:rStyle w:val="StyleUnderline"/>
          <w:rFonts w:asciiTheme="minorHAnsi" w:hAnsiTheme="minorHAnsi" w:cstheme="minorHAnsi"/>
          <w:highlight w:val="green"/>
        </w:rPr>
        <w:t>control</w:t>
      </w:r>
      <w:r w:rsidRPr="000E217D">
        <w:rPr>
          <w:rStyle w:val="StyleUnderline"/>
          <w:rFonts w:asciiTheme="minorHAnsi" w:hAnsiTheme="minorHAnsi" w:cstheme="minorHAnsi"/>
        </w:rPr>
        <w:t xml:space="preserve"> system. </w:t>
      </w:r>
      <w:r w:rsidRPr="000E217D">
        <w:rPr>
          <w:rStyle w:val="StyleUnderline"/>
          <w:rFonts w:asciiTheme="minorHAnsi" w:hAnsiTheme="minorHAnsi" w:cstheme="minorHAnsi"/>
          <w:highlight w:val="green"/>
        </w:rPr>
        <w:t>Five</w:t>
      </w:r>
      <w:r w:rsidRPr="000E217D">
        <w:rPr>
          <w:rStyle w:val="StyleUnderline"/>
          <w:rFonts w:asciiTheme="minorHAnsi" w:hAnsiTheme="minorHAnsi" w:cstheme="minorHAnsi"/>
        </w:rPr>
        <w:t xml:space="preserve"> minutes is how long it took me </w:t>
      </w:r>
      <w:r w:rsidRPr="000E217D">
        <w:rPr>
          <w:rStyle w:val="StyleUnderline"/>
          <w:rFonts w:asciiTheme="minorHAnsi" w:hAnsiTheme="minorHAnsi" w:cstheme="minorHAnsi"/>
          <w:highlight w:val="green"/>
        </w:rPr>
        <w:t>to</w:t>
      </w:r>
      <w:r w:rsidRPr="000E217D">
        <w:rPr>
          <w:rStyle w:val="StyleUnderline"/>
          <w:rFonts w:asciiTheme="minorHAnsi" w:hAnsiTheme="minorHAnsi" w:cstheme="minorHAnsi"/>
        </w:rPr>
        <w:t xml:space="preserve"> demonstrate how to </w:t>
      </w:r>
      <w:r w:rsidRPr="000E217D">
        <w:rPr>
          <w:rStyle w:val="StyleUnderline"/>
          <w:rFonts w:asciiTheme="minorHAnsi" w:hAnsiTheme="minorHAnsi" w:cstheme="minorHAnsi"/>
          <w:highlight w:val="green"/>
        </w:rPr>
        <w:t>gain full control</w:t>
      </w:r>
      <w:r w:rsidRPr="000E217D">
        <w:rPr>
          <w:rStyle w:val="StyleUnderline"/>
          <w:rFonts w:asciiTheme="minorHAnsi" w:hAnsiTheme="minorHAnsi" w:cstheme="minorHAnsi"/>
        </w:rPr>
        <w:t xml:space="preserve"> of it.</w:t>
      </w:r>
    </w:p>
    <w:p w14:paraId="36DAC91C"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highlight w:val="green"/>
        </w:rPr>
        <w:t xml:space="preserve">Hackers </w:t>
      </w:r>
      <w:r w:rsidRPr="000E217D">
        <w:rPr>
          <w:rStyle w:val="StyleUnderline"/>
          <w:rFonts w:asciiTheme="minorHAnsi" w:hAnsiTheme="minorHAnsi" w:cstheme="minorHAnsi"/>
        </w:rPr>
        <w:t xml:space="preserve">are always improving their </w:t>
      </w:r>
      <w:r w:rsidRPr="000E217D">
        <w:rPr>
          <w:rStyle w:val="StyleUnderline"/>
          <w:rFonts w:asciiTheme="minorHAnsi" w:hAnsiTheme="minorHAnsi" w:cstheme="minorHAnsi"/>
          <w:highlight w:val="green"/>
        </w:rPr>
        <w:t>ability to break into</w:t>
      </w:r>
      <w:r w:rsidRPr="000E217D">
        <w:rPr>
          <w:rStyle w:val="StyleUnderline"/>
          <w:rFonts w:asciiTheme="minorHAnsi" w:hAnsiTheme="minorHAnsi" w:cstheme="minorHAnsi"/>
        </w:rPr>
        <w:t xml:space="preserve"> our </w:t>
      </w:r>
      <w:r w:rsidRPr="000E217D">
        <w:rPr>
          <w:rStyle w:val="StyleUnderline"/>
          <w:rFonts w:asciiTheme="minorHAnsi" w:hAnsiTheme="minorHAnsi" w:cstheme="minorHAnsi"/>
          <w:highlight w:val="green"/>
        </w:rPr>
        <w:t>digital infrastructure</w:t>
      </w:r>
      <w:r w:rsidRPr="000E217D">
        <w:rPr>
          <w:rFonts w:asciiTheme="minorHAnsi" w:hAnsiTheme="minorHAnsi" w:cstheme="minorHAnsi"/>
        </w:rPr>
        <w:t xml:space="preserve">. Yet the computer systems running our satellites haven’t kept up, making them prime targets for an attack. </w:t>
      </w:r>
      <w:r w:rsidRPr="000E217D">
        <w:rPr>
          <w:rStyle w:val="StyleUnderline"/>
          <w:rFonts w:asciiTheme="minorHAnsi" w:hAnsiTheme="minorHAnsi" w:cstheme="minorHAnsi"/>
        </w:rPr>
        <w:t xml:space="preserve">This </w:t>
      </w:r>
      <w:r w:rsidRPr="000E217D">
        <w:rPr>
          <w:rStyle w:val="StyleUnderline"/>
          <w:rFonts w:asciiTheme="minorHAnsi" w:hAnsiTheme="minorHAnsi" w:cstheme="minorHAnsi"/>
          <w:highlight w:val="green"/>
        </w:rPr>
        <w:t>makes</w:t>
      </w:r>
      <w:r w:rsidRPr="000E217D">
        <w:rPr>
          <w:rStyle w:val="StyleUnderline"/>
          <w:rFonts w:asciiTheme="minorHAnsi" w:hAnsiTheme="minorHAnsi" w:cstheme="minorHAnsi"/>
        </w:rPr>
        <w:t xml:space="preserve"> our </w:t>
      </w:r>
      <w:r w:rsidRPr="000E217D">
        <w:rPr>
          <w:rStyle w:val="StyleUnderline"/>
          <w:rFonts w:asciiTheme="minorHAnsi" w:hAnsiTheme="minorHAnsi" w:cstheme="minorHAnsi"/>
          <w:highlight w:val="green"/>
        </w:rPr>
        <w:t>space assets a massive vulnerability</w:t>
      </w:r>
      <w:r w:rsidRPr="000E217D">
        <w:rPr>
          <w:rStyle w:val="StyleUnderline"/>
          <w:rFonts w:asciiTheme="minorHAnsi" w:hAnsiTheme="minorHAnsi" w:cstheme="minorHAnsi"/>
        </w:rPr>
        <w:t xml:space="preserve"> — and it could get much worse if we’re not careful.</w:t>
      </w:r>
    </w:p>
    <w:p w14:paraId="026206AD" w14:textId="77777777" w:rsidR="00D51310" w:rsidRPr="000E217D" w:rsidRDefault="00D51310" w:rsidP="00D51310">
      <w:pPr>
        <w:rPr>
          <w:rFonts w:asciiTheme="minorHAnsi" w:hAnsiTheme="minorHAnsi" w:cstheme="minorHAnsi"/>
          <w:b/>
          <w:u w:val="single"/>
        </w:rPr>
      </w:pPr>
      <w:r w:rsidRPr="000E217D">
        <w:rPr>
          <w:rStyle w:val="StyleUnderline"/>
          <w:rFonts w:asciiTheme="minorHAnsi" w:hAnsiTheme="minorHAnsi" w:cstheme="minorHAnsi"/>
        </w:rPr>
        <w:t xml:space="preserve">This past weekend, SpaceX won approval from the Federal Communications Commission to increase the number of low-flying satellites as part of its </w:t>
      </w:r>
      <w:r w:rsidRPr="000E217D">
        <w:rPr>
          <w:rStyle w:val="StyleUnderline"/>
          <w:rFonts w:asciiTheme="minorHAnsi" w:hAnsiTheme="minorHAnsi" w:cstheme="minorHAnsi"/>
          <w:highlight w:val="green"/>
        </w:rPr>
        <w:t>Starlink</w:t>
      </w:r>
      <w:r w:rsidRPr="000E217D">
        <w:rPr>
          <w:rStyle w:val="StyleUnderline"/>
          <w:rFonts w:asciiTheme="minorHAnsi" w:hAnsiTheme="minorHAnsi" w:cstheme="minorHAnsi"/>
        </w:rPr>
        <w:t xml:space="preserve"> project so that they can provide faster Internet access to the world. Unfortunately, </w:t>
      </w:r>
      <w:r w:rsidRPr="000E217D">
        <w:rPr>
          <w:rStyle w:val="StyleUnderline"/>
          <w:rFonts w:asciiTheme="minorHAnsi" w:hAnsiTheme="minorHAnsi" w:cstheme="minorHAnsi"/>
          <w:highlight w:val="green"/>
        </w:rPr>
        <w:t>access will be faster for</w:t>
      </w:r>
      <w:r w:rsidRPr="000E217D">
        <w:rPr>
          <w:rStyle w:val="StyleUnderline"/>
          <w:rFonts w:asciiTheme="minorHAnsi" w:hAnsiTheme="minorHAnsi" w:cstheme="minorHAnsi"/>
        </w:rPr>
        <w:t xml:space="preserve"> both legitimate </w:t>
      </w:r>
      <w:r w:rsidRPr="000E217D">
        <w:rPr>
          <w:rStyle w:val="StyleUnderline"/>
          <w:rFonts w:asciiTheme="minorHAnsi" w:hAnsiTheme="minorHAnsi" w:cstheme="minorHAnsi"/>
          <w:highlight w:val="green"/>
        </w:rPr>
        <w:t>users and hackers</w:t>
      </w:r>
      <w:r w:rsidRPr="000E217D">
        <w:rPr>
          <w:rStyle w:val="StyleUnderline"/>
          <w:rFonts w:asciiTheme="minorHAnsi" w:hAnsiTheme="minorHAnsi" w:cstheme="minorHAnsi"/>
        </w:rPr>
        <w:t xml:space="preserve"> alike</w:t>
      </w:r>
      <w:r w:rsidRPr="000E217D">
        <w:rPr>
          <w:rFonts w:asciiTheme="minorHAnsi" w:hAnsiTheme="minorHAnsi" w:cstheme="minorHAnsi"/>
        </w:rPr>
        <w:t>. The FCC does not require applicants to publicly demonstrate how they will secure these satellites or the Internet they plan to provide</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SpaceX</w:t>
      </w:r>
      <w:r w:rsidRPr="000E217D">
        <w:rPr>
          <w:rStyle w:val="StyleUnderline"/>
          <w:rFonts w:asciiTheme="minorHAnsi" w:hAnsiTheme="minorHAnsi" w:cstheme="minorHAnsi"/>
        </w:rPr>
        <w:t xml:space="preserve">, like other private space companies, </w:t>
      </w:r>
      <w:r w:rsidRPr="000E217D">
        <w:rPr>
          <w:rStyle w:val="StyleUnderline"/>
          <w:rFonts w:asciiTheme="minorHAnsi" w:hAnsiTheme="minorHAnsi" w:cstheme="minorHAnsi"/>
          <w:highlight w:val="green"/>
        </w:rPr>
        <w:t>has shared</w:t>
      </w:r>
      <w:r w:rsidRPr="000E217D">
        <w:rPr>
          <w:rStyle w:val="StyleUnderline"/>
          <w:rFonts w:asciiTheme="minorHAnsi" w:hAnsiTheme="minorHAnsi" w:cstheme="minorHAnsi"/>
        </w:rPr>
        <w:t xml:space="preserve"> virtually </w:t>
      </w:r>
      <w:r w:rsidRPr="000E217D">
        <w:rPr>
          <w:rStyle w:val="StyleUnderline"/>
          <w:rFonts w:asciiTheme="minorHAnsi" w:hAnsiTheme="minorHAnsi" w:cstheme="minorHAnsi"/>
          <w:highlight w:val="green"/>
        </w:rPr>
        <w:t>no information</w:t>
      </w:r>
      <w:r w:rsidRPr="000E217D">
        <w:rPr>
          <w:rStyle w:val="StyleUnderline"/>
          <w:rFonts w:asciiTheme="minorHAnsi" w:hAnsiTheme="minorHAnsi" w:cstheme="minorHAnsi"/>
        </w:rPr>
        <w:t xml:space="preserve"> about its cybersecurity efforts or plans.</w:t>
      </w:r>
    </w:p>
    <w:p w14:paraId="05A6C39D" w14:textId="77777777" w:rsidR="00D51310" w:rsidRPr="000E217D" w:rsidRDefault="00D51310" w:rsidP="00D51310">
      <w:pPr>
        <w:rPr>
          <w:rFonts w:asciiTheme="minorHAnsi" w:hAnsiTheme="minorHAnsi" w:cstheme="minorHAnsi"/>
          <w:b/>
          <w:u w:val="single"/>
        </w:rPr>
      </w:pPr>
      <w:r w:rsidRPr="000E217D">
        <w:rPr>
          <w:rFonts w:asciiTheme="minorHAnsi" w:hAnsiTheme="minorHAnsi" w:cstheme="minorHAnsi"/>
        </w:rPr>
        <w:t xml:space="preserve">This is extremely disconcerting, considering </w:t>
      </w:r>
      <w:r w:rsidRPr="000E217D">
        <w:rPr>
          <w:rStyle w:val="StyleUnderline"/>
          <w:rFonts w:asciiTheme="minorHAnsi" w:hAnsiTheme="minorHAnsi" w:cstheme="minorHAnsi"/>
        </w:rPr>
        <w:t>the potential ramifications of a satellite being hacked</w:t>
      </w:r>
      <w:r w:rsidRPr="000E217D">
        <w:rPr>
          <w:rFonts w:asciiTheme="minorHAnsi" w:hAnsiTheme="minorHAnsi" w:cstheme="minorHAnsi"/>
        </w:rPr>
        <w:t xml:space="preserve">. The most mundane outcome is that the satellite will no longer function, but the other extreme is for </w:t>
      </w:r>
      <w:r w:rsidRPr="000E217D">
        <w:rPr>
          <w:rStyle w:val="StyleUnderline"/>
          <w:rFonts w:asciiTheme="minorHAnsi" w:hAnsiTheme="minorHAnsi" w:cstheme="minorHAnsi"/>
          <w:highlight w:val="green"/>
        </w:rPr>
        <w:t>an attacker</w:t>
      </w:r>
      <w:r w:rsidRPr="000E217D">
        <w:rPr>
          <w:rStyle w:val="StyleUnderline"/>
          <w:rFonts w:asciiTheme="minorHAnsi" w:hAnsiTheme="minorHAnsi" w:cstheme="minorHAnsi"/>
        </w:rPr>
        <w:t xml:space="preserve"> to </w:t>
      </w:r>
      <w:r w:rsidRPr="000E217D">
        <w:rPr>
          <w:rStyle w:val="StyleUnderline"/>
          <w:rFonts w:asciiTheme="minorHAnsi" w:hAnsiTheme="minorHAnsi" w:cstheme="minorHAnsi"/>
          <w:highlight w:val="green"/>
        </w:rPr>
        <w:t xml:space="preserve">break into a satellite </w:t>
      </w:r>
      <w:r w:rsidRPr="000E217D">
        <w:rPr>
          <w:rStyle w:val="StyleUnderline"/>
          <w:rFonts w:asciiTheme="minorHAnsi" w:hAnsiTheme="minorHAnsi" w:cstheme="minorHAnsi"/>
        </w:rPr>
        <w:t xml:space="preserve">and take over any thrusters </w:t>
      </w:r>
      <w:r w:rsidRPr="000E217D">
        <w:rPr>
          <w:rFonts w:asciiTheme="minorHAnsi" w:hAnsiTheme="minorHAnsi" w:cstheme="minorHAnsi"/>
        </w:rPr>
        <w:t xml:space="preserve">(which SpaceX has insisted its satellites will have) </w:t>
      </w:r>
      <w:r w:rsidRPr="000E217D">
        <w:rPr>
          <w:rStyle w:val="StyleUnderline"/>
          <w:rFonts w:asciiTheme="minorHAnsi" w:hAnsiTheme="minorHAnsi" w:cstheme="minorHAnsi"/>
          <w:highlight w:val="green"/>
        </w:rPr>
        <w:t>and then propel</w:t>
      </w:r>
      <w:r w:rsidRPr="000E217D">
        <w:rPr>
          <w:rStyle w:val="StyleUnderline"/>
          <w:rFonts w:asciiTheme="minorHAnsi" w:hAnsiTheme="minorHAnsi" w:cstheme="minorHAnsi"/>
        </w:rPr>
        <w:t xml:space="preserve"> the satellite </w:t>
      </w:r>
      <w:r w:rsidRPr="000E217D">
        <w:rPr>
          <w:rStyle w:val="StyleUnderline"/>
          <w:rFonts w:asciiTheme="minorHAnsi" w:hAnsiTheme="minorHAnsi" w:cstheme="minorHAnsi"/>
          <w:highlight w:val="green"/>
        </w:rPr>
        <w:t>into critical infrastructure and military 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 in other orbits. In other words, attackers could possibly use the hacked satellite </w:t>
      </w:r>
      <w:r w:rsidRPr="000E217D">
        <w:rPr>
          <w:rStyle w:val="StyleUnderline"/>
          <w:rFonts w:asciiTheme="minorHAnsi" w:hAnsiTheme="minorHAnsi" w:cstheme="minorHAnsi"/>
          <w:highlight w:val="green"/>
        </w:rPr>
        <w:t>as a kinetic weapon</w:t>
      </w:r>
      <w:r w:rsidRPr="000E217D">
        <w:rPr>
          <w:rStyle w:val="StyleUnderline"/>
          <w:rFonts w:asciiTheme="minorHAnsi" w:hAnsiTheme="minorHAnsi" w:cstheme="minorHAnsi"/>
        </w:rPr>
        <w:t>.</w:t>
      </w:r>
    </w:p>
    <w:p w14:paraId="69AB0A51"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There has long been a void of attention to securing space infrastructure</w:t>
      </w:r>
      <w:r w:rsidRPr="000E217D">
        <w:rPr>
          <w:rFonts w:asciiTheme="minorHAnsi" w:hAnsiTheme="minorHAnsi" w:cstheme="minorHAnsi"/>
        </w:rPr>
        <w:t xml:space="preserve">,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w:t>
      </w:r>
      <w:r w:rsidRPr="000E217D">
        <w:rPr>
          <w:rFonts w:asciiTheme="minorHAnsi" w:hAnsiTheme="minorHAnsi" w:cstheme="minorHAnsi"/>
        </w:rPr>
        <w:lastRenderedPageBreak/>
        <w:t>should not necessarily be responsible for all things space security. Perhaps the new Space Development Agency could be.</w:t>
      </w:r>
    </w:p>
    <w:p w14:paraId="61B7C3AB"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This leaves </w:t>
      </w:r>
      <w:r w:rsidRPr="000E217D">
        <w:rPr>
          <w:rStyle w:val="StyleUnderline"/>
          <w:rFonts w:asciiTheme="minorHAnsi" w:hAnsiTheme="minorHAnsi" w:cstheme="minorHAnsi"/>
          <w:highlight w:val="green"/>
        </w:rPr>
        <w:t>space security in</w:t>
      </w:r>
      <w:r w:rsidRPr="000E217D">
        <w:rPr>
          <w:rStyle w:val="StyleUnderline"/>
          <w:rFonts w:asciiTheme="minorHAnsi" w:hAnsiTheme="minorHAnsi" w:cstheme="minorHAnsi"/>
        </w:rPr>
        <w:t xml:space="preserve"> the hands of </w:t>
      </w:r>
      <w:r w:rsidRPr="000E217D">
        <w:rPr>
          <w:rStyle w:val="StyleUnderline"/>
          <w:rFonts w:asciiTheme="minorHAnsi" w:hAnsiTheme="minorHAnsi" w:cstheme="minorHAnsi"/>
          <w:highlight w:val="green"/>
        </w:rPr>
        <w:t xml:space="preserve">the private sector, </w:t>
      </w:r>
      <w:r w:rsidRPr="000E217D">
        <w:rPr>
          <w:rStyle w:val="StyleUnderline"/>
          <w:rFonts w:asciiTheme="minorHAnsi" w:hAnsiTheme="minorHAnsi" w:cstheme="minorHAnsi"/>
        </w:rPr>
        <w:t xml:space="preserve">which is exploiting the recent ease of access to space. </w:t>
      </w:r>
      <w:r w:rsidRPr="000E217D">
        <w:rPr>
          <w:rFonts w:asciiTheme="minorHAnsi" w:hAnsiTheme="minorHAnsi" w:cstheme="minorHAnsi"/>
        </w:rPr>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0E217D">
        <w:rPr>
          <w:rStyle w:val="StyleUnderline"/>
          <w:rFonts w:asciiTheme="minorHAnsi" w:hAnsiTheme="minorHAnsi" w:cstheme="minorHAnsi"/>
        </w:rPr>
        <w:t xml:space="preserve">This leaves those who are creating the satellites responsible for the cybersecurity of their assets, which </w:t>
      </w:r>
      <w:r w:rsidRPr="000E217D">
        <w:rPr>
          <w:rStyle w:val="StyleUnderline"/>
          <w:rFonts w:asciiTheme="minorHAnsi" w:hAnsiTheme="minorHAnsi" w:cstheme="minorHAnsi"/>
          <w:highlight w:val="green"/>
        </w:rPr>
        <w:t>is not</w:t>
      </w:r>
      <w:r w:rsidRPr="000E217D">
        <w:rPr>
          <w:rStyle w:val="StyleUnderline"/>
          <w:rFonts w:asciiTheme="minorHAnsi" w:hAnsiTheme="minorHAnsi" w:cstheme="minorHAnsi"/>
        </w:rPr>
        <w:t xml:space="preserve"> usually </w:t>
      </w:r>
      <w:r w:rsidRPr="000E217D">
        <w:rPr>
          <w:rStyle w:val="StyleUnderline"/>
          <w:rFonts w:asciiTheme="minorHAnsi" w:hAnsiTheme="minorHAnsi" w:cstheme="minorHAnsi"/>
          <w:highlight w:val="green"/>
        </w:rPr>
        <w:t>part of the</w:t>
      </w:r>
      <w:r w:rsidRPr="000E217D">
        <w:rPr>
          <w:rStyle w:val="StyleUnderline"/>
          <w:rFonts w:asciiTheme="minorHAnsi" w:hAnsiTheme="minorHAnsi" w:cstheme="minorHAnsi"/>
        </w:rPr>
        <w:t xml:space="preserve"> rocket </w:t>
      </w:r>
      <w:r w:rsidRPr="000E217D">
        <w:rPr>
          <w:rStyle w:val="StyleUnderline"/>
          <w:rFonts w:asciiTheme="minorHAnsi" w:hAnsiTheme="minorHAnsi" w:cstheme="minorHAnsi"/>
          <w:highlight w:val="green"/>
        </w:rPr>
        <w:t>scientist’s</w:t>
      </w:r>
      <w:r w:rsidRPr="000E217D">
        <w:rPr>
          <w:rStyle w:val="StyleUnderline"/>
          <w:rFonts w:asciiTheme="minorHAnsi" w:hAnsiTheme="minorHAnsi" w:cstheme="minorHAnsi"/>
        </w:rPr>
        <w:t xml:space="preserve"> traditional </w:t>
      </w:r>
      <w:r w:rsidRPr="000E217D">
        <w:rPr>
          <w:rStyle w:val="StyleUnderline"/>
          <w:rFonts w:asciiTheme="minorHAnsi" w:hAnsiTheme="minorHAnsi" w:cstheme="minorHAnsi"/>
          <w:highlight w:val="green"/>
        </w:rPr>
        <w:t>skill set</w:t>
      </w:r>
      <w:r w:rsidRPr="000E217D">
        <w:rPr>
          <w:rStyle w:val="StyleUnderline"/>
          <w:rFonts w:asciiTheme="minorHAnsi" w:hAnsiTheme="minorHAnsi" w:cstheme="minorHAnsi"/>
        </w:rPr>
        <w:t>.</w:t>
      </w:r>
    </w:p>
    <w:p w14:paraId="61DA6A82"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0E217D">
        <w:rPr>
          <w:rStyle w:val="StyleUnderline"/>
          <w:rFonts w:asciiTheme="minorHAnsi" w:hAnsiTheme="minorHAnsi" w:cstheme="minorHAnsi"/>
          <w:highlight w:val="green"/>
        </w:rPr>
        <w:t>satellites</w:t>
      </w:r>
      <w:r w:rsidRPr="000E217D">
        <w:rPr>
          <w:rStyle w:val="StyleUnderline"/>
          <w:rFonts w:asciiTheme="minorHAnsi" w:hAnsiTheme="minorHAnsi" w:cstheme="minorHAnsi"/>
        </w:rPr>
        <w:t xml:space="preserve"> often </w:t>
      </w:r>
      <w:r w:rsidRPr="000E217D">
        <w:rPr>
          <w:rStyle w:val="StyleUnderline"/>
          <w:rFonts w:asciiTheme="minorHAnsi" w:hAnsiTheme="minorHAnsi" w:cstheme="minorHAnsi"/>
          <w:highlight w:val="green"/>
        </w:rPr>
        <w:t>remain in orbit</w:t>
      </w:r>
      <w:r w:rsidRPr="000E217D">
        <w:rPr>
          <w:rStyle w:val="StyleUnderline"/>
          <w:rFonts w:asciiTheme="minorHAnsi" w:hAnsiTheme="minorHAnsi" w:cstheme="minorHAnsi"/>
        </w:rPr>
        <w:t xml:space="preserve"> for </w:t>
      </w:r>
      <w:r w:rsidRPr="000E217D">
        <w:rPr>
          <w:rStyle w:val="StyleUnderline"/>
          <w:rFonts w:asciiTheme="minorHAnsi" w:hAnsiTheme="minorHAnsi" w:cstheme="minorHAnsi"/>
          <w:highlight w:val="green"/>
        </w:rPr>
        <w:t>much longer</w:t>
      </w:r>
      <w:r w:rsidRPr="000E217D">
        <w:rPr>
          <w:rStyle w:val="StyleUnderline"/>
          <w:rFonts w:asciiTheme="minorHAnsi" w:hAnsiTheme="minorHAnsi" w:cstheme="minorHAnsi"/>
        </w:rPr>
        <w:t xml:space="preserve"> and are less dispensable. So if we don’t consider the cybersecurity of the space asset now, </w:t>
      </w:r>
      <w:r w:rsidRPr="000E217D">
        <w:rPr>
          <w:rStyle w:val="StyleUnderline"/>
          <w:rFonts w:asciiTheme="minorHAnsi" w:hAnsiTheme="minorHAnsi" w:cstheme="minorHAnsi"/>
          <w:highlight w:val="green"/>
        </w:rPr>
        <w:t>we’ll</w:t>
      </w:r>
      <w:r w:rsidRPr="000E217D">
        <w:rPr>
          <w:rStyle w:val="StyleUnderline"/>
          <w:rFonts w:asciiTheme="minorHAnsi" w:hAnsiTheme="minorHAnsi" w:cstheme="minorHAnsi"/>
        </w:rPr>
        <w:t xml:space="preserve"> likely </w:t>
      </w:r>
      <w:r w:rsidRPr="000E217D">
        <w:rPr>
          <w:rStyle w:val="StyleUnderline"/>
          <w:rFonts w:asciiTheme="minorHAnsi" w:hAnsiTheme="minorHAnsi" w:cstheme="minorHAnsi"/>
          <w:highlight w:val="green"/>
        </w:rPr>
        <w:t>be dealing with</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ramifications</w:t>
      </w:r>
      <w:r w:rsidRPr="000E217D">
        <w:rPr>
          <w:rStyle w:val="StyleUnderline"/>
          <w:rFonts w:asciiTheme="minorHAnsi" w:hAnsiTheme="minorHAnsi" w:cstheme="minorHAnsi"/>
        </w:rPr>
        <w:t xml:space="preserve"> of that </w:t>
      </w:r>
      <w:r w:rsidRPr="000E217D">
        <w:rPr>
          <w:rStyle w:val="StyleUnderline"/>
          <w:rFonts w:asciiTheme="minorHAnsi" w:hAnsiTheme="minorHAnsi" w:cstheme="minorHAnsi"/>
          <w:highlight w:val="green"/>
        </w:rPr>
        <w:t>for</w:t>
      </w:r>
      <w:r w:rsidRPr="000E217D">
        <w:rPr>
          <w:rStyle w:val="StyleUnderline"/>
          <w:rFonts w:asciiTheme="minorHAnsi" w:hAnsiTheme="minorHAnsi" w:cstheme="minorHAnsi"/>
        </w:rPr>
        <w:t xml:space="preserve"> several </w:t>
      </w:r>
      <w:r w:rsidRPr="000E217D">
        <w:rPr>
          <w:rStyle w:val="StyleUnderline"/>
          <w:rFonts w:asciiTheme="minorHAnsi" w:hAnsiTheme="minorHAnsi" w:cstheme="minorHAnsi"/>
          <w:highlight w:val="green"/>
        </w:rPr>
        <w:t>years</w:t>
      </w:r>
      <w:r w:rsidRPr="000E217D">
        <w:rPr>
          <w:rStyle w:val="StyleUnderline"/>
          <w:rFonts w:asciiTheme="minorHAnsi" w:hAnsiTheme="minorHAnsi" w:cstheme="minorHAnsi"/>
        </w:rPr>
        <w:t xml:space="preserve"> to come. The lack of government intervention in satellite security does not mean that we can ignore cybersecurity as an issue.</w:t>
      </w:r>
    </w:p>
    <w:p w14:paraId="1334F2F1"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7158C8BC"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Private space companies need to start a dialogue with the security research community about their particular challenges so that we can help. They should also be transparent with the FCC that they need help in securing their infrastructure. </w:t>
      </w:r>
      <w:r w:rsidRPr="000E217D">
        <w:rPr>
          <w:rStyle w:val="StyleUnderline"/>
          <w:rFonts w:asciiTheme="minorHAnsi" w:hAnsiTheme="minorHAnsi" w:cstheme="minorHAnsi"/>
        </w:rPr>
        <w:t xml:space="preserve">The last thing we need is for </w:t>
      </w:r>
      <w:r w:rsidRPr="000E217D">
        <w:rPr>
          <w:rStyle w:val="StyleUnderline"/>
          <w:rFonts w:asciiTheme="minorHAnsi" w:hAnsiTheme="minorHAnsi" w:cstheme="minorHAnsi"/>
          <w:highlight w:val="green"/>
        </w:rPr>
        <w:t>China or Russia</w:t>
      </w:r>
      <w:r w:rsidRPr="000E217D">
        <w:rPr>
          <w:rStyle w:val="StyleUnderline"/>
          <w:rFonts w:asciiTheme="minorHAnsi" w:hAnsiTheme="minorHAnsi" w:cstheme="minorHAnsi"/>
        </w:rPr>
        <w:t xml:space="preserve"> to </w:t>
      </w:r>
      <w:r w:rsidRPr="000E217D">
        <w:rPr>
          <w:rStyle w:val="StyleUnderline"/>
          <w:rFonts w:asciiTheme="minorHAnsi" w:hAnsiTheme="minorHAnsi" w:cstheme="minorHAnsi"/>
          <w:highlight w:val="green"/>
        </w:rPr>
        <w:t>take over SpaceX</w:t>
      </w:r>
      <w:r w:rsidRPr="000E217D">
        <w:rPr>
          <w:rStyle w:val="StyleUnderline"/>
          <w:rFonts w:asciiTheme="minorHAnsi" w:hAnsiTheme="minorHAnsi" w:cstheme="minorHAnsi"/>
        </w:rPr>
        <w:t xml:space="preserve">’s </w:t>
      </w:r>
      <w:r w:rsidRPr="000E217D">
        <w:rPr>
          <w:rStyle w:val="StyleUnderline"/>
          <w:rFonts w:asciiTheme="minorHAnsi" w:hAnsiTheme="minorHAnsi" w:cstheme="minorHAnsi"/>
          <w:highlight w:val="green"/>
        </w:rPr>
        <w:t>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 and wreak havoc</w:t>
      </w:r>
      <w:r w:rsidRPr="000E217D">
        <w:rPr>
          <w:rStyle w:val="StyleUnderline"/>
          <w:rFonts w:asciiTheme="minorHAnsi" w:hAnsiTheme="minorHAnsi" w:cstheme="minorHAnsi"/>
        </w:rPr>
        <w:t xml:space="preserve"> on our space assets.</w:t>
      </w:r>
    </w:p>
    <w:p w14:paraId="7619D58C" w14:textId="77777777" w:rsidR="00D51310" w:rsidRPr="000E217D" w:rsidRDefault="00D51310" w:rsidP="00D51310">
      <w:pPr>
        <w:rPr>
          <w:rStyle w:val="StyleUnderline"/>
          <w:rFonts w:asciiTheme="minorHAnsi" w:hAnsiTheme="minorHAnsi" w:cstheme="minorHAnsi"/>
        </w:rPr>
      </w:pPr>
    </w:p>
    <w:p w14:paraId="5822426F"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Empirics prove it’s possible and likely by state and nonstate actors – especially true given private sector cost cutting.</w:t>
      </w:r>
    </w:p>
    <w:p w14:paraId="355B8FCA" w14:textId="77777777" w:rsidR="00D51310" w:rsidRPr="000E217D" w:rsidRDefault="00D51310" w:rsidP="00D51310">
      <w:pPr>
        <w:rPr>
          <w:rFonts w:asciiTheme="minorHAnsi" w:hAnsiTheme="minorHAnsi" w:cstheme="minorHAnsi"/>
        </w:rPr>
      </w:pPr>
      <w:r w:rsidRPr="000E217D">
        <w:rPr>
          <w:rStyle w:val="Style13ptBold"/>
          <w:rFonts w:asciiTheme="minorHAnsi" w:hAnsiTheme="minorHAnsi" w:cstheme="minorHAnsi"/>
        </w:rPr>
        <w:t xml:space="preserve">Akoto 20 </w:t>
      </w:r>
      <w:r w:rsidRPr="000E217D">
        <w:rPr>
          <w:rFonts w:asciiTheme="minorHAnsi" w:hAnsiTheme="minorHAnsi" w:cstheme="minorHAnsi"/>
        </w:rPr>
        <w:t xml:space="preserve">“Hackers could shut down satellites -- or turn them into weapons” February 13, 2020 William Akoto [a postdoctoral research fellow at the University of Denver.] </w:t>
      </w:r>
      <w:hyperlink r:id="rId29" w:history="1">
        <w:r w:rsidRPr="000E217D">
          <w:rPr>
            <w:rStyle w:val="Hyperlink"/>
            <w:rFonts w:asciiTheme="minorHAnsi" w:hAnsiTheme="minorHAnsi" w:cstheme="minorHAnsi"/>
          </w:rPr>
          <w:t>https://www.upi.com/Top_News/Voices/2020/02/13/Hackers-could-shut-down-satellites-or-turn-them-into-weapons/4091581597502/</w:t>
        </w:r>
      </w:hyperlink>
      <w:r w:rsidRPr="000E217D">
        <w:rPr>
          <w:rFonts w:asciiTheme="minorHAnsi" w:hAnsiTheme="minorHAnsi" w:cstheme="minorHAnsi"/>
        </w:rPr>
        <w:t xml:space="preserve"> SM</w:t>
      </w:r>
    </w:p>
    <w:p w14:paraId="14A80EB4"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Feb. 13 (UPI) </w:t>
      </w:r>
      <w:r w:rsidRPr="000E217D">
        <w:rPr>
          <w:rStyle w:val="StyleUnderline"/>
          <w:rFonts w:asciiTheme="minorHAnsi" w:hAnsiTheme="minorHAnsi" w:cstheme="minorHAnsi"/>
        </w:rPr>
        <w:t xml:space="preserve">-- Last month, </w:t>
      </w:r>
      <w:r w:rsidRPr="000E217D">
        <w:rPr>
          <w:rStyle w:val="StyleUnderline"/>
          <w:rFonts w:asciiTheme="minorHAnsi" w:hAnsiTheme="minorHAnsi" w:cstheme="minorHAnsi"/>
          <w:highlight w:val="green"/>
        </w:rPr>
        <w:t>SpaceX</w:t>
      </w:r>
      <w:r w:rsidRPr="000E217D">
        <w:rPr>
          <w:rStyle w:val="StyleUnderline"/>
          <w:rFonts w:asciiTheme="minorHAnsi" w:hAnsiTheme="minorHAnsi" w:cstheme="minorHAnsi"/>
        </w:rPr>
        <w:t xml:space="preserve"> became the </w:t>
      </w:r>
      <w:r w:rsidRPr="000E217D">
        <w:rPr>
          <w:rStyle w:val="StyleUnderline"/>
          <w:rFonts w:asciiTheme="minorHAnsi" w:hAnsiTheme="minorHAnsi" w:cstheme="minorHAnsi"/>
          <w:highlight w:val="green"/>
        </w:rPr>
        <w:t>operat</w:t>
      </w:r>
      <w:r w:rsidRPr="000E217D">
        <w:rPr>
          <w:rStyle w:val="StyleUnderline"/>
          <w:rFonts w:asciiTheme="minorHAnsi" w:hAnsiTheme="minorHAnsi" w:cstheme="minorHAnsi"/>
        </w:rPr>
        <w:t xml:space="preserve">or of </w:t>
      </w:r>
      <w:r w:rsidRPr="000E217D">
        <w:rPr>
          <w:rStyle w:val="StyleUnderline"/>
          <w:rFonts w:asciiTheme="minorHAnsi" w:hAnsiTheme="minorHAnsi" w:cstheme="minorHAnsi"/>
          <w:highlight w:val="green"/>
        </w:rPr>
        <w:t>the</w:t>
      </w:r>
      <w:r w:rsidRPr="000E217D">
        <w:rPr>
          <w:rStyle w:val="StyleUnderline"/>
          <w:rFonts w:asciiTheme="minorHAnsi" w:hAnsiTheme="minorHAnsi" w:cstheme="minorHAnsi"/>
        </w:rPr>
        <w:t xml:space="preserve"> world's </w:t>
      </w:r>
      <w:r w:rsidRPr="000E217D">
        <w:rPr>
          <w:rStyle w:val="StyleUnderline"/>
          <w:rFonts w:asciiTheme="minorHAnsi" w:hAnsiTheme="minorHAnsi" w:cstheme="minorHAnsi"/>
          <w:highlight w:val="green"/>
        </w:rPr>
        <w:t>largest</w:t>
      </w:r>
      <w:r w:rsidRPr="000E217D">
        <w:rPr>
          <w:rStyle w:val="StyleUnderline"/>
          <w:rFonts w:asciiTheme="minorHAnsi" w:hAnsiTheme="minorHAnsi" w:cstheme="minorHAnsi"/>
        </w:rPr>
        <w:t xml:space="preserve"> active satellite </w:t>
      </w:r>
      <w:r w:rsidRPr="000E217D">
        <w:rPr>
          <w:rStyle w:val="StyleUnderline"/>
          <w:rFonts w:asciiTheme="minorHAnsi" w:hAnsiTheme="minorHAnsi" w:cstheme="minorHAnsi"/>
          <w:highlight w:val="green"/>
        </w:rPr>
        <w:t>constellation</w:t>
      </w:r>
      <w:r w:rsidRPr="000E217D">
        <w:rPr>
          <w:rStyle w:val="StyleUnderline"/>
          <w:rFonts w:asciiTheme="minorHAnsi" w:hAnsiTheme="minorHAnsi" w:cstheme="minorHAnsi"/>
        </w:rPr>
        <w:t>. As of the end of January, the company had 242 satellites orbiting the planet with plans to launch 42,000 over the next decade</w:t>
      </w:r>
      <w:r w:rsidRPr="000E217D">
        <w:rPr>
          <w:rFonts w:asciiTheme="minorHAnsi" w:hAnsiTheme="minorHAnsi" w:cstheme="minorHAnsi"/>
        </w:rPr>
        <w:t xml:space="preserve">. This is part of its ambitious project to provide Internet access across the globe. </w:t>
      </w:r>
      <w:r w:rsidRPr="000E217D">
        <w:rPr>
          <w:rStyle w:val="StyleUnderline"/>
          <w:rFonts w:asciiTheme="minorHAnsi" w:hAnsiTheme="minorHAnsi" w:cstheme="minorHAnsi"/>
          <w:highlight w:val="green"/>
        </w:rPr>
        <w:t>The race to put 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 in space is on</w:t>
      </w:r>
      <w:r w:rsidRPr="000E217D">
        <w:rPr>
          <w:rStyle w:val="StyleUnderline"/>
          <w:rFonts w:asciiTheme="minorHAnsi" w:hAnsiTheme="minorHAnsi" w:cstheme="minorHAnsi"/>
        </w:rPr>
        <w:t xml:space="preserve">, with </w:t>
      </w:r>
      <w:r w:rsidRPr="000E217D">
        <w:rPr>
          <w:rStyle w:val="StyleUnderline"/>
          <w:rFonts w:asciiTheme="minorHAnsi" w:hAnsiTheme="minorHAnsi" w:cstheme="minorHAnsi"/>
          <w:highlight w:val="green"/>
        </w:rPr>
        <w:t>Amazon</w:t>
      </w:r>
      <w:r w:rsidRPr="000E217D">
        <w:rPr>
          <w:rStyle w:val="StyleUnderline"/>
          <w:rFonts w:asciiTheme="minorHAnsi" w:hAnsiTheme="minorHAnsi" w:cstheme="minorHAnsi"/>
        </w:rPr>
        <w:t>, U.K.-</w:t>
      </w:r>
      <w:r w:rsidRPr="000E217D">
        <w:rPr>
          <w:rStyle w:val="StyleUnderline"/>
          <w:rFonts w:asciiTheme="minorHAnsi" w:hAnsiTheme="minorHAnsi" w:cstheme="minorHAnsi"/>
        </w:rPr>
        <w:lastRenderedPageBreak/>
        <w:t xml:space="preserve">based </w:t>
      </w:r>
      <w:r w:rsidRPr="000E217D">
        <w:rPr>
          <w:rStyle w:val="StyleUnderline"/>
          <w:rFonts w:asciiTheme="minorHAnsi" w:hAnsiTheme="minorHAnsi" w:cstheme="minorHAnsi"/>
          <w:highlight w:val="green"/>
        </w:rPr>
        <w:t>OneWeb and other</w:t>
      </w:r>
      <w:r w:rsidRPr="000E217D">
        <w:rPr>
          <w:rStyle w:val="StyleUnderline"/>
          <w:rFonts w:asciiTheme="minorHAnsi" w:hAnsiTheme="minorHAnsi" w:cstheme="minorHAnsi"/>
        </w:rPr>
        <w:t xml:space="preserve"> companie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 chomping at the bit to place thousands of satellites in orbit in the coming months.</w:t>
      </w:r>
    </w:p>
    <w:p w14:paraId="0E48CC76"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0E217D">
        <w:rPr>
          <w:rStyle w:val="StyleUnderline"/>
          <w:rFonts w:asciiTheme="minorHAnsi" w:hAnsiTheme="minorHAnsi" w:cstheme="minorHAnsi"/>
        </w:rPr>
        <w:t xml:space="preserve">internationally. As a scholar who studies cyber conflict, I'm keenly aware that this, </w:t>
      </w:r>
      <w:r w:rsidRPr="000E217D">
        <w:rPr>
          <w:rStyle w:val="StyleUnderline"/>
          <w:rFonts w:asciiTheme="minorHAnsi" w:hAnsiTheme="minorHAnsi" w:cstheme="minorHAnsi"/>
          <w:highlight w:val="green"/>
        </w:rPr>
        <w:t>coupled with</w:t>
      </w:r>
      <w:r w:rsidRPr="000E217D">
        <w:rPr>
          <w:rStyle w:val="StyleUnderline"/>
          <w:rFonts w:asciiTheme="minorHAnsi" w:hAnsiTheme="minorHAnsi" w:cstheme="minorHAnsi"/>
        </w:rPr>
        <w:t xml:space="preserve"> satellites' complex </w:t>
      </w:r>
      <w:r w:rsidRPr="000E217D">
        <w:rPr>
          <w:rStyle w:val="StyleUnderline"/>
          <w:rFonts w:asciiTheme="minorHAnsi" w:hAnsiTheme="minorHAnsi" w:cstheme="minorHAnsi"/>
          <w:highlight w:val="green"/>
        </w:rPr>
        <w:t>supply chains</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 xml:space="preserve">and </w:t>
      </w:r>
      <w:r w:rsidRPr="000E217D">
        <w:rPr>
          <w:rStyle w:val="StyleUnderline"/>
          <w:rFonts w:asciiTheme="minorHAnsi" w:hAnsiTheme="minorHAnsi" w:cstheme="minorHAnsi"/>
        </w:rPr>
        <w:t xml:space="preserve">layers of </w:t>
      </w:r>
      <w:r w:rsidRPr="000E217D">
        <w:rPr>
          <w:rStyle w:val="StyleUnderline"/>
          <w:rFonts w:asciiTheme="minorHAnsi" w:hAnsiTheme="minorHAnsi" w:cstheme="minorHAnsi"/>
          <w:highlight w:val="green"/>
        </w:rPr>
        <w:t>stakeholders, leaves them</w:t>
      </w:r>
      <w:r w:rsidRPr="000E217D">
        <w:rPr>
          <w:rStyle w:val="StyleUnderline"/>
          <w:rFonts w:asciiTheme="minorHAnsi" w:hAnsiTheme="minorHAnsi" w:cstheme="minorHAnsi"/>
        </w:rPr>
        <w:t xml:space="preserve"> highly </w:t>
      </w:r>
      <w:r w:rsidRPr="000E217D">
        <w:rPr>
          <w:rStyle w:val="StyleUnderline"/>
          <w:rFonts w:asciiTheme="minorHAnsi" w:hAnsiTheme="minorHAnsi" w:cstheme="minorHAnsi"/>
          <w:highlight w:val="green"/>
        </w:rPr>
        <w:t>vulnerable to cyberattacks</w:t>
      </w:r>
      <w:r w:rsidRPr="000E217D">
        <w:rPr>
          <w:rStyle w:val="StyleUnderline"/>
          <w:rFonts w:asciiTheme="minorHAnsi" w:hAnsiTheme="minorHAnsi" w:cstheme="minorHAnsi"/>
        </w:rPr>
        <w:t>.</w:t>
      </w:r>
    </w:p>
    <w:p w14:paraId="19D87FC5"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If hackers were to take control of these satellites, the consequences could be dire</w:t>
      </w:r>
      <w:r w:rsidRPr="000E217D">
        <w:rPr>
          <w:rFonts w:asciiTheme="minorHAnsi" w:hAnsiTheme="minorHAnsi" w:cstheme="min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21AA6530"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Some of these new satellites have thrusters that allow them to speed up, slow down and change direction in space. If hackers took control of these steerable satellites, the consequences could be catastrophic. </w:t>
      </w:r>
      <w:r w:rsidRPr="000E217D">
        <w:rPr>
          <w:rStyle w:val="StyleUnderline"/>
          <w:rFonts w:asciiTheme="minorHAnsi" w:hAnsiTheme="minorHAnsi" w:cstheme="minorHAnsi"/>
          <w:highlight w:val="green"/>
        </w:rPr>
        <w:t>Hackers could alter</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sat</w:t>
      </w:r>
      <w:r w:rsidRPr="000E217D">
        <w:rPr>
          <w:rStyle w:val="StyleUnderline"/>
          <w:rFonts w:asciiTheme="minorHAnsi" w:hAnsiTheme="minorHAnsi" w:cstheme="minorHAnsi"/>
        </w:rPr>
        <w:t xml:space="preserve">ellites' </w:t>
      </w:r>
      <w:r w:rsidRPr="000E217D">
        <w:rPr>
          <w:rStyle w:val="StyleUnderline"/>
          <w:rFonts w:asciiTheme="minorHAnsi" w:hAnsiTheme="minorHAnsi" w:cstheme="minorHAnsi"/>
          <w:highlight w:val="green"/>
        </w:rPr>
        <w:t>orbits and crash</w:t>
      </w:r>
      <w:r w:rsidRPr="000E217D">
        <w:rPr>
          <w:rStyle w:val="StyleUnderline"/>
          <w:rFonts w:asciiTheme="minorHAnsi" w:hAnsiTheme="minorHAnsi" w:cstheme="minorHAnsi"/>
        </w:rPr>
        <w:t xml:space="preserve"> them </w:t>
      </w:r>
      <w:r w:rsidRPr="000E217D">
        <w:rPr>
          <w:rStyle w:val="StyleUnderline"/>
          <w:rFonts w:asciiTheme="minorHAnsi" w:hAnsiTheme="minorHAnsi" w:cstheme="minorHAnsi"/>
          <w:highlight w:val="green"/>
        </w:rPr>
        <w:t>into other 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 or even the International Space Station.</w:t>
      </w:r>
    </w:p>
    <w:p w14:paraId="20F893E4"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Commodity parts</w:t>
      </w:r>
    </w:p>
    <w:p w14:paraId="7B4E672B"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9D8D88E"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0E217D">
        <w:rPr>
          <w:rStyle w:val="StyleUnderline"/>
          <w:rFonts w:asciiTheme="minorHAnsi" w:hAnsiTheme="minorHAnsi" w:cstheme="minorHAnsi"/>
          <w:highlight w:val="green"/>
        </w:rPr>
        <w:t>With each</w:t>
      </w:r>
      <w:r w:rsidRPr="000E217D">
        <w:rPr>
          <w:rStyle w:val="StyleUnderline"/>
          <w:rFonts w:asciiTheme="minorHAnsi" w:hAnsiTheme="minorHAnsi" w:cstheme="minorHAnsi"/>
        </w:rPr>
        <w:t xml:space="preserve"> additional </w:t>
      </w:r>
      <w:r w:rsidRPr="000E217D">
        <w:rPr>
          <w:rStyle w:val="StyleUnderline"/>
          <w:rFonts w:asciiTheme="minorHAnsi" w:hAnsiTheme="minorHAnsi" w:cstheme="minorHAnsi"/>
          <w:highlight w:val="green"/>
        </w:rPr>
        <w:t>vendor</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vulnerabilities increase</w:t>
      </w:r>
      <w:r w:rsidRPr="000E217D">
        <w:rPr>
          <w:rStyle w:val="StyleUnderline"/>
          <w:rFonts w:asciiTheme="minorHAnsi" w:hAnsiTheme="minorHAnsi" w:cstheme="minorHAnsi"/>
        </w:rPr>
        <w:t xml:space="preserve"> as hackers have multiple opportunities to infiltrate the system.</w:t>
      </w:r>
    </w:p>
    <w:p w14:paraId="5EF883D8" w14:textId="77777777" w:rsidR="00D51310" w:rsidRPr="000E217D" w:rsidRDefault="00D51310" w:rsidP="00D51310">
      <w:pPr>
        <w:rPr>
          <w:rFonts w:asciiTheme="minorHAnsi" w:hAnsiTheme="minorHAnsi" w:cstheme="minorHAnsi"/>
          <w:b/>
          <w:u w:val="single"/>
        </w:rPr>
      </w:pPr>
      <w:r w:rsidRPr="000E217D">
        <w:rPr>
          <w:rStyle w:val="StyleUnderline"/>
          <w:rFonts w:asciiTheme="minorHAnsi" w:hAnsiTheme="minorHAnsi" w:cstheme="minorHAnsi"/>
          <w:highlight w:val="green"/>
        </w:rPr>
        <w:t xml:space="preserve">Hacking </w:t>
      </w:r>
      <w:r w:rsidRPr="000E217D">
        <w:rPr>
          <w:rStyle w:val="StyleUnderline"/>
          <w:rFonts w:asciiTheme="minorHAnsi" w:hAnsiTheme="minorHAnsi" w:cstheme="minorHAnsi"/>
        </w:rPr>
        <w:t xml:space="preserve">some of these CubeSats may be </w:t>
      </w:r>
      <w:r w:rsidRPr="000E217D">
        <w:rPr>
          <w:rStyle w:val="StyleUnderline"/>
          <w:rFonts w:asciiTheme="minorHAnsi" w:hAnsiTheme="minorHAnsi" w:cstheme="minorHAnsi"/>
          <w:highlight w:val="green"/>
        </w:rPr>
        <w:t>as simple as waiting for one</w:t>
      </w:r>
      <w:r w:rsidRPr="000E217D">
        <w:rPr>
          <w:rStyle w:val="StyleUnderline"/>
          <w:rFonts w:asciiTheme="minorHAnsi" w:hAnsiTheme="minorHAnsi" w:cstheme="minorHAnsi"/>
        </w:rPr>
        <w:t xml:space="preserve"> of them </w:t>
      </w:r>
      <w:r w:rsidRPr="000E217D">
        <w:rPr>
          <w:rStyle w:val="StyleUnderline"/>
          <w:rFonts w:asciiTheme="minorHAnsi" w:hAnsiTheme="minorHAnsi" w:cstheme="minorHAnsi"/>
          <w:highlight w:val="green"/>
        </w:rPr>
        <w:t>to pass overhead</w:t>
      </w:r>
      <w:r w:rsidRPr="000E217D">
        <w:rPr>
          <w:rStyle w:val="StyleUnderline"/>
          <w:rFonts w:asciiTheme="minorHAnsi" w:hAnsiTheme="minorHAnsi" w:cstheme="minorHAnsi"/>
        </w:rPr>
        <w:t xml:space="preserve"> and then sending malicious commands using specialized ground antennas. Hacking more sophisticated satellites might not be that hard either.</w:t>
      </w:r>
    </w:p>
    <w:p w14:paraId="7EE6E183" w14:textId="77777777" w:rsidR="00D51310" w:rsidRPr="000E217D" w:rsidRDefault="00D51310" w:rsidP="00D51310">
      <w:pPr>
        <w:rPr>
          <w:rFonts w:asciiTheme="minorHAnsi" w:hAnsiTheme="minorHAnsi" w:cstheme="minorHAnsi"/>
          <w:b/>
          <w:u w:val="single"/>
        </w:rPr>
      </w:pPr>
      <w:r w:rsidRPr="000E217D">
        <w:rPr>
          <w:rFonts w:asciiTheme="minorHAnsi" w:hAnsiTheme="minorHAnsi" w:cstheme="minorHAnsi"/>
        </w:rPr>
        <w:t>Satellites are typically controlled from ground stations</w:t>
      </w:r>
      <w:r w:rsidRPr="000E217D">
        <w:rPr>
          <w:rStyle w:val="StyleUnderline"/>
          <w:rFonts w:asciiTheme="minorHAnsi" w:hAnsiTheme="minorHAnsi" w:cstheme="minorHAnsi"/>
        </w:rPr>
        <w:t xml:space="preserve">. These </w:t>
      </w:r>
      <w:r w:rsidRPr="000E217D">
        <w:rPr>
          <w:rStyle w:val="StyleUnderline"/>
          <w:rFonts w:asciiTheme="minorHAnsi" w:hAnsiTheme="minorHAnsi" w:cstheme="minorHAnsi"/>
          <w:highlight w:val="green"/>
        </w:rPr>
        <w:t xml:space="preserve">stations </w:t>
      </w:r>
      <w:r w:rsidRPr="000E217D">
        <w:rPr>
          <w:rStyle w:val="StyleUnderline"/>
          <w:rFonts w:asciiTheme="minorHAnsi" w:hAnsiTheme="minorHAnsi" w:cstheme="minorHAnsi"/>
        </w:rPr>
        <w:t xml:space="preserve">run computers with software vulnerabilities that </w:t>
      </w:r>
      <w:r w:rsidRPr="000E217D">
        <w:rPr>
          <w:rStyle w:val="StyleUnderline"/>
          <w:rFonts w:asciiTheme="minorHAnsi" w:hAnsiTheme="minorHAnsi" w:cstheme="minorHAnsi"/>
          <w:highlight w:val="green"/>
        </w:rPr>
        <w:t>can be exploited</w:t>
      </w:r>
      <w:r w:rsidRPr="000E217D">
        <w:rPr>
          <w:rStyle w:val="StyleUnderline"/>
          <w:rFonts w:asciiTheme="minorHAnsi" w:hAnsiTheme="minorHAnsi" w:cstheme="minorHAnsi"/>
        </w:rPr>
        <w:t xml:space="preserve"> by hackers. If hackers were </w:t>
      </w:r>
      <w:r w:rsidRPr="000E217D">
        <w:rPr>
          <w:rStyle w:val="StyleUnderline"/>
          <w:rFonts w:asciiTheme="minorHAnsi" w:hAnsiTheme="minorHAnsi" w:cstheme="minorHAnsi"/>
          <w:highlight w:val="green"/>
        </w:rPr>
        <w:t>to</w:t>
      </w:r>
      <w:r w:rsidRPr="000E217D">
        <w:rPr>
          <w:rStyle w:val="StyleUnderline"/>
          <w:rFonts w:asciiTheme="minorHAnsi" w:hAnsiTheme="minorHAnsi" w:cstheme="minorHAnsi"/>
        </w:rPr>
        <w:t xml:space="preserve"> infiltrate these computers, they could </w:t>
      </w:r>
      <w:r w:rsidRPr="000E217D">
        <w:rPr>
          <w:rStyle w:val="StyleUnderline"/>
          <w:rFonts w:asciiTheme="minorHAnsi" w:hAnsiTheme="minorHAnsi" w:cstheme="minorHAnsi"/>
          <w:highlight w:val="green"/>
        </w:rPr>
        <w:t>send malicious commands</w:t>
      </w:r>
      <w:r w:rsidRPr="000E217D">
        <w:rPr>
          <w:rStyle w:val="StyleUnderline"/>
          <w:rFonts w:asciiTheme="minorHAnsi" w:hAnsiTheme="minorHAnsi" w:cstheme="minorHAnsi"/>
        </w:rPr>
        <w:t xml:space="preserve"> to the satellites.</w:t>
      </w:r>
    </w:p>
    <w:p w14:paraId="7A665BF1"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History of hacks</w:t>
      </w:r>
    </w:p>
    <w:p w14:paraId="43E22868" w14:textId="77777777" w:rsidR="00D51310" w:rsidRPr="000E217D" w:rsidRDefault="00D51310" w:rsidP="00D51310">
      <w:pPr>
        <w:rPr>
          <w:rFonts w:asciiTheme="minorHAnsi" w:hAnsiTheme="minorHAnsi" w:cstheme="minorHAnsi"/>
          <w:b/>
          <w:u w:val="single"/>
        </w:rPr>
      </w:pPr>
      <w:r w:rsidRPr="000E217D">
        <w:rPr>
          <w:rStyle w:val="StyleUnderline"/>
          <w:rFonts w:asciiTheme="minorHAnsi" w:hAnsiTheme="minorHAnsi" w:cstheme="minorHAnsi"/>
          <w:highlight w:val="green"/>
        </w:rPr>
        <w:t>This</w:t>
      </w:r>
      <w:r w:rsidRPr="000E217D">
        <w:rPr>
          <w:rStyle w:val="StyleUnderline"/>
          <w:rFonts w:asciiTheme="minorHAnsi" w:hAnsiTheme="minorHAnsi" w:cstheme="minorHAnsi"/>
        </w:rPr>
        <w:t xml:space="preserve"> scenario </w:t>
      </w:r>
      <w:r w:rsidRPr="000E217D">
        <w:rPr>
          <w:rStyle w:val="StyleUnderline"/>
          <w:rFonts w:asciiTheme="minorHAnsi" w:hAnsiTheme="minorHAnsi" w:cstheme="minorHAnsi"/>
          <w:highlight w:val="green"/>
        </w:rPr>
        <w:t>played out in</w:t>
      </w:r>
      <w:r w:rsidRPr="000E217D">
        <w:rPr>
          <w:rStyle w:val="StyleUnderline"/>
          <w:rFonts w:asciiTheme="minorHAnsi" w:hAnsiTheme="minorHAnsi" w:cstheme="minorHAnsi"/>
        </w:rPr>
        <w:t xml:space="preserve"> 19</w:t>
      </w:r>
      <w:r w:rsidRPr="000E217D">
        <w:rPr>
          <w:rStyle w:val="StyleUnderline"/>
          <w:rFonts w:asciiTheme="minorHAnsi" w:hAnsiTheme="minorHAnsi" w:cstheme="minorHAnsi"/>
          <w:highlight w:val="green"/>
        </w:rPr>
        <w:t>98</w:t>
      </w:r>
      <w:r w:rsidRPr="000E217D">
        <w:rPr>
          <w:rStyle w:val="StyleUnderline"/>
          <w:rFonts w:asciiTheme="minorHAnsi" w:hAnsiTheme="minorHAnsi" w:cstheme="minorHAnsi"/>
        </w:rPr>
        <w:t xml:space="preserve"> when hackers took control of the U.S.-German ROSAT X-Ray satellite.</w:t>
      </w:r>
      <w:r w:rsidRPr="000E217D">
        <w:rPr>
          <w:rFonts w:asciiTheme="minorHAnsi" w:hAnsiTheme="minorHAnsi" w:cstheme="minorHAnsi"/>
        </w:rPr>
        <w:t xml:space="preserve"> They did it by hacking into computers at the Goddard Space Flight Center in Maryland. The hackers then instructed the satellite to aim its solar panels directly at the sun. This </w:t>
      </w:r>
      <w:r w:rsidRPr="000E217D">
        <w:rPr>
          <w:rFonts w:asciiTheme="minorHAnsi" w:hAnsiTheme="minorHAnsi" w:cstheme="minorHAnsi"/>
        </w:rPr>
        <w:lastRenderedPageBreak/>
        <w:t xml:space="preserve">effectively fried its batteries and rendered the satellite useless. </w:t>
      </w:r>
      <w:r w:rsidRPr="000E217D">
        <w:rPr>
          <w:rStyle w:val="StyleUnderline"/>
          <w:rFonts w:asciiTheme="minorHAnsi" w:hAnsiTheme="minorHAnsi" w:cstheme="minorHAnsi"/>
        </w:rPr>
        <w:t xml:space="preserve">The defunct satellite eventually crashed back to Earth in 2011. </w:t>
      </w:r>
      <w:r w:rsidRPr="000E217D">
        <w:rPr>
          <w:rStyle w:val="StyleUnderline"/>
          <w:rFonts w:asciiTheme="minorHAnsi" w:hAnsiTheme="minorHAnsi" w:cstheme="minorHAnsi"/>
          <w:highlight w:val="green"/>
        </w:rPr>
        <w:t>Hackers could</w:t>
      </w:r>
      <w:r w:rsidRPr="000E217D">
        <w:rPr>
          <w:rStyle w:val="StyleUnderline"/>
          <w:rFonts w:asciiTheme="minorHAnsi" w:hAnsiTheme="minorHAnsi" w:cstheme="minorHAnsi"/>
        </w:rPr>
        <w:t xml:space="preserve"> also </w:t>
      </w:r>
      <w:r w:rsidRPr="000E217D">
        <w:rPr>
          <w:rStyle w:val="StyleUnderline"/>
          <w:rFonts w:asciiTheme="minorHAnsi" w:hAnsiTheme="minorHAnsi" w:cstheme="minorHAnsi"/>
          <w:highlight w:val="green"/>
        </w:rPr>
        <w:t>hold 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 for ransom, as</w:t>
      </w:r>
      <w:r w:rsidRPr="000E217D">
        <w:rPr>
          <w:rStyle w:val="StyleUnderline"/>
          <w:rFonts w:asciiTheme="minorHAnsi" w:hAnsiTheme="minorHAnsi" w:cstheme="minorHAnsi"/>
        </w:rPr>
        <w:t xml:space="preserve"> happened </w:t>
      </w:r>
      <w:r w:rsidRPr="000E217D">
        <w:rPr>
          <w:rStyle w:val="StyleUnderline"/>
          <w:rFonts w:asciiTheme="minorHAnsi" w:hAnsiTheme="minorHAnsi" w:cstheme="minorHAnsi"/>
          <w:highlight w:val="green"/>
        </w:rPr>
        <w:t>in</w:t>
      </w:r>
      <w:r w:rsidRPr="000E217D">
        <w:rPr>
          <w:rStyle w:val="StyleUnderline"/>
          <w:rFonts w:asciiTheme="minorHAnsi" w:hAnsiTheme="minorHAnsi" w:cstheme="minorHAnsi"/>
        </w:rPr>
        <w:t xml:space="preserve"> 19</w:t>
      </w:r>
      <w:r w:rsidRPr="000E217D">
        <w:rPr>
          <w:rStyle w:val="StyleUnderline"/>
          <w:rFonts w:asciiTheme="minorHAnsi" w:hAnsiTheme="minorHAnsi" w:cstheme="minorHAnsi"/>
          <w:highlight w:val="green"/>
        </w:rPr>
        <w:t>99</w:t>
      </w:r>
      <w:r w:rsidRPr="000E217D">
        <w:rPr>
          <w:rStyle w:val="StyleUnderline"/>
          <w:rFonts w:asciiTheme="minorHAnsi" w:hAnsiTheme="minorHAnsi" w:cstheme="minorHAnsi"/>
        </w:rPr>
        <w:t xml:space="preserve"> when hackers took control of the U.K.'s SkyNet satellites.</w:t>
      </w:r>
    </w:p>
    <w:p w14:paraId="5635015C"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Over the years, </w:t>
      </w:r>
      <w:r w:rsidRPr="000E217D">
        <w:rPr>
          <w:rStyle w:val="StyleUnderline"/>
          <w:rFonts w:asciiTheme="minorHAnsi" w:hAnsiTheme="minorHAnsi" w:cstheme="minorHAnsi"/>
          <w:highlight w:val="green"/>
        </w:rPr>
        <w:t>the threat</w:t>
      </w:r>
      <w:r w:rsidRPr="000E217D">
        <w:rPr>
          <w:rStyle w:val="StyleUnderline"/>
          <w:rFonts w:asciiTheme="minorHAnsi" w:hAnsiTheme="minorHAnsi" w:cstheme="minorHAnsi"/>
        </w:rPr>
        <w:t xml:space="preserve"> of cyberattacks on satellites </w:t>
      </w:r>
      <w:r w:rsidRPr="000E217D">
        <w:rPr>
          <w:rStyle w:val="StyleUnderline"/>
          <w:rFonts w:asciiTheme="minorHAnsi" w:hAnsiTheme="minorHAnsi" w:cstheme="minorHAnsi"/>
          <w:highlight w:val="green"/>
        </w:rPr>
        <w:t>has gotten more dire. In</w:t>
      </w:r>
      <w:r w:rsidRPr="000E217D">
        <w:rPr>
          <w:rStyle w:val="StyleUnderline"/>
          <w:rFonts w:asciiTheme="minorHAnsi" w:hAnsiTheme="minorHAnsi" w:cstheme="minorHAnsi"/>
        </w:rPr>
        <w:t xml:space="preserve"> 20</w:t>
      </w:r>
      <w:r w:rsidRPr="000E217D">
        <w:rPr>
          <w:rStyle w:val="StyleUnderline"/>
          <w:rFonts w:asciiTheme="minorHAnsi" w:hAnsiTheme="minorHAnsi" w:cstheme="minorHAnsi"/>
          <w:highlight w:val="green"/>
        </w:rPr>
        <w:t>08</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hackers</w:t>
      </w:r>
      <w:r w:rsidRPr="000E217D">
        <w:rPr>
          <w:rStyle w:val="StyleUnderline"/>
          <w:rFonts w:asciiTheme="minorHAnsi" w:hAnsiTheme="minorHAnsi" w:cstheme="minorHAnsi"/>
        </w:rPr>
        <w:t xml:space="preserve">, possibly from China, reportedly </w:t>
      </w:r>
      <w:r w:rsidRPr="000E217D">
        <w:rPr>
          <w:rStyle w:val="StyleUnderline"/>
          <w:rFonts w:asciiTheme="minorHAnsi" w:hAnsiTheme="minorHAnsi" w:cstheme="minorHAnsi"/>
          <w:highlight w:val="green"/>
        </w:rPr>
        <w:t>took full control of two NASA 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 one for about two minutes and the other for about nine minutes. </w:t>
      </w:r>
      <w:r w:rsidRPr="000E217D">
        <w:rPr>
          <w:rStyle w:val="StyleUnderline"/>
          <w:rFonts w:asciiTheme="minorHAnsi" w:hAnsiTheme="minorHAnsi" w:cstheme="minorHAnsi"/>
          <w:highlight w:val="green"/>
        </w:rPr>
        <w:t>In</w:t>
      </w:r>
      <w:r w:rsidRPr="000E217D">
        <w:rPr>
          <w:rStyle w:val="StyleUnderline"/>
          <w:rFonts w:asciiTheme="minorHAnsi" w:hAnsiTheme="minorHAnsi" w:cstheme="minorHAnsi"/>
        </w:rPr>
        <w:t xml:space="preserve"> 20</w:t>
      </w:r>
      <w:r w:rsidRPr="000E217D">
        <w:rPr>
          <w:rStyle w:val="StyleUnderline"/>
          <w:rFonts w:asciiTheme="minorHAnsi" w:hAnsiTheme="minorHAnsi" w:cstheme="minorHAnsi"/>
          <w:highlight w:val="green"/>
        </w:rPr>
        <w:t>18, another group</w:t>
      </w:r>
      <w:r w:rsidRPr="000E217D">
        <w:rPr>
          <w:rStyle w:val="StyleUnderline"/>
          <w:rFonts w:asciiTheme="minorHAnsi" w:hAnsiTheme="minorHAnsi" w:cstheme="minorHAnsi"/>
        </w:rPr>
        <w:t xml:space="preserve"> of Chinese state-backed hackers reportedly </w:t>
      </w:r>
      <w:r w:rsidRPr="000E217D">
        <w:rPr>
          <w:rStyle w:val="StyleUnderline"/>
          <w:rFonts w:asciiTheme="minorHAnsi" w:hAnsiTheme="minorHAnsi" w:cstheme="minorHAnsi"/>
          <w:highlight w:val="green"/>
        </w:rPr>
        <w:t>launched a sophisticated</w:t>
      </w:r>
      <w:r w:rsidRPr="000E217D">
        <w:rPr>
          <w:rStyle w:val="StyleUnderline"/>
          <w:rFonts w:asciiTheme="minorHAnsi" w:hAnsiTheme="minorHAnsi" w:cstheme="minorHAnsi"/>
        </w:rPr>
        <w:t xml:space="preserve"> hacking </w:t>
      </w:r>
      <w:r w:rsidRPr="000E217D">
        <w:rPr>
          <w:rStyle w:val="StyleUnderline"/>
          <w:rFonts w:asciiTheme="minorHAnsi" w:hAnsiTheme="minorHAnsi" w:cstheme="minorHAnsi"/>
          <w:highlight w:val="green"/>
        </w:rPr>
        <w:t>campaign</w:t>
      </w:r>
      <w:r w:rsidRPr="000E217D">
        <w:rPr>
          <w:rStyle w:val="StyleUnderline"/>
          <w:rFonts w:asciiTheme="minorHAnsi" w:hAnsiTheme="minorHAnsi" w:cstheme="minorHAnsi"/>
        </w:rPr>
        <w:t xml:space="preserve"> aimed </w:t>
      </w:r>
      <w:r w:rsidRPr="000E217D">
        <w:rPr>
          <w:rStyle w:val="StyleUnderline"/>
          <w:rFonts w:asciiTheme="minorHAnsi" w:hAnsiTheme="minorHAnsi" w:cstheme="minorHAnsi"/>
          <w:highlight w:val="green"/>
        </w:rPr>
        <w:t>at</w:t>
      </w:r>
      <w:r w:rsidRPr="000E217D">
        <w:rPr>
          <w:rStyle w:val="StyleUnderline"/>
          <w:rFonts w:asciiTheme="minorHAnsi" w:hAnsiTheme="minorHAnsi" w:cstheme="minorHAnsi"/>
        </w:rPr>
        <w:t xml:space="preserve"> satellite </w:t>
      </w:r>
      <w:r w:rsidRPr="000E217D">
        <w:rPr>
          <w:rStyle w:val="StyleUnderline"/>
          <w:rFonts w:asciiTheme="minorHAnsi" w:hAnsiTheme="minorHAnsi" w:cstheme="minorHAnsi"/>
          <w:highlight w:val="green"/>
        </w:rPr>
        <w:t>operators and</w:t>
      </w:r>
      <w:r w:rsidRPr="000E217D">
        <w:rPr>
          <w:rStyle w:val="StyleUnderline"/>
          <w:rFonts w:asciiTheme="minorHAnsi" w:hAnsiTheme="minorHAnsi" w:cstheme="minorHAnsi"/>
        </w:rPr>
        <w:t xml:space="preserve"> defense </w:t>
      </w:r>
      <w:r w:rsidRPr="000E217D">
        <w:rPr>
          <w:rStyle w:val="StyleUnderline"/>
          <w:rFonts w:asciiTheme="minorHAnsi" w:hAnsiTheme="minorHAnsi" w:cstheme="minorHAnsi"/>
          <w:highlight w:val="green"/>
        </w:rPr>
        <w:t>contractors</w:t>
      </w:r>
      <w:r w:rsidRPr="000E217D">
        <w:rPr>
          <w:rStyle w:val="StyleUnderline"/>
          <w:rFonts w:asciiTheme="minorHAnsi" w:hAnsiTheme="minorHAnsi" w:cstheme="minorHAnsi"/>
        </w:rPr>
        <w:t>. Iranian hacking groups have also attempted similar attacks.</w:t>
      </w:r>
    </w:p>
    <w:p w14:paraId="4A820F9F"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Although the U.S. Department of Defense and National Security Agency have made some efforts to address space cybersecurity, the pace has been slow. </w:t>
      </w:r>
      <w:r w:rsidRPr="000E217D">
        <w:rPr>
          <w:rStyle w:val="StyleUnderline"/>
          <w:rFonts w:asciiTheme="minorHAnsi" w:hAnsiTheme="minorHAnsi" w:cstheme="minorHAnsi"/>
          <w:highlight w:val="green"/>
        </w:rPr>
        <w:t>There are no</w:t>
      </w:r>
      <w:r w:rsidRPr="000E217D">
        <w:rPr>
          <w:rStyle w:val="StyleUnderline"/>
          <w:rFonts w:asciiTheme="minorHAnsi" w:hAnsiTheme="minorHAnsi" w:cstheme="minorHAnsi"/>
        </w:rPr>
        <w:t xml:space="preserve"> cybersecurity </w:t>
      </w:r>
      <w:r w:rsidRPr="000E217D">
        <w:rPr>
          <w:rStyle w:val="StyleUnderline"/>
          <w:rFonts w:asciiTheme="minorHAnsi" w:hAnsiTheme="minorHAnsi" w:cstheme="minorHAnsi"/>
          <w:highlight w:val="green"/>
        </w:rPr>
        <w:t>standards</w:t>
      </w:r>
      <w:r w:rsidRPr="000E217D">
        <w:rPr>
          <w:rStyle w:val="StyleUnderline"/>
          <w:rFonts w:asciiTheme="minorHAnsi" w:hAnsiTheme="minorHAnsi" w:cstheme="minorHAnsi"/>
        </w:rPr>
        <w:t xml:space="preserve"> for satellites </w:t>
      </w:r>
      <w:r w:rsidRPr="000E217D">
        <w:rPr>
          <w:rStyle w:val="StyleUnderline"/>
          <w:rFonts w:asciiTheme="minorHAnsi" w:hAnsiTheme="minorHAnsi" w:cstheme="minorHAnsi"/>
          <w:highlight w:val="green"/>
        </w:rPr>
        <w:t>and no</w:t>
      </w:r>
      <w:r w:rsidRPr="000E217D">
        <w:rPr>
          <w:rStyle w:val="StyleUnderline"/>
          <w:rFonts w:asciiTheme="minorHAnsi" w:hAnsiTheme="minorHAnsi" w:cstheme="minorHAnsi"/>
        </w:rPr>
        <w:t xml:space="preserve"> governing </w:t>
      </w:r>
      <w:r w:rsidRPr="000E217D">
        <w:rPr>
          <w:rStyle w:val="StyleUnderline"/>
          <w:rFonts w:asciiTheme="minorHAnsi" w:hAnsiTheme="minorHAnsi" w:cstheme="minorHAnsi"/>
          <w:highlight w:val="green"/>
        </w:rPr>
        <w:t>body to regulate</w:t>
      </w:r>
      <w:r w:rsidRPr="000E217D">
        <w:rPr>
          <w:rStyle w:val="StyleUnderline"/>
          <w:rFonts w:asciiTheme="minorHAnsi" w:hAnsiTheme="minorHAnsi" w:cstheme="minorHAnsi"/>
        </w:rPr>
        <w:t xml:space="preserve"> and ensure their cybersecurity. </w:t>
      </w:r>
      <w:r w:rsidRPr="000E217D">
        <w:rPr>
          <w:rStyle w:val="StyleUnderline"/>
          <w:rFonts w:asciiTheme="minorHAnsi" w:hAnsiTheme="minorHAnsi" w:cstheme="minorHAnsi"/>
          <w:highlight w:val="green"/>
        </w:rPr>
        <w:t>Even if</w:t>
      </w:r>
      <w:r w:rsidRPr="000E217D">
        <w:rPr>
          <w:rStyle w:val="StyleUnderline"/>
          <w:rFonts w:asciiTheme="minorHAnsi" w:hAnsiTheme="minorHAnsi" w:cstheme="minorHAnsi"/>
        </w:rPr>
        <w:t xml:space="preserve"> common </w:t>
      </w:r>
      <w:r w:rsidRPr="000E217D">
        <w:rPr>
          <w:rStyle w:val="StyleUnderline"/>
          <w:rFonts w:asciiTheme="minorHAnsi" w:hAnsiTheme="minorHAnsi" w:cstheme="minorHAnsi"/>
          <w:highlight w:val="green"/>
        </w:rPr>
        <w:t>standards could be developed, there are no</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mechanisms</w:t>
      </w:r>
      <w:r w:rsidRPr="000E217D">
        <w:rPr>
          <w:rStyle w:val="StyleUnderline"/>
          <w:rFonts w:asciiTheme="minorHAnsi" w:hAnsiTheme="minorHAnsi" w:cstheme="minorHAnsi"/>
        </w:rPr>
        <w:t xml:space="preserve"> in place </w:t>
      </w:r>
      <w:r w:rsidRPr="000E217D">
        <w:rPr>
          <w:rStyle w:val="StyleUnderline"/>
          <w:rFonts w:asciiTheme="minorHAnsi" w:hAnsiTheme="minorHAnsi" w:cstheme="minorHAnsi"/>
          <w:highlight w:val="green"/>
        </w:rPr>
        <w:t>to enforce</w:t>
      </w:r>
      <w:r w:rsidRPr="000E217D">
        <w:rPr>
          <w:rStyle w:val="StyleUnderline"/>
          <w:rFonts w:asciiTheme="minorHAnsi" w:hAnsiTheme="minorHAnsi" w:cstheme="minorHAnsi"/>
        </w:rPr>
        <w:t xml:space="preserve"> them. This means </w:t>
      </w:r>
      <w:r w:rsidRPr="000E217D">
        <w:rPr>
          <w:rStyle w:val="StyleUnderline"/>
          <w:rFonts w:asciiTheme="minorHAnsi" w:hAnsiTheme="minorHAnsi" w:cstheme="minorHAnsi"/>
          <w:highlight w:val="green"/>
        </w:rPr>
        <w:t>responsibility</w:t>
      </w:r>
      <w:r w:rsidRPr="000E217D">
        <w:rPr>
          <w:rStyle w:val="StyleUnderline"/>
          <w:rFonts w:asciiTheme="minorHAnsi" w:hAnsiTheme="minorHAnsi" w:cstheme="minorHAnsi"/>
        </w:rPr>
        <w:t xml:space="preserve"> for satellite cybersecurity </w:t>
      </w:r>
      <w:r w:rsidRPr="000E217D">
        <w:rPr>
          <w:rStyle w:val="StyleUnderline"/>
          <w:rFonts w:asciiTheme="minorHAnsi" w:hAnsiTheme="minorHAnsi" w:cstheme="minorHAnsi"/>
          <w:highlight w:val="green"/>
        </w:rPr>
        <w:t>falls to</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individual companies</w:t>
      </w:r>
      <w:r w:rsidRPr="000E217D">
        <w:rPr>
          <w:rStyle w:val="StyleUnderline"/>
          <w:rFonts w:asciiTheme="minorHAnsi" w:hAnsiTheme="minorHAnsi" w:cstheme="minorHAnsi"/>
        </w:rPr>
        <w:t xml:space="preserve"> that build and operate them.</w:t>
      </w:r>
    </w:p>
    <w:p w14:paraId="7A9E217F" w14:textId="77777777" w:rsidR="00D51310" w:rsidRPr="000E217D" w:rsidRDefault="00D51310" w:rsidP="00D51310">
      <w:pPr>
        <w:rPr>
          <w:rFonts w:asciiTheme="minorHAnsi" w:hAnsiTheme="minorHAnsi" w:cstheme="minorHAnsi"/>
          <w:b/>
          <w:u w:val="single"/>
        </w:rPr>
      </w:pPr>
      <w:r w:rsidRPr="000E217D">
        <w:rPr>
          <w:rStyle w:val="StyleUnderline"/>
          <w:rFonts w:asciiTheme="minorHAnsi" w:hAnsiTheme="minorHAnsi" w:cstheme="minorHAnsi"/>
          <w:highlight w:val="green"/>
        </w:rPr>
        <w:t>As they compete</w:t>
      </w:r>
      <w:r w:rsidRPr="000E217D">
        <w:rPr>
          <w:rStyle w:val="StyleUnderline"/>
          <w:rFonts w:asciiTheme="minorHAnsi" w:hAnsiTheme="minorHAnsi" w:cstheme="minorHAnsi"/>
        </w:rPr>
        <w:t xml:space="preserve"> to be the dominant satellite operator, SpaceX and rival </w:t>
      </w:r>
      <w:r w:rsidRPr="000E217D">
        <w:rPr>
          <w:rStyle w:val="StyleUnderline"/>
          <w:rFonts w:asciiTheme="minorHAnsi" w:hAnsiTheme="minorHAnsi" w:cstheme="minorHAnsi"/>
          <w:highlight w:val="green"/>
        </w:rPr>
        <w:t>companies</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are under</w:t>
      </w:r>
      <w:r w:rsidRPr="000E217D">
        <w:rPr>
          <w:rStyle w:val="StyleUnderline"/>
          <w:rFonts w:asciiTheme="minorHAnsi" w:hAnsiTheme="minorHAnsi" w:cstheme="minorHAnsi"/>
        </w:rPr>
        <w:t xml:space="preserve"> increasing </w:t>
      </w:r>
      <w:r w:rsidRPr="000E217D">
        <w:rPr>
          <w:rStyle w:val="StyleUnderline"/>
          <w:rFonts w:asciiTheme="minorHAnsi" w:hAnsiTheme="minorHAnsi" w:cstheme="minorHAnsi"/>
          <w:highlight w:val="green"/>
        </w:rPr>
        <w:t>pressure to cut costs</w:t>
      </w:r>
      <w:r w:rsidRPr="000E217D">
        <w:rPr>
          <w:rStyle w:val="StyleUnderline"/>
          <w:rFonts w:asciiTheme="minorHAnsi" w:hAnsiTheme="minorHAnsi" w:cstheme="minorHAnsi"/>
        </w:rPr>
        <w:t xml:space="preserve">. There is also pressure to speed up development and production. </w:t>
      </w:r>
      <w:r w:rsidRPr="000E217D">
        <w:rPr>
          <w:rStyle w:val="StyleUnderline"/>
          <w:rFonts w:asciiTheme="minorHAnsi" w:hAnsiTheme="minorHAnsi" w:cstheme="minorHAnsi"/>
          <w:highlight w:val="green"/>
        </w:rPr>
        <w:t>This makes it tempting</w:t>
      </w:r>
      <w:r w:rsidRPr="000E217D">
        <w:rPr>
          <w:rStyle w:val="StyleUnderline"/>
          <w:rFonts w:asciiTheme="minorHAnsi" w:hAnsiTheme="minorHAnsi" w:cstheme="minorHAnsi"/>
        </w:rPr>
        <w:t xml:space="preserve"> for the companies </w:t>
      </w:r>
      <w:r w:rsidRPr="000E217D">
        <w:rPr>
          <w:rStyle w:val="StyleUnderline"/>
          <w:rFonts w:asciiTheme="minorHAnsi" w:hAnsiTheme="minorHAnsi" w:cstheme="minorHAnsi"/>
          <w:highlight w:val="green"/>
        </w:rPr>
        <w:t>to cut corners</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in</w:t>
      </w:r>
      <w:r w:rsidRPr="000E217D">
        <w:rPr>
          <w:rStyle w:val="StyleUnderline"/>
          <w:rFonts w:asciiTheme="minorHAnsi" w:hAnsiTheme="minorHAnsi" w:cstheme="minorHAnsi"/>
        </w:rPr>
        <w:t xml:space="preserve"> areas like </w:t>
      </w:r>
      <w:r w:rsidRPr="000E217D">
        <w:rPr>
          <w:rStyle w:val="StyleUnderline"/>
          <w:rFonts w:asciiTheme="minorHAnsi" w:hAnsiTheme="minorHAnsi" w:cstheme="minorHAnsi"/>
          <w:highlight w:val="green"/>
        </w:rPr>
        <w:t>cybersecurity</w:t>
      </w:r>
      <w:r w:rsidRPr="000E217D">
        <w:rPr>
          <w:rStyle w:val="StyleUnderline"/>
          <w:rFonts w:asciiTheme="minorHAnsi" w:hAnsiTheme="minorHAnsi" w:cstheme="minorHAnsi"/>
        </w:rPr>
        <w:t xml:space="preserve"> that are secondary to actually getting these satellites in space.</w:t>
      </w:r>
    </w:p>
    <w:p w14:paraId="1F780411" w14:textId="77777777" w:rsidR="00D51310" w:rsidRPr="000E217D" w:rsidRDefault="00D51310" w:rsidP="00D51310">
      <w:pPr>
        <w:rPr>
          <w:rFonts w:asciiTheme="minorHAnsi" w:hAnsiTheme="minorHAnsi" w:cstheme="minorHAnsi"/>
        </w:rPr>
      </w:pPr>
    </w:p>
    <w:p w14:paraId="5A40CEA0" w14:textId="77777777" w:rsidR="00D51310" w:rsidRPr="000E217D" w:rsidRDefault="00D51310" w:rsidP="00D51310">
      <w:pPr>
        <w:rPr>
          <w:rFonts w:asciiTheme="minorHAnsi" w:hAnsiTheme="minorHAnsi" w:cstheme="minorHAnsi"/>
        </w:rPr>
      </w:pPr>
    </w:p>
    <w:p w14:paraId="0343B0C9"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Nuke war causes extinction – Ice Age, famines, and war won’t stay limited</w:t>
      </w:r>
    </w:p>
    <w:p w14:paraId="56E1CEA2"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Edwards 17</w:t>
      </w:r>
      <w:r w:rsidRPr="000E217D">
        <w:rPr>
          <w:rFonts w:asciiTheme="minorHAnsi" w:hAnsiTheme="minorHAnsi" w:cstheme="min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2FC0FEDD"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In the nuclear conversation, what are we not talking about that we should be?</w:t>
      </w:r>
    </w:p>
    <w:p w14:paraId="19FE1EE2"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We are not talking enough about the climatic effects of nuclear</w:t>
      </w:r>
      <w:r w:rsidRPr="000E217D">
        <w:rPr>
          <w:rStyle w:val="Emphasis"/>
          <w:rFonts w:asciiTheme="minorHAnsi" w:hAnsiTheme="minorHAnsi" w:cstheme="minorHAnsi"/>
          <w:szCs w:val="26"/>
        </w:rPr>
        <w:t xml:space="preserve"> war</w:t>
      </w:r>
      <w:r w:rsidRPr="000E217D">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0E217D">
        <w:rPr>
          <w:rStyle w:val="StyleUnderline"/>
          <w:rFonts w:asciiTheme="minorHAnsi" w:hAnsiTheme="minorHAnsi" w:cstheme="minorHAnsi"/>
        </w:rPr>
        <w:t xml:space="preserve">this aspect of nuclear war has faded from view. That’s not good. In the mid-2000s, </w:t>
      </w:r>
      <w:r w:rsidRPr="000E217D">
        <w:rPr>
          <w:rStyle w:val="StyleUnderline"/>
          <w:rFonts w:asciiTheme="minorHAnsi" w:hAnsiTheme="minorHAnsi" w:cstheme="minorHAnsi"/>
          <w:highlight w:val="green"/>
        </w:rPr>
        <w:t>climate scientists</w:t>
      </w:r>
      <w:r w:rsidRPr="000E217D">
        <w:rPr>
          <w:rFonts w:asciiTheme="minorHAnsi" w:hAnsiTheme="minorHAnsi" w:cstheme="minorHAnsi"/>
          <w:szCs w:val="26"/>
        </w:rPr>
        <w:t xml:space="preserve"> such as Alan Robock (Rutgers) </w:t>
      </w:r>
      <w:r w:rsidRPr="000E217D">
        <w:rPr>
          <w:rStyle w:val="StyleUnderline"/>
          <w:rFonts w:asciiTheme="minorHAnsi" w:hAnsiTheme="minorHAnsi" w:cstheme="minorHAnsi"/>
        </w:rPr>
        <w:t xml:space="preserve">took another look at nuclear winter theory. This time around, they </w:t>
      </w:r>
      <w:r w:rsidRPr="000E217D">
        <w:rPr>
          <w:rStyle w:val="StyleUnderline"/>
          <w:rFonts w:asciiTheme="minorHAnsi" w:hAnsiTheme="minorHAnsi" w:cstheme="minorHAnsi"/>
          <w:highlight w:val="green"/>
        </w:rPr>
        <w:t xml:space="preserve">used </w:t>
      </w:r>
      <w:r w:rsidRPr="000E217D">
        <w:rPr>
          <w:rStyle w:val="StyleUnderline"/>
          <w:rFonts w:asciiTheme="minorHAnsi" w:hAnsiTheme="minorHAnsi" w:cstheme="minorHAnsi"/>
        </w:rPr>
        <w:t>much-</w:t>
      </w:r>
      <w:r w:rsidRPr="000E217D">
        <w:rPr>
          <w:rStyle w:val="StyleUnderline"/>
          <w:rFonts w:asciiTheme="minorHAnsi" w:hAnsiTheme="minorHAnsi" w:cstheme="minorHAnsi"/>
          <w:highlight w:val="green"/>
        </w:rPr>
        <w:t>improved</w:t>
      </w:r>
      <w:r w:rsidRPr="000E217D">
        <w:rPr>
          <w:rStyle w:val="StyleUnderline"/>
          <w:rFonts w:asciiTheme="minorHAnsi" w:hAnsiTheme="minorHAnsi" w:cstheme="minorHAnsi"/>
        </w:rPr>
        <w:t xml:space="preserve"> and much more detailed climate </w:t>
      </w:r>
      <w:r w:rsidRPr="000E217D">
        <w:rPr>
          <w:rStyle w:val="StyleUnderline"/>
          <w:rFonts w:asciiTheme="minorHAnsi" w:hAnsiTheme="minorHAnsi" w:cstheme="minorHAnsi"/>
          <w:highlight w:val="green"/>
        </w:rPr>
        <w:t>models</w:t>
      </w:r>
      <w:r w:rsidRPr="000E217D">
        <w:rPr>
          <w:rStyle w:val="StyleUnderline"/>
          <w:rFonts w:asciiTheme="minorHAnsi" w:hAnsiTheme="minorHAnsi" w:cstheme="minorHAnsi"/>
        </w:rPr>
        <w:t xml:space="preserve"> than those available 20 years earlier</w:t>
      </w:r>
      <w:r w:rsidRPr="000E217D">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w:t>
      </w:r>
      <w:r w:rsidRPr="000E217D">
        <w:rPr>
          <w:rFonts w:asciiTheme="minorHAnsi" w:hAnsiTheme="minorHAnsi" w:cstheme="minorHAnsi"/>
          <w:szCs w:val="26"/>
        </w:rPr>
        <w:lastRenderedPageBreak/>
        <w:t xml:space="preserve">conflict? A </w:t>
      </w:r>
      <w:r w:rsidRPr="000E217D">
        <w:rPr>
          <w:rStyle w:val="StyleUnderline"/>
          <w:rFonts w:asciiTheme="minorHAnsi" w:hAnsiTheme="minorHAnsi" w:cstheme="minorHAnsi"/>
        </w:rPr>
        <w:t xml:space="preserve">U.S.-Russia war currently seems unlikely, but if it were to occur, </w:t>
      </w:r>
      <w:r w:rsidRPr="000E217D">
        <w:rPr>
          <w:rStyle w:val="StyleUnderline"/>
          <w:rFonts w:asciiTheme="minorHAnsi" w:hAnsiTheme="minorHAnsi" w:cstheme="minorHAnsi"/>
          <w:highlight w:val="green"/>
        </w:rPr>
        <w:t>hundreds or</w:t>
      </w:r>
      <w:r w:rsidRPr="000E217D">
        <w:rPr>
          <w:rStyle w:val="StyleUnderline"/>
          <w:rFonts w:asciiTheme="minorHAnsi" w:hAnsiTheme="minorHAnsi" w:cstheme="minorHAnsi"/>
        </w:rPr>
        <w:t xml:space="preserve"> even </w:t>
      </w:r>
      <w:r w:rsidRPr="000E217D">
        <w:rPr>
          <w:rStyle w:val="StyleUnderline"/>
          <w:rFonts w:asciiTheme="minorHAnsi" w:hAnsiTheme="minorHAnsi" w:cstheme="minorHAnsi"/>
          <w:highlight w:val="green"/>
        </w:rPr>
        <w:t>thousands of</w:t>
      </w:r>
      <w:r w:rsidRPr="000E217D">
        <w:rPr>
          <w:rStyle w:val="StyleUnderline"/>
          <w:rFonts w:asciiTheme="minorHAnsi" w:hAnsiTheme="minorHAnsi" w:cstheme="minorHAnsi"/>
        </w:rPr>
        <w:t xml:space="preserve"> nuclear </w:t>
      </w:r>
      <w:r w:rsidRPr="000E217D">
        <w:rPr>
          <w:rStyle w:val="StyleUnderline"/>
          <w:rFonts w:asciiTheme="minorHAnsi" w:hAnsiTheme="minorHAnsi" w:cstheme="minorHAnsi"/>
          <w:highlight w:val="green"/>
        </w:rPr>
        <w:t>weapons might be launched</w:t>
      </w:r>
      <w:r w:rsidRPr="000E217D">
        <w:rPr>
          <w:rStyle w:val="StyleUnderline"/>
          <w:rFonts w:asciiTheme="minorHAnsi" w:hAnsiTheme="minorHAnsi" w:cstheme="minorHAnsi"/>
        </w:rPr>
        <w:t xml:space="preserve">. The climatic consequences would be catastrophic: global average </w:t>
      </w:r>
      <w:r w:rsidRPr="000E217D">
        <w:rPr>
          <w:rStyle w:val="StyleUnderline"/>
          <w:rFonts w:asciiTheme="minorHAnsi" w:hAnsiTheme="minorHAnsi" w:cstheme="minorHAnsi"/>
          <w:highlight w:val="green"/>
        </w:rPr>
        <w:t>temperatures would drop</w:t>
      </w:r>
      <w:r w:rsidRPr="000E217D">
        <w:rPr>
          <w:rStyle w:val="StyleUnderline"/>
          <w:rFonts w:asciiTheme="minorHAnsi" w:hAnsiTheme="minorHAnsi" w:cstheme="minorHAnsi"/>
        </w:rPr>
        <w:t xml:space="preserve"> as much as </w:t>
      </w:r>
      <w:r w:rsidRPr="000E217D">
        <w:rPr>
          <w:rStyle w:val="StyleUnderline"/>
          <w:rFonts w:asciiTheme="minorHAnsi" w:hAnsiTheme="minorHAnsi" w:cstheme="minorHAnsi"/>
          <w:highlight w:val="green"/>
        </w:rPr>
        <w:t>12 degrees</w:t>
      </w:r>
      <w:r w:rsidRPr="000E217D">
        <w:rPr>
          <w:rStyle w:val="StyleUnderline"/>
          <w:rFonts w:asciiTheme="minorHAnsi" w:hAnsiTheme="minorHAnsi" w:cstheme="minorHAnsi"/>
        </w:rPr>
        <w:t xml:space="preserve"> Fahrenheit (7 degrees Celsius) for up to several years — temperatures </w:t>
      </w:r>
      <w:r w:rsidRPr="000E217D">
        <w:rPr>
          <w:rStyle w:val="StyleUnderline"/>
          <w:rFonts w:asciiTheme="minorHAnsi" w:hAnsiTheme="minorHAnsi" w:cstheme="minorHAnsi"/>
          <w:highlight w:val="green"/>
        </w:rPr>
        <w:t xml:space="preserve">last seen during the </w:t>
      </w:r>
      <w:r w:rsidRPr="000E217D">
        <w:rPr>
          <w:rStyle w:val="StyleUnderline"/>
          <w:rFonts w:asciiTheme="minorHAnsi" w:hAnsiTheme="minorHAnsi" w:cstheme="minorHAnsi"/>
        </w:rPr>
        <w:t xml:space="preserve">great </w:t>
      </w:r>
      <w:r w:rsidRPr="000E217D">
        <w:rPr>
          <w:rStyle w:val="StyleUnderline"/>
          <w:rFonts w:asciiTheme="minorHAnsi" w:hAnsiTheme="minorHAnsi" w:cstheme="minorHAnsi"/>
          <w:highlight w:val="green"/>
        </w:rPr>
        <w:t>ice ages</w:t>
      </w:r>
      <w:r w:rsidRPr="000E217D">
        <w:rPr>
          <w:rStyle w:val="StyleUnderline"/>
          <w:rFonts w:asciiTheme="minorHAnsi" w:hAnsiTheme="minorHAnsi" w:cstheme="minorHAnsi"/>
        </w:rPr>
        <w:t xml:space="preserve">. Meanwhile, </w:t>
      </w:r>
      <w:r w:rsidRPr="000E217D">
        <w:rPr>
          <w:rStyle w:val="StyleUnderline"/>
          <w:rFonts w:asciiTheme="minorHAnsi" w:hAnsiTheme="minorHAnsi" w:cstheme="minorHAnsi"/>
          <w:highlight w:val="green"/>
        </w:rPr>
        <w:t>smoke</w:t>
      </w:r>
      <w:r w:rsidRPr="000E217D">
        <w:rPr>
          <w:rStyle w:val="StyleUnderline"/>
          <w:rFonts w:asciiTheme="minorHAnsi" w:hAnsiTheme="minorHAnsi" w:cstheme="minorHAnsi"/>
        </w:rPr>
        <w:t xml:space="preserve"> and dust circulating in the stratosphere </w:t>
      </w:r>
      <w:r w:rsidRPr="000E217D">
        <w:rPr>
          <w:rStyle w:val="StyleUnderline"/>
          <w:rFonts w:asciiTheme="minorHAnsi" w:hAnsiTheme="minorHAnsi" w:cstheme="minorHAnsi"/>
          <w:highlight w:val="green"/>
        </w:rPr>
        <w:t xml:space="preserve">would </w:t>
      </w:r>
      <w:r w:rsidRPr="000E217D">
        <w:rPr>
          <w:rStyle w:val="StyleUnderline"/>
          <w:rFonts w:asciiTheme="minorHAnsi" w:hAnsiTheme="minorHAnsi" w:cstheme="minorHAnsi"/>
        </w:rPr>
        <w:t xml:space="preserve">darken the atmosphere enough to </w:t>
      </w:r>
      <w:r w:rsidRPr="000E217D">
        <w:rPr>
          <w:rStyle w:val="StyleUnderline"/>
          <w:rFonts w:asciiTheme="minorHAnsi" w:hAnsiTheme="minorHAnsi" w:cstheme="minorHAnsi"/>
          <w:highlight w:val="green"/>
        </w:rPr>
        <w:t xml:space="preserve">inhibit photosynthesis, causing </w:t>
      </w:r>
      <w:r w:rsidRPr="000E217D">
        <w:rPr>
          <w:rStyle w:val="StyleUnderline"/>
          <w:rFonts w:asciiTheme="minorHAnsi" w:hAnsiTheme="minorHAnsi" w:cstheme="minorHAnsi"/>
        </w:rPr>
        <w:t xml:space="preserve">disastrous </w:t>
      </w:r>
      <w:r w:rsidRPr="000E217D">
        <w:rPr>
          <w:rStyle w:val="StyleUnderline"/>
          <w:rFonts w:asciiTheme="minorHAnsi" w:hAnsiTheme="minorHAnsi" w:cstheme="minorHAnsi"/>
          <w:highlight w:val="green"/>
        </w:rPr>
        <w:t>crop failures</w:t>
      </w:r>
      <w:r w:rsidRPr="000E217D">
        <w:rPr>
          <w:rStyle w:val="StyleUnderline"/>
          <w:rFonts w:asciiTheme="minorHAnsi" w:hAnsiTheme="minorHAnsi" w:cstheme="minorHAnsi"/>
        </w:rPr>
        <w:t xml:space="preserve">, widespread </w:t>
      </w:r>
      <w:r w:rsidRPr="000E217D">
        <w:rPr>
          <w:rStyle w:val="StyleUnderline"/>
          <w:rFonts w:asciiTheme="minorHAnsi" w:hAnsiTheme="minorHAnsi" w:cstheme="minorHAnsi"/>
          <w:highlight w:val="green"/>
        </w:rPr>
        <w:t xml:space="preserve">famine and </w:t>
      </w:r>
      <w:r w:rsidRPr="000E217D">
        <w:rPr>
          <w:rStyle w:val="StyleUnderline"/>
          <w:rFonts w:asciiTheme="minorHAnsi" w:hAnsiTheme="minorHAnsi" w:cstheme="minorHAnsi"/>
        </w:rPr>
        <w:t xml:space="preserve">massive </w:t>
      </w:r>
      <w:r w:rsidRPr="000E217D">
        <w:rPr>
          <w:rStyle w:val="StyleUnderline"/>
          <w:rFonts w:asciiTheme="minorHAnsi" w:hAnsiTheme="minorHAnsi" w:cstheme="minorHAnsi"/>
          <w:highlight w:val="green"/>
        </w:rPr>
        <w:t>ecological disruption</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effect would be similar to</w:t>
      </w:r>
      <w:r w:rsidRPr="000E217D">
        <w:rPr>
          <w:rStyle w:val="StyleUnderline"/>
          <w:rFonts w:asciiTheme="minorHAnsi" w:hAnsiTheme="minorHAnsi" w:cstheme="minorHAnsi"/>
        </w:rPr>
        <w:t xml:space="preserve"> that of the </w:t>
      </w:r>
      <w:r w:rsidRPr="000E217D">
        <w:rPr>
          <w:rStyle w:val="StyleUnderline"/>
          <w:rFonts w:asciiTheme="minorHAnsi" w:hAnsiTheme="minorHAnsi" w:cstheme="minorHAnsi"/>
          <w:highlight w:val="green"/>
        </w:rPr>
        <w:t>giant meteor</w:t>
      </w:r>
      <w:r w:rsidRPr="000E217D">
        <w:rPr>
          <w:rStyle w:val="StyleUnderline"/>
          <w:rFonts w:asciiTheme="minorHAnsi" w:hAnsiTheme="minorHAnsi" w:cstheme="minorHAnsi"/>
        </w:rPr>
        <w:t xml:space="preserve"> believed to be </w:t>
      </w:r>
      <w:r w:rsidRPr="000E217D">
        <w:rPr>
          <w:rStyle w:val="StyleUnderline"/>
          <w:rFonts w:asciiTheme="minorHAnsi" w:hAnsiTheme="minorHAnsi" w:cstheme="minorHAnsi"/>
          <w:highlight w:val="green"/>
        </w:rPr>
        <w:t>responsible for the extinction of the dinosaurs</w:t>
      </w:r>
      <w:r w:rsidRPr="000E217D">
        <w:rPr>
          <w:rStyle w:val="StyleUnderline"/>
          <w:rFonts w:asciiTheme="minorHAnsi" w:hAnsiTheme="minorHAnsi" w:cstheme="minorHAnsi"/>
        </w:rPr>
        <w:t xml:space="preserve">. This time, </w:t>
      </w:r>
      <w:r w:rsidRPr="000E217D">
        <w:rPr>
          <w:rStyle w:val="StyleUnderline"/>
          <w:rFonts w:asciiTheme="minorHAnsi" w:hAnsiTheme="minorHAnsi" w:cstheme="minorHAnsi"/>
          <w:highlight w:val="green"/>
        </w:rPr>
        <w:t>we would be the dinosaurs.</w:t>
      </w:r>
      <w:r w:rsidRPr="000E217D">
        <w:rPr>
          <w:rFonts w:asciiTheme="minorHAnsi" w:hAnsiTheme="minorHAnsi" w:cstheme="minorHAnsi"/>
          <w:szCs w:val="26"/>
        </w:rPr>
        <w:t xml:space="preserve"> Many people are concerned about North Korea’s advancing missile capabilities. Is nuclear war likely in your opinion? At this </w:t>
      </w:r>
      <w:r w:rsidRPr="000E217D">
        <w:rPr>
          <w:rFonts w:asciiTheme="minorHAnsi" w:hAnsiTheme="minorHAnsi" w:cstheme="minorHAnsi"/>
        </w:rPr>
        <w:t xml:space="preserve">writing, I think </w:t>
      </w:r>
      <w:r w:rsidRPr="000E217D">
        <w:rPr>
          <w:rStyle w:val="StyleUnderline"/>
          <w:rFonts w:asciiTheme="minorHAnsi" w:hAnsiTheme="minorHAnsi" w:cstheme="minorHAnsi"/>
        </w:rPr>
        <w:t>we are closer to a nuclear war than we have been since the early 1960s</w:t>
      </w:r>
      <w:r w:rsidRPr="000E217D">
        <w:rPr>
          <w:rFonts w:asciiTheme="minorHAnsi" w:hAnsiTheme="minorHAnsi" w:cstheme="min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0E217D">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0E217D">
        <w:rPr>
          <w:rStyle w:val="StyleUnderline"/>
          <w:rFonts w:asciiTheme="minorHAnsi" w:hAnsiTheme="minorHAnsi" w:cstheme="minorHAnsi"/>
          <w:highlight w:val="green"/>
        </w:rPr>
        <w:t>it’s</w:t>
      </w:r>
      <w:r w:rsidRPr="000E217D">
        <w:rPr>
          <w:rStyle w:val="StyleUnderline"/>
          <w:rFonts w:asciiTheme="minorHAnsi" w:hAnsiTheme="minorHAnsi" w:cstheme="minorHAnsi"/>
        </w:rPr>
        <w:t xml:space="preserve"> quite </w:t>
      </w:r>
      <w:r w:rsidRPr="000E217D">
        <w:rPr>
          <w:rStyle w:val="StyleUnderline"/>
          <w:rFonts w:asciiTheme="minorHAnsi" w:hAnsiTheme="minorHAnsi" w:cstheme="minorHAnsi"/>
          <w:highlight w:val="green"/>
        </w:rPr>
        <w:t>unlikely</w:t>
      </w:r>
      <w:r w:rsidRPr="000E217D">
        <w:rPr>
          <w:rStyle w:val="StyleUnderline"/>
          <w:rFonts w:asciiTheme="minorHAnsi" w:hAnsiTheme="minorHAnsi" w:cstheme="minorHAnsi"/>
        </w:rPr>
        <w:t xml:space="preserve"> that </w:t>
      </w:r>
      <w:r w:rsidRPr="000E217D">
        <w:rPr>
          <w:rStyle w:val="StyleUnderline"/>
          <w:rFonts w:asciiTheme="minorHAnsi" w:hAnsiTheme="minorHAnsi" w:cstheme="minorHAnsi"/>
          <w:highlight w:val="green"/>
        </w:rPr>
        <w:t>any exchange</w:t>
      </w:r>
      <w:r w:rsidRPr="000E217D">
        <w:rPr>
          <w:rStyle w:val="StyleUnderline"/>
          <w:rFonts w:asciiTheme="minorHAnsi" w:hAnsiTheme="minorHAnsi" w:cstheme="minorHAnsi"/>
        </w:rPr>
        <w:t xml:space="preserve"> between two nuclear powers </w:t>
      </w:r>
      <w:r w:rsidRPr="000E217D">
        <w:rPr>
          <w:rStyle w:val="StyleUnderline"/>
          <w:rFonts w:asciiTheme="minorHAnsi" w:hAnsiTheme="minorHAnsi" w:cstheme="minorHAnsi"/>
          <w:highlight w:val="green"/>
        </w:rPr>
        <w:t xml:space="preserve">would stay limited </w:t>
      </w:r>
      <w:r w:rsidRPr="000E217D">
        <w:rPr>
          <w:rStyle w:val="StyleUnderline"/>
          <w:rFonts w:asciiTheme="minorHAnsi" w:hAnsiTheme="minorHAnsi" w:cstheme="minorHAnsi"/>
        </w:rPr>
        <w:t>to these smaller, less destructive bombs.</w:t>
      </w:r>
    </w:p>
    <w:p w14:paraId="44F3793A" w14:textId="77777777" w:rsidR="00D51310" w:rsidRPr="000E217D" w:rsidRDefault="00D51310" w:rsidP="00D51310">
      <w:pPr>
        <w:rPr>
          <w:rFonts w:asciiTheme="minorHAnsi" w:hAnsiTheme="minorHAnsi" w:cstheme="minorHAnsi"/>
        </w:rPr>
      </w:pPr>
    </w:p>
    <w:p w14:paraId="4B7E7798" w14:textId="77777777" w:rsidR="00D51310" w:rsidRPr="000E217D" w:rsidRDefault="00D51310" w:rsidP="00D51310">
      <w:pPr>
        <w:pStyle w:val="Heading3"/>
        <w:rPr>
          <w:rFonts w:asciiTheme="minorHAnsi" w:hAnsiTheme="minorHAnsi" w:cstheme="minorHAnsi"/>
        </w:rPr>
      </w:pPr>
      <w:r w:rsidRPr="000E217D">
        <w:rPr>
          <w:rFonts w:asciiTheme="minorHAnsi" w:hAnsiTheme="minorHAnsi" w:cstheme="minorHAnsi"/>
        </w:rPr>
        <w:lastRenderedPageBreak/>
        <w:t>Adv – Space Militarization</w:t>
      </w:r>
    </w:p>
    <w:p w14:paraId="4DBECDAC"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Desire to protect profitable LEO constellations leads states to militarize outer space—specifically with ASATs.</w:t>
      </w:r>
    </w:p>
    <w:p w14:paraId="2BE515F4" w14:textId="77777777" w:rsidR="00D51310" w:rsidRPr="000E217D" w:rsidRDefault="00D51310" w:rsidP="00D51310">
      <w:pPr>
        <w:rPr>
          <w:rFonts w:asciiTheme="minorHAnsi" w:hAnsiTheme="minorHAnsi" w:cstheme="minorHAnsi"/>
        </w:rPr>
      </w:pPr>
      <w:r w:rsidRPr="000E217D">
        <w:rPr>
          <w:rStyle w:val="Style13ptBold"/>
          <w:rFonts w:asciiTheme="minorHAnsi" w:hAnsiTheme="minorHAnsi" w:cstheme="minorHAnsi"/>
        </w:rPr>
        <w:t xml:space="preserve">Bernat 19 </w:t>
      </w:r>
      <w:r w:rsidRPr="000E217D">
        <w:rPr>
          <w:rFonts w:asciiTheme="minorHAnsi" w:hAnsiTheme="minorHAnsi" w:cstheme="minorHAnsi"/>
        </w:rPr>
        <w:t xml:space="preserve">“The Inevitability of Militarization of Outer Space” Paweł Bernat [Assistant Professor, Polish Air Force University] Safety &amp; Defense 5(1) (2019) 49–54 </w:t>
      </w:r>
      <w:hyperlink r:id="rId30" w:history="1">
        <w:r w:rsidRPr="000E217D">
          <w:rPr>
            <w:rStyle w:val="Hyperlink"/>
            <w:rFonts w:asciiTheme="minorHAnsi" w:hAnsiTheme="minorHAnsi" w:cstheme="minorHAnsi"/>
          </w:rPr>
          <w:t>https://philarchive.org/archive/BERTIO-52</w:t>
        </w:r>
      </w:hyperlink>
      <w:r w:rsidRPr="000E217D">
        <w:rPr>
          <w:rFonts w:asciiTheme="minorHAnsi" w:hAnsiTheme="minorHAnsi" w:cstheme="minorHAnsi"/>
        </w:rPr>
        <w:t xml:space="preserve"> SM</w:t>
      </w:r>
    </w:p>
    <w:p w14:paraId="0E87FCA6"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Currently, the dominant interpretations of this article argue that the placement of conventional weapons, including systems with nuclear drives, in orbit does not violate the provisions of the Treaty (Bourbonniere &amp; Lee, 2008). </w:t>
      </w:r>
      <w:r w:rsidRPr="000E217D">
        <w:rPr>
          <w:rStyle w:val="StyleUnderline"/>
          <w:rFonts w:asciiTheme="minorHAnsi" w:hAnsiTheme="minorHAnsi" w:cstheme="minorHAnsi"/>
        </w:rPr>
        <w:t>The Treaty</w:t>
      </w:r>
      <w:r w:rsidRPr="000E217D">
        <w:rPr>
          <w:rFonts w:asciiTheme="minorHAnsi" w:hAnsiTheme="minorHAnsi" w:cstheme="minorHAnsi"/>
        </w:rPr>
        <w:t xml:space="preserve">, according to these elucidations, does not also prohibit nuclear weapons or weapons of mass destruction on trajectory passing through space, as it is the case with the Russian ballistic missile RS-28 Sarmat. However, it </w:t>
      </w:r>
      <w:r w:rsidRPr="000E217D">
        <w:rPr>
          <w:rStyle w:val="StyleUnderline"/>
          <w:rFonts w:asciiTheme="minorHAnsi" w:hAnsiTheme="minorHAnsi" w:cstheme="minorHAnsi"/>
        </w:rPr>
        <w:t>prohibits placing and keeping biological, bacteriological, chemical, and nuclear weapons in orbit</w:t>
      </w:r>
      <w:r w:rsidRPr="000E217D">
        <w:rPr>
          <w:rFonts w:asciiTheme="minorHAnsi" w:hAnsiTheme="minorHAnsi" w:cstheme="minorHAnsi"/>
        </w:rPr>
        <w:t xml:space="preserve"> (Boothby, 2017).</w:t>
      </w:r>
    </w:p>
    <w:p w14:paraId="11F418F7"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Of course, there are also other interpretations, according to which the Treaty has been infringed more than once. They are based on the quite right belief that in the case of </w:t>
      </w:r>
      <w:r w:rsidRPr="000E217D">
        <w:rPr>
          <w:rStyle w:val="StyleUnderline"/>
          <w:rFonts w:asciiTheme="minorHAnsi" w:hAnsiTheme="minorHAnsi" w:cstheme="minorHAnsi"/>
          <w:highlight w:val="green"/>
        </w:rPr>
        <w:t>modern weapons</w:t>
      </w:r>
      <w:r w:rsidRPr="000E217D">
        <w:rPr>
          <w:rFonts w:asciiTheme="minorHAnsi" w:hAnsiTheme="minorHAnsi" w:cstheme="minorHAnsi"/>
        </w:rPr>
        <w:t xml:space="preserve">, one </w:t>
      </w:r>
      <w:r w:rsidRPr="000E217D">
        <w:rPr>
          <w:rStyle w:val="StyleUnderline"/>
          <w:rFonts w:asciiTheme="minorHAnsi" w:hAnsiTheme="minorHAnsi" w:cstheme="minorHAnsi"/>
        </w:rPr>
        <w:t xml:space="preserve">should talk about </w:t>
      </w:r>
      <w:r w:rsidRPr="000E217D">
        <w:rPr>
          <w:rStyle w:val="StyleUnderline"/>
          <w:rFonts w:asciiTheme="minorHAnsi" w:hAnsiTheme="minorHAnsi" w:cstheme="minorHAnsi"/>
          <w:highlight w:val="green"/>
        </w:rPr>
        <w:t>systems rather than a single</w:t>
      </w:r>
      <w:r w:rsidRPr="000E217D">
        <w:rPr>
          <w:rStyle w:val="StyleUnderline"/>
          <w:rFonts w:asciiTheme="minorHAnsi" w:hAnsiTheme="minorHAnsi" w:cstheme="minorHAnsi"/>
        </w:rPr>
        <w:t xml:space="preserve"> ballistic </w:t>
      </w:r>
      <w:r w:rsidRPr="000E217D">
        <w:rPr>
          <w:rStyle w:val="StyleUnderline"/>
          <w:rFonts w:asciiTheme="minorHAnsi" w:hAnsiTheme="minorHAnsi" w:cstheme="minorHAnsi"/>
          <w:highlight w:val="green"/>
        </w:rPr>
        <w:t>missile</w:t>
      </w:r>
      <w:r w:rsidRPr="000E217D">
        <w:rPr>
          <w:rFonts w:asciiTheme="minorHAnsi" w:hAnsiTheme="minorHAnsi" w:cstheme="min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0E217D">
        <w:rPr>
          <w:rStyle w:val="StyleUnderline"/>
          <w:rFonts w:asciiTheme="minorHAnsi" w:hAnsiTheme="minorHAnsi" w:cstheme="min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0E217D">
        <w:rPr>
          <w:rFonts w:asciiTheme="minorHAnsi" w:hAnsiTheme="minorHAnsi" w:cstheme="min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5C6E7918"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So far, however, the Treaty has been fulfilling its task quite well, and its provisions have been relatively seldom broken or violated</w:t>
      </w:r>
      <w:r w:rsidRPr="000E217D">
        <w:rPr>
          <w:rFonts w:asciiTheme="minorHAnsi" w:hAnsiTheme="minorHAnsi" w:cstheme="minorHAnsi"/>
        </w:rPr>
        <w:t xml:space="preserve">. On the other hand, </w:t>
      </w:r>
      <w:r w:rsidRPr="000E217D">
        <w:rPr>
          <w:rStyle w:val="StyleUnderline"/>
          <w:rFonts w:asciiTheme="minorHAnsi" w:hAnsiTheme="minorHAnsi" w:cstheme="minorHAnsi"/>
          <w:highlight w:val="green"/>
        </w:rPr>
        <w:t>we are</w:t>
      </w:r>
      <w:r w:rsidRPr="000E217D">
        <w:rPr>
          <w:rStyle w:val="StyleUnderline"/>
          <w:rFonts w:asciiTheme="minorHAnsi" w:hAnsiTheme="minorHAnsi" w:cstheme="minorHAnsi"/>
        </w:rPr>
        <w:t xml:space="preserve"> currently </w:t>
      </w:r>
      <w:r w:rsidRPr="000E217D">
        <w:rPr>
          <w:rStyle w:val="StyleUnderline"/>
          <w:rFonts w:asciiTheme="minorHAnsi" w:hAnsiTheme="minorHAnsi" w:cstheme="minorHAnsi"/>
          <w:highlight w:val="green"/>
        </w:rPr>
        <w:t>witnessing a</w:t>
      </w:r>
      <w:r w:rsidRPr="000E217D">
        <w:rPr>
          <w:rStyle w:val="StyleUnderline"/>
          <w:rFonts w:asciiTheme="minorHAnsi" w:hAnsiTheme="minorHAnsi" w:cstheme="minorHAnsi"/>
        </w:rPr>
        <w:t xml:space="preserve">n undoubted </w:t>
      </w:r>
      <w:r w:rsidRPr="000E217D">
        <w:rPr>
          <w:rStyle w:val="StyleUnderline"/>
          <w:rFonts w:asciiTheme="minorHAnsi" w:hAnsiTheme="minorHAnsi" w:cstheme="minorHAnsi"/>
          <w:highlight w:val="green"/>
        </w:rPr>
        <w:t>renaissance of the space sector, which</w:t>
      </w:r>
      <w:r w:rsidRPr="000E217D">
        <w:rPr>
          <w:rStyle w:val="StyleUnderline"/>
          <w:rFonts w:asciiTheme="minorHAnsi" w:hAnsiTheme="minorHAnsi" w:cstheme="minorHAnsi"/>
        </w:rPr>
        <w:t xml:space="preserve"> also </w:t>
      </w:r>
      <w:r w:rsidRPr="000E217D">
        <w:rPr>
          <w:rStyle w:val="StyleUnderline"/>
          <w:rFonts w:asciiTheme="minorHAnsi" w:hAnsiTheme="minorHAnsi" w:cstheme="minorHAnsi"/>
          <w:highlight w:val="green"/>
        </w:rPr>
        <w:t>applies to offensive</w:t>
      </w:r>
      <w:r w:rsidRPr="000E217D">
        <w:rPr>
          <w:rStyle w:val="StyleUnderline"/>
          <w:rFonts w:asciiTheme="minorHAnsi" w:hAnsiTheme="minorHAnsi" w:cstheme="minorHAnsi"/>
        </w:rPr>
        <w:t xml:space="preserve"> and defensive </w:t>
      </w:r>
      <w:r w:rsidRPr="000E217D">
        <w:rPr>
          <w:rStyle w:val="StyleUnderline"/>
          <w:rFonts w:asciiTheme="minorHAnsi" w:hAnsiTheme="minorHAnsi" w:cstheme="minorHAnsi"/>
          <w:highlight w:val="green"/>
        </w:rPr>
        <w:t>military tech</w:t>
      </w:r>
      <w:r w:rsidRPr="000E217D">
        <w:rPr>
          <w:rStyle w:val="StyleUnderline"/>
          <w:rFonts w:asciiTheme="minorHAnsi" w:hAnsiTheme="minorHAnsi" w:cstheme="minorHAnsi"/>
        </w:rPr>
        <w:t>nologies and programs. The structure of the sector has changed as well – the twentieth-century traditional bipolar competition between the United States and the Soviet Union is long gone</w:t>
      </w:r>
      <w:r w:rsidRPr="000E217D">
        <w:rPr>
          <w:rStyle w:val="StyleUnderline"/>
          <w:rFonts w:asciiTheme="minorHAnsi" w:hAnsiTheme="minorHAnsi" w:cstheme="minorHAnsi"/>
          <w:highlight w:val="green"/>
        </w:rPr>
        <w:t>. New entities</w:t>
      </w:r>
      <w:r w:rsidRPr="000E217D">
        <w:rPr>
          <w:rStyle w:val="StyleUnderline"/>
          <w:rFonts w:asciiTheme="minorHAnsi" w:hAnsiTheme="minorHAnsi" w:cstheme="minorHAnsi"/>
        </w:rPr>
        <w:t xml:space="preserve"> have appeared </w:t>
      </w:r>
      <w:r w:rsidRPr="000E217D">
        <w:rPr>
          <w:rStyle w:val="StyleUnderline"/>
          <w:rFonts w:asciiTheme="minorHAnsi" w:hAnsiTheme="minorHAnsi" w:cstheme="minorHAnsi"/>
          <w:highlight w:val="green"/>
        </w:rPr>
        <w:t>in the game</w:t>
      </w:r>
      <w:r w:rsidRPr="000E217D">
        <w:rPr>
          <w:rFonts w:asciiTheme="minorHAnsi" w:hAnsiTheme="minorHAnsi" w:cstheme="minorHAnsi"/>
        </w:rPr>
        <w:t xml:space="preserve">, both, </w:t>
      </w:r>
      <w:r w:rsidRPr="000E217D">
        <w:rPr>
          <w:rStyle w:val="StyleUnderline"/>
          <w:rFonts w:asciiTheme="minorHAnsi" w:hAnsiTheme="minorHAnsi" w:cstheme="minorHAnsi"/>
          <w:highlight w:val="green"/>
        </w:rPr>
        <w:t>private companies</w:t>
      </w:r>
      <w:r w:rsidRPr="000E217D">
        <w:rPr>
          <w:rStyle w:val="StyleUnderline"/>
          <w:rFonts w:asciiTheme="minorHAnsi" w:hAnsiTheme="minorHAnsi" w:cstheme="minorHAnsi"/>
        </w:rPr>
        <w:t>, such as SpaceX, Blue Origin, Virgin Galactic and Virgin Orbit, Bigelow Aerospace, Rocket Lab</w:t>
      </w:r>
      <w:r w:rsidRPr="000E217D">
        <w:rPr>
          <w:rFonts w:asciiTheme="minorHAnsi" w:hAnsiTheme="minorHAnsi" w:cstheme="minorHAnsi"/>
        </w:rPr>
        <w:t xml:space="preserve">, and national agencies – Indian ISRO (Indian Space Research Organization) or Chinese CNSA (China National Space Administration), which joined the key global actors like American NASA, Russian Roscosmos, European ESA, or Japanese JAXA. </w:t>
      </w:r>
      <w:r w:rsidRPr="000E217D">
        <w:rPr>
          <w:rStyle w:val="StyleUnderline"/>
          <w:rFonts w:asciiTheme="minorHAnsi" w:hAnsiTheme="minorHAnsi" w:cstheme="minorHAnsi"/>
        </w:rPr>
        <w:t>The record of orbital launches – 139, was set in 1967</w:t>
      </w:r>
      <w:r w:rsidRPr="000E217D">
        <w:rPr>
          <w:rFonts w:asciiTheme="minorHAnsi" w:hAnsiTheme="minorHAnsi" w:cstheme="minorHAnsi"/>
        </w:rPr>
        <w:t xml:space="preserve"> (Kyle, 2019a). It may seem surprising that humanity has not been able to break this record for over 50 years. </w:t>
      </w:r>
      <w:r w:rsidRPr="000E217D">
        <w:rPr>
          <w:rStyle w:val="StyleUnderline"/>
          <w:rFonts w:asciiTheme="minorHAnsi" w:hAnsiTheme="minorHAnsi" w:cstheme="min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0E217D">
        <w:rPr>
          <w:rFonts w:asciiTheme="minorHAnsi" w:hAnsiTheme="minorHAnsi" w:cstheme="minorHAnsi"/>
        </w:rPr>
        <w:t xml:space="preserve"> (Kyle, 2019b). </w:t>
      </w:r>
      <w:r w:rsidRPr="000E217D">
        <w:rPr>
          <w:rStyle w:val="StyleUnderline"/>
          <w:rFonts w:asciiTheme="minorHAnsi" w:hAnsiTheme="minorHAnsi" w:cstheme="minorHAnsi"/>
          <w:highlight w:val="green"/>
        </w:rPr>
        <w:t>The</w:t>
      </w:r>
      <w:r w:rsidRPr="000E217D">
        <w:rPr>
          <w:rStyle w:val="StyleUnderline"/>
          <w:rFonts w:asciiTheme="minorHAnsi" w:hAnsiTheme="minorHAnsi" w:cstheme="minorHAnsi"/>
        </w:rPr>
        <w:t xml:space="preserve"> space </w:t>
      </w:r>
      <w:r w:rsidRPr="000E217D">
        <w:rPr>
          <w:rStyle w:val="StyleUnderline"/>
          <w:rFonts w:asciiTheme="minorHAnsi" w:hAnsiTheme="minorHAnsi" w:cstheme="minorHAnsi"/>
          <w:highlight w:val="green"/>
        </w:rPr>
        <w:t>sector is</w:t>
      </w:r>
      <w:r w:rsidRPr="000E217D">
        <w:rPr>
          <w:rStyle w:val="StyleUnderline"/>
          <w:rFonts w:asciiTheme="minorHAnsi" w:hAnsiTheme="minorHAnsi" w:cstheme="minorHAnsi"/>
        </w:rPr>
        <w:t xml:space="preserve"> also growing as a market. It is </w:t>
      </w:r>
      <w:r w:rsidRPr="000E217D">
        <w:rPr>
          <w:rStyle w:val="StyleUnderline"/>
          <w:rFonts w:asciiTheme="minorHAnsi" w:hAnsiTheme="minorHAnsi" w:cstheme="minorHAnsi"/>
          <w:highlight w:val="green"/>
        </w:rPr>
        <w:t>estimated</w:t>
      </w:r>
      <w:r w:rsidRPr="000E217D">
        <w:rPr>
          <w:rStyle w:val="StyleUnderline"/>
          <w:rFonts w:asciiTheme="minorHAnsi" w:hAnsiTheme="minorHAnsi" w:cstheme="minorHAnsi"/>
        </w:rPr>
        <w:t xml:space="preserve"> that it is currently </w:t>
      </w:r>
      <w:r w:rsidRPr="000E217D">
        <w:rPr>
          <w:rStyle w:val="StyleUnderline"/>
          <w:rFonts w:asciiTheme="minorHAnsi" w:hAnsiTheme="minorHAnsi" w:cstheme="minorHAnsi"/>
        </w:rPr>
        <w:lastRenderedPageBreak/>
        <w:t xml:space="preserve">worth about USD </w:t>
      </w:r>
      <w:r w:rsidRPr="000E217D">
        <w:rPr>
          <w:rStyle w:val="StyleUnderline"/>
          <w:rFonts w:asciiTheme="minorHAnsi" w:hAnsiTheme="minorHAnsi" w:cstheme="minorHAnsi"/>
          <w:highlight w:val="green"/>
        </w:rPr>
        <w:t>350 billion</w:t>
      </w:r>
      <w:r w:rsidRPr="000E217D">
        <w:rPr>
          <w:rFonts w:asciiTheme="minorHAnsi" w:hAnsiTheme="minorHAnsi" w:cstheme="minorHAnsi"/>
        </w:rPr>
        <w:t xml:space="preserve">, and according to various consulting companies, </w:t>
      </w:r>
      <w:r w:rsidRPr="000E217D">
        <w:rPr>
          <w:rStyle w:val="StyleUnderline"/>
          <w:rFonts w:asciiTheme="minorHAnsi" w:hAnsiTheme="minorHAnsi" w:cstheme="minorHAnsi"/>
          <w:highlight w:val="green"/>
        </w:rPr>
        <w:t>it should reach</w:t>
      </w:r>
      <w:r w:rsidRPr="000E217D">
        <w:rPr>
          <w:rStyle w:val="StyleUnderline"/>
          <w:rFonts w:asciiTheme="minorHAnsi" w:hAnsiTheme="minorHAnsi" w:cstheme="minorHAnsi"/>
        </w:rPr>
        <w:t xml:space="preserve"> a value of between USD 1 and </w:t>
      </w:r>
      <w:r w:rsidRPr="000E217D">
        <w:rPr>
          <w:rStyle w:val="StyleUnderline"/>
          <w:rFonts w:asciiTheme="minorHAnsi" w:hAnsiTheme="minorHAnsi" w:cstheme="minorHAnsi"/>
          <w:highlight w:val="green"/>
        </w:rPr>
        <w:t>2.7 trillion in 2040</w:t>
      </w:r>
      <w:r w:rsidRPr="000E217D">
        <w:rPr>
          <w:rFonts w:asciiTheme="minorHAnsi" w:hAnsiTheme="minorHAnsi" w:cstheme="minorHAnsi"/>
        </w:rPr>
        <w:t xml:space="preserve"> (Foust, 2018).</w:t>
      </w:r>
    </w:p>
    <w:p w14:paraId="152884DC"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highlight w:val="green"/>
        </w:rPr>
        <w:t>The change</w:t>
      </w:r>
      <w:r w:rsidRPr="000E217D">
        <w:rPr>
          <w:rStyle w:val="StyleUnderline"/>
          <w:rFonts w:asciiTheme="minorHAnsi" w:hAnsiTheme="minorHAnsi" w:cstheme="minorHAnsi"/>
        </w:rPr>
        <w:t xml:space="preserve"> in the sector </w:t>
      </w:r>
      <w:r w:rsidRPr="000E217D">
        <w:rPr>
          <w:rStyle w:val="StyleUnderline"/>
          <w:rFonts w:asciiTheme="minorHAnsi" w:hAnsiTheme="minorHAnsi" w:cstheme="minorHAnsi"/>
          <w:highlight w:val="green"/>
        </w:rPr>
        <w:t>means</w:t>
      </w:r>
      <w:r w:rsidRPr="000E217D">
        <w:rPr>
          <w:rStyle w:val="StyleUnderline"/>
          <w:rFonts w:asciiTheme="minorHAnsi" w:hAnsiTheme="minorHAnsi" w:cstheme="minorHAnsi"/>
        </w:rPr>
        <w:t xml:space="preserve"> that the </w:t>
      </w:r>
      <w:r w:rsidRPr="000E217D">
        <w:rPr>
          <w:rStyle w:val="StyleUnderline"/>
          <w:rFonts w:asciiTheme="minorHAnsi" w:hAnsiTheme="minorHAnsi" w:cstheme="minorHAnsi"/>
          <w:highlight w:val="green"/>
        </w:rPr>
        <w:t>existing solutions</w:t>
      </w:r>
      <w:r w:rsidRPr="000E217D">
        <w:rPr>
          <w:rStyle w:val="StyleUnderline"/>
          <w:rFonts w:asciiTheme="minorHAnsi" w:hAnsiTheme="minorHAnsi" w:cstheme="minorHAnsi"/>
        </w:rPr>
        <w:t>, including the Space Treaty</w:t>
      </w:r>
      <w:r w:rsidRPr="000E217D">
        <w:rPr>
          <w:rStyle w:val="StyleUnderline"/>
          <w:rFonts w:asciiTheme="minorHAnsi" w:hAnsiTheme="minorHAnsi" w:cstheme="minorHAnsi"/>
          <w:highlight w:val="green"/>
        </w:rPr>
        <w:t>, are</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losing</w:t>
      </w:r>
      <w:r w:rsidRPr="000E217D">
        <w:rPr>
          <w:rStyle w:val="StyleUnderline"/>
          <w:rFonts w:asciiTheme="minorHAnsi" w:hAnsiTheme="minorHAnsi" w:cstheme="minorHAnsi"/>
        </w:rPr>
        <w:t xml:space="preserve"> their </w:t>
      </w:r>
      <w:r w:rsidRPr="000E217D">
        <w:rPr>
          <w:rStyle w:val="StyleUnderline"/>
          <w:rFonts w:asciiTheme="minorHAnsi" w:hAnsiTheme="minorHAnsi" w:cstheme="minorHAnsi"/>
          <w:highlight w:val="green"/>
        </w:rPr>
        <w:t>significance</w:t>
      </w:r>
      <w:r w:rsidRPr="000E217D">
        <w:rPr>
          <w:rFonts w:asciiTheme="minorHAnsi" w:hAnsiTheme="minorHAnsi" w:cstheme="minorHAnsi"/>
        </w:rPr>
        <w:t xml:space="preserve"> (e.g., space mining cannot be reconciled with Article II of the Treaty), </w:t>
      </w:r>
      <w:r w:rsidRPr="000E217D">
        <w:rPr>
          <w:rStyle w:val="StyleUnderline"/>
          <w:rFonts w:asciiTheme="minorHAnsi" w:hAnsiTheme="minorHAnsi" w:cstheme="minorHAnsi"/>
        </w:rPr>
        <w:t xml:space="preserve">and </w:t>
      </w:r>
      <w:r w:rsidRPr="000E217D">
        <w:rPr>
          <w:rStyle w:val="StyleUnderline"/>
          <w:rFonts w:asciiTheme="minorHAnsi" w:hAnsiTheme="minorHAnsi" w:cstheme="minorHAnsi"/>
          <w:highlight w:val="green"/>
        </w:rPr>
        <w:t>the</w:t>
      </w:r>
      <w:r w:rsidRPr="000E217D">
        <w:rPr>
          <w:rStyle w:val="StyleUnderline"/>
          <w:rFonts w:asciiTheme="minorHAnsi" w:hAnsiTheme="minorHAnsi" w:cstheme="minorHAnsi"/>
        </w:rPr>
        <w:t xml:space="preserve"> current geopolitical </w:t>
      </w:r>
      <w:r w:rsidRPr="000E217D">
        <w:rPr>
          <w:rStyle w:val="StyleUnderline"/>
          <w:rFonts w:asciiTheme="minorHAnsi" w:hAnsiTheme="minorHAnsi" w:cstheme="minorHAnsi"/>
          <w:highlight w:val="green"/>
        </w:rPr>
        <w:t>situation</w:t>
      </w:r>
      <w:r w:rsidRPr="000E217D">
        <w:rPr>
          <w:rStyle w:val="StyleUnderline"/>
          <w:rFonts w:asciiTheme="minorHAnsi" w:hAnsiTheme="minorHAnsi" w:cstheme="minorHAnsi"/>
        </w:rPr>
        <w:t xml:space="preserve"> seems to </w:t>
      </w:r>
      <w:r w:rsidRPr="000E217D">
        <w:rPr>
          <w:rStyle w:val="StyleUnderline"/>
          <w:rFonts w:asciiTheme="minorHAnsi" w:hAnsiTheme="minorHAnsi" w:cstheme="minorHAnsi"/>
          <w:highlight w:val="green"/>
        </w:rPr>
        <w:t>exclude</w:t>
      </w:r>
      <w:r w:rsidRPr="000E217D">
        <w:rPr>
          <w:rStyle w:val="StyleUnderline"/>
          <w:rFonts w:asciiTheme="minorHAnsi" w:hAnsiTheme="minorHAnsi" w:cstheme="minorHAnsi"/>
        </w:rPr>
        <w:t xml:space="preserve"> new, </w:t>
      </w:r>
      <w:r w:rsidRPr="000E217D">
        <w:rPr>
          <w:rStyle w:val="StyleUnderline"/>
          <w:rFonts w:asciiTheme="minorHAnsi" w:hAnsiTheme="minorHAnsi" w:cstheme="minorHAnsi"/>
          <w:highlight w:val="green"/>
        </w:rPr>
        <w:t>more adequate agreement</w:t>
      </w:r>
      <w:r w:rsidRPr="000E217D">
        <w:rPr>
          <w:rStyle w:val="StyleUnderline"/>
          <w:rFonts w:asciiTheme="minorHAnsi" w:hAnsiTheme="minorHAnsi" w:cstheme="minorHAnsi"/>
        </w:rPr>
        <w:t xml:space="preserve"> that would be adapted to modern technologies</w:t>
      </w:r>
      <w:r w:rsidRPr="000E217D">
        <w:rPr>
          <w:rFonts w:asciiTheme="minorHAnsi" w:hAnsiTheme="minorHAnsi" w:cstheme="min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4E7D980E"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3. Outer Space as a Theatre for Potential Conflict</w:t>
      </w:r>
    </w:p>
    <w:p w14:paraId="433F2A67"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highlight w:val="green"/>
        </w:rPr>
        <w:t>The</w:t>
      </w:r>
      <w:r w:rsidRPr="000E217D">
        <w:rPr>
          <w:rStyle w:val="StyleUnderline"/>
          <w:rFonts w:asciiTheme="minorHAnsi" w:hAnsiTheme="minorHAnsi" w:cstheme="minorHAnsi"/>
        </w:rPr>
        <w:t xml:space="preserve"> progressive </w:t>
      </w:r>
      <w:r w:rsidRPr="000E217D">
        <w:rPr>
          <w:rStyle w:val="StyleUnderline"/>
          <w:rFonts w:asciiTheme="minorHAnsi" w:hAnsiTheme="minorHAnsi" w:cstheme="minorHAnsi"/>
          <w:highlight w:val="green"/>
        </w:rPr>
        <w:t>development</w:t>
      </w:r>
      <w:r w:rsidRPr="000E217D">
        <w:rPr>
          <w:rStyle w:val="StyleUnderline"/>
          <w:rFonts w:asciiTheme="minorHAnsi" w:hAnsiTheme="minorHAnsi" w:cstheme="minorHAnsi"/>
        </w:rPr>
        <w:t xml:space="preserve"> of the space sector </w:t>
      </w:r>
      <w:r w:rsidRPr="000E217D">
        <w:rPr>
          <w:rStyle w:val="StyleUnderline"/>
          <w:rFonts w:asciiTheme="minorHAnsi" w:hAnsiTheme="minorHAnsi" w:cstheme="minorHAnsi"/>
          <w:highlight w:val="green"/>
        </w:rPr>
        <w:t>brings forth</w:t>
      </w:r>
      <w:r w:rsidRPr="000E217D">
        <w:rPr>
          <w:rStyle w:val="StyleUnderline"/>
          <w:rFonts w:asciiTheme="minorHAnsi" w:hAnsiTheme="minorHAnsi" w:cstheme="minorHAnsi"/>
        </w:rPr>
        <w:t xml:space="preserve">, as a natural consequence, the growth of its </w:t>
      </w:r>
      <w:r w:rsidRPr="000E217D">
        <w:rPr>
          <w:rStyle w:val="StyleUnderline"/>
          <w:rFonts w:asciiTheme="minorHAnsi" w:hAnsiTheme="minorHAnsi" w:cstheme="minorHAnsi"/>
          <w:highlight w:val="green"/>
        </w:rPr>
        <w:t>strategic importance</w:t>
      </w:r>
      <w:r w:rsidRPr="000E217D">
        <w:rPr>
          <w:rStyle w:val="StyleUnderline"/>
          <w:rFonts w:asciiTheme="minorHAnsi" w:hAnsiTheme="minorHAnsi" w:cstheme="minorHAnsi"/>
        </w:rPr>
        <w:t>. Every year we launch more and more satellites into the orbit.</w:t>
      </w:r>
      <w:r w:rsidRPr="000E217D">
        <w:rPr>
          <w:rFonts w:asciiTheme="minorHAnsi" w:hAnsiTheme="minorHAnsi" w:cstheme="minorHAnsi"/>
        </w:rPr>
        <w:t xml:space="preserve"> They are part of communication, navigation, reconnaissance, or security systems, which are used more and more and play an increasingly important role in the economy and security. </w:t>
      </w:r>
      <w:r w:rsidRPr="000E217D">
        <w:rPr>
          <w:rStyle w:val="StyleUnderline"/>
          <w:rFonts w:asciiTheme="minorHAnsi" w:hAnsiTheme="minorHAnsi" w:cstheme="min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0E217D">
        <w:rPr>
          <w:rFonts w:asciiTheme="minorHAnsi" w:hAnsiTheme="minorHAnsi" w:cstheme="minorHAnsi"/>
        </w:rPr>
        <w:t xml:space="preserve"> (Henry, 2019).</w:t>
      </w:r>
    </w:p>
    <w:p w14:paraId="694A78AC"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On the other hand, </w:t>
      </w:r>
      <w:r w:rsidRPr="000E217D">
        <w:rPr>
          <w:rStyle w:val="StyleUnderline"/>
          <w:rFonts w:asciiTheme="minorHAnsi" w:hAnsiTheme="minorHAnsi" w:cstheme="minorHAnsi"/>
        </w:rPr>
        <w:t xml:space="preserve">there is a growing threat of the </w:t>
      </w:r>
      <w:r w:rsidRPr="000E217D">
        <w:rPr>
          <w:rStyle w:val="StyleUnderline"/>
          <w:rFonts w:asciiTheme="minorHAnsi" w:hAnsiTheme="minorHAnsi" w:cstheme="minorHAnsi"/>
          <w:highlight w:val="green"/>
        </w:rPr>
        <w:t>democratization of</w:t>
      </w:r>
      <w:r w:rsidRPr="000E217D">
        <w:rPr>
          <w:rStyle w:val="StyleUnderline"/>
          <w:rFonts w:asciiTheme="minorHAnsi" w:hAnsiTheme="minorHAnsi" w:cstheme="minorHAnsi"/>
        </w:rPr>
        <w:t xml:space="preserve"> weapons capable of destroying satellite systems</w:t>
      </w:r>
      <w:r w:rsidRPr="000E217D">
        <w:rPr>
          <w:rFonts w:asciiTheme="minorHAnsi" w:hAnsiTheme="minorHAnsi" w:cstheme="minorHAnsi"/>
        </w:rPr>
        <w:t xml:space="preserve">. According to the 2018 Worldwide Threat Assessment of the US Intelligence Community describes the space threat as one of the most significant ones (Coats, 2018, p. 13). ASAT </w:t>
      </w:r>
      <w:r w:rsidRPr="000E217D">
        <w:rPr>
          <w:rStyle w:val="StyleUnderline"/>
          <w:rFonts w:asciiTheme="minorHAnsi" w:hAnsiTheme="minorHAnsi" w:cstheme="minorHAnsi"/>
        </w:rPr>
        <w:t>The anti-satellite weapons (</w:t>
      </w:r>
      <w:r w:rsidRPr="000E217D">
        <w:rPr>
          <w:rStyle w:val="StyleUnderline"/>
          <w:rFonts w:asciiTheme="minorHAnsi" w:hAnsiTheme="minorHAnsi" w:cstheme="minorHAnsi"/>
          <w:highlight w:val="green"/>
        </w:rPr>
        <w:t>ASAT</w:t>
      </w:r>
      <w:r w:rsidRPr="000E217D">
        <w:rPr>
          <w:rStyle w:val="StyleUnderline"/>
          <w:rFonts w:asciiTheme="minorHAnsi" w:hAnsiTheme="minorHAnsi" w:cstheme="minorHAnsi"/>
        </w:rPr>
        <w:t xml:space="preserve">) are currently </w:t>
      </w:r>
      <w:r w:rsidRPr="000E217D">
        <w:rPr>
          <w:rStyle w:val="StyleUnderline"/>
          <w:rFonts w:asciiTheme="minorHAnsi" w:hAnsiTheme="minorHAnsi" w:cstheme="minorHAnsi"/>
          <w:highlight w:val="green"/>
        </w:rPr>
        <w:t>in possession of four countries</w:t>
      </w:r>
      <w:r w:rsidRPr="000E217D">
        <w:rPr>
          <w:rStyle w:val="StyleUnderline"/>
          <w:rFonts w:asciiTheme="minorHAnsi" w:hAnsiTheme="minorHAnsi" w:cstheme="minorHAnsi"/>
        </w:rPr>
        <w:t xml:space="preserve"> – the United States, Russia, China, and, more recently, India</w:t>
      </w:r>
      <w:r w:rsidRPr="000E217D">
        <w:rPr>
          <w:rFonts w:asciiTheme="minorHAnsi" w:hAnsiTheme="minorHAnsi" w:cstheme="minorHAnsi"/>
        </w:rPr>
        <w:t xml:space="preserve">.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(Opall-Rome, 2009). </w:t>
      </w:r>
      <w:r w:rsidRPr="000E217D">
        <w:rPr>
          <w:rStyle w:val="StyleUnderline"/>
          <w:rFonts w:asciiTheme="minorHAnsi" w:hAnsiTheme="minorHAnsi" w:cstheme="minorHAnsi"/>
        </w:rPr>
        <w:t xml:space="preserve">There are many indications that this technology </w:t>
      </w:r>
      <w:r w:rsidRPr="000E217D">
        <w:rPr>
          <w:rStyle w:val="StyleUnderline"/>
          <w:rFonts w:asciiTheme="minorHAnsi" w:hAnsiTheme="minorHAnsi" w:cstheme="minorHAnsi"/>
          <w:highlight w:val="green"/>
        </w:rPr>
        <w:t>will</w:t>
      </w:r>
      <w:r w:rsidRPr="000E217D">
        <w:rPr>
          <w:rStyle w:val="StyleUnderline"/>
          <w:rFonts w:asciiTheme="minorHAnsi" w:hAnsiTheme="minorHAnsi" w:cstheme="minorHAnsi"/>
        </w:rPr>
        <w:t xml:space="preserve"> eventually also </w:t>
      </w:r>
      <w:r w:rsidRPr="000E217D">
        <w:rPr>
          <w:rStyle w:val="StyleUnderline"/>
          <w:rFonts w:asciiTheme="minorHAnsi" w:hAnsiTheme="minorHAnsi" w:cstheme="minorHAnsi"/>
          <w:highlight w:val="green"/>
        </w:rPr>
        <w:t>be available to traditionally weak actors</w:t>
      </w:r>
      <w:r w:rsidRPr="000E217D">
        <w:rPr>
          <w:rStyle w:val="StyleUnderline"/>
          <w:rFonts w:asciiTheme="minorHAnsi" w:hAnsiTheme="minorHAnsi" w:cstheme="minorHAnsi"/>
        </w:rPr>
        <w:t xml:space="preserve"> who will acquire it through purchase or by developing their own systems. As it was already mentioned, the space sector is growing by leaps and bounds</w:t>
      </w:r>
      <w:r w:rsidRPr="000E217D">
        <w:rPr>
          <w:rFonts w:asciiTheme="minorHAnsi" w:hAnsiTheme="minorHAnsi" w:cstheme="min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0E217D">
        <w:rPr>
          <w:rStyle w:val="StyleUnderline"/>
          <w:rFonts w:asciiTheme="minorHAnsi" w:hAnsiTheme="minorHAnsi" w:cstheme="minorHAnsi"/>
        </w:rPr>
        <w:t xml:space="preserve">in addition to traditional groundspace or air-space ASAT missiles, </w:t>
      </w:r>
      <w:r w:rsidRPr="000E217D">
        <w:rPr>
          <w:rStyle w:val="StyleUnderline"/>
          <w:rFonts w:asciiTheme="minorHAnsi" w:hAnsiTheme="minorHAnsi" w:cstheme="minorHAnsi"/>
          <w:highlight w:val="green"/>
        </w:rPr>
        <w:t>new types of that</w:t>
      </w:r>
      <w:r w:rsidRPr="000E217D">
        <w:rPr>
          <w:rStyle w:val="StyleUnderline"/>
          <w:rFonts w:asciiTheme="minorHAnsi" w:hAnsiTheme="minorHAnsi" w:cstheme="minorHAnsi"/>
        </w:rPr>
        <w:t xml:space="preserve"> kind of </w:t>
      </w:r>
      <w:r w:rsidRPr="000E217D">
        <w:rPr>
          <w:rStyle w:val="StyleUnderline"/>
          <w:rFonts w:asciiTheme="minorHAnsi" w:hAnsiTheme="minorHAnsi" w:cstheme="minorHAnsi"/>
          <w:highlight w:val="green"/>
        </w:rPr>
        <w:t>weapon</w:t>
      </w:r>
      <w:r w:rsidRPr="000E217D">
        <w:rPr>
          <w:rStyle w:val="StyleUnderline"/>
          <w:rFonts w:asciiTheme="minorHAnsi" w:hAnsiTheme="minorHAnsi" w:cstheme="minorHAnsi"/>
        </w:rPr>
        <w:t xml:space="preserve"> can be developed (potentially it could also become available for traditionally weak actors), </w:t>
      </w:r>
      <w:r w:rsidRPr="000E217D">
        <w:rPr>
          <w:rStyle w:val="StyleUnderline"/>
          <w:rFonts w:asciiTheme="minorHAnsi" w:hAnsiTheme="minorHAnsi" w:cstheme="minorHAnsi"/>
          <w:highlight w:val="green"/>
        </w:rPr>
        <w:t>such as</w:t>
      </w:r>
      <w:r w:rsidRPr="000E217D">
        <w:rPr>
          <w:rStyle w:val="StyleUnderline"/>
          <w:rFonts w:asciiTheme="minorHAnsi" w:hAnsiTheme="minorHAnsi" w:cstheme="minorHAnsi"/>
        </w:rPr>
        <w:t xml:space="preserve"> small </w:t>
      </w:r>
      <w:r w:rsidRPr="000E217D">
        <w:rPr>
          <w:rStyle w:val="StyleUnderline"/>
          <w:rFonts w:asciiTheme="minorHAnsi" w:hAnsiTheme="minorHAnsi" w:cstheme="minorHAnsi"/>
          <w:highlight w:val="green"/>
        </w:rPr>
        <w:t>kamikaze 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1 , </w:t>
      </w:r>
      <w:r w:rsidRPr="000E217D">
        <w:rPr>
          <w:rStyle w:val="StyleUnderline"/>
          <w:rFonts w:asciiTheme="minorHAnsi" w:hAnsiTheme="minorHAnsi" w:cstheme="minorHAnsi"/>
          <w:highlight w:val="green"/>
        </w:rPr>
        <w:t>cyber-hacking</w:t>
      </w:r>
      <w:r w:rsidRPr="000E217D">
        <w:rPr>
          <w:rStyle w:val="StyleUnderline"/>
          <w:rFonts w:asciiTheme="minorHAnsi" w:hAnsiTheme="minorHAnsi" w:cstheme="minorHAnsi"/>
        </w:rPr>
        <w:t xml:space="preserve"> involving redirecting the object to a cloud of cosmic debris leading to its destruction </w:t>
      </w:r>
      <w:r w:rsidRPr="000E217D">
        <w:rPr>
          <w:rStyle w:val="StyleUnderline"/>
          <w:rFonts w:asciiTheme="minorHAnsi" w:hAnsiTheme="minorHAnsi" w:cstheme="minorHAnsi"/>
          <w:highlight w:val="green"/>
        </w:rPr>
        <w:t>or</w:t>
      </w:r>
      <w:r w:rsidRPr="000E217D">
        <w:rPr>
          <w:rStyle w:val="StyleUnderline"/>
          <w:rFonts w:asciiTheme="minorHAnsi" w:hAnsiTheme="minorHAnsi" w:cstheme="minorHAnsi"/>
        </w:rPr>
        <w:t xml:space="preserve"> a weapon system that would be capable of “</w:t>
      </w:r>
      <w:r w:rsidRPr="000E217D">
        <w:rPr>
          <w:rStyle w:val="StyleUnderline"/>
          <w:rFonts w:asciiTheme="minorHAnsi" w:hAnsiTheme="minorHAnsi" w:cstheme="minorHAnsi"/>
          <w:highlight w:val="green"/>
        </w:rPr>
        <w:t>blinding</w:t>
      </w:r>
      <w:r w:rsidRPr="000E217D">
        <w:rPr>
          <w:rStyle w:val="StyleUnderline"/>
          <w:rFonts w:asciiTheme="minorHAnsi" w:hAnsiTheme="minorHAnsi" w:cstheme="minorHAnsi"/>
        </w:rPr>
        <w:t>” the satellite or destroy its sensors without physically destroying the object.</w:t>
      </w:r>
    </w:p>
    <w:p w14:paraId="690454B8" w14:textId="26E5AD17" w:rsidR="00D51310" w:rsidRDefault="00D51310" w:rsidP="00D51310">
      <w:pPr>
        <w:rPr>
          <w:rFonts w:asciiTheme="minorHAnsi" w:hAnsiTheme="minorHAnsi" w:cstheme="minorHAnsi"/>
        </w:rPr>
      </w:pPr>
      <w:r w:rsidRPr="000E217D">
        <w:rPr>
          <w:rFonts w:asciiTheme="minorHAnsi" w:hAnsiTheme="minorHAnsi" w:cstheme="minorHAnsi"/>
        </w:rPr>
        <w:lastRenderedPageBreak/>
        <w:t xml:space="preserve">Considering the above facts, it should not come as a surprise that in order to ensure the operability of increasingly important, also for national security, </w:t>
      </w:r>
      <w:r w:rsidRPr="000E217D">
        <w:rPr>
          <w:rStyle w:val="StyleUnderline"/>
          <w:rFonts w:asciiTheme="minorHAnsi" w:hAnsiTheme="minorHAnsi" w:cstheme="min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0E217D">
        <w:rPr>
          <w:rStyle w:val="StyleUnderline"/>
          <w:rFonts w:asciiTheme="minorHAnsi" w:hAnsiTheme="minorHAnsi" w:cstheme="minorHAnsi"/>
          <w:highlight w:val="green"/>
        </w:rPr>
        <w:t>we are witnessing</w:t>
      </w:r>
      <w:r w:rsidRPr="000E217D">
        <w:rPr>
          <w:rStyle w:val="StyleUnderline"/>
          <w:rFonts w:asciiTheme="minorHAnsi" w:hAnsiTheme="minorHAnsi" w:cstheme="minorHAnsi"/>
        </w:rPr>
        <w:t xml:space="preserve"> an </w:t>
      </w:r>
      <w:r w:rsidRPr="000E217D">
        <w:rPr>
          <w:rStyle w:val="StyleUnderline"/>
          <w:rFonts w:asciiTheme="minorHAnsi" w:hAnsiTheme="minorHAnsi" w:cstheme="minorHAnsi"/>
          <w:highlight w:val="green"/>
        </w:rPr>
        <w:t>expansion of</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potential conflict arena</w:t>
      </w:r>
      <w:r w:rsidRPr="000E217D">
        <w:rPr>
          <w:rStyle w:val="StyleUnderline"/>
          <w:rFonts w:asciiTheme="minorHAnsi" w:hAnsiTheme="minorHAnsi" w:cstheme="minorHAnsi"/>
        </w:rPr>
        <w:t xml:space="preserve"> where outer space becomes a possible theatre for military operations</w:t>
      </w:r>
      <w:r w:rsidRPr="000E217D">
        <w:rPr>
          <w:rFonts w:asciiTheme="minorHAnsi" w:hAnsiTheme="minorHAnsi" w:cstheme="min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542E1143" w14:textId="0659233E" w:rsidR="00365F66" w:rsidRDefault="00365F66" w:rsidP="00D51310">
      <w:pPr>
        <w:rPr>
          <w:rFonts w:asciiTheme="minorHAnsi" w:hAnsiTheme="minorHAnsi" w:cstheme="minorHAnsi"/>
        </w:rPr>
      </w:pPr>
    </w:p>
    <w:p w14:paraId="24A9A438" w14:textId="77777777" w:rsidR="00365F66" w:rsidRPr="000E217D" w:rsidRDefault="00365F66" w:rsidP="00D51310">
      <w:pPr>
        <w:rPr>
          <w:rFonts w:asciiTheme="minorHAnsi" w:hAnsiTheme="minorHAnsi" w:cstheme="minorHAnsi"/>
        </w:rPr>
      </w:pPr>
    </w:p>
    <w:p w14:paraId="663308CF"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There is no indication that this process will stop. On the contrary, it seems that </w:t>
      </w:r>
      <w:r w:rsidRPr="000E217D">
        <w:rPr>
          <w:rStyle w:val="StyleUnderline"/>
          <w:rFonts w:asciiTheme="minorHAnsi" w:hAnsiTheme="minorHAnsi" w:cstheme="minorHAnsi"/>
          <w:highlight w:val="green"/>
        </w:rPr>
        <w:t>due to</w:t>
      </w:r>
      <w:r w:rsidRPr="000E217D">
        <w:rPr>
          <w:rStyle w:val="StyleUnderline"/>
          <w:rFonts w:asciiTheme="minorHAnsi" w:hAnsiTheme="minorHAnsi" w:cstheme="minorHAnsi"/>
        </w:rPr>
        <w:t xml:space="preserve"> the progressive development of </w:t>
      </w:r>
      <w:r w:rsidRPr="000E217D">
        <w:rPr>
          <w:rStyle w:val="StyleUnderline"/>
          <w:rFonts w:asciiTheme="minorHAnsi" w:hAnsiTheme="minorHAnsi" w:cstheme="minorHAnsi"/>
          <w:highlight w:val="green"/>
        </w:rPr>
        <w:t>space tech</w:t>
      </w:r>
      <w:r w:rsidRPr="000E217D">
        <w:rPr>
          <w:rStyle w:val="StyleUnderline"/>
          <w:rFonts w:asciiTheme="minorHAnsi" w:hAnsiTheme="minorHAnsi" w:cstheme="minorHAnsi"/>
        </w:rPr>
        <w:t xml:space="preserve">nologies and the </w:t>
      </w:r>
      <w:r w:rsidRPr="000E217D">
        <w:rPr>
          <w:rStyle w:val="StyleUnderline"/>
          <w:rFonts w:asciiTheme="minorHAnsi" w:hAnsiTheme="minorHAnsi" w:cstheme="minorHAnsi"/>
          <w:highlight w:val="green"/>
        </w:rPr>
        <w:t>privatization</w:t>
      </w:r>
      <w:r w:rsidRPr="000E217D">
        <w:rPr>
          <w:rStyle w:val="StyleUnderline"/>
          <w:rFonts w:asciiTheme="minorHAnsi" w:hAnsiTheme="minorHAnsi" w:cstheme="minorHAnsi"/>
        </w:rPr>
        <w:t xml:space="preserve"> of the sector, </w:t>
      </w:r>
      <w:r w:rsidRPr="000E217D">
        <w:rPr>
          <w:rStyle w:val="StyleUnderline"/>
          <w:rFonts w:asciiTheme="minorHAnsi" w:hAnsiTheme="minorHAnsi" w:cstheme="minorHAnsi"/>
          <w:highlight w:val="green"/>
        </w:rPr>
        <w:t>as well as</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substantial</w:t>
      </w:r>
      <w:r w:rsidRPr="000E217D">
        <w:rPr>
          <w:rStyle w:val="StyleUnderline"/>
          <w:rFonts w:asciiTheme="minorHAnsi" w:hAnsiTheme="minorHAnsi" w:cstheme="minorHAnsi"/>
        </w:rPr>
        <w:t xml:space="preserve"> potential </w:t>
      </w:r>
      <w:r w:rsidRPr="000E217D">
        <w:rPr>
          <w:rStyle w:val="StyleUnderline"/>
          <w:rFonts w:asciiTheme="minorHAnsi" w:hAnsiTheme="minorHAnsi" w:cstheme="minorHAnsi"/>
          <w:highlight w:val="green"/>
        </w:rPr>
        <w:t>revenues</w:t>
      </w:r>
      <w:r w:rsidRPr="000E217D">
        <w:rPr>
          <w:rStyle w:val="StyleUnderline"/>
          <w:rFonts w:asciiTheme="minorHAnsi" w:hAnsiTheme="minorHAnsi" w:cstheme="minorHAnsi"/>
        </w:rPr>
        <w:t xml:space="preserve"> from</w:t>
      </w:r>
      <w:r w:rsidRPr="000E217D">
        <w:rPr>
          <w:rFonts w:asciiTheme="minorHAnsi" w:hAnsiTheme="minorHAnsi" w:cstheme="minorHAnsi"/>
        </w:rPr>
        <w:t xml:space="preserve"> space mining or </w:t>
      </w:r>
      <w:r w:rsidRPr="000E217D">
        <w:rPr>
          <w:rStyle w:val="StyleUnderline"/>
          <w:rFonts w:asciiTheme="minorHAnsi" w:hAnsiTheme="minorHAnsi" w:cstheme="minorHAnsi"/>
        </w:rPr>
        <w:t>the global satellite broadband internet system</w:t>
      </w:r>
      <w:r w:rsidRPr="000E217D">
        <w:rPr>
          <w:rStyle w:val="StyleUnderline"/>
          <w:rFonts w:asciiTheme="minorHAnsi" w:hAnsiTheme="minorHAnsi" w:cstheme="minorHAnsi"/>
          <w:highlight w:val="green"/>
        </w:rPr>
        <w:t>, it will accelerate</w:t>
      </w:r>
      <w:r w:rsidRPr="000E217D">
        <w:rPr>
          <w:rFonts w:asciiTheme="minorHAnsi" w:hAnsiTheme="minorHAnsi" w:cstheme="minorHAnsi"/>
        </w:rPr>
        <w:t>. As it was demonstrated in the section dedicated to the legal framework of operating in outer space</w:t>
      </w:r>
      <w:r w:rsidRPr="000E217D">
        <w:rPr>
          <w:rStyle w:val="StyleUnderline"/>
          <w:rFonts w:asciiTheme="minorHAnsi" w:hAnsiTheme="minorHAnsi" w:cstheme="minorHAnsi"/>
        </w:rPr>
        <w:t xml:space="preserve">, the current </w:t>
      </w:r>
      <w:r w:rsidRPr="000E217D">
        <w:rPr>
          <w:rStyle w:val="StyleUnderline"/>
          <w:rFonts w:asciiTheme="minorHAnsi" w:hAnsiTheme="minorHAnsi" w:cstheme="minorHAnsi"/>
          <w:highlight w:val="green"/>
        </w:rPr>
        <w:t>laws and treaties have lost</w:t>
      </w:r>
      <w:r w:rsidRPr="000E217D">
        <w:rPr>
          <w:rStyle w:val="StyleUnderline"/>
          <w:rFonts w:asciiTheme="minorHAnsi" w:hAnsiTheme="minorHAnsi" w:cstheme="minorHAnsi"/>
        </w:rPr>
        <w:t xml:space="preserve"> their </w:t>
      </w:r>
      <w:r w:rsidRPr="000E217D">
        <w:rPr>
          <w:rStyle w:val="StyleUnderline"/>
          <w:rFonts w:asciiTheme="minorHAnsi" w:hAnsiTheme="minorHAnsi" w:cstheme="minorHAnsi"/>
          <w:highlight w:val="green"/>
        </w:rPr>
        <w:t>significance</w:t>
      </w:r>
      <w:r w:rsidRPr="000E217D">
        <w:rPr>
          <w:rStyle w:val="StyleUnderline"/>
          <w:rFonts w:asciiTheme="minorHAnsi" w:hAnsiTheme="minorHAnsi" w:cstheme="minorHAnsi"/>
        </w:rPr>
        <w:t xml:space="preserve">, and they are not taken into account while planning future operations. </w:t>
      </w:r>
      <w:r w:rsidRPr="000E217D">
        <w:rPr>
          <w:rFonts w:asciiTheme="minorHAnsi" w:hAnsiTheme="minorHAnsi" w:cstheme="min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4EE5D19A"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4. Militarization of Outer Space Is Imminent</w:t>
      </w:r>
    </w:p>
    <w:p w14:paraId="61A6EA11"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The main argument of the paper provides the information why there will be a progressive increase of weapon systems placed in orbit, and various types of space corps will be further developed by national-states.</w:t>
      </w:r>
    </w:p>
    <w:p w14:paraId="5B6E884F"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3A701B63"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Another example is </w:t>
      </w:r>
      <w:r w:rsidRPr="000E217D">
        <w:rPr>
          <w:rStyle w:val="StyleUnderline"/>
          <w:rFonts w:asciiTheme="minorHAnsi" w:hAnsiTheme="minorHAnsi" w:cstheme="minorHAnsi"/>
        </w:rPr>
        <w:t xml:space="preserve">the mentioned already </w:t>
      </w:r>
      <w:r w:rsidRPr="000E217D">
        <w:rPr>
          <w:rStyle w:val="StyleUnderline"/>
          <w:rFonts w:asciiTheme="minorHAnsi" w:hAnsiTheme="minorHAnsi" w:cstheme="minorHAnsi"/>
          <w:highlight w:val="green"/>
        </w:rPr>
        <w:t>Starlink</w:t>
      </w:r>
      <w:r w:rsidRPr="000E217D">
        <w:rPr>
          <w:rStyle w:val="StyleUnderline"/>
          <w:rFonts w:asciiTheme="minorHAnsi" w:hAnsiTheme="minorHAnsi" w:cstheme="minorHAnsi"/>
        </w:rPr>
        <w:t xml:space="preserve"> system that will provide broadband internet for the Northern US and parts of Canada already in 2020, and the plan is to create the global </w:t>
      </w:r>
      <w:r w:rsidRPr="000E217D">
        <w:rPr>
          <w:rStyle w:val="StyleUnderline"/>
          <w:rFonts w:asciiTheme="minorHAnsi" w:hAnsiTheme="minorHAnsi" w:cstheme="minorHAnsi"/>
        </w:rPr>
        <w:lastRenderedPageBreak/>
        <w:t xml:space="preserve">system before 2027 </w:t>
      </w:r>
      <w:r w:rsidRPr="000E217D">
        <w:rPr>
          <w:rFonts w:asciiTheme="minorHAnsi" w:hAnsiTheme="minorHAnsi" w:cstheme="minorHAnsi"/>
        </w:rPr>
        <w:t xml:space="preserve">(Mosher, 2019). Again, </w:t>
      </w:r>
      <w:r w:rsidRPr="000E217D">
        <w:rPr>
          <w:rStyle w:val="StyleUnderline"/>
          <w:rFonts w:asciiTheme="minorHAnsi" w:hAnsiTheme="minorHAnsi" w:cstheme="minorHAnsi"/>
        </w:rPr>
        <w:t xml:space="preserve">the system, although designed for civil purposes, </w:t>
      </w:r>
      <w:r w:rsidRPr="000E217D">
        <w:rPr>
          <w:rStyle w:val="StyleUnderline"/>
          <w:rFonts w:asciiTheme="minorHAnsi" w:hAnsiTheme="minorHAnsi" w:cstheme="minorHAnsi"/>
          <w:highlight w:val="green"/>
        </w:rPr>
        <w:t>will be used by the military</w:t>
      </w:r>
      <w:r w:rsidRPr="000E217D">
        <w:rPr>
          <w:rStyle w:val="StyleUnderline"/>
          <w:rFonts w:asciiTheme="minorHAnsi" w:hAnsiTheme="minorHAnsi" w:cstheme="minorHAnsi"/>
        </w:rPr>
        <w:t xml:space="preserve"> – the US Air Force is testing SpaceX’s Starlink technology in military aircraft to deliver high bandwidth into the cockpit of Air Force planes under a program called Global Lightning </w:t>
      </w:r>
      <w:r w:rsidRPr="000E217D">
        <w:rPr>
          <w:rFonts w:asciiTheme="minorHAnsi" w:hAnsiTheme="minorHAnsi" w:cstheme="minorHAnsi"/>
        </w:rPr>
        <w:t xml:space="preserve">(Malik, 2019). The facts are straightforward – </w:t>
      </w:r>
      <w:r w:rsidRPr="000E217D">
        <w:rPr>
          <w:rStyle w:val="StyleUnderline"/>
          <w:rFonts w:asciiTheme="minorHAnsi" w:hAnsiTheme="minorHAnsi" w:cstheme="minorHAnsi"/>
          <w:highlight w:val="green"/>
        </w:rPr>
        <w:t>there are more</w:t>
      </w:r>
      <w:r w:rsidRPr="000E217D">
        <w:rPr>
          <w:rStyle w:val="StyleUnderline"/>
          <w:rFonts w:asciiTheme="minorHAnsi" w:hAnsiTheme="minorHAnsi" w:cstheme="minorHAnsi"/>
        </w:rPr>
        <w:t xml:space="preserve"> and more satellite </w:t>
      </w:r>
      <w:r w:rsidRPr="000E217D">
        <w:rPr>
          <w:rStyle w:val="StyleUnderline"/>
          <w:rFonts w:asciiTheme="minorHAnsi" w:hAnsiTheme="minorHAnsi" w:cstheme="minorHAnsi"/>
          <w:highlight w:val="green"/>
        </w:rPr>
        <w:t>systems that play a</w:t>
      </w:r>
      <w:r w:rsidRPr="000E217D">
        <w:rPr>
          <w:rStyle w:val="StyleUnderline"/>
          <w:rFonts w:asciiTheme="minorHAnsi" w:hAnsiTheme="minorHAnsi" w:cstheme="minorHAnsi"/>
        </w:rPr>
        <w:t xml:space="preserve">n essential </w:t>
      </w:r>
      <w:r w:rsidRPr="000E217D">
        <w:rPr>
          <w:rStyle w:val="StyleUnderline"/>
          <w:rFonts w:asciiTheme="minorHAnsi" w:hAnsiTheme="minorHAnsi" w:cstheme="minorHAnsi"/>
          <w:highlight w:val="green"/>
        </w:rPr>
        <w:t>role in</w:t>
      </w:r>
      <w:r w:rsidRPr="000E217D">
        <w:rPr>
          <w:rStyle w:val="StyleUnderline"/>
          <w:rFonts w:asciiTheme="minorHAnsi" w:hAnsiTheme="minorHAnsi" w:cstheme="minorHAnsi"/>
        </w:rPr>
        <w:t xml:space="preserve"> countries’ </w:t>
      </w:r>
      <w:r w:rsidRPr="000E217D">
        <w:rPr>
          <w:rStyle w:val="StyleUnderline"/>
          <w:rFonts w:asciiTheme="minorHAnsi" w:hAnsiTheme="minorHAnsi" w:cstheme="minorHAnsi"/>
          <w:highlight w:val="green"/>
        </w:rPr>
        <w:t>security and are</w:t>
      </w:r>
      <w:r w:rsidRPr="000E217D">
        <w:rPr>
          <w:rStyle w:val="StyleUnderline"/>
          <w:rFonts w:asciiTheme="minorHAnsi" w:hAnsiTheme="minorHAnsi" w:cstheme="minorHAnsi"/>
        </w:rPr>
        <w:t xml:space="preserve"> part of </w:t>
      </w:r>
      <w:r w:rsidRPr="000E217D">
        <w:rPr>
          <w:rStyle w:val="StyleUnderline"/>
          <w:rFonts w:asciiTheme="minorHAnsi" w:hAnsiTheme="minorHAnsi" w:cstheme="minorHAnsi"/>
          <w:highlight w:val="green"/>
        </w:rPr>
        <w:t>critical infrastructure</w:t>
      </w:r>
      <w:r w:rsidRPr="000E217D">
        <w:rPr>
          <w:rStyle w:val="StyleUnderline"/>
          <w:rFonts w:asciiTheme="minorHAnsi" w:hAnsiTheme="minorHAnsi" w:cstheme="minorHAnsi"/>
        </w:rPr>
        <w:t xml:space="preserve">, so in order </w:t>
      </w:r>
      <w:r w:rsidRPr="000E217D">
        <w:rPr>
          <w:rStyle w:val="StyleUnderline"/>
          <w:rFonts w:asciiTheme="minorHAnsi" w:hAnsiTheme="minorHAnsi" w:cstheme="minorHAnsi"/>
          <w:highlight w:val="green"/>
        </w:rPr>
        <w:t>to secure</w:t>
      </w:r>
      <w:r w:rsidRPr="000E217D">
        <w:rPr>
          <w:rStyle w:val="StyleUnderline"/>
          <w:rFonts w:asciiTheme="minorHAnsi" w:hAnsiTheme="minorHAnsi" w:cstheme="minorHAnsi"/>
        </w:rPr>
        <w:t xml:space="preserve"> their </w:t>
      </w:r>
      <w:r w:rsidRPr="000E217D">
        <w:rPr>
          <w:rStyle w:val="StyleUnderline"/>
          <w:rFonts w:asciiTheme="minorHAnsi" w:hAnsiTheme="minorHAnsi" w:cstheme="minorHAnsi"/>
          <w:highlight w:val="green"/>
        </w:rPr>
        <w:t>interests</w:t>
      </w:r>
      <w:r w:rsidRPr="000E217D">
        <w:rPr>
          <w:rStyle w:val="StyleUnderline"/>
          <w:rFonts w:asciiTheme="minorHAnsi" w:hAnsiTheme="minorHAnsi" w:cstheme="minorHAnsi"/>
        </w:rPr>
        <w:t xml:space="preserve"> and protect that infrastructure, these national </w:t>
      </w:r>
      <w:r w:rsidRPr="000E217D">
        <w:rPr>
          <w:rStyle w:val="StyleUnderline"/>
          <w:rFonts w:asciiTheme="minorHAnsi" w:hAnsiTheme="minorHAnsi" w:cstheme="minorHAnsi"/>
          <w:highlight w:val="green"/>
        </w:rPr>
        <w:t>states keep developing</w:t>
      </w:r>
      <w:r w:rsidRPr="000E217D">
        <w:rPr>
          <w:rStyle w:val="StyleUnderline"/>
          <w:rFonts w:asciiTheme="minorHAnsi" w:hAnsiTheme="minorHAnsi" w:cstheme="minorHAnsi"/>
        </w:rPr>
        <w:t xml:space="preserve"> both defensive and </w:t>
      </w:r>
      <w:r w:rsidRPr="000E217D">
        <w:rPr>
          <w:rStyle w:val="StyleUnderline"/>
          <w:rFonts w:asciiTheme="minorHAnsi" w:hAnsiTheme="minorHAnsi" w:cstheme="minorHAnsi"/>
          <w:highlight w:val="green"/>
        </w:rPr>
        <w:t>offensive means.</w:t>
      </w:r>
      <w:r w:rsidRPr="000E217D">
        <w:rPr>
          <w:rStyle w:val="StyleUnderline"/>
          <w:rFonts w:asciiTheme="minorHAnsi" w:hAnsiTheme="minorHAnsi" w:cstheme="minorHAnsi"/>
        </w:rPr>
        <w:t xml:space="preserve"> </w:t>
      </w:r>
      <w:r w:rsidRPr="000E217D">
        <w:rPr>
          <w:rFonts w:asciiTheme="minorHAnsi" w:hAnsiTheme="minorHAnsi" w:cstheme="minorHAnsi"/>
        </w:rPr>
        <w:t>The Worldwide Threat Assessment of the US Intelligence Community is very clear in its predictions in this regard:</w:t>
      </w:r>
    </w:p>
    <w:p w14:paraId="79D772E3"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We assess that, </w:t>
      </w:r>
      <w:r w:rsidRPr="000E217D">
        <w:rPr>
          <w:rStyle w:val="StyleUnderline"/>
          <w:rFonts w:asciiTheme="minorHAnsi" w:hAnsiTheme="minorHAnsi" w:cstheme="minorHAnsi"/>
        </w:rPr>
        <w:t xml:space="preserve">if </w:t>
      </w:r>
      <w:r w:rsidRPr="000E217D">
        <w:rPr>
          <w:rStyle w:val="StyleUnderline"/>
          <w:rFonts w:asciiTheme="minorHAnsi" w:hAnsiTheme="minorHAnsi" w:cstheme="minorHAnsi"/>
          <w:highlight w:val="green"/>
        </w:rPr>
        <w:t>a</w:t>
      </w:r>
      <w:r w:rsidRPr="000E217D">
        <w:rPr>
          <w:rStyle w:val="StyleUnderline"/>
          <w:rFonts w:asciiTheme="minorHAnsi" w:hAnsiTheme="minorHAnsi" w:cstheme="minorHAnsi"/>
        </w:rPr>
        <w:t xml:space="preserve"> future </w:t>
      </w:r>
      <w:r w:rsidRPr="000E217D">
        <w:rPr>
          <w:rStyle w:val="StyleUnderline"/>
          <w:rFonts w:asciiTheme="minorHAnsi" w:hAnsiTheme="minorHAnsi" w:cstheme="minorHAnsi"/>
          <w:highlight w:val="green"/>
        </w:rPr>
        <w:t>conflict</w:t>
      </w:r>
      <w:r w:rsidRPr="000E217D">
        <w:rPr>
          <w:rStyle w:val="StyleUnderline"/>
          <w:rFonts w:asciiTheme="minorHAnsi" w:hAnsiTheme="minorHAnsi" w:cstheme="minorHAnsi"/>
        </w:rPr>
        <w:t xml:space="preserve"> were to occur </w:t>
      </w:r>
      <w:r w:rsidRPr="000E217D">
        <w:rPr>
          <w:rStyle w:val="StyleUnderline"/>
          <w:rFonts w:asciiTheme="minorHAnsi" w:hAnsiTheme="minorHAnsi" w:cstheme="minorHAnsi"/>
          <w:highlight w:val="green"/>
        </w:rPr>
        <w:t>involving Russia or China, either</w:t>
      </w:r>
      <w:r w:rsidRPr="000E217D">
        <w:rPr>
          <w:rStyle w:val="StyleUnderline"/>
          <w:rFonts w:asciiTheme="minorHAnsi" w:hAnsiTheme="minorHAnsi" w:cstheme="minorHAnsi"/>
        </w:rPr>
        <w:t xml:space="preserve"> country </w:t>
      </w:r>
      <w:r w:rsidRPr="000E217D">
        <w:rPr>
          <w:rStyle w:val="StyleUnderline"/>
          <w:rFonts w:asciiTheme="minorHAnsi" w:hAnsiTheme="minorHAnsi" w:cstheme="minorHAnsi"/>
          <w:highlight w:val="green"/>
        </w:rPr>
        <w:t>would justify attacks</w:t>
      </w:r>
      <w:r w:rsidRPr="000E217D">
        <w:rPr>
          <w:rStyle w:val="StyleUnderline"/>
          <w:rFonts w:asciiTheme="minorHAnsi" w:hAnsiTheme="minorHAnsi" w:cstheme="minorHAnsi"/>
        </w:rPr>
        <w:t xml:space="preserve"> against US and allied satellites as necessary </w:t>
      </w:r>
      <w:r w:rsidRPr="000E217D">
        <w:rPr>
          <w:rFonts w:asciiTheme="minorHAnsi" w:hAnsiTheme="minorHAnsi" w:cstheme="minorHAnsi"/>
        </w:rPr>
        <w:t>to offset any perceived US military advantage derived from military, civil, or commercial space systems (Coats, 2018).</w:t>
      </w:r>
    </w:p>
    <w:p w14:paraId="595F6B12"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0E217D">
        <w:rPr>
          <w:rStyle w:val="StyleUnderline"/>
          <w:rFonts w:asciiTheme="minorHAnsi" w:hAnsiTheme="minorHAnsi" w:cstheme="minorHAnsi"/>
        </w:rPr>
        <w:t xml:space="preserve">not only </w:t>
      </w:r>
      <w:r w:rsidRPr="000E217D">
        <w:rPr>
          <w:rStyle w:val="StyleUnderline"/>
          <w:rFonts w:asciiTheme="minorHAnsi" w:hAnsiTheme="minorHAnsi" w:cstheme="minorHAnsi"/>
          <w:highlight w:val="green"/>
        </w:rPr>
        <w:t>ASAT</w:t>
      </w:r>
      <w:r w:rsidRPr="000E217D">
        <w:rPr>
          <w:rStyle w:val="StyleUnderline"/>
          <w:rFonts w:asciiTheme="minorHAnsi" w:hAnsiTheme="minorHAnsi" w:cstheme="minorHAnsi"/>
        </w:rPr>
        <w:t xml:space="preserve"> mi</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sile systems </w:t>
      </w:r>
      <w:r w:rsidRPr="000E217D">
        <w:rPr>
          <w:rStyle w:val="StyleUnderline"/>
          <w:rFonts w:asciiTheme="minorHAnsi" w:hAnsiTheme="minorHAnsi" w:cstheme="minorHAnsi"/>
          <w:highlight w:val="green"/>
        </w:rPr>
        <w:t>may be used</w:t>
      </w:r>
      <w:r w:rsidRPr="000E217D">
        <w:rPr>
          <w:rStyle w:val="StyleUnderline"/>
          <w:rFonts w:asciiTheme="minorHAnsi" w:hAnsiTheme="minorHAnsi" w:cstheme="minorHAnsi"/>
        </w:rPr>
        <w:t xml:space="preserve"> to attack and destroy satellites – one may use small kamikaze satellites to crash into the target, cyber-hacking to direct the object into the cloud of space debris, “blinding” the satellites with ground-based lasers (Mizokami, 2019). </w:t>
      </w:r>
      <w:r w:rsidRPr="000E217D">
        <w:rPr>
          <w:rStyle w:val="StyleUnderline"/>
          <w:rFonts w:asciiTheme="minorHAnsi" w:hAnsiTheme="minorHAnsi" w:cstheme="minorHAnsi"/>
          <w:highlight w:val="green"/>
        </w:rPr>
        <w:t>These</w:t>
      </w:r>
      <w:r w:rsidRPr="000E217D">
        <w:rPr>
          <w:rStyle w:val="StyleUnderline"/>
          <w:rFonts w:asciiTheme="minorHAnsi" w:hAnsiTheme="minorHAnsi" w:cstheme="minorHAnsi"/>
        </w:rPr>
        <w:t xml:space="preserve"> technologies </w:t>
      </w:r>
      <w:r w:rsidRPr="000E217D">
        <w:rPr>
          <w:rStyle w:val="StyleUnderline"/>
          <w:rFonts w:asciiTheme="minorHAnsi" w:hAnsiTheme="minorHAnsi" w:cstheme="minorHAnsi"/>
          <w:highlight w:val="green"/>
        </w:rPr>
        <w:t>are</w:t>
      </w:r>
      <w:r w:rsidRPr="000E217D">
        <w:rPr>
          <w:rStyle w:val="StyleUnderline"/>
          <w:rFonts w:asciiTheme="minorHAnsi" w:hAnsiTheme="minorHAnsi" w:cstheme="minorHAnsi"/>
        </w:rPr>
        <w:t xml:space="preserve"> much more </w:t>
      </w:r>
      <w:r w:rsidRPr="000E217D">
        <w:rPr>
          <w:rStyle w:val="StyleUnderline"/>
          <w:rFonts w:asciiTheme="minorHAnsi" w:hAnsiTheme="minorHAnsi" w:cstheme="minorHAnsi"/>
          <w:highlight w:val="green"/>
        </w:rPr>
        <w:t>reachable</w:t>
      </w:r>
      <w:r w:rsidRPr="000E217D">
        <w:rPr>
          <w:rStyle w:val="StyleUnderline"/>
          <w:rFonts w:asciiTheme="minorHAnsi" w:hAnsiTheme="minorHAnsi" w:cstheme="minorHAnsi"/>
        </w:rPr>
        <w:t xml:space="preserve">. Therefore, in time, we should expect that traditionally weak actors, like rogue states or terrorist organizations, will gain have access to them </w:t>
      </w:r>
      <w:r w:rsidRPr="000E217D">
        <w:rPr>
          <w:rFonts w:asciiTheme="minorHAnsi" w:hAnsiTheme="minorHAnsi" w:cstheme="minorHAnsi"/>
        </w:rPr>
        <w:t>(Bernat, Posłuszna, 2018).</w:t>
      </w:r>
    </w:p>
    <w:p w14:paraId="3C9B6E13" w14:textId="77777777" w:rsidR="00D51310" w:rsidRPr="000E217D" w:rsidRDefault="00D51310" w:rsidP="00D51310">
      <w:pPr>
        <w:rPr>
          <w:rFonts w:asciiTheme="minorHAnsi" w:hAnsiTheme="minorHAnsi" w:cstheme="minorHAnsi"/>
        </w:rPr>
      </w:pPr>
    </w:p>
    <w:p w14:paraId="31DAB541"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China, Russia, and the US are developing dual use co-orbital ASATs that can stalk and attack other satellites using rendezvous and proximity operations – they make miscalculation highly likely</w:t>
      </w:r>
    </w:p>
    <w:p w14:paraId="2E685D19" w14:textId="77777777" w:rsidR="00D51310" w:rsidRPr="000E217D" w:rsidRDefault="00D51310" w:rsidP="00D51310">
      <w:pPr>
        <w:rPr>
          <w:rFonts w:asciiTheme="minorHAnsi" w:hAnsiTheme="minorHAnsi" w:cstheme="minorHAnsi"/>
        </w:rPr>
      </w:pPr>
      <w:r w:rsidRPr="000E217D">
        <w:rPr>
          <w:rStyle w:val="Style13ptBold"/>
          <w:rFonts w:asciiTheme="minorHAnsi" w:hAnsiTheme="minorHAnsi" w:cstheme="minorHAnsi"/>
        </w:rPr>
        <w:t xml:space="preserve">Chow ’17 - </w:t>
      </w:r>
      <w:r w:rsidRPr="000E217D">
        <w:rPr>
          <w:rFonts w:asciiTheme="minorHAnsi" w:hAnsiTheme="minorHAnsi" w:cstheme="min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31" w:history="1">
        <w:r w:rsidRPr="000E217D">
          <w:rPr>
            <w:rStyle w:val="Hyperlink"/>
            <w:rFonts w:asciiTheme="minorHAnsi" w:hAnsiTheme="minorHAnsi" w:cstheme="minorHAnsi"/>
          </w:rPr>
          <w:t>https://www.airuniversity.af.edu/Portals/10/SSQ/documents/Volume-11_Issue-2/Chow.pdf</w:t>
        </w:r>
      </w:hyperlink>
      <w:r w:rsidRPr="000E217D">
        <w:rPr>
          <w:rFonts w:asciiTheme="minorHAnsi" w:hAnsiTheme="minorHAnsi" w:cstheme="minorHAnsi"/>
        </w:rPr>
        <w:t xml:space="preserve">. </w:t>
      </w:r>
    </w:p>
    <w:p w14:paraId="74C863CB"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Abstract</w:t>
      </w:r>
    </w:p>
    <w:p w14:paraId="46A9492C"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Since 2008, </w:t>
      </w:r>
      <w:r w:rsidRPr="000E217D">
        <w:rPr>
          <w:rStyle w:val="StyleUnderline"/>
          <w:rFonts w:asciiTheme="minorHAnsi" w:hAnsiTheme="minorHAnsi" w:cstheme="minorHAnsi"/>
          <w:highlight w:val="green"/>
        </w:rPr>
        <w:t>China has been developing a</w:t>
      </w:r>
      <w:r w:rsidRPr="000E217D">
        <w:rPr>
          <w:rStyle w:val="StyleUnderline"/>
          <w:rFonts w:asciiTheme="minorHAnsi" w:hAnsiTheme="minorHAnsi" w:cstheme="minorHAnsi"/>
        </w:rPr>
        <w:t xml:space="preserve"> new </w:t>
      </w:r>
      <w:r w:rsidRPr="000E217D">
        <w:rPr>
          <w:rStyle w:val="Emphasis"/>
          <w:rFonts w:asciiTheme="minorHAnsi" w:hAnsiTheme="minorHAnsi" w:cstheme="minorHAnsi"/>
          <w:highlight w:val="green"/>
        </w:rPr>
        <w:t>co-orbital</w:t>
      </w:r>
      <w:r w:rsidRPr="000E217D">
        <w:rPr>
          <w:rStyle w:val="StyleUnderline"/>
          <w:rFonts w:asciiTheme="minorHAnsi" w:hAnsiTheme="minorHAnsi" w:cstheme="minorHAnsi"/>
        </w:rPr>
        <w:t xml:space="preserve"> antisatellite weapon</w:t>
      </w:r>
      <w:r w:rsidRPr="000E217D">
        <w:rPr>
          <w:rFonts w:asciiTheme="minorHAnsi" w:hAnsiTheme="minorHAnsi" w:cstheme="minorHAnsi"/>
        </w:rPr>
        <w:t xml:space="preserve"> (</w:t>
      </w:r>
      <w:r w:rsidRPr="000E217D">
        <w:rPr>
          <w:rStyle w:val="Emphasis"/>
          <w:rFonts w:asciiTheme="minorHAnsi" w:hAnsiTheme="minorHAnsi" w:cstheme="minorHAnsi"/>
          <w:highlight w:val="green"/>
        </w:rPr>
        <w:t>ASAT</w:t>
      </w:r>
      <w:r w:rsidRPr="000E217D">
        <w:rPr>
          <w:rFonts w:asciiTheme="minorHAnsi" w:hAnsiTheme="minorHAnsi" w:cstheme="minorHAnsi"/>
        </w:rPr>
        <w:t>). These “</w:t>
      </w:r>
      <w:r w:rsidRPr="000E217D">
        <w:rPr>
          <w:rStyle w:val="StyleUnderline"/>
          <w:rFonts w:asciiTheme="minorHAnsi" w:hAnsiTheme="minorHAnsi" w:cstheme="minorHAnsi"/>
          <w:highlight w:val="green"/>
        </w:rPr>
        <w:t>space stalkers</w:t>
      </w:r>
      <w:r w:rsidRPr="000E217D">
        <w:rPr>
          <w:rFonts w:asciiTheme="minorHAnsi" w:hAnsiTheme="minorHAnsi" w:cstheme="minorHAnsi"/>
        </w:rPr>
        <w:t xml:space="preserve">” </w:t>
      </w:r>
      <w:r w:rsidRPr="000E217D">
        <w:rPr>
          <w:rStyle w:val="StyleUnderline"/>
          <w:rFonts w:asciiTheme="minorHAnsi" w:hAnsiTheme="minorHAnsi" w:cstheme="minorHAnsi"/>
        </w:rPr>
        <w:t xml:space="preserve">could be placed on orbit </w:t>
      </w:r>
      <w:r w:rsidRPr="000E217D">
        <w:rPr>
          <w:rStyle w:val="StyleUnderline"/>
          <w:rFonts w:asciiTheme="minorHAnsi" w:hAnsiTheme="minorHAnsi" w:cstheme="minorHAnsi"/>
          <w:highlight w:val="green"/>
        </w:rPr>
        <w:t xml:space="preserve">in peacetime </w:t>
      </w:r>
      <w:r w:rsidRPr="000E217D">
        <w:rPr>
          <w:rStyle w:val="StyleUnderline"/>
          <w:rFonts w:asciiTheme="minorHAnsi" w:hAnsiTheme="minorHAnsi" w:cstheme="minorHAnsi"/>
        </w:rPr>
        <w:t xml:space="preserve">and maneuvered to </w:t>
      </w:r>
      <w:r w:rsidRPr="000E217D">
        <w:rPr>
          <w:rStyle w:val="StyleUnderline"/>
          <w:rFonts w:asciiTheme="minorHAnsi" w:hAnsiTheme="minorHAnsi" w:cstheme="minorHAnsi"/>
          <w:highlight w:val="green"/>
        </w:rPr>
        <w:t>tailgate US satellites</w:t>
      </w:r>
      <w:r w:rsidRPr="000E217D">
        <w:rPr>
          <w:rStyle w:val="StyleUnderline"/>
          <w:rFonts w:asciiTheme="minorHAnsi" w:hAnsiTheme="minorHAnsi" w:cstheme="minorHAnsi"/>
        </w:rPr>
        <w:t xml:space="preserve"> during a crisis</w:t>
      </w:r>
      <w:r w:rsidRPr="000E217D">
        <w:rPr>
          <w:rFonts w:asciiTheme="minorHAnsi" w:hAnsiTheme="minorHAnsi" w:cstheme="minorHAnsi"/>
        </w:rPr>
        <w:t xml:space="preserve">. At a moment’s notice, </w:t>
      </w:r>
      <w:r w:rsidRPr="000E217D">
        <w:rPr>
          <w:rStyle w:val="StyleUnderline"/>
          <w:rFonts w:asciiTheme="minorHAnsi" w:hAnsiTheme="minorHAnsi" w:cstheme="minorHAnsi"/>
          <w:highlight w:val="green"/>
        </w:rPr>
        <w:t>they</w:t>
      </w:r>
      <w:r w:rsidRPr="000E217D">
        <w:rPr>
          <w:rStyle w:val="StyleUnderline"/>
          <w:rFonts w:asciiTheme="minorHAnsi" w:hAnsiTheme="minorHAnsi" w:cstheme="minorHAnsi"/>
        </w:rPr>
        <w:t xml:space="preserve"> could </w:t>
      </w:r>
      <w:r w:rsidRPr="000E217D">
        <w:rPr>
          <w:rStyle w:val="StyleUnderline"/>
          <w:rFonts w:asciiTheme="minorHAnsi" w:hAnsiTheme="minorHAnsi" w:cstheme="minorHAnsi"/>
          <w:highlight w:val="green"/>
        </w:rPr>
        <w:t>simultaneously attack</w:t>
      </w:r>
      <w:r w:rsidRPr="000E217D">
        <w:rPr>
          <w:rStyle w:val="StyleUnderline"/>
          <w:rFonts w:asciiTheme="minorHAnsi" w:hAnsiTheme="minorHAnsi" w:cstheme="minorHAnsi"/>
        </w:rPr>
        <w:t xml:space="preserve"> multiple critical satellites </w:t>
      </w:r>
      <w:r w:rsidRPr="000E217D">
        <w:rPr>
          <w:rStyle w:val="StyleUnderline"/>
          <w:rFonts w:asciiTheme="minorHAnsi" w:hAnsiTheme="minorHAnsi" w:cstheme="minorHAnsi"/>
          <w:highlight w:val="green"/>
        </w:rPr>
        <w:t>from such close proximity that the</w:t>
      </w:r>
      <w:r w:rsidRPr="000E217D">
        <w:rPr>
          <w:rStyle w:val="StyleUnderline"/>
          <w:rFonts w:asciiTheme="minorHAnsi" w:hAnsiTheme="minorHAnsi" w:cstheme="minorHAnsi"/>
        </w:rPr>
        <w:t xml:space="preserve"> </w:t>
      </w:r>
      <w:r w:rsidRPr="000E217D">
        <w:rPr>
          <w:rStyle w:val="Emphasis"/>
          <w:rFonts w:asciiTheme="minorHAnsi" w:hAnsiTheme="minorHAnsi" w:cstheme="minorHAnsi"/>
          <w:highlight w:val="green"/>
        </w:rPr>
        <w:t>U</w:t>
      </w:r>
      <w:r w:rsidRPr="000E217D">
        <w:rPr>
          <w:rStyle w:val="StyleUnderline"/>
          <w:rFonts w:asciiTheme="minorHAnsi" w:hAnsiTheme="minorHAnsi" w:cstheme="minorHAnsi"/>
        </w:rPr>
        <w:t xml:space="preserve">nited </w:t>
      </w:r>
      <w:r w:rsidRPr="000E217D">
        <w:rPr>
          <w:rStyle w:val="Emphasis"/>
          <w:rFonts w:asciiTheme="minorHAnsi" w:hAnsiTheme="minorHAnsi" w:cstheme="minorHAnsi"/>
          <w:highlight w:val="green"/>
        </w:rPr>
        <w:t>S</w:t>
      </w:r>
      <w:r w:rsidRPr="000E217D">
        <w:rPr>
          <w:rStyle w:val="StyleUnderline"/>
          <w:rFonts w:asciiTheme="minorHAnsi" w:hAnsiTheme="minorHAnsi" w:cstheme="minorHAnsi"/>
        </w:rPr>
        <w:t xml:space="preserve">tates </w:t>
      </w:r>
      <w:r w:rsidRPr="000E217D">
        <w:rPr>
          <w:rStyle w:val="Emphasis"/>
          <w:rFonts w:asciiTheme="minorHAnsi" w:hAnsiTheme="minorHAnsi" w:cstheme="minorHAnsi"/>
          <w:highlight w:val="green"/>
        </w:rPr>
        <w:t>would not have time to prevent damage</w:t>
      </w:r>
      <w:r w:rsidRPr="000E217D">
        <w:rPr>
          <w:rFonts w:asciiTheme="minorHAnsi" w:hAnsiTheme="minorHAnsi" w:cstheme="minorHAnsi"/>
        </w:rPr>
        <w:t xml:space="preserve">. </w:t>
      </w:r>
      <w:r w:rsidRPr="000E217D">
        <w:rPr>
          <w:rStyle w:val="StyleUnderline"/>
          <w:rFonts w:asciiTheme="minorHAnsi" w:hAnsiTheme="minorHAnsi" w:cstheme="minorHAnsi"/>
        </w:rPr>
        <w:t>Current</w:t>
      </w:r>
      <w:r w:rsidRPr="000E217D">
        <w:rPr>
          <w:rFonts w:asciiTheme="minorHAnsi" w:hAnsiTheme="minorHAnsi" w:cstheme="minorHAnsi"/>
        </w:rPr>
        <w:t xml:space="preserve"> national security </w:t>
      </w:r>
      <w:r w:rsidRPr="000E217D">
        <w:rPr>
          <w:rStyle w:val="StyleUnderline"/>
          <w:rFonts w:asciiTheme="minorHAnsi" w:hAnsiTheme="minorHAnsi" w:cstheme="minorHAnsi"/>
        </w:rPr>
        <w:t>space strategy</w:t>
      </w:r>
      <w:r w:rsidRPr="000E217D">
        <w:rPr>
          <w:rFonts w:asciiTheme="minorHAnsi" w:hAnsiTheme="minorHAnsi" w:cstheme="minorHAnsi"/>
        </w:rPr>
        <w:t xml:space="preserve">, existing and developing space defense capabilities, and current proposals for dealing with weapons in space </w:t>
      </w:r>
      <w:r w:rsidRPr="000E217D">
        <w:rPr>
          <w:rStyle w:val="StyleUnderline"/>
          <w:rFonts w:asciiTheme="minorHAnsi" w:hAnsiTheme="minorHAnsi" w:cstheme="minorHAnsi"/>
        </w:rPr>
        <w:t>cannot counter this new threat</w:t>
      </w:r>
      <w:r w:rsidRPr="000E217D">
        <w:rPr>
          <w:rFonts w:asciiTheme="minorHAnsi" w:hAnsiTheme="minorHAnsi" w:cstheme="minorHAnsi"/>
        </w:rPr>
        <w:t xml:space="preserve">. Since space stalkers cannot be reliably distinguished from ordinary satellites, these </w:t>
      </w:r>
      <w:r w:rsidRPr="000E217D">
        <w:rPr>
          <w:rFonts w:asciiTheme="minorHAnsi" w:hAnsiTheme="minorHAnsi" w:cstheme="minorHAnsi"/>
        </w:rPr>
        <w:lastRenderedPageBreak/>
        <w:t>ASATs cannot be banned outright. Instead, this article proposes to ban threatening positioning of space objects</w:t>
      </w:r>
      <w:r w:rsidRPr="000E217D">
        <w:rPr>
          <w:rStyle w:val="StyleUnderline"/>
          <w:rFonts w:asciiTheme="minorHAnsi" w:hAnsiTheme="minorHAnsi" w:cstheme="minorHAnsi"/>
        </w:rPr>
        <w:t>,</w:t>
      </w:r>
      <w:r w:rsidRPr="000E217D">
        <w:rPr>
          <w:rFonts w:asciiTheme="minorHAnsi" w:hAnsiTheme="minorHAnsi" w:cstheme="minorHAnsi"/>
        </w:rPr>
        <w:t xml:space="preserve"> whether satellites or space stalkers. As these positions can be observed by multiple countries, </w:t>
      </w:r>
      <w:r w:rsidRPr="000E217D">
        <w:rPr>
          <w:rStyle w:val="StyleUnderline"/>
          <w:rFonts w:asciiTheme="minorHAnsi" w:hAnsiTheme="minorHAnsi" w:cstheme="minorHAnsi"/>
        </w:rPr>
        <w:t>the United States should</w:t>
      </w:r>
      <w:r w:rsidRPr="000E217D">
        <w:rPr>
          <w:rFonts w:asciiTheme="minorHAnsi" w:hAnsiTheme="minorHAnsi" w:cstheme="minorHAnsi"/>
        </w:rPr>
        <w:t xml:space="preserve"> declare and </w:t>
      </w:r>
      <w:r w:rsidRPr="000E217D">
        <w:rPr>
          <w:rStyle w:val="StyleUnderline"/>
          <w:rFonts w:asciiTheme="minorHAnsi" w:hAnsiTheme="minorHAnsi" w:cstheme="minorHAnsi"/>
        </w:rPr>
        <w:t>work with the international community to agree</w:t>
      </w:r>
      <w:r w:rsidRPr="000E217D">
        <w:rPr>
          <w:rFonts w:asciiTheme="minorHAnsi" w:hAnsiTheme="minorHAnsi" w:cstheme="minorHAnsi"/>
        </w:rPr>
        <w:t xml:space="preserve"> </w:t>
      </w:r>
      <w:r w:rsidRPr="000E217D">
        <w:rPr>
          <w:rStyle w:val="StyleUnderline"/>
          <w:rFonts w:asciiTheme="minorHAnsi" w:hAnsiTheme="minorHAnsi" w:cstheme="minorHAnsi"/>
        </w:rPr>
        <w:t>that any country</w:t>
      </w:r>
      <w:r w:rsidRPr="000E217D">
        <w:rPr>
          <w:rFonts w:asciiTheme="minorHAnsi" w:hAnsiTheme="minorHAnsi" w:cstheme="minorHAnsi"/>
        </w:rPr>
        <w:t xml:space="preserve"> </w:t>
      </w:r>
      <w:r w:rsidRPr="000E217D">
        <w:rPr>
          <w:rStyle w:val="StyleUnderline"/>
          <w:rFonts w:asciiTheme="minorHAnsi" w:hAnsiTheme="minorHAnsi" w:cstheme="minorHAnsi"/>
        </w:rPr>
        <w:t>configuring</w:t>
      </w:r>
      <w:r w:rsidRPr="000E217D">
        <w:rPr>
          <w:rFonts w:asciiTheme="minorHAnsi" w:hAnsiTheme="minorHAnsi" w:cstheme="minorHAnsi"/>
        </w:rPr>
        <w:t xml:space="preserve"> and readying space </w:t>
      </w:r>
      <w:r w:rsidRPr="000E217D">
        <w:rPr>
          <w:rStyle w:val="StyleUnderline"/>
          <w:rFonts w:asciiTheme="minorHAnsi" w:hAnsiTheme="minorHAnsi" w:cstheme="minorHAnsi"/>
        </w:rPr>
        <w:t>stalkers</w:t>
      </w:r>
      <w:r w:rsidRPr="000E217D">
        <w:rPr>
          <w:rFonts w:asciiTheme="minorHAnsi" w:hAnsiTheme="minorHAnsi" w:cstheme="minorHAnsi"/>
        </w:rPr>
        <w:t xml:space="preserve"> </w:t>
      </w:r>
      <w:r w:rsidRPr="000E217D">
        <w:rPr>
          <w:rStyle w:val="StyleUnderline"/>
          <w:rFonts w:asciiTheme="minorHAnsi" w:hAnsiTheme="minorHAnsi" w:cstheme="minorHAnsi"/>
        </w:rPr>
        <w:t>for attack demonstrates hostile intent</w:t>
      </w:r>
      <w:r w:rsidRPr="000E217D">
        <w:rPr>
          <w:rFonts w:asciiTheme="minorHAnsi" w:hAnsiTheme="minorHAnsi" w:cstheme="minorHAnsi"/>
        </w:rPr>
        <w:t xml:space="preserve">, </w:t>
      </w:r>
      <w:r w:rsidRPr="000E217D">
        <w:rPr>
          <w:rStyle w:val="StyleUnderline"/>
          <w:rFonts w:asciiTheme="minorHAnsi" w:hAnsiTheme="minorHAnsi" w:cstheme="minorHAnsi"/>
        </w:rPr>
        <w:t>which justifies preemptive self-defense</w:t>
      </w:r>
      <w:r w:rsidRPr="000E217D">
        <w:rPr>
          <w:rFonts w:asciiTheme="minorHAnsi" w:hAnsiTheme="minorHAnsi" w:cstheme="minorHAnsi"/>
        </w:rPr>
        <w:t xml:space="preserve"> as the last resort. In the case of space stalkers, self-defense is a justified action rather than a pretext for aggression. The proposed scheme would be effective in deterring and defending against space stalkers.</w:t>
      </w:r>
    </w:p>
    <w:p w14:paraId="67690283"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0E217D">
        <w:rPr>
          <w:rStyle w:val="StyleUnderline"/>
          <w:rFonts w:asciiTheme="minorHAnsi" w:hAnsiTheme="minorHAnsi" w:cstheme="minorHAnsi"/>
        </w:rPr>
        <w:t>The</w:t>
      </w:r>
      <w:r w:rsidRPr="000E217D">
        <w:rPr>
          <w:rFonts w:asciiTheme="minorHAnsi" w:hAnsiTheme="minorHAnsi" w:cstheme="minorHAnsi"/>
        </w:rPr>
        <w:t xml:space="preserve"> Department of Defense (</w:t>
      </w:r>
      <w:r w:rsidRPr="000E217D">
        <w:rPr>
          <w:rStyle w:val="StyleUnderline"/>
          <w:rFonts w:asciiTheme="minorHAnsi" w:hAnsiTheme="minorHAnsi" w:cstheme="minorHAnsi"/>
        </w:rPr>
        <w:t>DOD</w:t>
      </w:r>
      <w:r w:rsidRPr="000E217D">
        <w:rPr>
          <w:rFonts w:asciiTheme="minorHAnsi" w:hAnsiTheme="minorHAnsi" w:cstheme="minorHAnsi"/>
        </w:rPr>
        <w:t xml:space="preserve">) </w:t>
      </w:r>
      <w:r w:rsidRPr="000E217D">
        <w:rPr>
          <w:rStyle w:val="StyleUnderline"/>
          <w:rFonts w:asciiTheme="minorHAnsi" w:hAnsiTheme="minorHAnsi" w:cstheme="minorHAnsi"/>
        </w:rPr>
        <w:t>is</w:t>
      </w:r>
      <w:r w:rsidRPr="000E217D">
        <w:rPr>
          <w:rFonts w:asciiTheme="minorHAnsi" w:hAnsiTheme="minorHAnsi" w:cstheme="minorHAnsi"/>
        </w:rPr>
        <w:t xml:space="preserve"> increasingly </w:t>
      </w:r>
      <w:r w:rsidRPr="000E217D">
        <w:rPr>
          <w:rStyle w:val="StyleUnderline"/>
          <w:rFonts w:asciiTheme="minorHAnsi" w:hAnsiTheme="minorHAnsi" w:cstheme="minorHAnsi"/>
        </w:rPr>
        <w:t>concerned</w:t>
      </w:r>
      <w:r w:rsidRPr="000E217D">
        <w:rPr>
          <w:rFonts w:asciiTheme="minorHAnsi" w:hAnsiTheme="minorHAnsi" w:cstheme="minorHAnsi"/>
        </w:rPr>
        <w:t xml:space="preserve">, particularly </w:t>
      </w:r>
      <w:r w:rsidRPr="000E217D">
        <w:rPr>
          <w:rStyle w:val="StyleUnderline"/>
          <w:rFonts w:asciiTheme="minorHAnsi" w:hAnsiTheme="minorHAnsi" w:cstheme="minorHAnsi"/>
        </w:rPr>
        <w:t>about the space threat from China</w:t>
      </w:r>
      <w:r w:rsidRPr="000E217D">
        <w:rPr>
          <w:rFonts w:asciiTheme="minorHAnsi" w:hAnsiTheme="minorHAnsi" w:cstheme="minorHAnsi"/>
        </w:rPr>
        <w:t>. In its annual reports to Congress, Military and Security Developments Involving the People’s Republic of China for 2013,2 2014,3 2015,4 and 2016,5 the DOD has warned repeatedly: “</w:t>
      </w:r>
      <w:r w:rsidRPr="000E217D">
        <w:rPr>
          <w:rStyle w:val="StyleUnderline"/>
          <w:rFonts w:asciiTheme="minorHAnsi" w:hAnsiTheme="minorHAnsi" w:cstheme="minorHAnsi"/>
        </w:rPr>
        <w:t>PLA</w:t>
      </w:r>
      <w:r w:rsidRPr="000E217D">
        <w:rPr>
          <w:rFonts w:asciiTheme="minorHAnsi" w:hAnsiTheme="minorHAnsi" w:cstheme="minorHAnsi"/>
        </w:rPr>
        <w:t xml:space="preserve"> [People’s Liberation Army] </w:t>
      </w:r>
      <w:r w:rsidRPr="000E217D">
        <w:rPr>
          <w:rStyle w:val="StyleUnderline"/>
          <w:rFonts w:asciiTheme="minorHAnsi" w:hAnsiTheme="minorHAnsi" w:cstheme="minorHAnsi"/>
        </w:rPr>
        <w:t>writings</w:t>
      </w:r>
      <w:r w:rsidRPr="000E217D">
        <w:rPr>
          <w:rFonts w:asciiTheme="minorHAnsi" w:hAnsiTheme="minorHAnsi" w:cstheme="minorHAnsi"/>
        </w:rPr>
        <w:t xml:space="preserve"> </w:t>
      </w:r>
      <w:r w:rsidRPr="000E217D">
        <w:rPr>
          <w:rStyle w:val="StyleUnderline"/>
          <w:rFonts w:asciiTheme="minorHAnsi" w:hAnsiTheme="minorHAnsi" w:cstheme="minorHAnsi"/>
        </w:rPr>
        <w:t>emphasize the necessity of ‘destroying</w:t>
      </w:r>
      <w:r w:rsidRPr="000E217D">
        <w:rPr>
          <w:rFonts w:asciiTheme="minorHAnsi" w:hAnsiTheme="minorHAnsi" w:cstheme="minorHAnsi"/>
        </w:rPr>
        <w:t xml:space="preserve">, damaging, and interfering with </w:t>
      </w:r>
      <w:r w:rsidRPr="000E217D">
        <w:rPr>
          <w:rStyle w:val="StyleUnderline"/>
          <w:rFonts w:asciiTheme="minorHAnsi" w:hAnsiTheme="minorHAnsi" w:cstheme="minorHAnsi"/>
        </w:rPr>
        <w:t>the enemy’s reconnaissance . . . and communications satellites</w:t>
      </w:r>
      <w:r w:rsidRPr="000E217D">
        <w:rPr>
          <w:rFonts w:asciiTheme="minorHAnsi" w:hAnsiTheme="minorHAnsi" w:cstheme="minorHAnsi"/>
        </w:rPr>
        <w:t xml:space="preserve">,’ suggesting that such </w:t>
      </w:r>
      <w:r w:rsidRPr="000E217D">
        <w:rPr>
          <w:rStyle w:val="StyleUnderline"/>
          <w:rFonts w:asciiTheme="minorHAnsi" w:hAnsiTheme="minorHAnsi" w:cstheme="minorHAnsi"/>
        </w:rPr>
        <w:t>systems</w:t>
      </w:r>
      <w:r w:rsidRPr="000E217D">
        <w:rPr>
          <w:rFonts w:asciiTheme="minorHAnsi" w:hAnsiTheme="minorHAnsi" w:cstheme="minorHAnsi"/>
        </w:rPr>
        <w:t xml:space="preserve">, as well as navigation and early warning satellites, </w:t>
      </w:r>
      <w:r w:rsidRPr="000E217D">
        <w:rPr>
          <w:rStyle w:val="StyleUnderline"/>
          <w:rFonts w:asciiTheme="minorHAnsi" w:hAnsiTheme="minorHAnsi" w:cstheme="minorHAnsi"/>
        </w:rPr>
        <w:t>could be</w:t>
      </w:r>
      <w:r w:rsidRPr="000E217D">
        <w:rPr>
          <w:rFonts w:asciiTheme="minorHAnsi" w:hAnsiTheme="minorHAnsi" w:cstheme="minorHAnsi"/>
        </w:rPr>
        <w:t xml:space="preserve"> among the </w:t>
      </w:r>
      <w:r w:rsidRPr="000E217D">
        <w:rPr>
          <w:rStyle w:val="StyleUnderline"/>
          <w:rFonts w:asciiTheme="minorHAnsi" w:hAnsiTheme="minorHAnsi" w:cstheme="minorHAnsi"/>
        </w:rPr>
        <w:t>targets</w:t>
      </w:r>
      <w:r w:rsidRPr="000E217D">
        <w:rPr>
          <w:rFonts w:asciiTheme="minorHAnsi" w:hAnsiTheme="minorHAnsi" w:cstheme="minorHAnsi"/>
        </w:rPr>
        <w:t xml:space="preserve"> of attacks </w:t>
      </w:r>
      <w:r w:rsidRPr="000E217D">
        <w:rPr>
          <w:rStyle w:val="StyleUnderline"/>
          <w:rFonts w:asciiTheme="minorHAnsi" w:hAnsiTheme="minorHAnsi" w:cstheme="minorHAnsi"/>
        </w:rPr>
        <w:t>designed to ‘blind and deafen the enemy.’</w:t>
      </w:r>
      <w:r w:rsidRPr="000E217D">
        <w:rPr>
          <w:rFonts w:asciiTheme="minorHAnsi" w:hAnsiTheme="minorHAnsi" w:cstheme="minorHAnsi"/>
        </w:rPr>
        <w:t xml:space="preserve"> ” Gen John </w:t>
      </w:r>
      <w:r w:rsidRPr="000E217D">
        <w:rPr>
          <w:rStyle w:val="Emphasis"/>
          <w:rFonts w:asciiTheme="minorHAnsi" w:hAnsiTheme="minorHAnsi" w:cstheme="minorHAnsi"/>
          <w:highlight w:val="green"/>
        </w:rPr>
        <w:t>Hyten</w:t>
      </w:r>
      <w:r w:rsidRPr="000E217D">
        <w:rPr>
          <w:rFonts w:asciiTheme="minorHAnsi" w:hAnsiTheme="minorHAnsi" w:cstheme="minorHAnsi"/>
        </w:rPr>
        <w:t xml:space="preserve">, the former head of Air Force Space Command, </w:t>
      </w:r>
      <w:r w:rsidRPr="000E217D">
        <w:rPr>
          <w:rStyle w:val="StyleUnderline"/>
          <w:rFonts w:asciiTheme="minorHAnsi" w:hAnsiTheme="minorHAnsi" w:cstheme="minorHAnsi"/>
          <w:highlight w:val="green"/>
        </w:rPr>
        <w:t xml:space="preserve">said </w:t>
      </w:r>
      <w:r w:rsidRPr="000E217D">
        <w:rPr>
          <w:rStyle w:val="Emphasis"/>
          <w:rFonts w:asciiTheme="minorHAnsi" w:hAnsiTheme="minorHAnsi" w:cstheme="minorHAnsi"/>
          <w:highlight w:val="green"/>
        </w:rPr>
        <w:t>without space assets</w:t>
      </w:r>
      <w:r w:rsidRPr="000E217D">
        <w:rPr>
          <w:rFonts w:asciiTheme="minorHAnsi" w:hAnsiTheme="minorHAnsi" w:cstheme="minorHAnsi"/>
        </w:rPr>
        <w:t xml:space="preserve">, </w:t>
      </w:r>
      <w:r w:rsidRPr="000E217D">
        <w:rPr>
          <w:rStyle w:val="StyleUnderline"/>
          <w:rFonts w:asciiTheme="minorHAnsi" w:hAnsiTheme="minorHAnsi" w:cstheme="minorHAnsi"/>
          <w:highlight w:val="green"/>
        </w:rPr>
        <w:t>the</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U</w:t>
      </w:r>
      <w:r w:rsidRPr="000E217D">
        <w:rPr>
          <w:rStyle w:val="StyleUnderline"/>
          <w:rFonts w:asciiTheme="minorHAnsi" w:hAnsiTheme="minorHAnsi" w:cstheme="minorHAnsi"/>
        </w:rPr>
        <w:t xml:space="preserve">nited </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tates </w:t>
      </w:r>
      <w:r w:rsidRPr="000E217D">
        <w:rPr>
          <w:rStyle w:val="StyleUnderline"/>
          <w:rFonts w:asciiTheme="minorHAnsi" w:hAnsiTheme="minorHAnsi" w:cstheme="minorHAnsi"/>
          <w:highlight w:val="green"/>
        </w:rPr>
        <w:t xml:space="preserve">would </w:t>
      </w:r>
      <w:r w:rsidRPr="000E217D">
        <w:rPr>
          <w:rStyle w:val="StyleUnderline"/>
          <w:rFonts w:asciiTheme="minorHAnsi" w:hAnsiTheme="minorHAnsi" w:cstheme="minorHAnsi"/>
        </w:rPr>
        <w:t xml:space="preserve">be </w:t>
      </w:r>
      <w:r w:rsidRPr="000E217D">
        <w:rPr>
          <w:rStyle w:val="Emphasis"/>
          <w:rFonts w:asciiTheme="minorHAnsi" w:hAnsiTheme="minorHAnsi" w:cstheme="minorHAnsi"/>
        </w:rPr>
        <w:t xml:space="preserve">forced to </w:t>
      </w:r>
      <w:r w:rsidRPr="000E217D">
        <w:rPr>
          <w:rStyle w:val="Emphasis"/>
          <w:rFonts w:asciiTheme="minorHAnsi" w:hAnsiTheme="minorHAnsi" w:cstheme="minorHAnsi"/>
          <w:highlight w:val="green"/>
        </w:rPr>
        <w:t>revert to industrial age warfare</w:t>
      </w:r>
      <w:r w:rsidRPr="000E217D">
        <w:rPr>
          <w:rFonts w:asciiTheme="minorHAnsi" w:hAnsiTheme="minorHAnsi" w:cstheme="minorHAnsi"/>
        </w:rPr>
        <w:t>: “It’s Vietnam, Korea and World War II”—</w:t>
      </w:r>
      <w:r w:rsidRPr="000E217D">
        <w:rPr>
          <w:rStyle w:val="StyleUnderline"/>
          <w:rFonts w:asciiTheme="minorHAnsi" w:hAnsiTheme="minorHAnsi" w:cstheme="minorHAnsi"/>
        </w:rPr>
        <w:t>no more precision missiles and smart bombs</w:t>
      </w:r>
      <w:r w:rsidRPr="000E217D">
        <w:rPr>
          <w:rFonts w:asciiTheme="minorHAnsi" w:hAnsiTheme="minorHAnsi" w:cstheme="minorHAnsi"/>
        </w:rPr>
        <w:t>.6 Hyten was also quoted as saying that “</w:t>
      </w:r>
      <w:r w:rsidRPr="000E217D">
        <w:rPr>
          <w:rStyle w:val="StyleUnderline"/>
          <w:rFonts w:asciiTheme="minorHAnsi" w:hAnsiTheme="minorHAnsi" w:cstheme="minorHAnsi"/>
        </w:rPr>
        <w:t>China will soon be able to threaten US satellites in every orbital regime</w:t>
      </w:r>
      <w:r w:rsidRPr="000E217D">
        <w:rPr>
          <w:rFonts w:asciiTheme="minorHAnsi" w:hAnsiTheme="minorHAnsi" w:cstheme="minorHAnsi"/>
        </w:rPr>
        <w:t xml:space="preserve">, from low Earth orbit a few hundred miles above the Earth, to geosynchronous orbit more than 20,000 miles up—where some of the military’s most important satellites circle the Earth. . . . Now </w:t>
      </w:r>
      <w:r w:rsidRPr="000E217D">
        <w:rPr>
          <w:rStyle w:val="StyleUnderline"/>
          <w:rFonts w:asciiTheme="minorHAnsi" w:hAnsiTheme="minorHAnsi" w:cstheme="minorHAnsi"/>
        </w:rPr>
        <w:t>we have to figure out how to defend those satellites.</w:t>
      </w:r>
      <w:r w:rsidRPr="000E217D">
        <w:rPr>
          <w:rFonts w:asciiTheme="minorHAnsi" w:hAnsiTheme="minorHAnsi" w:cstheme="minorHAnsi"/>
        </w:rPr>
        <w:t>”7</w:t>
      </w:r>
    </w:p>
    <w:p w14:paraId="42923A26"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As threats from ground-based ASATs (such as traditional threats from ballistic missiles, lasers, and jammers and the newer cyber attacks8 ) grow, </w:t>
      </w:r>
      <w:r w:rsidRPr="000E217D">
        <w:rPr>
          <w:rStyle w:val="StyleUnderline"/>
          <w:rFonts w:asciiTheme="minorHAnsi" w:hAnsiTheme="minorHAnsi" w:cstheme="minorHAnsi"/>
        </w:rPr>
        <w:t>it is easy</w:t>
      </w:r>
      <w:r w:rsidRPr="000E217D">
        <w:rPr>
          <w:rFonts w:asciiTheme="minorHAnsi" w:hAnsiTheme="minorHAnsi" w:cstheme="minorHAnsi"/>
        </w:rPr>
        <w:t xml:space="preserve"> to continue focusing on these much more well-known ASATs and </w:t>
      </w:r>
      <w:r w:rsidRPr="000E217D">
        <w:rPr>
          <w:rStyle w:val="StyleUnderline"/>
          <w:rFonts w:asciiTheme="minorHAnsi" w:hAnsiTheme="minorHAnsi" w:cstheme="minorHAnsi"/>
        </w:rPr>
        <w:t>ignore China’s</w:t>
      </w:r>
      <w:r w:rsidRPr="000E217D">
        <w:rPr>
          <w:rFonts w:asciiTheme="minorHAnsi" w:hAnsiTheme="minorHAnsi" w:cstheme="minorHAnsi"/>
        </w:rPr>
        <w:t xml:space="preserve"> developing </w:t>
      </w:r>
      <w:r w:rsidRPr="000E217D">
        <w:rPr>
          <w:rStyle w:val="StyleUnderline"/>
          <w:rFonts w:asciiTheme="minorHAnsi" w:hAnsiTheme="minorHAnsi" w:cstheme="minorHAnsi"/>
        </w:rPr>
        <w:t>co-orbital ASAT</w:t>
      </w:r>
      <w:r w:rsidRPr="000E217D">
        <w:rPr>
          <w:rFonts w:asciiTheme="minorHAnsi" w:hAnsiTheme="minorHAnsi" w:cstheme="minorHAnsi"/>
        </w:rPr>
        <w:t xml:space="preserve">—hereafter what this article refers to as </w:t>
      </w:r>
      <w:r w:rsidRPr="000E217D">
        <w:rPr>
          <w:rStyle w:val="StyleUnderline"/>
          <w:rFonts w:asciiTheme="minorHAnsi" w:hAnsiTheme="minorHAnsi" w:cstheme="minorHAnsi"/>
        </w:rPr>
        <w:t>space stalkers</w:t>
      </w:r>
      <w:r w:rsidRPr="000E217D">
        <w:rPr>
          <w:rFonts w:asciiTheme="minorHAnsi" w:hAnsiTheme="minorHAnsi" w:cstheme="min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0E217D">
        <w:rPr>
          <w:rStyle w:val="StyleUnderline"/>
          <w:rFonts w:asciiTheme="minorHAnsi" w:hAnsiTheme="minorHAnsi" w:cstheme="minorHAnsi"/>
        </w:rPr>
        <w:t>recent</w:t>
      </w:r>
      <w:r w:rsidRPr="000E217D">
        <w:rPr>
          <w:rFonts w:asciiTheme="minorHAnsi" w:hAnsiTheme="minorHAnsi" w:cstheme="minorHAnsi"/>
        </w:rPr>
        <w:t xml:space="preserve"> space </w:t>
      </w:r>
      <w:r w:rsidRPr="000E217D">
        <w:rPr>
          <w:rStyle w:val="StyleUnderline"/>
          <w:rFonts w:asciiTheme="minorHAnsi" w:hAnsiTheme="minorHAnsi" w:cstheme="minorHAnsi"/>
        </w:rPr>
        <w:t>activities indicate it is developing co-orbital antisatellite systems</w:t>
      </w:r>
      <w:r w:rsidRPr="000E217D">
        <w:rPr>
          <w:rFonts w:asciiTheme="minorHAnsi" w:hAnsiTheme="minorHAnsi" w:cstheme="minorHAnsi"/>
        </w:rPr>
        <w:t xml:space="preserve"> to target US space assets. These systems consist of </w:t>
      </w:r>
      <w:r w:rsidRPr="000E217D">
        <w:rPr>
          <w:rStyle w:val="StyleUnderline"/>
          <w:rFonts w:asciiTheme="minorHAnsi" w:hAnsiTheme="minorHAnsi" w:cstheme="minorHAnsi"/>
        </w:rPr>
        <w:t>a satellite armed with a weapon</w:t>
      </w:r>
      <w:r w:rsidRPr="000E217D">
        <w:rPr>
          <w:rFonts w:asciiTheme="minorHAnsi" w:hAnsiTheme="minorHAnsi" w:cstheme="minorHAnsi"/>
        </w:rPr>
        <w:t xml:space="preserve"> </w:t>
      </w:r>
      <w:r w:rsidRPr="000E217D">
        <w:rPr>
          <w:rStyle w:val="StyleUnderline"/>
          <w:rFonts w:asciiTheme="minorHAnsi" w:hAnsiTheme="minorHAnsi" w:cstheme="minorHAnsi"/>
        </w:rPr>
        <w:t>such as an explosive charge</w:t>
      </w:r>
      <w:r w:rsidRPr="000E217D">
        <w:rPr>
          <w:rFonts w:asciiTheme="minorHAnsi" w:hAnsiTheme="minorHAnsi" w:cstheme="minorHAnsi"/>
        </w:rPr>
        <w:t xml:space="preserve">, fragmentation device, kinetic energy weapon, laser, radio frequency weapon, jammer, </w:t>
      </w:r>
      <w:r w:rsidRPr="000E217D">
        <w:rPr>
          <w:rStyle w:val="StyleUnderline"/>
          <w:rFonts w:asciiTheme="minorHAnsi" w:hAnsiTheme="minorHAnsi" w:cstheme="minorHAnsi"/>
        </w:rPr>
        <w:t>or robotic arm</w:t>
      </w:r>
      <w:r w:rsidRPr="000E217D">
        <w:rPr>
          <w:rFonts w:asciiTheme="minorHAnsi" w:hAnsiTheme="minorHAnsi" w:cstheme="minorHAnsi"/>
        </w:rPr>
        <w:t xml:space="preserve">.”10 Space </w:t>
      </w:r>
      <w:r w:rsidRPr="000E217D">
        <w:rPr>
          <w:rStyle w:val="StyleUnderline"/>
          <w:rFonts w:asciiTheme="minorHAnsi" w:hAnsiTheme="minorHAnsi" w:cstheme="minorHAnsi"/>
          <w:highlight w:val="green"/>
        </w:rPr>
        <w:t>objects capable of</w:t>
      </w:r>
      <w:r w:rsidRPr="000E217D">
        <w:rPr>
          <w:rFonts w:asciiTheme="minorHAnsi" w:hAnsiTheme="minorHAnsi" w:cstheme="minorHAnsi"/>
          <w:highlight w:val="green"/>
        </w:rPr>
        <w:t xml:space="preserve"> </w:t>
      </w:r>
      <w:r w:rsidRPr="000E217D">
        <w:rPr>
          <w:rStyle w:val="Emphasis"/>
          <w:rFonts w:asciiTheme="minorHAnsi" w:hAnsiTheme="minorHAnsi" w:cstheme="minorHAnsi"/>
          <w:highlight w:val="green"/>
        </w:rPr>
        <w:t>r</w:t>
      </w:r>
      <w:r w:rsidRPr="000E217D">
        <w:rPr>
          <w:rFonts w:asciiTheme="minorHAnsi" w:hAnsiTheme="minorHAnsi" w:cstheme="minorHAnsi"/>
        </w:rPr>
        <w:t xml:space="preserve">endezvous </w:t>
      </w:r>
      <w:r w:rsidRPr="000E217D">
        <w:rPr>
          <w:rStyle w:val="Emphasis"/>
          <w:rFonts w:asciiTheme="minorHAnsi" w:hAnsiTheme="minorHAnsi" w:cstheme="minorHAnsi"/>
          <w:highlight w:val="green"/>
        </w:rPr>
        <w:t>p</w:t>
      </w:r>
      <w:r w:rsidRPr="000E217D">
        <w:rPr>
          <w:rFonts w:asciiTheme="minorHAnsi" w:hAnsiTheme="minorHAnsi" w:cstheme="minorHAnsi"/>
        </w:rPr>
        <w:t xml:space="preserve">roximity </w:t>
      </w:r>
      <w:r w:rsidRPr="000E217D">
        <w:rPr>
          <w:rStyle w:val="Emphasis"/>
          <w:rFonts w:asciiTheme="minorHAnsi" w:hAnsiTheme="minorHAnsi" w:cstheme="minorHAnsi"/>
          <w:highlight w:val="green"/>
        </w:rPr>
        <w:t>o</w:t>
      </w:r>
      <w:r w:rsidRPr="000E217D">
        <w:rPr>
          <w:rFonts w:asciiTheme="minorHAnsi" w:hAnsiTheme="minorHAnsi" w:cstheme="minorHAnsi"/>
        </w:rPr>
        <w:t xml:space="preserve">perations </w:t>
      </w:r>
      <w:r w:rsidRPr="000E217D">
        <w:rPr>
          <w:rStyle w:val="StyleUnderline"/>
          <w:rFonts w:asciiTheme="minorHAnsi" w:hAnsiTheme="minorHAnsi" w:cstheme="minorHAnsi"/>
        </w:rPr>
        <w:t>and</w:t>
      </w:r>
      <w:r w:rsidRPr="000E217D">
        <w:rPr>
          <w:rFonts w:asciiTheme="minorHAnsi" w:hAnsiTheme="minorHAnsi" w:cstheme="minorHAnsi"/>
        </w:rPr>
        <w:t xml:space="preserve"> particularly </w:t>
      </w:r>
      <w:r w:rsidRPr="000E217D">
        <w:rPr>
          <w:rStyle w:val="StyleUnderline"/>
          <w:rFonts w:asciiTheme="minorHAnsi" w:hAnsiTheme="minorHAnsi" w:cstheme="minorHAnsi"/>
          <w:highlight w:val="green"/>
        </w:rPr>
        <w:t xml:space="preserve">equipped with a </w:t>
      </w:r>
      <w:r w:rsidRPr="000E217D">
        <w:rPr>
          <w:rStyle w:val="Emphasis"/>
          <w:rFonts w:asciiTheme="minorHAnsi" w:hAnsiTheme="minorHAnsi" w:cstheme="minorHAnsi"/>
          <w:highlight w:val="green"/>
        </w:rPr>
        <w:t>robotic arm</w:t>
      </w:r>
      <w:r w:rsidRPr="000E217D">
        <w:rPr>
          <w:rFonts w:asciiTheme="minorHAnsi" w:hAnsiTheme="minorHAnsi" w:cstheme="minorHAnsi"/>
          <w:highlight w:val="green"/>
        </w:rPr>
        <w:t xml:space="preserve"> </w:t>
      </w:r>
      <w:r w:rsidRPr="000E217D">
        <w:rPr>
          <w:rStyle w:val="StyleUnderline"/>
          <w:rFonts w:asciiTheme="minorHAnsi" w:hAnsiTheme="minorHAnsi" w:cstheme="minorHAnsi"/>
        </w:rPr>
        <w:t xml:space="preserve">could </w:t>
      </w:r>
      <w:r w:rsidRPr="000E217D">
        <w:rPr>
          <w:rStyle w:val="StyleUnderline"/>
          <w:rFonts w:asciiTheme="minorHAnsi" w:hAnsiTheme="minorHAnsi" w:cstheme="minorHAnsi"/>
          <w:highlight w:val="green"/>
        </w:rPr>
        <w:t xml:space="preserve">pose a </w:t>
      </w:r>
      <w:r w:rsidRPr="000E217D">
        <w:rPr>
          <w:rStyle w:val="Emphasis"/>
          <w:rFonts w:asciiTheme="minorHAnsi" w:hAnsiTheme="minorHAnsi" w:cstheme="minorHAnsi"/>
          <w:highlight w:val="green"/>
        </w:rPr>
        <w:t>game-changing threat</w:t>
      </w:r>
      <w:r w:rsidRPr="000E217D">
        <w:rPr>
          <w:rFonts w:asciiTheme="minorHAnsi" w:hAnsiTheme="minorHAnsi" w:cstheme="minorHAnsi"/>
        </w:rPr>
        <w:t xml:space="preserve"> as these objects could be placed in orbit during peacetime. </w:t>
      </w:r>
      <w:r w:rsidRPr="000E217D">
        <w:rPr>
          <w:rStyle w:val="StyleUnderline"/>
          <w:rFonts w:asciiTheme="minorHAnsi" w:hAnsiTheme="minorHAnsi" w:cstheme="minorHAnsi"/>
          <w:highlight w:val="green"/>
        </w:rPr>
        <w:t xml:space="preserve">During </w:t>
      </w:r>
      <w:r w:rsidRPr="000E217D">
        <w:rPr>
          <w:rStyle w:val="StyleUnderline"/>
          <w:rFonts w:asciiTheme="minorHAnsi" w:hAnsiTheme="minorHAnsi" w:cstheme="minorHAnsi"/>
        </w:rPr>
        <w:t xml:space="preserve">a crisis, such as </w:t>
      </w:r>
      <w:r w:rsidRPr="000E217D">
        <w:rPr>
          <w:rStyle w:val="StyleUnderline"/>
          <w:rFonts w:asciiTheme="minorHAnsi" w:hAnsiTheme="minorHAnsi" w:cstheme="minorHAnsi"/>
          <w:highlight w:val="green"/>
        </w:rPr>
        <w:t>China seizing Taiwan or</w:t>
      </w:r>
      <w:r w:rsidRPr="000E217D">
        <w:rPr>
          <w:rStyle w:val="StyleUnderline"/>
          <w:rFonts w:asciiTheme="minorHAnsi" w:hAnsiTheme="minorHAnsi" w:cstheme="minorHAnsi"/>
        </w:rPr>
        <w:t xml:space="preserve"> territorial disputes in </w:t>
      </w:r>
      <w:r w:rsidRPr="000E217D">
        <w:rPr>
          <w:rStyle w:val="StyleUnderline"/>
          <w:rFonts w:asciiTheme="minorHAnsi" w:hAnsiTheme="minorHAnsi" w:cstheme="minorHAnsi"/>
          <w:highlight w:val="green"/>
        </w:rPr>
        <w:t>the</w:t>
      </w:r>
      <w:r w:rsidRPr="000E217D">
        <w:rPr>
          <w:rFonts w:asciiTheme="minorHAnsi" w:hAnsiTheme="minorHAnsi" w:cstheme="minorHAnsi"/>
        </w:rPr>
        <w:t xml:space="preserve"> </w:t>
      </w:r>
      <w:r w:rsidRPr="000E217D">
        <w:rPr>
          <w:rStyle w:val="StyleUnderline"/>
          <w:rFonts w:asciiTheme="minorHAnsi" w:hAnsiTheme="minorHAnsi" w:cstheme="minorHAnsi"/>
          <w:highlight w:val="green"/>
        </w:rPr>
        <w:t>S</w:t>
      </w:r>
      <w:r w:rsidRPr="000E217D">
        <w:rPr>
          <w:rFonts w:asciiTheme="minorHAnsi" w:hAnsiTheme="minorHAnsi" w:cstheme="minorHAnsi"/>
        </w:rPr>
        <w:t xml:space="preserve">outh </w:t>
      </w:r>
      <w:r w:rsidRPr="000E217D">
        <w:rPr>
          <w:rStyle w:val="StyleUnderline"/>
          <w:rFonts w:asciiTheme="minorHAnsi" w:hAnsiTheme="minorHAnsi" w:cstheme="minorHAnsi"/>
          <w:highlight w:val="green"/>
        </w:rPr>
        <w:t>C</w:t>
      </w:r>
      <w:r w:rsidRPr="000E217D">
        <w:rPr>
          <w:rFonts w:asciiTheme="minorHAnsi" w:hAnsiTheme="minorHAnsi" w:cstheme="minorHAnsi"/>
        </w:rPr>
        <w:t xml:space="preserve">hina </w:t>
      </w:r>
      <w:r w:rsidRPr="000E217D">
        <w:rPr>
          <w:rStyle w:val="StyleUnderline"/>
          <w:rFonts w:asciiTheme="minorHAnsi" w:hAnsiTheme="minorHAnsi" w:cstheme="minorHAnsi"/>
          <w:highlight w:val="green"/>
        </w:rPr>
        <w:t>S</w:t>
      </w:r>
      <w:r w:rsidRPr="000E217D">
        <w:rPr>
          <w:rFonts w:asciiTheme="minorHAnsi" w:hAnsiTheme="minorHAnsi" w:cstheme="minorHAnsi"/>
        </w:rPr>
        <w:t xml:space="preserve">ea, these space </w:t>
      </w:r>
      <w:r w:rsidRPr="000E217D">
        <w:rPr>
          <w:rStyle w:val="StyleUnderline"/>
          <w:rFonts w:asciiTheme="minorHAnsi" w:hAnsiTheme="minorHAnsi" w:cstheme="minorHAnsi"/>
        </w:rPr>
        <w:t>objects could be maneuvered to tailgate US satellites</w:t>
      </w:r>
      <w:r w:rsidRPr="000E217D">
        <w:rPr>
          <w:rFonts w:asciiTheme="minorHAnsi" w:hAnsiTheme="minorHAnsi" w:cstheme="minorHAnsi"/>
        </w:rPr>
        <w:t xml:space="preserve"> and become space stalkers. </w:t>
      </w:r>
      <w:r w:rsidRPr="000E217D">
        <w:rPr>
          <w:rStyle w:val="StyleUnderline"/>
          <w:rFonts w:asciiTheme="minorHAnsi" w:hAnsiTheme="minorHAnsi" w:cstheme="minorHAnsi"/>
          <w:highlight w:val="green"/>
        </w:rPr>
        <w:t xml:space="preserve">They could </w:t>
      </w:r>
      <w:r w:rsidRPr="000E217D">
        <w:rPr>
          <w:rStyle w:val="StyleUnderline"/>
          <w:rFonts w:asciiTheme="minorHAnsi" w:hAnsiTheme="minorHAnsi" w:cstheme="minorHAnsi"/>
        </w:rPr>
        <w:t xml:space="preserve">simultaneously </w:t>
      </w:r>
      <w:r w:rsidRPr="000E217D">
        <w:rPr>
          <w:rStyle w:val="StyleUnderline"/>
          <w:rFonts w:asciiTheme="minorHAnsi" w:hAnsiTheme="minorHAnsi" w:cstheme="minorHAnsi"/>
          <w:highlight w:val="green"/>
        </w:rPr>
        <w:t>attack</w:t>
      </w:r>
      <w:r w:rsidRPr="000E217D">
        <w:rPr>
          <w:rStyle w:val="StyleUnderline"/>
          <w:rFonts w:asciiTheme="minorHAnsi" w:hAnsiTheme="minorHAnsi" w:cstheme="minorHAnsi"/>
        </w:rPr>
        <w:t xml:space="preserve"> multiple critical satellites</w:t>
      </w:r>
      <w:r w:rsidRPr="000E217D">
        <w:rPr>
          <w:rFonts w:asciiTheme="minorHAnsi" w:hAnsiTheme="minorHAnsi" w:cstheme="minorHAnsi"/>
        </w:rPr>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t>
      </w:r>
      <w:r w:rsidRPr="000E217D">
        <w:rPr>
          <w:rFonts w:asciiTheme="minorHAnsi" w:hAnsiTheme="minorHAnsi" w:cstheme="minorHAnsi"/>
        </w:rPr>
        <w:lastRenderedPageBreak/>
        <w:t>“War in Space: The Next Battlefield,” based on</w:t>
      </w:r>
      <w:r w:rsidRPr="000E217D">
        <w:rPr>
          <w:rStyle w:val="StyleUnderline"/>
          <w:rFonts w:asciiTheme="minorHAnsi" w:hAnsiTheme="minorHAnsi" w:cstheme="minorHAnsi"/>
        </w:rPr>
        <w:t xml:space="preserve"> interviews of </w:t>
      </w:r>
      <w:r w:rsidRPr="000E217D">
        <w:rPr>
          <w:rStyle w:val="Emphasis"/>
          <w:rFonts w:asciiTheme="minorHAnsi" w:hAnsiTheme="minorHAnsi" w:cstheme="minorHAnsi"/>
          <w:highlight w:val="green"/>
        </w:rPr>
        <w:t>more than 10 high-ranking military personnel</w:t>
      </w:r>
      <w:r w:rsidRPr="000E217D">
        <w:rPr>
          <w:rFonts w:asciiTheme="minorHAnsi" w:hAnsiTheme="minorHAnsi" w:cstheme="minorHAnsi"/>
        </w:rPr>
        <w:t xml:space="preserve"> of the entire chain of command for space warfare. These interviews </w:t>
      </w:r>
      <w:r w:rsidRPr="000E217D">
        <w:rPr>
          <w:rStyle w:val="StyleUnderline"/>
          <w:rFonts w:asciiTheme="minorHAnsi" w:hAnsiTheme="minorHAnsi" w:cstheme="minorHAnsi"/>
          <w:highlight w:val="green"/>
        </w:rPr>
        <w:t>described the</w:t>
      </w:r>
      <w:r w:rsidRPr="000E217D">
        <w:rPr>
          <w:rStyle w:val="StyleUnderline"/>
          <w:rFonts w:asciiTheme="minorHAnsi" w:hAnsiTheme="minorHAnsi" w:cstheme="minorHAnsi"/>
        </w:rPr>
        <w:t xml:space="preserve"> </w:t>
      </w:r>
      <w:r w:rsidRPr="000E217D">
        <w:rPr>
          <w:rFonts w:asciiTheme="minorHAnsi" w:hAnsiTheme="minorHAnsi" w:cstheme="minorHAnsi"/>
        </w:rPr>
        <w:t xml:space="preserve">concerns of senior space officials about the </w:t>
      </w:r>
      <w:r w:rsidRPr="000E217D">
        <w:rPr>
          <w:rStyle w:val="StyleUnderline"/>
          <w:rFonts w:asciiTheme="minorHAnsi" w:hAnsiTheme="minorHAnsi" w:cstheme="minorHAnsi"/>
          <w:highlight w:val="green"/>
        </w:rPr>
        <w:t>threat from “</w:t>
      </w:r>
      <w:r w:rsidRPr="000E217D">
        <w:rPr>
          <w:rStyle w:val="Emphasis"/>
          <w:rFonts w:asciiTheme="minorHAnsi" w:hAnsiTheme="minorHAnsi" w:cstheme="minorHAnsi"/>
          <w:highlight w:val="green"/>
        </w:rPr>
        <w:t>kamikaze and kidnapper satellites</w:t>
      </w:r>
      <w:r w:rsidRPr="000E217D">
        <w:rPr>
          <w:rStyle w:val="StyleUnderline"/>
          <w:rFonts w:asciiTheme="minorHAnsi" w:hAnsiTheme="minorHAnsi" w:cstheme="minorHAnsi"/>
        </w:rPr>
        <w:t xml:space="preserve"> launched by Russia and China.”</w:t>
      </w:r>
      <w:r w:rsidRPr="000E217D">
        <w:rPr>
          <w:rFonts w:asciiTheme="minorHAnsi" w:hAnsiTheme="minorHAnsi" w:cstheme="minorHAnsi"/>
        </w:rPr>
        <w:t>11</w:t>
      </w:r>
    </w:p>
    <w:p w14:paraId="7ECDA67B"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Geosynchronous satellites have long been considered safe from attacks</w:t>
      </w:r>
      <w:r w:rsidRPr="000E217D">
        <w:rPr>
          <w:rFonts w:asciiTheme="minorHAnsi" w:hAnsiTheme="minorHAnsi" w:cstheme="minorHAnsi"/>
        </w:rPr>
        <w:t xml:space="preserve">, especially simultaneous attacks, </w:t>
      </w:r>
      <w:r w:rsidRPr="000E217D">
        <w:rPr>
          <w:rStyle w:val="StyleUnderline"/>
          <w:rFonts w:asciiTheme="minorHAnsi" w:hAnsiTheme="minorHAnsi" w:cstheme="minorHAnsi"/>
        </w:rPr>
        <w:t>since direct-ascent ASAT</w:t>
      </w:r>
      <w:r w:rsidRPr="000E217D">
        <w:rPr>
          <w:rFonts w:asciiTheme="minorHAnsi" w:hAnsiTheme="minorHAnsi" w:cstheme="minorHAnsi"/>
        </w:rPr>
        <w:t xml:space="preserve"> ballistic </w:t>
      </w:r>
      <w:r w:rsidRPr="000E217D">
        <w:rPr>
          <w:rStyle w:val="StyleUnderline"/>
          <w:rFonts w:asciiTheme="minorHAnsi" w:hAnsiTheme="minorHAnsi" w:cstheme="minorHAnsi"/>
        </w:rPr>
        <w:t>missiles would typically take</w:t>
      </w:r>
      <w:r w:rsidRPr="000E217D">
        <w:rPr>
          <w:rFonts w:asciiTheme="minorHAnsi" w:hAnsiTheme="minorHAnsi" w:cstheme="minorHAnsi"/>
        </w:rPr>
        <w:t xml:space="preserve"> about </w:t>
      </w:r>
      <w:r w:rsidRPr="000E217D">
        <w:rPr>
          <w:rStyle w:val="StyleUnderline"/>
          <w:rFonts w:asciiTheme="minorHAnsi" w:hAnsiTheme="minorHAnsi" w:cstheme="minorHAnsi"/>
        </w:rPr>
        <w:t>four hours</w:t>
      </w:r>
      <w:r w:rsidRPr="000E217D">
        <w:rPr>
          <w:rFonts w:asciiTheme="minorHAnsi" w:hAnsiTheme="minorHAnsi" w:cstheme="minorHAnsi"/>
        </w:rPr>
        <w:t xml:space="preserve"> to reach geosynchronous satellites.12 However, these satellites could soon be under serious threat. Setting up the space stalkers to be co-orbital with, and in close proximity to, their prey is the easiest way to coordinate simultaneous attacks. </w:t>
      </w:r>
      <w:r w:rsidRPr="000E217D">
        <w:rPr>
          <w:rStyle w:val="StyleUnderline"/>
          <w:rFonts w:asciiTheme="minorHAnsi" w:hAnsiTheme="minorHAnsi" w:cstheme="minorHAnsi"/>
        </w:rPr>
        <w:t>If China could place</w:t>
      </w:r>
      <w:r w:rsidRPr="000E217D">
        <w:rPr>
          <w:rFonts w:asciiTheme="minorHAnsi" w:hAnsiTheme="minorHAnsi" w:cstheme="minorHAnsi"/>
        </w:rPr>
        <w:t xml:space="preserve"> these highly </w:t>
      </w:r>
      <w:r w:rsidRPr="000E217D">
        <w:rPr>
          <w:rStyle w:val="StyleUnderline"/>
          <w:rFonts w:asciiTheme="minorHAnsi" w:hAnsiTheme="minorHAnsi" w:cstheme="minorHAnsi"/>
        </w:rPr>
        <w:t xml:space="preserve">maneuverable </w:t>
      </w:r>
      <w:r w:rsidRPr="000E217D">
        <w:rPr>
          <w:rFonts w:asciiTheme="minorHAnsi" w:hAnsiTheme="minorHAnsi" w:cstheme="minorHAnsi"/>
        </w:rPr>
        <w:t>space</w:t>
      </w:r>
      <w:r w:rsidRPr="000E217D">
        <w:rPr>
          <w:rStyle w:val="StyleUnderline"/>
          <w:rFonts w:asciiTheme="minorHAnsi" w:hAnsiTheme="minorHAnsi" w:cstheme="minorHAnsi"/>
        </w:rPr>
        <w:t xml:space="preserve"> stalkers</w:t>
      </w:r>
      <w:r w:rsidRPr="000E217D">
        <w:rPr>
          <w:rFonts w:asciiTheme="minorHAnsi" w:hAnsiTheme="minorHAnsi" w:cstheme="minorHAnsi"/>
        </w:rPr>
        <w:t xml:space="preserve"> </w:t>
      </w:r>
      <w:r w:rsidRPr="000E217D">
        <w:rPr>
          <w:rStyle w:val="StyleUnderline"/>
          <w:rFonts w:asciiTheme="minorHAnsi" w:hAnsiTheme="minorHAnsi" w:cstheme="minorHAnsi"/>
        </w:rPr>
        <w:t>in close proximity to multiple US critical satellites</w:t>
      </w:r>
      <w:r w:rsidRPr="000E217D">
        <w:rPr>
          <w:rFonts w:asciiTheme="minorHAnsi" w:hAnsiTheme="minorHAnsi" w:cstheme="minorHAnsi"/>
        </w:rPr>
        <w:t xml:space="preserve">, </w:t>
      </w:r>
      <w:r w:rsidRPr="000E217D">
        <w:rPr>
          <w:rStyle w:val="Emphasis"/>
          <w:rFonts w:asciiTheme="minorHAnsi" w:hAnsiTheme="minorHAnsi" w:cstheme="minorHAnsi"/>
        </w:rPr>
        <w:t>simultaneous attacks would be possible</w:t>
      </w:r>
      <w:r w:rsidRPr="000E217D">
        <w:rPr>
          <w:rFonts w:asciiTheme="minorHAnsi" w:hAnsiTheme="minorHAnsi" w:cstheme="minorHAnsi"/>
        </w:rPr>
        <w:t xml:space="preserve"> </w:t>
      </w:r>
      <w:r w:rsidRPr="000E217D">
        <w:rPr>
          <w:rStyle w:val="StyleUnderline"/>
          <w:rFonts w:asciiTheme="minorHAnsi" w:hAnsiTheme="minorHAnsi" w:cstheme="minorHAnsi"/>
        </w:rPr>
        <w:t>with little advance warning</w:t>
      </w:r>
      <w:r w:rsidRPr="000E217D">
        <w:rPr>
          <w:rFonts w:asciiTheme="minorHAnsi" w:hAnsiTheme="minorHAnsi" w:cstheme="minorHAnsi"/>
        </w:rPr>
        <w:t>, leaving the United States inadequate time to save the targeted satellites.</w:t>
      </w:r>
    </w:p>
    <w:p w14:paraId="3278C55B"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The </w:t>
      </w:r>
      <w:r w:rsidRPr="000E217D">
        <w:rPr>
          <w:rStyle w:val="Emphasis"/>
          <w:rFonts w:asciiTheme="minorHAnsi" w:hAnsiTheme="minorHAnsi" w:cstheme="minorHAnsi"/>
          <w:highlight w:val="green"/>
        </w:rPr>
        <w:t xml:space="preserve">space-stalking threat is unique </w:t>
      </w:r>
      <w:r w:rsidRPr="000E217D">
        <w:rPr>
          <w:rStyle w:val="StyleUnderline"/>
          <w:rFonts w:asciiTheme="minorHAnsi" w:hAnsiTheme="minorHAnsi" w:cstheme="minorHAnsi"/>
        </w:rPr>
        <w:t>and cannot be mitigated by focusing on and responding to traditional satellite threats</w:t>
      </w:r>
      <w:r w:rsidRPr="000E217D">
        <w:rPr>
          <w:rFonts w:asciiTheme="minorHAnsi" w:hAnsiTheme="minorHAnsi" w:cstheme="minorHAnsi"/>
        </w:rPr>
        <w:t xml:space="preserve">. </w:t>
      </w:r>
      <w:r w:rsidRPr="000E217D">
        <w:rPr>
          <w:rStyle w:val="Emphasis"/>
          <w:rFonts w:asciiTheme="minorHAnsi" w:hAnsiTheme="minorHAnsi" w:cstheme="minorHAnsi"/>
          <w:highlight w:val="green"/>
        </w:rPr>
        <w:t>Even if the</w:t>
      </w:r>
      <w:r w:rsidRPr="000E217D">
        <w:rPr>
          <w:rStyle w:val="Emphasis"/>
          <w:rFonts w:asciiTheme="minorHAnsi" w:hAnsiTheme="minorHAnsi" w:cstheme="minorHAnsi"/>
        </w:rPr>
        <w:t xml:space="preserve"> </w:t>
      </w:r>
      <w:r w:rsidRPr="000E217D">
        <w:rPr>
          <w:rStyle w:val="Emphasis"/>
          <w:rFonts w:asciiTheme="minorHAnsi" w:hAnsiTheme="minorHAnsi" w:cstheme="minorHAnsi"/>
          <w:highlight w:val="green"/>
        </w:rPr>
        <w:t>U</w:t>
      </w:r>
      <w:r w:rsidRPr="000E217D">
        <w:rPr>
          <w:rStyle w:val="Emphasis"/>
          <w:rFonts w:asciiTheme="minorHAnsi" w:hAnsiTheme="minorHAnsi" w:cstheme="minorHAnsi"/>
        </w:rPr>
        <w:t xml:space="preserve">nited </w:t>
      </w:r>
      <w:r w:rsidRPr="000E217D">
        <w:rPr>
          <w:rStyle w:val="Emphasis"/>
          <w:rFonts w:asciiTheme="minorHAnsi" w:hAnsiTheme="minorHAnsi" w:cstheme="minorHAnsi"/>
          <w:highlight w:val="green"/>
        </w:rPr>
        <w:t>S</w:t>
      </w:r>
      <w:r w:rsidRPr="000E217D">
        <w:rPr>
          <w:rStyle w:val="Emphasis"/>
          <w:rFonts w:asciiTheme="minorHAnsi" w:hAnsiTheme="minorHAnsi" w:cstheme="minorHAnsi"/>
        </w:rPr>
        <w:t xml:space="preserve">tates </w:t>
      </w:r>
      <w:r w:rsidRPr="000E217D">
        <w:rPr>
          <w:rStyle w:val="Emphasis"/>
          <w:rFonts w:asciiTheme="minorHAnsi" w:hAnsiTheme="minorHAnsi" w:cstheme="minorHAnsi"/>
          <w:highlight w:val="green"/>
        </w:rPr>
        <w:t>could perfectly deter and defend against all</w:t>
      </w:r>
      <w:r w:rsidRPr="000E217D">
        <w:rPr>
          <w:rStyle w:val="Emphasis"/>
          <w:rFonts w:asciiTheme="minorHAnsi" w:hAnsiTheme="minorHAnsi" w:cstheme="minorHAnsi"/>
        </w:rPr>
        <w:t xml:space="preserve"> the </w:t>
      </w:r>
      <w:r w:rsidRPr="000E217D">
        <w:rPr>
          <w:rStyle w:val="Emphasis"/>
          <w:rFonts w:asciiTheme="minorHAnsi" w:hAnsiTheme="minorHAnsi" w:cstheme="minorHAnsi"/>
          <w:highlight w:val="green"/>
        </w:rPr>
        <w:t xml:space="preserve">traditional ASAT </w:t>
      </w:r>
      <w:r w:rsidRPr="000E217D">
        <w:rPr>
          <w:rStyle w:val="Emphasis"/>
          <w:rFonts w:asciiTheme="minorHAnsi" w:hAnsiTheme="minorHAnsi" w:cstheme="minorHAnsi"/>
        </w:rPr>
        <w:t>threat</w:t>
      </w:r>
      <w:r w:rsidRPr="000E217D">
        <w:rPr>
          <w:rStyle w:val="Emphasis"/>
          <w:rFonts w:asciiTheme="minorHAnsi" w:hAnsiTheme="minorHAnsi" w:cstheme="minorHAnsi"/>
          <w:highlight w:val="green"/>
        </w:rPr>
        <w:t>s and</w:t>
      </w:r>
      <w:r w:rsidRPr="000E217D">
        <w:rPr>
          <w:rFonts w:asciiTheme="minorHAnsi" w:hAnsiTheme="minorHAnsi" w:cstheme="minorHAnsi"/>
        </w:rPr>
        <w:t xml:space="preserve"> the newer </w:t>
      </w:r>
      <w:r w:rsidRPr="000E217D">
        <w:rPr>
          <w:rStyle w:val="Emphasis"/>
          <w:rFonts w:asciiTheme="minorHAnsi" w:hAnsiTheme="minorHAnsi" w:cstheme="minorHAnsi"/>
          <w:highlight w:val="green"/>
        </w:rPr>
        <w:t>cyber attacks</w:t>
      </w:r>
      <w:r w:rsidRPr="000E217D">
        <w:rPr>
          <w:rStyle w:val="Emphasis"/>
          <w:rFonts w:asciiTheme="minorHAnsi" w:hAnsiTheme="minorHAnsi" w:cstheme="minorHAnsi"/>
        </w:rPr>
        <w:t>,</w:t>
      </w:r>
      <w:r w:rsidRPr="000E217D">
        <w:rPr>
          <w:rFonts w:asciiTheme="minorHAnsi" w:hAnsiTheme="minorHAnsi" w:cstheme="minorHAnsi"/>
        </w:rPr>
        <w:t xml:space="preserve"> </w:t>
      </w:r>
      <w:r w:rsidRPr="000E217D">
        <w:rPr>
          <w:rStyle w:val="Emphasis"/>
          <w:rFonts w:asciiTheme="minorHAnsi" w:hAnsiTheme="minorHAnsi" w:cstheme="minorHAnsi"/>
          <w:highlight w:val="green"/>
        </w:rPr>
        <w:t xml:space="preserve">adversaries could </w:t>
      </w:r>
      <w:r w:rsidRPr="000E217D">
        <w:rPr>
          <w:rStyle w:val="Emphasis"/>
          <w:rFonts w:asciiTheme="minorHAnsi" w:hAnsiTheme="minorHAnsi" w:cstheme="minorHAnsi"/>
        </w:rPr>
        <w:t xml:space="preserve">still </w:t>
      </w:r>
      <w:r w:rsidRPr="000E217D">
        <w:rPr>
          <w:rStyle w:val="Emphasis"/>
          <w:rFonts w:asciiTheme="minorHAnsi" w:hAnsiTheme="minorHAnsi" w:cstheme="minorHAnsi"/>
          <w:highlight w:val="green"/>
        </w:rPr>
        <w:t xml:space="preserve">use </w:t>
      </w:r>
      <w:r w:rsidRPr="000E217D">
        <w:rPr>
          <w:rStyle w:val="Emphasis"/>
          <w:rFonts w:asciiTheme="minorHAnsi" w:hAnsiTheme="minorHAnsi" w:cstheme="minorHAnsi"/>
        </w:rPr>
        <w:t xml:space="preserve">multiple </w:t>
      </w:r>
      <w:r w:rsidRPr="000E217D">
        <w:rPr>
          <w:rStyle w:val="Emphasis"/>
          <w:rFonts w:asciiTheme="minorHAnsi" w:hAnsiTheme="minorHAnsi" w:cstheme="minorHAnsi"/>
          <w:highlight w:val="green"/>
        </w:rPr>
        <w:t>stalkers to mount a devastating first strike</w:t>
      </w:r>
      <w:r w:rsidRPr="000E217D">
        <w:rPr>
          <w:rStyle w:val="Emphasis"/>
          <w:rFonts w:asciiTheme="minorHAnsi" w:hAnsiTheme="minorHAnsi" w:cstheme="minorHAnsi"/>
        </w:rPr>
        <w:t xml:space="preserve"> </w:t>
      </w:r>
      <w:r w:rsidRPr="000E217D">
        <w:rPr>
          <w:rFonts w:asciiTheme="minorHAnsi" w:hAnsiTheme="minorHAnsi" w:cstheme="minorHAnsi"/>
        </w:rPr>
        <w:t xml:space="preserve">against critical US satellites. Thus, </w:t>
      </w:r>
      <w:r w:rsidRPr="000E217D">
        <w:rPr>
          <w:rStyle w:val="Emphasis"/>
          <w:rFonts w:asciiTheme="minorHAnsi" w:hAnsiTheme="minorHAnsi" w:cstheme="minorHAnsi"/>
        </w:rPr>
        <w:t>the United States must specifically deal with</w:t>
      </w:r>
      <w:r w:rsidRPr="000E217D">
        <w:rPr>
          <w:rFonts w:asciiTheme="minorHAnsi" w:hAnsiTheme="minorHAnsi" w:cstheme="minorHAnsi"/>
        </w:rPr>
        <w:t xml:space="preserve"> </w:t>
      </w:r>
      <w:r w:rsidRPr="000E217D">
        <w:rPr>
          <w:rStyle w:val="Emphasis"/>
          <w:rFonts w:asciiTheme="minorHAnsi" w:hAnsiTheme="minorHAnsi" w:cstheme="minorHAnsi"/>
        </w:rPr>
        <w:t>the</w:t>
      </w:r>
      <w:r w:rsidRPr="000E217D">
        <w:rPr>
          <w:rFonts w:asciiTheme="minorHAnsi" w:hAnsiTheme="minorHAnsi" w:cstheme="minorHAnsi"/>
        </w:rPr>
        <w:t xml:space="preserve"> emerging </w:t>
      </w:r>
      <w:r w:rsidRPr="000E217D">
        <w:rPr>
          <w:rStyle w:val="Emphasis"/>
          <w:rFonts w:asciiTheme="minorHAnsi" w:hAnsiTheme="minorHAnsi" w:cstheme="minorHAnsi"/>
        </w:rPr>
        <w:t>spacestalker threat.</w:t>
      </w:r>
      <w:r w:rsidRPr="000E217D">
        <w:rPr>
          <w:rFonts w:asciiTheme="minorHAnsi" w:hAnsiTheme="minorHAnsi" w:cstheme="min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5E37F385"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0E217D">
        <w:rPr>
          <w:rStyle w:val="StyleUnderline"/>
          <w:rFonts w:asciiTheme="minorHAnsi" w:hAnsiTheme="minorHAnsi" w:cstheme="minorHAnsi"/>
        </w:rPr>
        <w:t>the National Security Space Strategy must be updated to</w:t>
      </w:r>
      <w:r w:rsidRPr="000E217D">
        <w:rPr>
          <w:rFonts w:asciiTheme="minorHAnsi" w:hAnsiTheme="minorHAnsi" w:cstheme="minorHAnsi"/>
        </w:rPr>
        <w:t xml:space="preserve"> include a strategy to </w:t>
      </w:r>
      <w:r w:rsidRPr="000E217D">
        <w:rPr>
          <w:rStyle w:val="StyleUnderline"/>
          <w:rFonts w:asciiTheme="minorHAnsi" w:hAnsiTheme="minorHAnsi" w:cstheme="minorHAnsi"/>
        </w:rPr>
        <w:t>defend against and to deter space stalkers</w:t>
      </w:r>
      <w:r w:rsidRPr="000E217D">
        <w:rPr>
          <w:rFonts w:asciiTheme="minorHAnsi" w:hAnsiTheme="minorHAnsi" w:cstheme="minorHAnsi"/>
        </w:rPr>
        <w:t xml:space="preserve">, </w:t>
      </w:r>
      <w:r w:rsidRPr="000E217D">
        <w:rPr>
          <w:rStyle w:val="StyleUnderline"/>
          <w:rFonts w:asciiTheme="minorHAnsi" w:hAnsiTheme="minorHAnsi" w:cstheme="minorHAnsi"/>
        </w:rPr>
        <w:t>including justified preemption</w:t>
      </w:r>
      <w:r w:rsidRPr="000E217D">
        <w:rPr>
          <w:rFonts w:asciiTheme="minorHAnsi" w:hAnsiTheme="minorHAnsi" w:cstheme="minorHAnsi"/>
        </w:rPr>
        <w:t xml:space="preserve"> as the last resort. Diplomacy alone with potential adversaries to lessen the space-stalking threat is important but not sufficient. Therefore, </w:t>
      </w:r>
      <w:r w:rsidRPr="000E217D">
        <w:rPr>
          <w:rStyle w:val="Emphasis"/>
          <w:rFonts w:asciiTheme="minorHAnsi" w:hAnsiTheme="minorHAnsi" w:cstheme="minorHAnsi"/>
        </w:rPr>
        <w:t>the new US strategy should include developing new international agreements on weapons in space</w:t>
      </w:r>
      <w:r w:rsidRPr="000E217D">
        <w:rPr>
          <w:rFonts w:asciiTheme="minorHAnsi" w:hAnsiTheme="minorHAnsi" w:cstheme="minorHAnsi"/>
        </w:rPr>
        <w:t xml:space="preserve"> and in particular space stalkers.</w:t>
      </w:r>
    </w:p>
    <w:p w14:paraId="23862FC0"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The space-stalker threat does not come from China alone. </w:t>
      </w:r>
      <w:r w:rsidRPr="000E217D">
        <w:rPr>
          <w:rStyle w:val="Emphasis"/>
          <w:rFonts w:asciiTheme="minorHAnsi" w:hAnsiTheme="minorHAnsi" w:cstheme="minorHAnsi"/>
          <w:highlight w:val="green"/>
        </w:rPr>
        <w:t>Russia</w:t>
      </w:r>
      <w:r w:rsidRPr="000E217D">
        <w:rPr>
          <w:rStyle w:val="StyleUnderline"/>
          <w:rFonts w:asciiTheme="minorHAnsi" w:hAnsiTheme="minorHAnsi" w:cstheme="minorHAnsi"/>
        </w:rPr>
        <w:t xml:space="preserve"> has also been improving its close proximity operation capability, which is dual-use</w:t>
      </w:r>
      <w:r w:rsidRPr="000E217D">
        <w:rPr>
          <w:rFonts w:asciiTheme="minorHAnsi" w:hAnsiTheme="minorHAnsi" w:cstheme="minorHAnsi"/>
        </w:rPr>
        <w:t xml:space="preserve"> for non-ASAT and ASAT purposes. Its potential </w:t>
      </w:r>
      <w:r w:rsidRPr="000E217D">
        <w:rPr>
          <w:rStyle w:val="Emphasis"/>
          <w:rFonts w:asciiTheme="minorHAnsi" w:hAnsiTheme="minorHAnsi" w:cstheme="minorHAnsi"/>
          <w:highlight w:val="green"/>
        </w:rPr>
        <w:t>space-stalking capability would be more advanced</w:t>
      </w:r>
      <w:r w:rsidRPr="000E217D">
        <w:rPr>
          <w:rFonts w:asciiTheme="minorHAnsi" w:hAnsiTheme="minorHAnsi" w:cstheme="minorHAnsi"/>
        </w:rPr>
        <w:t xml:space="preserve"> than China’s.13 However, this article uses only Chinese scenarios since concerns about the threat and suggested measures for US response are essentially the same for both China and Russia.</w:t>
      </w:r>
    </w:p>
    <w:p w14:paraId="6DE2AAF2" w14:textId="77777777" w:rsidR="00D51310" w:rsidRPr="000E217D" w:rsidRDefault="00D51310" w:rsidP="00D51310">
      <w:pPr>
        <w:rPr>
          <w:rFonts w:asciiTheme="minorHAnsi" w:hAnsiTheme="minorHAnsi" w:cstheme="minorHAnsi"/>
        </w:rPr>
      </w:pPr>
    </w:p>
    <w:p w14:paraId="2BC4E9B8" w14:textId="21328A0B"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lastRenderedPageBreak/>
        <w:t xml:space="preserve">Unknown legal thresholds for escalation make inadvertent escalation highly </w:t>
      </w:r>
      <w:r w:rsidR="0070616A">
        <w:rPr>
          <w:rFonts w:asciiTheme="minorHAnsi" w:hAnsiTheme="minorHAnsi" w:cstheme="minorHAnsi"/>
        </w:rPr>
        <w:t>probable</w:t>
      </w:r>
    </w:p>
    <w:p w14:paraId="3C470F96" w14:textId="77777777" w:rsidR="00D51310" w:rsidRPr="000E217D" w:rsidRDefault="00D51310" w:rsidP="00D51310">
      <w:pPr>
        <w:rPr>
          <w:rFonts w:asciiTheme="minorHAnsi" w:hAnsiTheme="minorHAnsi" w:cstheme="minorHAnsi"/>
        </w:rPr>
      </w:pPr>
      <w:r w:rsidRPr="000E217D">
        <w:rPr>
          <w:rStyle w:val="Style13ptBold"/>
          <w:rFonts w:asciiTheme="minorHAnsi" w:hAnsiTheme="minorHAnsi" w:cstheme="minorHAnsi"/>
        </w:rPr>
        <w:t>MacDonald ’18</w:t>
      </w:r>
      <w:r w:rsidRPr="000E217D">
        <w:rPr>
          <w:rFonts w:asciiTheme="minorHAnsi" w:hAnsiTheme="minorHAnsi" w:cstheme="min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0E217D">
        <w:rPr>
          <w:rFonts w:asciiTheme="minorHAnsi" w:hAnsiTheme="minorHAnsi" w:cstheme="minorHAnsi"/>
          <w:i/>
          <w:iCs/>
        </w:rPr>
        <w:t>Outer Space; Earthly Escalation? Chinese Perspectives on Space Operations and Escalation</w:t>
      </w:r>
      <w:r w:rsidRPr="000E217D">
        <w:rPr>
          <w:rFonts w:asciiTheme="minorHAnsi" w:hAnsiTheme="minorHAnsi" w:cstheme="minorHAnsi"/>
        </w:rPr>
        <w:t xml:space="preserve">, A Strategic Multilayer Assessment (SMA) Periodic Publication, August 2018, </w:t>
      </w:r>
      <w:hyperlink r:id="rId32" w:history="1">
        <w:r w:rsidRPr="000E217D">
          <w:rPr>
            <w:rStyle w:val="Hyperlink"/>
            <w:rFonts w:asciiTheme="minorHAnsi" w:hAnsiTheme="minorHAnsi" w:cstheme="minorHAnsi"/>
          </w:rPr>
          <w:t>https://nsiteam.com/social/wp-content/uploads/2018/08/SMA-White-Paper_Chinese-Persepectives-on-Space_-Aug-2018.pdf</w:t>
        </w:r>
      </w:hyperlink>
    </w:p>
    <w:p w14:paraId="0D2DBBDF"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Another dimension of the problem is the issue of the scale of the attack, both qualitatively and quantitatively. </w:t>
      </w:r>
      <w:r w:rsidRPr="000E217D">
        <w:rPr>
          <w:rStyle w:val="StyleUnderline"/>
          <w:rFonts w:asciiTheme="minorHAnsi" w:hAnsiTheme="minorHAnsi" w:cstheme="minorHAnsi"/>
        </w:rPr>
        <w:t>While</w:t>
      </w:r>
      <w:r w:rsidRPr="000E217D">
        <w:rPr>
          <w:rFonts w:asciiTheme="minorHAnsi" w:hAnsiTheme="minorHAnsi" w:cstheme="minorHAnsi"/>
        </w:rPr>
        <w:t xml:space="preserve"> </w:t>
      </w:r>
      <w:r w:rsidRPr="000E217D">
        <w:rPr>
          <w:rStyle w:val="StyleUnderline"/>
          <w:rFonts w:asciiTheme="minorHAnsi" w:hAnsiTheme="minorHAnsi" w:cstheme="minorHAnsi"/>
        </w:rPr>
        <w:t>jamming one or two satellites in isolation appears unlikely to quickly escalate</w:t>
      </w:r>
      <w:r w:rsidRPr="000E217D">
        <w:rPr>
          <w:rFonts w:asciiTheme="minorHAnsi" w:hAnsiTheme="minorHAnsi" w:cstheme="minorHAnsi"/>
        </w:rPr>
        <w:t xml:space="preserve"> into all-out space war (given the longstanding role of electronic warfare in past conflicts), </w:t>
      </w:r>
      <w:r w:rsidRPr="000E217D">
        <w:rPr>
          <w:rStyle w:val="Emphasis"/>
          <w:rFonts w:asciiTheme="minorHAnsi" w:hAnsiTheme="minorHAnsi" w:cstheme="minorHAnsi"/>
          <w:highlight w:val="green"/>
        </w:rPr>
        <w:t>attacking multiple</w:t>
      </w:r>
      <w:r w:rsidRPr="000E217D">
        <w:rPr>
          <w:rFonts w:asciiTheme="minorHAnsi" w:hAnsiTheme="minorHAnsi" w:cstheme="minorHAnsi"/>
        </w:rPr>
        <w:t xml:space="preserve"> intelligence-gathering </w:t>
      </w:r>
      <w:r w:rsidRPr="000E217D">
        <w:rPr>
          <w:rStyle w:val="Emphasis"/>
          <w:rFonts w:asciiTheme="minorHAnsi" w:hAnsiTheme="minorHAnsi" w:cstheme="minorHAnsi"/>
          <w:highlight w:val="green"/>
        </w:rPr>
        <w:t>satellites would carry a far higher risk of escalation</w:t>
      </w:r>
      <w:r w:rsidRPr="000E217D">
        <w:rPr>
          <w:rFonts w:asciiTheme="minorHAnsi" w:hAnsiTheme="minorHAnsi" w:cstheme="minorHAnsi"/>
        </w:rPr>
        <w:t xml:space="preserve">. </w:t>
      </w:r>
      <w:r w:rsidRPr="000E217D">
        <w:rPr>
          <w:rStyle w:val="StyleUnderline"/>
          <w:rFonts w:asciiTheme="minorHAnsi" w:hAnsiTheme="minorHAnsi" w:cstheme="minorHAnsi"/>
          <w:highlight w:val="green"/>
        </w:rPr>
        <w:t>Somewhere</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between</w:t>
      </w:r>
      <w:r w:rsidRPr="000E217D">
        <w:rPr>
          <w:rStyle w:val="StyleUnderline"/>
          <w:rFonts w:asciiTheme="minorHAnsi" w:hAnsiTheme="minorHAnsi" w:cstheme="minorHAnsi"/>
        </w:rPr>
        <w:t xml:space="preserve"> these two extremes</w:t>
      </w:r>
      <w:r w:rsidRPr="000E217D">
        <w:rPr>
          <w:rFonts w:asciiTheme="minorHAnsi" w:hAnsiTheme="minorHAnsi" w:cstheme="minorHAnsi"/>
        </w:rPr>
        <w:t xml:space="preserve">, however, </w:t>
      </w:r>
      <w:r w:rsidRPr="000E217D">
        <w:rPr>
          <w:rStyle w:val="StyleUnderline"/>
          <w:rFonts w:asciiTheme="minorHAnsi" w:hAnsiTheme="minorHAnsi" w:cstheme="minorHAnsi"/>
          <w:highlight w:val="green"/>
        </w:rPr>
        <w:t xml:space="preserve">is an </w:t>
      </w:r>
      <w:r w:rsidRPr="000E217D">
        <w:rPr>
          <w:rStyle w:val="Emphasis"/>
          <w:rFonts w:asciiTheme="minorHAnsi" w:hAnsiTheme="minorHAnsi" w:cstheme="minorHAnsi"/>
          <w:highlight w:val="green"/>
        </w:rPr>
        <w:t>uncertain and unknowable boundary</w:t>
      </w:r>
      <w:r w:rsidRPr="000E217D">
        <w:rPr>
          <w:rFonts w:asciiTheme="minorHAnsi" w:hAnsiTheme="minorHAnsi" w:cstheme="minorHAnsi"/>
        </w:rPr>
        <w:t xml:space="preserve"> </w:t>
      </w:r>
      <w:r w:rsidRPr="000E217D">
        <w:rPr>
          <w:rStyle w:val="StyleUnderline"/>
          <w:rFonts w:asciiTheme="minorHAnsi" w:hAnsiTheme="minorHAnsi" w:cstheme="minorHAnsi"/>
        </w:rPr>
        <w:t>that</w:t>
      </w:r>
      <w:r w:rsidRPr="000E217D">
        <w:rPr>
          <w:rFonts w:asciiTheme="minorHAnsi" w:hAnsiTheme="minorHAnsi" w:cstheme="minorHAnsi"/>
        </w:rPr>
        <w:t xml:space="preserve"> </w:t>
      </w:r>
      <w:r w:rsidRPr="000E217D">
        <w:rPr>
          <w:rStyle w:val="StyleUnderline"/>
          <w:rFonts w:asciiTheme="minorHAnsi" w:hAnsiTheme="minorHAnsi" w:cstheme="minorHAnsi"/>
        </w:rPr>
        <w:t>divides offensive space actions that modestly threaten stability from those that are clearly destabilizing and escalatory</w:t>
      </w:r>
      <w:r w:rsidRPr="000E217D">
        <w:rPr>
          <w:rFonts w:asciiTheme="minorHAnsi" w:hAnsiTheme="minorHAnsi" w:cstheme="minorHAnsi"/>
        </w:rPr>
        <w:t xml:space="preserve">. In this unpredictable environment, </w:t>
      </w:r>
      <w:r w:rsidRPr="000E217D">
        <w:rPr>
          <w:rStyle w:val="StyleUnderline"/>
          <w:rFonts w:asciiTheme="minorHAnsi" w:hAnsiTheme="minorHAnsi" w:cstheme="minorHAnsi"/>
          <w:highlight w:val="green"/>
        </w:rPr>
        <w:t>a country</w:t>
      </w:r>
      <w:r w:rsidRPr="000E217D">
        <w:rPr>
          <w:rStyle w:val="StyleUnderline"/>
          <w:rFonts w:asciiTheme="minorHAnsi" w:hAnsiTheme="minorHAnsi" w:cstheme="minorHAnsi"/>
        </w:rPr>
        <w:t xml:space="preserve"> </w:t>
      </w:r>
      <w:r w:rsidRPr="000E217D">
        <w:rPr>
          <w:rFonts w:asciiTheme="minorHAnsi" w:hAnsiTheme="minorHAnsi" w:cstheme="minorHAnsi"/>
        </w:rPr>
        <w:t>with no desire to spark an all-out space war</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may</w:t>
      </w:r>
      <w:r w:rsidRPr="000E217D">
        <w:rPr>
          <w:rStyle w:val="StyleUnderline"/>
          <w:rFonts w:asciiTheme="minorHAnsi" w:hAnsiTheme="minorHAnsi" w:cstheme="minorHAnsi"/>
        </w:rPr>
        <w:t xml:space="preserve"> still </w:t>
      </w:r>
      <w:r w:rsidRPr="000E217D">
        <w:rPr>
          <w:rStyle w:val="StyleUnderline"/>
          <w:rFonts w:asciiTheme="minorHAnsi" w:hAnsiTheme="minorHAnsi" w:cstheme="minorHAnsi"/>
          <w:highlight w:val="green"/>
        </w:rPr>
        <w:t>prompt</w:t>
      </w:r>
      <w:r w:rsidRPr="000E217D">
        <w:rPr>
          <w:rStyle w:val="StyleUnderline"/>
          <w:rFonts w:asciiTheme="minorHAnsi" w:hAnsiTheme="minorHAnsi" w:cstheme="minorHAnsi"/>
        </w:rPr>
        <w:t xml:space="preserve"> rapid </w:t>
      </w:r>
      <w:r w:rsidRPr="000E217D">
        <w:rPr>
          <w:rStyle w:val="StyleUnderline"/>
          <w:rFonts w:asciiTheme="minorHAnsi" w:hAnsiTheme="minorHAnsi" w:cstheme="minorHAnsi"/>
          <w:highlight w:val="green"/>
        </w:rPr>
        <w:t>escalation</w:t>
      </w:r>
      <w:r w:rsidRPr="000E217D">
        <w:rPr>
          <w:rFonts w:asciiTheme="minorHAnsi" w:hAnsiTheme="minorHAnsi" w:cstheme="minorHAnsi"/>
          <w:highlight w:val="green"/>
        </w:rPr>
        <w:t xml:space="preserve"> </w:t>
      </w:r>
      <w:r w:rsidRPr="000E217D">
        <w:rPr>
          <w:rStyle w:val="StyleUnderline"/>
          <w:rFonts w:asciiTheme="minorHAnsi" w:hAnsiTheme="minorHAnsi" w:cstheme="minorHAnsi"/>
          <w:highlight w:val="green"/>
        </w:rPr>
        <w:t xml:space="preserve">with </w:t>
      </w:r>
      <w:r w:rsidRPr="000E217D">
        <w:rPr>
          <w:rStyle w:val="Emphasis"/>
          <w:rFonts w:asciiTheme="minorHAnsi" w:hAnsiTheme="minorHAnsi" w:cstheme="minorHAnsi"/>
          <w:highlight w:val="green"/>
        </w:rPr>
        <w:t>modest offensive actions</w:t>
      </w:r>
      <w:r w:rsidRPr="000E217D">
        <w:rPr>
          <w:rStyle w:val="StyleUnderline"/>
          <w:rFonts w:asciiTheme="minorHAnsi" w:hAnsiTheme="minorHAnsi" w:cstheme="minorHAnsi"/>
          <w:highlight w:val="green"/>
        </w:rPr>
        <w:t xml:space="preserve"> that </w:t>
      </w:r>
      <w:r w:rsidRPr="000E217D">
        <w:rPr>
          <w:rStyle w:val="Emphasis"/>
          <w:rFonts w:asciiTheme="minorHAnsi" w:hAnsiTheme="minorHAnsi" w:cstheme="minorHAnsi"/>
          <w:highlight w:val="green"/>
        </w:rPr>
        <w:t>inadvertently cross an unknown threshold</w:t>
      </w:r>
      <w:r w:rsidRPr="000E217D">
        <w:rPr>
          <w:rFonts w:asciiTheme="minorHAnsi" w:hAnsiTheme="minorHAnsi" w:cstheme="min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0E217D">
        <w:rPr>
          <w:rStyle w:val="Emphasis"/>
          <w:rFonts w:asciiTheme="minorHAnsi" w:hAnsiTheme="minorHAnsi" w:cstheme="minorHAnsi"/>
          <w:highlight w:val="green"/>
        </w:rPr>
        <w:t>we may learn firsthand how much escalation is too much</w:t>
      </w:r>
      <w:r w:rsidRPr="000E217D">
        <w:rPr>
          <w:rStyle w:val="Emphasis"/>
          <w:rFonts w:asciiTheme="minorHAnsi" w:hAnsiTheme="minorHAnsi" w:cstheme="minorHAnsi"/>
        </w:rPr>
        <w:t xml:space="preserve"> only </w:t>
      </w:r>
      <w:r w:rsidRPr="000E217D">
        <w:rPr>
          <w:rStyle w:val="Emphasis"/>
          <w:rFonts w:asciiTheme="minorHAnsi" w:hAnsiTheme="minorHAnsi" w:cstheme="minorHAnsi"/>
          <w:highlight w:val="green"/>
        </w:rPr>
        <w:t>after it is too late to stop</w:t>
      </w:r>
      <w:r w:rsidRPr="000E217D">
        <w:rPr>
          <w:rFonts w:asciiTheme="minorHAnsi" w:hAnsiTheme="minorHAnsi" w:cstheme="minorHAnsi"/>
        </w:rPr>
        <w:t xml:space="preserve">. Evolving space dynamics could undermine whatever current understanding we may have of crisis and strategic stability in space, and </w:t>
      </w:r>
      <w:r w:rsidRPr="000E217D">
        <w:rPr>
          <w:rStyle w:val="StyleUnderline"/>
          <w:rFonts w:asciiTheme="minorHAnsi" w:hAnsiTheme="minorHAnsi" w:cstheme="minorHAnsi"/>
        </w:rPr>
        <w:t>this imperfect grasp of general principles can only add to our uncertainty about the space</w:t>
      </w:r>
      <w:r w:rsidRPr="000E217D">
        <w:rPr>
          <w:rFonts w:asciiTheme="minorHAnsi" w:hAnsiTheme="minorHAnsi" w:cstheme="minorHAnsi"/>
        </w:rPr>
        <w:t xml:space="preserve"> and cyber offensive </w:t>
      </w:r>
      <w:r w:rsidRPr="000E217D">
        <w:rPr>
          <w:rStyle w:val="StyleUnderline"/>
          <w:rFonts w:asciiTheme="minorHAnsi" w:hAnsiTheme="minorHAnsi" w:cstheme="minorHAnsi"/>
        </w:rPr>
        <w:t>capabilities of particular adversaries</w:t>
      </w:r>
      <w:r w:rsidRPr="000E217D">
        <w:rPr>
          <w:rFonts w:asciiTheme="minorHAnsi" w:hAnsiTheme="minorHAnsi" w:cstheme="minorHAnsi"/>
        </w:rPr>
        <w:t xml:space="preserve">. Therefore, </w:t>
      </w:r>
      <w:r w:rsidRPr="000E217D">
        <w:rPr>
          <w:rStyle w:val="StyleUnderline"/>
          <w:rFonts w:asciiTheme="minorHAnsi" w:hAnsiTheme="minorHAnsi" w:cstheme="minorHAnsi"/>
          <w:highlight w:val="green"/>
        </w:rPr>
        <w:t>uncertainty, bluffs, and worst-case thinking are bound to remain</w:t>
      </w:r>
      <w:r w:rsidRPr="000E217D">
        <w:rPr>
          <w:rStyle w:val="StyleUnderline"/>
          <w:rFonts w:asciiTheme="minorHAnsi" w:hAnsiTheme="minorHAnsi" w:cstheme="minorHAnsi"/>
        </w:rPr>
        <w:t xml:space="preserve"> prominent forces</w:t>
      </w:r>
      <w:r w:rsidRPr="000E217D">
        <w:rPr>
          <w:rFonts w:asciiTheme="minorHAnsi" w:hAnsiTheme="minorHAnsi" w:cstheme="minorHAnsi"/>
        </w:rPr>
        <w:t xml:space="preserve"> in the strategic landscape of space. For example, </w:t>
      </w:r>
      <w:r w:rsidRPr="000E217D">
        <w:rPr>
          <w:rStyle w:val="Emphasis"/>
          <w:rFonts w:asciiTheme="minorHAnsi" w:hAnsiTheme="minorHAnsi" w:cstheme="minorHAnsi"/>
          <w:highlight w:val="green"/>
        </w:rPr>
        <w:t>r</w:t>
      </w:r>
      <w:r w:rsidRPr="000E217D">
        <w:rPr>
          <w:rStyle w:val="Emphasis"/>
          <w:rFonts w:asciiTheme="minorHAnsi" w:hAnsiTheme="minorHAnsi" w:cstheme="minorHAnsi"/>
        </w:rPr>
        <w:t xml:space="preserve">endezvous and </w:t>
      </w:r>
      <w:r w:rsidRPr="000E217D">
        <w:rPr>
          <w:rStyle w:val="Emphasis"/>
          <w:rFonts w:asciiTheme="minorHAnsi" w:hAnsiTheme="minorHAnsi" w:cstheme="minorHAnsi"/>
          <w:highlight w:val="green"/>
        </w:rPr>
        <w:t>p</w:t>
      </w:r>
      <w:r w:rsidRPr="000E217D">
        <w:rPr>
          <w:rStyle w:val="Emphasis"/>
          <w:rFonts w:asciiTheme="minorHAnsi" w:hAnsiTheme="minorHAnsi" w:cstheme="minorHAnsi"/>
        </w:rPr>
        <w:t xml:space="preserve">roximity </w:t>
      </w:r>
      <w:r w:rsidRPr="000E217D">
        <w:rPr>
          <w:rStyle w:val="Emphasis"/>
          <w:rFonts w:asciiTheme="minorHAnsi" w:hAnsiTheme="minorHAnsi" w:cstheme="minorHAnsi"/>
          <w:highlight w:val="green"/>
        </w:rPr>
        <w:t>o</w:t>
      </w:r>
      <w:r w:rsidRPr="000E217D">
        <w:rPr>
          <w:rStyle w:val="Emphasis"/>
          <w:rFonts w:asciiTheme="minorHAnsi" w:hAnsiTheme="minorHAnsi" w:cstheme="minorHAnsi"/>
        </w:rPr>
        <w:t>peration</w:t>
      </w:r>
      <w:r w:rsidRPr="000E217D">
        <w:rPr>
          <w:rStyle w:val="Emphasis"/>
          <w:rFonts w:asciiTheme="minorHAnsi" w:hAnsiTheme="minorHAnsi" w:cstheme="minorHAnsi"/>
          <w:highlight w:val="green"/>
        </w:rPr>
        <w:t>s</w:t>
      </w:r>
      <w:r w:rsidRPr="000E217D">
        <w:rPr>
          <w:rFonts w:asciiTheme="minorHAnsi" w:hAnsiTheme="minorHAnsi" w:cstheme="minorHAnsi"/>
        </w:rPr>
        <w:t xml:space="preserve"> on satellites </w:t>
      </w:r>
      <w:r w:rsidRPr="000E217D">
        <w:rPr>
          <w:rStyle w:val="StyleUnderline"/>
          <w:rFonts w:asciiTheme="minorHAnsi" w:hAnsiTheme="minorHAnsi" w:cstheme="minorHAnsi"/>
        </w:rPr>
        <w:t>will become more common</w:t>
      </w:r>
      <w:r w:rsidRPr="000E217D">
        <w:rPr>
          <w:rFonts w:asciiTheme="minorHAnsi" w:hAnsiTheme="minorHAnsi" w:cstheme="minorHAnsi"/>
        </w:rPr>
        <w:t xml:space="preserve"> in the years to come, but they </w:t>
      </w:r>
      <w:r w:rsidRPr="000E217D">
        <w:rPr>
          <w:rStyle w:val="Emphasis"/>
          <w:rFonts w:asciiTheme="minorHAnsi" w:hAnsiTheme="minorHAnsi" w:cstheme="minorHAnsi"/>
          <w:highlight w:val="green"/>
        </w:rPr>
        <w:t>could</w:t>
      </w:r>
      <w:r w:rsidRPr="000E217D">
        <w:rPr>
          <w:rStyle w:val="Emphasis"/>
          <w:rFonts w:asciiTheme="minorHAnsi" w:hAnsiTheme="minorHAnsi" w:cstheme="minorHAnsi"/>
        </w:rPr>
        <w:t xml:space="preserve"> easily </w:t>
      </w:r>
      <w:r w:rsidRPr="000E217D">
        <w:rPr>
          <w:rStyle w:val="Emphasis"/>
          <w:rFonts w:asciiTheme="minorHAnsi" w:hAnsiTheme="minorHAnsi" w:cstheme="minorHAnsi"/>
          <w:highlight w:val="green"/>
        </w:rPr>
        <w:t>be viewed in a crisis as potentially hostile acts</w:t>
      </w:r>
      <w:r w:rsidRPr="000E217D">
        <w:rPr>
          <w:rFonts w:asciiTheme="minorHAnsi" w:hAnsiTheme="minorHAnsi" w:cstheme="minorHAnsi"/>
        </w:rPr>
        <w:t>—or in fact be used to commit hostile acts.</w:t>
      </w:r>
    </w:p>
    <w:p w14:paraId="2E8D0D57" w14:textId="3A064195" w:rsidR="00D51310" w:rsidRDefault="00D51310" w:rsidP="00D51310">
      <w:pPr>
        <w:pStyle w:val="Heading3"/>
      </w:pPr>
      <w:r>
        <w:lastRenderedPageBreak/>
        <w:t>FW</w:t>
      </w:r>
    </w:p>
    <w:p w14:paraId="593778AA" w14:textId="77777777" w:rsidR="00543266" w:rsidRDefault="00543266" w:rsidP="00543266">
      <w:pPr>
        <w:pStyle w:val="Heading4"/>
      </w:pPr>
      <w:r>
        <w:t>The standard is maximizing expected well-being: to clarify, hedonistic act util</w:t>
      </w:r>
    </w:p>
    <w:p w14:paraId="401CF856" w14:textId="77777777" w:rsidR="00543266" w:rsidRPr="00A3034A" w:rsidRDefault="00543266" w:rsidP="00543266">
      <w:pPr>
        <w:pStyle w:val="Heading4"/>
        <w:rPr>
          <w:bCs w:val="0"/>
          <w:u w:val="single"/>
        </w:rPr>
      </w:pPr>
      <w:r>
        <w:t>1]</w:t>
      </w:r>
      <w:r w:rsidRPr="004A1A85">
        <w:rPr>
          <w:rFonts w:cs="Calibri"/>
          <w:color w:val="000000" w:themeColor="text1"/>
        </w:rPr>
        <w:t xml:space="preserve">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326FC845" w14:textId="77777777" w:rsidR="00543266" w:rsidRPr="00192D33" w:rsidRDefault="00543266" w:rsidP="00543266">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3"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0562CE6B"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3A95A00F"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192A3A57"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u w:val="single"/>
        </w:rPr>
        <w:lastRenderedPageBreak/>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40CDBC0"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7C56F471"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EEC8CE3"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3E5A16E" w14:textId="77777777" w:rsidR="00543266" w:rsidRPr="00A3034A" w:rsidRDefault="00543266" w:rsidP="00543266">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5B6EBEF1"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w:t>
      </w:r>
      <w:r w:rsidRPr="00A3034A">
        <w:rPr>
          <w:rFonts w:asciiTheme="minorHAnsi" w:hAnsiTheme="minorHAnsi" w:cstheme="minorHAnsi"/>
          <w:sz w:val="16"/>
        </w:rPr>
        <w:lastRenderedPageBreak/>
        <w:t xml:space="preserve">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2A0166A"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288CBCF"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24FF7BDF"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83FF246"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accumbens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483E6695"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1CF24569"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55D9A79"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42FBD8D1"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2B9A0FE"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6620CA9"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w:t>
      </w:r>
      <w:r w:rsidRPr="00A3034A">
        <w:rPr>
          <w:rFonts w:asciiTheme="minorHAnsi" w:hAnsiTheme="minorHAnsi" w:cstheme="minorHAnsi"/>
          <w:sz w:val="16"/>
        </w:rPr>
        <w:lastRenderedPageBreak/>
        <w:t xml:space="preserve">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6A8C87CF"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C42F6ED"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007BD10"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3ECD5EB" w14:textId="77777777" w:rsidR="00543266" w:rsidRPr="00A3034A" w:rsidRDefault="00543266" w:rsidP="00543266">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FD780AD" w14:textId="77777777" w:rsidR="00543266" w:rsidRDefault="00543266" w:rsidP="00543266">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w:t>
      </w:r>
      <w:r w:rsidRPr="00A3034A">
        <w:rPr>
          <w:rFonts w:asciiTheme="minorHAnsi" w:hAnsiTheme="minorHAnsi" w:cstheme="minorHAnsi"/>
          <w:sz w:val="16"/>
        </w:rPr>
        <w:lastRenderedPageBreak/>
        <w:t>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9701A54" w14:textId="77777777" w:rsidR="00543266" w:rsidRPr="00D03B18" w:rsidRDefault="00543266" w:rsidP="00543266">
      <w:pPr>
        <w:pStyle w:val="Heading4"/>
      </w:pPr>
      <w:r>
        <w:rPr>
          <w:rFonts w:cs="Calibri"/>
          <w:color w:val="000000" w:themeColor="text1"/>
        </w:rPr>
        <w:t xml:space="preserve">2] </w:t>
      </w:r>
      <w:r>
        <w:t xml:space="preserve">Extinction outweighs </w:t>
      </w:r>
    </w:p>
    <w:p w14:paraId="3CAEEC2C" w14:textId="77777777" w:rsidR="00543266" w:rsidRPr="00F5022F" w:rsidRDefault="00543266" w:rsidP="00543266">
      <w:r w:rsidRPr="00F5022F">
        <w:rPr>
          <w:rStyle w:val="Style13ptBold"/>
        </w:rPr>
        <w:t>Pummer 15</w:t>
      </w:r>
      <w:r w:rsidRPr="00F5022F">
        <w:t xml:space="preserve"> [Theron, Junior Research Fellow in Philosophy at St. Anne's College, University of Oxford. “Moral Agreement on Saving the World” Practical Ethics, University of Oxford. May 18, 2015] AT</w:t>
      </w:r>
    </w:p>
    <w:p w14:paraId="7A507284" w14:textId="77777777" w:rsidR="001E29F7" w:rsidRDefault="00543266" w:rsidP="00543266">
      <w:pPr>
        <w:rPr>
          <w:sz w:val="16"/>
        </w:rPr>
      </w:pPr>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307CEF">
        <w:rPr>
          <w:sz w:val="16"/>
        </w:rPr>
        <w:t>, whatever general moral view we adopt</w:t>
      </w:r>
      <w:r w:rsidRPr="00F5022F">
        <w:rPr>
          <w:rStyle w:val="StyleUnderline"/>
        </w:rPr>
        <w:t>: that it is very important to reduce the risk that all intelligent beings on this planet are eliminated by an enormous catastrophe, such as a nuclear war.</w:t>
      </w:r>
      <w:r w:rsidRPr="00307CEF">
        <w:rPr>
          <w:sz w:val="16"/>
        </w:rPr>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307CEF">
        <w:rPr>
          <w:sz w:val="16"/>
        </w:rPr>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307CEF">
        <w:rPr>
          <w:sz w:val="16"/>
        </w:rPr>
        <w:t xml:space="preserve"> If the happiness or well-being of possible future people is just as important as that of people who already exist, and if they would have good lives, it is not hard to see how</w:t>
      </w:r>
      <w:r w:rsidRPr="00307CEF">
        <w:rPr>
          <w:rStyle w:val="StyleUnderline"/>
        </w:rPr>
        <w:t xml:space="preserve"> reducing existential risk is easily the most important thing in the whole world. This is</w:t>
      </w:r>
      <w:r w:rsidRPr="00F5022F">
        <w:rPr>
          <w:rStyle w:val="StyleUnderline"/>
        </w:rPr>
        <w:t xml:space="preserve">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307CEF">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307CEF">
        <w:rPr>
          <w:sz w:val="16"/>
        </w:rPr>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307CEF">
        <w:rPr>
          <w:sz w:val="16"/>
        </w:rPr>
        <w:t xml:space="preserve"> Even John Rawls wrote, “</w:t>
      </w:r>
      <w:r w:rsidRPr="00F5022F">
        <w:rPr>
          <w:rStyle w:val="StyleUnderline"/>
        </w:rPr>
        <w:t>All ethical doctrines worth our attention take consequences into account in judging rightness. One which did not would simply be irrational, crazy.</w:t>
      </w:r>
      <w:r w:rsidRPr="00307CEF">
        <w:rPr>
          <w:sz w:val="16"/>
        </w:rPr>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307CEF">
        <w:rPr>
          <w:sz w:val="16"/>
        </w:rPr>
        <w:t xml:space="preserve"> </w:t>
      </w:r>
      <w:r w:rsidRPr="00F5022F">
        <w:rPr>
          <w:rStyle w:val="StyleUnderline"/>
        </w:rPr>
        <w:t>They’d thus imply very strong reasons to reduce existential risk</w:t>
      </w:r>
      <w:r w:rsidRPr="00307CEF">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307CEF">
        <w:rPr>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w:t>
      </w:r>
      <w:r w:rsidRPr="00307CEF">
        <w:rPr>
          <w:sz w:val="16"/>
        </w:rPr>
        <w:lastRenderedPageBreak/>
        <w:t xml:space="preserve">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307CEF">
        <w:rPr>
          <w:sz w:val="16"/>
        </w:rPr>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07CEF">
        <w:rPr>
          <w:sz w:val="16"/>
        </w:rPr>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307CEF">
        <w:rPr>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We should also take into account moral uncertainty.</w:t>
      </w:r>
      <w:r w:rsidRPr="00307CEF">
        <w:rPr>
          <w:sz w:val="16"/>
        </w:rPr>
        <w:t xml:space="preserve"> </w:t>
      </w:r>
      <w:r w:rsidRPr="00F5022F">
        <w:rPr>
          <w:rStyle w:val="StyleUnderline"/>
        </w:rPr>
        <w:t>What is it reasonable for one to do, when one is uncertain not (only) about the empirical facts, but also about the moral facts?</w:t>
      </w:r>
      <w:r w:rsidRPr="00307CEF">
        <w:rPr>
          <w:sz w:val="16"/>
        </w:rPr>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307CEF">
        <w:rPr>
          <w:sz w:val="16"/>
        </w:rPr>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307CEF">
        <w:rPr>
          <w:sz w:val="16"/>
        </w:rPr>
        <w:t xml:space="preserve">(and 10% sure that one of these other ones is correct), </w:t>
      </w:r>
      <w:r w:rsidRPr="00F5022F">
        <w:rPr>
          <w:rStyle w:val="StyleUnderline"/>
        </w:rPr>
        <w:t>they would have pretty strong reason, from the standpoint of moral uncertainty, to reduce existential risk.</w:t>
      </w:r>
      <w:r w:rsidRPr="00307CEF">
        <w:rPr>
          <w:sz w:val="16"/>
        </w:rPr>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 xml:space="preserve">moral uncertainty, reducing existential risk is the most important </w:t>
      </w:r>
      <w:r w:rsidRPr="00307CEF">
        <w:rPr>
          <w:rStyle w:val="StyleUnderline"/>
        </w:rPr>
        <w:t>thing in the world.</w:t>
      </w:r>
      <w:r w:rsidRPr="00307CEF">
        <w:rPr>
          <w:sz w:val="16"/>
        </w:rPr>
        <w:t xml:space="preserve"> </w:t>
      </w:r>
    </w:p>
    <w:p w14:paraId="4C80D6FD" w14:textId="13673CA7" w:rsidR="001E29F7" w:rsidRDefault="001E29F7" w:rsidP="00543266">
      <w:pPr>
        <w:rPr>
          <w:sz w:val="16"/>
        </w:rPr>
      </w:pPr>
    </w:p>
    <w:p w14:paraId="7A8E8145" w14:textId="77777777" w:rsidR="00FE05B5" w:rsidRDefault="00FE05B5" w:rsidP="00543266">
      <w:pPr>
        <w:rPr>
          <w:sz w:val="16"/>
        </w:rPr>
      </w:pPr>
    </w:p>
    <w:p w14:paraId="1DA71DCB" w14:textId="7B462185" w:rsidR="00543266" w:rsidRPr="00307CEF" w:rsidRDefault="00543266" w:rsidP="00543266">
      <w:pPr>
        <w:rPr>
          <w:sz w:val="16"/>
        </w:rPr>
      </w:pPr>
      <w:r w:rsidRPr="00307CEF">
        <w:rPr>
          <w:sz w:val="16"/>
        </w:rPr>
        <w:t xml:space="preserve">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307CEF">
        <w:rPr>
          <w:sz w:val="16"/>
        </w:rPr>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307CEF">
        <w:rPr>
          <w:sz w:val="16"/>
        </w:rPr>
        <w:t xml:space="preserve"> While there are some non-crazy </w:t>
      </w:r>
      <w:r w:rsidRPr="00F5022F">
        <w:rPr>
          <w:rStyle w:val="StyleUnderline"/>
        </w:rPr>
        <w:t>views that place significantly greater moral weight on avoiding suffering than on promoting happiness</w:t>
      </w:r>
      <w:r w:rsidRPr="00307CEF">
        <w:rPr>
          <w:sz w:val="16"/>
        </w:rPr>
        <w:t xml:space="preserve">, for reasons others have offered (and for independent reasons I won’t get into here unless requested to), they nonetheless </w:t>
      </w:r>
      <w:r w:rsidRPr="00F5022F">
        <w:rPr>
          <w:rStyle w:val="StyleUnderline"/>
        </w:rPr>
        <w:t>seem to be fairly implausible views.</w:t>
      </w:r>
      <w:r w:rsidRPr="00307CEF">
        <w:rPr>
          <w:sz w:val="16"/>
        </w:rPr>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07CEF">
        <w:rPr>
          <w:sz w:val="16"/>
        </w:rPr>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307CEF">
        <w:rPr>
          <w:sz w:val="16"/>
        </w:rPr>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307CEF">
        <w:rPr>
          <w:sz w:val="16"/>
        </w:rPr>
        <w:t xml:space="preserve">Our descendants could, if necessary, go elsewhere, spreading through this galaxy…. </w:t>
      </w:r>
      <w:r w:rsidRPr="00F5022F">
        <w:rPr>
          <w:rStyle w:val="StyleUnderline"/>
        </w:rPr>
        <w:t xml:space="preserve">Our </w:t>
      </w:r>
      <w:r w:rsidRPr="00F5022F">
        <w:rPr>
          <w:rStyle w:val="StyleUnderline"/>
        </w:rPr>
        <w:lastRenderedPageBreak/>
        <w:t>descendants might, I believe, make the further future very good. But that good future may also depend in part on us. If our selfish recklessness ends human history, we would be acting very wrongly.</w:t>
      </w:r>
      <w:r w:rsidRPr="00307CEF">
        <w:rPr>
          <w:sz w:val="16"/>
        </w:rPr>
        <w:t>” (From chapter 36 of On What Matters)</w:t>
      </w:r>
    </w:p>
    <w:p w14:paraId="7AAC93FE" w14:textId="4B171257" w:rsidR="00543266" w:rsidRPr="007D285B" w:rsidRDefault="00543266" w:rsidP="007D285B">
      <w:pPr>
        <w:pStyle w:val="Heading4"/>
      </w:pPr>
      <w:r w:rsidRPr="007D285B">
        <w:t>3] Policy education is key to portable advocacy</w:t>
      </w:r>
    </w:p>
    <w:p w14:paraId="49B66771" w14:textId="77777777" w:rsidR="00543266" w:rsidRPr="00CC02A1" w:rsidRDefault="00543266" w:rsidP="00543266">
      <w:pPr>
        <w:pStyle w:val="Body"/>
        <w:widowControl w:val="0"/>
        <w:suppressAutoHyphens/>
        <w:rPr>
          <w:rFonts w:ascii="Calibri" w:eastAsia="Arial" w:hAnsi="Calibri" w:cstheme="minorHAnsi"/>
          <w:b/>
          <w:bCs/>
          <w:color w:val="000000" w:themeColor="text1"/>
          <w:sz w:val="12"/>
          <w:szCs w:val="12"/>
        </w:rPr>
      </w:pPr>
      <w:r w:rsidRPr="00CC02A1">
        <w:rPr>
          <w:rStyle w:val="Style13ptBold"/>
          <w:rFonts w:cstheme="minorHAnsi"/>
          <w:color w:val="000000" w:themeColor="text1"/>
        </w:rPr>
        <w:t>Nixon 2K</w:t>
      </w:r>
      <w:r w:rsidRPr="00CC02A1">
        <w:rPr>
          <w:rFonts w:ascii="Calibri" w:hAnsi="Calibri" w:cstheme="minorHAnsi"/>
          <w:b/>
          <w:color w:val="000000" w:themeColor="text1"/>
          <w:sz w:val="28"/>
          <w:szCs w:val="26"/>
        </w:rPr>
        <w:t xml:space="preserve"> </w:t>
      </w:r>
      <w:r w:rsidRPr="00CC02A1">
        <w:rPr>
          <w:rFonts w:ascii="Calibri" w:hAnsi="Calibri" w:cstheme="minorHAnsi"/>
          <w:color w:val="000000" w:themeColor="text1"/>
          <w:sz w:val="16"/>
          <w:szCs w:val="16"/>
        </w:rPr>
        <w:t xml:space="preserve">Makani Themba-Nixon, Executive Director of The Praxis Project. “Changing the Rules: What Public Policy Means for Organizing.” </w:t>
      </w:r>
      <w:r w:rsidRPr="00CC02A1">
        <w:rPr>
          <w:rFonts w:ascii="Calibri" w:hAnsi="Calibri" w:cstheme="minorHAnsi"/>
          <w:color w:val="000000" w:themeColor="text1"/>
          <w:sz w:val="16"/>
          <w:szCs w:val="16"/>
          <w:lang w:val="fr-FR"/>
        </w:rPr>
        <w:t>Colorlines 3.2</w:t>
      </w:r>
      <w:r w:rsidRPr="00CC02A1">
        <w:rPr>
          <w:rFonts w:ascii="Calibri" w:hAnsi="Calibri" w:cstheme="minorHAnsi"/>
          <w:color w:val="000000" w:themeColor="text1"/>
          <w:sz w:val="16"/>
          <w:szCs w:val="16"/>
        </w:rPr>
        <w:t xml:space="preserve">, 2000. </w:t>
      </w:r>
    </w:p>
    <w:p w14:paraId="75AB30BD" w14:textId="77777777" w:rsidR="00543266" w:rsidRPr="00CC02A1" w:rsidRDefault="00543266" w:rsidP="00543266">
      <w:pPr>
        <w:pStyle w:val="Body"/>
        <w:widowControl w:val="0"/>
        <w:suppressAutoHyphens/>
        <w:rPr>
          <w:rFonts w:ascii="Calibri" w:hAnsi="Calibri" w:cstheme="minorHAnsi"/>
          <w:color w:val="000000" w:themeColor="text1"/>
          <w:sz w:val="18"/>
          <w:szCs w:val="16"/>
        </w:rPr>
      </w:pPr>
    </w:p>
    <w:p w14:paraId="4379C8EF" w14:textId="77777777" w:rsidR="00543266" w:rsidRDefault="00543266" w:rsidP="00543266">
      <w:pPr>
        <w:pStyle w:val="Body"/>
        <w:widowControl w:val="0"/>
        <w:suppressAutoHyphens/>
        <w:rPr>
          <w:rFonts w:ascii="Calibri" w:hAnsi="Calibri" w:cstheme="minorHAnsi"/>
          <w:color w:val="000000" w:themeColor="text1"/>
          <w:sz w:val="12"/>
          <w:szCs w:val="12"/>
        </w:rPr>
      </w:pPr>
      <w:r w:rsidRPr="00CC02A1">
        <w:rPr>
          <w:rFonts w:ascii="Calibri" w:hAnsi="Calibri" w:cstheme="minorHAnsi"/>
          <w:color w:val="000000" w:themeColor="text1"/>
          <w:sz w:val="12"/>
          <w:szCs w:val="12"/>
        </w:rPr>
        <w:t>Getting It in Writing Much of the work of framing what we stand for takes place in the shaping of demands.</w:t>
      </w:r>
      <w:r w:rsidRPr="00CC02A1">
        <w:rPr>
          <w:rFonts w:ascii="Calibri" w:hAnsi="Calibri" w:cstheme="minorHAnsi"/>
          <w:color w:val="000000" w:themeColor="text1"/>
          <w:sz w:val="18"/>
        </w:rPr>
        <w:t xml:space="preserve"> </w:t>
      </w:r>
      <w:r w:rsidRPr="00994553">
        <w:rPr>
          <w:rStyle w:val="Emphasis"/>
          <w:color w:val="000000" w:themeColor="text1"/>
          <w:highlight w:val="green"/>
        </w:rPr>
        <w:t xml:space="preserve">By getting into </w:t>
      </w:r>
      <w:r w:rsidRPr="00CC02A1">
        <w:rPr>
          <w:rFonts w:ascii="Calibri" w:hAnsi="Calibri"/>
          <w:color w:val="000000" w:themeColor="text1"/>
          <w:sz w:val="12"/>
          <w:szCs w:val="12"/>
        </w:rPr>
        <w:t xml:space="preserve">the </w:t>
      </w:r>
      <w:r w:rsidRPr="00994553">
        <w:rPr>
          <w:rStyle w:val="Emphasis"/>
          <w:color w:val="000000" w:themeColor="text1"/>
          <w:highlight w:val="green"/>
        </w:rPr>
        <w:t xml:space="preserve">policy </w:t>
      </w:r>
      <w:r w:rsidRPr="00CC02A1">
        <w:rPr>
          <w:rStyle w:val="Emphasis"/>
          <w:color w:val="000000" w:themeColor="text1"/>
          <w:sz w:val="12"/>
          <w:szCs w:val="12"/>
        </w:rPr>
        <w:t>arena</w:t>
      </w:r>
      <w:r w:rsidRPr="00CC02A1">
        <w:rPr>
          <w:rStyle w:val="Emphasis"/>
          <w:color w:val="000000" w:themeColor="text1"/>
        </w:rPr>
        <w:t xml:space="preserve"> </w:t>
      </w:r>
      <w:r w:rsidRPr="00994553">
        <w:rPr>
          <w:rStyle w:val="Emphasis"/>
          <w:color w:val="000000" w:themeColor="text1"/>
          <w:highlight w:val="green"/>
        </w:rPr>
        <w:t>in a proactive manner</w:t>
      </w:r>
      <w:r w:rsidRPr="00CC02A1">
        <w:rPr>
          <w:rFonts w:ascii="Calibri" w:hAnsi="Calibri"/>
          <w:color w:val="000000" w:themeColor="text1"/>
          <w:sz w:val="12"/>
          <w:szCs w:val="12"/>
        </w:rPr>
        <w:t>,</w:t>
      </w:r>
      <w:r w:rsidRPr="00CC02A1">
        <w:rPr>
          <w:rFonts w:ascii="Calibri" w:hAnsi="Calibri" w:cstheme="minorHAnsi"/>
          <w:color w:val="000000" w:themeColor="text1"/>
          <w:sz w:val="12"/>
          <w:szCs w:val="12"/>
        </w:rPr>
        <w:t xml:space="preserve"> we can take our demands to the next level.</w:t>
      </w:r>
      <w:r w:rsidRPr="00CC02A1">
        <w:rPr>
          <w:rFonts w:ascii="Calibri" w:hAnsi="Calibri" w:cstheme="minorHAnsi"/>
          <w:color w:val="000000" w:themeColor="text1"/>
        </w:rPr>
        <w:t xml:space="preserve"> </w:t>
      </w:r>
      <w:r w:rsidRPr="00994553">
        <w:rPr>
          <w:rStyle w:val="Emphasis"/>
          <w:color w:val="000000" w:themeColor="text1"/>
          <w:highlight w:val="green"/>
        </w:rPr>
        <w:t>Our demands can become law, with real consequences</w:t>
      </w:r>
      <w:r w:rsidRPr="00CC02A1">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994553">
        <w:rPr>
          <w:rStyle w:val="Emphasis"/>
          <w:color w:val="000000" w:themeColor="text1"/>
          <w:highlight w:val="green"/>
        </w:rPr>
        <w:t>, this work requires</w:t>
      </w:r>
      <w:r w:rsidRPr="00CC02A1">
        <w:rPr>
          <w:rFonts w:ascii="Calibri" w:hAnsi="Calibri" w:cstheme="minorHAnsi"/>
          <w:color w:val="000000" w:themeColor="text1"/>
          <w:sz w:val="18"/>
        </w:rPr>
        <w:t xml:space="preserve"> </w:t>
      </w:r>
      <w:r w:rsidRPr="00CC02A1">
        <w:rPr>
          <w:rFonts w:ascii="Calibri" w:hAnsi="Calibri" w:cstheme="minorHAnsi"/>
          <w:color w:val="000000" w:themeColor="text1"/>
          <w:sz w:val="12"/>
          <w:szCs w:val="12"/>
        </w:rPr>
        <w:t xml:space="preserve">a certain amount of </w:t>
      </w:r>
      <w:r w:rsidRPr="00CC02A1">
        <w:rPr>
          <w:rFonts w:ascii="Calibri" w:hAnsi="Calibri" w:cstheme="minorHAnsi"/>
          <w:bCs/>
          <w:color w:val="000000" w:themeColor="text1"/>
          <w:sz w:val="12"/>
          <w:szCs w:val="12"/>
        </w:rPr>
        <w:t>interaction with "the suits,"</w:t>
      </w:r>
      <w:r w:rsidRPr="00CC02A1">
        <w:rPr>
          <w:rFonts w:ascii="Calibri" w:hAnsi="Calibri" w:cstheme="minorHAnsi"/>
          <w:color w:val="000000" w:themeColor="text1"/>
          <w:sz w:val="12"/>
          <w:szCs w:val="12"/>
        </w:rPr>
        <w:t xml:space="preserve"> as well as </w:t>
      </w:r>
      <w:r w:rsidRPr="00994553">
        <w:rPr>
          <w:rStyle w:val="Emphasis"/>
          <w:color w:val="000000" w:themeColor="text1"/>
          <w:highlight w:val="green"/>
        </w:rPr>
        <w:t>struggles with</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the</w:t>
      </w:r>
      <w:r w:rsidRPr="00CC02A1">
        <w:rPr>
          <w:rStyle w:val="Emphasis"/>
          <w:color w:val="000000" w:themeColor="text1"/>
        </w:rPr>
        <w:t xml:space="preserve"> </w:t>
      </w:r>
      <w:r w:rsidRPr="00994553">
        <w:rPr>
          <w:rStyle w:val="Emphasis"/>
          <w:color w:val="000000" w:themeColor="text1"/>
          <w:highlight w:val="green"/>
        </w:rPr>
        <w:t>bureaucracy,</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the</w:t>
      </w:r>
      <w:r w:rsidRPr="00CC02A1">
        <w:rPr>
          <w:rFonts w:ascii="Calibri" w:hAnsi="Calibri" w:cstheme="minorHAnsi"/>
          <w:color w:val="000000" w:themeColor="text1"/>
        </w:rPr>
        <w:t xml:space="preserve"> </w:t>
      </w:r>
      <w:r w:rsidRPr="00994553">
        <w:rPr>
          <w:rStyle w:val="Emphasis"/>
          <w:color w:val="000000" w:themeColor="text1"/>
          <w:highlight w:val="green"/>
        </w:rPr>
        <w:t>technical language, and</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the all-too-common</w:t>
      </w:r>
      <w:r w:rsidRPr="00CC02A1">
        <w:rPr>
          <w:rFonts w:ascii="Calibri" w:hAnsi="Calibri" w:cstheme="minorHAnsi"/>
          <w:color w:val="000000" w:themeColor="text1"/>
        </w:rPr>
        <w:t xml:space="preserve"> </w:t>
      </w:r>
      <w:r w:rsidRPr="00994553">
        <w:rPr>
          <w:rStyle w:val="Emphasis"/>
          <w:color w:val="000000" w:themeColor="text1"/>
          <w:highlight w:val="green"/>
        </w:rPr>
        <w:t>resistance by decision makers</w:t>
      </w:r>
      <w:r w:rsidRPr="00CC02A1">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CC02A1">
        <w:rPr>
          <w:rFonts w:ascii="Calibri" w:hAnsi="Calibri" w:cstheme="minorHAnsi"/>
          <w:color w:val="000000" w:themeColor="text1"/>
        </w:rPr>
        <w:t xml:space="preserve"> </w:t>
      </w:r>
      <w:r w:rsidRPr="00994553">
        <w:rPr>
          <w:rStyle w:val="Emphasis"/>
          <w:color w:val="000000" w:themeColor="text1"/>
          <w:highlight w:val="green"/>
        </w:rPr>
        <w:t>policy work</w:t>
      </w:r>
      <w:r w:rsidRPr="00CC02A1">
        <w:rPr>
          <w:rFonts w:ascii="Calibri" w:hAnsi="Calibri" w:cstheme="minorHAnsi"/>
          <w:color w:val="000000" w:themeColor="text1"/>
          <w:sz w:val="12"/>
          <w:szCs w:val="12"/>
        </w:rPr>
        <w:t xml:space="preserve"> is just one tool in our organizing arsenal, but it </w:t>
      </w:r>
      <w:r w:rsidRPr="00994553">
        <w:rPr>
          <w:rStyle w:val="Emphasis"/>
          <w:color w:val="000000" w:themeColor="text1"/>
          <w:highlight w:val="green"/>
        </w:rPr>
        <w:t>is a tool we</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 xml:space="preserve">simply </w:t>
      </w:r>
      <w:r w:rsidRPr="00994553">
        <w:rPr>
          <w:rStyle w:val="Emphasis"/>
          <w:color w:val="000000" w:themeColor="text1"/>
          <w:highlight w:val="green"/>
        </w:rPr>
        <w:t>can't</w:t>
      </w:r>
      <w:r w:rsidRPr="00994553">
        <w:rPr>
          <w:rFonts w:ascii="Calibri" w:hAnsi="Calibri" w:cstheme="minorHAnsi"/>
          <w:color w:val="000000" w:themeColor="text1"/>
          <w:highlight w:val="green"/>
        </w:rPr>
        <w:t xml:space="preserve"> </w:t>
      </w:r>
      <w:r w:rsidRPr="00CC02A1">
        <w:rPr>
          <w:rFonts w:ascii="Calibri" w:hAnsi="Calibri" w:cstheme="minorHAnsi"/>
          <w:color w:val="000000" w:themeColor="text1"/>
          <w:sz w:val="12"/>
          <w:szCs w:val="12"/>
        </w:rPr>
        <w:t xml:space="preserve">afford to </w:t>
      </w:r>
      <w:r w:rsidRPr="00994553">
        <w:rPr>
          <w:rStyle w:val="Emphasis"/>
          <w:color w:val="000000" w:themeColor="text1"/>
          <w:highlight w:val="green"/>
        </w:rPr>
        <w:t>ignore</w:t>
      </w:r>
      <w:r w:rsidRPr="00CC02A1">
        <w:rPr>
          <w:rFonts w:ascii="Calibri" w:hAnsi="Calibri" w:cstheme="minorHAnsi"/>
          <w:color w:val="000000" w:themeColor="text1"/>
          <w:sz w:val="12"/>
          <w:szCs w:val="12"/>
        </w:rPr>
        <w:t xml:space="preserve">. Making policy work an integral part of organizing will require a certain amount of retrofitting. </w:t>
      </w:r>
      <w:r w:rsidRPr="00994553">
        <w:rPr>
          <w:rStyle w:val="Emphasis"/>
          <w:color w:val="000000" w:themeColor="text1"/>
          <w:highlight w:val="green"/>
        </w:rPr>
        <w:t>We</w:t>
      </w:r>
      <w:r w:rsidRPr="00CC02A1">
        <w:rPr>
          <w:rFonts w:ascii="Calibri" w:hAnsi="Calibri" w:cstheme="minorHAnsi"/>
          <w:color w:val="000000" w:themeColor="text1"/>
          <w:sz w:val="12"/>
          <w:szCs w:val="12"/>
        </w:rPr>
        <w:t xml:space="preserve"> will</w:t>
      </w:r>
      <w:r w:rsidRPr="00CC02A1">
        <w:rPr>
          <w:rFonts w:ascii="Calibri" w:hAnsi="Calibri" w:cstheme="minorHAnsi"/>
          <w:color w:val="000000" w:themeColor="text1"/>
        </w:rPr>
        <w:t xml:space="preserve"> </w:t>
      </w:r>
      <w:r w:rsidRPr="00994553">
        <w:rPr>
          <w:rStyle w:val="Emphasis"/>
          <w:color w:val="000000" w:themeColor="text1"/>
          <w:highlight w:val="green"/>
        </w:rPr>
        <w:t>need</w:t>
      </w:r>
      <w:r w:rsidRPr="00994553">
        <w:rPr>
          <w:rFonts w:ascii="Calibri" w:hAnsi="Calibri" w:cstheme="minorHAnsi"/>
          <w:color w:val="000000" w:themeColor="text1"/>
          <w:highlight w:val="green"/>
        </w:rPr>
        <w:t xml:space="preserve"> </w:t>
      </w:r>
      <w:r w:rsidRPr="00CC02A1">
        <w:rPr>
          <w:rFonts w:ascii="Calibri" w:hAnsi="Calibri" w:cstheme="minorHAnsi"/>
          <w:color w:val="000000" w:themeColor="text1"/>
          <w:sz w:val="12"/>
          <w:szCs w:val="12"/>
        </w:rPr>
        <w:t xml:space="preserve">to develop the capacity </w:t>
      </w:r>
      <w:r w:rsidRPr="00994553">
        <w:rPr>
          <w:rStyle w:val="Emphasis"/>
          <w:color w:val="000000" w:themeColor="text1"/>
          <w:highlight w:val="green"/>
        </w:rPr>
        <w:t>to translate</w:t>
      </w:r>
      <w:r w:rsidRPr="00994553">
        <w:rPr>
          <w:rFonts w:ascii="Calibri" w:hAnsi="Calibri" w:cstheme="minorHAnsi"/>
          <w:color w:val="000000" w:themeColor="text1"/>
          <w:highlight w:val="green"/>
        </w:rPr>
        <w:t xml:space="preserve"> </w:t>
      </w:r>
      <w:r w:rsidRPr="00CC02A1">
        <w:rPr>
          <w:rFonts w:ascii="Calibri" w:hAnsi="Calibri" w:cstheme="minorHAnsi"/>
          <w:color w:val="000000" w:themeColor="text1"/>
          <w:sz w:val="12"/>
          <w:szCs w:val="12"/>
        </w:rPr>
        <w:t>our</w:t>
      </w:r>
      <w:r w:rsidRPr="00CC02A1">
        <w:rPr>
          <w:rFonts w:ascii="Calibri" w:hAnsi="Calibri" w:cstheme="minorHAnsi"/>
          <w:color w:val="000000" w:themeColor="text1"/>
        </w:rPr>
        <w:t xml:space="preserve"> </w:t>
      </w:r>
      <w:r w:rsidRPr="00994553">
        <w:rPr>
          <w:rStyle w:val="Emphasis"/>
          <w:color w:val="000000" w:themeColor="text1"/>
          <w:highlight w:val="green"/>
        </w:rPr>
        <w:t>information</w:t>
      </w:r>
      <w:r w:rsidRPr="00CC02A1">
        <w:rPr>
          <w:rFonts w:ascii="Calibri" w:hAnsi="Calibri" w:cstheme="minorHAnsi"/>
          <w:color w:val="000000" w:themeColor="text1"/>
          <w:sz w:val="12"/>
          <w:szCs w:val="12"/>
        </w:rPr>
        <w:t xml:space="preserve">, data, stories that are designed </w:t>
      </w:r>
      <w:r w:rsidRPr="00994553">
        <w:rPr>
          <w:rStyle w:val="Emphasis"/>
          <w:color w:val="000000" w:themeColor="text1"/>
          <w:highlight w:val="green"/>
        </w:rPr>
        <w:t>to affect the public conversation [and]</w:t>
      </w:r>
      <w:r w:rsidRPr="00CC02A1">
        <w:rPr>
          <w:rFonts w:ascii="Calibri" w:hAnsi="Calibri"/>
          <w:color w:val="000000" w:themeColor="text1"/>
          <w:sz w:val="16"/>
          <w:szCs w:val="16"/>
        </w:rPr>
        <w:t>.</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 xml:space="preserve">Perhaps most important, we will need to move beyond fighting problems and on </w:t>
      </w:r>
      <w:r w:rsidRPr="00994553">
        <w:rPr>
          <w:rStyle w:val="Emphasis"/>
          <w:color w:val="000000" w:themeColor="text1"/>
          <w:highlight w:val="green"/>
        </w:rPr>
        <w:t>to framing solutions</w:t>
      </w:r>
      <w:r w:rsidRPr="00994553">
        <w:rPr>
          <w:rFonts w:ascii="Calibri" w:hAnsi="Calibri" w:cstheme="minorHAnsi"/>
          <w:color w:val="000000" w:themeColor="text1"/>
          <w:highlight w:val="green"/>
        </w:rPr>
        <w:t xml:space="preserve"> </w:t>
      </w:r>
      <w:r w:rsidRPr="00CC02A1">
        <w:rPr>
          <w:rFonts w:ascii="Calibri" w:hAnsi="Calibri" w:cstheme="minorHAnsi"/>
          <w:color w:val="000000" w:themeColor="text1"/>
          <w:sz w:val="12"/>
          <w:szCs w:val="12"/>
        </w:rPr>
        <w:t>that bring us closer to our vision of how things should be. And then we must be committed to making it so.</w:t>
      </w:r>
    </w:p>
    <w:p w14:paraId="321E3F7C" w14:textId="4E228CEB" w:rsidR="00543266" w:rsidRDefault="006B0985" w:rsidP="006B0985">
      <w:pPr>
        <w:pStyle w:val="Heading3"/>
      </w:pPr>
      <w:r>
        <w:lastRenderedPageBreak/>
        <w:t>Underview</w:t>
      </w:r>
    </w:p>
    <w:p w14:paraId="1D0EBB63" w14:textId="77777777" w:rsidR="00543266" w:rsidRPr="00543266" w:rsidRDefault="00543266" w:rsidP="00543266"/>
    <w:p w14:paraId="7AF35526" w14:textId="77777777" w:rsidR="00543266" w:rsidRDefault="00543266" w:rsidP="00543266">
      <w:pPr>
        <w:pStyle w:val="Heading4"/>
        <w:rPr>
          <w:rFonts w:cs="Calibri"/>
        </w:rPr>
      </w:pPr>
      <w:r w:rsidRPr="008C2485">
        <w:rPr>
          <w:rFonts w:cs="Calibri"/>
        </w:rPr>
        <w:t xml:space="preserve">1AR theory – </w:t>
      </w:r>
    </w:p>
    <w:p w14:paraId="64169B96" w14:textId="77777777" w:rsidR="00543266" w:rsidRDefault="00543266" w:rsidP="00543266">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525BA6A1" w14:textId="77777777" w:rsidR="00543266" w:rsidRDefault="00543266" w:rsidP="00543266">
      <w:pPr>
        <w:pStyle w:val="Heading4"/>
        <w:rPr>
          <w:rFonts w:cs="Calibri"/>
        </w:rPr>
      </w:pPr>
      <w:r>
        <w:rPr>
          <w:rFonts w:cs="Calibri"/>
        </w:rPr>
        <w:t>B] D</w:t>
      </w:r>
      <w:r w:rsidRPr="008C2485">
        <w:rPr>
          <w:rFonts w:cs="Calibri"/>
        </w:rPr>
        <w:t>rop the debater – the short 1AR irreparably skewed from abuse on substance and time investment on theory</w:t>
      </w:r>
    </w:p>
    <w:p w14:paraId="21143FDD" w14:textId="77777777" w:rsidR="00543266" w:rsidRDefault="00543266" w:rsidP="00543266">
      <w:pPr>
        <w:pStyle w:val="Heading4"/>
        <w:rPr>
          <w:rFonts w:cs="Calibri"/>
        </w:rPr>
      </w:pPr>
      <w:r>
        <w:rPr>
          <w:rFonts w:cs="Calibri"/>
        </w:rPr>
        <w:t>C] C</w:t>
      </w:r>
      <w:r w:rsidRPr="008C2485">
        <w:rPr>
          <w:rFonts w:cs="Calibri"/>
        </w:rPr>
        <w:t>ompeting interps – 1AR interps aren’t bidirectional and the neg should have to defend their norm since they have more time</w:t>
      </w:r>
    </w:p>
    <w:p w14:paraId="20E2BECE" w14:textId="77777777" w:rsidR="00543266" w:rsidRPr="00166A67" w:rsidRDefault="00543266" w:rsidP="00543266">
      <w:pPr>
        <w:pStyle w:val="Heading4"/>
      </w:pPr>
      <w:r>
        <w:t>D] 1AR theory first – it’s a bigger percentage of the 1AR than neg theory is of the 1NC which means the abuse was probably worse and only the 2NR has time to win multiple layers, and meta theory determines whether I could engage with theory in the first place</w:t>
      </w:r>
    </w:p>
    <w:p w14:paraId="7367AD8D" w14:textId="2ECFF4E9" w:rsidR="00A95652" w:rsidRPr="00B55AD5" w:rsidRDefault="00A95652" w:rsidP="00543266">
      <w:pPr>
        <w:pStyle w:val="Heading4"/>
      </w:pPr>
    </w:p>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C9379C"/>
    <w:multiLevelType w:val="hybridMultilevel"/>
    <w:tmpl w:val="45D21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9F33EC"/>
    <w:multiLevelType w:val="hybridMultilevel"/>
    <w:tmpl w:val="BB3C7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51310"/>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C268B"/>
    <w:rsid w:val="001E29F7"/>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65F66"/>
    <w:rsid w:val="0038158C"/>
    <w:rsid w:val="003902BA"/>
    <w:rsid w:val="003A09E2"/>
    <w:rsid w:val="003B1727"/>
    <w:rsid w:val="00407037"/>
    <w:rsid w:val="004605D6"/>
    <w:rsid w:val="004A70A6"/>
    <w:rsid w:val="004C60E8"/>
    <w:rsid w:val="004D582F"/>
    <w:rsid w:val="004E3579"/>
    <w:rsid w:val="004E728B"/>
    <w:rsid w:val="004F39E0"/>
    <w:rsid w:val="00537BD5"/>
    <w:rsid w:val="00543266"/>
    <w:rsid w:val="00563420"/>
    <w:rsid w:val="0057268A"/>
    <w:rsid w:val="005B1C85"/>
    <w:rsid w:val="005D2912"/>
    <w:rsid w:val="006065BD"/>
    <w:rsid w:val="00645FA9"/>
    <w:rsid w:val="00647866"/>
    <w:rsid w:val="006530DB"/>
    <w:rsid w:val="00665003"/>
    <w:rsid w:val="006A24D1"/>
    <w:rsid w:val="006A2AD0"/>
    <w:rsid w:val="006A3AA7"/>
    <w:rsid w:val="006B0985"/>
    <w:rsid w:val="006C2375"/>
    <w:rsid w:val="006D4ECC"/>
    <w:rsid w:val="0070616A"/>
    <w:rsid w:val="00722258"/>
    <w:rsid w:val="007243E5"/>
    <w:rsid w:val="00766EA0"/>
    <w:rsid w:val="00777928"/>
    <w:rsid w:val="007A0B91"/>
    <w:rsid w:val="007A2226"/>
    <w:rsid w:val="007D285B"/>
    <w:rsid w:val="007E4A46"/>
    <w:rsid w:val="007F5B66"/>
    <w:rsid w:val="00823A1C"/>
    <w:rsid w:val="00845B9D"/>
    <w:rsid w:val="00860984"/>
    <w:rsid w:val="00887E2C"/>
    <w:rsid w:val="008B3ECB"/>
    <w:rsid w:val="008B4E85"/>
    <w:rsid w:val="008C1B2E"/>
    <w:rsid w:val="009059A2"/>
    <w:rsid w:val="0091627E"/>
    <w:rsid w:val="0097032B"/>
    <w:rsid w:val="009733D3"/>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51310"/>
    <w:rsid w:val="00D61409"/>
    <w:rsid w:val="00D6691E"/>
    <w:rsid w:val="00D71170"/>
    <w:rsid w:val="00DA1C92"/>
    <w:rsid w:val="00DA25D4"/>
    <w:rsid w:val="00DA6373"/>
    <w:rsid w:val="00DA6538"/>
    <w:rsid w:val="00E15E75"/>
    <w:rsid w:val="00E5262C"/>
    <w:rsid w:val="00E80A9C"/>
    <w:rsid w:val="00EC7DC4"/>
    <w:rsid w:val="00ED30CF"/>
    <w:rsid w:val="00EE3654"/>
    <w:rsid w:val="00F176EF"/>
    <w:rsid w:val="00F4392B"/>
    <w:rsid w:val="00F45E10"/>
    <w:rsid w:val="00F6364A"/>
    <w:rsid w:val="00F9113A"/>
    <w:rsid w:val="00FE05B5"/>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3399A"/>
  <w15:chartTrackingRefBased/>
  <w15:docId w15:val="{8DAD65D5-AFE4-470B-96C1-52D43E597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7928"/>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7779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79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7779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7779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779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7928"/>
  </w:style>
  <w:style w:type="character" w:customStyle="1" w:styleId="Heading1Char">
    <w:name w:val="Heading 1 Char"/>
    <w:aliases w:val="Pocket Char"/>
    <w:basedOn w:val="DefaultParagraphFont"/>
    <w:link w:val="Heading1"/>
    <w:uiPriority w:val="9"/>
    <w:rsid w:val="007779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792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77792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77928"/>
    <w:rPr>
      <w:rFonts w:ascii="Calibri" w:eastAsiaTheme="majorEastAsia" w:hAnsi="Calibri" w:cstheme="majorBidi"/>
      <w:b/>
      <w:bCs/>
      <w:sz w:val="26"/>
      <w:szCs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777928"/>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77928"/>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8."/>
    <w:basedOn w:val="DefaultParagraphFont"/>
    <w:uiPriority w:val="1"/>
    <w:qFormat/>
    <w:rsid w:val="00777928"/>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Dont use Char"/>
    <w:basedOn w:val="DefaultParagraphFont"/>
    <w:link w:val="NoSpacing"/>
    <w:uiPriority w:val="99"/>
    <w:unhideWhenUsed/>
    <w:rsid w:val="00777928"/>
    <w:rPr>
      <w:color w:val="auto"/>
      <w:u w:val="none"/>
    </w:rPr>
  </w:style>
  <w:style w:type="character" w:styleId="FollowedHyperlink">
    <w:name w:val="FollowedHyperlink"/>
    <w:basedOn w:val="DefaultParagraphFont"/>
    <w:uiPriority w:val="99"/>
    <w:semiHidden/>
    <w:unhideWhenUsed/>
    <w:rsid w:val="00777928"/>
    <w:rPr>
      <w:color w:val="auto"/>
      <w:u w:val="none"/>
    </w:rPr>
  </w:style>
  <w:style w:type="paragraph" w:styleId="DocumentMap">
    <w:name w:val="Document Map"/>
    <w:basedOn w:val="Normal"/>
    <w:link w:val="DocumentMapChar"/>
    <w:uiPriority w:val="99"/>
    <w:semiHidden/>
    <w:unhideWhenUsed/>
    <w:rsid w:val="007779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7928"/>
    <w:rPr>
      <w:rFonts w:ascii="Lucida Grande" w:eastAsiaTheme="minorEastAsia" w:hAnsi="Lucida Grande" w:cs="Lucida Grande"/>
      <w:sz w:val="24"/>
      <w:szCs w:val="24"/>
    </w:rPr>
  </w:style>
  <w:style w:type="paragraph" w:styleId="ListParagraph">
    <w:name w:val="List Paragraph"/>
    <w:aliases w:val="6 font"/>
    <w:basedOn w:val="Normal"/>
    <w:uiPriority w:val="99"/>
    <w:qFormat/>
    <w:rsid w:val="00D51310"/>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5131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customStyle="1" w:styleId="Emphasis1">
    <w:name w:val="Emphasis1"/>
    <w:basedOn w:val="Normal"/>
    <w:link w:val="Emphasis"/>
    <w:autoRedefine/>
    <w:uiPriority w:val="20"/>
    <w:qFormat/>
    <w:rsid w:val="00D51310"/>
    <w:pPr>
      <w:pBdr>
        <w:top w:val="single" w:sz="4" w:space="1" w:color="auto"/>
        <w:left w:val="single" w:sz="4" w:space="4" w:color="auto"/>
        <w:bottom w:val="single" w:sz="4" w:space="1" w:color="auto"/>
        <w:right w:val="single" w:sz="4" w:space="4" w:color="auto"/>
      </w:pBdr>
      <w:ind w:left="720"/>
      <w:jc w:val="both"/>
    </w:pPr>
    <w:rPr>
      <w:rFonts w:eastAsiaTheme="minorHAnsi"/>
      <w:b/>
      <w:iCs/>
      <w:sz w:val="26"/>
      <w:szCs w:val="22"/>
      <w:u w:val="single"/>
    </w:rPr>
  </w:style>
  <w:style w:type="paragraph" w:customStyle="1" w:styleId="textbold">
    <w:name w:val="text bold"/>
    <w:basedOn w:val="Normal"/>
    <w:uiPriority w:val="20"/>
    <w:qFormat/>
    <w:rsid w:val="00D51310"/>
    <w:pPr>
      <w:ind w:left="720"/>
      <w:jc w:val="both"/>
    </w:pPr>
    <w:rPr>
      <w:b/>
      <w:iCs/>
      <w:u w:val="single"/>
    </w:rPr>
  </w:style>
  <w:style w:type="paragraph" w:customStyle="1" w:styleId="UnderlinePara">
    <w:name w:val="Underline Para"/>
    <w:basedOn w:val="Normal"/>
    <w:uiPriority w:val="1"/>
    <w:qFormat/>
    <w:rsid w:val="00543266"/>
    <w:pPr>
      <w:widowControl w:val="0"/>
      <w:suppressAutoHyphens/>
      <w:spacing w:after="200" w:line="240" w:lineRule="auto"/>
      <w:contextualSpacing/>
    </w:pPr>
    <w:rPr>
      <w:rFonts w:asciiTheme="minorHAnsi" w:hAnsiTheme="minorHAnsi" w:cstheme="minorBidi"/>
      <w:u w:val="single"/>
    </w:rPr>
  </w:style>
  <w:style w:type="paragraph" w:customStyle="1" w:styleId="Body">
    <w:name w:val="Body"/>
    <w:autoRedefine/>
    <w:rsid w:val="00543266"/>
    <w:pPr>
      <w:spacing w:after="0" w:line="240" w:lineRule="auto"/>
    </w:pPr>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 Type="http://schemas.openxmlformats.org/officeDocument/2006/relationships/styles" Target="styles.xml"/><Relationship Id="rId21" Type="http://schemas.openxmlformats.org/officeDocument/2006/relationships/hyperlink" Target="https://www.politico.com/story/2018/04/06/outer-space-war-defense-russia-china-463067" TargetMode="External"/><Relationship Id="rId34" Type="http://schemas.openxmlformats.org/officeDocument/2006/relationships/fontTable" Target="fontTable.xml"/><Relationship Id="rId7" Type="http://schemas.openxmlformats.org/officeDocument/2006/relationships/hyperlink" Target="mailto:cordelli@uchicago.edu" TargetMode="Externa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www.upi.com/Top_News/Voices/2020/02/13/Hackers-could-shut-down-satellites-or-turn-them-into-weapons/4091581597502/" TargetMode="External"/><Relationship Id="rId1" Type="http://schemas.openxmlformats.org/officeDocument/2006/relationships/customXml" Target="../customXml/item1.xml"/><Relationship Id="rId6" Type="http://schemas.openxmlformats.org/officeDocument/2006/relationships/hyperlink" Target="https://scholarcommons.scu.edu/markkula/5/" TargetMode="Externa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hyperlink" Target="https://nsiteam.com/social/wp-content/uploads/2018/08/SMA-White-Paper_Chinese-Persepectives-on-Space_-Aug-2018.pdf" TargetMode="External"/><Relationship Id="rId5" Type="http://schemas.openxmlformats.org/officeDocument/2006/relationships/webSettings" Target="webSettings.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washingtonpost.com/opinions/our-satellites-are-prime-targets-for-a-cyberattack-and-things-could-get-worse/2019/05/07/31c85438-7041-11e9-8be0-ca575670e91c_story.html"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www.airuniversity.af.edu/Portals/10/SSQ/documents/Volume-11_Issue-2/Chow.pdf" TargetMode="External"/><Relationship Id="rId4" Type="http://schemas.openxmlformats.org/officeDocument/2006/relationships/settings" Target="settings.xml"/><Relationship Id="rId9" Type="http://schemas.openxmlformats.org/officeDocument/2006/relationships/hyperlink" Target="https://voelkerrechtsblog.org/sorry-elon-mars-is-not-a-legal-vacuum-and-its-not-yours-either%20"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philarchive.org/archive/BERTIO-52" TargetMode="External"/><Relationship Id="rId35" Type="http://schemas.openxmlformats.org/officeDocument/2006/relationships/theme" Target="theme/theme1.xml"/><Relationship Id="rId8" Type="http://schemas.openxmlformats.org/officeDocument/2006/relationships/hyperlink" Target="https://www.law.berkeley.edu/wp-content/uploads/2016/01/What-is-Wrong-With-Privatization_UC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31</Pages>
  <Words>16966</Words>
  <Characters>96712</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Christopher Bao</cp:lastModifiedBy>
  <cp:revision>7</cp:revision>
  <dcterms:created xsi:type="dcterms:W3CDTF">2022-01-15T16:24:00Z</dcterms:created>
  <dcterms:modified xsi:type="dcterms:W3CDTF">2022-01-15T16:53:00Z</dcterms:modified>
</cp:coreProperties>
</file>