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F9FEE" w14:textId="77777777" w:rsidR="001F2EFC" w:rsidRPr="00B55AD5" w:rsidRDefault="001F2EFC" w:rsidP="001F2EFC"/>
    <w:p w14:paraId="61ED0ECE" w14:textId="77777777" w:rsidR="005A6788" w:rsidRPr="005A6788" w:rsidRDefault="005A6788" w:rsidP="005A6788"/>
    <w:p w14:paraId="37B7F172" w14:textId="33811397" w:rsidR="00F00BA4" w:rsidRDefault="00F00BA4" w:rsidP="00F00BA4">
      <w:pPr>
        <w:pStyle w:val="Heading1"/>
      </w:pPr>
      <w:r>
        <w:lastRenderedPageBreak/>
        <w:t>Lay AC</w:t>
      </w:r>
    </w:p>
    <w:p w14:paraId="26B66819" w14:textId="77777777" w:rsidR="00F00BA4" w:rsidRPr="00602907" w:rsidRDefault="00F00BA4" w:rsidP="00F00BA4">
      <w:pPr>
        <w:pStyle w:val="Heading4"/>
      </w:pPr>
      <w:r w:rsidRPr="00602907">
        <w:t>I affirm the resolution resolved: The appropriation of outer space by private entities is unjust.</w:t>
      </w:r>
    </w:p>
    <w:p w14:paraId="439C2B82" w14:textId="223CD73F" w:rsidR="001D2FC8" w:rsidRDefault="00F00BA4" w:rsidP="001D2FC8">
      <w:pPr>
        <w:pStyle w:val="Heading4"/>
      </w:pPr>
      <w:r w:rsidRPr="00602907">
        <w:t>Because the resolution questions what</w:t>
      </w:r>
      <w:r>
        <w:t xml:space="preserve"> is unjust,</w:t>
      </w:r>
      <w:r w:rsidR="001D2FC8">
        <w:t xml:space="preserve"> and Oxford Dictionaries defines unjust as </w:t>
      </w:r>
      <w:r w:rsidR="001D2FC8" w:rsidRPr="001D2FC8">
        <w:t>not based on or behaving according to what is morally right and fair</w:t>
      </w:r>
      <w:r w:rsidRPr="001D2FC8">
        <w:t xml:space="preserve">, </w:t>
      </w:r>
      <w:r w:rsidRPr="00602907">
        <w:t>I value morality.</w:t>
      </w:r>
    </w:p>
    <w:p w14:paraId="131A4117" w14:textId="77777777" w:rsidR="002266C4" w:rsidRPr="002266C4" w:rsidRDefault="002266C4" w:rsidP="002266C4"/>
    <w:p w14:paraId="1B924CEF" w14:textId="713FC17B" w:rsidR="002266C4" w:rsidRDefault="002266C4" w:rsidP="002266C4">
      <w:pPr>
        <w:pStyle w:val="Heading4"/>
      </w:pPr>
      <w:r w:rsidRPr="002266C4">
        <w:rPr>
          <w:u w:val="single"/>
        </w:rPr>
        <w:t>Appropriation</w:t>
      </w:r>
      <w:r>
        <w:t>: “</w:t>
      </w:r>
      <w:r w:rsidRPr="002046F8">
        <w:t>the act of </w:t>
      </w:r>
      <w:hyperlink r:id="rId6" w:history="1">
        <w:r w:rsidRPr="002046F8">
          <w:rPr>
            <w:rStyle w:val="Hyperlink"/>
          </w:rPr>
          <w:t>appropriating</w:t>
        </w:r>
      </w:hyperlink>
      <w:r w:rsidRPr="002046F8">
        <w:t> or taking possession of something, often without permission or consent.</w:t>
      </w:r>
      <w:r>
        <w:t>” (</w:t>
      </w:r>
      <w:hyperlink r:id="rId7" w:history="1">
        <w:r w:rsidRPr="00B715A5">
          <w:rPr>
            <w:rStyle w:val="Hyperlink"/>
          </w:rPr>
          <w:t>https://www.dictionary.com/browse/appropriation</w:t>
        </w:r>
      </w:hyperlink>
      <w:r>
        <w:t>)</w:t>
      </w:r>
    </w:p>
    <w:p w14:paraId="35EE7961" w14:textId="568D9C44" w:rsidR="002266C4" w:rsidRDefault="002266C4" w:rsidP="002266C4"/>
    <w:p w14:paraId="0C1A4746" w14:textId="7D2E1884" w:rsidR="002266C4" w:rsidRDefault="002266C4" w:rsidP="002266C4">
      <w:pPr>
        <w:pStyle w:val="Heading4"/>
      </w:pPr>
      <w:r>
        <w:rPr>
          <w:u w:val="single"/>
        </w:rPr>
        <w:t>Outer space:</w:t>
      </w:r>
      <w:r>
        <w:t xml:space="preserve"> o</w:t>
      </w:r>
      <w:r>
        <w:t>utside the boundary of the Earth’s atmosphere: prefer our definition because it’s a review of commonly used legal applications that are most rigorous in policymaking</w:t>
      </w:r>
    </w:p>
    <w:p w14:paraId="672D1155" w14:textId="77777777" w:rsidR="002266C4" w:rsidRPr="002046F8" w:rsidRDefault="002266C4" w:rsidP="002266C4">
      <w:r>
        <w:t>(</w:t>
      </w:r>
      <w:r w:rsidRPr="00BD7858">
        <w:t>https://spacelaw.univie.ac.at/fileadmin/user_upload/p_spacelaw/EPIL_Outer_Space.pdf</w:t>
      </w:r>
      <w:r>
        <w:t>)</w:t>
      </w:r>
    </w:p>
    <w:p w14:paraId="46FEDFF7" w14:textId="77777777" w:rsidR="002266C4" w:rsidRPr="002046F8" w:rsidRDefault="002266C4" w:rsidP="002266C4">
      <w:pPr>
        <w:spacing w:after="0" w:line="240" w:lineRule="auto"/>
        <w:rPr>
          <w:rStyle w:val="StyleUnderline"/>
        </w:rPr>
      </w:pPr>
      <w:r>
        <w:rPr>
          <w:rFonts w:ascii="Times New Roman" w:eastAsia="Times New Roman" w:hAnsi="Times New Roman" w:cs="Times New Roman"/>
          <w:sz w:val="24"/>
        </w:rPr>
        <w:t xml:space="preserve">2. </w:t>
      </w:r>
      <w:r w:rsidRPr="00474C4A">
        <w:rPr>
          <w:rStyle w:val="StyleUnderline"/>
          <w:highlight w:val="yellow"/>
        </w:rPr>
        <w:t>The absence of a formal definition of outer space does not mean that no general perception exists as to what is meant by outer space</w:t>
      </w:r>
      <w:r w:rsidRPr="002046F8">
        <w:rPr>
          <w:rStyle w:val="StyleUnderline"/>
        </w:rPr>
        <w:t xml:space="preserve">, even if the use of the term in natural sciences and in law may not always be </w:t>
      </w:r>
      <w:proofErr w:type="gramStart"/>
      <w:r w:rsidRPr="002046F8">
        <w:rPr>
          <w:rStyle w:val="StyleUnderline"/>
        </w:rPr>
        <w:t>exactly the same</w:t>
      </w:r>
      <w:proofErr w:type="gramEnd"/>
      <w:r w:rsidRPr="002046F8">
        <w:rPr>
          <w:rFonts w:ascii="Times New Roman" w:eastAsia="Times New Roman" w:hAnsi="Times New Roman" w:cs="Times New Roman"/>
          <w:sz w:val="24"/>
        </w:rPr>
        <w:t xml:space="preserve">. It should be remembered that there is no definitive physical boundary between atmospheric space and extra-atmospheric space, the transition from one to the other being gradual. </w:t>
      </w:r>
      <w:r w:rsidRPr="002046F8">
        <w:rPr>
          <w:rStyle w:val="StyleUnderline"/>
        </w:rPr>
        <w:t>Although at 100 km the density of the air is but one millionth of what it is at sea level, for natural scientists these two regions of space, in some respects, may be perceived as one single whole</w:t>
      </w:r>
      <w:r w:rsidRPr="002046F8">
        <w:rPr>
          <w:rFonts w:ascii="Times New Roman" w:eastAsia="Times New Roman" w:hAnsi="Times New Roman" w:cs="Times New Roman"/>
          <w:sz w:val="24"/>
        </w:rPr>
        <w:t xml:space="preserve">. </w:t>
      </w:r>
      <w:r w:rsidRPr="002046F8">
        <w:rPr>
          <w:rStyle w:val="StyleUnderline"/>
        </w:rPr>
        <w:t>However, with the launching of the first satellite in 1957 the notion of outer space became inextricably linked with the exploration and uses of space by means of man-made spacecraft</w:t>
      </w:r>
      <w:r w:rsidRPr="002046F8">
        <w:rPr>
          <w:rFonts w:ascii="Times New Roman" w:eastAsia="Times New Roman" w:hAnsi="Times New Roman" w:cs="Times New Roman"/>
          <w:sz w:val="24"/>
        </w:rPr>
        <w:t xml:space="preserve"> (→ Spacecraft, Satellites, and Space Objects). The physical and technical factors are directly relevant to the legal regulation of the region of space concerned. The atmospheric space of the earth and most of the activities in this space fall within the ambit of → Air Law. The space beyond the atmosphere is governed by space law. </w:t>
      </w:r>
      <w:r w:rsidRPr="002046F8">
        <w:rPr>
          <w:rStyle w:val="StyleUnderline"/>
        </w:rPr>
        <w:t>The ‘spatial’ element of each of the two above-mentioned branches of law is reflected in their denominations: the first being known as air (</w:t>
      </w:r>
      <w:proofErr w:type="spellStart"/>
      <w:proofErr w:type="gramStart"/>
      <w:r w:rsidRPr="002046F8">
        <w:rPr>
          <w:rStyle w:val="StyleUnderline"/>
        </w:rPr>
        <w:t>ie</w:t>
      </w:r>
      <w:proofErr w:type="spellEnd"/>
      <w:proofErr w:type="gramEnd"/>
      <w:r w:rsidRPr="002046F8">
        <w:rPr>
          <w:rStyle w:val="StyleUnderline"/>
        </w:rPr>
        <w:t xml:space="preserve"> atmospheric) law, the second as </w:t>
      </w:r>
      <w:r w:rsidRPr="009C63E9">
        <w:rPr>
          <w:rStyle w:val="StyleUnderline"/>
          <w:highlight w:val="yellow"/>
        </w:rPr>
        <w:t>space law, often referred to as outer space (</w:t>
      </w:r>
      <w:proofErr w:type="spellStart"/>
      <w:r w:rsidRPr="009C63E9">
        <w:rPr>
          <w:rStyle w:val="StyleUnderline"/>
          <w:highlight w:val="yellow"/>
        </w:rPr>
        <w:t>ie</w:t>
      </w:r>
      <w:proofErr w:type="spellEnd"/>
      <w:r w:rsidRPr="009C63E9">
        <w:rPr>
          <w:rStyle w:val="StyleUnderline"/>
          <w:highlight w:val="yellow"/>
        </w:rPr>
        <w:t xml:space="preserve"> extra-atmospheric) law</w:t>
      </w:r>
    </w:p>
    <w:p w14:paraId="3AE2EAC3" w14:textId="77777777" w:rsidR="002266C4" w:rsidRPr="002046F8" w:rsidRDefault="002266C4" w:rsidP="002266C4">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3. </w:t>
      </w:r>
      <w:r w:rsidRPr="002046F8">
        <w:rPr>
          <w:rFonts w:ascii="Times New Roman" w:eastAsia="Times New Roman" w:hAnsi="Times New Roman" w:cs="Times New Roman"/>
          <w:sz w:val="24"/>
        </w:rPr>
        <w:t xml:space="preserve">The legal regimes governing → airspace and outer space are fundamentally different. </w:t>
      </w:r>
      <w:r w:rsidRPr="002046F8">
        <w:rPr>
          <w:rStyle w:val="StyleUnderline"/>
        </w:rPr>
        <w:t xml:space="preserve">Thus, </w:t>
      </w:r>
      <w:proofErr w:type="gramStart"/>
      <w:r w:rsidRPr="002046F8">
        <w:rPr>
          <w:rStyle w:val="StyleUnderline"/>
        </w:rPr>
        <w:t>logically</w:t>
      </w:r>
      <w:proofErr w:type="gramEnd"/>
      <w:r w:rsidRPr="002046F8">
        <w:rPr>
          <w:rStyle w:val="StyleUnderline"/>
        </w:rPr>
        <w:t xml:space="preserve"> and jurisprudentially it is necessary to know where air space ends and outer space begins. In theory, there must be no ‘outer’ boundary of application of space law, since outer space itself is limitless, but </w:t>
      </w:r>
      <w:r w:rsidRPr="001E0F14">
        <w:rPr>
          <w:rStyle w:val="StyleUnderline"/>
        </w:rPr>
        <w:t>in practice space law</w:t>
      </w:r>
      <w:r w:rsidRPr="002046F8">
        <w:rPr>
          <w:rStyle w:val="StyleUnderline"/>
        </w:rPr>
        <w:t xml:space="preserve">, keeping pace with the development of space technology, </w:t>
      </w:r>
      <w:r w:rsidRPr="001E0F14">
        <w:rPr>
          <w:rStyle w:val="StyleUnderline"/>
        </w:rPr>
        <w:t>does</w:t>
      </w:r>
      <w:r w:rsidRPr="002046F8">
        <w:rPr>
          <w:rStyle w:val="StyleUnderline"/>
        </w:rPr>
        <w:t xml:space="preserve"> not purport to regulate space activity beyond the solar system</w:t>
      </w:r>
      <w:r w:rsidRPr="002046F8">
        <w:rPr>
          <w:rFonts w:ascii="Times New Roman" w:eastAsia="Times New Roman" w:hAnsi="Times New Roman" w:cs="Times New Roman"/>
          <w:sz w:val="24"/>
        </w:rPr>
        <w:t xml:space="preserve"> (see Art. 1 Agreement Governing the Activities of State on the Moon and Other Celestial Bodies [(adopted 18 December 1979, entered into force 11 July 1984) 1363 UNTS 3]). </w:t>
      </w:r>
      <w:r w:rsidRPr="002046F8">
        <w:rPr>
          <w:rStyle w:val="StyleUnderline"/>
        </w:rPr>
        <w:t>At the same time, ‘</w:t>
      </w:r>
      <w:r w:rsidRPr="001E0F14">
        <w:rPr>
          <w:rStyle w:val="StyleUnderline"/>
          <w:highlight w:val="yellow"/>
        </w:rPr>
        <w:t>celestial bodies’ of the solar system</w:t>
      </w:r>
      <w:r w:rsidRPr="002046F8">
        <w:rPr>
          <w:rStyle w:val="StyleUnderline"/>
        </w:rPr>
        <w:t xml:space="preserve">, other than the earth, but comprising the Moon, </w:t>
      </w:r>
      <w:r w:rsidRPr="001E0F14">
        <w:rPr>
          <w:rStyle w:val="StyleUnderline"/>
          <w:highlight w:val="yellow"/>
        </w:rPr>
        <w:t>are included in the legal notion of outer space</w:t>
      </w:r>
      <w:r w:rsidRPr="002046F8">
        <w:rPr>
          <w:rFonts w:ascii="Times New Roman" w:eastAsia="Times New Roman" w:hAnsi="Times New Roman" w:cs="Times New Roman"/>
          <w:sz w:val="24"/>
        </w:rPr>
        <w:t xml:space="preserve"> (→ Moon and Celestial Bodies). This follows from the title and text of the Treaty on Principles Governing the Activities of States in the Exploration and Use of Outer Space, Including the </w:t>
      </w:r>
      <w:proofErr w:type="gramStart"/>
      <w:r w:rsidRPr="002046F8">
        <w:rPr>
          <w:rFonts w:ascii="Times New Roman" w:eastAsia="Times New Roman" w:hAnsi="Times New Roman" w:cs="Times New Roman"/>
          <w:sz w:val="24"/>
        </w:rPr>
        <w:t>Moon</w:t>
      </w:r>
      <w:proofErr w:type="gramEnd"/>
      <w:r w:rsidRPr="002046F8">
        <w:rPr>
          <w:rFonts w:ascii="Times New Roman" w:eastAsia="Times New Roman" w:hAnsi="Times New Roman" w:cs="Times New Roman"/>
          <w:sz w:val="24"/>
        </w:rPr>
        <w:t xml:space="preserve"> and other Celestial Bodies ([signed 27 January 1967, entered into force 10 October 1967] 610 UNTS 205) (‘Outer Space Treaty’)</w:t>
      </w:r>
    </w:p>
    <w:p w14:paraId="11B0D245" w14:textId="4F12FAD2" w:rsidR="002266C4" w:rsidRDefault="002266C4" w:rsidP="006333A8"/>
    <w:p w14:paraId="2F22DCE4" w14:textId="77777777" w:rsidR="009265AA" w:rsidRDefault="009265AA" w:rsidP="009265AA">
      <w:pPr>
        <w:pStyle w:val="Heading4"/>
      </w:pPr>
      <w:r>
        <w:t>Private entity:</w:t>
      </w:r>
    </w:p>
    <w:p w14:paraId="6780E726" w14:textId="77777777" w:rsidR="009265AA" w:rsidRPr="00841E14" w:rsidRDefault="009265AA" w:rsidP="009265AA">
      <w:r>
        <w:t>(</w:t>
      </w:r>
      <w:r w:rsidRPr="00841E14">
        <w:t>https://www.law.cornell.edu/definitions/uscode.php?width=840&amp;height=800&amp;iframe=true&amp;def_id=6-USC-625312480-168358316&amp;term_occur=999&amp;term_src=title:6:chapter:6:subchapter:I:section:1501</w:t>
      </w:r>
      <w:r>
        <w:t>)</w:t>
      </w:r>
    </w:p>
    <w:p w14:paraId="57309237" w14:textId="77777777" w:rsidR="009265AA" w:rsidRPr="009265AA" w:rsidRDefault="009265AA" w:rsidP="009265AA">
      <w:pPr>
        <w:rPr>
          <w:rStyle w:val="StyleUnderline"/>
        </w:rPr>
      </w:pPr>
      <w:r w:rsidRPr="009265AA">
        <w:t xml:space="preserve">(A) </w:t>
      </w:r>
      <w:r w:rsidRPr="009265AA">
        <w:rPr>
          <w:rStyle w:val="StyleUnderline"/>
          <w:highlight w:val="yellow"/>
        </w:rPr>
        <w:t xml:space="preserve">In </w:t>
      </w:r>
      <w:proofErr w:type="gramStart"/>
      <w:r w:rsidRPr="009265AA">
        <w:rPr>
          <w:rStyle w:val="StyleUnderline"/>
          <w:highlight w:val="yellow"/>
        </w:rPr>
        <w:t>general</w:t>
      </w:r>
      <w:proofErr w:type="gramEnd"/>
      <w:r w:rsidRPr="009265AA">
        <w:rPr>
          <w:rStyle w:val="StyleUnderline"/>
        </w:rPr>
        <w:t xml:space="preserve"> Except as otherwise provided in this paragraph, the term “</w:t>
      </w:r>
      <w:r w:rsidRPr="009265AA">
        <w:rPr>
          <w:rStyle w:val="StyleUnderline"/>
          <w:highlight w:val="yellow"/>
        </w:rPr>
        <w:t>private entity” means any</w:t>
      </w:r>
      <w:r w:rsidRPr="009265AA">
        <w:rPr>
          <w:rStyle w:val="StyleUnderline"/>
        </w:rPr>
        <w:t xml:space="preserve"> person or private group, organization, proprietorship, partnership, trust, cooperative, corporation, or other </w:t>
      </w:r>
      <w:r w:rsidRPr="009265AA">
        <w:rPr>
          <w:rStyle w:val="StyleUnderline"/>
          <w:highlight w:val="yellow"/>
        </w:rPr>
        <w:t>commercial or nonprofit entity</w:t>
      </w:r>
      <w:r w:rsidRPr="009265AA">
        <w:rPr>
          <w:rStyle w:val="StyleUnderline"/>
        </w:rPr>
        <w:t>, including an officer, employee, or agent thereof.</w:t>
      </w:r>
    </w:p>
    <w:p w14:paraId="262D33A4" w14:textId="77777777" w:rsidR="009265AA" w:rsidRPr="009265AA" w:rsidRDefault="009265AA" w:rsidP="009265AA"/>
    <w:p w14:paraId="2CEE7B60" w14:textId="3BFF240C" w:rsidR="007D2179" w:rsidRPr="000F2D3A" w:rsidRDefault="007D2179" w:rsidP="007D2179">
      <w:pPr>
        <w:pStyle w:val="Heading4"/>
      </w:pPr>
      <w:r w:rsidRPr="000F2D3A">
        <w:t>The value criterion is maximizing the greatest amount of good or pleasure, also known as utilitarianism</w:t>
      </w:r>
      <w:r>
        <w:t>.</w:t>
      </w:r>
      <w:r w:rsidRPr="000F2D3A">
        <w:t xml:space="preserve"> prefer this value criterion for the following reasons</w:t>
      </w:r>
    </w:p>
    <w:p w14:paraId="53FFDC6E" w14:textId="77777777" w:rsidR="007D2179" w:rsidRPr="006C56DB" w:rsidRDefault="007D2179" w:rsidP="007D2179">
      <w:pPr>
        <w:pStyle w:val="Heading4"/>
      </w:pPr>
      <w:r w:rsidRPr="006C56DB">
        <w:t>1] The only facts that have stood the test of time are that pleasure is good and pain is bad</w:t>
      </w:r>
      <w:r>
        <w:t>, so e</w:t>
      </w:r>
      <w:r w:rsidRPr="006C56DB">
        <w:t xml:space="preserve">rr heavily on the side of intuition: our biological programming has evolved over hundreds of thousands of years to avoid pain, meaning that </w:t>
      </w:r>
      <w:r>
        <w:t>we should be concerned with avoiding it</w:t>
      </w:r>
    </w:p>
    <w:p w14:paraId="6F5D8D43" w14:textId="77777777" w:rsidR="00B7336E" w:rsidRDefault="007D2179" w:rsidP="007D2179">
      <w:pPr>
        <w:pStyle w:val="Heading4"/>
      </w:pPr>
      <w:r>
        <w:t>2</w:t>
      </w:r>
      <w:r w:rsidRPr="006C56DB">
        <w:t xml:space="preserve">] Death is the worst impact under utilitarianism because it causes a lot of pain and denies the ability for us to gain future pleasure. </w:t>
      </w:r>
    </w:p>
    <w:p w14:paraId="11AE301C" w14:textId="76FE2357" w:rsidR="007D2179" w:rsidRPr="00B7336E" w:rsidRDefault="00B7336E" w:rsidP="007D2179">
      <w:pPr>
        <w:pStyle w:val="Heading4"/>
        <w:rPr>
          <w:sz w:val="16"/>
        </w:rPr>
      </w:pPr>
      <w:r>
        <w:t>3]</w:t>
      </w:r>
      <w:r w:rsidR="007D2179" w:rsidRPr="000F2D3A">
        <w:t xml:space="preserve"> All policies entail tradeoffs, </w:t>
      </w:r>
      <w:r>
        <w:t>which means we must aggregate consequences</w:t>
      </w:r>
      <w:r>
        <w:rPr>
          <w:sz w:val="16"/>
        </w:rPr>
        <w:t xml:space="preserve"> — </w:t>
      </w:r>
      <w:r w:rsidR="007D2179" w:rsidRPr="00B94459">
        <w:rPr>
          <w:rFonts w:eastAsia="Times New Roman"/>
          <w:color w:val="000000"/>
        </w:rPr>
        <w:t xml:space="preserve">Even if they win their framework is more theoretically true, the only one that </w:t>
      </w:r>
      <w:r>
        <w:rPr>
          <w:rFonts w:eastAsia="Times New Roman"/>
          <w:color w:val="000000"/>
        </w:rPr>
        <w:t>can be used in the real world</w:t>
      </w:r>
      <w:r w:rsidR="007D2179" w:rsidRPr="00B94459">
        <w:rPr>
          <w:rFonts w:eastAsia="Times New Roman"/>
          <w:color w:val="000000"/>
        </w:rPr>
        <w:t xml:space="preserve"> is mine as policy will always have </w:t>
      </w:r>
      <w:proofErr w:type="spellStart"/>
      <w:r w:rsidR="007D2179" w:rsidRPr="00B94459">
        <w:rPr>
          <w:rFonts w:eastAsia="Times New Roman"/>
          <w:color w:val="000000"/>
        </w:rPr>
        <w:t>trade offs</w:t>
      </w:r>
      <w:proofErr w:type="spellEnd"/>
      <w:r w:rsidR="007D2179" w:rsidRPr="00B94459">
        <w:rPr>
          <w:rFonts w:eastAsia="Times New Roman"/>
          <w:color w:val="000000"/>
        </w:rPr>
        <w:t xml:space="preserve"> between good and bad, </w:t>
      </w:r>
      <w:r w:rsidR="007D2179">
        <w:rPr>
          <w:rFonts w:eastAsia="Times New Roman"/>
          <w:color w:val="000000"/>
        </w:rPr>
        <w:t>and an unconditional right to strike clearly has more good impacts than bad</w:t>
      </w:r>
    </w:p>
    <w:p w14:paraId="16B7DDE1" w14:textId="77777777" w:rsidR="007D2179" w:rsidRDefault="007D2179" w:rsidP="001D2FC8"/>
    <w:p w14:paraId="46564896" w14:textId="42D5ABBD" w:rsidR="00E3497C" w:rsidRPr="00E3497C" w:rsidRDefault="00E3497C" w:rsidP="00E3497C">
      <w:pPr>
        <w:pStyle w:val="Heading2"/>
        <w:rPr>
          <w:rFonts w:eastAsia="Times New Roman"/>
        </w:rPr>
      </w:pPr>
      <w:r>
        <w:rPr>
          <w:rFonts w:eastAsia="Times New Roman"/>
        </w:rPr>
        <w:lastRenderedPageBreak/>
        <w:t>Contention 1 - Inequality</w:t>
      </w:r>
    </w:p>
    <w:p w14:paraId="3104AB35" w14:textId="77777777" w:rsidR="00F00BA4" w:rsidRPr="00955DA1" w:rsidRDefault="00F00BA4" w:rsidP="00F00BA4">
      <w:pPr>
        <w:pStyle w:val="Heading4"/>
        <w:rPr>
          <w:rFonts w:ascii="Segoe UI" w:eastAsia="Times New Roman" w:hAnsi="Segoe UI" w:cs="Segoe UI"/>
          <w:sz w:val="18"/>
          <w:szCs w:val="18"/>
        </w:rPr>
      </w:pPr>
      <w:r>
        <w:rPr>
          <w:rFonts w:eastAsia="Times New Roman"/>
        </w:rPr>
        <w:t>Space development cements inequality by favoring the rich</w:t>
      </w:r>
    </w:p>
    <w:p w14:paraId="1B28DABC" w14:textId="77777777" w:rsidR="00F00BA4" w:rsidRPr="00955DA1" w:rsidRDefault="00F00BA4" w:rsidP="00F00BA4">
      <w:pPr>
        <w:spacing w:after="0" w:line="240" w:lineRule="auto"/>
        <w:textAlignment w:val="baseline"/>
        <w:rPr>
          <w:rFonts w:ascii="Segoe UI" w:eastAsia="Times New Roman" w:hAnsi="Segoe UI" w:cs="Segoe UI"/>
          <w:sz w:val="18"/>
          <w:szCs w:val="18"/>
        </w:rPr>
      </w:pPr>
      <w:r>
        <w:rPr>
          <w:rFonts w:eastAsia="Times New Roman"/>
          <w:b/>
          <w:bCs/>
          <w:sz w:val="26"/>
          <w:szCs w:val="26"/>
          <w:u w:val="single"/>
        </w:rPr>
        <w:t xml:space="preserve">Edythe 12’ - </w:t>
      </w:r>
      <w:r w:rsidRPr="00955DA1">
        <w:rPr>
          <w:rFonts w:eastAsia="Times New Roman"/>
          <w:b/>
          <w:bCs/>
          <w:sz w:val="26"/>
          <w:szCs w:val="26"/>
          <w:u w:val="single"/>
        </w:rPr>
        <w:t>Dr. Edythe Weeks in her book on Space Development International Relations and Space Law in 2012</w:t>
      </w:r>
      <w:r w:rsidRPr="00955DA1">
        <w:rPr>
          <w:rFonts w:eastAsia="Times New Roman"/>
        </w:rPr>
        <w:t> [“Outer space development, international relations and space </w:t>
      </w:r>
      <w:proofErr w:type="gramStart"/>
      <w:r w:rsidRPr="00955DA1">
        <w:rPr>
          <w:rFonts w:eastAsia="Times New Roman"/>
        </w:rPr>
        <w:t>law :</w:t>
      </w:r>
      <w:proofErr w:type="gramEnd"/>
      <w:r w:rsidRPr="00955DA1">
        <w:rPr>
          <w:rFonts w:eastAsia="Times New Roman"/>
        </w:rPr>
        <w:t> a method for elucidating seeds” Newcastle upon Tyne, Cambridge Scholars Publishing]</w:t>
      </w:r>
      <w:proofErr w:type="spellStart"/>
      <w:r w:rsidRPr="00955DA1">
        <w:rPr>
          <w:rFonts w:eastAsia="Times New Roman"/>
        </w:rPr>
        <w:t>cdm</w:t>
      </w:r>
      <w:proofErr w:type="spellEnd"/>
      <w:r w:rsidRPr="00955DA1">
        <w:rPr>
          <w:rFonts w:eastAsia="Times New Roman"/>
        </w:rPr>
        <w:t> </w:t>
      </w:r>
    </w:p>
    <w:p w14:paraId="095C26E8" w14:textId="77777777" w:rsidR="00F00BA4" w:rsidRPr="00955DA1" w:rsidRDefault="00F00BA4" w:rsidP="00F00BA4">
      <w:pPr>
        <w:spacing w:after="0" w:line="240" w:lineRule="auto"/>
        <w:textAlignment w:val="baseline"/>
        <w:rPr>
          <w:rFonts w:ascii="Segoe UI" w:eastAsia="Times New Roman" w:hAnsi="Segoe UI" w:cs="Segoe UI"/>
          <w:sz w:val="18"/>
          <w:szCs w:val="18"/>
        </w:rPr>
      </w:pPr>
      <w:r w:rsidRPr="00955DA1">
        <w:rPr>
          <w:rFonts w:eastAsia="Times New Roman"/>
          <w:u w:val="single"/>
        </w:rPr>
        <w:t>The global community is experiencing economic recession, natural disasters, lack of opportunity, employment anxiety, failing K-12 programs, widening inequality gaps, uprisings, revolutions, revolts</w:t>
      </w:r>
      <w:r w:rsidRPr="00955DA1">
        <w:rPr>
          <w:rFonts w:eastAsia="Times New Roman"/>
          <w:sz w:val="16"/>
          <w:szCs w:val="16"/>
        </w:rPr>
        <w:t>, unmet educational goals, </w:t>
      </w:r>
      <w:r w:rsidRPr="00955DA1">
        <w:rPr>
          <w:rFonts w:eastAsia="Times New Roman"/>
          <w:u w:val="single"/>
        </w:rPr>
        <w:t>and a general failure to</w:t>
      </w:r>
      <w:r w:rsidRPr="00955DA1">
        <w:rPr>
          <w:rFonts w:eastAsia="Times New Roman"/>
          <w:sz w:val="16"/>
          <w:szCs w:val="16"/>
        </w:rPr>
        <w:t> uplift, inspire, and </w:t>
      </w:r>
      <w:r w:rsidRPr="00955DA1">
        <w:rPr>
          <w:rFonts w:eastAsia="Times New Roman"/>
          <w:u w:val="single"/>
        </w:rPr>
        <w:t>provide meaningful opportunities for significant portions of our population</w:t>
      </w:r>
      <w:r w:rsidRPr="00955DA1">
        <w:rPr>
          <w:rFonts w:eastAsia="Times New Roman"/>
          <w:sz w:val="16"/>
          <w:szCs w:val="16"/>
        </w:rPr>
        <w:t>. </w:t>
      </w:r>
      <w:r w:rsidRPr="00955DA1">
        <w:rPr>
          <w:rFonts w:eastAsia="Times New Roman"/>
          <w:u w:val="single"/>
        </w:rPr>
        <w:t>In the U</w:t>
      </w:r>
      <w:r w:rsidRPr="00955DA1">
        <w:rPr>
          <w:rFonts w:eastAsia="Times New Roman"/>
          <w:sz w:val="16"/>
          <w:szCs w:val="16"/>
        </w:rPr>
        <w:t>nited </w:t>
      </w:r>
      <w:r w:rsidRPr="00955DA1">
        <w:rPr>
          <w:rFonts w:eastAsia="Times New Roman"/>
          <w:u w:val="single"/>
        </w:rPr>
        <w:t>S</w:t>
      </w:r>
      <w:r w:rsidRPr="00955DA1">
        <w:rPr>
          <w:rFonts w:eastAsia="Times New Roman"/>
          <w:sz w:val="16"/>
          <w:szCs w:val="16"/>
        </w:rPr>
        <w:t>tates of America, the wars in Iraq and Afghanistan failed to jumpstart the economy; the Dow Jones failed; Wall Street failed</w:t>
      </w:r>
      <w:r w:rsidRPr="00955DA1">
        <w:rPr>
          <w:rFonts w:eastAsia="Times New Roman"/>
          <w:u w:val="single"/>
        </w:rPr>
        <w:t>; millions of working people lost their houses to foreclosure</w:t>
      </w:r>
      <w:r w:rsidRPr="00955DA1">
        <w:rPr>
          <w:rFonts w:eastAsia="Times New Roman"/>
          <w:sz w:val="16"/>
          <w:szCs w:val="16"/>
        </w:rPr>
        <w:t>; tent communities and homeless populations are on the increase; </w:t>
      </w:r>
      <w:r w:rsidRPr="00955DA1">
        <w:rPr>
          <w:rFonts w:eastAsia="Times New Roman"/>
          <w:u w:val="single"/>
        </w:rPr>
        <w:t>many people are experiencing depression, anxiety, career anxiety;</w:t>
      </w:r>
      <w:r w:rsidRPr="00955DA1">
        <w:rPr>
          <w:rFonts w:eastAsia="Times New Roman"/>
          <w:sz w:val="16"/>
          <w:szCs w:val="16"/>
        </w:rPr>
        <w:t> </w:t>
      </w:r>
      <w:r w:rsidRPr="00955DA1">
        <w:rPr>
          <w:rFonts w:eastAsia="Times New Roman"/>
          <w:u w:val="single"/>
        </w:rPr>
        <w:t>we see alarming rates of people dropping out of high school and</w:t>
      </w:r>
      <w:r w:rsidRPr="00955DA1">
        <w:rPr>
          <w:rFonts w:eastAsia="Times New Roman"/>
          <w:sz w:val="16"/>
          <w:szCs w:val="16"/>
        </w:rPr>
        <w:t> college; and there is a general lack of opportunities, along with high rates of job loss. People need something that will allow them to focus anew their talents, energies, abilities, and gifts, and use this bleak climate as an opportunity for positive change. </w:t>
      </w:r>
      <w:r w:rsidRPr="00955DA1">
        <w:rPr>
          <w:rFonts w:eastAsia="Times New Roman"/>
          <w:u w:val="single"/>
        </w:rPr>
        <w:t>Outer space development is emerging as an answer to this state of crisis. The question is: To whom will the benefits accrue?</w:t>
      </w:r>
      <w:r w:rsidRPr="00955DA1">
        <w:rPr>
          <w:rFonts w:eastAsia="Times New Roman"/>
          <w:sz w:val="16"/>
          <w:szCs w:val="16"/>
        </w:rPr>
        <w:t xml:space="preserve"> Many strategic decisions have already been taken regarding space development of which the global </w:t>
      </w:r>
      <w:proofErr w:type="gramStart"/>
      <w:r w:rsidRPr="00955DA1">
        <w:rPr>
          <w:rFonts w:eastAsia="Times New Roman"/>
          <w:sz w:val="16"/>
          <w:szCs w:val="16"/>
        </w:rPr>
        <w:t>general public</w:t>
      </w:r>
      <w:proofErr w:type="gramEnd"/>
      <w:r w:rsidRPr="00955DA1">
        <w:rPr>
          <w:rFonts w:eastAsia="Times New Roman"/>
          <w:sz w:val="16"/>
          <w:szCs w:val="16"/>
        </w:rPr>
        <w:t xml:space="preserve"> is unaware. </w:t>
      </w:r>
      <w:r w:rsidRPr="00955DA1">
        <w:rPr>
          <w:rFonts w:eastAsia="Times New Roman"/>
          <w:u w:val="single"/>
          <w:shd w:val="clear" w:color="auto" w:fill="00FFFF"/>
        </w:rPr>
        <w:t xml:space="preserve">Once legal rights to space resources are granted, only those with the capital to take advantage of new laws and policies will be </w:t>
      </w:r>
      <w:proofErr w:type="gramStart"/>
      <w:r w:rsidRPr="00955DA1">
        <w:rPr>
          <w:rFonts w:eastAsia="Times New Roman"/>
          <w:u w:val="single"/>
          <w:shd w:val="clear" w:color="auto" w:fill="00FFFF"/>
        </w:rPr>
        <w:t>in a position</w:t>
      </w:r>
      <w:proofErr w:type="gramEnd"/>
      <w:r w:rsidRPr="00955DA1">
        <w:rPr>
          <w:rFonts w:eastAsia="Times New Roman"/>
          <w:u w:val="single"/>
          <w:shd w:val="clear" w:color="auto" w:fill="00FFFF"/>
        </w:rPr>
        <w:t xml:space="preserve"> to profit from the new space industries. </w:t>
      </w:r>
      <w:r w:rsidRPr="002125BB">
        <w:rPr>
          <w:sz w:val="16"/>
          <w:szCs w:val="16"/>
        </w:rPr>
        <w:t xml:space="preserve">Only those who are </w:t>
      </w:r>
      <w:proofErr w:type="gramStart"/>
      <w:r w:rsidRPr="002125BB">
        <w:rPr>
          <w:sz w:val="16"/>
          <w:szCs w:val="16"/>
        </w:rPr>
        <w:t>in a position</w:t>
      </w:r>
      <w:proofErr w:type="gramEnd"/>
      <w:r w:rsidRPr="002125BB">
        <w:rPr>
          <w:sz w:val="16"/>
          <w:szCs w:val="16"/>
        </w:rPr>
        <w:t xml:space="preserve"> to know about outer space development will be in position to take advantage of the opportunities</w:t>
      </w:r>
      <w:r w:rsidRPr="00955DA1">
        <w:rPr>
          <w:rFonts w:eastAsia="Times New Roman"/>
          <w:sz w:val="16"/>
          <w:szCs w:val="16"/>
        </w:rPr>
        <w:t xml:space="preserve">. </w:t>
      </w:r>
      <w:r w:rsidRPr="00955DA1">
        <w:rPr>
          <w:rFonts w:eastAsia="Times New Roman"/>
          <w:highlight w:val="cyan"/>
        </w:rPr>
        <w:t>It is important</w:t>
      </w:r>
      <w:r w:rsidRPr="00955DA1">
        <w:rPr>
          <w:rFonts w:eastAsia="Times New Roman"/>
          <w:sz w:val="16"/>
          <w:szCs w:val="16"/>
        </w:rPr>
        <w:t xml:space="preserve"> to remember that the global </w:t>
      </w:r>
      <w:proofErr w:type="gramStart"/>
      <w:r w:rsidRPr="00955DA1">
        <w:rPr>
          <w:rFonts w:eastAsia="Times New Roman"/>
          <w:sz w:val="16"/>
          <w:szCs w:val="16"/>
        </w:rPr>
        <w:t>general public</w:t>
      </w:r>
      <w:proofErr w:type="gramEnd"/>
      <w:r w:rsidRPr="00955DA1">
        <w:rPr>
          <w:rFonts w:eastAsia="Times New Roman"/>
          <w:sz w:val="16"/>
          <w:szCs w:val="16"/>
        </w:rPr>
        <w:t xml:space="preserve"> has for several decades being paying the start-up costs for space exploration research, science, and technology. </w:t>
      </w:r>
      <w:proofErr w:type="gramStart"/>
      <w:r w:rsidRPr="00955DA1">
        <w:rPr>
          <w:rFonts w:eastAsia="Times New Roman"/>
          <w:u w:val="single"/>
        </w:rPr>
        <w:t>It‘</w:t>
      </w:r>
      <w:proofErr w:type="gramEnd"/>
      <w:r w:rsidRPr="00955DA1">
        <w:rPr>
          <w:rFonts w:eastAsia="Times New Roman"/>
          <w:u w:val="single"/>
        </w:rPr>
        <w:t xml:space="preserve">s not too late to </w:t>
      </w:r>
      <w:r w:rsidRPr="00955DA1">
        <w:rPr>
          <w:rFonts w:eastAsia="Times New Roman"/>
          <w:highlight w:val="cyan"/>
          <w:u w:val="single"/>
        </w:rPr>
        <w:t>factor in equality before an infrastructure of inequality is forever with us</w:t>
      </w:r>
      <w:r w:rsidRPr="00955DA1">
        <w:rPr>
          <w:rFonts w:eastAsia="Times New Roman"/>
          <w:u w:val="single"/>
        </w:rPr>
        <w:t xml:space="preserve"> as we venture to establish the final frontier.</w:t>
      </w:r>
      <w:r w:rsidRPr="00955DA1">
        <w:rPr>
          <w:rFonts w:eastAsia="Times New Roman"/>
        </w:rPr>
        <w:t> </w:t>
      </w:r>
    </w:p>
    <w:p w14:paraId="2F4D4622" w14:textId="77777777" w:rsidR="00F00BA4" w:rsidRPr="00955DA1" w:rsidRDefault="00F00BA4" w:rsidP="00F00BA4">
      <w:pPr>
        <w:pStyle w:val="Heading4"/>
        <w:rPr>
          <w:rFonts w:ascii="Segoe UI" w:eastAsia="Times New Roman" w:hAnsi="Segoe UI" w:cs="Segoe UI"/>
          <w:sz w:val="18"/>
          <w:szCs w:val="18"/>
        </w:rPr>
      </w:pPr>
      <w:r>
        <w:rPr>
          <w:rFonts w:eastAsia="Times New Roman"/>
        </w:rPr>
        <w:t>The exclusivity of space exploration marginalizes billions and biases scientific efforts</w:t>
      </w:r>
    </w:p>
    <w:p w14:paraId="42885480" w14:textId="77777777" w:rsidR="00F00BA4" w:rsidRPr="00955DA1" w:rsidRDefault="00F00BA4" w:rsidP="00F00BA4">
      <w:pPr>
        <w:spacing w:after="0" w:line="240" w:lineRule="auto"/>
        <w:textAlignment w:val="baseline"/>
        <w:rPr>
          <w:rFonts w:ascii="Segoe UI" w:eastAsia="Times New Roman" w:hAnsi="Segoe UI" w:cs="Segoe UI"/>
          <w:sz w:val="18"/>
          <w:szCs w:val="18"/>
        </w:rPr>
      </w:pPr>
      <w:r>
        <w:rPr>
          <w:rFonts w:eastAsia="Times New Roman"/>
          <w:b/>
          <w:bCs/>
          <w:sz w:val="26"/>
          <w:szCs w:val="26"/>
          <w:u w:val="single"/>
        </w:rPr>
        <w:t xml:space="preserve">Edythe 14’ - </w:t>
      </w:r>
      <w:r w:rsidRPr="00955DA1">
        <w:rPr>
          <w:rFonts w:eastAsia="Times New Roman"/>
          <w:b/>
          <w:bCs/>
          <w:sz w:val="26"/>
          <w:szCs w:val="26"/>
          <w:u w:val="single"/>
        </w:rPr>
        <w:t>Dr. Edythe Weeks Acta </w:t>
      </w:r>
      <w:proofErr w:type="spellStart"/>
      <w:r w:rsidRPr="00955DA1">
        <w:rPr>
          <w:rFonts w:eastAsia="Times New Roman"/>
          <w:b/>
          <w:bCs/>
          <w:sz w:val="26"/>
          <w:szCs w:val="26"/>
          <w:u w:val="single"/>
        </w:rPr>
        <w:t>Astronautica</w:t>
      </w:r>
      <w:proofErr w:type="spellEnd"/>
      <w:r w:rsidRPr="00955DA1">
        <w:rPr>
          <w:rFonts w:eastAsia="Times New Roman"/>
          <w:b/>
          <w:bCs/>
          <w:sz w:val="26"/>
          <w:szCs w:val="26"/>
          <w:u w:val="single"/>
        </w:rPr>
        <w:t> 2014</w:t>
      </w:r>
      <w:r w:rsidRPr="00955DA1">
        <w:rPr>
          <w:rFonts w:eastAsia="Times New Roman"/>
        </w:rPr>
        <w:t> [Ayodele Adekunle </w:t>
      </w:r>
      <w:proofErr w:type="spellStart"/>
      <w:r w:rsidRPr="00955DA1">
        <w:rPr>
          <w:rFonts w:eastAsia="Times New Roman"/>
        </w:rPr>
        <w:t>Faiyetoleb</w:t>
      </w:r>
      <w:proofErr w:type="spellEnd"/>
      <w:r w:rsidRPr="00955DA1">
        <w:rPr>
          <w:rFonts w:eastAsia="Times New Roman"/>
        </w:rPr>
        <w:t> “Science, technology and imaginable social and behavioral impacts as outer space develops” Volume 95, February–March 2014, Pages 166–</w:t>
      </w:r>
      <w:proofErr w:type="gramStart"/>
      <w:r w:rsidRPr="00955DA1">
        <w:rPr>
          <w:rFonts w:eastAsia="Times New Roman"/>
        </w:rPr>
        <w:t>173]</w:t>
      </w:r>
      <w:proofErr w:type="spellStart"/>
      <w:r w:rsidRPr="00955DA1">
        <w:rPr>
          <w:rFonts w:eastAsia="Times New Roman"/>
        </w:rPr>
        <w:t>cdm</w:t>
      </w:r>
      <w:proofErr w:type="spellEnd"/>
      <w:proofErr w:type="gramEnd"/>
      <w:r w:rsidRPr="00955DA1">
        <w:rPr>
          <w:rFonts w:eastAsia="Times New Roman"/>
        </w:rPr>
        <w:t> </w:t>
      </w:r>
    </w:p>
    <w:p w14:paraId="031E9DA7" w14:textId="77777777" w:rsidR="00F00BA4" w:rsidRPr="00EA416B" w:rsidRDefault="00F00BA4" w:rsidP="00F00BA4">
      <w:pPr>
        <w:spacing w:after="0" w:line="240" w:lineRule="auto"/>
        <w:textAlignment w:val="baseline"/>
        <w:rPr>
          <w:rFonts w:ascii="Segoe UI" w:eastAsia="Times New Roman" w:hAnsi="Segoe UI" w:cs="Segoe UI"/>
          <w:sz w:val="18"/>
          <w:szCs w:val="18"/>
        </w:rPr>
      </w:pPr>
      <w:r w:rsidRPr="00955DA1">
        <w:rPr>
          <w:rFonts w:eastAsia="Times New Roman"/>
          <w:u w:val="single"/>
          <w:shd w:val="clear" w:color="auto" w:fill="00FFFF"/>
        </w:rPr>
        <w:t>Nations characterized as “developing” and therefore, perceived as uninterested in outer space, may now be very interested in playing a key role in the development of outer space</w:t>
      </w:r>
      <w:r w:rsidRPr="00955DA1">
        <w:rPr>
          <w:rFonts w:eastAsia="Times New Roman"/>
          <w:sz w:val="16"/>
          <w:szCs w:val="16"/>
        </w:rPr>
        <w:t xml:space="preserve"> and its vast resources. For example, there is the aspect of information technology, which has brought about unprecedented opportunities for global and peaceful </w:t>
      </w:r>
      <w:proofErr w:type="gramStart"/>
      <w:r w:rsidRPr="00955DA1">
        <w:rPr>
          <w:rFonts w:eastAsia="Times New Roman"/>
          <w:sz w:val="16"/>
          <w:szCs w:val="16"/>
        </w:rPr>
        <w:t>cooperation, and</w:t>
      </w:r>
      <w:proofErr w:type="gramEnd"/>
      <w:r w:rsidRPr="00955DA1">
        <w:rPr>
          <w:rFonts w:eastAsia="Times New Roman"/>
          <w:sz w:val="16"/>
          <w:szCs w:val="16"/>
        </w:rPr>
        <w:t xml:space="preserve"> has paradoxically been used to display shows of technological rivalry or war. Here is a telling insight: The world’s first geosynchronous satellites were launched by NASA. The first was launched on February 14, 1963. </w:t>
      </w:r>
      <w:proofErr w:type="spellStart"/>
      <w:r w:rsidRPr="00955DA1">
        <w:rPr>
          <w:rFonts w:eastAsia="Times New Roman"/>
          <w:sz w:val="16"/>
          <w:szCs w:val="16"/>
        </w:rPr>
        <w:t>Syncom</w:t>
      </w:r>
      <w:proofErr w:type="spellEnd"/>
      <w:r w:rsidRPr="00955DA1">
        <w:rPr>
          <w:rFonts w:eastAsia="Times New Roman"/>
          <w:sz w:val="16"/>
          <w:szCs w:val="16"/>
        </w:rPr>
        <w:t> 2 was launched July 26, 1963, becoming the world’s first successful geosynchronous satellite. Posi-</w:t>
      </w:r>
      <w:proofErr w:type="spellStart"/>
      <w:r w:rsidRPr="00955DA1">
        <w:rPr>
          <w:rFonts w:eastAsia="Times New Roman"/>
          <w:sz w:val="16"/>
          <w:szCs w:val="16"/>
        </w:rPr>
        <w:t>tioned</w:t>
      </w:r>
      <w:proofErr w:type="spellEnd"/>
      <w:r w:rsidRPr="00955DA1">
        <w:rPr>
          <w:rFonts w:eastAsia="Times New Roman"/>
          <w:sz w:val="16"/>
          <w:szCs w:val="16"/>
        </w:rPr>
        <w:t> over the Atlantic, the satellite set new records in long range communications including a telephone con-versation between President John F. Kennedy and Niger-</w:t>
      </w:r>
      <w:proofErr w:type="spellStart"/>
      <w:r w:rsidRPr="00955DA1">
        <w:rPr>
          <w:rFonts w:eastAsia="Times New Roman"/>
          <w:sz w:val="16"/>
          <w:szCs w:val="16"/>
        </w:rPr>
        <w:t>ian</w:t>
      </w:r>
      <w:proofErr w:type="spellEnd"/>
      <w:r w:rsidRPr="00955DA1">
        <w:rPr>
          <w:rFonts w:eastAsia="Times New Roman"/>
          <w:sz w:val="16"/>
          <w:szCs w:val="16"/>
        </w:rPr>
        <w:t> Prime Minister Abubakar Tafawa Balewa. The following year, on August 19, 1964, </w:t>
      </w:r>
      <w:proofErr w:type="spellStart"/>
      <w:r w:rsidRPr="00955DA1">
        <w:rPr>
          <w:rFonts w:eastAsia="Times New Roman"/>
          <w:sz w:val="16"/>
          <w:szCs w:val="16"/>
        </w:rPr>
        <w:t>Syncom</w:t>
      </w:r>
      <w:proofErr w:type="spellEnd"/>
      <w:r w:rsidRPr="00955DA1">
        <w:rPr>
          <w:rFonts w:eastAsia="Times New Roman"/>
          <w:sz w:val="16"/>
          <w:szCs w:val="16"/>
        </w:rPr>
        <w:t> 3 was hurled into geosynchronous orbit and positioned above the Pacific near the International Date Line. Shortly after the arriving on station, the satellite transmitted a TV relay of the Olympic Games in Tokyo, Japan, the first TV program ever to span the Pacific from synchronous orbit. For several years the two satellites served as primary com-</w:t>
      </w:r>
      <w:proofErr w:type="spellStart"/>
      <w:r w:rsidRPr="00955DA1">
        <w:rPr>
          <w:rFonts w:eastAsia="Times New Roman"/>
          <w:sz w:val="16"/>
          <w:szCs w:val="16"/>
        </w:rPr>
        <w:t>munication</w:t>
      </w:r>
      <w:proofErr w:type="spellEnd"/>
      <w:r w:rsidRPr="00955DA1">
        <w:rPr>
          <w:rFonts w:eastAsia="Times New Roman"/>
          <w:sz w:val="16"/>
          <w:szCs w:val="16"/>
        </w:rPr>
        <w:t> links between Southeast Asia and the </w:t>
      </w:r>
      <w:proofErr w:type="spellStart"/>
      <w:r w:rsidRPr="00955DA1">
        <w:rPr>
          <w:rFonts w:eastAsia="Times New Roman"/>
          <w:sz w:val="16"/>
          <w:szCs w:val="16"/>
        </w:rPr>
        <w:t>wes</w:t>
      </w:r>
      <w:proofErr w:type="spellEnd"/>
      <w:r w:rsidRPr="00955DA1">
        <w:rPr>
          <w:rFonts w:eastAsia="Times New Roman"/>
          <w:sz w:val="16"/>
          <w:szCs w:val="16"/>
        </w:rPr>
        <w:t>-tern Pacific </w:t>
      </w:r>
      <w:proofErr w:type="gramStart"/>
      <w:r w:rsidRPr="00955DA1">
        <w:rPr>
          <w:rFonts w:eastAsia="Times New Roman"/>
          <w:sz w:val="16"/>
          <w:szCs w:val="16"/>
        </w:rPr>
        <w:t>( [</w:t>
      </w:r>
      <w:proofErr w:type="gramEnd"/>
      <w:r w:rsidRPr="00955DA1">
        <w:rPr>
          <w:rFonts w:eastAsia="Times New Roman"/>
          <w:sz w:val="16"/>
          <w:szCs w:val="16"/>
        </w:rPr>
        <w:t>14]). As communication satellite technology developed, international cooperation grew. </w:t>
      </w:r>
      <w:r w:rsidRPr="00955DA1">
        <w:rPr>
          <w:rFonts w:eastAsia="Times New Roman"/>
          <w:u w:val="single"/>
        </w:rPr>
        <w:t>Industry growth and international development has fostered peaceful </w:t>
      </w:r>
      <w:proofErr w:type="spellStart"/>
      <w:r w:rsidRPr="00955DA1">
        <w:rPr>
          <w:rFonts w:eastAsia="Times New Roman"/>
          <w:u w:val="single"/>
        </w:rPr>
        <w:t>coopera-tion</w:t>
      </w:r>
      <w:proofErr w:type="spellEnd"/>
      <w:r w:rsidRPr="00955DA1">
        <w:rPr>
          <w:rFonts w:eastAsia="Times New Roman"/>
          <w:u w:val="single"/>
        </w:rPr>
        <w:t> between nations. </w:t>
      </w:r>
      <w:r w:rsidRPr="00955DA1">
        <w:rPr>
          <w:rFonts w:eastAsia="Times New Roman"/>
          <w:u w:val="single"/>
          <w:shd w:val="clear" w:color="auto" w:fill="00FFFF"/>
        </w:rPr>
        <w:t>Cooperation is a more logical and harmonious way for space activities and exploration.</w:t>
      </w:r>
      <w:r w:rsidRPr="00955DA1">
        <w:rPr>
          <w:rFonts w:eastAsia="Times New Roman"/>
          <w:sz w:val="16"/>
          <w:szCs w:val="16"/>
        </w:rPr>
        <w:t> “In 1984 President Reagan articulated an interest in construct-</w:t>
      </w:r>
      <w:proofErr w:type="spellStart"/>
      <w:r w:rsidRPr="00955DA1">
        <w:rPr>
          <w:rFonts w:eastAsia="Times New Roman"/>
          <w:sz w:val="16"/>
          <w:szCs w:val="16"/>
        </w:rPr>
        <w:t>ing</w:t>
      </w:r>
      <w:proofErr w:type="spellEnd"/>
      <w:r w:rsidRPr="00955DA1">
        <w:rPr>
          <w:rFonts w:eastAsia="Times New Roman"/>
          <w:sz w:val="16"/>
          <w:szCs w:val="16"/>
        </w:rPr>
        <w:t> an international space station for commercial, techno-logical, and scientific purposes. The international community heeded this call in September 1988 by signing the International Space Station Multilateral </w:t>
      </w:r>
      <w:proofErr w:type="spellStart"/>
      <w:r w:rsidRPr="00955DA1">
        <w:rPr>
          <w:rFonts w:eastAsia="Times New Roman"/>
          <w:sz w:val="16"/>
          <w:szCs w:val="16"/>
        </w:rPr>
        <w:t>Intergovern</w:t>
      </w:r>
      <w:proofErr w:type="spellEnd"/>
      <w:r w:rsidRPr="00955DA1">
        <w:rPr>
          <w:rFonts w:eastAsia="Times New Roman"/>
          <w:sz w:val="16"/>
          <w:szCs w:val="16"/>
        </w:rPr>
        <w:t>-mental Agreement” </w:t>
      </w:r>
      <w:proofErr w:type="gramStart"/>
      <w:r w:rsidRPr="00955DA1">
        <w:rPr>
          <w:rFonts w:eastAsia="Times New Roman"/>
          <w:sz w:val="16"/>
          <w:szCs w:val="16"/>
        </w:rPr>
        <w:t>( [</w:t>
      </w:r>
      <w:proofErr w:type="gramEnd"/>
      <w:r w:rsidRPr="00955DA1">
        <w:rPr>
          <w:rFonts w:eastAsia="Times New Roman"/>
          <w:sz w:val="16"/>
          <w:szCs w:val="16"/>
        </w:rPr>
        <w:t>34]: 81). Following the success of </w:t>
      </w:r>
      <w:r w:rsidRPr="00955DA1">
        <w:rPr>
          <w:rFonts w:eastAsia="Times New Roman"/>
          <w:u w:val="single"/>
        </w:rPr>
        <w:t>the</w:t>
      </w:r>
      <w:r w:rsidRPr="00955DA1">
        <w:rPr>
          <w:rFonts w:eastAsia="Times New Roman"/>
          <w:sz w:val="16"/>
          <w:szCs w:val="16"/>
        </w:rPr>
        <w:t> International Space Station (</w:t>
      </w:r>
      <w:r w:rsidRPr="00955DA1">
        <w:rPr>
          <w:rFonts w:eastAsia="Times New Roman"/>
          <w:u w:val="single"/>
        </w:rPr>
        <w:t>ISS</w:t>
      </w:r>
      <w:r w:rsidRPr="00955DA1">
        <w:rPr>
          <w:rFonts w:eastAsia="Times New Roman"/>
          <w:sz w:val="16"/>
          <w:szCs w:val="16"/>
        </w:rPr>
        <w:t>), which was built on the peaceful working together of the erstwhile cold war countries of USA and Soviet Russia, it has </w:t>
      </w:r>
      <w:r w:rsidRPr="00955DA1">
        <w:rPr>
          <w:rFonts w:eastAsia="Times New Roman"/>
          <w:u w:val="single"/>
        </w:rPr>
        <w:t>demonstrated working together with global partners is</w:t>
      </w:r>
      <w:r w:rsidRPr="00955DA1">
        <w:rPr>
          <w:rFonts w:eastAsia="Times New Roman"/>
          <w:sz w:val="16"/>
          <w:szCs w:val="16"/>
        </w:rPr>
        <w:t> even more </w:t>
      </w:r>
      <w:r w:rsidRPr="00955DA1">
        <w:rPr>
          <w:rFonts w:eastAsia="Times New Roman"/>
          <w:u w:val="single"/>
        </w:rPr>
        <w:t>achievable</w:t>
      </w:r>
      <w:r w:rsidRPr="00955DA1">
        <w:rPr>
          <w:rFonts w:eastAsia="Times New Roman"/>
          <w:sz w:val="16"/>
          <w:szCs w:val="16"/>
        </w:rPr>
        <w:t>. Therefore</w:t>
      </w:r>
      <w:r w:rsidRPr="00955DA1">
        <w:rPr>
          <w:rFonts w:eastAsia="Times New Roman"/>
          <w:u w:val="single"/>
          <w:shd w:val="clear" w:color="auto" w:fill="00FFFF"/>
        </w:rPr>
        <w:t>, outer space could be better developed using global efforts</w:t>
      </w:r>
      <w:r w:rsidRPr="00955DA1">
        <w:rPr>
          <w:rFonts w:eastAsia="Times New Roman"/>
          <w:u w:val="single"/>
        </w:rPr>
        <w:t> [</w:t>
      </w:r>
      <w:r w:rsidRPr="00955DA1">
        <w:rPr>
          <w:rFonts w:eastAsia="Times New Roman"/>
          <w:sz w:val="16"/>
          <w:szCs w:val="16"/>
        </w:rPr>
        <w:t>6, 10</w:t>
      </w:r>
      <w:r w:rsidRPr="00955DA1">
        <w:rPr>
          <w:rFonts w:eastAsia="Times New Roman"/>
          <w:sz w:val="16"/>
          <w:szCs w:val="16"/>
          <w:shd w:val="clear" w:color="auto" w:fill="00FFFF"/>
        </w:rPr>
        <w:t>], </w:t>
      </w:r>
      <w:r w:rsidRPr="00955DA1">
        <w:rPr>
          <w:rFonts w:eastAsia="Times New Roman"/>
          <w:u w:val="single"/>
          <w:shd w:val="clear" w:color="auto" w:fill="00FFFF"/>
        </w:rPr>
        <w:t>which could include developed and developing countries</w:t>
      </w:r>
      <w:r w:rsidRPr="00955DA1">
        <w:rPr>
          <w:rFonts w:eastAsia="Times New Roman"/>
          <w:u w:val="single"/>
        </w:rPr>
        <w:t>.</w:t>
      </w:r>
      <w:r w:rsidRPr="00955DA1">
        <w:rPr>
          <w:rFonts w:eastAsia="Times New Roman"/>
          <w:sz w:val="16"/>
          <w:szCs w:val="16"/>
        </w:rPr>
        <w:t> We believe that more of this can occur if we include and involve more people in the process of outer space develop-</w:t>
      </w:r>
      <w:proofErr w:type="spellStart"/>
      <w:r w:rsidRPr="00955DA1">
        <w:rPr>
          <w:rFonts w:eastAsia="Times New Roman"/>
          <w:sz w:val="16"/>
          <w:szCs w:val="16"/>
        </w:rPr>
        <w:t>ment</w:t>
      </w:r>
      <w:proofErr w:type="spellEnd"/>
      <w:r w:rsidRPr="00955DA1">
        <w:rPr>
          <w:rFonts w:eastAsia="Times New Roman"/>
          <w:sz w:val="16"/>
          <w:szCs w:val="16"/>
        </w:rPr>
        <w:t>. For example, Nigeria and many other countries of the global South have been “actors” during the first wave of outer space development by the transatlantic testing of </w:t>
      </w:r>
      <w:proofErr w:type="gramStart"/>
      <w:r w:rsidRPr="00955DA1">
        <w:rPr>
          <w:rFonts w:eastAsia="Times New Roman"/>
          <w:sz w:val="16"/>
          <w:szCs w:val="16"/>
        </w:rPr>
        <w:t>long distance</w:t>
      </w:r>
      <w:proofErr w:type="gramEnd"/>
      <w:r w:rsidRPr="00955DA1">
        <w:rPr>
          <w:rFonts w:eastAsia="Times New Roman"/>
          <w:sz w:val="16"/>
          <w:szCs w:val="16"/>
        </w:rPr>
        <w:t> communication over satellites, setting a new record significantly occasioned by the communication between President John F. Kennedy and the only prime minister of an independent Nigeria, Prime Minister </w:t>
      </w:r>
      <w:proofErr w:type="spellStart"/>
      <w:r w:rsidRPr="00955DA1">
        <w:rPr>
          <w:rFonts w:eastAsia="Times New Roman"/>
          <w:sz w:val="16"/>
          <w:szCs w:val="16"/>
        </w:rPr>
        <w:t>Abuba-kar</w:t>
      </w:r>
      <w:proofErr w:type="spellEnd"/>
      <w:r w:rsidRPr="00955DA1">
        <w:rPr>
          <w:rFonts w:eastAsia="Times New Roman"/>
          <w:sz w:val="16"/>
          <w:szCs w:val="16"/>
        </w:rPr>
        <w:t> Tafawa Balewa. </w:t>
      </w:r>
      <w:proofErr w:type="gramStart"/>
      <w:r w:rsidRPr="00955DA1">
        <w:rPr>
          <w:rFonts w:eastAsia="Times New Roman"/>
          <w:sz w:val="16"/>
          <w:szCs w:val="16"/>
        </w:rPr>
        <w:t>Thus</w:t>
      </w:r>
      <w:proofErr w:type="gramEnd"/>
      <w:r w:rsidRPr="00955DA1">
        <w:rPr>
          <w:rFonts w:eastAsia="Times New Roman"/>
          <w:sz w:val="16"/>
          <w:szCs w:val="16"/>
        </w:rPr>
        <w:t> we would like to help effect a shift in the ideology that suggests outer space development is only important for a few people in a few nations. </w:t>
      </w:r>
      <w:r w:rsidRPr="002125BB">
        <w:rPr>
          <w:sz w:val="16"/>
          <w:szCs w:val="16"/>
        </w:rPr>
        <w:t xml:space="preserve">Outer space development is important for all humankind. If we miss this opportunity, all that will remain is more of the negative reflections on what went wrong. </w:t>
      </w:r>
      <w:r w:rsidRPr="00955DA1">
        <w:rPr>
          <w:rFonts w:eastAsia="Times New Roman"/>
          <w:u w:val="single"/>
          <w:shd w:val="clear" w:color="auto" w:fill="00FFFF"/>
        </w:rPr>
        <w:t>The resultant effect will again be that inequality</w:t>
      </w:r>
      <w:r w:rsidRPr="00955DA1">
        <w:rPr>
          <w:rFonts w:eastAsia="Times New Roman"/>
          <w:u w:val="single"/>
        </w:rPr>
        <w:t> </w:t>
      </w:r>
      <w:r w:rsidRPr="00955DA1">
        <w:rPr>
          <w:rFonts w:eastAsia="Times New Roman"/>
          <w:sz w:val="16"/>
          <w:szCs w:val="16"/>
        </w:rPr>
        <w:t xml:space="preserve">has been </w:t>
      </w:r>
      <w:r w:rsidRPr="00955DA1">
        <w:rPr>
          <w:rFonts w:eastAsia="Times New Roman"/>
          <w:sz w:val="16"/>
          <w:szCs w:val="16"/>
        </w:rPr>
        <w:lastRenderedPageBreak/>
        <w:t>further established causing more of the phenomenon aptly </w:t>
      </w:r>
      <w:r w:rsidRPr="00955DA1">
        <w:rPr>
          <w:rFonts w:eastAsia="Times New Roman"/>
          <w:u w:val="single"/>
          <w:shd w:val="clear" w:color="auto" w:fill="00FFFF"/>
        </w:rPr>
        <w:t>described</w:t>
      </w:r>
      <w:r w:rsidRPr="00955DA1">
        <w:rPr>
          <w:rFonts w:eastAsia="Times New Roman"/>
          <w:sz w:val="16"/>
          <w:szCs w:val="16"/>
        </w:rPr>
        <w:t> by </w:t>
      </w:r>
      <w:proofErr w:type="spellStart"/>
      <w:r w:rsidRPr="00955DA1">
        <w:rPr>
          <w:rFonts w:eastAsia="Times New Roman"/>
          <w:sz w:val="16"/>
          <w:szCs w:val="16"/>
        </w:rPr>
        <w:t>Seralgedin</w:t>
      </w:r>
      <w:proofErr w:type="spellEnd"/>
      <w:r w:rsidRPr="00955DA1">
        <w:rPr>
          <w:rFonts w:eastAsia="Times New Roman"/>
          <w:sz w:val="16"/>
          <w:szCs w:val="16"/>
        </w:rPr>
        <w:t> [30] </w:t>
      </w:r>
      <w:r w:rsidRPr="00955DA1">
        <w:rPr>
          <w:rFonts w:eastAsia="Times New Roman"/>
          <w:u w:val="single"/>
          <w:shd w:val="clear" w:color="auto" w:fill="00FFFF"/>
        </w:rPr>
        <w:t>as</w:t>
      </w:r>
      <w:r w:rsidRPr="00955DA1">
        <w:rPr>
          <w:rFonts w:eastAsia="Times New Roman"/>
          <w:sz w:val="16"/>
          <w:szCs w:val="16"/>
          <w:shd w:val="clear" w:color="auto" w:fill="00FFFF"/>
        </w:rPr>
        <w:t> </w:t>
      </w:r>
      <w:r w:rsidRPr="00955DA1">
        <w:rPr>
          <w:rFonts w:eastAsia="Times New Roman"/>
          <w:u w:val="single"/>
          <w:shd w:val="clear" w:color="auto" w:fill="00FFFF"/>
        </w:rPr>
        <w:t>“scientific apartheid”</w:t>
      </w:r>
      <w:r w:rsidRPr="00955DA1">
        <w:rPr>
          <w:rFonts w:eastAsia="Times New Roman"/>
          <w:u w:val="single"/>
        </w:rPr>
        <w:t>.</w:t>
      </w:r>
      <w:r w:rsidRPr="00955DA1">
        <w:rPr>
          <w:rFonts w:eastAsia="Times New Roman"/>
          <w:sz w:val="16"/>
          <w:szCs w:val="16"/>
        </w:rPr>
        <w:t> He states: </w:t>
      </w:r>
      <w:r w:rsidRPr="00955DA1">
        <w:rPr>
          <w:rFonts w:eastAsia="Times New Roman"/>
          <w:u w:val="single"/>
          <w:shd w:val="clear" w:color="auto" w:fill="00FFFF"/>
        </w:rPr>
        <w:t>There is a real danger that the benefits of proprietary science will serve to bring more and more to the privileged few rather than serve the needs of the billions of the </w:t>
      </w:r>
      <w:proofErr w:type="spellStart"/>
      <w:r w:rsidRPr="00955DA1">
        <w:rPr>
          <w:rFonts w:eastAsia="Times New Roman"/>
          <w:u w:val="single"/>
          <w:shd w:val="clear" w:color="auto" w:fill="00FFFF"/>
        </w:rPr>
        <w:t>marginalised</w:t>
      </w:r>
      <w:proofErr w:type="spellEnd"/>
      <w:r w:rsidRPr="00955DA1">
        <w:rPr>
          <w:rFonts w:eastAsia="Times New Roman"/>
          <w:u w:val="single"/>
          <w:shd w:val="clear" w:color="auto" w:fill="00FFFF"/>
        </w:rPr>
        <w:t> poor and their children.</w:t>
      </w:r>
      <w:r w:rsidRPr="00955DA1">
        <w:rPr>
          <w:rFonts w:eastAsia="Times New Roman"/>
          <w:sz w:val="16"/>
          <w:szCs w:val="16"/>
        </w:rPr>
        <w:t> That the developing countries will not be able to adjust fast enough to the needs of the competitive global economy of science-based production and knowledge-based income. </w:t>
      </w:r>
    </w:p>
    <w:p w14:paraId="7378A512" w14:textId="0F3AB424" w:rsidR="00393613" w:rsidRDefault="00393613" w:rsidP="00393613">
      <w:pPr>
        <w:pStyle w:val="Heading2"/>
      </w:pPr>
      <w:r>
        <w:lastRenderedPageBreak/>
        <w:t>Contention 2 is Mining</w:t>
      </w:r>
    </w:p>
    <w:p w14:paraId="3BEC1AF8" w14:textId="77777777" w:rsidR="00393613" w:rsidRDefault="00393613" w:rsidP="00393613">
      <w:pPr>
        <w:pStyle w:val="Heading4"/>
      </w:pPr>
      <w:r>
        <w:t>Mining creates space debris</w:t>
      </w:r>
    </w:p>
    <w:p w14:paraId="6BD3709C" w14:textId="77777777" w:rsidR="00393613" w:rsidRDefault="00393613" w:rsidP="00393613">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8" w:history="1">
        <w:r w:rsidRPr="002D7371">
          <w:rPr>
            <w:rStyle w:val="Hyperlink"/>
          </w:rPr>
          <w:t>https://www.science.org/doi/full/10.1126/science.abd3402</w:t>
        </w:r>
      </w:hyperlink>
      <w:r>
        <w:t xml:space="preserve"> EE</w:t>
      </w:r>
    </w:p>
    <w:p w14:paraId="29940CAE" w14:textId="77777777" w:rsidR="00393613" w:rsidRPr="00AD3BF1" w:rsidRDefault="00393613" w:rsidP="00393613">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2FB73A5E" w14:textId="77777777" w:rsidR="00393613" w:rsidRDefault="00393613" w:rsidP="00393613">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2346E2BF" w14:textId="77777777" w:rsidR="00393613" w:rsidRDefault="00393613" w:rsidP="00393613">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w:t>
      </w:r>
      <w:proofErr w:type="gramStart"/>
      <w:r>
        <w:t>during the course of</w:t>
      </w:r>
      <w:proofErr w:type="gramEnd"/>
      <w:r>
        <w:t xml:space="preserve">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71756E82" w14:textId="77777777" w:rsidR="00393613" w:rsidRDefault="00393613" w:rsidP="00393613"/>
    <w:p w14:paraId="411D691D" w14:textId="77777777" w:rsidR="00393613" w:rsidRPr="00100A2B" w:rsidRDefault="00393613" w:rsidP="00393613">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205648FD" w14:textId="77777777" w:rsidR="00393613" w:rsidRPr="00100A2B" w:rsidRDefault="00393613" w:rsidP="00393613">
      <w:proofErr w:type="spellStart"/>
      <w:r w:rsidRPr="0033310B">
        <w:rPr>
          <w:rStyle w:val="StyleUnderline"/>
          <w:szCs w:val="26"/>
          <w:u w:val="none"/>
        </w:rPr>
        <w:t>Intagliata</w:t>
      </w:r>
      <w:proofErr w:type="spellEnd"/>
      <w:r w:rsidRPr="0033310B">
        <w:rPr>
          <w:rStyle w:val="StyleUnderline"/>
          <w:szCs w:val="26"/>
          <w:u w:val="none"/>
        </w:rPr>
        <w:t xml:space="preserve"> 17</w:t>
      </w:r>
      <w:r w:rsidRPr="00100A2B">
        <w:t xml:space="preserve"> </w:t>
      </w:r>
      <w:r>
        <w:t>[</w:t>
      </w:r>
      <w:r w:rsidRPr="00163857">
        <w:t xml:space="preserve">Christopher </w:t>
      </w:r>
      <w:proofErr w:type="spellStart"/>
      <w:r w:rsidRPr="00163857">
        <w:t>Intagliata</w:t>
      </w:r>
      <w:proofErr w:type="spellEnd"/>
      <w:r w:rsidRPr="00163857">
        <w:t xml:space="preserve">, 5-11-2017, "The Sneaky Danger of Space Dust," Scientific American, </w:t>
      </w:r>
      <w:hyperlink r:id="rId9" w:history="1">
        <w:r w:rsidRPr="00EA3CBA">
          <w:rPr>
            <w:rStyle w:val="Hyperlink"/>
          </w:rPr>
          <w:t>https://www.scientificamerican.com/podcast/episode/the-sneaky-danger-of-space-dust/</w:t>
        </w:r>
      </w:hyperlink>
      <w:r>
        <w:t>]//DDPT</w:t>
      </w:r>
    </w:p>
    <w:p w14:paraId="293AE861" w14:textId="77777777" w:rsidR="00393613" w:rsidRPr="00100A2B" w:rsidRDefault="00393613" w:rsidP="00393613">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xml:space="preserve">, Christopher </w:t>
      </w:r>
      <w:proofErr w:type="spellStart"/>
      <w:r w:rsidRPr="00100A2B">
        <w:t>Intagliata</w:t>
      </w:r>
      <w:proofErr w:type="spellEnd"/>
      <w:r w:rsidRPr="00100A2B">
        <w:t xml:space="preserve"> reports. </w:t>
      </w:r>
    </w:p>
    <w:p w14:paraId="53F19C3E" w14:textId="77777777" w:rsidR="00393613" w:rsidRPr="00100A2B" w:rsidRDefault="00393613" w:rsidP="00393613">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0" w:history="1">
        <w:r w:rsidRPr="00100A2B">
          <w:rPr>
            <w:rStyle w:val="Hyperlink"/>
          </w:rPr>
          <w:t>baseball-sized chunks</w:t>
        </w:r>
      </w:hyperlink>
      <w:r w:rsidRPr="00100A2B">
        <w:t> of debris, </w:t>
      </w:r>
      <w:hyperlink r:id="rId11"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7703C98A" w14:textId="77777777" w:rsidR="00393613" w:rsidRPr="00100A2B" w:rsidRDefault="00393613" w:rsidP="00393613">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6757BD39" w14:textId="77777777" w:rsidR="00393613" w:rsidRPr="00100A2B" w:rsidRDefault="00393613" w:rsidP="00393613">
      <w:r w:rsidRPr="00094FDE">
        <w:rPr>
          <w:rStyle w:val="Emphasis"/>
        </w:rPr>
        <w:lastRenderedPageBreak/>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2C032AEB" w14:textId="77777777" w:rsidR="00393613" w:rsidRPr="00100A2B" w:rsidRDefault="00393613" w:rsidP="00393613">
      <w:r w:rsidRPr="00100A2B">
        <w:t>"We also think this phenomenon can be attributed to some of the failures and anomalies we see on orbit, that right now are basically tagged as 'unknown cause.'"</w:t>
      </w:r>
    </w:p>
    <w:p w14:paraId="109252D7" w14:textId="77777777" w:rsidR="00393613" w:rsidRPr="00100A2B" w:rsidRDefault="00393613" w:rsidP="00393613">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5880B0EF" w14:textId="77777777" w:rsidR="00393613" w:rsidRDefault="00393613" w:rsidP="00393613">
      <w:r w:rsidRPr="00100A2B">
        <w:rPr>
          <w:rStyle w:val="StyleUnderline"/>
        </w:rPr>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2" w:history="1">
        <w:r w:rsidRPr="00100A2B">
          <w:rPr>
            <w:rStyle w:val="Hyperlink"/>
          </w:rPr>
          <w:t>Particle-in-cell simulations of an RF emission mechanism associated with hypervelocity impact plasmas</w:t>
        </w:r>
      </w:hyperlink>
      <w:r w:rsidRPr="00100A2B">
        <w:t>]</w:t>
      </w:r>
    </w:p>
    <w:p w14:paraId="5C10AED1" w14:textId="77777777" w:rsidR="00393613" w:rsidRPr="00355308" w:rsidRDefault="00393613" w:rsidP="00393613"/>
    <w:p w14:paraId="070F7AA5" w14:textId="77777777" w:rsidR="00393613" w:rsidRPr="00355308" w:rsidRDefault="00393613" w:rsidP="00393613">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77E0C2F0" w14:textId="77777777" w:rsidR="00393613" w:rsidRPr="00355308" w:rsidRDefault="00393613" w:rsidP="00393613">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3" w:history="1">
        <w:r w:rsidRPr="00355308">
          <w:rPr>
            <w:rStyle w:val="Hyperlink"/>
            <w:szCs w:val="26"/>
          </w:rPr>
          <w:t>https://www.tandfonline.com/doi/full/10.1080/25751654.2021.1942681</w:t>
        </w:r>
      </w:hyperlink>
      <w:r w:rsidRPr="00355308">
        <w:rPr>
          <w:szCs w:val="26"/>
        </w:rPr>
        <w:t>, VM</w:t>
      </w:r>
    </w:p>
    <w:p w14:paraId="04A35778" w14:textId="77777777" w:rsidR="00393613" w:rsidRPr="00355308" w:rsidRDefault="00393613" w:rsidP="00393613">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lastRenderedPageBreak/>
        <w:t>picture of what</w:t>
      </w:r>
      <w:r w:rsidRPr="00355308">
        <w:rPr>
          <w:szCs w:val="26"/>
          <w:u w:val="single"/>
        </w:rPr>
        <w:t xml:space="preserve"> </w:t>
      </w:r>
      <w:proofErr w:type="gramStart"/>
      <w:r w:rsidRPr="00355308">
        <w:rPr>
          <w:szCs w:val="26"/>
          <w:u w:val="single"/>
        </w:rPr>
        <w:t xml:space="preserve">actually </w:t>
      </w:r>
      <w:r w:rsidRPr="00355308">
        <w:rPr>
          <w:szCs w:val="26"/>
          <w:highlight w:val="green"/>
          <w:u w:val="single"/>
        </w:rPr>
        <w:t>has</w:t>
      </w:r>
      <w:proofErr w:type="gramEnd"/>
      <w:r w:rsidRPr="00355308">
        <w:rPr>
          <w:szCs w:val="26"/>
          <w:highlight w:val="green"/>
          <w:u w:val="single"/>
        </w:rPr>
        <w:t xml:space="preserve">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proofErr w:type="gramStart"/>
      <w:r w:rsidRPr="00355308">
        <w:rPr>
          <w:sz w:val="16"/>
          <w:szCs w:val="16"/>
        </w:rPr>
        <w:t>so as to</w:t>
      </w:r>
      <w:proofErr w:type="gramEnd"/>
      <w:r w:rsidRPr="00355308">
        <w:rPr>
          <w:sz w:val="16"/>
          <w:szCs w:val="16"/>
        </w:rPr>
        <w:t xml:space="preserve"> further aggravate an already tense situation.?”</w:t>
      </w:r>
    </w:p>
    <w:p w14:paraId="095F47D3" w14:textId="77777777" w:rsidR="00393613" w:rsidRDefault="00393613" w:rsidP="00393613">
      <w:pPr>
        <w:pStyle w:val="Heading4"/>
      </w:pPr>
      <w:r>
        <w:t xml:space="preserve">Nuclear war causes extinction. </w:t>
      </w:r>
    </w:p>
    <w:p w14:paraId="27532A18" w14:textId="77777777" w:rsidR="00393613" w:rsidRPr="007A62F2" w:rsidRDefault="00393613" w:rsidP="00393613">
      <w:pPr>
        <w:rPr>
          <w:sz w:val="16"/>
          <w:szCs w:val="16"/>
        </w:rPr>
      </w:pPr>
      <w:r w:rsidRPr="007A62F2">
        <w:rPr>
          <w:rStyle w:val="Heading4Char"/>
        </w:rPr>
        <w:t>Starr ’17</w:t>
      </w:r>
      <w:r w:rsidRPr="007A62F2">
        <w:t xml:space="preserve"> </w:t>
      </w:r>
      <w:r w:rsidRPr="007A62F2">
        <w:rPr>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7A62F2">
          <w:rPr>
            <w:rStyle w:val="Hyperlink"/>
            <w:sz w:val="16"/>
            <w:szCs w:val="16"/>
          </w:rPr>
          <w:t>https://fas.org/2017/01/turning-a-blind-eye-towards-armageddon-u-s-leaders-reject-nuclear-winter-studies/</w:t>
        </w:r>
      </w:hyperlink>
      <w:r w:rsidRPr="007A62F2">
        <w:rPr>
          <w:sz w:val="16"/>
          <w:szCs w:val="16"/>
        </w:rPr>
        <w:t>; Federation of American Scientists; accessed 11/24/18; TV) [AV]</w:t>
      </w:r>
    </w:p>
    <w:p w14:paraId="3C82964A" w14:textId="77777777" w:rsidR="00393613" w:rsidRDefault="00393613" w:rsidP="00393613">
      <w:pPr>
        <w:rPr>
          <w:rFonts w:eastAsia="Calibri"/>
          <w:sz w:val="16"/>
          <w:szCs w:val="16"/>
        </w:rPr>
      </w:pPr>
      <w:r>
        <w:rPr>
          <w:rFonts w:eastAsia="Calibri"/>
          <w:sz w:val="32"/>
          <w:szCs w:val="32"/>
          <w:u w:val="single"/>
        </w:rPr>
        <w:t>The detonation of an atomic bomb</w:t>
      </w:r>
      <w:r>
        <w:rPr>
          <w:rFonts w:eastAsia="Calibri"/>
          <w:sz w:val="16"/>
          <w:szCs w:val="16"/>
        </w:rPr>
        <w:t xml:space="preserve"> with this explosive power </w:t>
      </w:r>
      <w:r>
        <w:rPr>
          <w:rFonts w:eastAsia="Calibri"/>
          <w:sz w:val="32"/>
          <w:szCs w:val="32"/>
          <w:u w:val="single"/>
        </w:rPr>
        <w:t xml:space="preserve">will </w:t>
      </w:r>
      <w:r>
        <w:rPr>
          <w:rFonts w:eastAsia="Calibri"/>
          <w:b/>
          <w:sz w:val="32"/>
          <w:szCs w:val="32"/>
          <w:u w:val="single"/>
        </w:rPr>
        <w:t>instantly ignite fires</w:t>
      </w:r>
      <w:r>
        <w:rPr>
          <w:rFonts w:eastAsia="Calibri"/>
          <w:sz w:val="32"/>
          <w:szCs w:val="32"/>
          <w:u w:val="single"/>
        </w:rPr>
        <w:t xml:space="preserve"> over</w:t>
      </w:r>
      <w:r>
        <w:rPr>
          <w:rFonts w:eastAsia="Calibri"/>
          <w:sz w:val="16"/>
          <w:szCs w:val="16"/>
        </w:rPr>
        <w:t xml:space="preserve"> a surface area of </w:t>
      </w:r>
      <w:r>
        <w:rPr>
          <w:rFonts w:eastAsia="Calibri"/>
          <w:sz w:val="32"/>
          <w:szCs w:val="32"/>
          <w:u w:val="single"/>
        </w:rPr>
        <w:t>three to five</w:t>
      </w:r>
      <w:r>
        <w:rPr>
          <w:rFonts w:eastAsia="Calibri"/>
          <w:sz w:val="16"/>
          <w:szCs w:val="16"/>
        </w:rPr>
        <w:t xml:space="preserve"> square </w:t>
      </w:r>
      <w:r>
        <w:rPr>
          <w:rFonts w:eastAsia="Calibri"/>
          <w:sz w:val="32"/>
          <w:szCs w:val="32"/>
          <w:u w:val="single"/>
        </w:rPr>
        <w:t>miles. In</w:t>
      </w:r>
      <w:r>
        <w:rPr>
          <w:rFonts w:eastAsia="Calibri"/>
          <w:sz w:val="16"/>
          <w:szCs w:val="16"/>
        </w:rPr>
        <w:t xml:space="preserve"> the </w:t>
      </w:r>
      <w:r>
        <w:rPr>
          <w:rFonts w:eastAsia="Calibri"/>
          <w:sz w:val="32"/>
          <w:szCs w:val="32"/>
          <w:u w:val="single"/>
        </w:rPr>
        <w:t>recent studies</w:t>
      </w:r>
      <w:r>
        <w:rPr>
          <w:rFonts w:eastAsia="Calibri"/>
          <w:sz w:val="16"/>
          <w:szCs w:val="16"/>
        </w:rPr>
        <w:t xml:space="preserve">, the </w:t>
      </w:r>
      <w:r>
        <w:rPr>
          <w:rFonts w:eastAsia="Calibri"/>
          <w:sz w:val="32"/>
          <w:szCs w:val="32"/>
          <w:u w:val="single"/>
        </w:rPr>
        <w:t xml:space="preserve">scientists calculated that the </w:t>
      </w:r>
      <w:r>
        <w:rPr>
          <w:rFonts w:eastAsia="Calibri"/>
          <w:b/>
          <w:sz w:val="32"/>
          <w:szCs w:val="32"/>
          <w:u w:val="single"/>
        </w:rPr>
        <w:t>blast</w:t>
      </w:r>
      <w:r>
        <w:rPr>
          <w:rFonts w:eastAsia="Calibri"/>
          <w:sz w:val="32"/>
          <w:szCs w:val="32"/>
          <w:u w:val="single"/>
        </w:rPr>
        <w:t xml:space="preserve">, </w:t>
      </w:r>
      <w:r>
        <w:rPr>
          <w:rFonts w:eastAsia="Calibri"/>
          <w:b/>
          <w:sz w:val="32"/>
          <w:szCs w:val="32"/>
          <w:u w:val="single"/>
        </w:rPr>
        <w:t>fire</w:t>
      </w:r>
      <w:r>
        <w:rPr>
          <w:rFonts w:eastAsia="Calibri"/>
          <w:sz w:val="32"/>
          <w:szCs w:val="32"/>
          <w:u w:val="single"/>
        </w:rPr>
        <w:t xml:space="preserve">, and </w:t>
      </w:r>
      <w:r>
        <w:rPr>
          <w:rFonts w:eastAsia="Calibri"/>
          <w:b/>
          <w:sz w:val="32"/>
          <w:szCs w:val="32"/>
          <w:u w:val="single"/>
        </w:rPr>
        <w:t>radiation</w:t>
      </w:r>
      <w:r>
        <w:rPr>
          <w:rFonts w:eastAsia="Calibri"/>
          <w:sz w:val="32"/>
          <w:szCs w:val="32"/>
          <w:u w:val="single"/>
        </w:rPr>
        <w:t xml:space="preserve"> from a war</w:t>
      </w:r>
      <w:r>
        <w:rPr>
          <w:rFonts w:eastAsia="Calibri"/>
          <w:sz w:val="16"/>
          <w:szCs w:val="16"/>
        </w:rPr>
        <w:t xml:space="preserve"> fought </w:t>
      </w:r>
      <w:r>
        <w:rPr>
          <w:rFonts w:eastAsia="Calibri"/>
          <w:sz w:val="32"/>
          <w:szCs w:val="32"/>
          <w:u w:val="single"/>
        </w:rPr>
        <w:t xml:space="preserve">with 100 atomic bombs could produce </w:t>
      </w:r>
      <w:r>
        <w:rPr>
          <w:rFonts w:eastAsia="Calibri"/>
          <w:b/>
          <w:sz w:val="32"/>
          <w:szCs w:val="32"/>
          <w:u w:val="single"/>
        </w:rPr>
        <w:t>direct fatalities</w:t>
      </w:r>
      <w:r>
        <w:rPr>
          <w:rFonts w:eastAsia="Calibri"/>
          <w:sz w:val="32"/>
          <w:szCs w:val="32"/>
          <w:u w:val="single"/>
        </w:rPr>
        <w:t xml:space="preserve"> comparable to</w:t>
      </w:r>
      <w:r>
        <w:rPr>
          <w:rFonts w:eastAsia="Calibri"/>
          <w:sz w:val="16"/>
          <w:szCs w:val="16"/>
        </w:rPr>
        <w:t xml:space="preserve"> all of those worldwide in </w:t>
      </w:r>
      <w:r>
        <w:rPr>
          <w:rFonts w:eastAsia="Calibri"/>
          <w:sz w:val="32"/>
          <w:szCs w:val="32"/>
          <w:u w:val="single"/>
        </w:rPr>
        <w:t>World War II, or to those</w:t>
      </w:r>
      <w:r>
        <w:rPr>
          <w:rFonts w:eastAsia="Calibri"/>
          <w:sz w:val="16"/>
          <w:szCs w:val="16"/>
        </w:rPr>
        <w:t xml:space="preserve"> once </w:t>
      </w:r>
      <w:r>
        <w:rPr>
          <w:rFonts w:eastAsia="Calibri"/>
          <w:sz w:val="32"/>
          <w:szCs w:val="32"/>
          <w:u w:val="single"/>
        </w:rPr>
        <w:t>estimated for a “</w:t>
      </w:r>
      <w:r>
        <w:rPr>
          <w:rFonts w:eastAsia="Calibri"/>
          <w:b/>
          <w:sz w:val="32"/>
          <w:szCs w:val="32"/>
          <w:u w:val="single"/>
        </w:rPr>
        <w:t>counterforce</w:t>
      </w:r>
      <w:r>
        <w:rPr>
          <w:rFonts w:eastAsia="Calibri"/>
          <w:sz w:val="32"/>
          <w:szCs w:val="32"/>
          <w:u w:val="single"/>
        </w:rPr>
        <w:t xml:space="preserve">” </w:t>
      </w:r>
      <w:r w:rsidRPr="00621DF9">
        <w:rPr>
          <w:rFonts w:eastAsia="Calibri"/>
          <w:b/>
          <w:sz w:val="32"/>
          <w:szCs w:val="32"/>
          <w:highlight w:val="green"/>
          <w:u w:val="single"/>
        </w:rPr>
        <w:t>nuclear war</w:t>
      </w:r>
      <w:r>
        <w:rPr>
          <w:rFonts w:eastAsia="Calibri"/>
          <w:sz w:val="16"/>
          <w:szCs w:val="16"/>
        </w:rPr>
        <w:t xml:space="preserve"> between the superpowers. However, </w:t>
      </w:r>
      <w:r>
        <w:rPr>
          <w:rFonts w:eastAsia="Calibri"/>
          <w:sz w:val="32"/>
          <w:szCs w:val="32"/>
          <w:u w:val="single"/>
        </w:rPr>
        <w:t xml:space="preserve">the </w:t>
      </w:r>
      <w:r>
        <w:rPr>
          <w:rFonts w:eastAsia="Calibri"/>
          <w:b/>
          <w:sz w:val="32"/>
          <w:szCs w:val="32"/>
          <w:u w:val="single"/>
        </w:rPr>
        <w:t>long-term environmental effects</w:t>
      </w:r>
      <w:r>
        <w:rPr>
          <w:rFonts w:eastAsia="Calibri"/>
          <w:sz w:val="16"/>
          <w:szCs w:val="16"/>
        </w:rPr>
        <w:t xml:space="preserve"> of the war </w:t>
      </w:r>
      <w:r w:rsidRPr="00621DF9">
        <w:rPr>
          <w:rFonts w:eastAsia="Calibri"/>
          <w:b/>
          <w:sz w:val="32"/>
          <w:szCs w:val="32"/>
          <w:highlight w:val="green"/>
          <w:u w:val="single"/>
        </w:rPr>
        <w:t>could</w:t>
      </w:r>
      <w:r>
        <w:rPr>
          <w:rFonts w:eastAsia="Calibri"/>
          <w:b/>
          <w:sz w:val="32"/>
          <w:szCs w:val="32"/>
          <w:u w:val="single"/>
        </w:rPr>
        <w:t xml:space="preserve"> </w:t>
      </w:r>
      <w:r>
        <w:rPr>
          <w:rFonts w:eastAsia="Calibri"/>
          <w:sz w:val="16"/>
          <w:szCs w:val="16"/>
        </w:rPr>
        <w:t xml:space="preserve">significantly </w:t>
      </w:r>
      <w:r>
        <w:rPr>
          <w:rFonts w:eastAsia="Calibri"/>
          <w:sz w:val="32"/>
          <w:szCs w:val="32"/>
          <w:u w:val="single"/>
        </w:rPr>
        <w:t>disrupt</w:t>
      </w:r>
      <w:r>
        <w:rPr>
          <w:rFonts w:eastAsia="Calibri"/>
          <w:sz w:val="16"/>
          <w:szCs w:val="16"/>
        </w:rPr>
        <w:t xml:space="preserve"> the </w:t>
      </w:r>
      <w:r>
        <w:rPr>
          <w:rFonts w:eastAsia="Calibri"/>
          <w:sz w:val="32"/>
          <w:szCs w:val="32"/>
          <w:u w:val="single"/>
        </w:rPr>
        <w:t>global weather for</w:t>
      </w:r>
      <w:r>
        <w:rPr>
          <w:rFonts w:eastAsia="Calibri"/>
          <w:sz w:val="16"/>
          <w:szCs w:val="16"/>
        </w:rPr>
        <w:t xml:space="preserve"> at least </w:t>
      </w:r>
      <w:r>
        <w:rPr>
          <w:rFonts w:eastAsia="Calibri"/>
          <w:sz w:val="32"/>
          <w:szCs w:val="32"/>
          <w:u w:val="single"/>
        </w:rPr>
        <w:t>a decade, which would</w:t>
      </w:r>
      <w:r>
        <w:rPr>
          <w:rFonts w:eastAsia="Calibri"/>
          <w:sz w:val="16"/>
          <w:szCs w:val="16"/>
        </w:rPr>
        <w:t xml:space="preserve"> likely </w:t>
      </w:r>
      <w:r w:rsidRPr="00621DF9">
        <w:rPr>
          <w:rFonts w:eastAsia="Calibri"/>
          <w:b/>
          <w:sz w:val="32"/>
          <w:szCs w:val="32"/>
          <w:highlight w:val="green"/>
          <w:u w:val="single"/>
        </w:rPr>
        <w:t>result in</w:t>
      </w:r>
      <w:r>
        <w:rPr>
          <w:rFonts w:eastAsia="Calibri"/>
          <w:sz w:val="32"/>
          <w:szCs w:val="32"/>
          <w:u w:val="single"/>
        </w:rPr>
        <w:t xml:space="preserve"> a </w:t>
      </w:r>
      <w:r>
        <w:rPr>
          <w:rFonts w:eastAsia="Calibri"/>
          <w:sz w:val="16"/>
          <w:szCs w:val="16"/>
        </w:rPr>
        <w:t xml:space="preserve">vast </w:t>
      </w:r>
      <w:r w:rsidRPr="00621DF9">
        <w:rPr>
          <w:rFonts w:eastAsia="Calibri"/>
          <w:b/>
          <w:sz w:val="32"/>
          <w:szCs w:val="32"/>
          <w:highlight w:val="green"/>
          <w:u w:val="single"/>
        </w:rPr>
        <w:t>global famine</w:t>
      </w:r>
      <w:r>
        <w:rPr>
          <w:rFonts w:eastAsia="Calibri"/>
          <w:sz w:val="16"/>
          <w:szCs w:val="16"/>
        </w:rPr>
        <w:t xml:space="preserve">. The scientists predicted that </w:t>
      </w:r>
      <w:r>
        <w:rPr>
          <w:rFonts w:eastAsia="Calibri"/>
          <w:b/>
          <w:sz w:val="32"/>
          <w:szCs w:val="32"/>
          <w:u w:val="single"/>
        </w:rPr>
        <w:t>nuclear firestorms</w:t>
      </w:r>
      <w:r>
        <w:rPr>
          <w:rFonts w:eastAsia="Calibri"/>
          <w:sz w:val="16"/>
          <w:szCs w:val="16"/>
        </w:rPr>
        <w:t xml:space="preserve"> in the burning cities </w:t>
      </w:r>
      <w:r>
        <w:rPr>
          <w:rFonts w:eastAsia="Calibri"/>
          <w:sz w:val="32"/>
          <w:szCs w:val="32"/>
          <w:u w:val="single"/>
        </w:rPr>
        <w:t>would cause</w:t>
      </w:r>
      <w:r>
        <w:rPr>
          <w:rFonts w:eastAsia="Calibri"/>
          <w:sz w:val="16"/>
          <w:szCs w:val="16"/>
        </w:rPr>
        <w:t xml:space="preserve"> at least </w:t>
      </w:r>
      <w:r>
        <w:rPr>
          <w:rFonts w:eastAsia="Calibri"/>
          <w:sz w:val="32"/>
          <w:szCs w:val="32"/>
          <w:u w:val="single"/>
        </w:rPr>
        <w:t xml:space="preserve">five million tons of </w:t>
      </w:r>
      <w:r>
        <w:rPr>
          <w:rFonts w:eastAsia="Calibri"/>
          <w:b/>
          <w:sz w:val="32"/>
          <w:szCs w:val="32"/>
          <w:u w:val="single"/>
        </w:rPr>
        <w:t>black carbon smoke</w:t>
      </w:r>
      <w:r>
        <w:rPr>
          <w:rFonts w:eastAsia="Calibri"/>
          <w:sz w:val="32"/>
          <w:szCs w:val="32"/>
          <w:u w:val="single"/>
        </w:rPr>
        <w:t xml:space="preserve"> to</w:t>
      </w:r>
      <w:r>
        <w:rPr>
          <w:rFonts w:eastAsia="Calibri"/>
          <w:sz w:val="16"/>
          <w:szCs w:val="16"/>
        </w:rPr>
        <w:t xml:space="preserve"> quickly </w:t>
      </w:r>
      <w:r>
        <w:rPr>
          <w:rFonts w:eastAsia="Calibri"/>
          <w:sz w:val="32"/>
          <w:szCs w:val="32"/>
          <w:u w:val="single"/>
        </w:rPr>
        <w:t>rise</w:t>
      </w:r>
      <w:r>
        <w:rPr>
          <w:rFonts w:eastAsia="Calibri"/>
          <w:sz w:val="16"/>
          <w:szCs w:val="16"/>
        </w:rPr>
        <w:t xml:space="preserve"> above cloud level </w:t>
      </w:r>
      <w:r>
        <w:rPr>
          <w:rFonts w:eastAsia="Calibri"/>
          <w:sz w:val="32"/>
          <w:szCs w:val="32"/>
          <w:u w:val="single"/>
        </w:rPr>
        <w:t>into the stratosphere</w:t>
      </w:r>
      <w:r>
        <w:rPr>
          <w:rFonts w:eastAsia="Calibri"/>
          <w:sz w:val="16"/>
          <w:szCs w:val="16"/>
        </w:rPr>
        <w:t xml:space="preserve">, where it could not be rained out. </w:t>
      </w:r>
      <w:r>
        <w:rPr>
          <w:rFonts w:eastAsia="Calibri"/>
          <w:sz w:val="32"/>
          <w:szCs w:val="32"/>
          <w:u w:val="single"/>
        </w:rPr>
        <w:t xml:space="preserve">The smoke would circle the Earth in </w:t>
      </w:r>
      <w:r>
        <w:rPr>
          <w:rFonts w:eastAsia="Calibri"/>
          <w:b/>
          <w:sz w:val="32"/>
          <w:szCs w:val="32"/>
          <w:u w:val="single"/>
        </w:rPr>
        <w:t>less than two weeks</w:t>
      </w:r>
      <w:r>
        <w:rPr>
          <w:rFonts w:eastAsia="Calibri"/>
          <w:sz w:val="32"/>
          <w:szCs w:val="32"/>
          <w:u w:val="single"/>
        </w:rPr>
        <w:t xml:space="preserve"> and</w:t>
      </w:r>
      <w:r>
        <w:rPr>
          <w:rFonts w:eastAsia="Calibri"/>
          <w:sz w:val="16"/>
          <w:szCs w:val="16"/>
        </w:rPr>
        <w:t xml:space="preserve"> would </w:t>
      </w:r>
      <w:r>
        <w:rPr>
          <w:rFonts w:eastAsia="Calibri"/>
          <w:sz w:val="32"/>
          <w:szCs w:val="32"/>
          <w:u w:val="single"/>
        </w:rPr>
        <w:t xml:space="preserve">form </w:t>
      </w:r>
      <w:r w:rsidRPr="00621DF9">
        <w:rPr>
          <w:rFonts w:eastAsia="Calibri"/>
          <w:b/>
          <w:sz w:val="32"/>
          <w:szCs w:val="32"/>
          <w:highlight w:val="green"/>
          <w:u w:val="single"/>
        </w:rPr>
        <w:t>a</w:t>
      </w:r>
      <w:r>
        <w:rPr>
          <w:rFonts w:eastAsia="Calibri"/>
          <w:sz w:val="16"/>
          <w:szCs w:val="16"/>
        </w:rPr>
        <w:t xml:space="preserve"> global </w:t>
      </w:r>
      <w:r>
        <w:rPr>
          <w:rFonts w:eastAsia="Calibri"/>
          <w:b/>
          <w:sz w:val="32"/>
          <w:szCs w:val="32"/>
          <w:u w:val="single"/>
        </w:rPr>
        <w:t xml:space="preserve">stratospheric </w:t>
      </w:r>
      <w:r w:rsidRPr="00621DF9">
        <w:rPr>
          <w:rFonts w:eastAsia="Calibri"/>
          <w:b/>
          <w:sz w:val="32"/>
          <w:szCs w:val="32"/>
          <w:highlight w:val="green"/>
          <w:u w:val="single"/>
        </w:rPr>
        <w:t>smoke layer</w:t>
      </w:r>
      <w:r>
        <w:rPr>
          <w:rFonts w:eastAsia="Calibri"/>
          <w:sz w:val="32"/>
          <w:szCs w:val="32"/>
          <w:u w:val="single"/>
        </w:rPr>
        <w:t xml:space="preserve"> that </w:t>
      </w:r>
      <w:r w:rsidRPr="00621DF9">
        <w:rPr>
          <w:rFonts w:eastAsia="Calibri"/>
          <w:b/>
          <w:sz w:val="32"/>
          <w:szCs w:val="32"/>
          <w:highlight w:val="green"/>
          <w:u w:val="single"/>
        </w:rPr>
        <w:t>would remain for</w:t>
      </w:r>
      <w:r>
        <w:rPr>
          <w:rFonts w:eastAsia="Calibri"/>
          <w:sz w:val="32"/>
          <w:szCs w:val="32"/>
          <w:u w:val="single"/>
        </w:rPr>
        <w:t xml:space="preserve"> more than </w:t>
      </w:r>
      <w:r w:rsidRPr="00621DF9">
        <w:rPr>
          <w:rFonts w:eastAsia="Calibri"/>
          <w:b/>
          <w:sz w:val="32"/>
          <w:szCs w:val="32"/>
          <w:highlight w:val="green"/>
          <w:u w:val="single"/>
        </w:rPr>
        <w:t>a decade</w:t>
      </w:r>
      <w:r>
        <w:rPr>
          <w:rFonts w:eastAsia="Calibri"/>
          <w:sz w:val="32"/>
          <w:szCs w:val="32"/>
          <w:u w:val="single"/>
        </w:rPr>
        <w:t>. The smoke would absorb</w:t>
      </w:r>
      <w:r>
        <w:rPr>
          <w:rFonts w:eastAsia="Calibri"/>
          <w:sz w:val="16"/>
          <w:szCs w:val="16"/>
        </w:rPr>
        <w:t xml:space="preserve"> warming </w:t>
      </w:r>
      <w:r>
        <w:rPr>
          <w:rFonts w:eastAsia="Calibri"/>
          <w:sz w:val="32"/>
          <w:szCs w:val="32"/>
          <w:u w:val="single"/>
        </w:rPr>
        <w:t xml:space="preserve">sunlight, which would </w:t>
      </w:r>
      <w:r>
        <w:rPr>
          <w:rFonts w:eastAsia="Calibri"/>
          <w:b/>
          <w:sz w:val="32"/>
          <w:szCs w:val="32"/>
          <w:u w:val="single"/>
        </w:rPr>
        <w:t>heat the smoke</w:t>
      </w:r>
      <w:r>
        <w:rPr>
          <w:rFonts w:eastAsia="Calibri"/>
          <w:sz w:val="32"/>
          <w:szCs w:val="32"/>
          <w:u w:val="single"/>
        </w:rPr>
        <w:t xml:space="preserve"> to</w:t>
      </w:r>
      <w:r>
        <w:rPr>
          <w:rFonts w:eastAsia="Calibri"/>
          <w:sz w:val="16"/>
          <w:szCs w:val="16"/>
        </w:rPr>
        <w:t xml:space="preserve"> temperatures near </w:t>
      </w:r>
      <w:r>
        <w:rPr>
          <w:rFonts w:eastAsia="Calibri"/>
          <w:sz w:val="32"/>
          <w:szCs w:val="32"/>
          <w:u w:val="single"/>
        </w:rPr>
        <w:t xml:space="preserve">the boiling point of water, </w:t>
      </w:r>
      <w:r>
        <w:rPr>
          <w:rFonts w:eastAsia="Calibri"/>
          <w:sz w:val="16"/>
          <w:szCs w:val="16"/>
        </w:rPr>
        <w:t>producing</w:t>
      </w:r>
      <w:r w:rsidRPr="00621DF9">
        <w:rPr>
          <w:rFonts w:eastAsia="Calibri"/>
          <w:b/>
          <w:sz w:val="32"/>
          <w:szCs w:val="32"/>
          <w:highlight w:val="green"/>
          <w:u w:val="single"/>
        </w:rPr>
        <w:t xml:space="preserve"> ozone losses of</w:t>
      </w:r>
      <w:r>
        <w:rPr>
          <w:rFonts w:eastAsia="Calibri"/>
          <w:sz w:val="16"/>
          <w:szCs w:val="16"/>
        </w:rPr>
        <w:t xml:space="preserve"> 20 to</w:t>
      </w:r>
      <w:r>
        <w:rPr>
          <w:rFonts w:eastAsia="Calibri"/>
          <w:b/>
          <w:sz w:val="32"/>
          <w:szCs w:val="32"/>
          <w:u w:val="single"/>
        </w:rPr>
        <w:t xml:space="preserve"> </w:t>
      </w:r>
      <w:r w:rsidRPr="00621DF9">
        <w:rPr>
          <w:rFonts w:eastAsia="Calibri"/>
          <w:b/>
          <w:sz w:val="32"/>
          <w:szCs w:val="32"/>
          <w:highlight w:val="green"/>
          <w:u w:val="single"/>
        </w:rPr>
        <w:t>50 percent</w:t>
      </w:r>
      <w:r>
        <w:rPr>
          <w:rFonts w:eastAsia="Calibri"/>
          <w:b/>
          <w:sz w:val="32"/>
          <w:szCs w:val="32"/>
          <w:u w:val="single"/>
        </w:rPr>
        <w:t xml:space="preserve"> </w:t>
      </w:r>
      <w:proofErr w:type="gramStart"/>
      <w:r>
        <w:rPr>
          <w:rFonts w:eastAsia="Calibri"/>
          <w:sz w:val="16"/>
          <w:szCs w:val="16"/>
        </w:rPr>
        <w:t>over populated</w:t>
      </w:r>
      <w:proofErr w:type="gramEnd"/>
      <w:r>
        <w:rPr>
          <w:rFonts w:eastAsia="Calibri"/>
          <w:sz w:val="16"/>
          <w:szCs w:val="16"/>
        </w:rPr>
        <w:t xml:space="preserve"> areas. </w:t>
      </w:r>
      <w:r>
        <w:rPr>
          <w:rFonts w:eastAsia="Calibri"/>
          <w:sz w:val="32"/>
          <w:szCs w:val="32"/>
          <w:u w:val="single"/>
        </w:rPr>
        <w:t>This would</w:t>
      </w:r>
      <w:r>
        <w:rPr>
          <w:rFonts w:eastAsia="Calibri"/>
          <w:sz w:val="16"/>
          <w:szCs w:val="16"/>
        </w:rPr>
        <w:t xml:space="preserve"> almost </w:t>
      </w:r>
      <w:r>
        <w:rPr>
          <w:rFonts w:eastAsia="Calibri"/>
          <w:sz w:val="32"/>
          <w:szCs w:val="32"/>
          <w:u w:val="single"/>
        </w:rPr>
        <w:t>double the amount of UV-B reaching</w:t>
      </w:r>
      <w:r>
        <w:rPr>
          <w:rFonts w:eastAsia="Calibri"/>
          <w:sz w:val="16"/>
          <w:szCs w:val="16"/>
        </w:rPr>
        <w:t xml:space="preserve"> the most populated regions of </w:t>
      </w:r>
      <w:r>
        <w:rPr>
          <w:rFonts w:eastAsia="Calibri"/>
          <w:sz w:val="32"/>
          <w:szCs w:val="32"/>
          <w:u w:val="single"/>
        </w:rPr>
        <w:t>the mid-latitudes</w:t>
      </w:r>
      <w:r>
        <w:rPr>
          <w:rFonts w:eastAsia="Calibri"/>
          <w:sz w:val="16"/>
          <w:szCs w:val="16"/>
        </w:rPr>
        <w:t xml:space="preserve">, and it would create UV-B indices unprecedented in human history. In North America and Central Europe, </w:t>
      </w:r>
      <w:r>
        <w:rPr>
          <w:rFonts w:eastAsia="Calibri"/>
          <w:sz w:val="32"/>
          <w:szCs w:val="32"/>
          <w:u w:val="single"/>
        </w:rPr>
        <w:t>the time required to get a</w:t>
      </w:r>
      <w:r>
        <w:rPr>
          <w:rFonts w:eastAsia="Calibri"/>
          <w:sz w:val="16"/>
          <w:szCs w:val="16"/>
        </w:rPr>
        <w:t xml:space="preserve"> painful </w:t>
      </w:r>
      <w:r>
        <w:rPr>
          <w:rFonts w:eastAsia="Calibri"/>
          <w:sz w:val="32"/>
          <w:szCs w:val="32"/>
          <w:u w:val="single"/>
        </w:rPr>
        <w:t>sunburn</w:t>
      </w:r>
      <w:r>
        <w:rPr>
          <w:rFonts w:eastAsia="Calibri"/>
          <w:sz w:val="16"/>
          <w:szCs w:val="16"/>
        </w:rPr>
        <w:t xml:space="preserve"> at mid-day in June </w:t>
      </w:r>
      <w:r>
        <w:rPr>
          <w:rFonts w:eastAsia="Calibri"/>
          <w:sz w:val="32"/>
          <w:szCs w:val="32"/>
          <w:u w:val="single"/>
        </w:rPr>
        <w:t>could decrease to</w:t>
      </w:r>
      <w:r>
        <w:rPr>
          <w:rFonts w:eastAsia="Calibri"/>
          <w:sz w:val="16"/>
          <w:szCs w:val="16"/>
        </w:rPr>
        <w:t xml:space="preserve"> as little as </w:t>
      </w:r>
      <w:r>
        <w:rPr>
          <w:rFonts w:eastAsia="Calibri"/>
          <w:sz w:val="32"/>
          <w:szCs w:val="32"/>
          <w:u w:val="single"/>
        </w:rPr>
        <w:t>six minutes</w:t>
      </w:r>
      <w:r>
        <w:rPr>
          <w:rFonts w:eastAsia="Calibri"/>
          <w:sz w:val="16"/>
          <w:szCs w:val="16"/>
        </w:rPr>
        <w:t xml:space="preserve"> for fair-skinned individuals. </w:t>
      </w:r>
      <w:r>
        <w:rPr>
          <w:rFonts w:eastAsia="Calibri"/>
          <w:sz w:val="32"/>
          <w:szCs w:val="32"/>
          <w:u w:val="single"/>
        </w:rPr>
        <w:t>As the smoke</w:t>
      </w:r>
      <w:r>
        <w:rPr>
          <w:rFonts w:eastAsia="Calibri"/>
          <w:sz w:val="16"/>
          <w:szCs w:val="16"/>
        </w:rPr>
        <w:t xml:space="preserve"> layer </w:t>
      </w:r>
      <w:r>
        <w:rPr>
          <w:rFonts w:eastAsia="Calibri"/>
          <w:sz w:val="32"/>
          <w:szCs w:val="32"/>
          <w:u w:val="single"/>
        </w:rPr>
        <w:t>blocked</w:t>
      </w:r>
      <w:r>
        <w:rPr>
          <w:rFonts w:eastAsia="Calibri"/>
          <w:sz w:val="16"/>
          <w:szCs w:val="16"/>
        </w:rPr>
        <w:t xml:space="preserve"> warming </w:t>
      </w:r>
      <w:r>
        <w:rPr>
          <w:rFonts w:eastAsia="Calibri"/>
          <w:sz w:val="32"/>
          <w:szCs w:val="32"/>
          <w:u w:val="single"/>
        </w:rPr>
        <w:t>sunlight</w:t>
      </w:r>
      <w:r>
        <w:rPr>
          <w:rFonts w:eastAsia="Calibri"/>
          <w:sz w:val="16"/>
          <w:szCs w:val="16"/>
        </w:rPr>
        <w:t xml:space="preserve"> from reaching the Earth’s surface, </w:t>
      </w:r>
      <w:r>
        <w:rPr>
          <w:rFonts w:eastAsia="Calibri"/>
          <w:sz w:val="32"/>
          <w:szCs w:val="32"/>
          <w:u w:val="single"/>
        </w:rPr>
        <w:t xml:space="preserve">it would produce the </w:t>
      </w:r>
      <w:r>
        <w:rPr>
          <w:rFonts w:eastAsia="Calibri"/>
          <w:b/>
          <w:sz w:val="32"/>
          <w:szCs w:val="32"/>
          <w:u w:val="single"/>
        </w:rPr>
        <w:t>coldest</w:t>
      </w:r>
      <w:r>
        <w:rPr>
          <w:rFonts w:eastAsia="Calibri"/>
          <w:sz w:val="16"/>
          <w:szCs w:val="16"/>
        </w:rPr>
        <w:t xml:space="preserve"> average </w:t>
      </w:r>
      <w:r>
        <w:rPr>
          <w:rFonts w:eastAsia="Calibri"/>
          <w:b/>
          <w:sz w:val="32"/>
          <w:szCs w:val="32"/>
          <w:u w:val="single"/>
        </w:rPr>
        <w:t>surface temperatures</w:t>
      </w:r>
      <w:r>
        <w:rPr>
          <w:rFonts w:eastAsia="Calibri"/>
          <w:sz w:val="32"/>
          <w:szCs w:val="32"/>
          <w:u w:val="single"/>
        </w:rPr>
        <w:t xml:space="preserve"> in</w:t>
      </w:r>
      <w:r>
        <w:rPr>
          <w:rFonts w:eastAsia="Calibri"/>
          <w:sz w:val="16"/>
          <w:szCs w:val="16"/>
        </w:rPr>
        <w:t xml:space="preserve"> the last </w:t>
      </w:r>
      <w:r>
        <w:rPr>
          <w:rFonts w:eastAsia="Calibri"/>
          <w:sz w:val="32"/>
          <w:szCs w:val="32"/>
          <w:u w:val="single"/>
        </w:rPr>
        <w:t>1,000 years</w:t>
      </w:r>
      <w:r>
        <w:rPr>
          <w:rFonts w:eastAsia="Calibri"/>
          <w:sz w:val="16"/>
          <w:szCs w:val="16"/>
        </w:rPr>
        <w:t xml:space="preserve">. The scientists calculated that </w:t>
      </w:r>
      <w:r>
        <w:rPr>
          <w:rFonts w:eastAsia="Calibri"/>
          <w:sz w:val="32"/>
          <w:szCs w:val="32"/>
          <w:u w:val="single"/>
        </w:rPr>
        <w:t xml:space="preserve">global </w:t>
      </w:r>
      <w:r w:rsidRPr="00621DF9">
        <w:rPr>
          <w:rFonts w:eastAsia="Calibri"/>
          <w:b/>
          <w:sz w:val="32"/>
          <w:szCs w:val="32"/>
          <w:highlight w:val="green"/>
          <w:u w:val="single"/>
        </w:rPr>
        <w:t xml:space="preserve">food production would decrease </w:t>
      </w:r>
      <w:r>
        <w:rPr>
          <w:rFonts w:eastAsia="Calibri"/>
          <w:sz w:val="16"/>
          <w:szCs w:val="16"/>
        </w:rPr>
        <w:t xml:space="preserve">by 20 to </w:t>
      </w:r>
      <w:r w:rsidRPr="00621DF9">
        <w:rPr>
          <w:rFonts w:eastAsia="Calibri"/>
          <w:b/>
          <w:sz w:val="32"/>
          <w:szCs w:val="32"/>
          <w:highlight w:val="green"/>
          <w:u w:val="single"/>
        </w:rPr>
        <w:t>40 percent</w:t>
      </w:r>
      <w:r>
        <w:rPr>
          <w:rFonts w:eastAsia="Calibri"/>
          <w:sz w:val="16"/>
          <w:szCs w:val="16"/>
        </w:rPr>
        <w:t xml:space="preserve"> during a five-year period following such a war. Medical experts have predicted that the shortening of growing seasons and corresponding </w:t>
      </w:r>
      <w:r>
        <w:rPr>
          <w:rFonts w:eastAsia="Calibri"/>
          <w:sz w:val="32"/>
          <w:szCs w:val="32"/>
          <w:u w:val="single"/>
        </w:rPr>
        <w:t>decreases in agricultural production could cause</w:t>
      </w:r>
      <w:r>
        <w:rPr>
          <w:rFonts w:eastAsia="Calibri"/>
          <w:sz w:val="16"/>
          <w:szCs w:val="16"/>
        </w:rPr>
        <w:t xml:space="preserve"> up to </w:t>
      </w:r>
      <w:r>
        <w:rPr>
          <w:rFonts w:eastAsia="Calibri"/>
          <w:b/>
          <w:sz w:val="32"/>
          <w:szCs w:val="32"/>
          <w:u w:val="single"/>
        </w:rPr>
        <w:t xml:space="preserve">two </w:t>
      </w:r>
      <w:r>
        <w:rPr>
          <w:rFonts w:eastAsia="Calibri"/>
          <w:b/>
          <w:sz w:val="32"/>
          <w:szCs w:val="32"/>
          <w:u w:val="single"/>
        </w:rPr>
        <w:lastRenderedPageBreak/>
        <w:t>billion</w:t>
      </w:r>
      <w:r>
        <w:rPr>
          <w:rFonts w:eastAsia="Calibri"/>
          <w:sz w:val="16"/>
          <w:szCs w:val="16"/>
        </w:rPr>
        <w:t xml:space="preserve"> people </w:t>
      </w:r>
      <w:r>
        <w:rPr>
          <w:rFonts w:eastAsia="Calibri"/>
          <w:sz w:val="32"/>
          <w:szCs w:val="32"/>
          <w:u w:val="single"/>
        </w:rPr>
        <w:t>to</w:t>
      </w:r>
      <w:r>
        <w:rPr>
          <w:rFonts w:eastAsia="Calibri"/>
          <w:sz w:val="16"/>
          <w:szCs w:val="16"/>
        </w:rPr>
        <w:t xml:space="preserve"> </w:t>
      </w:r>
      <w:r>
        <w:rPr>
          <w:rFonts w:eastAsia="Calibri"/>
          <w:sz w:val="32"/>
          <w:szCs w:val="32"/>
          <w:u w:val="single"/>
        </w:rPr>
        <w:t xml:space="preserve">perish from </w:t>
      </w:r>
      <w:r>
        <w:rPr>
          <w:rFonts w:eastAsia="Calibri"/>
          <w:b/>
          <w:sz w:val="32"/>
          <w:szCs w:val="32"/>
          <w:u w:val="single"/>
        </w:rPr>
        <w:t>famine</w:t>
      </w:r>
      <w:r>
        <w:rPr>
          <w:rFonts w:eastAsia="Calibri"/>
          <w:sz w:val="16"/>
          <w:szCs w:val="16"/>
        </w:rPr>
        <w:t xml:space="preserve">. The </w:t>
      </w:r>
      <w:r>
        <w:rPr>
          <w:rFonts w:eastAsia="Calibri"/>
          <w:sz w:val="32"/>
          <w:szCs w:val="32"/>
          <w:u w:val="single"/>
        </w:rPr>
        <w:t>climatologists</w:t>
      </w:r>
      <w:r>
        <w:rPr>
          <w:rFonts w:eastAsia="Calibri"/>
          <w:sz w:val="16"/>
          <w:szCs w:val="16"/>
        </w:rPr>
        <w:t xml:space="preserve"> also </w:t>
      </w:r>
      <w:r>
        <w:rPr>
          <w:rFonts w:eastAsia="Calibri"/>
          <w:sz w:val="32"/>
          <w:szCs w:val="32"/>
          <w:u w:val="single"/>
        </w:rPr>
        <w:t>investigated the effects of a nuclear war fought with</w:t>
      </w:r>
      <w:r>
        <w:rPr>
          <w:rFonts w:eastAsia="Calibri"/>
          <w:sz w:val="16"/>
          <w:szCs w:val="16"/>
        </w:rPr>
        <w:t xml:space="preserve"> the vastly more powerful modern</w:t>
      </w:r>
      <w:r>
        <w:rPr>
          <w:rFonts w:eastAsia="Calibri"/>
          <w:b/>
          <w:sz w:val="32"/>
          <w:szCs w:val="32"/>
          <w:u w:val="single"/>
        </w:rPr>
        <w:t xml:space="preserve"> thermonuclear </w:t>
      </w:r>
      <w:r>
        <w:rPr>
          <w:rFonts w:eastAsia="Calibri"/>
          <w:sz w:val="16"/>
          <w:szCs w:val="16"/>
        </w:rPr>
        <w:t>weapons</w:t>
      </w:r>
      <w:r>
        <w:rPr>
          <w:rFonts w:eastAsia="Calibri"/>
          <w:sz w:val="32"/>
          <w:szCs w:val="32"/>
          <w:u w:val="single"/>
        </w:rPr>
        <w:t xml:space="preserve"> possessed by the U</w:t>
      </w:r>
      <w:r>
        <w:rPr>
          <w:rFonts w:eastAsia="Calibri"/>
          <w:sz w:val="16"/>
          <w:szCs w:val="16"/>
        </w:rPr>
        <w:t xml:space="preserve">nited </w:t>
      </w:r>
      <w:r>
        <w:rPr>
          <w:rFonts w:eastAsia="Calibri"/>
          <w:sz w:val="32"/>
          <w:szCs w:val="32"/>
          <w:u w:val="single"/>
        </w:rPr>
        <w:t>S</w:t>
      </w:r>
      <w:r>
        <w:rPr>
          <w:rFonts w:eastAsia="Calibri"/>
          <w:sz w:val="16"/>
          <w:szCs w:val="16"/>
        </w:rPr>
        <w:t xml:space="preserve">tates, </w:t>
      </w:r>
      <w:r>
        <w:rPr>
          <w:rFonts w:eastAsia="Calibri"/>
          <w:sz w:val="32"/>
          <w:szCs w:val="32"/>
          <w:u w:val="single"/>
        </w:rPr>
        <w:t>Russia, China, France, and England. Some</w:t>
      </w:r>
      <w:r>
        <w:rPr>
          <w:rFonts w:eastAsia="Calibri"/>
          <w:sz w:val="16"/>
          <w:szCs w:val="16"/>
        </w:rPr>
        <w:t xml:space="preserve"> of the thermonuclear weapons constructed during the 1950s and 1960s were 1,000 times more powerful</w:t>
      </w:r>
      <w:r>
        <w:rPr>
          <w:rFonts w:eastAsia="Calibri"/>
          <w:sz w:val="32"/>
          <w:szCs w:val="32"/>
          <w:u w:val="single"/>
        </w:rPr>
        <w:t xml:space="preserve"> than an atomic bomb</w:t>
      </w:r>
      <w:r>
        <w:rPr>
          <w:rFonts w:eastAsia="Calibri"/>
          <w:sz w:val="16"/>
          <w:szCs w:val="16"/>
        </w:rPr>
        <w:t xml:space="preserve">. During the last 30 years, the average size of thermonuclear or “strategic” nuclear weapons has decreased. Yet today, </w:t>
      </w:r>
      <w:r>
        <w:rPr>
          <w:rFonts w:eastAsia="Calibri"/>
          <w:sz w:val="32"/>
          <w:szCs w:val="32"/>
          <w:u w:val="single"/>
        </w:rPr>
        <w:t>each of the</w:t>
      </w:r>
      <w:r>
        <w:rPr>
          <w:rFonts w:eastAsia="Calibri"/>
          <w:sz w:val="16"/>
          <w:szCs w:val="16"/>
        </w:rPr>
        <w:t xml:space="preserve"> approximately </w:t>
      </w:r>
      <w:r>
        <w:rPr>
          <w:rFonts w:eastAsia="Calibri"/>
          <w:sz w:val="32"/>
          <w:szCs w:val="32"/>
          <w:u w:val="single"/>
        </w:rPr>
        <w:t>3,540</w:t>
      </w:r>
      <w:r>
        <w:rPr>
          <w:rFonts w:eastAsia="Calibri"/>
          <w:sz w:val="16"/>
          <w:szCs w:val="16"/>
        </w:rPr>
        <w:t xml:space="preserve"> strategic </w:t>
      </w:r>
      <w:r>
        <w:rPr>
          <w:rFonts w:eastAsia="Calibri"/>
          <w:sz w:val="32"/>
          <w:szCs w:val="32"/>
          <w:u w:val="single"/>
        </w:rPr>
        <w:t>weapons deployed by the U</w:t>
      </w:r>
      <w:r>
        <w:rPr>
          <w:rFonts w:eastAsia="Calibri"/>
          <w:sz w:val="16"/>
          <w:szCs w:val="16"/>
        </w:rPr>
        <w:t xml:space="preserve">nited </w:t>
      </w:r>
      <w:r>
        <w:rPr>
          <w:rFonts w:eastAsia="Calibri"/>
          <w:sz w:val="32"/>
          <w:szCs w:val="32"/>
          <w:u w:val="single"/>
        </w:rPr>
        <w:t>S</w:t>
      </w:r>
      <w:r>
        <w:rPr>
          <w:rFonts w:eastAsia="Calibri"/>
          <w:sz w:val="16"/>
          <w:szCs w:val="16"/>
        </w:rPr>
        <w:t xml:space="preserve">tates </w:t>
      </w:r>
      <w:r>
        <w:rPr>
          <w:rFonts w:eastAsia="Calibri"/>
          <w:sz w:val="32"/>
          <w:szCs w:val="32"/>
          <w:u w:val="single"/>
        </w:rPr>
        <w:t>and Russia is</w:t>
      </w:r>
      <w:r>
        <w:rPr>
          <w:rFonts w:eastAsia="Calibri"/>
          <w:sz w:val="16"/>
          <w:szCs w:val="16"/>
        </w:rPr>
        <w:t xml:space="preserve"> seven to </w:t>
      </w:r>
      <w:r>
        <w:rPr>
          <w:rFonts w:eastAsia="Calibri"/>
          <w:b/>
          <w:sz w:val="32"/>
          <w:szCs w:val="32"/>
          <w:u w:val="single"/>
        </w:rPr>
        <w:t>80 times</w:t>
      </w:r>
      <w:r>
        <w:rPr>
          <w:rFonts w:eastAsia="Calibri"/>
          <w:sz w:val="32"/>
          <w:szCs w:val="32"/>
          <w:u w:val="single"/>
        </w:rPr>
        <w:t xml:space="preserve"> more powerful than the</w:t>
      </w:r>
      <w:r>
        <w:rPr>
          <w:rFonts w:eastAsia="Calibri"/>
          <w:sz w:val="16"/>
          <w:szCs w:val="16"/>
        </w:rPr>
        <w:t xml:space="preserve"> atomic bombs modeled in the </w:t>
      </w:r>
      <w:r>
        <w:rPr>
          <w:rFonts w:eastAsia="Calibri"/>
          <w:sz w:val="32"/>
          <w:szCs w:val="32"/>
          <w:u w:val="single"/>
        </w:rPr>
        <w:t xml:space="preserve">India-Pakistan study. The smallest </w:t>
      </w:r>
      <w:r>
        <w:rPr>
          <w:rFonts w:eastAsia="Calibri"/>
          <w:sz w:val="16"/>
          <w:szCs w:val="16"/>
        </w:rPr>
        <w:t xml:space="preserve">strategic nuclear weapon </w:t>
      </w:r>
      <w:r>
        <w:rPr>
          <w:rFonts w:eastAsia="Calibri"/>
          <w:sz w:val="32"/>
          <w:szCs w:val="32"/>
          <w:u w:val="single"/>
        </w:rPr>
        <w:t xml:space="preserve">has an explosive power of </w:t>
      </w:r>
      <w:r>
        <w:rPr>
          <w:rFonts w:eastAsia="Calibri"/>
          <w:b/>
          <w:sz w:val="32"/>
          <w:szCs w:val="32"/>
          <w:u w:val="single"/>
        </w:rPr>
        <w:t>100,000 tons of TNT</w:t>
      </w:r>
      <w:r>
        <w:rPr>
          <w:rFonts w:eastAsia="Calibri"/>
          <w:sz w:val="16"/>
          <w:szCs w:val="16"/>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621DF9">
        <w:rPr>
          <w:rFonts w:eastAsia="Calibri"/>
          <w:b/>
          <w:sz w:val="32"/>
          <w:szCs w:val="32"/>
          <w:highlight w:val="green"/>
          <w:u w:val="single"/>
        </w:rPr>
        <w:t>war</w:t>
      </w:r>
      <w:r>
        <w:rPr>
          <w:rFonts w:eastAsia="Calibri"/>
          <w:b/>
          <w:sz w:val="32"/>
          <w:szCs w:val="32"/>
          <w:u w:val="single"/>
        </w:rPr>
        <w:t xml:space="preserve"> </w:t>
      </w:r>
      <w:r>
        <w:rPr>
          <w:rFonts w:eastAsia="Calibri"/>
          <w:sz w:val="32"/>
          <w:szCs w:val="32"/>
          <w:u w:val="single"/>
        </w:rPr>
        <w:t>fought with</w:t>
      </w:r>
      <w:r>
        <w:rPr>
          <w:rFonts w:eastAsia="Calibri"/>
          <w:sz w:val="16"/>
          <w:szCs w:val="16"/>
        </w:rPr>
        <w:t xml:space="preserve"> hundreds or thousands of </w:t>
      </w:r>
      <w:r>
        <w:rPr>
          <w:rFonts w:eastAsia="Calibri"/>
          <w:sz w:val="32"/>
          <w:szCs w:val="32"/>
          <w:u w:val="single"/>
        </w:rPr>
        <w:t>U.S. and Russian</w:t>
      </w:r>
      <w:r>
        <w:rPr>
          <w:rFonts w:eastAsia="Calibri"/>
          <w:sz w:val="16"/>
          <w:szCs w:val="16"/>
        </w:rPr>
        <w:t xml:space="preserve"> strategic </w:t>
      </w:r>
      <w:r>
        <w:rPr>
          <w:rFonts w:eastAsia="Calibri"/>
          <w:sz w:val="32"/>
          <w:szCs w:val="32"/>
          <w:u w:val="single"/>
        </w:rPr>
        <w:t xml:space="preserve">nuclear weapons </w:t>
      </w:r>
      <w:r>
        <w:rPr>
          <w:rFonts w:eastAsia="Calibri"/>
          <w:sz w:val="16"/>
          <w:szCs w:val="16"/>
        </w:rPr>
        <w:t xml:space="preserve">would </w:t>
      </w:r>
      <w:r w:rsidRPr="00621DF9">
        <w:rPr>
          <w:rFonts w:eastAsia="Calibri"/>
          <w:b/>
          <w:sz w:val="32"/>
          <w:szCs w:val="32"/>
          <w:highlight w:val="green"/>
          <w:u w:val="single"/>
        </w:rPr>
        <w:t>ignite immense</w:t>
      </w:r>
      <w:r>
        <w:rPr>
          <w:rFonts w:eastAsia="Calibri"/>
          <w:sz w:val="16"/>
          <w:szCs w:val="16"/>
        </w:rPr>
        <w:t xml:space="preserve"> </w:t>
      </w:r>
      <w:r>
        <w:rPr>
          <w:rFonts w:eastAsia="Calibri"/>
          <w:b/>
          <w:sz w:val="32"/>
          <w:szCs w:val="32"/>
          <w:u w:val="single"/>
        </w:rPr>
        <w:t xml:space="preserve">nuclear </w:t>
      </w:r>
      <w:r w:rsidRPr="00621DF9">
        <w:rPr>
          <w:rFonts w:eastAsia="Calibri"/>
          <w:b/>
          <w:sz w:val="32"/>
          <w:szCs w:val="32"/>
          <w:highlight w:val="green"/>
          <w:u w:val="single"/>
        </w:rPr>
        <w:t>firestorms</w:t>
      </w:r>
      <w:r>
        <w:rPr>
          <w:rFonts w:eastAsia="Calibri"/>
          <w:b/>
          <w:sz w:val="32"/>
          <w:szCs w:val="32"/>
          <w:u w:val="single"/>
        </w:rPr>
        <w:t xml:space="preserve"> </w:t>
      </w:r>
      <w:r>
        <w:rPr>
          <w:rFonts w:eastAsia="Calibri"/>
          <w:sz w:val="32"/>
          <w:szCs w:val="32"/>
          <w:u w:val="single"/>
        </w:rPr>
        <w:t>covering</w:t>
      </w:r>
      <w:r>
        <w:rPr>
          <w:rFonts w:eastAsia="Calibri"/>
          <w:sz w:val="16"/>
          <w:szCs w:val="16"/>
        </w:rPr>
        <w:t xml:space="preserve"> land surface areas of many thousands or </w:t>
      </w:r>
      <w:r>
        <w:rPr>
          <w:rFonts w:eastAsia="Calibri"/>
          <w:b/>
          <w:sz w:val="32"/>
          <w:szCs w:val="32"/>
          <w:u w:val="single"/>
        </w:rPr>
        <w:t>tens of thousands</w:t>
      </w:r>
      <w:r>
        <w:rPr>
          <w:rFonts w:eastAsia="Calibri"/>
          <w:sz w:val="32"/>
          <w:szCs w:val="32"/>
          <w:u w:val="single"/>
        </w:rPr>
        <w:t xml:space="preserve"> of square miles</w:t>
      </w:r>
      <w:r>
        <w:rPr>
          <w:rFonts w:eastAsia="Calibri"/>
          <w:sz w:val="16"/>
          <w:szCs w:val="16"/>
        </w:rPr>
        <w:t xml:space="preserve">. The scientists calculated that </w:t>
      </w:r>
      <w:r>
        <w:rPr>
          <w:rFonts w:eastAsia="Calibri"/>
          <w:sz w:val="32"/>
          <w:szCs w:val="32"/>
          <w:u w:val="single"/>
        </w:rPr>
        <w:t>these fires would produce</w:t>
      </w:r>
      <w:r>
        <w:rPr>
          <w:rFonts w:eastAsia="Calibri"/>
          <w:sz w:val="16"/>
          <w:szCs w:val="16"/>
        </w:rPr>
        <w:t xml:space="preserve"> up to </w:t>
      </w:r>
      <w:r>
        <w:rPr>
          <w:rFonts w:eastAsia="Calibri"/>
          <w:b/>
          <w:sz w:val="32"/>
          <w:szCs w:val="32"/>
          <w:u w:val="single"/>
        </w:rPr>
        <w:t>180 million tons</w:t>
      </w:r>
      <w:r>
        <w:rPr>
          <w:rFonts w:eastAsia="Calibri"/>
          <w:sz w:val="32"/>
          <w:szCs w:val="32"/>
          <w:u w:val="single"/>
        </w:rPr>
        <w:t xml:space="preserve"> of black</w:t>
      </w:r>
      <w:r>
        <w:rPr>
          <w:rFonts w:eastAsia="Calibri"/>
          <w:sz w:val="16"/>
          <w:szCs w:val="16"/>
        </w:rPr>
        <w:t xml:space="preserve"> carbon soot and</w:t>
      </w:r>
      <w:r>
        <w:rPr>
          <w:rFonts w:eastAsia="Calibri"/>
          <w:b/>
          <w:sz w:val="32"/>
          <w:szCs w:val="32"/>
          <w:u w:val="single"/>
        </w:rPr>
        <w:t xml:space="preserve"> </w:t>
      </w:r>
      <w:r w:rsidRPr="00621DF9">
        <w:rPr>
          <w:rFonts w:eastAsia="Calibri"/>
          <w:b/>
          <w:sz w:val="32"/>
          <w:szCs w:val="32"/>
          <w:highlight w:val="green"/>
          <w:u w:val="single"/>
        </w:rPr>
        <w:t>smoke</w:t>
      </w:r>
      <w:r>
        <w:rPr>
          <w:rFonts w:eastAsia="Calibri"/>
          <w:sz w:val="32"/>
          <w:szCs w:val="32"/>
          <w:u w:val="single"/>
        </w:rPr>
        <w:t>, which would form a</w:t>
      </w:r>
      <w:r>
        <w:rPr>
          <w:rFonts w:eastAsia="Calibri"/>
          <w:sz w:val="16"/>
          <w:szCs w:val="16"/>
        </w:rPr>
        <w:t xml:space="preserve"> dense, </w:t>
      </w:r>
      <w:r>
        <w:rPr>
          <w:rFonts w:eastAsia="Calibri"/>
          <w:b/>
          <w:sz w:val="32"/>
          <w:szCs w:val="32"/>
          <w:u w:val="single"/>
        </w:rPr>
        <w:t>global stratospheric smoke layer</w:t>
      </w:r>
      <w:r>
        <w:rPr>
          <w:rFonts w:eastAsia="Calibri"/>
          <w:sz w:val="32"/>
          <w:szCs w:val="32"/>
          <w:u w:val="single"/>
        </w:rPr>
        <w:t>. The smoke would remain</w:t>
      </w:r>
      <w:r>
        <w:rPr>
          <w:rFonts w:eastAsia="Calibri"/>
          <w:sz w:val="16"/>
          <w:szCs w:val="16"/>
        </w:rPr>
        <w:t xml:space="preserve"> in the stratosphere </w:t>
      </w:r>
      <w:r>
        <w:rPr>
          <w:rFonts w:eastAsia="Calibri"/>
          <w:sz w:val="32"/>
          <w:szCs w:val="32"/>
          <w:u w:val="single"/>
        </w:rPr>
        <w:t>for</w:t>
      </w:r>
      <w:r>
        <w:rPr>
          <w:rFonts w:eastAsia="Calibri"/>
          <w:sz w:val="16"/>
          <w:szCs w:val="16"/>
        </w:rPr>
        <w:t xml:space="preserve"> 10 to </w:t>
      </w:r>
      <w:r>
        <w:rPr>
          <w:rFonts w:eastAsia="Calibri"/>
          <w:b/>
          <w:sz w:val="32"/>
          <w:szCs w:val="32"/>
          <w:u w:val="single"/>
        </w:rPr>
        <w:t>20 years</w:t>
      </w:r>
      <w:r>
        <w:rPr>
          <w:rFonts w:eastAsia="Calibri"/>
          <w:sz w:val="16"/>
          <w:szCs w:val="16"/>
        </w:rPr>
        <w:t xml:space="preserve">, and </w:t>
      </w:r>
      <w:r>
        <w:rPr>
          <w:rFonts w:eastAsia="Calibri"/>
          <w:sz w:val="32"/>
          <w:szCs w:val="32"/>
          <w:u w:val="single"/>
        </w:rPr>
        <w:t xml:space="preserve">it </w:t>
      </w:r>
      <w:r w:rsidRPr="00621DF9">
        <w:rPr>
          <w:rFonts w:eastAsia="Calibri"/>
          <w:b/>
          <w:sz w:val="32"/>
          <w:szCs w:val="32"/>
          <w:highlight w:val="green"/>
          <w:u w:val="single"/>
        </w:rPr>
        <w:t>would block</w:t>
      </w:r>
      <w:r>
        <w:rPr>
          <w:rFonts w:eastAsia="Calibri"/>
          <w:sz w:val="16"/>
          <w:szCs w:val="16"/>
        </w:rPr>
        <w:t xml:space="preserve"> as much as </w:t>
      </w:r>
      <w:r w:rsidRPr="00621DF9">
        <w:rPr>
          <w:rFonts w:eastAsia="Calibri"/>
          <w:b/>
          <w:sz w:val="32"/>
          <w:szCs w:val="32"/>
          <w:highlight w:val="green"/>
          <w:u w:val="single"/>
        </w:rPr>
        <w:t>70 percent of sunlight</w:t>
      </w:r>
      <w:r>
        <w:rPr>
          <w:rFonts w:eastAsia="Calibri"/>
          <w:sz w:val="32"/>
          <w:szCs w:val="32"/>
          <w:u w:val="single"/>
        </w:rPr>
        <w:t xml:space="preserve"> from reaching the</w:t>
      </w:r>
      <w:r>
        <w:rPr>
          <w:rFonts w:eastAsia="Calibri"/>
          <w:sz w:val="16"/>
          <w:szCs w:val="16"/>
        </w:rPr>
        <w:t xml:space="preserve"> surface of the </w:t>
      </w:r>
      <w:r>
        <w:rPr>
          <w:rFonts w:eastAsia="Calibri"/>
          <w:sz w:val="32"/>
          <w:szCs w:val="32"/>
          <w:u w:val="single"/>
        </w:rPr>
        <w:t>Northern Hemisphere</w:t>
      </w:r>
      <w:r>
        <w:rPr>
          <w:rFonts w:eastAsia="Calibri"/>
          <w:sz w:val="16"/>
          <w:szCs w:val="16"/>
        </w:rPr>
        <w:t xml:space="preserve"> and 35 percent from the Southern Hemisphere. So much sunlight would be blocked by the smoke that </w:t>
      </w:r>
      <w:r>
        <w:rPr>
          <w:rFonts w:eastAsia="Calibri"/>
          <w:sz w:val="32"/>
          <w:szCs w:val="32"/>
          <w:u w:val="single"/>
        </w:rPr>
        <w:t>the</w:t>
      </w:r>
      <w:r>
        <w:rPr>
          <w:rFonts w:eastAsia="Calibri"/>
          <w:sz w:val="16"/>
          <w:szCs w:val="16"/>
        </w:rPr>
        <w:t xml:space="preserve"> noonday </w:t>
      </w:r>
      <w:r>
        <w:rPr>
          <w:rFonts w:eastAsia="Calibri"/>
          <w:sz w:val="32"/>
          <w:szCs w:val="32"/>
          <w:u w:val="single"/>
        </w:rPr>
        <w:t>sun would resemble a full moon</w:t>
      </w:r>
      <w:r>
        <w:rPr>
          <w:rFonts w:eastAsia="Calibri"/>
          <w:sz w:val="16"/>
          <w:szCs w:val="16"/>
        </w:rPr>
        <w:t xml:space="preserve"> at midnight. Under such conditions, </w:t>
      </w:r>
      <w:r>
        <w:rPr>
          <w:rFonts w:eastAsia="Calibri"/>
          <w:sz w:val="32"/>
          <w:szCs w:val="32"/>
          <w:u w:val="single"/>
        </w:rPr>
        <w:t>it would only require</w:t>
      </w:r>
      <w:r>
        <w:rPr>
          <w:rFonts w:eastAsia="Calibri"/>
          <w:sz w:val="16"/>
          <w:szCs w:val="16"/>
        </w:rPr>
        <w:t xml:space="preserve"> a matter of </w:t>
      </w:r>
      <w:r>
        <w:rPr>
          <w:rFonts w:eastAsia="Calibri"/>
          <w:sz w:val="32"/>
          <w:szCs w:val="32"/>
          <w:u w:val="single"/>
        </w:rPr>
        <w:t>days</w:t>
      </w:r>
      <w:r>
        <w:rPr>
          <w:rFonts w:eastAsia="Calibri"/>
          <w:sz w:val="16"/>
          <w:szCs w:val="16"/>
        </w:rPr>
        <w:t xml:space="preserve"> or weeks </w:t>
      </w:r>
      <w:r>
        <w:rPr>
          <w:rFonts w:eastAsia="Calibri"/>
          <w:sz w:val="32"/>
          <w:szCs w:val="32"/>
          <w:u w:val="single"/>
        </w:rPr>
        <w:t>for</w:t>
      </w:r>
      <w:r>
        <w:rPr>
          <w:rFonts w:eastAsia="Calibri"/>
          <w:sz w:val="16"/>
          <w:szCs w:val="16"/>
        </w:rPr>
        <w:t xml:space="preserve"> daily minimum </w:t>
      </w:r>
      <w:r w:rsidRPr="00621DF9">
        <w:rPr>
          <w:rFonts w:eastAsia="Calibri"/>
          <w:b/>
          <w:sz w:val="32"/>
          <w:szCs w:val="32"/>
          <w:highlight w:val="green"/>
          <w:u w:val="single"/>
        </w:rPr>
        <w:t>temperatures</w:t>
      </w:r>
      <w:r>
        <w:rPr>
          <w:rFonts w:eastAsia="Calibri"/>
          <w:sz w:val="32"/>
          <w:szCs w:val="32"/>
          <w:u w:val="single"/>
        </w:rPr>
        <w:t xml:space="preserve"> to </w:t>
      </w:r>
      <w:r w:rsidRPr="00621DF9">
        <w:rPr>
          <w:rFonts w:eastAsia="Calibri"/>
          <w:b/>
          <w:sz w:val="32"/>
          <w:szCs w:val="32"/>
          <w:highlight w:val="green"/>
          <w:u w:val="single"/>
        </w:rPr>
        <w:t>fall below freezing</w:t>
      </w:r>
      <w:r>
        <w:rPr>
          <w:rFonts w:eastAsia="Calibri"/>
          <w:sz w:val="32"/>
          <w:szCs w:val="32"/>
          <w:u w:val="single"/>
        </w:rPr>
        <w:t xml:space="preserve"> in</w:t>
      </w:r>
      <w:r>
        <w:rPr>
          <w:rFonts w:eastAsia="Calibri"/>
          <w:sz w:val="16"/>
          <w:szCs w:val="16"/>
        </w:rPr>
        <w:t xml:space="preserve"> the largest </w:t>
      </w:r>
      <w:r>
        <w:rPr>
          <w:rFonts w:eastAsia="Calibri"/>
          <w:sz w:val="32"/>
          <w:szCs w:val="32"/>
          <w:u w:val="single"/>
        </w:rPr>
        <w:t>agricultural areas</w:t>
      </w:r>
      <w:r>
        <w:rPr>
          <w:rFonts w:eastAsia="Calibri"/>
          <w:sz w:val="16"/>
          <w:szCs w:val="16"/>
        </w:rPr>
        <w:t xml:space="preserve"> of the Northern Hemisphere, where freezing temperatures would occur every day for a period of between one to more than two years. </w:t>
      </w:r>
      <w:r>
        <w:rPr>
          <w:rFonts w:eastAsia="Calibri"/>
          <w:sz w:val="32"/>
          <w:szCs w:val="32"/>
          <w:u w:val="single"/>
        </w:rPr>
        <w:t>Average surface temperatures would become</w:t>
      </w:r>
      <w:r>
        <w:rPr>
          <w:rFonts w:eastAsia="Calibri"/>
          <w:sz w:val="16"/>
          <w:szCs w:val="16"/>
        </w:rPr>
        <w:t xml:space="preserve"> </w:t>
      </w:r>
      <w:r>
        <w:rPr>
          <w:rFonts w:eastAsia="Calibri"/>
          <w:sz w:val="32"/>
          <w:szCs w:val="32"/>
          <w:u w:val="single"/>
        </w:rPr>
        <w:t>colder than</w:t>
      </w:r>
      <w:r>
        <w:rPr>
          <w:rFonts w:eastAsia="Calibri"/>
          <w:sz w:val="16"/>
          <w:szCs w:val="16"/>
        </w:rPr>
        <w:t xml:space="preserve"> those experienced 18,000 years ago at </w:t>
      </w:r>
      <w:r>
        <w:rPr>
          <w:rFonts w:eastAsia="Calibri"/>
          <w:sz w:val="32"/>
          <w:szCs w:val="32"/>
          <w:u w:val="single"/>
        </w:rPr>
        <w:t>the height of the last Ice Age</w:t>
      </w:r>
      <w:r>
        <w:rPr>
          <w:rFonts w:eastAsia="Calibri"/>
          <w:sz w:val="16"/>
          <w:szCs w:val="16"/>
        </w:rPr>
        <w:t xml:space="preserve">, and </w:t>
      </w:r>
      <w:r>
        <w:rPr>
          <w:rFonts w:eastAsia="Calibri"/>
          <w:sz w:val="32"/>
          <w:szCs w:val="32"/>
          <w:u w:val="single"/>
        </w:rPr>
        <w:t>the</w:t>
      </w:r>
      <w:r>
        <w:rPr>
          <w:rFonts w:eastAsia="Calibri"/>
          <w:sz w:val="16"/>
          <w:szCs w:val="16"/>
        </w:rPr>
        <w:t xml:space="preserve"> prolonged </w:t>
      </w:r>
      <w:r>
        <w:rPr>
          <w:rFonts w:eastAsia="Calibri"/>
          <w:sz w:val="32"/>
          <w:szCs w:val="32"/>
          <w:u w:val="single"/>
        </w:rPr>
        <w:t>cold would cause</w:t>
      </w:r>
      <w:r>
        <w:rPr>
          <w:rFonts w:eastAsia="Calibri"/>
          <w:sz w:val="16"/>
          <w:szCs w:val="16"/>
        </w:rPr>
        <w:t xml:space="preserve"> average </w:t>
      </w:r>
      <w:r>
        <w:rPr>
          <w:rFonts w:eastAsia="Calibri"/>
          <w:sz w:val="32"/>
          <w:szCs w:val="32"/>
          <w:u w:val="single"/>
        </w:rPr>
        <w:t>rainfall to decrease by</w:t>
      </w:r>
      <w:r>
        <w:rPr>
          <w:rFonts w:eastAsia="Calibri"/>
          <w:sz w:val="16"/>
          <w:szCs w:val="16"/>
        </w:rPr>
        <w:t xml:space="preserve"> up to </w:t>
      </w:r>
      <w:r>
        <w:rPr>
          <w:rFonts w:eastAsia="Calibri"/>
          <w:sz w:val="32"/>
          <w:szCs w:val="32"/>
          <w:u w:val="single"/>
        </w:rPr>
        <w:t>90%.</w:t>
      </w:r>
      <w:r>
        <w:rPr>
          <w:rFonts w:eastAsia="Calibri"/>
          <w:sz w:val="16"/>
          <w:szCs w:val="16"/>
        </w:rPr>
        <w:t xml:space="preserve"> Growing seasons would be </w:t>
      </w:r>
      <w:proofErr w:type="gramStart"/>
      <w:r>
        <w:rPr>
          <w:rFonts w:eastAsia="Calibri"/>
          <w:sz w:val="16"/>
          <w:szCs w:val="16"/>
        </w:rPr>
        <w:t>completely eliminated</w:t>
      </w:r>
      <w:proofErr w:type="gramEnd"/>
      <w:r>
        <w:rPr>
          <w:rFonts w:eastAsia="Calibri"/>
          <w:sz w:val="16"/>
          <w:szCs w:val="16"/>
        </w:rPr>
        <w:t xml:space="preserve"> for more than a decade; </w:t>
      </w:r>
      <w:r>
        <w:rPr>
          <w:rFonts w:eastAsia="Calibri"/>
          <w:sz w:val="32"/>
          <w:szCs w:val="32"/>
          <w:u w:val="single"/>
        </w:rPr>
        <w:t xml:space="preserve">it would be </w:t>
      </w:r>
      <w:r>
        <w:rPr>
          <w:rFonts w:eastAsia="Calibri"/>
          <w:b/>
          <w:sz w:val="32"/>
          <w:szCs w:val="32"/>
          <w:u w:val="single"/>
        </w:rPr>
        <w:t>too cold and dark</w:t>
      </w:r>
      <w:r>
        <w:rPr>
          <w:rFonts w:eastAsia="Calibri"/>
          <w:sz w:val="32"/>
          <w:szCs w:val="32"/>
          <w:u w:val="single"/>
        </w:rPr>
        <w:t xml:space="preserve"> to grow</w:t>
      </w:r>
      <w:r>
        <w:rPr>
          <w:rFonts w:eastAsia="Calibri"/>
          <w:sz w:val="16"/>
          <w:szCs w:val="16"/>
        </w:rPr>
        <w:t xml:space="preserve"> food </w:t>
      </w:r>
      <w:r>
        <w:rPr>
          <w:rFonts w:eastAsia="Calibri"/>
          <w:sz w:val="32"/>
          <w:szCs w:val="32"/>
          <w:u w:val="single"/>
        </w:rPr>
        <w:t xml:space="preserve">crops, </w:t>
      </w:r>
      <w:r w:rsidRPr="00621DF9">
        <w:rPr>
          <w:rFonts w:eastAsia="Calibri"/>
          <w:b/>
          <w:sz w:val="32"/>
          <w:szCs w:val="32"/>
          <w:highlight w:val="green"/>
          <w:u w:val="single"/>
        </w:rPr>
        <w:t>which would doom the</w:t>
      </w:r>
      <w:r>
        <w:rPr>
          <w:rFonts w:eastAsia="Calibri"/>
          <w:sz w:val="16"/>
          <w:szCs w:val="16"/>
        </w:rPr>
        <w:t xml:space="preserve"> majority of the </w:t>
      </w:r>
      <w:r w:rsidRPr="00621DF9">
        <w:rPr>
          <w:rFonts w:eastAsia="Calibri"/>
          <w:b/>
          <w:sz w:val="32"/>
          <w:szCs w:val="32"/>
          <w:highlight w:val="green"/>
          <w:u w:val="single"/>
        </w:rPr>
        <w:t>human population.</w:t>
      </w:r>
      <w:r>
        <w:rPr>
          <w:rFonts w:eastAsia="Calibri"/>
          <w:sz w:val="32"/>
          <w:szCs w:val="32"/>
          <w:u w:val="single"/>
        </w:rPr>
        <w:t xml:space="preserve"> </w:t>
      </w:r>
      <w:r>
        <w:rPr>
          <w:rFonts w:eastAsia="Calibri"/>
          <w:sz w:val="16"/>
          <w:szCs w:val="16"/>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Pr>
          <w:rFonts w:eastAsia="Calibri"/>
          <w:sz w:val="16"/>
          <w:szCs w:val="16"/>
        </w:rPr>
        <w:t>alarm</w:t>
      </w:r>
      <w:proofErr w:type="gramEnd"/>
      <w:r>
        <w:rPr>
          <w:rFonts w:eastAsia="Calibri"/>
          <w:sz w:val="16"/>
          <w:szCs w:val="16"/>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w:t>
      </w:r>
      <w:r>
        <w:rPr>
          <w:rFonts w:eastAsia="Calibri"/>
          <w:sz w:val="16"/>
          <w:szCs w:val="16"/>
        </w:rPr>
        <w:lastRenderedPageBreak/>
        <w:t xml:space="preserve">Relations published an article by scientists from the National Center for Atmospheric Research, who predicted drops in global cooling about half as large as those first predicted by the 1983 studies and described this as a “nuclear autumn.” </w:t>
      </w:r>
    </w:p>
    <w:p w14:paraId="78CC57DE" w14:textId="77777777" w:rsidR="00393613" w:rsidRDefault="00393613" w:rsidP="00393613">
      <w:pPr>
        <w:rPr>
          <w:color w:val="000000" w:themeColor="text1"/>
          <w:sz w:val="16"/>
        </w:rPr>
      </w:pPr>
    </w:p>
    <w:p w14:paraId="5253C853" w14:textId="77777777" w:rsidR="00393613" w:rsidRDefault="00393613" w:rsidP="00393613"/>
    <w:p w14:paraId="5A1D950E" w14:textId="77777777" w:rsidR="00393613" w:rsidRPr="00393613" w:rsidRDefault="00393613" w:rsidP="00393613"/>
    <w:p w14:paraId="1F375060" w14:textId="17ABC630" w:rsidR="008A6A62" w:rsidRDefault="008A6A62" w:rsidP="00393613">
      <w:pPr>
        <w:pStyle w:val="Heading2"/>
      </w:pPr>
      <w:r>
        <w:lastRenderedPageBreak/>
        <w:t xml:space="preserve">Contention </w:t>
      </w:r>
      <w:r w:rsidR="00393613">
        <w:t>3</w:t>
      </w:r>
      <w:r>
        <w:t xml:space="preserve"> is the Environment</w:t>
      </w:r>
    </w:p>
    <w:p w14:paraId="28132933" w14:textId="77777777" w:rsidR="008A6A62" w:rsidRDefault="008A6A62" w:rsidP="008A6A62">
      <w:pPr>
        <w:pStyle w:val="Heading4"/>
      </w:pPr>
      <w:r>
        <w:t>Ozone is improving in the status quo</w:t>
      </w:r>
    </w:p>
    <w:p w14:paraId="02205775" w14:textId="77777777" w:rsidR="008A6A62" w:rsidRDefault="008A6A62" w:rsidP="008A6A62">
      <w:r>
        <w:rPr>
          <w:b/>
          <w:sz w:val="26"/>
          <w:szCs w:val="26"/>
        </w:rPr>
        <w:t>UN 19</w:t>
      </w:r>
      <w:r>
        <w:t xml:space="preserve">, United Nations Report, 9-16-2019, "Ozone on track to heal completely in our lifetime, UN environment agency declares on World Day.," UN News, </w:t>
      </w:r>
      <w:hyperlink r:id="rId15">
        <w:r>
          <w:rPr>
            <w:color w:val="000000"/>
          </w:rPr>
          <w:t>https://news.un.org/en/story/2019/09/1046452</w:t>
        </w:r>
      </w:hyperlink>
      <w:r>
        <w:t xml:space="preserve"> Livingston RB</w:t>
      </w:r>
    </w:p>
    <w:p w14:paraId="2DC7D362" w14:textId="77777777" w:rsidR="008A6A62" w:rsidRDefault="008A6A62" w:rsidP="008A6A62">
      <w:r>
        <w:t>The phaseout of controlled uses of ozone-depleting substances has not only helped replenish the protective layer for future generations but is also helping guard human health by filtering harmful rays from reaching Earth, said </w:t>
      </w:r>
      <w:hyperlink r:id="rId16">
        <w:r>
          <w:rPr>
            <w:color w:val="000000"/>
          </w:rPr>
          <w:t>UNEP</w:t>
        </w:r>
      </w:hyperlink>
      <w:r>
        <w:t> shared in a</w:t>
      </w:r>
      <w:hyperlink r:id="rId17">
        <w:r>
          <w:rPr>
            <w:color w:val="000000"/>
          </w:rPr>
          <w:t> statement</w:t>
        </w:r>
      </w:hyperlink>
      <w:r>
        <w:t>. The recognition of this success comes on </w:t>
      </w:r>
      <w:hyperlink r:id="rId18">
        <w:r>
          <w:rPr>
            <w:color w:val="000000"/>
          </w:rPr>
          <w:t>World Ozone Day,</w:t>
        </w:r>
      </w:hyperlink>
      <w:r>
        <w:t> marked 16 September. This year celebrates “32 Years and Healing”; a commemoration of the international commitment to protect the ozone later and the climate under the historic </w:t>
      </w:r>
      <w:hyperlink r:id="rId19">
        <w:r>
          <w:rPr>
            <w:color w:val="000000"/>
          </w:rPr>
          <w:t>Montreal Protocol</w:t>
        </w:r>
      </w:hyperlink>
      <w:r>
        <w:t xml:space="preserve">, which has led to the phase-out of 99 per cent of ozone-depleting chemicals in refrigerators, air-conditioners and other consumer products. </w:t>
      </w:r>
      <w:r>
        <w:rPr>
          <w:b/>
          <w:highlight w:val="green"/>
          <w:u w:val="single"/>
        </w:rPr>
        <w:t>Since 2000</w:t>
      </w:r>
      <w:r>
        <w:t xml:space="preserve">, parts of </w:t>
      </w:r>
      <w:r>
        <w:rPr>
          <w:b/>
          <w:highlight w:val="green"/>
          <w:u w:val="single"/>
        </w:rPr>
        <w:t>the ozone</w:t>
      </w:r>
      <w:r>
        <w:t xml:space="preserve"> layer </w:t>
      </w:r>
      <w:r>
        <w:rPr>
          <w:b/>
          <w:highlight w:val="green"/>
          <w:u w:val="single"/>
        </w:rPr>
        <w:t>have recovered at a rate of 1-3 per cent</w:t>
      </w:r>
      <w:r>
        <w:t xml:space="preserve"> every ten years, the latest </w:t>
      </w:r>
      <w:hyperlink r:id="rId20">
        <w:r>
          <w:rPr>
            <w:color w:val="000000"/>
          </w:rPr>
          <w:t>Scientific Assessment of Ozone Depletion </w:t>
        </w:r>
      </w:hyperlink>
      <w:r>
        <w:t>estimates. At projected rates the “</w:t>
      </w:r>
      <w:r>
        <w:rPr>
          <w:b/>
          <w:highlight w:val="green"/>
          <w:u w:val="single"/>
        </w:rPr>
        <w:t>Northern Hemisphere and mid-latitude ozone will heal completely by the 2030’s</w:t>
      </w:r>
      <w:r>
        <w:t>”, UNEP said, with the Southern Hemisphere repaired by the 2050’s, and Polar Regions in the following decade. UN Secretary-General, António Guterres </w:t>
      </w:r>
      <w:hyperlink r:id="rId21">
        <w:r>
          <w:rPr>
            <w:color w:val="000000"/>
          </w:rPr>
          <w:t>said</w:t>
        </w:r>
      </w:hyperlink>
      <w:r>
        <w:t> “</w:t>
      </w:r>
      <w:r>
        <w:rPr>
          <w:b/>
          <w:highlight w:val="green"/>
          <w:u w:val="single"/>
        </w:rPr>
        <w:t>we must be careful not to neglect the ozone layer</w:t>
      </w:r>
      <w:r>
        <w:t>,” as we “rightly focus our energies on tackling climate change”, spotlighting the importance of preventing threats posed by emission of ozone-depleting gases</w:t>
      </w:r>
      <w:r>
        <w:rPr>
          <w:b/>
          <w:highlight w:val="green"/>
          <w:u w:val="single"/>
        </w:rPr>
        <w:t>. Regenerating the ozone has helped curb the effects of climate change</w:t>
      </w:r>
      <w:r>
        <w:t xml:space="preserve"> - with approximately 135 billion </w:t>
      </w:r>
      <w:proofErr w:type="spellStart"/>
      <w:r>
        <w:t>tonnes</w:t>
      </w:r>
      <w:proofErr w:type="spellEnd"/>
      <w:r>
        <w:t xml:space="preserve"> of carbon dioxide emissions from 1990 to 2010 averted by a strong protective shield.</w:t>
      </w:r>
    </w:p>
    <w:p w14:paraId="66053310" w14:textId="77777777" w:rsidR="008A6A62" w:rsidRDefault="008A6A62" w:rsidP="008A6A62"/>
    <w:p w14:paraId="7084E332" w14:textId="77777777" w:rsidR="008A6A62" w:rsidRPr="00FC1D86" w:rsidRDefault="008A6A62" w:rsidP="008A6A62">
      <w:pPr>
        <w:pStyle w:val="Heading4"/>
      </w:pPr>
      <w:r>
        <w:t xml:space="preserve">Space launches are </w:t>
      </w:r>
      <w:r>
        <w:rPr>
          <w:u w:val="single"/>
        </w:rPr>
        <w:t>rapidly increasing now</w:t>
      </w:r>
      <w:r>
        <w:t xml:space="preserve"> – commercialization destroys the ozone layer</w:t>
      </w:r>
    </w:p>
    <w:p w14:paraId="350CF511" w14:textId="77777777" w:rsidR="008A6A62" w:rsidRDefault="008A6A62" w:rsidP="008A6A62">
      <w:r w:rsidRPr="00380BBD">
        <w:rPr>
          <w:rStyle w:val="Style13ptBold"/>
        </w:rPr>
        <w:t>Marais 21</w:t>
      </w:r>
      <w:r>
        <w:t xml:space="preserve"> </w:t>
      </w:r>
      <w:r w:rsidRPr="00C93278">
        <w:t>Eloise Marais 7-19-2021 "Space tourism: rockets emit 100 times more CO₂ per passenger than flights – imagine a whole industry"</w:t>
      </w:r>
      <w:r>
        <w:t xml:space="preserve"> </w:t>
      </w:r>
      <w:hyperlink r:id="rId22" w:history="1">
        <w:r w:rsidRPr="00303412">
          <w:rPr>
            <w:rStyle w:val="Hyperlink"/>
          </w:rPr>
          <w:t>https://theconversation.com/space-tourism-rockets-emit-100-times-more-co-per-passenger-than-flights-imagine-a-whole-industry-164601</w:t>
        </w:r>
      </w:hyperlink>
      <w:r>
        <w:t xml:space="preserve"> (</w:t>
      </w:r>
      <w:r w:rsidRPr="00380BBD">
        <w:t>Associate Professor in Physical Geography, UCL</w:t>
      </w:r>
      <w:r>
        <w:t>) //Jia Recut</w:t>
      </w:r>
    </w:p>
    <w:p w14:paraId="4D226969" w14:textId="77777777" w:rsidR="008A6A62" w:rsidRDefault="008A6A62" w:rsidP="008A6A62">
      <w:r w:rsidRPr="008E7752">
        <w:t xml:space="preserve">The commercial race to get tourists to space is heating up 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w:t>
      </w:r>
      <w:r w:rsidRPr="008E7752">
        <w:lastRenderedPageBreak/>
        <w:t xml:space="preserve">SpaceX Falcon series of reusable rockets will propel the Crew Dragon into orbit using liquid kerosene and liquid oxygen. </w:t>
      </w:r>
      <w:r w:rsidRPr="00362103">
        <w:rPr>
          <w:rStyle w:val="StyleUnderline"/>
          <w:highlight w:val="yellow"/>
        </w:rPr>
        <w:t>Burning</w:t>
      </w:r>
      <w:r w:rsidRPr="008E7752">
        <w:rPr>
          <w:rStyle w:val="Emphasis"/>
        </w:rPr>
        <w:t xml:space="preserve"> these </w:t>
      </w:r>
      <w:r w:rsidRPr="00362103">
        <w:rPr>
          <w:rStyle w:val="Emphasis"/>
          <w:highlight w:val="yellow"/>
        </w:rPr>
        <w:t>propellants provides the energy</w:t>
      </w:r>
      <w:r w:rsidRPr="008E7752">
        <w:rPr>
          <w:rStyle w:val="Emphasis"/>
        </w:rPr>
        <w:t xml:space="preserve"> needed </w:t>
      </w:r>
      <w:r w:rsidRPr="00362103">
        <w:rPr>
          <w:rStyle w:val="Emphasis"/>
          <w:highlight w:val="yellow"/>
        </w:rPr>
        <w:t>to launch rockets into space while</w:t>
      </w:r>
      <w:r w:rsidRPr="008E7752">
        <w:rPr>
          <w:rStyle w:val="Emphasis"/>
        </w:rPr>
        <w:t xml:space="preserve"> </w:t>
      </w:r>
      <w:r w:rsidRPr="00362103">
        <w:rPr>
          <w:rStyle w:val="Emphasis"/>
          <w:highlight w:val="yellow"/>
        </w:rPr>
        <w:t>also generating greenhouse gases and air pollutants</w:t>
      </w:r>
      <w:r w:rsidRPr="008E7752">
        <w:t xml:space="preserve">. Large quantities of water </w:t>
      </w:r>
      <w:proofErr w:type="spellStart"/>
      <w:r w:rsidRPr="008E7752">
        <w:t>vapour</w:t>
      </w:r>
      <w:proofErr w:type="spellEnd"/>
      <w:r w:rsidRPr="008E7752">
        <w:t xml:space="preserve"> are produced by burning the BE-3 propellant, while combustion of both the VSS Unity and Falcon fuels produces CO₂, soot and some water </w:t>
      </w:r>
      <w:proofErr w:type="spellStart"/>
      <w:r w:rsidRPr="008E7752">
        <w:t>vapour</w:t>
      </w:r>
      <w:proofErr w:type="spellEnd"/>
      <w:r w:rsidRPr="008E7752">
        <w:t xml:space="preserve">. The nitrogen-based oxidant used by VSS Unity also generates nitrogen oxides, compounds that contribute to air pollution closer to Earth. </w:t>
      </w:r>
      <w:r w:rsidRPr="008E7752">
        <w:rPr>
          <w:rStyle w:val="Emphasis"/>
        </w:rPr>
        <w:t>Roughly two-thirds of the propellant exhaust is released into the stratosphere (12 km-50 km) and mesosphere (50 km-85 km), where it can persist for at least two to three years.</w:t>
      </w:r>
      <w:r w:rsidRPr="008E7752">
        <w:t xml:space="preserve"> The very high temperatures during launch and re-entry (when the protective heat shields of the returning crafts burn up) also convert stable nitrogen in the air into reactive nitrogen oxides. </w:t>
      </w:r>
      <w:r w:rsidRPr="0021496C">
        <w:rPr>
          <w:rStyle w:val="Emphasis"/>
          <w:highlight w:val="green"/>
        </w:rPr>
        <w:t>These gases</w:t>
      </w:r>
      <w:r w:rsidRPr="008E7752">
        <w:rPr>
          <w:rStyle w:val="Emphasis"/>
        </w:rPr>
        <w:t xml:space="preserve"> and particles </w:t>
      </w:r>
      <w:r w:rsidRPr="00362103">
        <w:rPr>
          <w:rStyle w:val="Emphasis"/>
          <w:highlight w:val="yellow"/>
        </w:rPr>
        <w:t>have many negative effects on the atmosphere</w:t>
      </w:r>
      <w:r w:rsidRPr="008E7752">
        <w:rPr>
          <w:rStyle w:val="Emphasis"/>
        </w:rPr>
        <w:t xml:space="preserve">. In the stratosphere, </w:t>
      </w:r>
      <w:r w:rsidRPr="0021496C">
        <w:rPr>
          <w:rStyle w:val="Emphasis"/>
        </w:rPr>
        <w:t xml:space="preserve">nitrogen oxides and </w:t>
      </w:r>
      <w:r w:rsidRPr="00362103">
        <w:rPr>
          <w:rStyle w:val="Emphasis"/>
          <w:highlight w:val="yellow"/>
        </w:rPr>
        <w:t>chemicals formed</w:t>
      </w:r>
      <w:r w:rsidRPr="0021496C">
        <w:rPr>
          <w:rStyle w:val="Emphasis"/>
        </w:rPr>
        <w:t xml:space="preserve"> from the </w:t>
      </w:r>
      <w:r w:rsidRPr="00362103">
        <w:rPr>
          <w:rStyle w:val="Emphasis"/>
          <w:highlight w:val="yellow"/>
        </w:rPr>
        <w:t>breakdown</w:t>
      </w:r>
      <w:r w:rsidRPr="0021496C">
        <w:rPr>
          <w:rStyle w:val="Emphasis"/>
        </w:rPr>
        <w:t xml:space="preserve"> of water </w:t>
      </w:r>
      <w:proofErr w:type="spellStart"/>
      <w:r w:rsidRPr="0021496C">
        <w:rPr>
          <w:rStyle w:val="Emphasis"/>
        </w:rPr>
        <w:t>vapour</w:t>
      </w:r>
      <w:proofErr w:type="spellEnd"/>
      <w:r w:rsidRPr="0021496C">
        <w:rPr>
          <w:rStyle w:val="Emphasis"/>
        </w:rPr>
        <w:t xml:space="preserve"> convert </w:t>
      </w:r>
      <w:r w:rsidRPr="00362103">
        <w:rPr>
          <w:rStyle w:val="Emphasis"/>
          <w:highlight w:val="yellow"/>
        </w:rPr>
        <w:t>ozone</w:t>
      </w:r>
      <w:r w:rsidRPr="0021496C">
        <w:rPr>
          <w:rStyle w:val="Emphasis"/>
        </w:rPr>
        <w:t xml:space="preserve"> into oxygen, depleting the ozone layer</w:t>
      </w:r>
      <w:r w:rsidRPr="008E7752">
        <w:rPr>
          <w:rStyle w:val="Emphasis"/>
        </w:rPr>
        <w:t xml:space="preserve"> which guards life on Earth against harmful UV radiation. </w:t>
      </w:r>
      <w:r w:rsidRPr="008E7752">
        <w:t xml:space="preserve">Water </w:t>
      </w:r>
      <w:proofErr w:type="spellStart"/>
      <w:r w:rsidRPr="008E7752">
        <w:t>vapour</w:t>
      </w:r>
      <w:proofErr w:type="spellEnd"/>
      <w:r w:rsidRPr="008E7752">
        <w:t xml:space="preserve"> also produces stratospheric clouds that provide a surface for this reaction to occur at a faster pace than it otherwise would</w:t>
      </w:r>
      <w:r w:rsidRPr="008E7752">
        <w:rPr>
          <w:rStyle w:val="Emphasis"/>
        </w:rPr>
        <w:t xml:space="preserve">. Space tourism and climate change </w:t>
      </w:r>
      <w:r w:rsidRPr="0021496C">
        <w:rPr>
          <w:rStyle w:val="Emphasis"/>
          <w:highlight w:val="green"/>
        </w:rPr>
        <w:t>Exhaust</w:t>
      </w:r>
      <w:r w:rsidRPr="008E7752">
        <w:rPr>
          <w:rStyle w:val="Emphasis"/>
        </w:rPr>
        <w:t xml:space="preserve"> emissions of </w:t>
      </w:r>
      <w:r w:rsidRPr="0021496C">
        <w:rPr>
          <w:rStyle w:val="Emphasis"/>
          <w:highlight w:val="green"/>
        </w:rPr>
        <w:t>CO₂</w:t>
      </w:r>
      <w:r w:rsidRPr="008E7752">
        <w:rPr>
          <w:rStyle w:val="Emphasis"/>
        </w:rPr>
        <w:t xml:space="preserve"> and soot </w:t>
      </w:r>
      <w:r w:rsidRPr="0021496C">
        <w:rPr>
          <w:rStyle w:val="Emphasis"/>
          <w:highlight w:val="green"/>
        </w:rPr>
        <w:t>trap heat</w:t>
      </w:r>
      <w:r w:rsidRPr="008E7752">
        <w:rPr>
          <w:rStyle w:val="Emphasis"/>
        </w:rPr>
        <w:t xml:space="preserve"> in the atmosphere, contributing to global warming. </w:t>
      </w:r>
      <w:r w:rsidRPr="008E7752">
        <w:t xml:space="preserve">Cooling of the atmosphere can also occur, as clouds formed from the emitted water </w:t>
      </w:r>
      <w:proofErr w:type="spellStart"/>
      <w:r w:rsidRPr="008E7752">
        <w:t>vapour</w:t>
      </w:r>
      <w:proofErr w:type="spellEnd"/>
      <w:r w:rsidRPr="008E7752">
        <w:t xml:space="preserve"> reflect incoming sunlight back to space. </w:t>
      </w:r>
      <w:r w:rsidRPr="0021496C">
        <w:rPr>
          <w:rStyle w:val="Emphasis"/>
        </w:rPr>
        <w:t xml:space="preserve">A </w:t>
      </w:r>
      <w:r w:rsidRPr="0021496C">
        <w:rPr>
          <w:rStyle w:val="Emphasis"/>
          <w:highlight w:val="green"/>
        </w:rPr>
        <w:t>deplet</w:t>
      </w:r>
      <w:r w:rsidRPr="00FC1D86">
        <w:rPr>
          <w:rStyle w:val="Emphasis"/>
        </w:rPr>
        <w:t xml:space="preserve">ed </w:t>
      </w:r>
      <w:r w:rsidRPr="0021496C">
        <w:rPr>
          <w:rStyle w:val="Emphasis"/>
          <w:highlight w:val="green"/>
        </w:rPr>
        <w:t>ozone</w:t>
      </w:r>
      <w:r w:rsidRPr="0021496C">
        <w:rPr>
          <w:rStyle w:val="Emphasis"/>
        </w:rPr>
        <w:t xml:space="preserve"> layer would also </w:t>
      </w:r>
      <w:r w:rsidRPr="0021496C">
        <w:rPr>
          <w:rStyle w:val="Emphasis"/>
          <w:highlight w:val="green"/>
        </w:rPr>
        <w:t>absorb less</w:t>
      </w:r>
      <w:r w:rsidRPr="0021496C">
        <w:rPr>
          <w:rStyle w:val="Emphasis"/>
        </w:rPr>
        <w:t xml:space="preserve"> incoming </w:t>
      </w:r>
      <w:r w:rsidRPr="0021496C">
        <w:rPr>
          <w:rStyle w:val="Emphasis"/>
          <w:highlight w:val="green"/>
        </w:rPr>
        <w:t>sunlight</w:t>
      </w:r>
      <w:r w:rsidRPr="0021496C">
        <w:rPr>
          <w:rStyle w:val="Emphasis"/>
        </w:rPr>
        <w:t xml:space="preserve">, and so heat the stratosphere less. </w:t>
      </w:r>
      <w:r w:rsidRPr="008E7752">
        <w:t xml:space="preserve">Figuring out the overall effect of rocket launches on the atmosphere will require detailed modelling, </w:t>
      </w:r>
      <w:proofErr w:type="gramStart"/>
      <w:r w:rsidRPr="008E7752">
        <w:t>in order to</w:t>
      </w:r>
      <w:proofErr w:type="gramEnd"/>
      <w:r w:rsidRPr="008E7752">
        <w:t xml:space="preserve"> account for these complex processes and the persistence of these pollutants in the upper atmosphere. Equally important is a clear understanding of how the space tourism industry will develop. Virgin Galactic anticipates it will offer 400 spaceflights each year to the privileged few who can afford them. Blue Origin and SpaceX have yet to announce their plans. </w:t>
      </w:r>
      <w:r w:rsidRPr="0021496C">
        <w:rPr>
          <w:rStyle w:val="Emphasis"/>
        </w:rPr>
        <w:t xml:space="preserve">But globally, </w:t>
      </w:r>
      <w:r w:rsidRPr="0021496C">
        <w:rPr>
          <w:rStyle w:val="Emphasis"/>
          <w:highlight w:val="green"/>
        </w:rPr>
        <w:t>rocket launches wouldn’t need to increase by much</w:t>
      </w:r>
      <w:r w:rsidRPr="0021496C">
        <w:rPr>
          <w:rStyle w:val="Emphasis"/>
        </w:rPr>
        <w:t xml:space="preserve"> from the current 100 or so performed each year </w:t>
      </w:r>
      <w:r w:rsidRPr="0021496C">
        <w:rPr>
          <w:rStyle w:val="Emphasis"/>
          <w:highlight w:val="green"/>
        </w:rPr>
        <w:t xml:space="preserve">to </w:t>
      </w:r>
      <w:r w:rsidRPr="00B22330">
        <w:rPr>
          <w:rStyle w:val="Emphasis"/>
          <w:highlight w:val="yellow"/>
        </w:rPr>
        <w:t>induce harmful effects</w:t>
      </w:r>
      <w:r w:rsidRPr="0021496C">
        <w:rPr>
          <w:rStyle w:val="Emphasis"/>
        </w:rPr>
        <w:t xml:space="preserve"> that are </w:t>
      </w:r>
      <w:r w:rsidRPr="0021496C">
        <w:rPr>
          <w:rStyle w:val="Emphasis"/>
          <w:highlight w:val="green"/>
        </w:rPr>
        <w:t>competitive</w:t>
      </w:r>
      <w:r w:rsidRPr="0021496C">
        <w:rPr>
          <w:rStyle w:val="Emphasis"/>
        </w:rPr>
        <w:t xml:space="preserve"> with other sources, like ozone-depleting chlorofluorocarbons (CFCs), and CO₂ from aircraft.</w:t>
      </w:r>
      <w:r w:rsidRPr="008E7752">
        <w:t xml:space="preserve"> During launch, </w:t>
      </w:r>
      <w:r w:rsidRPr="0021496C">
        <w:rPr>
          <w:rStyle w:val="Emphasis"/>
        </w:rPr>
        <w:t>rockets can emit between four and ten times more nitrogen oxides than Drax, the largest thermal power plant in the UK, over the same period</w:t>
      </w:r>
      <w:r w:rsidRPr="008E7752">
        <w:t xml:space="preserve">. CO₂ emissions for the four or so tourists on a space flight will be between 50 and 100 times more than the one to three </w:t>
      </w:r>
      <w:proofErr w:type="spellStart"/>
      <w:r w:rsidRPr="008E7752">
        <w:t>tonnes</w:t>
      </w:r>
      <w:proofErr w:type="spellEnd"/>
      <w:r w:rsidRPr="008E7752">
        <w:t xml:space="preserve"> per passenger on a long-haul flight. </w:t>
      </w:r>
      <w:proofErr w:type="gramStart"/>
      <w:r w:rsidRPr="008E7752">
        <w:t>In order for</w:t>
      </w:r>
      <w:proofErr w:type="gramEnd"/>
      <w:r w:rsidRPr="008E7752">
        <w:t xml:space="preserve"> international regulators to keep up with this nascent industry and control its </w:t>
      </w:r>
      <w:r w:rsidRPr="0021496C">
        <w:rPr>
          <w:rStyle w:val="Emphasis"/>
          <w:highlight w:val="green"/>
        </w:rPr>
        <w:t>pollution</w:t>
      </w:r>
      <w:r w:rsidRPr="008E7752">
        <w:t xml:space="preserve"> properly, scientists need a better understanding of the effect these billionaire astronauts will have on our planet’s atmosphere.</w:t>
      </w:r>
    </w:p>
    <w:p w14:paraId="3C32D1FD" w14:textId="32EF9056" w:rsidR="008A6A62" w:rsidRPr="003B2E43" w:rsidRDefault="008A6A62" w:rsidP="008A6A62">
      <w:pPr>
        <w:pStyle w:val="Heading4"/>
      </w:pPr>
      <w:r>
        <w:t xml:space="preserve">Climate change </w:t>
      </w:r>
      <w:r>
        <w:rPr>
          <w:u w:val="single"/>
        </w:rPr>
        <w:t>disproportionately</w:t>
      </w:r>
      <w:r>
        <w:t xml:space="preserve"> impacts minority communities, destroying </w:t>
      </w:r>
      <w:r>
        <w:rPr>
          <w:u w:val="single"/>
        </w:rPr>
        <w:t xml:space="preserve">homes, shelters, </w:t>
      </w:r>
      <w:r>
        <w:t xml:space="preserve">and </w:t>
      </w:r>
      <w:r>
        <w:rPr>
          <w:u w:val="single"/>
        </w:rPr>
        <w:t>stable living conditions</w:t>
      </w:r>
      <w:r w:rsidR="003B2E43">
        <w:t xml:space="preserve"> – causes unbelievable amounts of violence</w:t>
      </w:r>
    </w:p>
    <w:p w14:paraId="04AE9F85" w14:textId="77777777" w:rsidR="008A6A62" w:rsidRDefault="008A6A62" w:rsidP="008A6A62">
      <w:pPr>
        <w:rPr>
          <w:color w:val="000000" w:themeColor="text1"/>
        </w:rPr>
      </w:pPr>
      <w:proofErr w:type="spellStart"/>
      <w:r w:rsidRPr="003D023F">
        <w:rPr>
          <w:b/>
          <w:bCs/>
          <w:color w:val="000000" w:themeColor="text1"/>
          <w:sz w:val="26"/>
          <w:szCs w:val="26"/>
        </w:rPr>
        <w:t>Carmin</w:t>
      </w:r>
      <w:proofErr w:type="spellEnd"/>
      <w:r w:rsidRPr="003D023F">
        <w:rPr>
          <w:b/>
          <w:bCs/>
          <w:color w:val="000000" w:themeColor="text1"/>
          <w:sz w:val="26"/>
          <w:szCs w:val="26"/>
        </w:rPr>
        <w:t xml:space="preserve"> Chappell 17</w:t>
      </w:r>
      <w:r w:rsidRPr="00BF73FA">
        <w:rPr>
          <w:color w:val="000000" w:themeColor="text1"/>
        </w:rPr>
        <w:t xml:space="preserve"> [</w:t>
      </w:r>
      <w:proofErr w:type="spellStart"/>
      <w:r w:rsidRPr="00BF73FA">
        <w:rPr>
          <w:color w:val="000000" w:themeColor="text1"/>
        </w:rPr>
        <w:t>Carmin</w:t>
      </w:r>
      <w:proofErr w:type="spellEnd"/>
      <w:r w:rsidRPr="00BF73FA">
        <w:rPr>
          <w:color w:val="000000" w:themeColor="text1"/>
        </w:rPr>
        <w:t xml:space="preserve"> Chappell</w:t>
      </w:r>
      <w:proofErr w:type="gramStart"/>
      <w:r w:rsidRPr="00BF73FA">
        <w:rPr>
          <w:color w:val="000000" w:themeColor="text1"/>
        </w:rPr>
        <w:t>. .</w:t>
      </w:r>
      <w:proofErr w:type="gramEnd"/>
      <w:r w:rsidRPr="00BF73FA">
        <w:rPr>
          <w:color w:val="000000" w:themeColor="text1"/>
        </w:rPr>
        <w:t xml:space="preserve"> “Climate change in the US will hurt poor people the most, according to a bombshell federal report”. 10-5-2017. CNBC. https://www.cnbc.com/2018/11/26/climate-change-will-hurt-poor-people-the-most-federal-report.html. Accessed 12-27-2021]</w:t>
      </w:r>
      <w:r>
        <w:rPr>
          <w:color w:val="000000" w:themeColor="text1"/>
        </w:rPr>
        <w:t>//Jia</w:t>
      </w:r>
    </w:p>
    <w:p w14:paraId="3A2A652B" w14:textId="77777777" w:rsidR="008A6A62" w:rsidRDefault="008A6A62" w:rsidP="008A6A62">
      <w:pPr>
        <w:rPr>
          <w:color w:val="000000" w:themeColor="text1"/>
        </w:rPr>
      </w:pPr>
      <w:r w:rsidRPr="00604220">
        <w:rPr>
          <w:rStyle w:val="Emphasis"/>
        </w:rPr>
        <w:lastRenderedPageBreak/>
        <w:t xml:space="preserve">Climate change will hit low-income communities the hardest </w:t>
      </w:r>
      <w:r w:rsidRPr="00604220">
        <w:rPr>
          <w:color w:val="000000" w:themeColor="text1"/>
        </w:rPr>
        <w:t xml:space="preserve">as it takes a toll on the U.S. in general, says a blockbuster government report released on Friday. </w:t>
      </w:r>
      <w:r w:rsidRPr="00604220">
        <w:rPr>
          <w:rStyle w:val="Emphasis"/>
          <w:highlight w:val="green"/>
        </w:rPr>
        <w:t>Low-income communities</w:t>
      </w:r>
      <w:r w:rsidRPr="00604220">
        <w:rPr>
          <w:rStyle w:val="Emphasis"/>
        </w:rPr>
        <w:t xml:space="preserve"> in both urban and rural areas will be </w:t>
      </w:r>
      <w:r w:rsidRPr="00604220">
        <w:rPr>
          <w:rStyle w:val="Emphasis"/>
          <w:highlight w:val="green"/>
        </w:rPr>
        <w:t>disproportionately impacted by climate change</w:t>
      </w:r>
      <w:r w:rsidRPr="00604220">
        <w:rPr>
          <w:rStyle w:val="Emphasis"/>
        </w:rPr>
        <w:t xml:space="preserve"> relative to other communities</w:t>
      </w:r>
      <w:r w:rsidRPr="00604220">
        <w:rPr>
          <w:color w:val="000000" w:themeColor="text1"/>
        </w:rPr>
        <w:t xml:space="preserve">, according to the assessment, which was </w:t>
      </w:r>
      <w:r w:rsidRPr="00604220">
        <w:rPr>
          <w:rStyle w:val="StyleUnderline"/>
        </w:rPr>
        <w:t>created by a team of over 300 experts from the government and the private sector to analyze the impact of climate change on the country</w:t>
      </w:r>
      <w:r w:rsidRPr="00604220">
        <w:rPr>
          <w:rStyle w:val="StyleUnderline"/>
          <w:highlight w:val="green"/>
        </w:rPr>
        <w:t>.</w:t>
      </w:r>
      <w:r w:rsidRPr="00604220">
        <w:rPr>
          <w:color w:val="000000" w:themeColor="text1"/>
          <w:highlight w:val="green"/>
        </w:rPr>
        <w:t xml:space="preserve"> </w:t>
      </w:r>
      <w:r w:rsidRPr="00604220">
        <w:rPr>
          <w:rStyle w:val="Emphasis"/>
          <w:highlight w:val="green"/>
        </w:rPr>
        <w:t>Those communities</w:t>
      </w:r>
      <w:r w:rsidRPr="00604220">
        <w:rPr>
          <w:rStyle w:val="Emphasis"/>
        </w:rPr>
        <w:t xml:space="preserve"> already have higher rates of many adverse health conditions, </w:t>
      </w:r>
      <w:r w:rsidRPr="00604220">
        <w:rPr>
          <w:rStyle w:val="Emphasis"/>
          <w:highlight w:val="green"/>
        </w:rPr>
        <w:t>are more exposed</w:t>
      </w:r>
      <w:r w:rsidRPr="00604220">
        <w:rPr>
          <w:rStyle w:val="Emphasis"/>
        </w:rPr>
        <w:t xml:space="preserve"> to environmental hazards </w:t>
      </w:r>
      <w:r w:rsidRPr="00604220">
        <w:rPr>
          <w:rStyle w:val="Emphasis"/>
          <w:highlight w:val="green"/>
        </w:rPr>
        <w:t>and take longer to bounce back</w:t>
      </w:r>
      <w:r w:rsidRPr="00604220">
        <w:rPr>
          <w:rStyle w:val="Emphasis"/>
        </w:rPr>
        <w:t xml:space="preserve"> from natural disasters. </w:t>
      </w:r>
      <w:r w:rsidRPr="00604220">
        <w:rPr>
          <w:color w:val="000000" w:themeColor="text1"/>
        </w:rPr>
        <w:t xml:space="preserve">These existing inequalities will only be exacerbated due to climate change, according to the report, which is known as the Fourth National Climate Assessment. We need to take climate change seriously, Richard Branson says </w:t>
      </w:r>
      <w:proofErr w:type="gramStart"/>
      <w:r w:rsidRPr="00604220">
        <w:rPr>
          <w:color w:val="000000" w:themeColor="text1"/>
        </w:rPr>
        <w:t>The</w:t>
      </w:r>
      <w:proofErr w:type="gramEnd"/>
      <w:r w:rsidRPr="00604220">
        <w:rPr>
          <w:color w:val="000000" w:themeColor="text1"/>
        </w:rPr>
        <w:t xml:space="preserve"> report made waves in Washington despite being released the day after Thanksgiving, which prompted speculation that the Trump administration was trying to bury the findings. The assessment is at odds with the views of President Donald Trump, who has historically denied evidence of climate change. Last year, he announced that the U.S. would withdraw from the Paris Agreement, which aims to reduce global greenhouse gas emissions. Earlier this month, he tweeted, “Brutal and Extended Cold Blast could shatter ALL RECORDS – Whatever happened to Global Warming?” On Monday, Trump rejected the report’s findings about climate change’s economic impact. “I don’t believe it,” he told reporters on the White House South Lawn, as he was departing to hold campaign rallies in Mississippi. Several politicians seized on the report’s release as an opportunity to promote their own plans for mitigating climate change. On Twitter, Alexandria Ocasio-Cortez, a Democrat who was elected to represent part of New York City in Congress, touted her Green New Deal proposal, which aims to create a committee in the House that would develop a plan to generate </w:t>
      </w:r>
      <w:proofErr w:type="gramStart"/>
      <w:r w:rsidRPr="00604220">
        <w:rPr>
          <w:color w:val="000000" w:themeColor="text1"/>
        </w:rPr>
        <w:t>all of</w:t>
      </w:r>
      <w:proofErr w:type="gramEnd"/>
      <w:r w:rsidRPr="00604220">
        <w:rPr>
          <w:color w:val="000000" w:themeColor="text1"/>
        </w:rPr>
        <w:t xml:space="preserve"> the country’s electricity from renewable energy. “People are going to die if we don’t start addressing climate change ASAP,” she said in the tweet. Sen. Elizabeth Warren, a potential 2020 Democratic presidential candidate, also tweeted about the Climate Risk Disclosure Act she introduced in September, which would require publicly traded companies to disclose their greenhouse gas emissions</w:t>
      </w:r>
      <w:r w:rsidRPr="00604220">
        <w:rPr>
          <w:color w:val="000000" w:themeColor="text1"/>
          <w:highlight w:val="green"/>
        </w:rPr>
        <w:t xml:space="preserve">. </w:t>
      </w:r>
      <w:r w:rsidRPr="00604220">
        <w:rPr>
          <w:rStyle w:val="Emphasis"/>
          <w:highlight w:val="green"/>
        </w:rPr>
        <w:t>Health and jobs at risk Heart and lung disease, heat stroke and bacterial infections are just a few of the</w:t>
      </w:r>
      <w:r w:rsidRPr="00604220">
        <w:rPr>
          <w:rStyle w:val="Emphasis"/>
        </w:rPr>
        <w:t xml:space="preserve"> health </w:t>
      </w:r>
      <w:r w:rsidRPr="00604220">
        <w:rPr>
          <w:rStyle w:val="Emphasis"/>
          <w:highlight w:val="green"/>
        </w:rPr>
        <w:t>consequences</w:t>
      </w:r>
      <w:r w:rsidRPr="00604220">
        <w:rPr>
          <w:rStyle w:val="Emphasis"/>
        </w:rPr>
        <w:t xml:space="preserve"> associated with climate change. Low-income populations “typically have less access to information, resources, institutions, and other factors to prepare for and avoid the health risks of climate change,</w:t>
      </w:r>
      <w:r w:rsidRPr="00604220">
        <w:rPr>
          <w:color w:val="000000" w:themeColor="text1"/>
        </w:rPr>
        <w:t xml:space="preserve">” the report says, leaving them especially vulnerable. </w:t>
      </w:r>
      <w:r w:rsidRPr="00604220">
        <w:rPr>
          <w:rStyle w:val="Emphasis"/>
          <w:highlight w:val="green"/>
        </w:rPr>
        <w:t>Lack of health insurance among the poor will also intensify the risks of illnesses</w:t>
      </w:r>
      <w:r w:rsidRPr="00604220">
        <w:rPr>
          <w:rStyle w:val="Emphasis"/>
        </w:rPr>
        <w:t xml:space="preserve"> caused by climate change. In urban areas, which produce 80 percent of greenhouse gas emissions in North America, the poor “live in neighborhoods with the greatest exposure to climate and extreme weather events,</w:t>
      </w:r>
      <w:r w:rsidRPr="00604220">
        <w:rPr>
          <w:color w:val="000000" w:themeColor="text1"/>
        </w:rPr>
        <w:t xml:space="preserve">” the report says. This includes </w:t>
      </w:r>
      <w:r w:rsidRPr="00604220">
        <w:rPr>
          <w:rStyle w:val="StyleUnderline"/>
        </w:rPr>
        <w:t>living near pollution sites and in housing developments without sufficient insulation or air conditioning.</w:t>
      </w:r>
      <w:r w:rsidRPr="00604220">
        <w:rPr>
          <w:color w:val="000000" w:themeColor="text1"/>
        </w:rPr>
        <w:t xml:space="preserve"> Additionally, disruptions to infrastructure during natural disasters can have an outsized impact on city residents who rely on public transportation. </w:t>
      </w:r>
      <w:r w:rsidRPr="00604220">
        <w:rPr>
          <w:rStyle w:val="StyleUnderline"/>
        </w:rPr>
        <w:t>Rural areas often have agriculture-dependent economies, so the livelihoods of low-income residents are more vulnerable to changing environmental conditions</w:t>
      </w:r>
      <w:r w:rsidRPr="00604220">
        <w:rPr>
          <w:color w:val="000000" w:themeColor="text1"/>
        </w:rPr>
        <w:t xml:space="preserve">. Many </w:t>
      </w:r>
      <w:r w:rsidRPr="00604220">
        <w:rPr>
          <w:rStyle w:val="StyleUnderline"/>
        </w:rPr>
        <w:t>rural households also suffer from energy poverty,</w:t>
      </w:r>
      <w:r w:rsidRPr="00604220">
        <w:rPr>
          <w:color w:val="000000" w:themeColor="text1"/>
        </w:rPr>
        <w:t xml:space="preserve"> the report states, meaning they “are not able to adequately heat or provide other required energy services in their homes at affordable cost.” </w:t>
      </w:r>
      <w:r w:rsidRPr="00604220">
        <w:rPr>
          <w:rStyle w:val="StyleUnderline"/>
        </w:rPr>
        <w:t>As average temperatures continue to rise, people who cannot affordably cool their houses will continue to feel financial strains. Disasters and ‘green gentrification’</w:t>
      </w:r>
      <w:r w:rsidRPr="00604220">
        <w:rPr>
          <w:color w:val="000000" w:themeColor="text1"/>
        </w:rPr>
        <w:t xml:space="preserve"> Recent storms like Hurricane Florence and Hurricane Harvey, which brought record levels of flooding to coastal areas, also </w:t>
      </w:r>
      <w:r w:rsidRPr="00604220">
        <w:rPr>
          <w:color w:val="000000" w:themeColor="text1"/>
        </w:rPr>
        <w:lastRenderedPageBreak/>
        <w:t xml:space="preserve">exposed inequities in disaster preparedness as poorer communities struggled to rebuild. “Some property owners can afford to modify their homes to withstand current and projected flooding and erosion impacts,” write the report’s authors. “Others who cannot afford to do so are becoming financially tied to houses that are at greater risk of annual flooding.” </w:t>
      </w:r>
      <w:r w:rsidRPr="00604220">
        <w:rPr>
          <w:rStyle w:val="StyleUnderline"/>
        </w:rPr>
        <w:t>Even climate change prevention efforts can reflect existing inequalities, according to the assessment. “</w:t>
      </w:r>
      <w:r w:rsidRPr="00BF73FA">
        <w:rPr>
          <w:rStyle w:val="Emphasis"/>
          <w:highlight w:val="green"/>
        </w:rPr>
        <w:t>Better-resourced communities have created climate offices and programs, while response has lagged in smaller or poorer communities</w:t>
      </w:r>
      <w:r w:rsidRPr="00BF73FA">
        <w:rPr>
          <w:color w:val="000000" w:themeColor="text1"/>
          <w:highlight w:val="green"/>
        </w:rPr>
        <w:t>,</w:t>
      </w:r>
      <w:r w:rsidRPr="00604220">
        <w:rPr>
          <w:color w:val="000000" w:themeColor="text1"/>
        </w:rPr>
        <w:t>” the report says. Infrastructure improvements to protect against climate change can lead to what the report calls “green gentrification,” in which property values rise and low-income residents are pushed out. To combat these inequalities, the report emphasizes the need for government officials to involve residents when developing solutions to climate change. “Decisions about where to prioritize physical protections, install green infrastructure, locate cooling centers, or route public transportation,” should be made with low-income communities in mind, according to the report.</w:t>
      </w:r>
    </w:p>
    <w:p w14:paraId="0777F0C6" w14:textId="77777777" w:rsidR="008A6A62" w:rsidRDefault="008A6A62" w:rsidP="008A6A62">
      <w:pPr>
        <w:spacing w:after="0" w:line="240" w:lineRule="auto"/>
        <w:rPr>
          <w:rFonts w:ascii="Times New Roman" w:eastAsia="Times New Roman" w:hAnsi="Times New Roman" w:cs="Times New Roman"/>
          <w:sz w:val="24"/>
        </w:rPr>
      </w:pPr>
    </w:p>
    <w:sdt>
      <w:sdtPr>
        <w:tag w:val="goog_rdk_40"/>
        <w:id w:val="-562328762"/>
      </w:sdtPr>
      <w:sdtContent>
        <w:p w14:paraId="1F5CA0B7" w14:textId="77777777" w:rsidR="008A6A62" w:rsidRPr="003557BA" w:rsidRDefault="008A6A62" w:rsidP="008A6A62">
          <w:pPr>
            <w:pStyle w:val="Heading4"/>
          </w:pPr>
          <w:proofErr w:type="gramStart"/>
          <w:r>
            <w:t>And,</w:t>
          </w:r>
          <w:proofErr w:type="gramEnd"/>
          <w:r>
            <w:t xml:space="preserve"> global w</w:t>
          </w:r>
          <w:r w:rsidRPr="003557BA">
            <w:t xml:space="preserve">arming causes extinction. </w:t>
          </w:r>
        </w:p>
      </w:sdtContent>
    </w:sdt>
    <w:sdt>
      <w:sdtPr>
        <w:rPr>
          <w:rFonts w:asciiTheme="majorHAnsi" w:hAnsiTheme="majorHAnsi" w:cstheme="majorHAnsi"/>
          <w:color w:val="000000" w:themeColor="text1"/>
        </w:rPr>
        <w:tag w:val="goog_rdk_41"/>
        <w:id w:val="1382438410"/>
      </w:sdtPr>
      <w:sdtContent>
        <w:p w14:paraId="3F8E5C94" w14:textId="77777777" w:rsidR="008A6A62" w:rsidRPr="003557BA" w:rsidRDefault="008A6A62" w:rsidP="008A6A62">
          <w:pPr>
            <w:rPr>
              <w:rFonts w:asciiTheme="majorHAnsi" w:hAnsiTheme="majorHAnsi" w:cstheme="majorHAnsi"/>
              <w:color w:val="000000" w:themeColor="text1"/>
              <w:sz w:val="16"/>
              <w:szCs w:val="16"/>
            </w:rPr>
          </w:pPr>
          <w:r w:rsidRPr="003557BA">
            <w:rPr>
              <w:rFonts w:asciiTheme="majorHAnsi" w:hAnsiTheme="majorHAnsi" w:cstheme="majorHAnsi"/>
              <w:b/>
              <w:color w:val="000000" w:themeColor="text1"/>
              <w:sz w:val="26"/>
              <w:szCs w:val="26"/>
            </w:rPr>
            <w:t>Torres ‘16</w:t>
          </w:r>
          <w:r w:rsidRPr="003557BA">
            <w:rPr>
              <w:rFonts w:asciiTheme="majorHAnsi" w:hAnsiTheme="majorHAnsi" w:cstheme="majorHAnsi"/>
              <w:color w:val="000000" w:themeColor="text1"/>
            </w:rPr>
            <w:t xml:space="preserve"> </w:t>
          </w:r>
          <w:r w:rsidRPr="003557BA">
            <w:rPr>
              <w:rFonts w:asciiTheme="majorHAnsi" w:hAnsiTheme="majorHAnsi" w:cstheme="majorHAnsi"/>
              <w:color w:val="000000" w:themeColor="text1"/>
              <w:sz w:val="16"/>
              <w:szCs w:val="16"/>
            </w:rPr>
            <w:t xml:space="preserve">(Phil, affiliate scholar at the Institute for Ethics and Emerging Technologies founder of the X-Risks Institute “We’re Speeding Toward a Climate Change Catastrophe...and That Makes 2016 the Most Important Election Year in a Generation”, 4/101/6 </w:t>
          </w:r>
          <w:hyperlink r:id="rId23">
            <w:r w:rsidRPr="003557BA">
              <w:rPr>
                <w:rFonts w:asciiTheme="majorHAnsi" w:hAnsiTheme="majorHAnsi" w:cstheme="majorHAnsi"/>
                <w:color w:val="000000" w:themeColor="text1"/>
                <w:sz w:val="16"/>
                <w:szCs w:val="16"/>
              </w:rPr>
              <w:t>http://www.alternet.org/environment/were-speeding-toward-climate-change-catastropheand-makes-2016-most-important-election)</w:t>
            </w:r>
          </w:hyperlink>
          <w:r w:rsidRPr="003557BA">
            <w:rPr>
              <w:rFonts w:asciiTheme="majorHAnsi" w:hAnsiTheme="majorHAnsi" w:cstheme="majorHAnsi"/>
              <w:color w:val="000000" w:themeColor="text1"/>
              <w:sz w:val="16"/>
              <w:szCs w:val="16"/>
            </w:rPr>
            <w:t xml:space="preserve"> / MM</w:t>
          </w:r>
        </w:p>
      </w:sdtContent>
    </w:sdt>
    <w:sdt>
      <w:sdtPr>
        <w:rPr>
          <w:rFonts w:asciiTheme="majorHAnsi" w:hAnsiTheme="majorHAnsi" w:cstheme="majorHAnsi"/>
          <w:color w:val="000000" w:themeColor="text1"/>
        </w:rPr>
        <w:tag w:val="goog_rdk_42"/>
        <w:id w:val="422537153"/>
      </w:sdtPr>
      <w:sdtContent>
        <w:p w14:paraId="53827A46" w14:textId="77777777" w:rsidR="008A6A62" w:rsidRDefault="008A6A62" w:rsidP="008A6A62">
          <w:r w:rsidRPr="003557BA">
            <w:rPr>
              <w:rFonts w:asciiTheme="majorHAnsi" w:hAnsiTheme="majorHAnsi" w:cstheme="majorHAnsi"/>
              <w:color w:val="000000" w:themeColor="text1"/>
              <w:sz w:val="12"/>
              <w:szCs w:val="12"/>
            </w:rPr>
            <w:t xml:space="preserve">But nuclear terrorism probably isn’t </w:t>
          </w:r>
          <w:r w:rsidRPr="003557BA">
            <w:rPr>
              <w:rFonts w:asciiTheme="majorHAnsi" w:hAnsiTheme="majorHAnsi" w:cstheme="majorHAnsi"/>
              <w:color w:val="000000" w:themeColor="text1"/>
              <w:u w:val="single"/>
            </w:rPr>
            <w:t xml:space="preserve">the most significant risk </w:t>
          </w:r>
          <w:r w:rsidRPr="003557BA">
            <w:rPr>
              <w:rFonts w:asciiTheme="majorHAnsi" w:hAnsiTheme="majorHAnsi" w:cstheme="majorHAnsi"/>
              <w:color w:val="000000" w:themeColor="text1"/>
              <w:sz w:val="12"/>
              <w:szCs w:val="12"/>
            </w:rPr>
            <w:t xml:space="preserve">that the 45th president of the United States will have to confront. Rather, </w:t>
          </w:r>
          <w:r w:rsidRPr="003557BA">
            <w:rPr>
              <w:rFonts w:asciiTheme="majorHAnsi" w:hAnsiTheme="majorHAnsi" w:cstheme="majorHAnsi"/>
              <w:color w:val="000000" w:themeColor="text1"/>
              <w:u w:val="single"/>
            </w:rPr>
            <w:t xml:space="preserve">this title goes to the ongoing, </w:t>
          </w:r>
          <w:r w:rsidRPr="003557BA">
            <w:rPr>
              <w:rFonts w:asciiTheme="majorHAnsi" w:hAnsiTheme="majorHAnsi" w:cstheme="majorHAnsi"/>
              <w:color w:val="000000" w:themeColor="text1"/>
              <w:sz w:val="12"/>
              <w:szCs w:val="12"/>
            </w:rPr>
            <w:t xml:space="preserve">slow-motion </w:t>
          </w:r>
          <w:r w:rsidRPr="003557BA">
            <w:rPr>
              <w:rFonts w:asciiTheme="majorHAnsi" w:hAnsiTheme="majorHAnsi" w:cstheme="majorHAnsi"/>
              <w:color w:val="000000" w:themeColor="text1"/>
              <w:u w:val="single"/>
            </w:rPr>
            <w:t xml:space="preserve">catastrophe of </w:t>
          </w:r>
          <w:r w:rsidRPr="003557BA">
            <w:rPr>
              <w:rFonts w:asciiTheme="majorHAnsi" w:hAnsiTheme="majorHAnsi" w:cstheme="majorHAnsi"/>
              <w:color w:val="000000" w:themeColor="text1"/>
              <w:highlight w:val="green"/>
              <w:u w:val="single"/>
            </w:rPr>
            <w:t>anthropogenic climate change</w:t>
          </w:r>
          <w:r w:rsidRPr="003557BA">
            <w:rPr>
              <w:rFonts w:asciiTheme="majorHAnsi" w:hAnsiTheme="majorHAnsi" w:cstheme="majorHAnsi"/>
              <w:color w:val="000000" w:themeColor="text1"/>
              <w:sz w:val="12"/>
              <w:szCs w:val="12"/>
            </w:rPr>
            <w:t xml:space="preserve"> — </w:t>
          </w:r>
          <w:r w:rsidRPr="003557BA">
            <w:rPr>
              <w:rFonts w:asciiTheme="majorHAnsi" w:hAnsiTheme="majorHAnsi" w:cstheme="majorHAnsi"/>
              <w:color w:val="000000" w:themeColor="text1"/>
              <w:u w:val="single"/>
            </w:rPr>
            <w:t xml:space="preserve">a phenomenon that </w:t>
          </w:r>
          <w:r w:rsidRPr="003557BA">
            <w:rPr>
              <w:rFonts w:asciiTheme="majorHAnsi" w:hAnsiTheme="majorHAnsi" w:cstheme="majorHAnsi"/>
              <w:color w:val="000000" w:themeColor="text1"/>
              <w:highlight w:val="green"/>
              <w:u w:val="single"/>
            </w:rPr>
            <w:t>threatens</w:t>
          </w:r>
          <w:r w:rsidRPr="003557BA">
            <w:rPr>
              <w:rFonts w:asciiTheme="majorHAnsi" w:hAnsiTheme="majorHAnsi" w:cstheme="majorHAnsi"/>
              <w:color w:val="000000" w:themeColor="text1"/>
              <w:sz w:val="12"/>
              <w:szCs w:val="12"/>
            </w:rPr>
            <w:t xml:space="preserve"> not just the future prosperity of the U.S., but the </w:t>
          </w:r>
          <w:r w:rsidRPr="003557BA">
            <w:rPr>
              <w:rFonts w:asciiTheme="majorHAnsi" w:eastAsia="Calibri" w:hAnsiTheme="majorHAnsi" w:cstheme="majorHAnsi"/>
              <w:b/>
              <w:color w:val="000000" w:themeColor="text1"/>
              <w:highlight w:val="green"/>
              <w:u w:val="single"/>
            </w:rPr>
            <w:t>survival</w:t>
          </w:r>
          <w:r w:rsidRPr="003557BA">
            <w:rPr>
              <w:rFonts w:asciiTheme="majorHAnsi" w:eastAsia="Calibri" w:hAnsiTheme="majorHAnsi" w:cstheme="majorHAnsi"/>
              <w:b/>
              <w:color w:val="000000" w:themeColor="text1"/>
              <w:u w:val="single"/>
            </w:rPr>
            <w:t xml:space="preserve"> of the entire global village</w:t>
          </w:r>
          <w:r w:rsidRPr="003557BA">
            <w:rPr>
              <w:rFonts w:asciiTheme="majorHAnsi" w:hAnsiTheme="majorHAnsi" w:cstheme="majorHAnsi"/>
              <w:color w:val="000000" w:themeColor="text1"/>
              <w:sz w:val="12"/>
              <w:szCs w:val="12"/>
            </w:rPr>
            <w:t xml:space="preserve">. The fact is that </w:t>
          </w:r>
          <w:r w:rsidRPr="003557BA">
            <w:rPr>
              <w:rFonts w:asciiTheme="majorHAnsi" w:hAnsiTheme="majorHAnsi" w:cstheme="majorHAnsi"/>
              <w:color w:val="000000" w:themeColor="text1"/>
              <w:highlight w:val="green"/>
              <w:u w:val="single"/>
            </w:rPr>
            <w:t>climate change will result in</w:t>
          </w:r>
          <w:r w:rsidRPr="003557BA">
            <w:rPr>
              <w:rFonts w:asciiTheme="majorHAnsi" w:hAnsiTheme="majorHAnsi" w:cstheme="majorHAnsi"/>
              <w:color w:val="000000" w:themeColor="text1"/>
              <w:u w:val="single"/>
            </w:rPr>
            <w:t xml:space="preserve"> a range of catastrophic</w:t>
          </w:r>
          <w:r w:rsidRPr="003557BA">
            <w:rPr>
              <w:rFonts w:asciiTheme="majorHAnsi" w:hAnsiTheme="majorHAnsi" w:cstheme="majorHAnsi"/>
              <w:color w:val="000000" w:themeColor="text1"/>
              <w:sz w:val="12"/>
              <w:szCs w:val="12"/>
            </w:rPr>
            <w:t xml:space="preserve"> </w:t>
          </w:r>
          <w:r w:rsidRPr="003557BA">
            <w:rPr>
              <w:rFonts w:asciiTheme="majorHAnsi" w:hAnsiTheme="majorHAnsi" w:cstheme="majorHAnsi"/>
              <w:color w:val="000000" w:themeColor="text1"/>
              <w:u w:val="single"/>
            </w:rPr>
            <w:t>consequences</w:t>
          </w:r>
          <w:r w:rsidRPr="003557BA">
            <w:rPr>
              <w:rFonts w:asciiTheme="majorHAnsi" w:hAnsiTheme="majorHAnsi" w:cstheme="majorHAnsi"/>
              <w:color w:val="000000" w:themeColor="text1"/>
              <w:sz w:val="12"/>
              <w:szCs w:val="12"/>
            </w:rPr>
            <w:t xml:space="preserve">, including </w:t>
          </w:r>
          <w:r w:rsidRPr="003557BA">
            <w:rPr>
              <w:rFonts w:asciiTheme="majorHAnsi" w:eastAsia="Calibri" w:hAnsiTheme="majorHAnsi" w:cstheme="majorHAnsi"/>
              <w:b/>
              <w:color w:val="000000" w:themeColor="text1"/>
              <w:highlight w:val="green"/>
              <w:u w:val="single"/>
            </w:rPr>
            <w:t>extreme heat waves</w:t>
          </w:r>
          <w:r w:rsidRPr="003557BA">
            <w:rPr>
              <w:rFonts w:asciiTheme="majorHAnsi" w:hAnsiTheme="majorHAnsi" w:cstheme="majorHAnsi"/>
              <w:color w:val="000000" w:themeColor="text1"/>
              <w:sz w:val="12"/>
              <w:szCs w:val="12"/>
            </w:rPr>
            <w:t xml:space="preserve">, the </w:t>
          </w:r>
          <w:r w:rsidRPr="003557BA">
            <w:rPr>
              <w:rFonts w:asciiTheme="majorHAnsi" w:eastAsia="Calibri" w:hAnsiTheme="majorHAnsi" w:cstheme="majorHAnsi"/>
              <w:b/>
              <w:color w:val="000000" w:themeColor="text1"/>
              <w:highlight w:val="green"/>
              <w:u w:val="single"/>
            </w:rPr>
            <w:t>spread of</w:t>
          </w:r>
          <w:r w:rsidRPr="003557BA">
            <w:rPr>
              <w:rFonts w:asciiTheme="majorHAnsi" w:eastAsia="Calibri" w:hAnsiTheme="majorHAnsi" w:cstheme="majorHAnsi"/>
              <w:b/>
              <w:color w:val="000000" w:themeColor="text1"/>
              <w:u w:val="single"/>
            </w:rPr>
            <w:t xml:space="preserve"> infectious </w:t>
          </w:r>
          <w:r w:rsidRPr="003557BA">
            <w:rPr>
              <w:rFonts w:asciiTheme="majorHAnsi" w:eastAsia="Calibri" w:hAnsiTheme="majorHAnsi" w:cstheme="majorHAnsi"/>
              <w:b/>
              <w:color w:val="000000" w:themeColor="text1"/>
              <w:highlight w:val="green"/>
              <w:u w:val="single"/>
            </w:rPr>
            <w:t>disease</w:t>
          </w:r>
          <w:r w:rsidRPr="003557BA">
            <w:rPr>
              <w:rFonts w:asciiTheme="majorHAnsi" w:hAnsiTheme="majorHAnsi" w:cstheme="majorHAnsi"/>
              <w:color w:val="000000" w:themeColor="text1"/>
              <w:sz w:val="12"/>
              <w:szCs w:val="12"/>
            </w:rPr>
            <w:t xml:space="preserve">, </w:t>
          </w:r>
          <w:r w:rsidRPr="003557BA">
            <w:rPr>
              <w:rFonts w:asciiTheme="majorHAnsi" w:eastAsia="Calibri" w:hAnsiTheme="majorHAnsi" w:cstheme="majorHAnsi"/>
              <w:b/>
              <w:color w:val="000000" w:themeColor="text1"/>
              <w:highlight w:val="green"/>
              <w:u w:val="single"/>
            </w:rPr>
            <w:t>megadroughts</w:t>
          </w:r>
          <w:r w:rsidRPr="003557BA">
            <w:rPr>
              <w:rFonts w:asciiTheme="majorHAnsi" w:hAnsiTheme="majorHAnsi" w:cstheme="majorHAnsi"/>
              <w:color w:val="000000" w:themeColor="text1"/>
              <w:sz w:val="12"/>
              <w:szCs w:val="12"/>
            </w:rPr>
            <w:t xml:space="preserve">, coastal </w:t>
          </w:r>
          <w:r w:rsidRPr="003557BA">
            <w:rPr>
              <w:rFonts w:asciiTheme="majorHAnsi" w:eastAsia="Calibri" w:hAnsiTheme="majorHAnsi" w:cstheme="majorHAnsi"/>
              <w:b/>
              <w:color w:val="000000" w:themeColor="text1"/>
              <w:highlight w:val="green"/>
              <w:u w:val="single"/>
            </w:rPr>
            <w:t>flooding</w:t>
          </w:r>
          <w:r w:rsidRPr="003557BA">
            <w:rPr>
              <w:rFonts w:asciiTheme="majorHAnsi" w:hAnsiTheme="majorHAnsi" w:cstheme="majorHAnsi"/>
              <w:color w:val="000000" w:themeColor="text1"/>
              <w:sz w:val="12"/>
              <w:szCs w:val="12"/>
            </w:rPr>
            <w:t xml:space="preserve">, </w:t>
          </w:r>
          <w:r w:rsidRPr="003557BA">
            <w:rPr>
              <w:rFonts w:asciiTheme="majorHAnsi" w:eastAsia="Calibri" w:hAnsiTheme="majorHAnsi" w:cstheme="majorHAnsi"/>
              <w:b/>
              <w:color w:val="000000" w:themeColor="text1"/>
              <w:highlight w:val="green"/>
              <w:u w:val="single"/>
            </w:rPr>
            <w:t>desertification</w:t>
          </w:r>
          <w:r w:rsidRPr="003557BA">
            <w:rPr>
              <w:rFonts w:asciiTheme="majorHAnsi" w:hAnsiTheme="majorHAnsi" w:cstheme="majorHAnsi"/>
              <w:color w:val="000000" w:themeColor="text1"/>
              <w:sz w:val="12"/>
              <w:szCs w:val="12"/>
            </w:rPr>
            <w:t xml:space="preserve">, </w:t>
          </w:r>
          <w:r w:rsidRPr="003557BA">
            <w:rPr>
              <w:rFonts w:asciiTheme="majorHAnsi" w:eastAsia="Calibri" w:hAnsiTheme="majorHAnsi" w:cstheme="majorHAnsi"/>
              <w:b/>
              <w:color w:val="000000" w:themeColor="text1"/>
              <w:highlight w:val="green"/>
              <w:u w:val="single"/>
            </w:rPr>
            <w:t>food supply disruptions</w:t>
          </w:r>
          <w:r w:rsidRPr="003557BA">
            <w:rPr>
              <w:rFonts w:asciiTheme="majorHAnsi" w:hAnsiTheme="majorHAnsi" w:cstheme="majorHAnsi"/>
              <w:color w:val="000000" w:themeColor="text1"/>
              <w:sz w:val="12"/>
              <w:szCs w:val="12"/>
            </w:rPr>
            <w:t xml:space="preserve">, </w:t>
          </w:r>
          <w:r w:rsidRPr="003557BA">
            <w:rPr>
              <w:rFonts w:asciiTheme="majorHAnsi" w:eastAsia="Calibri" w:hAnsiTheme="majorHAnsi" w:cstheme="majorHAnsi"/>
              <w:b/>
              <w:color w:val="000000" w:themeColor="text1"/>
              <w:u w:val="single"/>
            </w:rPr>
            <w:t xml:space="preserve">widespread </w:t>
          </w:r>
          <w:proofErr w:type="spellStart"/>
          <w:r w:rsidRPr="003557BA">
            <w:rPr>
              <w:rFonts w:asciiTheme="majorHAnsi" w:eastAsia="Calibri" w:hAnsiTheme="majorHAnsi" w:cstheme="majorHAnsi"/>
              <w:b/>
              <w:color w:val="000000" w:themeColor="text1"/>
              <w:highlight w:val="green"/>
              <w:u w:val="single"/>
            </w:rPr>
            <w:t>biodiveristy</w:t>
          </w:r>
          <w:proofErr w:type="spellEnd"/>
          <w:r w:rsidRPr="003557BA">
            <w:rPr>
              <w:rFonts w:asciiTheme="majorHAnsi" w:eastAsia="Calibri" w:hAnsiTheme="majorHAnsi" w:cstheme="majorHAnsi"/>
              <w:b/>
              <w:color w:val="000000" w:themeColor="text1"/>
              <w:highlight w:val="green"/>
              <w:u w:val="single"/>
            </w:rPr>
            <w:t xml:space="preserve"> loss</w:t>
          </w:r>
          <w:r w:rsidRPr="003557BA">
            <w:rPr>
              <w:rFonts w:asciiTheme="majorHAnsi" w:hAnsiTheme="majorHAnsi" w:cstheme="majorHAnsi"/>
              <w:color w:val="000000" w:themeColor="text1"/>
              <w:sz w:val="12"/>
              <w:szCs w:val="12"/>
            </w:rPr>
            <w:t xml:space="preserve"> (e.g., the sixth mass extinction), </w:t>
          </w:r>
          <w:r w:rsidRPr="003557BA">
            <w:rPr>
              <w:rFonts w:asciiTheme="majorHAnsi" w:eastAsia="Calibri" w:hAnsiTheme="majorHAnsi" w:cstheme="majorHAnsi"/>
              <w:b/>
              <w:color w:val="000000" w:themeColor="text1"/>
              <w:highlight w:val="green"/>
              <w:u w:val="single"/>
            </w:rPr>
            <w:t>mass migrations</w:t>
          </w:r>
          <w:r w:rsidRPr="003557BA">
            <w:rPr>
              <w:rFonts w:asciiTheme="majorHAnsi" w:hAnsiTheme="majorHAnsi" w:cstheme="majorHAnsi"/>
              <w:color w:val="000000" w:themeColor="text1"/>
              <w:sz w:val="12"/>
              <w:szCs w:val="12"/>
            </w:rPr>
            <w:t xml:space="preserve">, </w:t>
          </w:r>
          <w:r w:rsidRPr="003557BA">
            <w:rPr>
              <w:rFonts w:asciiTheme="majorHAnsi" w:eastAsia="Calibri" w:hAnsiTheme="majorHAnsi" w:cstheme="majorHAnsi"/>
              <w:b/>
              <w:color w:val="000000" w:themeColor="text1"/>
              <w:u w:val="single"/>
            </w:rPr>
            <w:t xml:space="preserve">social </w:t>
          </w:r>
          <w:proofErr w:type="gramStart"/>
          <w:r w:rsidRPr="003557BA">
            <w:rPr>
              <w:rFonts w:asciiTheme="majorHAnsi" w:eastAsia="Calibri" w:hAnsiTheme="majorHAnsi" w:cstheme="majorHAnsi"/>
              <w:b/>
              <w:color w:val="000000" w:themeColor="text1"/>
              <w:u w:val="single"/>
            </w:rPr>
            <w:t>unrest</w:t>
          </w:r>
          <w:proofErr w:type="gramEnd"/>
          <w:r w:rsidRPr="003557BA">
            <w:rPr>
              <w:rFonts w:asciiTheme="majorHAnsi" w:hAnsiTheme="majorHAnsi" w:cstheme="majorHAnsi"/>
              <w:color w:val="000000" w:themeColor="text1"/>
              <w:sz w:val="12"/>
              <w:szCs w:val="12"/>
            </w:rPr>
            <w:t xml:space="preserve"> and </w:t>
          </w:r>
          <w:r w:rsidRPr="003557BA">
            <w:rPr>
              <w:rFonts w:asciiTheme="majorHAnsi" w:eastAsia="Calibri" w:hAnsiTheme="majorHAnsi" w:cstheme="majorHAnsi"/>
              <w:b/>
              <w:color w:val="000000" w:themeColor="text1"/>
              <w:highlight w:val="green"/>
              <w:u w:val="single"/>
            </w:rPr>
            <w:t>political instability</w:t>
          </w:r>
          <w:r w:rsidRPr="003557BA">
            <w:rPr>
              <w:rFonts w:asciiTheme="majorHAnsi" w:hAnsiTheme="majorHAnsi" w:cstheme="majorHAnsi"/>
              <w:color w:val="000000" w:themeColor="text1"/>
              <w:sz w:val="12"/>
              <w:szCs w:val="12"/>
            </w:rPr>
            <w:t xml:space="preserve"> — to name just a few. And multiple high-ranking U.S. officials have affirmed a causal connection between climate change and terrorism. For example, John </w:t>
          </w:r>
          <w:r w:rsidRPr="003557BA">
            <w:rPr>
              <w:rFonts w:asciiTheme="majorHAnsi" w:hAnsiTheme="majorHAnsi" w:cstheme="majorHAnsi"/>
              <w:color w:val="000000" w:themeColor="text1"/>
              <w:u w:val="single"/>
            </w:rPr>
            <w:t>Brennan</w:t>
          </w:r>
          <w:r w:rsidRPr="003557BA">
            <w:rPr>
              <w:rFonts w:asciiTheme="majorHAnsi" w:hAnsiTheme="majorHAnsi" w:cstheme="majorHAnsi"/>
              <w:color w:val="000000" w:themeColor="text1"/>
              <w:sz w:val="12"/>
              <w:szCs w:val="12"/>
            </w:rPr>
            <w:t xml:space="preserve">, the current Director of the CIA, </w:t>
          </w:r>
          <w:r w:rsidRPr="003557BA">
            <w:rPr>
              <w:rFonts w:asciiTheme="majorHAnsi" w:hAnsiTheme="majorHAnsi" w:cstheme="majorHAnsi"/>
              <w:color w:val="000000" w:themeColor="text1"/>
              <w:u w:val="single"/>
            </w:rPr>
            <w:t xml:space="preserve">recently stated that “the impact of </w:t>
          </w:r>
          <w:r w:rsidRPr="003557BA">
            <w:rPr>
              <w:rFonts w:asciiTheme="majorHAnsi" w:hAnsiTheme="majorHAnsi" w:cstheme="majorHAnsi"/>
              <w:color w:val="000000" w:themeColor="text1"/>
              <w:highlight w:val="green"/>
              <w:u w:val="single"/>
            </w:rPr>
            <w:t>climate change</w:t>
          </w:r>
          <w:r w:rsidRPr="003557BA">
            <w:rPr>
              <w:rFonts w:asciiTheme="majorHAnsi" w:hAnsiTheme="majorHAnsi" w:cstheme="majorHAnsi"/>
              <w:color w:val="000000" w:themeColor="text1"/>
              <w:u w:val="single"/>
            </w:rPr>
            <w:t>” is one of the</w:t>
          </w:r>
          <w:r w:rsidRPr="003557BA">
            <w:rPr>
              <w:rFonts w:asciiTheme="majorHAnsi" w:hAnsiTheme="majorHAnsi" w:cstheme="majorHAnsi"/>
              <w:color w:val="000000" w:themeColor="text1"/>
              <w:sz w:val="12"/>
              <w:szCs w:val="12"/>
            </w:rPr>
            <w:t xml:space="preserve"> “deeper </w:t>
          </w:r>
          <w:r w:rsidRPr="003557BA">
            <w:rPr>
              <w:rFonts w:asciiTheme="majorHAnsi" w:hAnsiTheme="majorHAnsi" w:cstheme="majorHAnsi"/>
              <w:color w:val="000000" w:themeColor="text1"/>
              <w:highlight w:val="green"/>
              <w:u w:val="single"/>
            </w:rPr>
            <w:t>causes</w:t>
          </w:r>
          <w:r w:rsidRPr="003557BA">
            <w:rPr>
              <w:rFonts w:asciiTheme="majorHAnsi" w:hAnsiTheme="majorHAnsi" w:cstheme="majorHAnsi"/>
              <w:color w:val="000000" w:themeColor="text1"/>
              <w:u w:val="single"/>
            </w:rPr>
            <w:t xml:space="preserve"> of this rising </w:t>
          </w:r>
          <w:r w:rsidRPr="003557BA">
            <w:rPr>
              <w:rFonts w:asciiTheme="majorHAnsi" w:hAnsiTheme="majorHAnsi" w:cstheme="majorHAnsi"/>
              <w:color w:val="000000" w:themeColor="text1"/>
              <w:highlight w:val="green"/>
              <w:u w:val="single"/>
            </w:rPr>
            <w:t>instability</w:t>
          </w:r>
          <w:r w:rsidRPr="003557BA">
            <w:rPr>
              <w:rFonts w:asciiTheme="majorHAnsi" w:hAnsiTheme="majorHAnsi" w:cstheme="majorHAnsi"/>
              <w:color w:val="000000" w:themeColor="text1"/>
              <w:u w:val="single"/>
            </w:rPr>
            <w:t xml:space="preserve">” </w:t>
          </w:r>
          <w:r w:rsidRPr="003557BA">
            <w:rPr>
              <w:rFonts w:asciiTheme="majorHAnsi" w:hAnsiTheme="majorHAnsi" w:cstheme="majorHAnsi"/>
              <w:color w:val="000000" w:themeColor="text1"/>
              <w:highlight w:val="green"/>
              <w:u w:val="single"/>
            </w:rPr>
            <w:t>in countries like Syria, Iraq, Ukraine</w:t>
          </w:r>
          <w:r w:rsidRPr="003557BA">
            <w:rPr>
              <w:rFonts w:asciiTheme="majorHAnsi" w:hAnsiTheme="majorHAnsi" w:cstheme="majorHAnsi"/>
              <w:color w:val="000000" w:themeColor="text1"/>
              <w:u w:val="single"/>
            </w:rPr>
            <w:t xml:space="preserve">, </w:t>
          </w:r>
          <w:proofErr w:type="gramStart"/>
          <w:r w:rsidRPr="003557BA">
            <w:rPr>
              <w:rFonts w:asciiTheme="majorHAnsi" w:hAnsiTheme="majorHAnsi" w:cstheme="majorHAnsi"/>
              <w:color w:val="000000" w:themeColor="text1"/>
              <w:u w:val="single"/>
            </w:rPr>
            <w:t>Yemen</w:t>
          </w:r>
          <w:proofErr w:type="gramEnd"/>
          <w:r w:rsidRPr="003557BA">
            <w:rPr>
              <w:rFonts w:asciiTheme="majorHAnsi" w:hAnsiTheme="majorHAnsi" w:cstheme="majorHAnsi"/>
              <w:color w:val="000000" w:themeColor="text1"/>
              <w:u w:val="single"/>
            </w:rPr>
            <w:t xml:space="preserve"> and Libya. </w:t>
          </w:r>
          <w:r w:rsidRPr="003557BA">
            <w:rPr>
              <w:rFonts w:asciiTheme="majorHAnsi" w:hAnsiTheme="majorHAnsi" w:cstheme="majorHAnsi"/>
              <w:color w:val="000000" w:themeColor="text1"/>
              <w:sz w:val="12"/>
              <w:szCs w:val="12"/>
            </w:rPr>
            <w:t xml:space="preserve">Similarly, Chuck </w:t>
          </w:r>
          <w:r w:rsidRPr="003557BA">
            <w:rPr>
              <w:rFonts w:asciiTheme="majorHAnsi" w:hAnsiTheme="majorHAnsi" w:cstheme="majorHAnsi"/>
              <w:color w:val="000000" w:themeColor="text1"/>
              <w:u w:val="single"/>
            </w:rPr>
            <w:t>Hagel</w:t>
          </w:r>
          <w:r w:rsidRPr="003557BA">
            <w:rPr>
              <w:rFonts w:asciiTheme="majorHAnsi" w:hAnsiTheme="majorHAnsi" w:cstheme="majorHAnsi"/>
              <w:color w:val="000000" w:themeColor="text1"/>
              <w:sz w:val="12"/>
              <w:szCs w:val="12"/>
            </w:rPr>
            <w:t xml:space="preserve">, the former secretary of defense, </w:t>
          </w:r>
          <w:r w:rsidRPr="003557BA">
            <w:rPr>
              <w:rFonts w:asciiTheme="majorHAnsi" w:hAnsiTheme="majorHAnsi" w:cstheme="majorHAnsi"/>
              <w:color w:val="000000" w:themeColor="text1"/>
              <w:u w:val="single"/>
            </w:rPr>
            <w:t xml:space="preserve">describes climate change </w:t>
          </w:r>
          <w:r w:rsidRPr="003557BA">
            <w:rPr>
              <w:rFonts w:asciiTheme="majorHAnsi" w:hAnsiTheme="majorHAnsi" w:cstheme="majorHAnsi"/>
              <w:color w:val="000000" w:themeColor="text1"/>
              <w:highlight w:val="green"/>
              <w:u w:val="single"/>
            </w:rPr>
            <w:t>as a “threat multiplier</w:t>
          </w:r>
          <w:r w:rsidRPr="003557BA">
            <w:rPr>
              <w:rFonts w:asciiTheme="majorHAnsi" w:hAnsiTheme="majorHAnsi" w:cstheme="majorHAnsi"/>
              <w:color w:val="000000" w:themeColor="text1"/>
              <w:sz w:val="12"/>
              <w:szCs w:val="12"/>
            </w:rPr>
            <w:t xml:space="preserve">” that “has the potential to exacerbate many of the challenges we are dealing with today — from infectious disease to terrorism.” And the Department of Defense notes in a 2015 report that “Global climate change will aggravate problems such as poverty, social tensions, environmental degradation, ineffectual leadership and weak political institutions that threaten stability in a number of countries.” Consider some recent data that underline the fact that climate change is a “clear and present danger.” As of this writing, the hottest month on record was last February. It completely “obliterated” the previous “all-time global temperature record” set by — take a guess — January 2016. And January 2016 beat the previous records set by October, </w:t>
          </w:r>
          <w:proofErr w:type="gramStart"/>
          <w:r w:rsidRPr="003557BA">
            <w:rPr>
              <w:rFonts w:asciiTheme="majorHAnsi" w:hAnsiTheme="majorHAnsi" w:cstheme="majorHAnsi"/>
              <w:color w:val="000000" w:themeColor="text1"/>
              <w:sz w:val="12"/>
              <w:szCs w:val="12"/>
            </w:rPr>
            <w:t>November</w:t>
          </w:r>
          <w:proofErr w:type="gramEnd"/>
          <w:r w:rsidRPr="003557BA">
            <w:rPr>
              <w:rFonts w:asciiTheme="majorHAnsi" w:hAnsiTheme="majorHAnsi" w:cstheme="majorHAnsi"/>
              <w:color w:val="000000" w:themeColor="text1"/>
              <w:sz w:val="12"/>
              <w:szCs w:val="12"/>
            </w:rPr>
            <w:t xml:space="preserve"> and December 2015. Similarly, the hottest 16 years on record have all occurred since 2000, with only a single exception (1998). The current record-holder is 2015, followed by 2014, 2010 and 2013, but it appears that 2016 could be even hotter than 2015. </w:t>
          </w:r>
          <w:proofErr w:type="gramStart"/>
          <w:r w:rsidRPr="003557BA">
            <w:rPr>
              <w:rFonts w:asciiTheme="majorHAnsi" w:hAnsiTheme="majorHAnsi" w:cstheme="majorHAnsi"/>
              <w:color w:val="000000" w:themeColor="text1"/>
              <w:sz w:val="12"/>
              <w:szCs w:val="12"/>
            </w:rPr>
            <w:t>This being said, climate</w:t>
          </w:r>
          <w:proofErr w:type="gramEnd"/>
          <w:r w:rsidRPr="003557BA">
            <w:rPr>
              <w:rFonts w:asciiTheme="majorHAnsi" w:hAnsiTheme="majorHAnsi" w:cstheme="majorHAnsi"/>
              <w:color w:val="000000" w:themeColor="text1"/>
              <w:sz w:val="12"/>
              <w:szCs w:val="12"/>
            </w:rPr>
            <w:t xml:space="preserve"> change isn’t just a “present” danger with implications for human well-being this century. </w:t>
          </w:r>
          <w:r w:rsidRPr="003557BA">
            <w:rPr>
              <w:rFonts w:asciiTheme="majorHAnsi" w:hAnsiTheme="majorHAnsi" w:cstheme="majorHAnsi"/>
              <w:color w:val="000000" w:themeColor="text1"/>
              <w:u w:val="single"/>
            </w:rPr>
            <w:t>As a 2016 paper</w:t>
          </w:r>
          <w:r w:rsidRPr="003557BA">
            <w:rPr>
              <w:rFonts w:asciiTheme="majorHAnsi" w:hAnsiTheme="majorHAnsi" w:cstheme="majorHAnsi"/>
              <w:color w:val="000000" w:themeColor="text1"/>
              <w:sz w:val="12"/>
              <w:szCs w:val="12"/>
            </w:rPr>
            <w:t xml:space="preserve"> </w:t>
          </w:r>
          <w:r w:rsidRPr="003557BA">
            <w:rPr>
              <w:rFonts w:asciiTheme="majorHAnsi" w:hAnsiTheme="majorHAnsi" w:cstheme="majorHAnsi"/>
              <w:color w:val="000000" w:themeColor="text1"/>
              <w:u w:val="single"/>
            </w:rPr>
            <w:t>published in Nature points out</w:t>
          </w:r>
          <w:r w:rsidRPr="003557BA">
            <w:rPr>
              <w:rFonts w:asciiTheme="majorHAnsi" w:hAnsiTheme="majorHAnsi" w:cstheme="majorHAnsi"/>
              <w:color w:val="000000" w:themeColor="text1"/>
              <w:sz w:val="12"/>
              <w:szCs w:val="12"/>
            </w:rPr>
            <w:t xml:space="preserve">, </w:t>
          </w:r>
          <w:r w:rsidRPr="003557BA">
            <w:rPr>
              <w:rFonts w:asciiTheme="majorHAnsi" w:hAnsiTheme="majorHAnsi" w:cstheme="majorHAnsi"/>
              <w:color w:val="000000" w:themeColor="text1"/>
              <w:u w:val="single"/>
            </w:rPr>
            <w:t xml:space="preserve">the fossil fuels that we’re burning right now could affect </w:t>
          </w:r>
          <w:r w:rsidRPr="003557BA">
            <w:rPr>
              <w:rFonts w:asciiTheme="majorHAnsi" w:eastAsia="Calibri" w:hAnsiTheme="majorHAnsi" w:cstheme="majorHAnsi"/>
              <w:b/>
              <w:color w:val="000000" w:themeColor="text1"/>
              <w:u w:val="single"/>
            </w:rPr>
            <w:t>future generations for up to 10,000 years</w:t>
          </w:r>
          <w:r w:rsidRPr="003557BA">
            <w:rPr>
              <w:rFonts w:asciiTheme="majorHAnsi" w:hAnsiTheme="majorHAnsi" w:cstheme="majorHAnsi"/>
              <w:color w:val="000000" w:themeColor="text1"/>
              <w:sz w:val="12"/>
              <w:szCs w:val="12"/>
            </w:rPr>
            <w:t>. We are, in other words, “</w:t>
          </w:r>
          <w:r w:rsidRPr="003557BA">
            <w:rPr>
              <w:rFonts w:asciiTheme="majorHAnsi" w:hAnsiTheme="majorHAnsi" w:cstheme="majorHAnsi"/>
              <w:color w:val="000000" w:themeColor="text1"/>
              <w:u w:val="single"/>
            </w:rPr>
            <w:t>imposing adverse changes on more humans than have ever existed</w:t>
          </w:r>
          <w:r w:rsidRPr="003557BA">
            <w:rPr>
              <w:rFonts w:asciiTheme="majorHAnsi" w:hAnsiTheme="majorHAnsi" w:cstheme="majorHAnsi"/>
              <w:color w:val="000000" w:themeColor="text1"/>
              <w:sz w:val="12"/>
              <w:szCs w:val="12"/>
            </w:rPr>
            <w:t xml:space="preserve">.” To quote </w:t>
          </w:r>
          <w:r w:rsidRPr="003557BA">
            <w:rPr>
              <w:rFonts w:asciiTheme="majorHAnsi" w:hAnsiTheme="majorHAnsi" w:cstheme="majorHAnsi"/>
              <w:color w:val="000000" w:themeColor="text1"/>
              <w:u w:val="single"/>
            </w:rPr>
            <w:t>the study, co-authored by more than 20 scientists</w:t>
          </w:r>
          <w:r w:rsidRPr="003557BA">
            <w:rPr>
              <w:rFonts w:asciiTheme="majorHAnsi" w:hAnsiTheme="majorHAnsi" w:cstheme="majorHAnsi"/>
              <w:color w:val="000000" w:themeColor="text1"/>
              <w:sz w:val="12"/>
              <w:szCs w:val="12"/>
            </w:rPr>
            <w:t xml:space="preserve"> from around the world, at length: “</w:t>
          </w:r>
          <w:r w:rsidRPr="003557BA">
            <w:rPr>
              <w:rFonts w:asciiTheme="majorHAnsi" w:hAnsiTheme="majorHAnsi" w:cstheme="majorHAnsi"/>
              <w:color w:val="000000" w:themeColor="text1"/>
              <w:highlight w:val="green"/>
              <w:u w:val="single"/>
            </w:rPr>
            <w:t xml:space="preserve">The next few decades offer </w:t>
          </w:r>
          <w:r w:rsidRPr="003557BA">
            <w:rPr>
              <w:rFonts w:asciiTheme="majorHAnsi" w:eastAsia="Calibri" w:hAnsiTheme="majorHAnsi" w:cstheme="majorHAnsi"/>
              <w:b/>
              <w:color w:val="000000" w:themeColor="text1"/>
              <w:highlight w:val="green"/>
              <w:u w:val="single"/>
            </w:rPr>
            <w:t>a brief window of opportunity</w:t>
          </w:r>
          <w:r w:rsidRPr="003557BA">
            <w:rPr>
              <w:rFonts w:asciiTheme="majorHAnsi" w:hAnsiTheme="majorHAnsi" w:cstheme="majorHAnsi"/>
              <w:color w:val="000000" w:themeColor="text1"/>
              <w:highlight w:val="green"/>
              <w:u w:val="single"/>
            </w:rPr>
            <w:t xml:space="preserve"> to minimize</w:t>
          </w:r>
          <w:r w:rsidRPr="003557BA">
            <w:rPr>
              <w:rFonts w:asciiTheme="majorHAnsi" w:hAnsiTheme="majorHAnsi" w:cstheme="majorHAnsi"/>
              <w:color w:val="000000" w:themeColor="text1"/>
              <w:u w:val="single"/>
            </w:rPr>
            <w:t xml:space="preserve"> </w:t>
          </w:r>
          <w:r w:rsidRPr="003557BA">
            <w:rPr>
              <w:rFonts w:asciiTheme="majorHAnsi" w:eastAsia="Calibri" w:hAnsiTheme="majorHAnsi" w:cstheme="majorHAnsi"/>
              <w:b/>
              <w:color w:val="000000" w:themeColor="text1"/>
              <w:u w:val="single"/>
            </w:rPr>
            <w:t xml:space="preserve">large-scale and </w:t>
          </w:r>
          <w:r w:rsidRPr="003557BA">
            <w:rPr>
              <w:rFonts w:asciiTheme="majorHAnsi" w:hAnsiTheme="majorHAnsi" w:cstheme="majorHAnsi"/>
              <w:color w:val="000000" w:themeColor="text1"/>
              <w:u w:val="single"/>
            </w:rPr>
            <w:t xml:space="preserve">potentially </w:t>
          </w:r>
          <w:r w:rsidRPr="003557BA">
            <w:rPr>
              <w:rFonts w:asciiTheme="majorHAnsi" w:hAnsiTheme="majorHAnsi" w:cstheme="majorHAnsi"/>
              <w:color w:val="000000" w:themeColor="text1"/>
              <w:highlight w:val="green"/>
              <w:u w:val="single"/>
            </w:rPr>
            <w:t>catastrophic climate change</w:t>
          </w:r>
          <w:r w:rsidRPr="003557BA">
            <w:rPr>
              <w:rFonts w:asciiTheme="majorHAnsi" w:hAnsiTheme="majorHAnsi" w:cstheme="majorHAnsi"/>
              <w:color w:val="000000" w:themeColor="text1"/>
              <w:u w:val="single"/>
            </w:rPr>
            <w:t xml:space="preserve"> that will extend </w:t>
          </w:r>
          <w:r w:rsidRPr="003557BA">
            <w:rPr>
              <w:rFonts w:asciiTheme="majorHAnsi" w:eastAsia="Calibri" w:hAnsiTheme="majorHAnsi" w:cstheme="majorHAnsi"/>
              <w:b/>
              <w:color w:val="000000" w:themeColor="text1"/>
              <w:u w:val="single"/>
            </w:rPr>
            <w:t>longer than the entire history of human civilization thus far.</w:t>
          </w:r>
          <w:r w:rsidRPr="003557BA">
            <w:rPr>
              <w:rFonts w:asciiTheme="majorHAnsi" w:hAnsiTheme="majorHAnsi" w:cstheme="majorHAnsi"/>
              <w:color w:val="000000" w:themeColor="text1"/>
              <w:u w:val="single"/>
            </w:rPr>
            <w:t xml:space="preserve"> </w:t>
          </w:r>
          <w:r w:rsidRPr="003557BA">
            <w:rPr>
              <w:rFonts w:asciiTheme="majorHAnsi" w:hAnsiTheme="majorHAnsi" w:cstheme="majorHAnsi"/>
              <w:color w:val="000000" w:themeColor="text1"/>
              <w:highlight w:val="green"/>
              <w:u w:val="single"/>
            </w:rPr>
            <w:t>Policy decisions</w:t>
          </w:r>
          <w:r w:rsidRPr="003557BA">
            <w:rPr>
              <w:rFonts w:asciiTheme="majorHAnsi" w:hAnsiTheme="majorHAnsi" w:cstheme="majorHAnsi"/>
              <w:color w:val="000000" w:themeColor="text1"/>
              <w:u w:val="single"/>
            </w:rPr>
            <w:t xml:space="preserve"> made </w:t>
          </w:r>
          <w:r w:rsidRPr="003557BA">
            <w:rPr>
              <w:rFonts w:asciiTheme="majorHAnsi" w:hAnsiTheme="majorHAnsi" w:cstheme="majorHAnsi"/>
              <w:color w:val="000000" w:themeColor="text1"/>
              <w:highlight w:val="green"/>
              <w:u w:val="single"/>
            </w:rPr>
            <w:t xml:space="preserve">during this window are likely to result in changes to Earth’s climate system </w:t>
          </w:r>
          <w:r w:rsidRPr="003557BA">
            <w:rPr>
              <w:rFonts w:asciiTheme="majorHAnsi" w:eastAsia="Calibri" w:hAnsiTheme="majorHAnsi" w:cstheme="majorHAnsi"/>
              <w:b/>
              <w:color w:val="000000" w:themeColor="text1"/>
              <w:highlight w:val="green"/>
              <w:u w:val="single"/>
            </w:rPr>
            <w:t>measured in millennia</w:t>
          </w:r>
          <w:r w:rsidRPr="003557BA">
            <w:rPr>
              <w:rFonts w:asciiTheme="majorHAnsi" w:eastAsia="Calibri" w:hAnsiTheme="majorHAnsi" w:cstheme="majorHAnsi"/>
              <w:b/>
              <w:color w:val="000000" w:themeColor="text1"/>
              <w:u w:val="single"/>
            </w:rPr>
            <w:t xml:space="preserve"> rather than human lifespans</w:t>
          </w:r>
          <w:r w:rsidRPr="003557BA">
            <w:rPr>
              <w:rFonts w:asciiTheme="majorHAnsi" w:hAnsiTheme="majorHAnsi" w:cstheme="majorHAnsi"/>
              <w:color w:val="000000" w:themeColor="text1"/>
              <w:sz w:val="12"/>
              <w:szCs w:val="12"/>
            </w:rPr>
            <w:t xml:space="preserve">, </w:t>
          </w:r>
          <w:r w:rsidRPr="003557BA">
            <w:rPr>
              <w:rFonts w:asciiTheme="majorHAnsi" w:hAnsiTheme="majorHAnsi" w:cstheme="majorHAnsi"/>
              <w:color w:val="000000" w:themeColor="text1"/>
              <w:u w:val="single"/>
            </w:rPr>
            <w:t>with associated socioeconomic and ecological impacts</w:t>
          </w:r>
          <w:r w:rsidRPr="003557BA">
            <w:rPr>
              <w:rFonts w:asciiTheme="majorHAnsi" w:hAnsiTheme="majorHAnsi" w:cstheme="majorHAnsi"/>
              <w:color w:val="000000" w:themeColor="text1"/>
              <w:sz w:val="12"/>
              <w:szCs w:val="12"/>
            </w:rPr>
            <w:t xml:space="preserve"> </w:t>
          </w:r>
          <w:r w:rsidRPr="003557BA">
            <w:rPr>
              <w:rFonts w:asciiTheme="majorHAnsi" w:hAnsiTheme="majorHAnsi" w:cstheme="majorHAnsi"/>
              <w:color w:val="000000" w:themeColor="text1"/>
              <w:u w:val="single"/>
            </w:rPr>
            <w:t>that will exacerbate the risks and damages to society and ecosystems</w:t>
          </w:r>
          <w:r w:rsidRPr="003557BA">
            <w:rPr>
              <w:rFonts w:asciiTheme="majorHAnsi" w:hAnsiTheme="majorHAnsi" w:cstheme="majorHAnsi"/>
              <w:color w:val="000000" w:themeColor="text1"/>
              <w:sz w:val="12"/>
              <w:szCs w:val="12"/>
            </w:rPr>
            <w:t xml:space="preserve"> that are </w:t>
          </w:r>
          <w:r w:rsidRPr="003557BA">
            <w:rPr>
              <w:rFonts w:asciiTheme="majorHAnsi" w:hAnsiTheme="majorHAnsi" w:cstheme="majorHAnsi"/>
              <w:color w:val="000000" w:themeColor="text1"/>
              <w:u w:val="single"/>
            </w:rPr>
            <w:t xml:space="preserve">projected for the twenty-first century and propagate </w:t>
          </w:r>
          <w:r w:rsidRPr="003557BA">
            <w:rPr>
              <w:rFonts w:asciiTheme="majorHAnsi" w:eastAsia="Calibri" w:hAnsiTheme="majorHAnsi" w:cstheme="majorHAnsi"/>
              <w:b/>
              <w:color w:val="000000" w:themeColor="text1"/>
              <w:u w:val="single"/>
            </w:rPr>
            <w:t>into the future for many thousands of years.”</w:t>
          </w:r>
        </w:p>
      </w:sdtContent>
    </w:sdt>
    <w:p w14:paraId="4F99A778" w14:textId="77777777" w:rsidR="008A6A62" w:rsidRDefault="008A6A62" w:rsidP="008A6A62">
      <w:pPr>
        <w:pStyle w:val="Heading2"/>
        <w:jc w:val="left"/>
      </w:pPr>
    </w:p>
    <w:p w14:paraId="54BA90D7" w14:textId="77777777" w:rsidR="008A6A62" w:rsidRDefault="008A6A62" w:rsidP="008A6A62">
      <w:pPr>
        <w:pStyle w:val="Heading2"/>
        <w:jc w:val="left"/>
      </w:pPr>
    </w:p>
    <w:p w14:paraId="740DF1F3" w14:textId="11B79C9A" w:rsidR="001C7D75" w:rsidRPr="000D1BA0" w:rsidRDefault="001C7D75" w:rsidP="000D1BA0">
      <w:pPr>
        <w:rPr>
          <w:rFonts w:eastAsia="Times New Roman"/>
          <w:color w:val="000000" w:themeColor="text1"/>
          <w:spacing w:val="-3"/>
          <w:sz w:val="16"/>
          <w:szCs w:val="16"/>
        </w:rPr>
      </w:pPr>
    </w:p>
    <w:sectPr w:rsidR="001C7D75" w:rsidRPr="000D1B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altName w:val="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27"/>
  </w:num>
  <w:num w:numId="14">
    <w:abstractNumId w:val="18"/>
  </w:num>
  <w:num w:numId="15">
    <w:abstractNumId w:val="20"/>
  </w:num>
  <w:num w:numId="16">
    <w:abstractNumId w:val="25"/>
  </w:num>
  <w:num w:numId="17">
    <w:abstractNumId w:val="11"/>
  </w:num>
  <w:num w:numId="18">
    <w:abstractNumId w:val="16"/>
  </w:num>
  <w:num w:numId="19">
    <w:abstractNumId w:val="26"/>
  </w:num>
  <w:num w:numId="20">
    <w:abstractNumId w:val="24"/>
  </w:num>
  <w:num w:numId="21">
    <w:abstractNumId w:val="29"/>
  </w:num>
  <w:num w:numId="22">
    <w:abstractNumId w:val="21"/>
  </w:num>
  <w:num w:numId="23">
    <w:abstractNumId w:val="22"/>
  </w:num>
  <w:num w:numId="24">
    <w:abstractNumId w:val="12"/>
  </w:num>
  <w:num w:numId="25">
    <w:abstractNumId w:val="19"/>
  </w:num>
  <w:num w:numId="26">
    <w:abstractNumId w:val="23"/>
  </w:num>
  <w:num w:numId="27">
    <w:abstractNumId w:val="15"/>
  </w:num>
  <w:num w:numId="28">
    <w:abstractNumId w:val="28"/>
  </w:num>
  <w:num w:numId="29">
    <w:abstractNumId w:val="13"/>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00BA4"/>
    <w:rsid w:val="000139A3"/>
    <w:rsid w:val="000D1BA0"/>
    <w:rsid w:val="00100833"/>
    <w:rsid w:val="00104529"/>
    <w:rsid w:val="00105942"/>
    <w:rsid w:val="00107396"/>
    <w:rsid w:val="00144A4C"/>
    <w:rsid w:val="00176AB0"/>
    <w:rsid w:val="00177B7D"/>
    <w:rsid w:val="0018322D"/>
    <w:rsid w:val="001B5776"/>
    <w:rsid w:val="001C7D75"/>
    <w:rsid w:val="001D2FC8"/>
    <w:rsid w:val="001E0F14"/>
    <w:rsid w:val="001E527A"/>
    <w:rsid w:val="001F2EFC"/>
    <w:rsid w:val="001F78CE"/>
    <w:rsid w:val="002266C4"/>
    <w:rsid w:val="0023643A"/>
    <w:rsid w:val="00251FC7"/>
    <w:rsid w:val="002855A7"/>
    <w:rsid w:val="002B146A"/>
    <w:rsid w:val="002B5E17"/>
    <w:rsid w:val="002C7323"/>
    <w:rsid w:val="00315690"/>
    <w:rsid w:val="00316B75"/>
    <w:rsid w:val="00325646"/>
    <w:rsid w:val="003454C1"/>
    <w:rsid w:val="003460F2"/>
    <w:rsid w:val="0035505B"/>
    <w:rsid w:val="0038158C"/>
    <w:rsid w:val="003902BA"/>
    <w:rsid w:val="00393613"/>
    <w:rsid w:val="003A09E2"/>
    <w:rsid w:val="003B2E43"/>
    <w:rsid w:val="00407037"/>
    <w:rsid w:val="004605D6"/>
    <w:rsid w:val="00474C4A"/>
    <w:rsid w:val="004C60E8"/>
    <w:rsid w:val="004E3579"/>
    <w:rsid w:val="004E728B"/>
    <w:rsid w:val="004F39E0"/>
    <w:rsid w:val="00537BD5"/>
    <w:rsid w:val="0057268A"/>
    <w:rsid w:val="005A6788"/>
    <w:rsid w:val="005D2912"/>
    <w:rsid w:val="005E4B20"/>
    <w:rsid w:val="006065BD"/>
    <w:rsid w:val="006333A8"/>
    <w:rsid w:val="00645FA9"/>
    <w:rsid w:val="00647866"/>
    <w:rsid w:val="00665003"/>
    <w:rsid w:val="006A2AD0"/>
    <w:rsid w:val="006C2375"/>
    <w:rsid w:val="006D4ECC"/>
    <w:rsid w:val="00722258"/>
    <w:rsid w:val="007243E5"/>
    <w:rsid w:val="00766EA0"/>
    <w:rsid w:val="007A2226"/>
    <w:rsid w:val="007D2179"/>
    <w:rsid w:val="007F5B66"/>
    <w:rsid w:val="00811F3F"/>
    <w:rsid w:val="00823A1C"/>
    <w:rsid w:val="00835325"/>
    <w:rsid w:val="00845B9D"/>
    <w:rsid w:val="00860984"/>
    <w:rsid w:val="008A6A62"/>
    <w:rsid w:val="008B1C97"/>
    <w:rsid w:val="008B3ECB"/>
    <w:rsid w:val="008B4E85"/>
    <w:rsid w:val="008C1B2E"/>
    <w:rsid w:val="0091627E"/>
    <w:rsid w:val="009265AA"/>
    <w:rsid w:val="00931E66"/>
    <w:rsid w:val="00943543"/>
    <w:rsid w:val="0097032B"/>
    <w:rsid w:val="009A46DD"/>
    <w:rsid w:val="009C63E9"/>
    <w:rsid w:val="009D2EAD"/>
    <w:rsid w:val="009D54B2"/>
    <w:rsid w:val="009E1922"/>
    <w:rsid w:val="009F7ED2"/>
    <w:rsid w:val="00A93661"/>
    <w:rsid w:val="00A95652"/>
    <w:rsid w:val="00AC0AB8"/>
    <w:rsid w:val="00B33C6D"/>
    <w:rsid w:val="00B4508F"/>
    <w:rsid w:val="00B55AD5"/>
    <w:rsid w:val="00B7336E"/>
    <w:rsid w:val="00B8057C"/>
    <w:rsid w:val="00BD6238"/>
    <w:rsid w:val="00BF593B"/>
    <w:rsid w:val="00BF773A"/>
    <w:rsid w:val="00BF7E81"/>
    <w:rsid w:val="00C13773"/>
    <w:rsid w:val="00C17CC8"/>
    <w:rsid w:val="00C720CD"/>
    <w:rsid w:val="00C83417"/>
    <w:rsid w:val="00C9604F"/>
    <w:rsid w:val="00CA19AA"/>
    <w:rsid w:val="00CC5298"/>
    <w:rsid w:val="00CD736E"/>
    <w:rsid w:val="00CD798D"/>
    <w:rsid w:val="00CE161E"/>
    <w:rsid w:val="00CF59A8"/>
    <w:rsid w:val="00D325A9"/>
    <w:rsid w:val="00D36A8A"/>
    <w:rsid w:val="00D37678"/>
    <w:rsid w:val="00D61409"/>
    <w:rsid w:val="00D6691E"/>
    <w:rsid w:val="00D71170"/>
    <w:rsid w:val="00DA1C92"/>
    <w:rsid w:val="00DA25D4"/>
    <w:rsid w:val="00DA4FFA"/>
    <w:rsid w:val="00DA6538"/>
    <w:rsid w:val="00E04BAA"/>
    <w:rsid w:val="00E15E75"/>
    <w:rsid w:val="00E3497C"/>
    <w:rsid w:val="00E37675"/>
    <w:rsid w:val="00E5262C"/>
    <w:rsid w:val="00EA342E"/>
    <w:rsid w:val="00EC7DC4"/>
    <w:rsid w:val="00ED30CF"/>
    <w:rsid w:val="00F00BA4"/>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57B6A"/>
  <w15:chartTrackingRefBased/>
  <w15:docId w15:val="{D6DF3116-4DE7-4635-9889-3FC1BB026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C7323"/>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2C73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2C73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C73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Ch"/>
    <w:basedOn w:val="Normal"/>
    <w:next w:val="Normal"/>
    <w:link w:val="Heading4Char"/>
    <w:uiPriority w:val="99"/>
    <w:unhideWhenUsed/>
    <w:qFormat/>
    <w:rsid w:val="002C732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35505B"/>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35505B"/>
    <w:pPr>
      <w:keepNext/>
      <w:keepLines/>
      <w:spacing w:before="200" w:after="40"/>
      <w:outlineLvl w:val="5"/>
    </w:pPr>
    <w:rPr>
      <w:b/>
      <w:sz w:val="20"/>
      <w:szCs w:val="20"/>
    </w:rPr>
  </w:style>
  <w:style w:type="character" w:default="1" w:styleId="DefaultParagraphFont">
    <w:name w:val="Default Paragraph Font"/>
    <w:uiPriority w:val="1"/>
    <w:unhideWhenUsed/>
    <w:rsid w:val="002C73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7323"/>
  </w:style>
  <w:style w:type="character" w:customStyle="1" w:styleId="Heading1Char">
    <w:name w:val="Heading 1 Char"/>
    <w:aliases w:val="Pocket Char"/>
    <w:basedOn w:val="DefaultParagraphFont"/>
    <w:link w:val="Heading1"/>
    <w:uiPriority w:val="9"/>
    <w:rsid w:val="002C732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2C7323"/>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2C732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9"/>
    <w:rsid w:val="002C7323"/>
    <w:rPr>
      <w:rFonts w:ascii="Calibri" w:eastAsiaTheme="majorEastAsia" w:hAnsi="Calibri" w:cstheme="majorBidi"/>
      <w:b/>
      <w:bCs/>
      <w:sz w:val="26"/>
      <w:szCs w:val="26"/>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s"/>
    <w:basedOn w:val="DefaultParagraphFont"/>
    <w:link w:val="textbold"/>
    <w:uiPriority w:val="20"/>
    <w:qFormat/>
    <w:rsid w:val="002C7323"/>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C732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2C7323"/>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2C7323"/>
    <w:rPr>
      <w:color w:val="auto"/>
      <w:u w:val="none"/>
    </w:rPr>
  </w:style>
  <w:style w:type="character" w:styleId="FollowedHyperlink">
    <w:name w:val="FollowedHyperlink"/>
    <w:basedOn w:val="DefaultParagraphFont"/>
    <w:uiPriority w:val="99"/>
    <w:semiHidden/>
    <w:unhideWhenUsed/>
    <w:rsid w:val="002C7323"/>
    <w:rPr>
      <w:color w:val="auto"/>
      <w:u w:val="none"/>
    </w:rPr>
  </w:style>
  <w:style w:type="paragraph" w:customStyle="1" w:styleId="paragraph">
    <w:name w:val="paragraph"/>
    <w:basedOn w:val="Normal"/>
    <w:rsid w:val="00F00BA4"/>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F00BA4"/>
  </w:style>
  <w:style w:type="character" w:customStyle="1" w:styleId="eop">
    <w:name w:val="eop"/>
    <w:basedOn w:val="DefaultParagraphFont"/>
    <w:rsid w:val="00F00BA4"/>
  </w:style>
  <w:style w:type="character" w:customStyle="1" w:styleId="spellingerror">
    <w:name w:val="spellingerror"/>
    <w:basedOn w:val="DefaultParagraphFont"/>
    <w:rsid w:val="00F00BA4"/>
  </w:style>
  <w:style w:type="character" w:customStyle="1" w:styleId="contextualspellingandgrammarerror">
    <w:name w:val="contextualspellingandgrammarerror"/>
    <w:basedOn w:val="DefaultParagraphFont"/>
    <w:rsid w:val="00F00BA4"/>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00BA4"/>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
    <w:uiPriority w:val="99"/>
    <w:qFormat/>
    <w:rsid w:val="00F00BA4"/>
    <w:pPr>
      <w:spacing w:after="0" w:line="240" w:lineRule="auto"/>
    </w:pPr>
    <w:rPr>
      <w:rFonts w:ascii="Calibri" w:eastAsiaTheme="minorEastAsia" w:hAnsi="Calibri"/>
      <w:szCs w:val="24"/>
    </w:rPr>
  </w:style>
  <w:style w:type="paragraph" w:styleId="DocumentMap">
    <w:name w:val="Document Map"/>
    <w:basedOn w:val="Normal"/>
    <w:link w:val="DocumentMapChar"/>
    <w:uiPriority w:val="99"/>
    <w:semiHidden/>
    <w:unhideWhenUsed/>
    <w:rsid w:val="002C73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7323"/>
    <w:rPr>
      <w:rFonts w:ascii="Lucida Grande" w:eastAsiaTheme="minorEastAsia" w:hAnsi="Lucida Grande" w:cs="Lucida Grande"/>
      <w:sz w:val="24"/>
      <w:szCs w:val="24"/>
    </w:rPr>
  </w:style>
  <w:style w:type="character" w:customStyle="1" w:styleId="Heading5Char">
    <w:name w:val="Heading 5 Char"/>
    <w:basedOn w:val="DefaultParagraphFont"/>
    <w:link w:val="Heading5"/>
    <w:uiPriority w:val="9"/>
    <w:rsid w:val="0035505B"/>
    <w:rPr>
      <w:rFonts w:asciiTheme="majorHAnsi" w:eastAsiaTheme="majorEastAsia" w:hAnsiTheme="majorHAnsi" w:cstheme="majorBidi"/>
      <w:color w:val="2E74B5" w:themeColor="accent1" w:themeShade="BF"/>
      <w:szCs w:val="24"/>
    </w:rPr>
  </w:style>
  <w:style w:type="character" w:customStyle="1" w:styleId="Heading6Char">
    <w:name w:val="Heading 6 Char"/>
    <w:basedOn w:val="DefaultParagraphFont"/>
    <w:link w:val="Heading6"/>
    <w:uiPriority w:val="9"/>
    <w:semiHidden/>
    <w:rsid w:val="0035505B"/>
    <w:rPr>
      <w:rFonts w:ascii="Calibri" w:eastAsiaTheme="minorEastAsia" w:hAnsi="Calibri" w:cs="Calibri"/>
      <w:b/>
      <w:sz w:val="20"/>
      <w:szCs w:val="20"/>
    </w:rPr>
  </w:style>
  <w:style w:type="paragraph" w:customStyle="1" w:styleId="textbold">
    <w:name w:val="text bold"/>
    <w:basedOn w:val="Normal"/>
    <w:link w:val="Emphasis"/>
    <w:uiPriority w:val="20"/>
    <w:qFormat/>
    <w:rsid w:val="0035505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HAnsi"/>
      <w:b/>
      <w:iCs/>
      <w:sz w:val="26"/>
      <w:szCs w:val="22"/>
      <w:u w:val="single"/>
    </w:rPr>
  </w:style>
  <w:style w:type="character" w:styleId="UnresolvedMention">
    <w:name w:val="Unresolved Mention"/>
    <w:basedOn w:val="DefaultParagraphFont"/>
    <w:uiPriority w:val="99"/>
    <w:unhideWhenUsed/>
    <w:rsid w:val="0035505B"/>
    <w:rPr>
      <w:color w:val="605E5C"/>
      <w:shd w:val="clear" w:color="auto" w:fill="E1DFDD"/>
    </w:rPr>
  </w:style>
  <w:style w:type="paragraph" w:customStyle="1" w:styleId="UnderlinePara">
    <w:name w:val="Underline Para"/>
    <w:basedOn w:val="Normal"/>
    <w:uiPriority w:val="1"/>
    <w:qFormat/>
    <w:rsid w:val="0035505B"/>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35505B"/>
    <w:rPr>
      <w:b/>
      <w:bCs/>
    </w:rPr>
  </w:style>
  <w:style w:type="paragraph" w:styleId="ListParagraph">
    <w:name w:val="List Paragraph"/>
    <w:aliases w:val="6 font"/>
    <w:basedOn w:val="Normal"/>
    <w:uiPriority w:val="34"/>
    <w:qFormat/>
    <w:rsid w:val="0035505B"/>
    <w:pPr>
      <w:ind w:left="720"/>
      <w:contextualSpacing/>
    </w:pPr>
  </w:style>
  <w:style w:type="paragraph" w:customStyle="1" w:styleId="Emphasis1">
    <w:name w:val="Emphasis1"/>
    <w:basedOn w:val="Normal"/>
    <w:autoRedefine/>
    <w:uiPriority w:val="7"/>
    <w:qFormat/>
    <w:rsid w:val="0035505B"/>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35505B"/>
    <w:pPr>
      <w:ind w:left="432" w:right="432"/>
    </w:pPr>
    <w:rPr>
      <w:color w:val="000000"/>
    </w:rPr>
  </w:style>
  <w:style w:type="character" w:customStyle="1" w:styleId="evidencetextChar1">
    <w:name w:val="evidence text Char1"/>
    <w:link w:val="evidencetext"/>
    <w:rsid w:val="0035505B"/>
    <w:rPr>
      <w:rFonts w:ascii="Calibri" w:eastAsiaTheme="minorEastAsia" w:hAnsi="Calibri" w:cs="Calibri"/>
      <w:color w:val="000000"/>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35505B"/>
    <w:pPr>
      <w:spacing w:after="0" w:line="240" w:lineRule="auto"/>
    </w:pPr>
    <w:rPr>
      <w:rFonts w:cs="Times New Roman"/>
      <w:u w:val="single"/>
    </w:rPr>
  </w:style>
  <w:style w:type="character" w:styleId="IntenseEmphasis">
    <w:name w:val="Intense Emphasis"/>
    <w:aliases w:val="Intense Emphasi,Char Char Char1,cites Char Ch,Citation Char Char Cha,Box Out,Char Char Char Char Char Char Char Char1,Heading 3 Char Char1 Char,cit"/>
    <w:basedOn w:val="DefaultParagraphFont"/>
    <w:link w:val="CardsFont12pt"/>
    <w:uiPriority w:val="1"/>
    <w:qFormat/>
    <w:rsid w:val="0035505B"/>
    <w:rPr>
      <w:rFonts w:cs="Times New Roman"/>
      <w:u w:val="single"/>
    </w:rPr>
  </w:style>
  <w:style w:type="paragraph" w:customStyle="1" w:styleId="css-182kmce">
    <w:name w:val="css-182kmce"/>
    <w:basedOn w:val="Normal"/>
    <w:rsid w:val="0035505B"/>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35505B"/>
  </w:style>
  <w:style w:type="paragraph" w:customStyle="1" w:styleId="pullquote-paragraph">
    <w:name w:val="pullquote-paragraph"/>
    <w:basedOn w:val="Normal"/>
    <w:rsid w:val="0035505B"/>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35505B"/>
    <w:rPr>
      <w:i/>
      <w:iCs/>
    </w:rPr>
  </w:style>
  <w:style w:type="paragraph" w:customStyle="1" w:styleId="font--body">
    <w:name w:val="font--body"/>
    <w:basedOn w:val="Normal"/>
    <w:rsid w:val="0035505B"/>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35505B"/>
    <w:rPr>
      <w:b/>
      <w:u w:val="single"/>
    </w:rPr>
  </w:style>
  <w:style w:type="character" w:customStyle="1" w:styleId="Minimize">
    <w:name w:val="Minimize"/>
    <w:uiPriority w:val="1"/>
    <w:qFormat/>
    <w:rsid w:val="0035505B"/>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35505B"/>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35505B"/>
    <w:pPr>
      <w:pBdr>
        <w:bottom w:val="single" w:sz="8" w:space="4" w:color="4F81BD"/>
      </w:pBdr>
      <w:spacing w:after="300"/>
      <w:contextualSpacing/>
    </w:pPr>
    <w:rPr>
      <w:rFonts w:ascii="Arial" w:eastAsiaTheme="minorHAnsi" w:hAnsi="Arial" w:cstheme="minorBidi"/>
      <w:bCs/>
      <w:szCs w:val="22"/>
      <w:u w:val="single"/>
    </w:rPr>
  </w:style>
  <w:style w:type="character" w:customStyle="1" w:styleId="TitleChar1">
    <w:name w:val="Title Char1"/>
    <w:basedOn w:val="DefaultParagraphFont"/>
    <w:uiPriority w:val="10"/>
    <w:rsid w:val="0035505B"/>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35505B"/>
    <w:rPr>
      <w:b/>
      <w:u w:val="single"/>
    </w:rPr>
  </w:style>
  <w:style w:type="character" w:customStyle="1" w:styleId="Underline2Char">
    <w:name w:val="Underline2 Char"/>
    <w:basedOn w:val="DefaultParagraphFont"/>
    <w:link w:val="Underline2"/>
    <w:uiPriority w:val="4"/>
    <w:rsid w:val="0035505B"/>
    <w:rPr>
      <w:rFonts w:ascii="Calibri" w:eastAsiaTheme="minorEastAsia" w:hAnsi="Calibri" w:cs="Calibri"/>
      <w:b/>
      <w:szCs w:val="24"/>
      <w:u w:val="single"/>
    </w:rPr>
  </w:style>
  <w:style w:type="character" w:customStyle="1" w:styleId="BoldUnderline0">
    <w:name w:val="BoldUnderline"/>
    <w:basedOn w:val="DefaultParagraphFont"/>
    <w:uiPriority w:val="1"/>
    <w:qFormat/>
    <w:rsid w:val="0035505B"/>
    <w:rPr>
      <w:rFonts w:ascii="Arial" w:hAnsi="Arial"/>
      <w:b/>
      <w:sz w:val="20"/>
      <w:u w:val="single"/>
    </w:rPr>
  </w:style>
  <w:style w:type="paragraph" w:customStyle="1" w:styleId="gntarbp">
    <w:name w:val="gnt_ar_b_p"/>
    <w:basedOn w:val="Normal"/>
    <w:rsid w:val="0035505B"/>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35505B"/>
    <w:pPr>
      <w:spacing w:before="100" w:beforeAutospacing="1" w:after="100" w:afterAutospacing="1"/>
    </w:pPr>
    <w:rPr>
      <w:rFonts w:eastAsia="Times New Roman"/>
      <w:sz w:val="24"/>
      <w:lang w:eastAsia="ko-KR"/>
    </w:rPr>
  </w:style>
  <w:style w:type="character" w:customStyle="1" w:styleId="numbers">
    <w:name w:val="numbers"/>
    <w:basedOn w:val="DefaultParagraphFont"/>
    <w:rsid w:val="0035505B"/>
  </w:style>
  <w:style w:type="paragraph" w:customStyle="1" w:styleId="endmarkenabled">
    <w:name w:val="endmarkenabled"/>
    <w:basedOn w:val="Normal"/>
    <w:rsid w:val="0035505B"/>
    <w:pPr>
      <w:spacing w:before="100" w:beforeAutospacing="1" w:after="100" w:afterAutospacing="1"/>
    </w:pPr>
    <w:rPr>
      <w:rFonts w:eastAsia="Times New Roman"/>
      <w:sz w:val="24"/>
      <w:lang w:eastAsia="ko-KR"/>
    </w:rPr>
  </w:style>
  <w:style w:type="character" w:customStyle="1" w:styleId="link">
    <w:name w:val="link"/>
    <w:basedOn w:val="DefaultParagraphFont"/>
    <w:rsid w:val="0035505B"/>
  </w:style>
  <w:style w:type="paragraph" w:customStyle="1" w:styleId="css-exrw3m">
    <w:name w:val="css-exrw3m"/>
    <w:basedOn w:val="Normal"/>
    <w:rsid w:val="0035505B"/>
    <w:pPr>
      <w:spacing w:before="100" w:beforeAutospacing="1" w:after="100" w:afterAutospacing="1"/>
    </w:pPr>
    <w:rPr>
      <w:rFonts w:eastAsia="Times New Roman"/>
      <w:sz w:val="24"/>
    </w:rPr>
  </w:style>
  <w:style w:type="character" w:customStyle="1" w:styleId="css-8l6xbc">
    <w:name w:val="css-8l6xbc"/>
    <w:basedOn w:val="DefaultParagraphFont"/>
    <w:rsid w:val="0035505B"/>
  </w:style>
  <w:style w:type="paragraph" w:customStyle="1" w:styleId="t-body-text">
    <w:name w:val="t-body-text"/>
    <w:basedOn w:val="Normal"/>
    <w:rsid w:val="0035505B"/>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35505B"/>
    <w:rPr>
      <w:rFonts w:ascii="Segoe UI" w:hAnsi="Segoe UI" w:cs="Segoe UI"/>
      <w:sz w:val="18"/>
      <w:szCs w:val="18"/>
    </w:rPr>
  </w:style>
  <w:style w:type="paragraph" w:styleId="BalloonText">
    <w:name w:val="Balloon Text"/>
    <w:basedOn w:val="Normal"/>
    <w:link w:val="BalloonTextChar"/>
    <w:uiPriority w:val="99"/>
    <w:semiHidden/>
    <w:unhideWhenUsed/>
    <w:rsid w:val="0035505B"/>
    <w:rPr>
      <w:rFonts w:ascii="Segoe UI" w:eastAsiaTheme="minorHAnsi" w:hAnsi="Segoe UI" w:cs="Segoe UI"/>
      <w:sz w:val="18"/>
      <w:szCs w:val="18"/>
    </w:rPr>
  </w:style>
  <w:style w:type="character" w:customStyle="1" w:styleId="BalloonTextChar1">
    <w:name w:val="Balloon Text Char1"/>
    <w:basedOn w:val="DefaultParagraphFont"/>
    <w:uiPriority w:val="99"/>
    <w:semiHidden/>
    <w:rsid w:val="0035505B"/>
    <w:rPr>
      <w:rFonts w:ascii="Times New Roman" w:eastAsiaTheme="minorEastAsia" w:hAnsi="Times New Roman" w:cs="Times New Roman"/>
      <w:sz w:val="18"/>
      <w:szCs w:val="18"/>
    </w:rPr>
  </w:style>
  <w:style w:type="character" w:customStyle="1" w:styleId="caps">
    <w:name w:val="caps"/>
    <w:basedOn w:val="DefaultParagraphFont"/>
    <w:rsid w:val="0035505B"/>
  </w:style>
  <w:style w:type="paragraph" w:customStyle="1" w:styleId="c-user-cardbio">
    <w:name w:val="c-user-card__bio"/>
    <w:basedOn w:val="Normal"/>
    <w:rsid w:val="0035505B"/>
    <w:pPr>
      <w:spacing w:before="100" w:beforeAutospacing="1" w:after="100" w:afterAutospacing="1"/>
    </w:pPr>
    <w:rPr>
      <w:rFonts w:eastAsia="Times New Roman"/>
      <w:sz w:val="24"/>
    </w:rPr>
  </w:style>
  <w:style w:type="paragraph" w:customStyle="1" w:styleId="selectionshareable">
    <w:name w:val="selectionshareable"/>
    <w:basedOn w:val="Normal"/>
    <w:rsid w:val="0035505B"/>
    <w:pPr>
      <w:spacing w:before="100" w:beforeAutospacing="1" w:after="100" w:afterAutospacing="1"/>
    </w:pPr>
    <w:rPr>
      <w:rFonts w:eastAsia="Times New Roman"/>
      <w:sz w:val="24"/>
    </w:rPr>
  </w:style>
  <w:style w:type="character" w:customStyle="1" w:styleId="3oh-">
    <w:name w:val="_3oh-"/>
    <w:basedOn w:val="DefaultParagraphFont"/>
    <w:rsid w:val="0035505B"/>
  </w:style>
  <w:style w:type="paragraph" w:customStyle="1" w:styleId="normal1">
    <w:name w:val="normal1"/>
    <w:basedOn w:val="Normal"/>
    <w:rsid w:val="0035505B"/>
    <w:pPr>
      <w:spacing w:before="100" w:beforeAutospacing="1" w:after="100" w:afterAutospacing="1"/>
    </w:pPr>
    <w:rPr>
      <w:rFonts w:eastAsia="Times New Roman"/>
      <w:sz w:val="24"/>
    </w:rPr>
  </w:style>
  <w:style w:type="character" w:customStyle="1" w:styleId="c-timestamplabel">
    <w:name w:val="c-timestamp__label"/>
    <w:basedOn w:val="DefaultParagraphFont"/>
    <w:rsid w:val="0035505B"/>
  </w:style>
  <w:style w:type="character" w:customStyle="1" w:styleId="c-messagelistunreaddividerlabel">
    <w:name w:val="c-message_list__unread_divider__label"/>
    <w:basedOn w:val="DefaultParagraphFont"/>
    <w:rsid w:val="0035505B"/>
  </w:style>
  <w:style w:type="character" w:customStyle="1" w:styleId="c-messagesender">
    <w:name w:val="c-message__sender"/>
    <w:basedOn w:val="DefaultParagraphFont"/>
    <w:rsid w:val="0035505B"/>
  </w:style>
  <w:style w:type="character" w:customStyle="1" w:styleId="c-reactioncount">
    <w:name w:val="c-reaction__count"/>
    <w:basedOn w:val="DefaultParagraphFont"/>
    <w:rsid w:val="0035505B"/>
  </w:style>
  <w:style w:type="paragraph" w:customStyle="1" w:styleId="Analytic">
    <w:name w:val="Analytic"/>
    <w:basedOn w:val="Normal"/>
    <w:link w:val="AnalyticChar"/>
    <w:autoRedefine/>
    <w:qFormat/>
    <w:rsid w:val="0035505B"/>
    <w:rPr>
      <w:color w:val="44546A" w:themeColor="text2"/>
    </w:rPr>
  </w:style>
  <w:style w:type="character" w:customStyle="1" w:styleId="AnalyticChar">
    <w:name w:val="Analytic Char"/>
    <w:basedOn w:val="DefaultParagraphFont"/>
    <w:link w:val="Analytic"/>
    <w:rsid w:val="0035505B"/>
    <w:rPr>
      <w:rFonts w:ascii="Calibri" w:eastAsiaTheme="minorEastAsia" w:hAnsi="Calibri" w:cs="Calibri"/>
      <w:color w:val="44546A" w:themeColor="text2"/>
      <w:szCs w:val="24"/>
    </w:rPr>
  </w:style>
  <w:style w:type="paragraph" w:styleId="Header">
    <w:name w:val="header"/>
    <w:basedOn w:val="Normal"/>
    <w:link w:val="HeaderChar"/>
    <w:uiPriority w:val="99"/>
    <w:unhideWhenUsed/>
    <w:rsid w:val="0035505B"/>
    <w:pPr>
      <w:tabs>
        <w:tab w:val="center" w:pos="4680"/>
        <w:tab w:val="right" w:pos="9360"/>
      </w:tabs>
    </w:pPr>
  </w:style>
  <w:style w:type="character" w:customStyle="1" w:styleId="HeaderChar">
    <w:name w:val="Header Char"/>
    <w:basedOn w:val="DefaultParagraphFont"/>
    <w:link w:val="Header"/>
    <w:uiPriority w:val="99"/>
    <w:rsid w:val="0035505B"/>
    <w:rPr>
      <w:rFonts w:ascii="Calibri" w:eastAsiaTheme="minorEastAsia" w:hAnsi="Calibri" w:cs="Calibri"/>
      <w:szCs w:val="24"/>
    </w:rPr>
  </w:style>
  <w:style w:type="paragraph" w:styleId="Footer">
    <w:name w:val="footer"/>
    <w:basedOn w:val="Normal"/>
    <w:link w:val="FooterChar"/>
    <w:uiPriority w:val="99"/>
    <w:unhideWhenUsed/>
    <w:rsid w:val="0035505B"/>
    <w:pPr>
      <w:tabs>
        <w:tab w:val="center" w:pos="4680"/>
        <w:tab w:val="right" w:pos="9360"/>
      </w:tabs>
    </w:pPr>
  </w:style>
  <w:style w:type="character" w:customStyle="1" w:styleId="FooterChar">
    <w:name w:val="Footer Char"/>
    <w:basedOn w:val="DefaultParagraphFont"/>
    <w:link w:val="Footer"/>
    <w:uiPriority w:val="99"/>
    <w:rsid w:val="0035505B"/>
    <w:rPr>
      <w:rFonts w:ascii="Calibri" w:eastAsiaTheme="minorEastAsia" w:hAnsi="Calibri" w:cs="Calibri"/>
      <w:szCs w:val="24"/>
    </w:rPr>
  </w:style>
  <w:style w:type="character" w:customStyle="1" w:styleId="z-TopofFormChar">
    <w:name w:val="z-Top of Form Char"/>
    <w:basedOn w:val="DefaultParagraphFont"/>
    <w:link w:val="z-TopofForm"/>
    <w:uiPriority w:val="99"/>
    <w:semiHidden/>
    <w:rsid w:val="0035505B"/>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35505B"/>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35505B"/>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semiHidden/>
    <w:rsid w:val="0035505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5505B"/>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35505B"/>
    <w:rPr>
      <w:rFonts w:ascii="Arial" w:eastAsiaTheme="minorEastAsia" w:hAnsi="Arial" w:cs="Arial"/>
      <w:vanish/>
      <w:sz w:val="16"/>
      <w:szCs w:val="16"/>
    </w:rPr>
  </w:style>
  <w:style w:type="paragraph" w:customStyle="1" w:styleId="Emphasize">
    <w:name w:val="Emphasize"/>
    <w:basedOn w:val="Normal"/>
    <w:uiPriority w:val="7"/>
    <w:qFormat/>
    <w:rsid w:val="0035505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35505B"/>
    <w:rPr>
      <w:b/>
      <w:sz w:val="20"/>
      <w:u w:val="single"/>
    </w:rPr>
  </w:style>
  <w:style w:type="paragraph" w:customStyle="1" w:styleId="8MIn">
    <w:name w:val="8 MIn"/>
    <w:basedOn w:val="Normal"/>
    <w:link w:val="8MInChar"/>
    <w:uiPriority w:val="4"/>
    <w:qFormat/>
    <w:rsid w:val="0035505B"/>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35505B"/>
    <w:rPr>
      <w:rFonts w:ascii="Calibri" w:eastAsia="Times New Roman" w:hAnsi="Calibri" w:cstheme="minorHAnsi"/>
      <w:color w:val="333333"/>
      <w:szCs w:val="24"/>
      <w:shd w:val="clear" w:color="auto" w:fill="FFFFFF"/>
    </w:rPr>
  </w:style>
  <w:style w:type="character" w:customStyle="1" w:styleId="m-2757091861540947080gmail-styleunderline">
    <w:name w:val="m_-2757091861540947080gmail-styleunderline"/>
    <w:basedOn w:val="DefaultParagraphFont"/>
    <w:rsid w:val="0035505B"/>
  </w:style>
  <w:style w:type="character" w:customStyle="1" w:styleId="c-messagekittext">
    <w:name w:val="c-message_kit__text"/>
    <w:basedOn w:val="DefaultParagraphFont"/>
    <w:rsid w:val="0035505B"/>
  </w:style>
  <w:style w:type="character" w:customStyle="1" w:styleId="cardChar">
    <w:name w:val="card Char"/>
    <w:aliases w:val="Bold Cite Char Char,Speed Cite Char"/>
    <w:basedOn w:val="DefaultParagraphFont"/>
    <w:rsid w:val="0035505B"/>
    <w:rPr>
      <w:rFonts w:ascii="Georgia" w:eastAsia="Calibri" w:hAnsi="Georgia" w:cs="Times New Roman"/>
      <w:sz w:val="24"/>
    </w:rPr>
  </w:style>
  <w:style w:type="character" w:customStyle="1" w:styleId="expertise">
    <w:name w:val="expertise"/>
    <w:basedOn w:val="DefaultParagraphFont"/>
    <w:rsid w:val="0035505B"/>
  </w:style>
  <w:style w:type="character" w:customStyle="1" w:styleId="education">
    <w:name w:val="education"/>
    <w:basedOn w:val="DefaultParagraphFont"/>
    <w:rsid w:val="0035505B"/>
  </w:style>
  <w:style w:type="character" w:customStyle="1" w:styleId="rollover-people">
    <w:name w:val="rollover-people"/>
    <w:basedOn w:val="DefaultParagraphFont"/>
    <w:rsid w:val="0035505B"/>
  </w:style>
  <w:style w:type="character" w:customStyle="1" w:styleId="UnresolvedMention2">
    <w:name w:val="Unresolved Mention2"/>
    <w:basedOn w:val="DefaultParagraphFont"/>
    <w:uiPriority w:val="99"/>
    <w:unhideWhenUsed/>
    <w:rsid w:val="0035505B"/>
    <w:rPr>
      <w:color w:val="605E5C"/>
      <w:shd w:val="clear" w:color="auto" w:fill="E1DFDD"/>
    </w:rPr>
  </w:style>
  <w:style w:type="character" w:customStyle="1" w:styleId="UnresolvedMention3">
    <w:name w:val="Unresolved Mention3"/>
    <w:basedOn w:val="DefaultParagraphFont"/>
    <w:uiPriority w:val="99"/>
    <w:rsid w:val="0035505B"/>
    <w:rPr>
      <w:color w:val="605E5C"/>
      <w:shd w:val="clear" w:color="auto" w:fill="E1DFDD"/>
    </w:rPr>
  </w:style>
  <w:style w:type="paragraph" w:customStyle="1" w:styleId="Body">
    <w:name w:val="Body"/>
    <w:link w:val="BodyChar"/>
    <w:autoRedefine/>
    <w:qFormat/>
    <w:rsid w:val="0035505B"/>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rsid w:val="0035505B"/>
    <w:rPr>
      <w:rFonts w:ascii="Calibri" w:eastAsiaTheme="majorEastAsia" w:hAnsi="Calibri" w:cstheme="majorBidi"/>
      <w:iCs/>
      <w:color w:val="000000" w:themeColor="text1"/>
      <w:sz w:val="8"/>
    </w:rPr>
  </w:style>
  <w:style w:type="character" w:customStyle="1" w:styleId="url">
    <w:name w:val="url"/>
    <w:basedOn w:val="DefaultParagraphFont"/>
    <w:rsid w:val="0035505B"/>
  </w:style>
  <w:style w:type="character" w:customStyle="1" w:styleId="ellip">
    <w:name w:val="ellip"/>
    <w:basedOn w:val="DefaultParagraphFont"/>
    <w:rsid w:val="0035505B"/>
  </w:style>
  <w:style w:type="character" w:customStyle="1" w:styleId="nowrap">
    <w:name w:val="nowrap"/>
    <w:basedOn w:val="DefaultParagraphFont"/>
    <w:rsid w:val="0035505B"/>
  </w:style>
  <w:style w:type="paragraph" w:customStyle="1" w:styleId="Tag2">
    <w:name w:val="Tag2"/>
    <w:basedOn w:val="Normal"/>
    <w:qFormat/>
    <w:rsid w:val="0035505B"/>
    <w:pPr>
      <w:spacing w:line="256" w:lineRule="auto"/>
    </w:pPr>
    <w:rPr>
      <w:b/>
      <w:sz w:val="24"/>
    </w:rPr>
  </w:style>
  <w:style w:type="character" w:customStyle="1" w:styleId="underlinedChar">
    <w:name w:val="underlined Char"/>
    <w:link w:val="underlined"/>
    <w:locked/>
    <w:rsid w:val="0035505B"/>
    <w:rPr>
      <w:rFonts w:ascii="Times New Roman" w:eastAsia="Malgun Gothic" w:hAnsi="Times New Roman" w:cs="Times New Roman"/>
      <w:u w:val="single"/>
    </w:rPr>
  </w:style>
  <w:style w:type="paragraph" w:customStyle="1" w:styleId="underlined">
    <w:name w:val="underlined"/>
    <w:next w:val="Normal"/>
    <w:link w:val="underlinedChar"/>
    <w:autoRedefine/>
    <w:qFormat/>
    <w:rsid w:val="0035505B"/>
    <w:pPr>
      <w:spacing w:after="0" w:line="240" w:lineRule="auto"/>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35505B"/>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35505B"/>
    <w:rPr>
      <w:vertAlign w:val="superscript"/>
    </w:rPr>
  </w:style>
  <w:style w:type="character" w:customStyle="1" w:styleId="Emph">
    <w:name w:val="Emph"/>
    <w:basedOn w:val="DefaultParagraphFont"/>
    <w:uiPriority w:val="1"/>
    <w:qFormat/>
    <w:rsid w:val="0035505B"/>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35505B"/>
    <w:rPr>
      <w:u w:val="single"/>
    </w:rPr>
  </w:style>
  <w:style w:type="character" w:customStyle="1" w:styleId="BoldUnderlineChar">
    <w:name w:val="Bold Underline Char"/>
    <w:basedOn w:val="DefaultParagraphFont"/>
    <w:rsid w:val="0035505B"/>
    <w:rPr>
      <w:rFonts w:ascii="Arial" w:hAnsi="Arial" w:cs="Arial" w:hint="default"/>
      <w:b/>
      <w:bCs w:val="0"/>
      <w:u w:val="single"/>
    </w:rPr>
  </w:style>
  <w:style w:type="character" w:customStyle="1" w:styleId="ReadCard">
    <w:name w:val="ReadCard"/>
    <w:uiPriority w:val="1"/>
    <w:qFormat/>
    <w:rsid w:val="0035505B"/>
    <w:rPr>
      <w:rFonts w:ascii="Times New Roman" w:hAnsi="Times New Roman" w:cs="Times New Roman" w:hint="default"/>
      <w:b/>
      <w:bCs w:val="0"/>
      <w:sz w:val="24"/>
      <w:u w:val="single"/>
    </w:rPr>
  </w:style>
  <w:style w:type="paragraph" w:customStyle="1" w:styleId="CiteSpacing">
    <w:name w:val="Cite Spacing"/>
    <w:basedOn w:val="Normal"/>
    <w:uiPriority w:val="4"/>
    <w:qFormat/>
    <w:rsid w:val="0035505B"/>
    <w:pPr>
      <w:spacing w:before="60" w:after="60"/>
    </w:pPr>
  </w:style>
  <w:style w:type="paragraph" w:customStyle="1" w:styleId="Cards">
    <w:name w:val="Cards"/>
    <w:next w:val="Normal"/>
    <w:link w:val="CardsChar"/>
    <w:qFormat/>
    <w:rsid w:val="0035505B"/>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35505B"/>
    <w:rPr>
      <w:rFonts w:ascii="Times New Roman" w:eastAsia="Times New Roman" w:hAnsi="Times New Roman" w:cs="Times New Roman"/>
      <w:sz w:val="20"/>
      <w:szCs w:val="24"/>
    </w:rPr>
  </w:style>
  <w:style w:type="character" w:customStyle="1" w:styleId="DebateUnderline">
    <w:name w:val="Debate Underline"/>
    <w:qFormat/>
    <w:rsid w:val="0035505B"/>
    <w:rPr>
      <w:rFonts w:ascii="Times New Roman" w:hAnsi="Times New Roman"/>
      <w:sz w:val="20"/>
      <w:u w:val="thick"/>
    </w:rPr>
  </w:style>
  <w:style w:type="paragraph" w:customStyle="1" w:styleId="Nothing">
    <w:name w:val="Nothing"/>
    <w:link w:val="NothingChar"/>
    <w:qFormat/>
    <w:rsid w:val="0035505B"/>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35505B"/>
    <w:rPr>
      <w:rFonts w:ascii="Times New Roman" w:eastAsia="Times New Roman" w:hAnsi="Times New Roman" w:cs="Times New Roman"/>
      <w:sz w:val="20"/>
      <w:szCs w:val="24"/>
    </w:rPr>
  </w:style>
  <w:style w:type="paragraph" w:customStyle="1" w:styleId="cardtext">
    <w:name w:val="card text"/>
    <w:basedOn w:val="Normal"/>
    <w:link w:val="cardtextChar"/>
    <w:qFormat/>
    <w:rsid w:val="0035505B"/>
    <w:pPr>
      <w:ind w:left="288" w:right="288"/>
    </w:pPr>
    <w:rPr>
      <w:rFonts w:ascii="Book Antiqua" w:hAnsi="Book Antiqua" w:cs="Lucida Grande"/>
    </w:rPr>
  </w:style>
  <w:style w:type="character" w:customStyle="1" w:styleId="cardtextChar">
    <w:name w:val="card text Char"/>
    <w:basedOn w:val="DefaultParagraphFont"/>
    <w:link w:val="cardtext"/>
    <w:rsid w:val="0035505B"/>
    <w:rPr>
      <w:rFonts w:ascii="Book Antiqua" w:eastAsiaTheme="minorEastAsia" w:hAnsi="Book Antiqua" w:cs="Lucida Grande"/>
      <w:szCs w:val="24"/>
    </w:rPr>
  </w:style>
  <w:style w:type="paragraph" w:customStyle="1" w:styleId="TagText">
    <w:name w:val="TagText"/>
    <w:basedOn w:val="Normal"/>
    <w:qFormat/>
    <w:rsid w:val="0035505B"/>
    <w:rPr>
      <w:rFonts w:eastAsia="Calibri"/>
      <w:b/>
      <w:sz w:val="24"/>
    </w:rPr>
  </w:style>
  <w:style w:type="paragraph" w:customStyle="1" w:styleId="UnderlineEmphasis">
    <w:name w:val="Underline + Emphasis"/>
    <w:basedOn w:val="Normal"/>
    <w:next w:val="Normal"/>
    <w:link w:val="UnderlineEmphasisChar"/>
    <w:autoRedefine/>
    <w:qFormat/>
    <w:rsid w:val="0035505B"/>
    <w:rPr>
      <w:rFonts w:eastAsia="Calibri"/>
      <w:b/>
      <w:color w:val="000000"/>
      <w:sz w:val="24"/>
      <w:u w:val="single"/>
    </w:rPr>
  </w:style>
  <w:style w:type="character" w:customStyle="1" w:styleId="UnderlineEmphasisChar">
    <w:name w:val="Underline + Emphasis Char"/>
    <w:basedOn w:val="DefaultParagraphFont"/>
    <w:link w:val="UnderlineEmphasis"/>
    <w:rsid w:val="0035505B"/>
    <w:rPr>
      <w:rFonts w:ascii="Calibri" w:eastAsia="Calibri" w:hAnsi="Calibri" w:cs="Calibri"/>
      <w:b/>
      <w:color w:val="000000"/>
      <w:sz w:val="24"/>
      <w:szCs w:val="24"/>
      <w:u w:val="single"/>
    </w:rPr>
  </w:style>
  <w:style w:type="character" w:customStyle="1" w:styleId="BoldUnderlineUNDO">
    <w:name w:val="Bold.Underline.UNDO"/>
    <w:uiPriority w:val="1"/>
    <w:qFormat/>
    <w:rsid w:val="0035505B"/>
    <w:rPr>
      <w:b w:val="0"/>
    </w:rPr>
  </w:style>
  <w:style w:type="paragraph" w:styleId="FootnoteText">
    <w:name w:val="footnote text"/>
    <w:basedOn w:val="Normal"/>
    <w:link w:val="FootnoteTextChar"/>
    <w:uiPriority w:val="99"/>
    <w:unhideWhenUsed/>
    <w:qFormat/>
    <w:rsid w:val="0035505B"/>
    <w:pPr>
      <w:spacing w:line="256" w:lineRule="auto"/>
    </w:pPr>
    <w:rPr>
      <w:sz w:val="20"/>
      <w:szCs w:val="20"/>
    </w:rPr>
  </w:style>
  <w:style w:type="character" w:customStyle="1" w:styleId="FootnoteTextChar">
    <w:name w:val="Footnote Text Char"/>
    <w:basedOn w:val="DefaultParagraphFont"/>
    <w:link w:val="FootnoteText"/>
    <w:uiPriority w:val="99"/>
    <w:rsid w:val="0035505B"/>
    <w:rPr>
      <w:rFonts w:ascii="Calibri" w:eastAsiaTheme="minorEastAsia" w:hAnsi="Calibri" w:cs="Calibri"/>
      <w:sz w:val="20"/>
      <w:szCs w:val="20"/>
    </w:rPr>
  </w:style>
  <w:style w:type="character" w:customStyle="1" w:styleId="LinedDown">
    <w:name w:val="Lined Down"/>
    <w:qFormat/>
    <w:rsid w:val="0035505B"/>
    <w:rPr>
      <w:rFonts w:ascii="Times New Roman" w:hAnsi="Times New Roman" w:cs="Times New Roman"/>
      <w:b w:val="0"/>
      <w:bCs w:val="0"/>
      <w:i w:val="0"/>
      <w:iCs w:val="0"/>
      <w:color w:val="000000"/>
      <w:sz w:val="12"/>
      <w:szCs w:val="12"/>
      <w:u w:val="none"/>
    </w:rPr>
  </w:style>
  <w:style w:type="character" w:customStyle="1" w:styleId="Carded">
    <w:name w:val="Carded"/>
    <w:qFormat/>
    <w:rsid w:val="0035505B"/>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35505B"/>
    <w:rPr>
      <w:bCs/>
      <w:sz w:val="20"/>
      <w:u w:val="single"/>
    </w:rPr>
  </w:style>
  <w:style w:type="character" w:customStyle="1" w:styleId="LDAnalytics">
    <w:name w:val="LD Analytics"/>
    <w:basedOn w:val="DefaultParagraphFont"/>
    <w:autoRedefine/>
    <w:uiPriority w:val="1"/>
    <w:qFormat/>
    <w:rsid w:val="0035505B"/>
  </w:style>
  <w:style w:type="paragraph" w:styleId="Subtitle">
    <w:name w:val="Subtitle"/>
    <w:basedOn w:val="Normal"/>
    <w:next w:val="Normal"/>
    <w:link w:val="SubtitleChar"/>
    <w:uiPriority w:val="11"/>
    <w:unhideWhenUsed/>
    <w:qFormat/>
    <w:rsid w:val="0035505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35505B"/>
    <w:rPr>
      <w:rFonts w:ascii="Calibri" w:eastAsiaTheme="minorEastAsia" w:hAnsi="Calibri" w:cs="Calibri"/>
      <w:color w:val="5A5A5A" w:themeColor="text1" w:themeTint="A5"/>
      <w:spacing w:val="15"/>
      <w:szCs w:val="24"/>
    </w:rPr>
  </w:style>
  <w:style w:type="paragraph" w:customStyle="1" w:styleId="Citation">
    <w:name w:val="Citation"/>
    <w:basedOn w:val="Normal"/>
    <w:autoRedefine/>
    <w:uiPriority w:val="1"/>
    <w:qFormat/>
    <w:rsid w:val="0035505B"/>
    <w:rPr>
      <w:rFonts w:eastAsia="Times New Roman" w:cs="Garamond"/>
      <w:bCs/>
      <w:u w:val="single"/>
    </w:rPr>
  </w:style>
  <w:style w:type="character" w:customStyle="1" w:styleId="BodyTextChar">
    <w:name w:val="Body Text Char"/>
    <w:basedOn w:val="DefaultParagraphFont"/>
    <w:link w:val="BodyText"/>
    <w:uiPriority w:val="99"/>
    <w:semiHidden/>
    <w:rsid w:val="0035505B"/>
    <w:rPr>
      <w:rFonts w:ascii="Calibri" w:hAnsi="Calibri" w:cs="Calibri"/>
      <w:sz w:val="26"/>
    </w:rPr>
  </w:style>
  <w:style w:type="paragraph" w:styleId="BodyText">
    <w:name w:val="Body Text"/>
    <w:basedOn w:val="Normal"/>
    <w:link w:val="BodyTextChar"/>
    <w:uiPriority w:val="99"/>
    <w:semiHidden/>
    <w:unhideWhenUsed/>
    <w:rsid w:val="0035505B"/>
    <w:pPr>
      <w:spacing w:after="120"/>
    </w:pPr>
    <w:rPr>
      <w:rFonts w:eastAsiaTheme="minorHAnsi"/>
      <w:sz w:val="26"/>
      <w:szCs w:val="22"/>
    </w:rPr>
  </w:style>
  <w:style w:type="character" w:customStyle="1" w:styleId="BodyTextChar1">
    <w:name w:val="Body Text Char1"/>
    <w:basedOn w:val="DefaultParagraphFont"/>
    <w:uiPriority w:val="99"/>
    <w:semiHidden/>
    <w:rsid w:val="0035505B"/>
    <w:rPr>
      <w:rFonts w:ascii="Calibri" w:eastAsiaTheme="minorEastAsia" w:hAnsi="Calibri" w:cs="Calibri"/>
      <w:szCs w:val="24"/>
    </w:rPr>
  </w:style>
  <w:style w:type="paragraph" w:customStyle="1" w:styleId="tiny">
    <w:name w:val="tiny"/>
    <w:next w:val="Normal"/>
    <w:link w:val="tinyChar"/>
    <w:autoRedefine/>
    <w:rsid w:val="0035505B"/>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35505B"/>
    <w:rPr>
      <w:rFonts w:ascii="Times New Roman" w:eastAsia="Malgun Gothic" w:hAnsi="Times New Roman" w:cs="Times New Roman"/>
      <w:sz w:val="12"/>
      <w:szCs w:val="24"/>
    </w:rPr>
  </w:style>
  <w:style w:type="character" w:customStyle="1" w:styleId="LDCut">
    <w:name w:val="LD Cut"/>
    <w:basedOn w:val="DefaultParagraphFont"/>
    <w:uiPriority w:val="1"/>
    <w:qFormat/>
    <w:rsid w:val="0035505B"/>
    <w:rPr>
      <w:rFonts w:ascii="Times New Roman" w:hAnsi="Times New Roman"/>
      <w:b w:val="0"/>
      <w:color w:val="auto"/>
      <w:sz w:val="12"/>
    </w:rPr>
  </w:style>
  <w:style w:type="character" w:customStyle="1" w:styleId="LDUnderline">
    <w:name w:val="LD Underline"/>
    <w:basedOn w:val="DefaultParagraphFont"/>
    <w:uiPriority w:val="1"/>
    <w:qFormat/>
    <w:rsid w:val="0035505B"/>
    <w:rPr>
      <w:rFonts w:ascii="Times New Roman" w:hAnsi="Times New Roman" w:cs="Times New Roman"/>
      <w:b/>
      <w:color w:val="auto"/>
      <w:sz w:val="24"/>
      <w:u w:val="single"/>
    </w:rPr>
  </w:style>
  <w:style w:type="character" w:customStyle="1" w:styleId="Style4Char">
    <w:name w:val="Style4 Char"/>
    <w:rsid w:val="0035505B"/>
    <w:rPr>
      <w:rFonts w:ascii="Arial Narrow" w:hAnsi="Arial Narrow"/>
      <w:szCs w:val="24"/>
      <w:u w:val="single"/>
      <w:lang w:val="en-US" w:eastAsia="en-US" w:bidi="ar-SA"/>
    </w:rPr>
  </w:style>
  <w:style w:type="character" w:customStyle="1" w:styleId="Style1Char">
    <w:name w:val="Style1 Char"/>
    <w:locked/>
    <w:rsid w:val="0035505B"/>
    <w:rPr>
      <w:rFonts w:ascii="Times New Roman" w:eastAsia="SimSun" w:hAnsi="Times New Roman"/>
      <w:szCs w:val="24"/>
      <w:u w:val="single"/>
      <w:lang w:eastAsia="zh-CN"/>
    </w:rPr>
  </w:style>
  <w:style w:type="character" w:customStyle="1" w:styleId="Style11pt">
    <w:name w:val="Style 11 pt"/>
    <w:basedOn w:val="DefaultParagraphFont"/>
    <w:rsid w:val="0035505B"/>
    <w:rPr>
      <w:sz w:val="20"/>
    </w:rPr>
  </w:style>
  <w:style w:type="character" w:customStyle="1" w:styleId="DebateHighlighted">
    <w:name w:val="Debate Highlighted"/>
    <w:rsid w:val="0035505B"/>
    <w:rPr>
      <w:rFonts w:ascii="Times New Roman" w:hAnsi="Times New Roman"/>
      <w:sz w:val="20"/>
      <w:u w:val="thick"/>
      <w:bdr w:val="none" w:sz="0" w:space="0" w:color="auto"/>
      <w:shd w:val="clear" w:color="auto" w:fill="00FFFF"/>
    </w:rPr>
  </w:style>
  <w:style w:type="paragraph" w:customStyle="1" w:styleId="Cites">
    <w:name w:val="Cites"/>
    <w:next w:val="Cards"/>
    <w:rsid w:val="0035505B"/>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rsid w:val="0035505B"/>
    <w:rPr>
      <w:b/>
      <w:sz w:val="24"/>
    </w:rPr>
  </w:style>
  <w:style w:type="character" w:customStyle="1" w:styleId="regtext">
    <w:name w:val="regtext"/>
    <w:uiPriority w:val="99"/>
    <w:rsid w:val="0035505B"/>
  </w:style>
  <w:style w:type="character" w:customStyle="1" w:styleId="Dottedunderline">
    <w:name w:val="Dotted underline"/>
    <w:rsid w:val="0035505B"/>
    <w:rPr>
      <w:u w:val="dotted"/>
    </w:rPr>
  </w:style>
  <w:style w:type="character" w:customStyle="1" w:styleId="slug-pub-date">
    <w:name w:val="slug-pub-date"/>
    <w:rsid w:val="0035505B"/>
  </w:style>
  <w:style w:type="character" w:customStyle="1" w:styleId="slug-vol">
    <w:name w:val="slug-vol"/>
    <w:rsid w:val="0035505B"/>
  </w:style>
  <w:style w:type="character" w:customStyle="1" w:styleId="slug-issue">
    <w:name w:val="slug-issue"/>
    <w:rsid w:val="0035505B"/>
  </w:style>
  <w:style w:type="character" w:customStyle="1" w:styleId="slug-pages">
    <w:name w:val="slug-pages"/>
    <w:rsid w:val="0035505B"/>
  </w:style>
  <w:style w:type="character" w:customStyle="1" w:styleId="DDIUnderline">
    <w:name w:val="DDI Underline"/>
    <w:uiPriority w:val="99"/>
    <w:rsid w:val="0035505B"/>
    <w:rPr>
      <w:sz w:val="20"/>
      <w:u w:val="thick"/>
    </w:rPr>
  </w:style>
  <w:style w:type="character" w:customStyle="1" w:styleId="CardsChar1">
    <w:name w:val="Cards Char1"/>
    <w:locked/>
    <w:rsid w:val="0035505B"/>
    <w:rPr>
      <w:rFonts w:ascii="Times New Roman" w:eastAsia="Times New Roman" w:hAnsi="Times New Roman" w:cs="Times New Roman"/>
    </w:rPr>
  </w:style>
  <w:style w:type="character" w:customStyle="1" w:styleId="apple-converted-space">
    <w:name w:val="apple-converted-space"/>
    <w:basedOn w:val="DefaultParagraphFont"/>
    <w:rsid w:val="0035505B"/>
  </w:style>
  <w:style w:type="character" w:customStyle="1" w:styleId="CardTextChar0">
    <w:name w:val="Card Text Char"/>
    <w:locked/>
    <w:rsid w:val="0035505B"/>
    <w:rPr>
      <w:rFonts w:ascii="Georgia" w:hAnsi="Georgia"/>
      <w:sz w:val="18"/>
      <w:u w:val="single"/>
    </w:rPr>
  </w:style>
  <w:style w:type="paragraph" w:customStyle="1" w:styleId="m-2839544472620372085msonospacing">
    <w:name w:val="m_-2839544472620372085msonospacing"/>
    <w:basedOn w:val="Normal"/>
    <w:rsid w:val="0035505B"/>
    <w:pPr>
      <w:spacing w:before="100" w:beforeAutospacing="1" w:after="100" w:afterAutospacing="1"/>
    </w:pPr>
    <w:rPr>
      <w:sz w:val="24"/>
    </w:rPr>
  </w:style>
  <w:style w:type="paragraph" w:customStyle="1" w:styleId="franklin-light1">
    <w:name w:val="franklin-light1"/>
    <w:basedOn w:val="Normal"/>
    <w:rsid w:val="0035505B"/>
    <w:pPr>
      <w:spacing w:before="100" w:beforeAutospacing="1" w:after="100" w:afterAutospacing="1"/>
    </w:pPr>
    <w:rPr>
      <w:sz w:val="24"/>
    </w:rPr>
  </w:style>
  <w:style w:type="character" w:customStyle="1" w:styleId="powa-tease">
    <w:name w:val="powa-tease"/>
    <w:basedOn w:val="DefaultParagraphFont"/>
    <w:rsid w:val="0035505B"/>
  </w:style>
  <w:style w:type="character" w:customStyle="1" w:styleId="powa-byline">
    <w:name w:val="powa-byline"/>
    <w:basedOn w:val="DefaultParagraphFont"/>
    <w:rsid w:val="0035505B"/>
  </w:style>
  <w:style w:type="character" w:customStyle="1" w:styleId="apple-style-span">
    <w:name w:val="apple-style-span"/>
    <w:basedOn w:val="DefaultParagraphFont"/>
    <w:rsid w:val="0035505B"/>
    <w:rPr>
      <w:rFonts w:cs="Times New Roman"/>
    </w:rPr>
  </w:style>
  <w:style w:type="paragraph" w:customStyle="1" w:styleId="noindent">
    <w:name w:val="noindent"/>
    <w:basedOn w:val="Normal"/>
    <w:rsid w:val="0035505B"/>
    <w:pPr>
      <w:spacing w:before="100" w:beforeAutospacing="1" w:after="100" w:afterAutospacing="1"/>
    </w:pPr>
    <w:rPr>
      <w:rFonts w:eastAsia="Times New Roman"/>
    </w:rPr>
  </w:style>
  <w:style w:type="character" w:customStyle="1" w:styleId="st">
    <w:name w:val="st"/>
    <w:rsid w:val="0035505B"/>
  </w:style>
  <w:style w:type="character" w:customStyle="1" w:styleId="highlight2">
    <w:name w:val="highlight2"/>
    <w:basedOn w:val="DefaultParagraphFont"/>
    <w:rsid w:val="0035505B"/>
    <w:rPr>
      <w:rFonts w:ascii="Arial" w:hAnsi="Arial"/>
      <w:b/>
      <w:sz w:val="19"/>
      <w:u w:val="thick"/>
      <w:bdr w:val="none" w:sz="0" w:space="0" w:color="auto"/>
      <w:shd w:val="clear" w:color="auto" w:fill="auto"/>
    </w:rPr>
  </w:style>
  <w:style w:type="character" w:customStyle="1" w:styleId="Emphasis2">
    <w:name w:val="Emphasis2"/>
    <w:basedOn w:val="DefaultParagraphFont"/>
    <w:rsid w:val="0035505B"/>
    <w:rPr>
      <w:rFonts w:ascii="Franklin Gothic Heavy" w:hAnsi="Franklin Gothic Heavy" w:hint="default"/>
      <w:iCs/>
      <w:u w:val="single"/>
    </w:rPr>
  </w:style>
  <w:style w:type="character" w:customStyle="1" w:styleId="EmphasizeThis">
    <w:name w:val="EmphasizeThis"/>
    <w:rsid w:val="0035505B"/>
    <w:rPr>
      <w:rFonts w:ascii="Georgia" w:hAnsi="Georgia" w:hint="default"/>
      <w:b/>
      <w:bCs w:val="0"/>
      <w:iCs/>
      <w:sz w:val="24"/>
      <w:u w:val="thick"/>
    </w:rPr>
  </w:style>
  <w:style w:type="character" w:customStyle="1" w:styleId="Style3Char">
    <w:name w:val="Style3 Char"/>
    <w:rsid w:val="0035505B"/>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35505B"/>
    <w:rPr>
      <w:rFonts w:ascii="Calibri" w:hAnsi="Calibri" w:cs="Calibri"/>
      <w:sz w:val="20"/>
      <w:szCs w:val="20"/>
    </w:rPr>
  </w:style>
  <w:style w:type="paragraph" w:styleId="CommentText">
    <w:name w:val="annotation text"/>
    <w:basedOn w:val="Normal"/>
    <w:link w:val="CommentTextChar"/>
    <w:uiPriority w:val="99"/>
    <w:semiHidden/>
    <w:unhideWhenUsed/>
    <w:rsid w:val="0035505B"/>
    <w:rPr>
      <w:rFonts w:eastAsiaTheme="minorHAnsi"/>
      <w:sz w:val="20"/>
      <w:szCs w:val="20"/>
    </w:rPr>
  </w:style>
  <w:style w:type="character" w:customStyle="1" w:styleId="CommentTextChar1">
    <w:name w:val="Comment Text Char1"/>
    <w:basedOn w:val="DefaultParagraphFont"/>
    <w:uiPriority w:val="99"/>
    <w:semiHidden/>
    <w:rsid w:val="0035505B"/>
    <w:rPr>
      <w:rFonts w:ascii="Calibri" w:eastAsiaTheme="minorEastAsia" w:hAnsi="Calibri" w:cs="Calibri"/>
      <w:sz w:val="20"/>
      <w:szCs w:val="20"/>
    </w:rPr>
  </w:style>
  <w:style w:type="character" w:customStyle="1" w:styleId="balancedheadline">
    <w:name w:val="balancedheadline"/>
    <w:basedOn w:val="DefaultParagraphFont"/>
    <w:rsid w:val="0035505B"/>
  </w:style>
  <w:style w:type="paragraph" w:customStyle="1" w:styleId="analytic0">
    <w:name w:val="analytic"/>
    <w:basedOn w:val="Analytic"/>
    <w:link w:val="analyticChar0"/>
    <w:autoRedefine/>
    <w:uiPriority w:val="4"/>
    <w:qFormat/>
    <w:rsid w:val="0035505B"/>
    <w:rPr>
      <w:i/>
      <w:color w:val="2D72B1"/>
    </w:rPr>
  </w:style>
  <w:style w:type="character" w:customStyle="1" w:styleId="analyticChar0">
    <w:name w:val="analytic Char"/>
    <w:basedOn w:val="DefaultParagraphFont"/>
    <w:link w:val="analytic0"/>
    <w:uiPriority w:val="4"/>
    <w:rsid w:val="0035505B"/>
    <w:rPr>
      <w:rFonts w:ascii="Calibri" w:eastAsiaTheme="minorEastAsia" w:hAnsi="Calibri" w:cs="Calibri"/>
      <w:i/>
      <w:color w:val="2D72B1"/>
      <w:szCs w:val="24"/>
    </w:rPr>
  </w:style>
  <w:style w:type="paragraph" w:customStyle="1" w:styleId="ColorfulList-Accent11">
    <w:name w:val="Colorful List - Accent 11"/>
    <w:basedOn w:val="Normal"/>
    <w:uiPriority w:val="34"/>
    <w:qFormat/>
    <w:rsid w:val="0035505B"/>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35505B"/>
  </w:style>
  <w:style w:type="character" w:customStyle="1" w:styleId="m-4339160018974791352styleunderline">
    <w:name w:val="m_-4339160018974791352styleunderline"/>
    <w:basedOn w:val="DefaultParagraphFont"/>
    <w:rsid w:val="0035505B"/>
  </w:style>
  <w:style w:type="character" w:customStyle="1" w:styleId="m8622195508348221850gmail-msohyperlink">
    <w:name w:val="m_8622195508348221850gmail-msohyperlink"/>
    <w:basedOn w:val="DefaultParagraphFont"/>
    <w:rsid w:val="0035505B"/>
  </w:style>
  <w:style w:type="character" w:customStyle="1" w:styleId="longbio">
    <w:name w:val="long_bio"/>
    <w:basedOn w:val="DefaultParagraphFont"/>
    <w:rsid w:val="0035505B"/>
  </w:style>
  <w:style w:type="paragraph" w:customStyle="1" w:styleId="css-1ygdjhk">
    <w:name w:val="css-1ygdjhk"/>
    <w:basedOn w:val="Normal"/>
    <w:rsid w:val="0035505B"/>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35505B"/>
    <w:rPr>
      <w:rFonts w:eastAsia="Calibri"/>
      <w:b/>
      <w:color w:val="000000"/>
      <w:u w:val="single"/>
      <w:lang w:val="x-none" w:eastAsia="x-none"/>
    </w:rPr>
  </w:style>
  <w:style w:type="character" w:customStyle="1" w:styleId="CardText2Char">
    <w:name w:val="Card Text 2 Char"/>
    <w:link w:val="CardText2"/>
    <w:rsid w:val="0035505B"/>
    <w:rPr>
      <w:rFonts w:ascii="Calibri" w:eastAsia="Calibri" w:hAnsi="Calibri" w:cs="Calibri"/>
      <w:b/>
      <w:color w:val="000000"/>
      <w:szCs w:val="24"/>
      <w:u w:val="single"/>
      <w:lang w:val="x-none" w:eastAsia="x-none"/>
    </w:rPr>
  </w:style>
  <w:style w:type="character" w:customStyle="1" w:styleId="m4841727538114946087gmail-styleunderline">
    <w:name w:val="m_4841727538114946087gmail-styleunderline"/>
    <w:basedOn w:val="DefaultParagraphFont"/>
    <w:rsid w:val="0035505B"/>
  </w:style>
  <w:style w:type="paragraph" w:customStyle="1" w:styleId="m8953919872937919259gmail-msolistparagraphcxspmiddle">
    <w:name w:val="m_8953919872937919259gmail-msolistparagraphcxspmiddle"/>
    <w:basedOn w:val="Normal"/>
    <w:rsid w:val="0035505B"/>
    <w:pPr>
      <w:spacing w:beforeLines="1" w:afterLines="1"/>
    </w:pPr>
    <w:rPr>
      <w:rFonts w:ascii="Times" w:hAnsi="Times"/>
      <w:sz w:val="20"/>
      <w:szCs w:val="20"/>
    </w:rPr>
  </w:style>
  <w:style w:type="paragraph" w:customStyle="1" w:styleId="flashline">
    <w:name w:val="flashline"/>
    <w:basedOn w:val="Normal"/>
    <w:rsid w:val="0035505B"/>
    <w:pPr>
      <w:spacing w:before="100" w:beforeAutospacing="1" w:after="100" w:afterAutospacing="1"/>
    </w:pPr>
    <w:rPr>
      <w:rFonts w:eastAsia="Times New Roman"/>
      <w:sz w:val="24"/>
    </w:rPr>
  </w:style>
  <w:style w:type="paragraph" w:customStyle="1" w:styleId="lbexhangwithmargin">
    <w:name w:val="lbexhangwithmargin"/>
    <w:basedOn w:val="Normal"/>
    <w:rsid w:val="0035505B"/>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35505B"/>
  </w:style>
  <w:style w:type="character" w:customStyle="1" w:styleId="lbexallcap">
    <w:name w:val="lbexallcap"/>
    <w:basedOn w:val="DefaultParagraphFont"/>
    <w:rsid w:val="0035505B"/>
  </w:style>
  <w:style w:type="paragraph" w:customStyle="1" w:styleId="lbexindent">
    <w:name w:val="lbexindent"/>
    <w:basedOn w:val="Normal"/>
    <w:rsid w:val="0035505B"/>
    <w:pPr>
      <w:spacing w:before="100" w:beforeAutospacing="1" w:after="100" w:afterAutospacing="1"/>
    </w:pPr>
    <w:rPr>
      <w:rFonts w:eastAsia="Times New Roman"/>
      <w:sz w:val="24"/>
    </w:rPr>
  </w:style>
  <w:style w:type="paragraph" w:customStyle="1" w:styleId="lbexindentparagraph">
    <w:name w:val="lbexindentparagraph"/>
    <w:basedOn w:val="Normal"/>
    <w:rsid w:val="0035505B"/>
    <w:pPr>
      <w:spacing w:before="100" w:beforeAutospacing="1" w:after="100" w:afterAutospacing="1"/>
    </w:pPr>
    <w:rPr>
      <w:rFonts w:eastAsia="Times New Roman"/>
      <w:sz w:val="24"/>
    </w:rPr>
  </w:style>
  <w:style w:type="paragraph" w:customStyle="1" w:styleId="zn-bodyparagraph">
    <w:name w:val="zn-body__paragraph"/>
    <w:basedOn w:val="Normal"/>
    <w:rsid w:val="0035505B"/>
    <w:pPr>
      <w:spacing w:before="100" w:beforeAutospacing="1" w:after="100" w:afterAutospacing="1"/>
    </w:pPr>
    <w:rPr>
      <w:rFonts w:eastAsia="Times New Roman"/>
      <w:sz w:val="24"/>
    </w:rPr>
  </w:style>
  <w:style w:type="character" w:customStyle="1" w:styleId="c-messagebody">
    <w:name w:val="c-message__body"/>
    <w:basedOn w:val="DefaultParagraphFont"/>
    <w:rsid w:val="0035505B"/>
  </w:style>
  <w:style w:type="character" w:customStyle="1" w:styleId="m7735155540857680774gmail-style13ptbold">
    <w:name w:val="m_7735155540857680774gmail-style13ptbold"/>
    <w:basedOn w:val="DefaultParagraphFont"/>
    <w:rsid w:val="0035505B"/>
  </w:style>
  <w:style w:type="character" w:customStyle="1" w:styleId="style65">
    <w:name w:val="style65"/>
    <w:basedOn w:val="DefaultParagraphFont"/>
    <w:rsid w:val="0035505B"/>
  </w:style>
  <w:style w:type="character" w:customStyle="1" w:styleId="bodytext0">
    <w:name w:val="body_text"/>
    <w:basedOn w:val="DefaultParagraphFont"/>
    <w:rsid w:val="0035505B"/>
  </w:style>
  <w:style w:type="character" w:customStyle="1" w:styleId="bio">
    <w:name w:val="bio"/>
    <w:basedOn w:val="DefaultParagraphFont"/>
    <w:rsid w:val="0035505B"/>
  </w:style>
  <w:style w:type="character" w:customStyle="1" w:styleId="citesChar">
    <w:name w:val="cites Char"/>
    <w:link w:val="cites0"/>
    <w:rsid w:val="0035505B"/>
    <w:rPr>
      <w:rFonts w:eastAsia="SimSun"/>
      <w:b/>
      <w:lang w:eastAsia="zh-CN"/>
    </w:rPr>
  </w:style>
  <w:style w:type="paragraph" w:customStyle="1" w:styleId="cites0">
    <w:name w:val="cites"/>
    <w:next w:val="Normal"/>
    <w:link w:val="citesChar"/>
    <w:autoRedefine/>
    <w:rsid w:val="0035505B"/>
    <w:pPr>
      <w:spacing w:after="0" w:line="240" w:lineRule="auto"/>
      <w:contextualSpacing/>
    </w:pPr>
    <w:rPr>
      <w:rFonts w:eastAsia="SimSun"/>
      <w:b/>
      <w:lang w:eastAsia="zh-CN"/>
    </w:rPr>
  </w:style>
  <w:style w:type="character" w:customStyle="1" w:styleId="5yl5">
    <w:name w:val="_5yl5"/>
    <w:basedOn w:val="DefaultParagraphFont"/>
    <w:rsid w:val="0035505B"/>
  </w:style>
  <w:style w:type="character" w:customStyle="1" w:styleId="text">
    <w:name w:val="text"/>
    <w:basedOn w:val="DefaultParagraphFont"/>
    <w:rsid w:val="0035505B"/>
  </w:style>
  <w:style w:type="paragraph" w:customStyle="1" w:styleId="generic-articlebody">
    <w:name w:val="generic-article__body"/>
    <w:basedOn w:val="Normal"/>
    <w:rsid w:val="0035505B"/>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35505B"/>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35505B"/>
    <w:rPr>
      <w:b/>
      <w:bCs/>
    </w:rPr>
  </w:style>
  <w:style w:type="character" w:customStyle="1" w:styleId="CommentSubjectChar1">
    <w:name w:val="Comment Subject Char1"/>
    <w:basedOn w:val="CommentTextChar1"/>
    <w:uiPriority w:val="99"/>
    <w:semiHidden/>
    <w:rsid w:val="0035505B"/>
    <w:rPr>
      <w:rFonts w:ascii="Calibri" w:eastAsiaTheme="minorEastAsia" w:hAnsi="Calibri" w:cs="Calibri"/>
      <w:b/>
      <w:bCs/>
      <w:sz w:val="20"/>
      <w:szCs w:val="20"/>
    </w:rPr>
  </w:style>
  <w:style w:type="character" w:customStyle="1" w:styleId="UnresolvedMention12">
    <w:name w:val="Unresolved Mention12"/>
    <w:basedOn w:val="DefaultParagraphFont"/>
    <w:uiPriority w:val="99"/>
    <w:rsid w:val="0035505B"/>
    <w:rPr>
      <w:color w:val="605E5C"/>
      <w:shd w:val="clear" w:color="auto" w:fill="E1DFDD"/>
    </w:rPr>
  </w:style>
  <w:style w:type="paragraph" w:customStyle="1" w:styleId="CardNotUnderlined">
    <w:name w:val="Card Not Underlined"/>
    <w:basedOn w:val="Normal"/>
    <w:autoRedefine/>
    <w:rsid w:val="0035505B"/>
    <w:rPr>
      <w:rFonts w:eastAsia="Times New Roman"/>
      <w:sz w:val="12"/>
      <w:szCs w:val="20"/>
    </w:rPr>
  </w:style>
  <w:style w:type="paragraph" w:customStyle="1" w:styleId="msonormal0">
    <w:name w:val="msonormal"/>
    <w:basedOn w:val="Normal"/>
    <w:rsid w:val="0035505B"/>
    <w:pPr>
      <w:spacing w:before="100" w:beforeAutospacing="1" w:after="100" w:afterAutospacing="1" w:line="256" w:lineRule="auto"/>
    </w:pPr>
    <w:rPr>
      <w:sz w:val="24"/>
    </w:rPr>
  </w:style>
  <w:style w:type="table" w:styleId="TableGrid">
    <w:name w:val="Table Grid"/>
    <w:basedOn w:val="TableNormal"/>
    <w:uiPriority w:val="59"/>
    <w:rsid w:val="0035505B"/>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35505B"/>
    <w:pPr>
      <w:spacing w:before="100" w:beforeAutospacing="1" w:after="100" w:afterAutospacing="1"/>
    </w:pPr>
    <w:rPr>
      <w:rFonts w:eastAsia="Times New Roman"/>
      <w:sz w:val="24"/>
    </w:rPr>
  </w:style>
  <w:style w:type="paragraph" w:customStyle="1" w:styleId="p6">
    <w:name w:val="p6"/>
    <w:basedOn w:val="Normal"/>
    <w:rsid w:val="0035505B"/>
    <w:pPr>
      <w:spacing w:before="100" w:beforeAutospacing="1" w:after="100" w:afterAutospacing="1"/>
    </w:pPr>
    <w:rPr>
      <w:rFonts w:eastAsia="Times New Roman"/>
      <w:sz w:val="24"/>
    </w:rPr>
  </w:style>
  <w:style w:type="paragraph" w:customStyle="1" w:styleId="paragraph-sc-1tqpf5s-0">
    <w:name w:val="paragraph-sc-1tqpf5s-0"/>
    <w:basedOn w:val="Normal"/>
    <w:rsid w:val="0035505B"/>
    <w:pPr>
      <w:spacing w:before="100" w:beforeAutospacing="1" w:after="100" w:afterAutospacing="1"/>
    </w:pPr>
    <w:rPr>
      <w:rFonts w:eastAsia="Times New Roman"/>
      <w:sz w:val="24"/>
    </w:rPr>
  </w:style>
  <w:style w:type="character" w:customStyle="1" w:styleId="edited-3sfazf">
    <w:name w:val="edited-3sfazf"/>
    <w:basedOn w:val="DefaultParagraphFont"/>
    <w:rsid w:val="0035505B"/>
  </w:style>
  <w:style w:type="character" w:customStyle="1" w:styleId="content-1o0f9g">
    <w:name w:val="content-1o0f9g"/>
    <w:basedOn w:val="DefaultParagraphFont"/>
    <w:rsid w:val="0035505B"/>
  </w:style>
  <w:style w:type="paragraph" w:customStyle="1" w:styleId="mol-para-with-font">
    <w:name w:val="mol-para-with-font"/>
    <w:basedOn w:val="Normal"/>
    <w:rsid w:val="0035505B"/>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35505B"/>
  </w:style>
  <w:style w:type="character" w:customStyle="1" w:styleId="comma-separator">
    <w:name w:val="comma-separator"/>
    <w:basedOn w:val="DefaultParagraphFont"/>
    <w:rsid w:val="0035505B"/>
  </w:style>
  <w:style w:type="paragraph" w:customStyle="1" w:styleId="imagecaption">
    <w:name w:val="imagecaption"/>
    <w:basedOn w:val="Normal"/>
    <w:rsid w:val="0035505B"/>
    <w:pPr>
      <w:spacing w:before="100" w:beforeAutospacing="1" w:after="100" w:afterAutospacing="1"/>
    </w:pPr>
    <w:rPr>
      <w:rFonts w:eastAsia="Times New Roman"/>
      <w:sz w:val="24"/>
    </w:rPr>
  </w:style>
  <w:style w:type="character" w:customStyle="1" w:styleId="wikiexternallink">
    <w:name w:val="wikiexternallink"/>
    <w:basedOn w:val="DefaultParagraphFont"/>
    <w:rsid w:val="0035505B"/>
  </w:style>
  <w:style w:type="character" w:customStyle="1" w:styleId="wikigeneratedlinkcontent">
    <w:name w:val="wikigeneratedlinkcontent"/>
    <w:basedOn w:val="DefaultParagraphFont"/>
    <w:rsid w:val="0035505B"/>
  </w:style>
  <w:style w:type="paragraph" w:customStyle="1" w:styleId="ssrcss-1q0x1qg-paragraph">
    <w:name w:val="ssrcss-1q0x1qg-paragraph"/>
    <w:basedOn w:val="Normal"/>
    <w:rsid w:val="0035505B"/>
    <w:pPr>
      <w:spacing w:before="100" w:beforeAutospacing="1" w:after="100" w:afterAutospacing="1"/>
    </w:pPr>
    <w:rPr>
      <w:rFonts w:eastAsia="Times New Roman"/>
      <w:sz w:val="24"/>
    </w:rPr>
  </w:style>
  <w:style w:type="paragraph" w:customStyle="1" w:styleId="css-axufdj">
    <w:name w:val="css-axufdj"/>
    <w:basedOn w:val="Normal"/>
    <w:rsid w:val="0035505B"/>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35505B"/>
  </w:style>
  <w:style w:type="paragraph" w:customStyle="1" w:styleId="insinstorydvcaption">
    <w:name w:val="ins_instory_dv_caption"/>
    <w:basedOn w:val="Normal"/>
    <w:rsid w:val="0035505B"/>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35505B"/>
    <w:rPr>
      <w:rFonts w:ascii="Times New Roman" w:eastAsia="Times New Roman" w:hAnsi="Times New Roman" w:cs="Times New Roman"/>
      <w:sz w:val="24"/>
      <w:szCs w:val="24"/>
    </w:rPr>
  </w:style>
  <w:style w:type="character" w:customStyle="1" w:styleId="sr-only">
    <w:name w:val="sr-only"/>
    <w:basedOn w:val="DefaultParagraphFont"/>
    <w:rsid w:val="0035505B"/>
  </w:style>
  <w:style w:type="character" w:customStyle="1" w:styleId="UnresolvedMention1">
    <w:name w:val="Unresolved Mention1"/>
    <w:basedOn w:val="DefaultParagraphFont"/>
    <w:uiPriority w:val="99"/>
    <w:semiHidden/>
    <w:unhideWhenUsed/>
    <w:rsid w:val="0035505B"/>
    <w:rPr>
      <w:color w:val="605E5C"/>
      <w:shd w:val="clear" w:color="auto" w:fill="E1DFDD"/>
    </w:rPr>
  </w:style>
  <w:style w:type="character" w:styleId="PageNumber">
    <w:name w:val="page number"/>
    <w:basedOn w:val="DefaultParagraphFont"/>
    <w:uiPriority w:val="99"/>
    <w:semiHidden/>
    <w:unhideWhenUsed/>
    <w:rsid w:val="0035505B"/>
  </w:style>
  <w:style w:type="character" w:customStyle="1" w:styleId="UnresolvedMention10">
    <w:name w:val="Unresolved Mention10"/>
    <w:basedOn w:val="DefaultParagraphFont"/>
    <w:uiPriority w:val="99"/>
    <w:semiHidden/>
    <w:unhideWhenUsed/>
    <w:rsid w:val="0035505B"/>
    <w:rPr>
      <w:color w:val="605E5C"/>
      <w:shd w:val="clear" w:color="auto" w:fill="E1DFDD"/>
    </w:rPr>
  </w:style>
  <w:style w:type="paragraph" w:styleId="Revision">
    <w:name w:val="Revision"/>
    <w:uiPriority w:val="99"/>
    <w:semiHidden/>
    <w:rsid w:val="0035505B"/>
    <w:rPr>
      <w:rFonts w:ascii="Calibri" w:eastAsia="Calibri" w:hAnsi="Calibri" w:cs="Arial"/>
    </w:rPr>
  </w:style>
  <w:style w:type="paragraph" w:customStyle="1" w:styleId="megaarticlebodyfirst-p2htdt">
    <w:name w:val="megaarticlebody_first-p_2htdt"/>
    <w:basedOn w:val="Normal"/>
    <w:uiPriority w:val="99"/>
    <w:semiHidden/>
    <w:rsid w:val="0035505B"/>
    <w:pPr>
      <w:spacing w:before="100" w:beforeAutospacing="1" w:after="100" w:afterAutospacing="1" w:line="256" w:lineRule="auto"/>
    </w:pPr>
    <w:rPr>
      <w:sz w:val="24"/>
    </w:rPr>
  </w:style>
  <w:style w:type="paragraph" w:customStyle="1" w:styleId="p1">
    <w:name w:val="p1"/>
    <w:basedOn w:val="Normal"/>
    <w:uiPriority w:val="99"/>
    <w:semiHidden/>
    <w:rsid w:val="0035505B"/>
    <w:pPr>
      <w:spacing w:line="256" w:lineRule="auto"/>
    </w:pPr>
    <w:rPr>
      <w:sz w:val="20"/>
      <w:szCs w:val="20"/>
    </w:rPr>
  </w:style>
  <w:style w:type="paragraph" w:customStyle="1" w:styleId="Shrink6">
    <w:name w:val="Shrink 6"/>
    <w:basedOn w:val="Normal"/>
    <w:uiPriority w:val="99"/>
    <w:semiHidden/>
    <w:qFormat/>
    <w:rsid w:val="0035505B"/>
    <w:pPr>
      <w:spacing w:line="256" w:lineRule="auto"/>
    </w:pPr>
    <w:rPr>
      <w:rFonts w:ascii="Georgia" w:hAnsi="Georgia"/>
      <w:sz w:val="12"/>
    </w:rPr>
  </w:style>
  <w:style w:type="character" w:styleId="EndnoteReference">
    <w:name w:val="endnote reference"/>
    <w:basedOn w:val="DefaultParagraphFont"/>
    <w:uiPriority w:val="99"/>
    <w:semiHidden/>
    <w:unhideWhenUsed/>
    <w:rsid w:val="0035505B"/>
    <w:rPr>
      <w:vertAlign w:val="superscript"/>
    </w:rPr>
  </w:style>
  <w:style w:type="character" w:customStyle="1" w:styleId="FooterChar1">
    <w:name w:val="Footer Char1"/>
    <w:basedOn w:val="DefaultParagraphFont"/>
    <w:uiPriority w:val="99"/>
    <w:semiHidden/>
    <w:rsid w:val="0035505B"/>
    <w:rPr>
      <w:rFonts w:ascii="Calibri" w:eastAsiaTheme="minorHAnsi" w:hAnsi="Calibri" w:cs="Calibri"/>
      <w:sz w:val="16"/>
      <w:szCs w:val="22"/>
    </w:rPr>
  </w:style>
  <w:style w:type="character" w:customStyle="1" w:styleId="HeaderChar1">
    <w:name w:val="Header Char1"/>
    <w:basedOn w:val="DefaultParagraphFont"/>
    <w:uiPriority w:val="99"/>
    <w:semiHidden/>
    <w:rsid w:val="0035505B"/>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35505B"/>
    <w:rPr>
      <w:rFonts w:ascii="Segoe UI" w:hAnsi="Segoe UI" w:cs="Segoe UI"/>
      <w:sz w:val="16"/>
      <w:szCs w:val="16"/>
    </w:rPr>
  </w:style>
  <w:style w:type="character" w:styleId="CommentReference">
    <w:name w:val="annotation reference"/>
    <w:basedOn w:val="DefaultParagraphFont"/>
    <w:uiPriority w:val="99"/>
    <w:semiHidden/>
    <w:unhideWhenUsed/>
    <w:rsid w:val="0035505B"/>
    <w:rPr>
      <w:sz w:val="16"/>
      <w:szCs w:val="16"/>
    </w:rPr>
  </w:style>
  <w:style w:type="character" w:customStyle="1" w:styleId="UnresolvedMention30">
    <w:name w:val="Unresolved Mention30"/>
    <w:basedOn w:val="DefaultParagraphFont"/>
    <w:uiPriority w:val="99"/>
    <w:semiHidden/>
    <w:unhideWhenUsed/>
    <w:rsid w:val="0035505B"/>
    <w:rPr>
      <w:color w:val="605E5C"/>
      <w:shd w:val="clear" w:color="auto" w:fill="E1DFDD"/>
    </w:rPr>
  </w:style>
  <w:style w:type="character" w:customStyle="1" w:styleId="UnresolvedMention4">
    <w:name w:val="Unresolved Mention4"/>
    <w:basedOn w:val="DefaultParagraphFont"/>
    <w:uiPriority w:val="99"/>
    <w:semiHidden/>
    <w:unhideWhenUsed/>
    <w:rsid w:val="0035505B"/>
    <w:rPr>
      <w:color w:val="605E5C"/>
      <w:shd w:val="clear" w:color="auto" w:fill="E1DFDD"/>
    </w:rPr>
  </w:style>
  <w:style w:type="character" w:customStyle="1" w:styleId="UnresolvedMention5">
    <w:name w:val="Unresolved Mention5"/>
    <w:basedOn w:val="DefaultParagraphFont"/>
    <w:uiPriority w:val="99"/>
    <w:semiHidden/>
    <w:unhideWhenUsed/>
    <w:rsid w:val="0035505B"/>
    <w:rPr>
      <w:color w:val="605E5C"/>
      <w:shd w:val="clear" w:color="auto" w:fill="E1DFDD"/>
    </w:rPr>
  </w:style>
  <w:style w:type="character" w:customStyle="1" w:styleId="UnresolvedMention6">
    <w:name w:val="Unresolved Mention6"/>
    <w:basedOn w:val="DefaultParagraphFont"/>
    <w:uiPriority w:val="99"/>
    <w:semiHidden/>
    <w:unhideWhenUsed/>
    <w:rsid w:val="0035505B"/>
    <w:rPr>
      <w:color w:val="605E5C"/>
      <w:shd w:val="clear" w:color="auto" w:fill="E1DFDD"/>
    </w:rPr>
  </w:style>
  <w:style w:type="character" w:customStyle="1" w:styleId="UnresolvedMention7">
    <w:name w:val="Unresolved Mention7"/>
    <w:basedOn w:val="DefaultParagraphFont"/>
    <w:uiPriority w:val="99"/>
    <w:semiHidden/>
    <w:unhideWhenUsed/>
    <w:rsid w:val="0035505B"/>
    <w:rPr>
      <w:color w:val="605E5C"/>
      <w:shd w:val="clear" w:color="auto" w:fill="E1DFDD"/>
    </w:rPr>
  </w:style>
  <w:style w:type="character" w:customStyle="1" w:styleId="UnresolvedMention8">
    <w:name w:val="Unresolved Mention8"/>
    <w:basedOn w:val="DefaultParagraphFont"/>
    <w:uiPriority w:val="99"/>
    <w:semiHidden/>
    <w:unhideWhenUsed/>
    <w:rsid w:val="0035505B"/>
    <w:rPr>
      <w:color w:val="605E5C"/>
      <w:shd w:val="clear" w:color="auto" w:fill="E1DFDD"/>
    </w:rPr>
  </w:style>
  <w:style w:type="character" w:customStyle="1" w:styleId="UnresolvedMention9">
    <w:name w:val="Unresolved Mention9"/>
    <w:basedOn w:val="DefaultParagraphFont"/>
    <w:uiPriority w:val="99"/>
    <w:semiHidden/>
    <w:unhideWhenUsed/>
    <w:rsid w:val="0035505B"/>
    <w:rPr>
      <w:color w:val="605E5C"/>
      <w:shd w:val="clear" w:color="auto" w:fill="E1DFDD"/>
    </w:rPr>
  </w:style>
  <w:style w:type="character" w:customStyle="1" w:styleId="UnresolvedMention100">
    <w:name w:val="Unresolved Mention100"/>
    <w:basedOn w:val="DefaultParagraphFont"/>
    <w:uiPriority w:val="99"/>
    <w:semiHidden/>
    <w:unhideWhenUsed/>
    <w:rsid w:val="0035505B"/>
    <w:rPr>
      <w:color w:val="605E5C"/>
      <w:shd w:val="clear" w:color="auto" w:fill="E1DFDD"/>
    </w:rPr>
  </w:style>
  <w:style w:type="character" w:customStyle="1" w:styleId="UnresolvedMention11">
    <w:name w:val="Unresolved Mention11"/>
    <w:basedOn w:val="DefaultParagraphFont"/>
    <w:uiPriority w:val="99"/>
    <w:semiHidden/>
    <w:unhideWhenUsed/>
    <w:rsid w:val="0035505B"/>
    <w:rPr>
      <w:color w:val="605E5C"/>
      <w:shd w:val="clear" w:color="auto" w:fill="E1DFDD"/>
    </w:rPr>
  </w:style>
  <w:style w:type="character" w:styleId="PlaceholderText">
    <w:name w:val="Placeholder Text"/>
    <w:basedOn w:val="DefaultParagraphFont"/>
    <w:uiPriority w:val="99"/>
    <w:semiHidden/>
    <w:rsid w:val="0035505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org/doi/full/10.1126/science.abd3402" TargetMode="External"/><Relationship Id="rId13" Type="http://schemas.openxmlformats.org/officeDocument/2006/relationships/hyperlink" Target="https://www.tandfonline.com/doi/full/10.1080/25751654.2021.1942681" TargetMode="External"/><Relationship Id="rId18" Type="http://schemas.openxmlformats.org/officeDocument/2006/relationships/hyperlink" Target="https://www.un.org/en/events/ozoneday/" TargetMode="External"/><Relationship Id="rId3" Type="http://schemas.openxmlformats.org/officeDocument/2006/relationships/styles" Target="styles.xml"/><Relationship Id="rId21" Type="http://schemas.openxmlformats.org/officeDocument/2006/relationships/hyperlink" Target="https://www.unenvironment.org/news-and-stories/statement/secretary-generals-message-world-ozone-day-2019" TargetMode="External"/><Relationship Id="rId7" Type="http://schemas.openxmlformats.org/officeDocument/2006/relationships/hyperlink" Target="https://www.dictionary.com/browse/appropriation" TargetMode="External"/><Relationship Id="rId12" Type="http://schemas.openxmlformats.org/officeDocument/2006/relationships/hyperlink" Target="http://aip.scitation.org/doi/full/10.1063/1.4980833" TargetMode="External"/><Relationship Id="rId17" Type="http://schemas.openxmlformats.org/officeDocument/2006/relationships/hyperlink" Target="https://ozone.unep.org/ozone-day/32-years-and-healin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unep.org/" TargetMode="External"/><Relationship Id="rId20" Type="http://schemas.openxmlformats.org/officeDocument/2006/relationships/hyperlink" Target="https://www.esrl.noaa.gov/csd/assessments/ozone/2018/" TargetMode="External"/><Relationship Id="rId1" Type="http://schemas.openxmlformats.org/officeDocument/2006/relationships/customXml" Target="../customXml/item1.xml"/><Relationship Id="rId6" Type="http://schemas.openxmlformats.org/officeDocument/2006/relationships/hyperlink" Target="https://www.dictionary.com/browse/appropriate" TargetMode="External"/><Relationship Id="rId11" Type="http://schemas.openxmlformats.org/officeDocument/2006/relationships/hyperlink" Target="https://www.orbitaldebris.jsc.nasa.gov/faq.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ews.un.org/en/story/2019/09/1046452" TargetMode="External"/><Relationship Id="rId23" Type="http://schemas.openxmlformats.org/officeDocument/2006/relationships/hyperlink" Target="http://www.alternet.org/environment/were-speeding-toward-climate-change-catastropheand-makes-2016-most-important-election)" TargetMode="External"/><Relationship Id="rId10" Type="http://schemas.openxmlformats.org/officeDocument/2006/relationships/hyperlink" Target="https://www.scientificamerican.com/article/orbital-debris-space-fence/" TargetMode="External"/><Relationship Id="rId19" Type="http://schemas.openxmlformats.org/officeDocument/2006/relationships/hyperlink" Target="https://ozone.unep.org/sites/default/files/2019-08/MP_Handbook_2019_0.pdf" TargetMode="External"/><Relationship Id="rId4" Type="http://schemas.openxmlformats.org/officeDocument/2006/relationships/settings" Target="settings.xml"/><Relationship Id="rId9" Type="http://schemas.openxmlformats.org/officeDocument/2006/relationships/hyperlink" Target="https://www.scientificamerican.com/podcast/episode/the-sneaky-danger-of-space-dust/" TargetMode="External"/><Relationship Id="rId14" Type="http://schemas.openxmlformats.org/officeDocument/2006/relationships/hyperlink" Target="https://fas.org/2017/01/turning-a-blind-eye-towards-armageddon-u-s-leaders-reject-nuclear-winter-studies/" TargetMode="External"/><Relationship Id="rId22" Type="http://schemas.openxmlformats.org/officeDocument/2006/relationships/hyperlink" Target="https://theconversation.com/space-tourism-rockets-emit-100-times-more-co-per-passenger-than-flights-imagine-a-whole-industry-1646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16</Pages>
  <Words>6279</Words>
  <Characters>35795</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Christopher Bao</cp:lastModifiedBy>
  <cp:revision>20</cp:revision>
  <dcterms:created xsi:type="dcterms:W3CDTF">2022-02-12T20:08:00Z</dcterms:created>
  <dcterms:modified xsi:type="dcterms:W3CDTF">2022-02-12T21:26:00Z</dcterms:modified>
</cp:coreProperties>
</file>