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9B36693" w14:textId="77777777" w:rsidR="00F960C8" w:rsidRPr="00F960C8" w:rsidRDefault="00F960C8" w:rsidP="00F960C8"/>
    <w:p w14:paraId="58B7CBE5" w14:textId="59C2C5B3" w:rsidR="00F30934" w:rsidRDefault="00F30934" w:rsidP="00E83ABE">
      <w:pPr>
        <w:pStyle w:val="Heading1"/>
      </w:pPr>
      <w:r>
        <w:lastRenderedPageBreak/>
        <w:t>1AR</w:t>
      </w:r>
    </w:p>
    <w:p w14:paraId="202752EC" w14:textId="2978B0F6" w:rsidR="00F30934" w:rsidRDefault="00F30934" w:rsidP="00F30934"/>
    <w:p w14:paraId="01DD84DB" w14:textId="5E9FA013" w:rsidR="00541AE5" w:rsidRDefault="00541AE5" w:rsidP="00541AE5">
      <w:pPr>
        <w:pStyle w:val="Heading4"/>
      </w:pPr>
      <w:r>
        <w:t>Some definitions</w:t>
      </w:r>
    </w:p>
    <w:p w14:paraId="16299767" w14:textId="08320459" w:rsidR="00F30934" w:rsidRPr="00541AE5" w:rsidRDefault="00F30934" w:rsidP="00F30934">
      <w:pPr>
        <w:rPr>
          <w:sz w:val="16"/>
        </w:rPr>
      </w:pPr>
      <w:r w:rsidRPr="00F30934">
        <w:rPr>
          <w:b/>
          <w:bCs/>
        </w:rPr>
        <w:t>Natalie Wolchover</w:t>
      </w:r>
      <w:r w:rsidRPr="00F30934">
        <w:t xml:space="preserve">, </w:t>
      </w:r>
      <w:r>
        <w:t>4-23-2012</w:t>
      </w:r>
      <w:r w:rsidRPr="00F30934">
        <w:t>, "Does Asteroid Mining Violate Space Law?", livescience, https://www.livescience.com/33864-asteroid-mining-space-law.html, accessed 2-12-2022, [] PHS-CB</w:t>
      </w:r>
    </w:p>
    <w:p w14:paraId="21301F59" w14:textId="77777777" w:rsidR="00F30934" w:rsidRPr="00541AE5" w:rsidRDefault="00F30934" w:rsidP="00F30934">
      <w:pPr>
        <w:pStyle w:val="NormalWeb"/>
        <w:shd w:val="clear" w:color="auto" w:fill="FFFFFF"/>
        <w:spacing w:before="0" w:beforeAutospacing="0" w:after="240" w:afterAutospacing="0"/>
        <w:textAlignment w:val="baseline"/>
        <w:rPr>
          <w:rFonts w:ascii="Open Sans" w:hAnsi="Open Sans" w:cs="Open Sans"/>
          <w:color w:val="333333"/>
          <w:sz w:val="16"/>
        </w:rPr>
      </w:pPr>
      <w:r w:rsidRPr="00541AE5">
        <w:rPr>
          <w:rFonts w:ascii="Open Sans" w:hAnsi="Open Sans" w:cs="Open Sans"/>
          <w:color w:val="333333"/>
          <w:sz w:val="16"/>
        </w:rPr>
        <w:t>Several well-known billionaires are forming a company with plans to send a robotic spacecraft to mine precious metals from an asteroid and bring them back to Earth. Google executives Larry Page and Eric Schmidt and their business partners say the enterprise will "add trillions to the global GDP."</w:t>
      </w:r>
    </w:p>
    <w:p w14:paraId="4E2F69F4" w14:textId="77777777" w:rsidR="00F30934" w:rsidRPr="008425CD" w:rsidRDefault="00F30934" w:rsidP="00F30934">
      <w:pPr>
        <w:pStyle w:val="NormalWeb"/>
        <w:shd w:val="clear" w:color="auto" w:fill="FFFFFF"/>
        <w:spacing w:before="0" w:beforeAutospacing="0" w:after="0" w:afterAutospacing="0"/>
        <w:textAlignment w:val="baseline"/>
        <w:rPr>
          <w:rStyle w:val="StyleUnderline"/>
        </w:rPr>
      </w:pPr>
      <w:r w:rsidRPr="00541AE5">
        <w:rPr>
          <w:rFonts w:ascii="Open Sans" w:hAnsi="Open Sans" w:cs="Open Sans"/>
          <w:color w:val="333333"/>
          <w:sz w:val="16"/>
        </w:rPr>
        <w:t>But to whom do those trillions belong — the company, or everyone? Does a private company have a right to stake claim to an asteroid, or are celestial bodies such as the moon, planets and </w:t>
      </w:r>
      <w:hyperlink r:id="rId9" w:history="1">
        <w:r w:rsidRPr="00541AE5">
          <w:rPr>
            <w:rStyle w:val="Hyperlink"/>
            <w:rFonts w:ascii="inherit" w:eastAsiaTheme="majorEastAsia" w:hAnsi="inherit" w:cs="Open Sans"/>
            <w:color w:val="026CA2"/>
            <w:sz w:val="16"/>
            <w:bdr w:val="none" w:sz="0" w:space="0" w:color="auto" w:frame="1"/>
          </w:rPr>
          <w:t>asteroids</w:t>
        </w:r>
      </w:hyperlink>
      <w:r w:rsidRPr="00541AE5">
        <w:rPr>
          <w:rFonts w:ascii="Open Sans" w:hAnsi="Open Sans" w:cs="Open Sans"/>
          <w:color w:val="333333"/>
          <w:sz w:val="16"/>
        </w:rPr>
        <w:t> the communal property of all Earthlings?</w:t>
      </w:r>
    </w:p>
    <w:p w14:paraId="0C00A091" w14:textId="77777777" w:rsidR="00F30934" w:rsidRPr="008425CD" w:rsidRDefault="00F30934" w:rsidP="00F30934">
      <w:pPr>
        <w:pStyle w:val="NormalWeb"/>
        <w:shd w:val="clear" w:color="auto" w:fill="FFFFFF"/>
        <w:spacing w:before="0" w:beforeAutospacing="0" w:after="240" w:afterAutospacing="0"/>
        <w:textAlignment w:val="baseline"/>
        <w:rPr>
          <w:rStyle w:val="StyleUnderline"/>
        </w:rPr>
      </w:pPr>
      <w:r w:rsidRPr="008425CD">
        <w:rPr>
          <w:rStyle w:val="StyleUnderline"/>
        </w:rPr>
        <w:t>"</w:t>
      </w:r>
      <w:r w:rsidRPr="00180D55">
        <w:rPr>
          <w:rStyle w:val="StyleUnderline"/>
          <w:highlight w:val="yellow"/>
        </w:rPr>
        <w:t>The law on this is not settled and not clear</w:t>
      </w:r>
      <w:r w:rsidRPr="008425CD">
        <w:rPr>
          <w:rStyle w:val="StyleUnderline"/>
        </w:rPr>
        <w:t>," said Henry Hertzfeld, professor of space policy and international affairs at George Washington University. "There are lots of opinions on the status here, and nobody is necessarily right because it's complicated."</w:t>
      </w:r>
    </w:p>
    <w:p w14:paraId="0F1C95DF" w14:textId="77777777" w:rsidR="00F30934" w:rsidRPr="00541AE5" w:rsidRDefault="00F30934" w:rsidP="00F30934">
      <w:pPr>
        <w:pStyle w:val="NormalWeb"/>
        <w:shd w:val="clear" w:color="auto" w:fill="FFFFFF"/>
        <w:spacing w:before="0" w:beforeAutospacing="0" w:after="240" w:afterAutospacing="0"/>
        <w:textAlignment w:val="baseline"/>
        <w:rPr>
          <w:rFonts w:ascii="Open Sans" w:hAnsi="Open Sans" w:cs="Open Sans"/>
          <w:color w:val="333333"/>
          <w:sz w:val="16"/>
        </w:rPr>
      </w:pPr>
      <w:r w:rsidRPr="00541AE5">
        <w:rPr>
          <w:rFonts w:ascii="Open Sans" w:hAnsi="Open Sans" w:cs="Open Sans"/>
          <w:color w:val="333333"/>
          <w:sz w:val="16"/>
        </w:rPr>
        <w:t>The legal ambiguity hasn't needed to be addressed before, Hertzfeld said, because no company has previously come forward with a serious asteroid mining mission plan and the funds to back it. When the debate over space property rights is forced to ensue, old international wounds will likely be reopened.</w:t>
      </w:r>
    </w:p>
    <w:p w14:paraId="56AE5285" w14:textId="77777777" w:rsidR="00F30934" w:rsidRPr="00180D55" w:rsidRDefault="00F30934" w:rsidP="00F30934">
      <w:pPr>
        <w:pStyle w:val="NormalWeb"/>
        <w:shd w:val="clear" w:color="auto" w:fill="FFFFFF"/>
        <w:spacing w:before="0" w:beforeAutospacing="0" w:after="0" w:afterAutospacing="0"/>
        <w:textAlignment w:val="baseline"/>
        <w:rPr>
          <w:rStyle w:val="StyleUnderline"/>
        </w:rPr>
      </w:pPr>
      <w:r w:rsidRPr="00180D55">
        <w:rPr>
          <w:rStyle w:val="StyleUnderline"/>
        </w:rPr>
        <w:t xml:space="preserve">The most pertinent piece of law is </w:t>
      </w:r>
      <w:r w:rsidRPr="00180D55">
        <w:rPr>
          <w:rStyle w:val="StyleUnderline"/>
          <w:highlight w:val="yellow"/>
        </w:rPr>
        <w:t>the</w:t>
      </w:r>
      <w:r w:rsidRPr="00180D55">
        <w:rPr>
          <w:rStyle w:val="StyleUnderline"/>
        </w:rPr>
        <w:t xml:space="preserve"> Outer Space Treaty (</w:t>
      </w:r>
      <w:r w:rsidRPr="00180D55">
        <w:rPr>
          <w:rStyle w:val="StyleUnderline"/>
          <w:highlight w:val="yellow"/>
        </w:rPr>
        <w:t>OST</w:t>
      </w:r>
      <w:r w:rsidRPr="00180D55">
        <w:rPr>
          <w:rStyle w:val="StyleUnderline"/>
        </w:rPr>
        <w:t xml:space="preserve">), an agreement signed or ratified by all spacefaring nations in 1967, which </w:t>
      </w:r>
      <w:r w:rsidRPr="00180D55">
        <w:rPr>
          <w:rStyle w:val="StyleUnderline"/>
          <w:highlight w:val="yellow"/>
        </w:rPr>
        <w:t>established</w:t>
      </w:r>
      <w:r w:rsidRPr="00180D55">
        <w:rPr>
          <w:rStyle w:val="StyleUnderline"/>
        </w:rPr>
        <w:t xml:space="preserve">, among other things, that </w:t>
      </w:r>
      <w:r w:rsidRPr="00180D55">
        <w:rPr>
          <w:rStyle w:val="StyleUnderline"/>
          <w:highlight w:val="yellow"/>
        </w:rPr>
        <w:t>no nation may claim sovereignty over space, the moon or celestial bodies</w:t>
      </w:r>
      <w:r w:rsidRPr="00180D55">
        <w:rPr>
          <w:rStyle w:val="StyleUnderline"/>
        </w:rPr>
        <w:t xml:space="preserve">. The treaty was intended to protect the rights of lesser developed nations that did not yet have the ability to explore space, and to prevent the U.S. or the Soviet Union — whichever would go on to win the space race — from claiming sovereignty over the moon. However, the </w:t>
      </w:r>
      <w:r w:rsidRPr="00180D55">
        <w:rPr>
          <w:rStyle w:val="StyleUnderline"/>
          <w:highlight w:val="yellow"/>
        </w:rPr>
        <w:t>question of space resource exploitation is not explicitly addressed in the treaty, and interpretations of its words vary widely</w:t>
      </w:r>
      <w:r w:rsidRPr="00180D55">
        <w:rPr>
          <w:rStyle w:val="StyleUnderline"/>
        </w:rPr>
        <w:t>. [</w:t>
      </w:r>
      <w:hyperlink r:id="rId10" w:history="1">
        <w:r w:rsidRPr="00180D55">
          <w:rPr>
            <w:rStyle w:val="StyleUnderline"/>
            <w:rFonts w:eastAsiaTheme="majorEastAsia"/>
          </w:rPr>
          <w:t>Could an Asteroid Destroy Earth?</w:t>
        </w:r>
      </w:hyperlink>
      <w:r w:rsidRPr="00180D55">
        <w:rPr>
          <w:rStyle w:val="StyleUnderline"/>
        </w:rPr>
        <w:t>]</w:t>
      </w:r>
    </w:p>
    <w:p w14:paraId="78A08F3B" w14:textId="77777777" w:rsidR="00F30934" w:rsidRPr="00541AE5" w:rsidRDefault="00F30934" w:rsidP="00F30934">
      <w:pPr>
        <w:pStyle w:val="NormalWeb"/>
        <w:shd w:val="clear" w:color="auto" w:fill="FFFFFF"/>
        <w:spacing w:before="0" w:beforeAutospacing="0" w:after="0" w:afterAutospacing="0"/>
        <w:textAlignment w:val="baseline"/>
        <w:rPr>
          <w:rFonts w:ascii="Open Sans" w:hAnsi="Open Sans" w:cs="Open Sans"/>
          <w:color w:val="333333"/>
          <w:sz w:val="16"/>
        </w:rPr>
      </w:pPr>
      <w:r w:rsidRPr="00541AE5">
        <w:rPr>
          <w:rFonts w:ascii="Open Sans" w:hAnsi="Open Sans" w:cs="Open Sans"/>
          <w:color w:val="333333"/>
          <w:sz w:val="16"/>
        </w:rPr>
        <w:t>Art Dula, a space law professor at the University of Houston, believes private companies absolutely have the right to mine an </w:t>
      </w:r>
      <w:hyperlink r:id="rId11" w:history="1">
        <w:r w:rsidRPr="00541AE5">
          <w:rPr>
            <w:rStyle w:val="Hyperlink"/>
            <w:rFonts w:ascii="inherit" w:eastAsiaTheme="majorEastAsia" w:hAnsi="inherit" w:cs="Open Sans"/>
            <w:color w:val="026CA2"/>
            <w:sz w:val="16"/>
            <w:bdr w:val="none" w:sz="0" w:space="0" w:color="auto" w:frame="1"/>
          </w:rPr>
          <w:t>asteroid</w:t>
        </w:r>
      </w:hyperlink>
      <w:r w:rsidRPr="00541AE5">
        <w:rPr>
          <w:rFonts w:ascii="Open Sans" w:hAnsi="Open Sans" w:cs="Open Sans"/>
          <w:color w:val="333333"/>
          <w:sz w:val="16"/>
        </w:rPr>
        <w:t>. "The 1967 Outer Space Treaty specifically permits the 'use' of outer space by nongovernmental entities. There is no suggestion in the treaty that commercial or business use would be prohibited," Dula told </w:t>
      </w:r>
      <w:hyperlink r:id="rId12" w:history="1">
        <w:r w:rsidRPr="00541AE5">
          <w:rPr>
            <w:rStyle w:val="Hyperlink"/>
            <w:rFonts w:ascii="inherit" w:eastAsiaTheme="majorEastAsia" w:hAnsi="inherit" w:cs="Open Sans"/>
            <w:color w:val="026CA2"/>
            <w:sz w:val="16"/>
            <w:bdr w:val="none" w:sz="0" w:space="0" w:color="auto" w:frame="1"/>
          </w:rPr>
          <w:t>Life's Little Mysteries</w:t>
        </w:r>
      </w:hyperlink>
      <w:r w:rsidRPr="00541AE5">
        <w:rPr>
          <w:rFonts w:ascii="Open Sans" w:hAnsi="Open Sans" w:cs="Open Sans"/>
          <w:color w:val="333333"/>
          <w:sz w:val="16"/>
        </w:rPr>
        <w:t>. In his opinion, the treaty and a subsequent United Nations resolution established that national governments themselves are responsible for regulating the use of outer space of citizens and companies within their borders.</w:t>
      </w:r>
    </w:p>
    <w:p w14:paraId="42A3BF3F" w14:textId="77777777" w:rsidR="00F30934" w:rsidRPr="00541AE5" w:rsidRDefault="00F30934" w:rsidP="00F30934">
      <w:pPr>
        <w:pStyle w:val="NormalWeb"/>
        <w:shd w:val="clear" w:color="auto" w:fill="FFFFFF"/>
        <w:spacing w:before="0" w:beforeAutospacing="0" w:after="0" w:afterAutospacing="0"/>
        <w:textAlignment w:val="baseline"/>
        <w:rPr>
          <w:rFonts w:ascii="Open Sans" w:hAnsi="Open Sans" w:cs="Open Sans"/>
          <w:color w:val="333333"/>
          <w:sz w:val="16"/>
        </w:rPr>
      </w:pPr>
      <w:r w:rsidRPr="00541AE5">
        <w:rPr>
          <w:rFonts w:ascii="Open Sans" w:hAnsi="Open Sans" w:cs="Open Sans"/>
          <w:color w:val="333333"/>
          <w:sz w:val="16"/>
        </w:rPr>
        <w:t>Thus, because the billionaires are American and forming their company in the United States, the U.S. government is charged with giving the go-ahead to the billionaires' bold new project, he said, and the Constitution ensures it will do so. The 10</w:t>
      </w:r>
      <w:r w:rsidRPr="00541AE5">
        <w:rPr>
          <w:rFonts w:ascii="inherit" w:hAnsi="inherit" w:cs="Open Sans"/>
          <w:color w:val="333333"/>
          <w:sz w:val="16"/>
          <w:szCs w:val="20"/>
          <w:bdr w:val="none" w:sz="0" w:space="0" w:color="auto" w:frame="1"/>
          <w:vertAlign w:val="superscript"/>
        </w:rPr>
        <w:t>th</w:t>
      </w:r>
      <w:r w:rsidRPr="00541AE5">
        <w:rPr>
          <w:rFonts w:ascii="Open Sans" w:hAnsi="Open Sans" w:cs="Open Sans"/>
          <w:color w:val="333333"/>
          <w:sz w:val="16"/>
        </w:rPr>
        <w:t> Amendment — which states that all powers not delegated to the federal government, nor prohibited by it to the states, are reserved to the states or to the people — means that the right to mine an asteroid belongs to the people."I am pleased to say that the American people and the corporations they form are presently free to conduct mining operations in outer space for commercial purposes, as this activity has not been made either illegal or regulated by the federal government or the several states," Dula said.</w:t>
      </w:r>
    </w:p>
    <w:p w14:paraId="1EECB49F" w14:textId="77777777" w:rsidR="00F30934" w:rsidRPr="00541AE5" w:rsidRDefault="00F30934" w:rsidP="00F30934">
      <w:pPr>
        <w:pStyle w:val="NormalWeb"/>
        <w:shd w:val="clear" w:color="auto" w:fill="FFFFFF"/>
        <w:spacing w:before="0" w:beforeAutospacing="0" w:after="0" w:afterAutospacing="0"/>
        <w:textAlignment w:val="baseline"/>
        <w:rPr>
          <w:rFonts w:ascii="Open Sans" w:hAnsi="Open Sans" w:cs="Open Sans"/>
          <w:color w:val="333333"/>
          <w:sz w:val="16"/>
        </w:rPr>
      </w:pPr>
      <w:r w:rsidRPr="00541AE5">
        <w:rPr>
          <w:rFonts w:ascii="Open Sans" w:hAnsi="Open Sans" w:cs="Open Sans"/>
          <w:color w:val="333333"/>
          <w:sz w:val="16"/>
        </w:rPr>
        <w:t>Not everyone agrees. Frank Lyall, public law professor at the University of Aberdeen, Scotland, and director of the International Institute of Space Law, and Paul Larsen, a space law expert and adjunct professor at Georgetown Law School, both interpret the OST as meaning that no one — neither a government, nor a person — can claim title to an asteroid, or the </w:t>
      </w:r>
      <w:hyperlink r:id="rId13" w:history="1">
        <w:r w:rsidRPr="00541AE5">
          <w:rPr>
            <w:rStyle w:val="Hyperlink"/>
            <w:rFonts w:ascii="inherit" w:eastAsiaTheme="majorEastAsia" w:hAnsi="inherit" w:cs="Open Sans"/>
            <w:color w:val="026CA2"/>
            <w:sz w:val="16"/>
            <w:bdr w:val="none" w:sz="0" w:space="0" w:color="auto" w:frame="1"/>
          </w:rPr>
          <w:t>precious metals</w:t>
        </w:r>
      </w:hyperlink>
      <w:r w:rsidRPr="00541AE5">
        <w:rPr>
          <w:rFonts w:ascii="Open Sans" w:hAnsi="Open Sans" w:cs="Open Sans"/>
          <w:color w:val="333333"/>
          <w:sz w:val="16"/>
        </w:rPr>
        <w:t> therein.</w:t>
      </w:r>
    </w:p>
    <w:p w14:paraId="79D9FE57" w14:textId="77777777" w:rsidR="00F30934" w:rsidRPr="00541AE5" w:rsidRDefault="00F30934" w:rsidP="00F30934">
      <w:pPr>
        <w:pStyle w:val="NormalWeb"/>
        <w:shd w:val="clear" w:color="auto" w:fill="FFFFFF"/>
        <w:spacing w:before="0" w:beforeAutospacing="0" w:after="0" w:afterAutospacing="0"/>
        <w:textAlignment w:val="baseline"/>
        <w:rPr>
          <w:rFonts w:ascii="Open Sans" w:hAnsi="Open Sans" w:cs="Open Sans"/>
          <w:color w:val="333333"/>
          <w:sz w:val="16"/>
        </w:rPr>
      </w:pPr>
      <w:r w:rsidRPr="00541AE5">
        <w:rPr>
          <w:rFonts w:ascii="Open Sans" w:hAnsi="Open Sans" w:cs="Open Sans"/>
          <w:color w:val="333333"/>
          <w:sz w:val="16"/>
        </w:rPr>
        <w:t xml:space="preserve">The point is proven by a 2001 court case, they said. In 2000, an American man named Gregory Nemitz registered a claim to the asteroid Eros. When NASA sent a satellite to investigate this asteroid soon after, Nemitz sent a letter to NASA telling the space agency to pay parking fees for landing the satellite on his property. "NASA declined and so did the U.S. Dept. of State," Larsen explained in an email. "The reason is that the 1967 Outer Space Treaty, Article II, </w:t>
      </w:r>
      <w:r w:rsidRPr="00541AE5">
        <w:rPr>
          <w:rFonts w:ascii="Open Sans" w:hAnsi="Open Sans" w:cs="Open Sans"/>
          <w:color w:val="333333"/>
          <w:sz w:val="16"/>
        </w:rPr>
        <w:lastRenderedPageBreak/>
        <w:t>specifically states 'outer space ... is not subject to national appropriation by claim of sovereign, by means of use or occupation, or by any other means.'" [</w:t>
      </w:r>
      <w:hyperlink r:id="rId14" w:history="1">
        <w:r w:rsidRPr="00541AE5">
          <w:rPr>
            <w:rStyle w:val="Hyperlink"/>
            <w:rFonts w:ascii="inherit" w:eastAsiaTheme="majorEastAsia" w:hAnsi="inherit" w:cs="Open Sans"/>
            <w:color w:val="026CA2"/>
            <w:sz w:val="16"/>
            <w:bdr w:val="none" w:sz="0" w:space="0" w:color="auto" w:frame="1"/>
          </w:rPr>
          <w:t>Photos: Planetary Resources' Plan to Tap Space Rock Riches]</w:t>
        </w:r>
      </w:hyperlink>
    </w:p>
    <w:p w14:paraId="3AFF53DB" w14:textId="77777777" w:rsidR="00F30934" w:rsidRPr="00541AE5" w:rsidRDefault="00F30934" w:rsidP="00F30934">
      <w:pPr>
        <w:pStyle w:val="NormalWeb"/>
        <w:shd w:val="clear" w:color="auto" w:fill="FFFFFF"/>
        <w:spacing w:before="0" w:beforeAutospacing="0" w:after="240" w:afterAutospacing="0"/>
        <w:textAlignment w:val="baseline"/>
        <w:rPr>
          <w:rFonts w:ascii="Open Sans" w:hAnsi="Open Sans" w:cs="Open Sans"/>
          <w:color w:val="333333"/>
          <w:sz w:val="16"/>
        </w:rPr>
      </w:pPr>
      <w:r w:rsidRPr="00541AE5">
        <w:rPr>
          <w:rFonts w:ascii="Open Sans" w:hAnsi="Open Sans" w:cs="Open Sans"/>
          <w:color w:val="333333"/>
          <w:sz w:val="16"/>
        </w:rPr>
        <w:t>Thus, as the international law on the matter now stands, "an asteroid in outer space cannot be mined for the purpose of appropriation," Lyall wrote. "All the states whose nationals might mine are part of the 1967 [Outer Space] Treaty agreement and hence their national systems cannot provide the base of a title to the property."</w:t>
      </w:r>
    </w:p>
    <w:p w14:paraId="7040C2F6" w14:textId="0273A474" w:rsidR="00F30934" w:rsidRPr="00541AE5" w:rsidRDefault="00F30934" w:rsidP="00F30934">
      <w:pPr>
        <w:pStyle w:val="vanilla-image-block"/>
        <w:spacing w:before="0" w:beforeAutospacing="0" w:after="0" w:afterAutospacing="0" w:line="0" w:lineRule="auto"/>
        <w:textAlignment w:val="baseline"/>
        <w:rPr>
          <w:rFonts w:ascii="inherit" w:hAnsi="inherit"/>
          <w:sz w:val="16"/>
        </w:rPr>
      </w:pPr>
      <w:r w:rsidRPr="00541AE5">
        <w:rPr>
          <w:rFonts w:ascii="inherit" w:hAnsi="inherit"/>
          <w:sz w:val="16"/>
        </w:rPr>
        <w:fldChar w:fldCharType="begin"/>
      </w:r>
      <w:r w:rsidRPr="00541AE5">
        <w:rPr>
          <w:rFonts w:ascii="inherit" w:hAnsi="inherit"/>
          <w:sz w:val="16"/>
        </w:rPr>
        <w:instrText xml:space="preserve"> INCLUDEPICTURE "https://vanilla.futurecdn.net/livescience/media/img/missing-image.svg" \* MERGEFORMATINET </w:instrText>
      </w:r>
      <w:r w:rsidRPr="00541AE5">
        <w:rPr>
          <w:rFonts w:ascii="inherit" w:hAnsi="inherit"/>
          <w:sz w:val="16"/>
        </w:rPr>
        <w:fldChar w:fldCharType="separate"/>
      </w:r>
      <w:r w:rsidRPr="00541AE5">
        <w:rPr>
          <w:rFonts w:ascii="inherit" w:hAnsi="inherit"/>
          <w:noProof/>
          <w:sz w:val="16"/>
        </w:rPr>
        <mc:AlternateContent>
          <mc:Choice Requires="wps">
            <w:drawing>
              <wp:inline distT="0" distB="0" distL="0" distR="0" wp14:anchorId="23B99259" wp14:editId="484E6489">
                <wp:extent cx="304800" cy="304800"/>
                <wp:effectExtent l="0" t="0" r="0" b="0"/>
                <wp:docPr id="1" name="Rectangle 1" descr="Planetary Resources plans to develop prospector probes, which will determine the composition of asteroids before they are mined."/>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343C8D4" id="Rectangle 1" o:spid="_x0000_s1026" alt="Planetary Resources plans to develop prospector probes, which will determine the composition of asteroids before they are mined."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" filled="f" stroked="f">
                <o:lock v:ext="edit" aspectratio="t"/>
                <w10:anchorlock/>
              </v:rect>
            </w:pict>
          </mc:Fallback>
        </mc:AlternateContent>
      </w:r>
      <w:r w:rsidRPr="00541AE5">
        <w:rPr>
          <w:rFonts w:ascii="inherit" w:hAnsi="inherit"/>
          <w:sz w:val="16"/>
        </w:rPr>
        <w:fldChar w:fldCharType="end"/>
      </w:r>
    </w:p>
    <w:p w14:paraId="7F843F5D" w14:textId="77777777" w:rsidR="00F30934" w:rsidRPr="00541AE5" w:rsidRDefault="00F30934" w:rsidP="00F30934">
      <w:pPr>
        <w:rPr>
          <w:rFonts w:ascii="Times New Roman" w:hAnsi="Times New Roman"/>
          <w:sz w:val="16"/>
        </w:rPr>
      </w:pPr>
      <w:r w:rsidRPr="00541AE5">
        <w:rPr>
          <w:rStyle w:val="caption-text"/>
          <w:rFonts w:ascii="inherit" w:hAnsi="inherit"/>
          <w:color w:val="333333"/>
          <w:sz w:val="16"/>
          <w:szCs w:val="18"/>
          <w:bdr w:val="none" w:sz="0" w:space="0" w:color="auto" w:frame="1"/>
        </w:rPr>
        <w:t>Planetary Resources plans to develop prospector probes, which will determine the composition of asteroids before they are mined. </w:t>
      </w:r>
      <w:r w:rsidRPr="00541AE5">
        <w:rPr>
          <w:rStyle w:val="credit"/>
          <w:rFonts w:ascii="inherit" w:hAnsi="inherit"/>
          <w:color w:val="333333"/>
          <w:sz w:val="16"/>
          <w:szCs w:val="18"/>
          <w:bdr w:val="none" w:sz="0" w:space="0" w:color="auto" w:frame="1"/>
        </w:rPr>
        <w:t>(Image credit: Planetary Resources)</w:t>
      </w:r>
    </w:p>
    <w:p w14:paraId="0F7FD77D" w14:textId="77777777" w:rsidR="00F30934" w:rsidRPr="00541AE5" w:rsidRDefault="00F30934" w:rsidP="00F30934">
      <w:pPr>
        <w:pStyle w:val="NormalWeb"/>
        <w:shd w:val="clear" w:color="auto" w:fill="FFFFFF"/>
        <w:spacing w:before="0" w:beforeAutospacing="0" w:after="0" w:afterAutospacing="0"/>
        <w:textAlignment w:val="baseline"/>
        <w:rPr>
          <w:rFonts w:ascii="Open Sans" w:hAnsi="Open Sans" w:cs="Open Sans"/>
          <w:color w:val="333333"/>
          <w:sz w:val="16"/>
        </w:rPr>
      </w:pPr>
      <w:r w:rsidRPr="00541AE5">
        <w:rPr>
          <w:rFonts w:ascii="Open Sans" w:hAnsi="Open Sans" w:cs="Open Sans"/>
          <w:color w:val="333333"/>
          <w:sz w:val="16"/>
        </w:rPr>
        <w:t>With such polar opposite interpretations of the existing space law in play, another international agreement may be needed to address the question of space resource exploitation more directly — especially if or when the "Planetary Resources" enterprise becomes a reality. Many issues need to be settled, Hertzfeld said. "For example, how will they do it? How much insurance do they need? Are they allowed to </w:t>
      </w:r>
      <w:hyperlink r:id="rId15" w:history="1">
        <w:r w:rsidRPr="00541AE5">
          <w:rPr>
            <w:rStyle w:val="Hyperlink"/>
            <w:rFonts w:ascii="inherit" w:eastAsiaTheme="majorEastAsia" w:hAnsi="inherit" w:cs="Open Sans"/>
            <w:color w:val="026CA2"/>
            <w:sz w:val="16"/>
            <w:bdr w:val="none" w:sz="0" w:space="0" w:color="auto" w:frame="1"/>
          </w:rPr>
          <w:t>leave junk behind</w:t>
        </w:r>
      </w:hyperlink>
      <w:r w:rsidRPr="00541AE5">
        <w:rPr>
          <w:rFonts w:ascii="Open Sans" w:hAnsi="Open Sans" w:cs="Open Sans"/>
          <w:color w:val="333333"/>
          <w:sz w:val="16"/>
        </w:rPr>
        <w:t> on the asteroid? What would flooding the market with something that is rare on Earth do to the market? (The mined material might not get the market price they think it would because the price theoretically would go down.) So, there are so many issues needing to be addressed."</w:t>
      </w:r>
    </w:p>
    <w:p w14:paraId="367A7DE6" w14:textId="77777777" w:rsidR="00F30934" w:rsidRPr="00541AE5" w:rsidRDefault="00F30934" w:rsidP="00F30934">
      <w:pPr>
        <w:pStyle w:val="NormalWeb"/>
        <w:shd w:val="clear" w:color="auto" w:fill="FFFFFF"/>
        <w:spacing w:before="0" w:beforeAutospacing="0" w:after="240" w:afterAutospacing="0"/>
        <w:textAlignment w:val="baseline"/>
        <w:rPr>
          <w:rFonts w:ascii="Open Sans" w:hAnsi="Open Sans" w:cs="Open Sans"/>
          <w:color w:val="333333"/>
          <w:sz w:val="16"/>
        </w:rPr>
      </w:pPr>
      <w:r w:rsidRPr="00541AE5">
        <w:rPr>
          <w:rFonts w:ascii="Open Sans" w:hAnsi="Open Sans" w:cs="Open Sans"/>
          <w:color w:val="333333"/>
          <w:sz w:val="16"/>
        </w:rPr>
        <w:t>Nonetheless, in Hertzfeld's opinion, the property rights of corporations will probably ultimately trump the idealistic notion that space is the common property of humankind. "The bottom line is if someone wants to risk the money, take the time, thinks they have a business case, it is probably possible to do it," he said.</w:t>
      </w:r>
    </w:p>
    <w:p w14:paraId="143CAFD5" w14:textId="77777777" w:rsidR="00F30934" w:rsidRPr="00541AE5" w:rsidRDefault="00F30934" w:rsidP="00F30934">
      <w:pPr>
        <w:pStyle w:val="NormalWeb"/>
        <w:shd w:val="clear" w:color="auto" w:fill="FFFFFF"/>
        <w:spacing w:before="0" w:beforeAutospacing="0" w:after="240" w:afterAutospacing="0"/>
        <w:textAlignment w:val="baseline"/>
        <w:rPr>
          <w:rFonts w:ascii="Open Sans" w:hAnsi="Open Sans" w:cs="Open Sans"/>
          <w:color w:val="333333"/>
          <w:sz w:val="16"/>
        </w:rPr>
      </w:pPr>
      <w:r w:rsidRPr="00541AE5">
        <w:rPr>
          <w:rFonts w:ascii="Open Sans" w:hAnsi="Open Sans" w:cs="Open Sans"/>
          <w:color w:val="333333"/>
          <w:sz w:val="16"/>
        </w:rPr>
        <w:t>And if space resources belong to everyone, then no one is going to develop them anyway, said Dula, who is also confident that a U.S. court case would ultimately end in favor of a private company, granting them the right to mine an asteroid. </w:t>
      </w:r>
    </w:p>
    <w:p w14:paraId="77323898" w14:textId="77777777" w:rsidR="00F30934" w:rsidRPr="00541AE5" w:rsidRDefault="00F30934" w:rsidP="00F30934">
      <w:pPr>
        <w:pStyle w:val="NormalWeb"/>
        <w:shd w:val="clear" w:color="auto" w:fill="FFFFFF"/>
        <w:spacing w:before="0" w:beforeAutospacing="0" w:after="240" w:afterAutospacing="0"/>
        <w:textAlignment w:val="baseline"/>
        <w:rPr>
          <w:rFonts w:ascii="Open Sans" w:hAnsi="Open Sans" w:cs="Open Sans"/>
          <w:color w:val="333333"/>
          <w:sz w:val="16"/>
        </w:rPr>
      </w:pPr>
      <w:r w:rsidRPr="00541AE5">
        <w:rPr>
          <w:rFonts w:ascii="Open Sans" w:hAnsi="Open Sans" w:cs="Open Sans"/>
          <w:color w:val="333333"/>
          <w:sz w:val="16"/>
        </w:rPr>
        <w:t>"We have to have some sort of system that allows people to develop wealth," he said. "We need these resources, and it's going to be really interesting to see how the law develops as these questions become reality. The other thing is, it costs so much just to get up there. You have to get a gang of billionaires together to even talk about this stuff."</w:t>
      </w:r>
    </w:p>
    <w:p w14:paraId="5CB22497" w14:textId="77777777" w:rsidR="00F30934" w:rsidRPr="00541AE5" w:rsidRDefault="00F30934" w:rsidP="00F30934">
      <w:pPr>
        <w:pStyle w:val="NormalWeb"/>
        <w:shd w:val="clear" w:color="auto" w:fill="FFFFFF"/>
        <w:spacing w:before="0" w:beforeAutospacing="0" w:after="240" w:afterAutospacing="0"/>
        <w:textAlignment w:val="baseline"/>
        <w:rPr>
          <w:rFonts w:ascii="Open Sans" w:hAnsi="Open Sans" w:cs="Open Sans"/>
          <w:color w:val="333333"/>
          <w:sz w:val="16"/>
        </w:rPr>
      </w:pPr>
      <w:r w:rsidRPr="00541AE5">
        <w:rPr>
          <w:rFonts w:ascii="Open Sans" w:hAnsi="Open Sans" w:cs="Open Sans"/>
          <w:color w:val="333333"/>
          <w:sz w:val="16"/>
        </w:rPr>
        <w:t>Regardless of where they stand, the experts agree on one thing: The debate over who owns space is going to heat up in the not-too-distant future.</w:t>
      </w:r>
    </w:p>
    <w:p w14:paraId="39329AFC" w14:textId="77777777" w:rsidR="00F30934" w:rsidRPr="00541AE5" w:rsidRDefault="00F30934" w:rsidP="00F30934">
      <w:pPr>
        <w:rPr>
          <w:rFonts w:ascii="Times New Roman" w:hAnsi="Times New Roman" w:cs="Times New Roman"/>
          <w:sz w:val="16"/>
        </w:rPr>
      </w:pPr>
    </w:p>
    <w:p w14:paraId="173D4175" w14:textId="77777777" w:rsidR="00F30934" w:rsidRPr="00541AE5" w:rsidRDefault="00F30934" w:rsidP="00F30934">
      <w:pPr>
        <w:rPr>
          <w:sz w:val="16"/>
        </w:rPr>
      </w:pPr>
    </w:p>
    <w:p w14:paraId="0E8080AB" w14:textId="67FFBB0D" w:rsidR="00E83ABE" w:rsidRDefault="00E83ABE" w:rsidP="00E83ABE">
      <w:pPr>
        <w:pStyle w:val="Heading1"/>
      </w:pPr>
      <w:r>
        <w:lastRenderedPageBreak/>
        <w:t>1AC</w:t>
      </w:r>
    </w:p>
    <w:p w14:paraId="72D4E162" w14:textId="77777777" w:rsidR="00E83ABE" w:rsidRDefault="00E83ABE" w:rsidP="00E83ABE">
      <w:pPr>
        <w:pStyle w:val="Heading3"/>
      </w:pPr>
      <w:r>
        <w:lastRenderedPageBreak/>
        <w:t>Plan</w:t>
      </w:r>
    </w:p>
    <w:p w14:paraId="6BD74E75" w14:textId="77777777" w:rsidR="00E83ABE" w:rsidRPr="00355308" w:rsidRDefault="00E83ABE" w:rsidP="00E83ABE">
      <w:pPr>
        <w:pStyle w:val="Heading4"/>
        <w:rPr>
          <w:rFonts w:cs="Calibri"/>
        </w:rPr>
      </w:pPr>
      <w:r w:rsidRPr="00355308">
        <w:rPr>
          <w:rFonts w:cs="Calibri"/>
        </w:rPr>
        <w:t>Plan: The appropriation of outer space through asteroid mining by private entities should be banned.</w:t>
      </w:r>
    </w:p>
    <w:p w14:paraId="3DE9C109" w14:textId="77777777" w:rsidR="00E83ABE" w:rsidRPr="00355308" w:rsidRDefault="00E83ABE" w:rsidP="00E83ABE"/>
    <w:p w14:paraId="4B9F4AB7" w14:textId="77777777" w:rsidR="00E83ABE" w:rsidRPr="00355308" w:rsidRDefault="00E83ABE" w:rsidP="00E83ABE">
      <w:pPr>
        <w:pStyle w:val="Heading4"/>
        <w:rPr>
          <w:rFonts w:cs="Calibri"/>
        </w:rPr>
      </w:pPr>
      <w:r w:rsidRPr="00355308">
        <w:rPr>
          <w:rFonts w:cs="Calibri"/>
        </w:rPr>
        <w:t>We’ll defend normal means as the signatories of the OST adding an optional protocol under Article II.</w:t>
      </w:r>
    </w:p>
    <w:p w14:paraId="39021D28" w14:textId="77777777" w:rsidR="00E83ABE" w:rsidRPr="00355308" w:rsidRDefault="00E83ABE" w:rsidP="00E83ABE">
      <w:pPr>
        <w:rPr>
          <w:color w:val="000000" w:themeColor="text1"/>
        </w:rPr>
      </w:pPr>
      <w:r w:rsidRPr="00355308">
        <w:rPr>
          <w:rStyle w:val="Style13ptBold"/>
          <w:color w:val="000000" w:themeColor="text1"/>
        </w:rPr>
        <w:t>Tronchetti 7</w:t>
      </w:r>
      <w:r w:rsidRPr="00355308">
        <w:rPr>
          <w:color w:val="000000" w:themeColor="text1"/>
        </w:rPr>
        <w:t xml:space="preserve">[Fabio Tronchetti is a professor at the International Institute of Air and Space Law, Leiden University, The Netherlands, 2007, </w:t>
      </w:r>
      <w:hyperlink r:id="rId16" w:history="1">
        <w:r w:rsidRPr="00355308">
          <w:rPr>
            <w:rStyle w:val="Hyperlink"/>
            <w:color w:val="000000" w:themeColor="text1"/>
          </w:rPr>
          <w:t>https://iislweb.org/docs/Diederiks2007.pdf</w:t>
        </w:r>
      </w:hyperlink>
      <w:r w:rsidRPr="00355308">
        <w:rPr>
          <w:color w:val="000000" w:themeColor="text1"/>
        </w:rPr>
        <w:t>, 12-15-2021 amrita]</w:t>
      </w:r>
    </w:p>
    <w:p w14:paraId="212556BC" w14:textId="77777777" w:rsidR="00E83ABE" w:rsidRPr="00355308" w:rsidRDefault="00E83ABE" w:rsidP="00E83ABE">
      <w:pPr>
        <w:rPr>
          <w:color w:val="000000" w:themeColor="text1"/>
          <w:u w:val="single"/>
        </w:rPr>
      </w:pPr>
      <w:r w:rsidRPr="00355308">
        <w:rPr>
          <w:color w:val="000000" w:themeColor="text1"/>
          <w:sz w:val="14"/>
        </w:rPr>
        <w:t xml:space="preserve">ARTICLE II OF THE OUTER SPACE TREATY: A MATTER OF DEBATE </w:t>
      </w:r>
      <w:r w:rsidRPr="00355308">
        <w:rPr>
          <w:color w:val="000000" w:themeColor="text1"/>
          <w:u w:val="single"/>
        </w:rPr>
        <w:t>The legal content of Article II of the Outer Space Treaty is one of the most debated and analysed topic in the field of space law</w:t>
      </w:r>
      <w:r w:rsidRPr="00355308">
        <w:rPr>
          <w:color w:val="000000" w:themeColor="text1"/>
          <w:sz w:val="14"/>
        </w:rPr>
        <w:t>. Indeed, several interpretations have been put forward to explain the meaning of its provisions. Article II states that: “Outer space, including the Moon and other celestial bodies, is not subject to national appropriation by claim of sovereignty, by means of use or occupation, or by any other means</w:t>
      </w:r>
      <w:r w:rsidRPr="00355308">
        <w:rPr>
          <w:color w:val="000000" w:themeColor="text1"/>
          <w:u w:val="single"/>
        </w:rPr>
        <w:t xml:space="preserve">”. </w:t>
      </w:r>
      <w:r w:rsidRPr="00355308">
        <w:rPr>
          <w:b/>
          <w:bCs/>
          <w:color w:val="000000" w:themeColor="text1"/>
          <w:highlight w:val="green"/>
          <w:u w:val="single"/>
        </w:rPr>
        <w:t>The text of Article II represents</w:t>
      </w:r>
      <w:r w:rsidRPr="00355308">
        <w:rPr>
          <w:color w:val="000000" w:themeColor="text1"/>
          <w:highlight w:val="green"/>
          <w:u w:val="single"/>
        </w:rPr>
        <w:t xml:space="preserve"> </w:t>
      </w:r>
      <w:r w:rsidRPr="00355308">
        <w:rPr>
          <w:color w:val="000000" w:themeColor="text1"/>
          <w:u w:val="single"/>
        </w:rPr>
        <w:t xml:space="preserve">the final point of a process, formally initiated with Resolution 1721, aimed at conferring to outer space the status of res communis omnium, namely a thing open for the </w:t>
      </w:r>
      <w:r w:rsidRPr="00355308">
        <w:rPr>
          <w:b/>
          <w:bCs/>
          <w:color w:val="000000" w:themeColor="text1"/>
          <w:highlight w:val="green"/>
          <w:u w:val="single"/>
        </w:rPr>
        <w:t>free exploration</w:t>
      </w:r>
      <w:r w:rsidRPr="00355308">
        <w:rPr>
          <w:color w:val="000000" w:themeColor="text1"/>
          <w:highlight w:val="green"/>
          <w:u w:val="single"/>
        </w:rPr>
        <w:t xml:space="preserve"> </w:t>
      </w:r>
      <w:r w:rsidRPr="00355308">
        <w:rPr>
          <w:color w:val="000000" w:themeColor="text1"/>
          <w:u w:val="single"/>
        </w:rPr>
        <w:t xml:space="preserve">and use by all States </w:t>
      </w:r>
      <w:r w:rsidRPr="00355308">
        <w:rPr>
          <w:b/>
          <w:bCs/>
          <w:color w:val="000000" w:themeColor="text1"/>
          <w:highlight w:val="green"/>
          <w:u w:val="single"/>
        </w:rPr>
        <w:t>without the possibility of being appropriated</w:t>
      </w:r>
      <w:r w:rsidRPr="00355308">
        <w:rPr>
          <w:color w:val="000000" w:themeColor="text1"/>
          <w:sz w:val="14"/>
        </w:rPr>
        <w:t>. By prohibiting the possibility of making territorial claims over outer space or any part thereof based on use or occupation</w:t>
      </w:r>
      <w:r w:rsidRPr="00355308">
        <w:rPr>
          <w:color w:val="000000" w:themeColor="text1"/>
          <w:u w:val="single"/>
        </w:rPr>
        <w:t xml:space="preserve">, Article II </w:t>
      </w:r>
      <w:r w:rsidRPr="00355308">
        <w:rPr>
          <w:b/>
          <w:bCs/>
          <w:color w:val="000000" w:themeColor="text1"/>
          <w:highlight w:val="green"/>
          <w:u w:val="single"/>
        </w:rPr>
        <w:t>makes clear that</w:t>
      </w:r>
      <w:r w:rsidRPr="00355308">
        <w:rPr>
          <w:color w:val="000000" w:themeColor="text1"/>
          <w:highlight w:val="green"/>
          <w:u w:val="single"/>
        </w:rPr>
        <w:t xml:space="preserve"> </w:t>
      </w:r>
      <w:r w:rsidRPr="00355308">
        <w:rPr>
          <w:color w:val="000000" w:themeColor="text1"/>
          <w:u w:val="single"/>
        </w:rPr>
        <w:t xml:space="preserve">the customary procedures of </w:t>
      </w:r>
      <w:r w:rsidRPr="00355308">
        <w:rPr>
          <w:b/>
          <w:bCs/>
          <w:color w:val="000000" w:themeColor="text1"/>
          <w:highlight w:val="green"/>
          <w:u w:val="single"/>
        </w:rPr>
        <w:t>i</w:t>
      </w:r>
      <w:r w:rsidRPr="00355308">
        <w:rPr>
          <w:color w:val="000000" w:themeColor="text1"/>
          <w:u w:val="single"/>
        </w:rPr>
        <w:t xml:space="preserve">nternational </w:t>
      </w:r>
      <w:r w:rsidRPr="00355308">
        <w:rPr>
          <w:b/>
          <w:bCs/>
          <w:color w:val="000000" w:themeColor="text1"/>
          <w:highlight w:val="green"/>
          <w:u w:val="single"/>
        </w:rPr>
        <w:t>law allowing</w:t>
      </w:r>
      <w:r w:rsidRPr="00355308">
        <w:rPr>
          <w:color w:val="000000" w:themeColor="text1"/>
          <w:highlight w:val="green"/>
          <w:u w:val="single"/>
        </w:rPr>
        <w:t xml:space="preserve"> </w:t>
      </w:r>
      <w:r w:rsidRPr="00355308">
        <w:rPr>
          <w:color w:val="000000" w:themeColor="text1"/>
          <w:u w:val="single"/>
        </w:rPr>
        <w:t xml:space="preserve">subjects to obtain </w:t>
      </w:r>
      <w:r w:rsidRPr="00355308">
        <w:rPr>
          <w:b/>
          <w:bCs/>
          <w:color w:val="000000" w:themeColor="text1"/>
          <w:highlight w:val="green"/>
          <w:u w:val="single"/>
        </w:rPr>
        <w:t>sovereignty rights over un-owed lands</w:t>
      </w:r>
      <w:r w:rsidRPr="00355308">
        <w:rPr>
          <w:color w:val="000000" w:themeColor="text1"/>
          <w:u w:val="single"/>
        </w:rPr>
        <w:t xml:space="preserve">, namely discovery, occupatio and effective possession, </w:t>
      </w:r>
      <w:r w:rsidRPr="00355308">
        <w:rPr>
          <w:b/>
          <w:bCs/>
          <w:color w:val="000000" w:themeColor="text1"/>
          <w:highlight w:val="green"/>
          <w:u w:val="single"/>
        </w:rPr>
        <w:t>do not apply to</w:t>
      </w:r>
      <w:r w:rsidRPr="00355308">
        <w:rPr>
          <w:color w:val="000000" w:themeColor="text1"/>
          <w:highlight w:val="green"/>
          <w:u w:val="single"/>
        </w:rPr>
        <w:t xml:space="preserve"> </w:t>
      </w:r>
      <w:r w:rsidRPr="00355308">
        <w:rPr>
          <w:color w:val="000000" w:themeColor="text1"/>
          <w:u w:val="single"/>
        </w:rPr>
        <w:t xml:space="preserve">outer </w:t>
      </w:r>
      <w:r w:rsidRPr="00355308">
        <w:rPr>
          <w:b/>
          <w:bCs/>
          <w:color w:val="000000" w:themeColor="text1"/>
          <w:highlight w:val="green"/>
          <w:u w:val="single"/>
        </w:rPr>
        <w:t>space</w:t>
      </w:r>
      <w:r w:rsidRPr="00355308">
        <w:rPr>
          <w:b/>
          <w:bCs/>
          <w:color w:val="000000" w:themeColor="text1"/>
          <w:sz w:val="14"/>
          <w:highlight w:val="green"/>
        </w:rPr>
        <w:t>.</w:t>
      </w:r>
      <w:r w:rsidRPr="00355308">
        <w:rPr>
          <w:color w:val="000000" w:themeColor="text1"/>
          <w:sz w:val="14"/>
          <w:highlight w:val="green"/>
        </w:rPr>
        <w:t xml:space="preserve"> </w:t>
      </w:r>
      <w:r w:rsidRPr="00355308">
        <w:rPr>
          <w:color w:val="000000" w:themeColor="text1"/>
          <w:sz w:val="14"/>
        </w:rPr>
        <w:t xml:space="preserve">This prohibition was considered by the drafters of the Outer Space Treaty the best guarantee for preserving outer space for peaceful activities only and for stimulating the exploration and use of the space environment in the name of all mankind. What has been the object of controversy among legal </w:t>
      </w:r>
      <w:r w:rsidRPr="00187F38">
        <w:rPr>
          <w:color w:val="000000" w:themeColor="text1"/>
          <w:sz w:val="14"/>
        </w:rPr>
        <w:t xml:space="preserve">scholars is </w:t>
      </w:r>
      <w:r w:rsidRPr="00187F38">
        <w:rPr>
          <w:color w:val="000000" w:themeColor="text1"/>
          <w:u w:val="single"/>
        </w:rPr>
        <w:t xml:space="preserve">the question of whether both States and private individuals are subjected to the provisions of Article II. Indeed, </w:t>
      </w:r>
      <w:r w:rsidRPr="00187F38">
        <w:rPr>
          <w:b/>
          <w:bCs/>
          <w:color w:val="000000" w:themeColor="text1"/>
          <w:u w:val="single"/>
        </w:rPr>
        <w:t>while Article II forbids</w:t>
      </w:r>
      <w:r w:rsidRPr="00187F38">
        <w:rPr>
          <w:color w:val="000000" w:themeColor="text1"/>
          <w:u w:val="single"/>
        </w:rPr>
        <w:t xml:space="preserve"> expressis verbis the national </w:t>
      </w:r>
      <w:r w:rsidRPr="00187F38">
        <w:rPr>
          <w:b/>
          <w:bCs/>
          <w:color w:val="000000" w:themeColor="text1"/>
          <w:u w:val="single"/>
        </w:rPr>
        <w:t>appropriation by</w:t>
      </w:r>
      <w:r w:rsidRPr="00187F38">
        <w:rPr>
          <w:color w:val="000000" w:themeColor="text1"/>
          <w:u w:val="single"/>
        </w:rPr>
        <w:t xml:space="preserve"> claims of </w:t>
      </w:r>
      <w:r w:rsidRPr="00187F38">
        <w:rPr>
          <w:b/>
          <w:bCs/>
          <w:color w:val="000000" w:themeColor="text1"/>
          <w:u w:val="single"/>
        </w:rPr>
        <w:t>sovereignty</w:t>
      </w:r>
      <w:r w:rsidRPr="00187F38">
        <w:rPr>
          <w:color w:val="000000" w:themeColor="text1"/>
          <w:u w:val="single"/>
        </w:rPr>
        <w:t xml:space="preserve">, by means of use and occupation or other means of outer space, </w:t>
      </w:r>
      <w:r w:rsidRPr="00187F38">
        <w:rPr>
          <w:b/>
          <w:bCs/>
          <w:color w:val="000000" w:themeColor="text1"/>
          <w:u w:val="single"/>
        </w:rPr>
        <w:t>it does not</w:t>
      </w:r>
      <w:r w:rsidRPr="00187F38">
        <w:rPr>
          <w:color w:val="000000" w:themeColor="text1"/>
          <w:u w:val="single"/>
        </w:rPr>
        <w:t xml:space="preserve"> make </w:t>
      </w:r>
      <w:r w:rsidRPr="00187F38">
        <w:rPr>
          <w:b/>
          <w:bCs/>
          <w:color w:val="000000" w:themeColor="text1"/>
          <w:u w:val="single"/>
        </w:rPr>
        <w:t>a</w:t>
      </w:r>
      <w:r w:rsidRPr="00187F38">
        <w:rPr>
          <w:color w:val="000000" w:themeColor="text1"/>
          <w:u w:val="single"/>
        </w:rPr>
        <w:t xml:space="preserve">ny explicit </w:t>
      </w:r>
      <w:r w:rsidRPr="00187F38">
        <w:rPr>
          <w:b/>
          <w:bCs/>
          <w:color w:val="000000" w:themeColor="text1"/>
          <w:u w:val="single"/>
        </w:rPr>
        <w:t>mention</w:t>
      </w:r>
      <w:r w:rsidRPr="00187F38">
        <w:rPr>
          <w:color w:val="000000" w:themeColor="text1"/>
          <w:u w:val="single"/>
        </w:rPr>
        <w:t xml:space="preserve"> </w:t>
      </w:r>
      <w:r w:rsidRPr="00187F38">
        <w:rPr>
          <w:b/>
          <w:bCs/>
          <w:color w:val="000000" w:themeColor="text1"/>
          <w:u w:val="single"/>
        </w:rPr>
        <w:t>to</w:t>
      </w:r>
      <w:r w:rsidRPr="00187F38">
        <w:rPr>
          <w:color w:val="000000" w:themeColor="text1"/>
          <w:u w:val="single"/>
        </w:rPr>
        <w:t xml:space="preserve"> its </w:t>
      </w:r>
      <w:r w:rsidRPr="00187F38">
        <w:rPr>
          <w:b/>
          <w:bCs/>
          <w:color w:val="000000" w:themeColor="text1"/>
          <w:u w:val="single"/>
        </w:rPr>
        <w:t>private</w:t>
      </w:r>
      <w:r w:rsidRPr="00187F38">
        <w:rPr>
          <w:color w:val="000000" w:themeColor="text1"/>
          <w:u w:val="single"/>
        </w:rPr>
        <w:t xml:space="preserve"> appropriation</w:t>
      </w:r>
      <w:r w:rsidRPr="00187F38">
        <w:rPr>
          <w:color w:val="000000" w:themeColor="text1"/>
          <w:sz w:val="14"/>
        </w:rPr>
        <w:t xml:space="preserve">. Relying on this consideration, </w:t>
      </w:r>
      <w:r w:rsidRPr="00187F38">
        <w:rPr>
          <w:color w:val="000000" w:themeColor="text1"/>
          <w:u w:val="single"/>
        </w:rPr>
        <w:t>some authors have argued that the private appropriation of outer space and celestial</w:t>
      </w:r>
      <w:r w:rsidRPr="00355308">
        <w:rPr>
          <w:color w:val="000000" w:themeColor="text1"/>
          <w:u w:val="single"/>
        </w:rPr>
        <w:t xml:space="preserve"> bodies is allowed.</w:t>
      </w:r>
      <w:r w:rsidRPr="00355308">
        <w:rPr>
          <w:color w:val="000000" w:themeColor="text1"/>
          <w:sz w:val="14"/>
        </w:rPr>
        <w:t xml:space="preserve"> For instance, in 1968 Gorove wrote: “Thus, at present an individual acting on his own behalf or on behalf of another individual or private association or an international organisation could lawfully appropriate any parts of outer space…”6 . </w:t>
      </w:r>
      <w:r w:rsidRPr="00355308">
        <w:rPr>
          <w:color w:val="000000" w:themeColor="text1"/>
          <w:u w:val="single"/>
        </w:rPr>
        <w:t>The same argument is used today by the enterprises selling extraterrestrial acres. They base their claim to the Moon and other celestial bodies on the consideration that Article II does not explicitly forbid private individuals and enterprises to claim, exploit or appropriate the celestial bodies for profit</w:t>
      </w:r>
      <w:r w:rsidRPr="00355308">
        <w:rPr>
          <w:color w:val="000000" w:themeColor="text1"/>
          <w:sz w:val="14"/>
        </w:rPr>
        <w:t xml:space="preserve">7 . However, it must be said, that nowadays </w:t>
      </w:r>
      <w:r w:rsidRPr="00355308">
        <w:rPr>
          <w:color w:val="000000" w:themeColor="text1"/>
          <w:u w:val="single"/>
        </w:rPr>
        <w:t xml:space="preserve">there is a general consensus on the fact that </w:t>
      </w:r>
      <w:r w:rsidRPr="00355308">
        <w:rPr>
          <w:b/>
          <w:bCs/>
          <w:color w:val="000000" w:themeColor="text1"/>
          <w:highlight w:val="green"/>
          <w:u w:val="single"/>
        </w:rPr>
        <w:t>both national appropriation and private</w:t>
      </w:r>
      <w:r w:rsidRPr="00355308">
        <w:rPr>
          <w:color w:val="000000" w:themeColor="text1"/>
          <w:highlight w:val="green"/>
          <w:u w:val="single"/>
        </w:rPr>
        <w:t xml:space="preserve"> </w:t>
      </w:r>
      <w:r w:rsidRPr="00355308">
        <w:rPr>
          <w:color w:val="000000" w:themeColor="text1"/>
          <w:u w:val="single"/>
        </w:rPr>
        <w:t xml:space="preserve">property rights </w:t>
      </w:r>
      <w:r w:rsidRPr="00355308">
        <w:rPr>
          <w:b/>
          <w:bCs/>
          <w:color w:val="000000" w:themeColor="text1"/>
          <w:highlight w:val="green"/>
          <w:u w:val="single"/>
        </w:rPr>
        <w:t>are denied</w:t>
      </w:r>
      <w:r w:rsidRPr="00355308">
        <w:rPr>
          <w:color w:val="000000" w:themeColor="text1"/>
          <w:u w:val="single"/>
        </w:rPr>
        <w:t xml:space="preserve"> under the Outer Space Treaty</w:t>
      </w:r>
      <w:r w:rsidRPr="00355308">
        <w:rPr>
          <w:color w:val="000000" w:themeColor="text1"/>
          <w:sz w:val="14"/>
        </w:rPr>
        <w:t xml:space="preserve">. Several way of reasoning have been advanced to support this view. Sters and Tennen affirm that the argument that Article II does not apply to private entities since they are not expressly mentioned fails for the reason that they do not need to be explicitly listed in Article II to be fully subject to the non-appropriation principle8 . </w:t>
      </w:r>
      <w:r w:rsidRPr="00355308">
        <w:rPr>
          <w:b/>
          <w:bCs/>
          <w:color w:val="000000" w:themeColor="text1"/>
          <w:highlight w:val="green"/>
          <w:u w:val="single"/>
        </w:rPr>
        <w:t>Private entities are allowed to carry out</w:t>
      </w:r>
      <w:r w:rsidRPr="00355308">
        <w:rPr>
          <w:color w:val="000000" w:themeColor="text1"/>
          <w:highlight w:val="green"/>
          <w:u w:val="single"/>
        </w:rPr>
        <w:t xml:space="preserve"> </w:t>
      </w:r>
      <w:r w:rsidRPr="00355308">
        <w:rPr>
          <w:color w:val="000000" w:themeColor="text1"/>
          <w:u w:val="single"/>
        </w:rPr>
        <w:t xml:space="preserve">space </w:t>
      </w:r>
      <w:r w:rsidRPr="00355308">
        <w:rPr>
          <w:b/>
          <w:bCs/>
          <w:color w:val="000000" w:themeColor="text1"/>
          <w:highlight w:val="green"/>
          <w:u w:val="single"/>
        </w:rPr>
        <w:t>activities but</w:t>
      </w:r>
      <w:r w:rsidRPr="00355308">
        <w:rPr>
          <w:color w:val="000000" w:themeColor="text1"/>
          <w:u w:val="single"/>
        </w:rPr>
        <w:t xml:space="preserve">, according to Article VI of the Outer Space Treaty, they </w:t>
      </w:r>
      <w:r w:rsidRPr="00355308">
        <w:rPr>
          <w:b/>
          <w:bCs/>
          <w:color w:val="000000" w:themeColor="text1"/>
          <w:highlight w:val="green"/>
          <w:u w:val="single"/>
        </w:rPr>
        <w:t>must be authorized</w:t>
      </w:r>
      <w:r w:rsidRPr="00355308">
        <w:rPr>
          <w:color w:val="000000" w:themeColor="text1"/>
          <w:highlight w:val="green"/>
          <w:u w:val="single"/>
        </w:rPr>
        <w:t xml:space="preserve"> </w:t>
      </w:r>
      <w:r w:rsidRPr="00355308">
        <w:rPr>
          <w:color w:val="000000" w:themeColor="text1"/>
          <w:u w:val="single"/>
        </w:rPr>
        <w:t xml:space="preserve">to conduct such activities </w:t>
      </w:r>
      <w:r w:rsidRPr="00355308">
        <w:rPr>
          <w:b/>
          <w:bCs/>
          <w:color w:val="000000" w:themeColor="text1"/>
          <w:highlight w:val="green"/>
          <w:u w:val="single"/>
        </w:rPr>
        <w:t>by the</w:t>
      </w:r>
      <w:r w:rsidRPr="00355308">
        <w:rPr>
          <w:color w:val="000000" w:themeColor="text1"/>
          <w:highlight w:val="green"/>
          <w:u w:val="single"/>
        </w:rPr>
        <w:t xml:space="preserve"> </w:t>
      </w:r>
      <w:r w:rsidRPr="00355308">
        <w:rPr>
          <w:color w:val="000000" w:themeColor="text1"/>
          <w:u w:val="single"/>
        </w:rPr>
        <w:t xml:space="preserve">appropriate </w:t>
      </w:r>
      <w:r w:rsidRPr="00355308">
        <w:rPr>
          <w:b/>
          <w:bCs/>
          <w:color w:val="000000" w:themeColor="text1"/>
          <w:highlight w:val="green"/>
          <w:u w:val="single"/>
        </w:rPr>
        <w:t>State</w:t>
      </w:r>
      <w:r w:rsidRPr="00355308">
        <w:rPr>
          <w:color w:val="000000" w:themeColor="text1"/>
          <w:u w:val="single"/>
        </w:rPr>
        <w:t xml:space="preserve"> of nationality. But if the State is prohibited from engaging in certain conduct, then it lacks the authority to license its nationals or other entities subject to its jurisdiction to engage in that prohibited activity</w:t>
      </w:r>
      <w:r w:rsidRPr="00355308">
        <w:rPr>
          <w:color w:val="000000" w:themeColor="text1"/>
          <w:sz w:val="14"/>
        </w:rPr>
        <w:t xml:space="preserve">. Jenks argues that “States bear international responsibility for national activities in space; it follows that what is forbidden to a State is not permitted to a chartered company created by a State or to one of its nationals acting as a private adventurer”9 . It has been also suggested that </w:t>
      </w:r>
      <w:r w:rsidRPr="00355308">
        <w:rPr>
          <w:b/>
          <w:bCs/>
          <w:color w:val="000000" w:themeColor="text1"/>
          <w:highlight w:val="green"/>
          <w:u w:val="single"/>
        </w:rPr>
        <w:t>the prohibition of national</w:t>
      </w:r>
      <w:r w:rsidRPr="00355308">
        <w:rPr>
          <w:color w:val="000000" w:themeColor="text1"/>
          <w:highlight w:val="green"/>
          <w:u w:val="single"/>
        </w:rPr>
        <w:t xml:space="preserve"> </w:t>
      </w:r>
      <w:r w:rsidRPr="00355308">
        <w:rPr>
          <w:color w:val="000000" w:themeColor="text1"/>
          <w:u w:val="single"/>
        </w:rPr>
        <w:t xml:space="preserve">appropriation </w:t>
      </w:r>
      <w:r w:rsidRPr="00355308">
        <w:rPr>
          <w:b/>
          <w:bCs/>
          <w:color w:val="000000" w:themeColor="text1"/>
          <w:highlight w:val="green"/>
          <w:u w:val="single"/>
        </w:rPr>
        <w:t>implies prohibition of private</w:t>
      </w:r>
      <w:r w:rsidRPr="00355308">
        <w:rPr>
          <w:color w:val="000000" w:themeColor="text1"/>
          <w:highlight w:val="green"/>
          <w:u w:val="single"/>
        </w:rPr>
        <w:t xml:space="preserve"> </w:t>
      </w:r>
      <w:r w:rsidRPr="00355308">
        <w:rPr>
          <w:color w:val="000000" w:themeColor="text1"/>
          <w:u w:val="single"/>
        </w:rPr>
        <w:t xml:space="preserve">appropriation because the latter cannot exist independently from the former10. In order to exist, indeed, private property requires a superior authority to enforce it, be in the form of a State or some </w:t>
      </w:r>
      <w:r w:rsidRPr="00355308">
        <w:rPr>
          <w:color w:val="000000" w:themeColor="text1"/>
          <w:u w:val="single"/>
        </w:rPr>
        <w:lastRenderedPageBreak/>
        <w:t>other recognised entity</w:t>
      </w:r>
      <w:r w:rsidRPr="00355308">
        <w:rPr>
          <w:color w:val="000000" w:themeColor="text1"/>
          <w:sz w:val="14"/>
        </w:rPr>
        <w:t xml:space="preserve">. In outer space, however, this practice of State endorsement is forbidden. Should a State recognise or protect the territorial acquisitions of any of its subjects, this would constitute a form of national appropriation in violation of Article II. </w:t>
      </w:r>
      <w:r w:rsidRPr="00355308">
        <w:rPr>
          <w:color w:val="000000" w:themeColor="text1"/>
          <w:u w:val="single"/>
        </w:rPr>
        <w:t>Moreover, it is possible to use some historical elements to support the argument that both the acquisition of State sovereignty and the creation of private property rights are forbidden by the words of Article II.</w:t>
      </w:r>
      <w:r w:rsidRPr="00355308">
        <w:rPr>
          <w:color w:val="000000" w:themeColor="text1"/>
          <w:sz w:val="14"/>
        </w:rPr>
        <w:t xml:space="preserve"> During the negotiations of the Outer Space Treaty, the Delegate of Belgium affirmed that his delegation “had taken note of the interpretation of the non-appropriation advanced by several delegations-apparently without contradiction-as covering both the establishment of sovereignty and the creation of titles to property in private law”11. The French Delegate stated that: “…there was reason to be satisfied that three basic principles were affirmed, namely: the prohibition of any claim of sovereignty or property rights in space…”12. The fact that the accessions to the Outer Space Treaty were not accompanied by reservations or interpretations of the meaning of Article II, it is an evidence of the fact that this issue was considered to be settled during the negotiation phase</w:t>
      </w:r>
      <w:r w:rsidRPr="00355308">
        <w:rPr>
          <w:color w:val="000000" w:themeColor="text1"/>
          <w:u w:val="single"/>
        </w:rPr>
        <w:t xml:space="preserve">. Thus, summing up, we may say that </w:t>
      </w:r>
      <w:r w:rsidRPr="00355308">
        <w:rPr>
          <w:b/>
          <w:bCs/>
          <w:color w:val="000000" w:themeColor="text1"/>
          <w:highlight w:val="green"/>
          <w:u w:val="single"/>
        </w:rPr>
        <w:t>prohibition of appropriation of outer space</w:t>
      </w:r>
      <w:r w:rsidRPr="00355308">
        <w:rPr>
          <w:color w:val="000000" w:themeColor="text1"/>
          <w:highlight w:val="green"/>
          <w:u w:val="single"/>
        </w:rPr>
        <w:t xml:space="preserve"> </w:t>
      </w:r>
      <w:r w:rsidRPr="00355308">
        <w:rPr>
          <w:color w:val="000000" w:themeColor="text1"/>
          <w:u w:val="single"/>
        </w:rPr>
        <w:t xml:space="preserve">and its parts is a rule which </w:t>
      </w:r>
      <w:r w:rsidRPr="00355308">
        <w:rPr>
          <w:b/>
          <w:bCs/>
          <w:color w:val="000000" w:themeColor="text1"/>
          <w:highlight w:val="green"/>
          <w:u w:val="single"/>
        </w:rPr>
        <w:t>is valid for both private and public entity</w:t>
      </w:r>
      <w:r w:rsidRPr="00355308">
        <w:rPr>
          <w:color w:val="000000" w:themeColor="text1"/>
          <w:u w:val="single"/>
        </w:rPr>
        <w:t>. The theory that private operators are not subject to this rule represents a myth that is not supported by any valid legal argument.</w:t>
      </w:r>
      <w:r w:rsidRPr="00355308">
        <w:rPr>
          <w:color w:val="000000" w:themeColor="text1"/>
          <w:sz w:val="14"/>
        </w:rPr>
        <w:t xml:space="preserve"> Moreover, it can be also added that if any subject was allowed to appropriate parts of outer space, the basic aim of the drafters of the Treaty, namely to prevent a colonial competition in outer space and to create the conditions and premises for an exploration and use of outer space carried out for the benefit of all States, would be betrayed. </w:t>
      </w:r>
      <w:r w:rsidRPr="00355308">
        <w:rPr>
          <w:color w:val="000000" w:themeColor="text1"/>
          <w:u w:val="single"/>
        </w:rPr>
        <w:t xml:space="preserve">Therefore, </w:t>
      </w:r>
      <w:r w:rsidRPr="00355308">
        <w:rPr>
          <w:b/>
          <w:bCs/>
          <w:color w:val="000000" w:themeColor="text1"/>
          <w:highlight w:val="green"/>
          <w:u w:val="single"/>
        </w:rPr>
        <w:t>the need to protect the non-appropriative nature o</w:t>
      </w:r>
      <w:r w:rsidRPr="00355308">
        <w:rPr>
          <w:color w:val="000000" w:themeColor="text1"/>
          <w:u w:val="single"/>
        </w:rPr>
        <w:t xml:space="preserve">f outer </w:t>
      </w:r>
      <w:r w:rsidRPr="00355308">
        <w:rPr>
          <w:b/>
          <w:bCs/>
          <w:color w:val="000000" w:themeColor="text1"/>
          <w:highlight w:val="green"/>
          <w:u w:val="single"/>
        </w:rPr>
        <w:t>space emerges</w:t>
      </w:r>
      <w:r w:rsidRPr="00355308">
        <w:rPr>
          <w:color w:val="000000" w:themeColor="text1"/>
          <w:highlight w:val="green"/>
          <w:u w:val="single"/>
        </w:rPr>
        <w:t xml:space="preserve"> </w:t>
      </w:r>
      <w:r w:rsidRPr="00355308">
        <w:rPr>
          <w:color w:val="000000" w:themeColor="text1"/>
          <w:u w:val="single"/>
        </w:rPr>
        <w:t>in all its relevance.</w:t>
      </w:r>
    </w:p>
    <w:p w14:paraId="307D1D8D" w14:textId="77777777" w:rsidR="00E83ABE" w:rsidRDefault="00E83ABE" w:rsidP="00E83ABE">
      <w:pPr>
        <w:pStyle w:val="Heading3"/>
      </w:pPr>
      <w:r>
        <w:lastRenderedPageBreak/>
        <w:t>Advantage 1 – Space War</w:t>
      </w:r>
    </w:p>
    <w:p w14:paraId="4AE366FD" w14:textId="77777777" w:rsidR="00E83ABE" w:rsidRPr="00355308" w:rsidRDefault="00E83ABE" w:rsidP="00E83ABE">
      <w:pPr>
        <w:pStyle w:val="Heading4"/>
        <w:rPr>
          <w:rFonts w:cs="Calibri"/>
          <w:color w:val="000000" w:themeColor="text1"/>
        </w:rPr>
      </w:pPr>
      <w:r w:rsidRPr="00355308">
        <w:rPr>
          <w:rFonts w:cs="Calibri"/>
          <w:color w:val="000000" w:themeColor="text1"/>
        </w:rPr>
        <w:t xml:space="preserve">Countries and their companies are making their </w:t>
      </w:r>
      <w:r w:rsidRPr="00355308">
        <w:rPr>
          <w:rFonts w:cs="Calibri"/>
          <w:color w:val="000000" w:themeColor="text1"/>
          <w:u w:val="single"/>
        </w:rPr>
        <w:t>own rules</w:t>
      </w:r>
      <w:r w:rsidRPr="00355308">
        <w:rPr>
          <w:rFonts w:cs="Calibri"/>
          <w:color w:val="000000" w:themeColor="text1"/>
        </w:rPr>
        <w:t xml:space="preserve"> through patchwork which creates </w:t>
      </w:r>
      <w:r w:rsidRPr="00355308">
        <w:rPr>
          <w:rFonts w:cs="Calibri"/>
          <w:color w:val="000000" w:themeColor="text1"/>
          <w:u w:val="single"/>
        </w:rPr>
        <w:t>conflict</w:t>
      </w:r>
      <w:r w:rsidRPr="00355308">
        <w:rPr>
          <w:rFonts w:cs="Calibri"/>
          <w:color w:val="000000" w:themeColor="text1"/>
        </w:rPr>
        <w:t>—an international body is key</w:t>
      </w:r>
    </w:p>
    <w:p w14:paraId="10F2DDAA" w14:textId="77777777" w:rsidR="00E83ABE" w:rsidRPr="00355308" w:rsidRDefault="00E83ABE" w:rsidP="00E83ABE">
      <w:pPr>
        <w:rPr>
          <w:color w:val="000000" w:themeColor="text1"/>
        </w:rPr>
      </w:pPr>
      <w:r w:rsidRPr="00355308">
        <w:rPr>
          <w:rStyle w:val="Heading4Char"/>
          <w:rFonts w:cs="Calibri"/>
        </w:rPr>
        <w:t>Foster 16</w:t>
      </w:r>
      <w:r w:rsidRPr="00355308">
        <w:rPr>
          <w:color w:val="000000" w:themeColor="text1"/>
        </w:rPr>
        <w:t xml:space="preserve"> – Craig, J.D., University of Illinois College of Law, “EXCUSE ME, YOU’RE MINING MY ASTEROID: SPACE PROPERTY RIGHTS AND THE U.S. SPACE RESOURCE EXPLORATION AND UTILIZATION ACT OF 2015”, </w:t>
      </w:r>
      <w:r w:rsidRPr="00355308">
        <w:rPr>
          <w:i/>
          <w:color w:val="000000" w:themeColor="text1"/>
        </w:rPr>
        <w:t>JOURNAL OF LAW, TECHNOLOGY &amp; POLICY</w:t>
      </w:r>
      <w:r w:rsidRPr="00355308">
        <w:rPr>
          <w:color w:val="000000" w:themeColor="text1"/>
        </w:rPr>
        <w:t>, No. 2, page 428-430, http://illinoisjltp.com/journal/wp-content/uploads/2016/11/Foster.pdf</w:t>
      </w:r>
    </w:p>
    <w:p w14:paraId="502E8FDC" w14:textId="77777777" w:rsidR="00E83ABE" w:rsidRPr="00355308" w:rsidRDefault="00E83ABE" w:rsidP="00E83ABE">
      <w:pPr>
        <w:rPr>
          <w:color w:val="000000" w:themeColor="text1"/>
          <w:sz w:val="16"/>
        </w:rPr>
      </w:pPr>
      <w:r w:rsidRPr="00355308">
        <w:rPr>
          <w:color w:val="000000" w:themeColor="text1"/>
          <w:sz w:val="16"/>
        </w:rPr>
        <w:t xml:space="preserve">There are many reasons to be excited about the prospect of mining resources from space. Hopes are high </w:t>
      </w:r>
      <w:r w:rsidRPr="00355308">
        <w:rPr>
          <w:rStyle w:val="StyleUnderline"/>
        </w:rPr>
        <w:t xml:space="preserve">that these </w:t>
      </w:r>
      <w:r w:rsidRPr="00355308">
        <w:rPr>
          <w:rStyle w:val="StyleUnderline"/>
          <w:highlight w:val="green"/>
        </w:rPr>
        <w:t xml:space="preserve">mining </w:t>
      </w:r>
      <w:r w:rsidRPr="00355308">
        <w:rPr>
          <w:rStyle w:val="StyleUnderline"/>
        </w:rPr>
        <w:t xml:space="preserve">efforts </w:t>
      </w:r>
      <w:r w:rsidRPr="00355308">
        <w:rPr>
          <w:rStyle w:val="StyleUnderline"/>
          <w:highlight w:val="green"/>
        </w:rPr>
        <w:t>will provide a</w:t>
      </w:r>
      <w:r w:rsidRPr="00355308">
        <w:rPr>
          <w:rStyle w:val="StyleUnderline"/>
        </w:rPr>
        <w:t xml:space="preserve">n economic </w:t>
      </w:r>
      <w:r w:rsidRPr="00355308">
        <w:rPr>
          <w:rStyle w:val="StyleUnderline"/>
          <w:highlight w:val="green"/>
        </w:rPr>
        <w:t>boon</w:t>
      </w:r>
      <w:r w:rsidRPr="00355308">
        <w:rPr>
          <w:rStyle w:val="StyleUnderline"/>
        </w:rPr>
        <w:t xml:space="preserve"> by producing jobs and injecting more money into the economy. 214 Additionally, the negative impact of mining natural resources on Earth is widely reported215 and might be mitigated by space mining. If mining precious resources from space can minimize the burden on Earth, then this would lend even greater support for asteroid mining. Finally, little enchants the human mind and propels innovation more than sending people and manmade objects into space. For good reason, there is much enthusiasm about the prospect of space mining. On the other hand, it is troublesome to some that private, commercial </w:t>
      </w:r>
      <w:r w:rsidRPr="00355308">
        <w:rPr>
          <w:rStyle w:val="StyleUnderline"/>
          <w:highlight w:val="green"/>
        </w:rPr>
        <w:t>entities will be</w:t>
      </w:r>
      <w:r w:rsidRPr="00355308">
        <w:rPr>
          <w:rStyle w:val="StyleUnderline"/>
        </w:rPr>
        <w:t xml:space="preserve"> paving the way and </w:t>
      </w:r>
      <w:r w:rsidRPr="00355308">
        <w:rPr>
          <w:rStyle w:val="StyleUnderline"/>
          <w:highlight w:val="green"/>
        </w:rPr>
        <w:t>making up</w:t>
      </w:r>
      <w:r w:rsidRPr="00355308">
        <w:rPr>
          <w:rStyle w:val="StyleUnderline"/>
        </w:rPr>
        <w:t xml:space="preserve"> many of </w:t>
      </w:r>
      <w:r w:rsidRPr="00355308">
        <w:rPr>
          <w:rStyle w:val="StyleUnderline"/>
          <w:highlight w:val="green"/>
        </w:rPr>
        <w:t>the rules as they go</w:t>
      </w:r>
      <w:r w:rsidRPr="00355308">
        <w:rPr>
          <w:rStyle w:val="StyleUnderline"/>
        </w:rPr>
        <w:t xml:space="preserve">. Might this lead to </w:t>
      </w:r>
      <w:r w:rsidRPr="00355308">
        <w:rPr>
          <w:rStyle w:val="StyleUnderline"/>
          <w:highlight w:val="green"/>
        </w:rPr>
        <w:t>repeating</w:t>
      </w:r>
      <w:r w:rsidRPr="00355308">
        <w:rPr>
          <w:rStyle w:val="StyleUnderline"/>
        </w:rPr>
        <w:t xml:space="preserve"> many of the </w:t>
      </w:r>
      <w:r w:rsidRPr="00355308">
        <w:rPr>
          <w:rStyle w:val="StyleUnderline"/>
          <w:highlight w:val="green"/>
        </w:rPr>
        <w:t>mistakes</w:t>
      </w:r>
      <w:r w:rsidRPr="00355308">
        <w:rPr>
          <w:rStyle w:val="StyleUnderline"/>
        </w:rPr>
        <w:t xml:space="preserve"> humans have </w:t>
      </w:r>
      <w:r w:rsidRPr="00355308">
        <w:rPr>
          <w:rStyle w:val="StyleUnderline"/>
          <w:highlight w:val="green"/>
        </w:rPr>
        <w:t>made on Earth</w:t>
      </w:r>
      <w:r w:rsidRPr="00355308">
        <w:rPr>
          <w:rStyle w:val="StyleUnderline"/>
        </w:rPr>
        <w:t xml:space="preserve">? Might there be unforeseen problems </w:t>
      </w:r>
      <w:r w:rsidRPr="00355308">
        <w:rPr>
          <w:rStyle w:val="StyleUnderline"/>
          <w:highlight w:val="green"/>
        </w:rPr>
        <w:t xml:space="preserve">that could spell trouble </w:t>
      </w:r>
      <w:r w:rsidRPr="00355308">
        <w:rPr>
          <w:rStyle w:val="StyleUnderline"/>
        </w:rPr>
        <w:t>if mining efforts are not properly regulated? The answer to these questions is likely “yes” as well. It will be important in the coming years to balance the former excitement against the latter</w:t>
      </w:r>
      <w:r w:rsidRPr="00355308">
        <w:rPr>
          <w:color w:val="000000" w:themeColor="text1"/>
          <w:sz w:val="16"/>
        </w:rPr>
        <w:t xml:space="preserve"> caution. Space might seem limitless and impossible to affect in any significant fashion; but, history must be a major voice for the spacemining industry.216 </w:t>
      </w:r>
      <w:r w:rsidRPr="00355308">
        <w:rPr>
          <w:rStyle w:val="Style13ptBold"/>
          <w:color w:val="000000" w:themeColor="text1"/>
          <w:sz w:val="16"/>
        </w:rPr>
        <w:t>It must be remembered that humans can make an impact that will be felt for generations to come</w:t>
      </w:r>
      <w:r w:rsidRPr="00355308">
        <w:rPr>
          <w:color w:val="000000" w:themeColor="text1"/>
          <w:u w:val="single"/>
        </w:rPr>
        <w:t xml:space="preserve">. Thus, </w:t>
      </w:r>
      <w:r w:rsidRPr="00355308">
        <w:rPr>
          <w:rStyle w:val="Style13ptBold"/>
          <w:color w:val="000000" w:themeColor="text1"/>
          <w:sz w:val="16"/>
        </w:rPr>
        <w:t xml:space="preserve">it will be important that </w:t>
      </w:r>
      <w:r w:rsidRPr="00355308">
        <w:rPr>
          <w:rStyle w:val="StyleUnderline"/>
          <w:color w:val="000000" w:themeColor="text1"/>
        </w:rPr>
        <w:t>lawmakers and the international community be as proactive as possible</w:t>
      </w:r>
      <w:r w:rsidRPr="00355308">
        <w:rPr>
          <w:color w:val="000000" w:themeColor="text1"/>
          <w:u w:val="single"/>
        </w:rPr>
        <w:t>—</w:t>
      </w:r>
      <w:r w:rsidRPr="00355308">
        <w:rPr>
          <w:rStyle w:val="Style13ptBold"/>
          <w:color w:val="000000" w:themeColor="text1"/>
          <w:sz w:val="16"/>
        </w:rPr>
        <w:t>both in outlining property rights and protecting the final frontier from being harmed by an industry that might become overzealous</w:t>
      </w:r>
      <w:r w:rsidRPr="00355308">
        <w:rPr>
          <w:color w:val="000000" w:themeColor="text1"/>
          <w:u w:val="single"/>
        </w:rPr>
        <w:t xml:space="preserve"> if left unchecked. </w:t>
      </w:r>
      <w:r w:rsidRPr="00355308">
        <w:rPr>
          <w:rStyle w:val="Style13ptBold"/>
          <w:color w:val="000000" w:themeColor="text1"/>
          <w:sz w:val="16"/>
        </w:rPr>
        <w:t xml:space="preserve">Specifically, it will be vital for countries to </w:t>
      </w:r>
      <w:r w:rsidRPr="00355308">
        <w:rPr>
          <w:rStyle w:val="StyleUnderline"/>
          <w:color w:val="000000" w:themeColor="text1"/>
        </w:rPr>
        <w:t xml:space="preserve">enter into some sort of </w:t>
      </w:r>
      <w:r w:rsidRPr="00355308">
        <w:rPr>
          <w:rStyle w:val="StyleUnderline"/>
          <w:color w:val="000000" w:themeColor="text1"/>
          <w:highlight w:val="green"/>
        </w:rPr>
        <w:t>international agreement</w:t>
      </w:r>
      <w:r w:rsidRPr="00355308">
        <w:rPr>
          <w:color w:val="000000" w:themeColor="text1"/>
          <w:sz w:val="16"/>
        </w:rPr>
        <w:t xml:space="preserve">. One option is to create an agreement similar to UNCLOS, </w:t>
      </w:r>
      <w:r w:rsidRPr="00355308">
        <w:rPr>
          <w:rStyle w:val="Style13ptBold"/>
          <w:color w:val="000000" w:themeColor="text1"/>
          <w:sz w:val="16"/>
        </w:rPr>
        <w:t xml:space="preserve">which would regulate how individual states </w:t>
      </w:r>
      <w:r w:rsidRPr="00355308">
        <w:rPr>
          <w:color w:val="000000" w:themeColor="text1"/>
          <w:sz w:val="16"/>
        </w:rPr>
        <w:t>and their citizens</w:t>
      </w:r>
      <w:r w:rsidRPr="00355308">
        <w:rPr>
          <w:rStyle w:val="Style13ptBold"/>
          <w:color w:val="000000" w:themeColor="text1"/>
          <w:sz w:val="16"/>
        </w:rPr>
        <w:t xml:space="preserve"> interact with resources </w:t>
      </w:r>
      <w:r w:rsidRPr="00355308">
        <w:rPr>
          <w:rStyle w:val="StyleUnderline"/>
        </w:rPr>
        <w:t xml:space="preserve">mined from space.217 Such an agreement </w:t>
      </w:r>
      <w:r w:rsidRPr="00355308">
        <w:rPr>
          <w:rStyle w:val="StyleUnderline"/>
          <w:highlight w:val="green"/>
        </w:rPr>
        <w:t>should recognize</w:t>
      </w:r>
      <w:r w:rsidRPr="00355308">
        <w:rPr>
          <w:rStyle w:val="StyleUnderline"/>
        </w:rPr>
        <w:t xml:space="preserve"> not only the </w:t>
      </w:r>
      <w:r w:rsidRPr="00355308">
        <w:rPr>
          <w:rStyle w:val="StyleUnderline"/>
          <w:highlight w:val="green"/>
        </w:rPr>
        <w:t>property rights of</w:t>
      </w:r>
      <w:r w:rsidRPr="00355308">
        <w:rPr>
          <w:rStyle w:val="StyleUnderline"/>
        </w:rPr>
        <w:t xml:space="preserve"> the </w:t>
      </w:r>
      <w:r w:rsidRPr="00355308">
        <w:rPr>
          <w:rStyle w:val="StyleUnderline"/>
          <w:highlight w:val="green"/>
        </w:rPr>
        <w:t>extracting</w:t>
      </w:r>
      <w:r w:rsidRPr="00355308">
        <w:rPr>
          <w:rStyle w:val="StyleUnderline"/>
        </w:rPr>
        <w:t xml:space="preserve"> commercial </w:t>
      </w:r>
      <w:r w:rsidRPr="00355308">
        <w:rPr>
          <w:rStyle w:val="StyleUnderline"/>
          <w:highlight w:val="green"/>
        </w:rPr>
        <w:t>entities but also</w:t>
      </w:r>
      <w:r w:rsidRPr="00355308">
        <w:rPr>
          <w:rStyle w:val="StyleUnderline"/>
        </w:rPr>
        <w:t xml:space="preserve"> the </w:t>
      </w:r>
      <w:r w:rsidRPr="00355308">
        <w:rPr>
          <w:rStyle w:val="StyleUnderline"/>
          <w:highlight w:val="green"/>
        </w:rPr>
        <w:t>rights of non-spacefaring countries to benefit</w:t>
      </w:r>
      <w:r w:rsidRPr="00355308">
        <w:rPr>
          <w:rStyle w:val="StyleUnderline"/>
        </w:rPr>
        <w:t xml:space="preserve"> from the minerals as well. </w:t>
      </w:r>
      <w:r w:rsidRPr="00355308">
        <w:rPr>
          <w:rStyle w:val="StyleUnderline"/>
          <w:highlight w:val="green"/>
        </w:rPr>
        <w:t>This</w:t>
      </w:r>
      <w:r w:rsidRPr="00355308">
        <w:rPr>
          <w:rStyle w:val="StyleUnderline"/>
        </w:rPr>
        <w:t xml:space="preserve"> might </w:t>
      </w:r>
      <w:r w:rsidRPr="00355308">
        <w:rPr>
          <w:rStyle w:val="StyleUnderline"/>
          <w:highlight w:val="green"/>
        </w:rPr>
        <w:t>include the creation of an international body</w:t>
      </w:r>
      <w:r w:rsidRPr="00355308">
        <w:rPr>
          <w:rStyle w:val="StyleUnderline"/>
        </w:rPr>
        <w:t>, much like the ISA, that will ensure that the interests of all nations are maintained by distributing funds and technology to less wealthy or non-sp</w:t>
      </w:r>
      <w:r w:rsidRPr="00355308">
        <w:rPr>
          <w:color w:val="000000" w:themeColor="text1"/>
          <w:sz w:val="16"/>
        </w:rPr>
        <w:t xml:space="preserve">acefaring nations. </w:t>
      </w:r>
      <w:r w:rsidRPr="00355308">
        <w:rPr>
          <w:rStyle w:val="Style13ptBold"/>
          <w:color w:val="000000" w:themeColor="text1"/>
          <w:sz w:val="16"/>
        </w:rPr>
        <w:t>The U.S. would do well to help create and ratify such an agreement</w:t>
      </w:r>
      <w:r w:rsidRPr="00355308">
        <w:rPr>
          <w:color w:val="000000" w:themeColor="text1"/>
          <w:sz w:val="16"/>
        </w:rPr>
        <w:t>— something they have failed to do with UNCLOS. If the U.S. and other countries are uneasy about entering into such a restrictive agreement,</w:t>
      </w:r>
      <w:r w:rsidRPr="00355308">
        <w:rPr>
          <w:rStyle w:val="Style13ptBold"/>
          <w:color w:val="000000" w:themeColor="text1"/>
          <w:sz w:val="16"/>
        </w:rPr>
        <w:t xml:space="preserve"> they might also consider an international regulatory body</w:t>
      </w:r>
      <w:r w:rsidRPr="00355308">
        <w:rPr>
          <w:color w:val="000000" w:themeColor="text1"/>
          <w:sz w:val="16"/>
        </w:rPr>
        <w:t xml:space="preserve"> and scheme much </w:t>
      </w:r>
      <w:r w:rsidRPr="00355308">
        <w:rPr>
          <w:rStyle w:val="Style13ptBold"/>
          <w:color w:val="000000" w:themeColor="text1"/>
          <w:sz w:val="16"/>
        </w:rPr>
        <w:t xml:space="preserve">like the one used for </w:t>
      </w:r>
      <w:r w:rsidRPr="00355308">
        <w:rPr>
          <w:rStyle w:val="StyleUnderline"/>
        </w:rPr>
        <w:t xml:space="preserve">satellites. The International Telecommunications Union (ITU) is a United Nations agency that, among other services, provides the international community </w:t>
      </w:r>
      <w:r w:rsidRPr="00355308">
        <w:rPr>
          <w:rStyle w:val="StyleUnderline"/>
          <w:highlight w:val="green"/>
        </w:rPr>
        <w:t>with</w:t>
      </w:r>
      <w:r w:rsidRPr="00355308">
        <w:rPr>
          <w:rStyle w:val="StyleUnderline"/>
        </w:rPr>
        <w:t xml:space="preserve"> uniform satellite orbit </w:t>
      </w:r>
      <w:r w:rsidRPr="00355308">
        <w:rPr>
          <w:rStyle w:val="StyleUnderline"/>
          <w:highlight w:val="green"/>
        </w:rPr>
        <w:t>oversight and regulatory guidance</w:t>
      </w:r>
      <w:r w:rsidRPr="00355308">
        <w:rPr>
          <w:rStyle w:val="StyleUnderline"/>
        </w:rPr>
        <w:t>.218 Currently, 193 countries</w:t>
      </w:r>
      <w:r w:rsidRPr="00355308">
        <w:rPr>
          <w:color w:val="000000" w:themeColor="text1"/>
          <w:sz w:val="16"/>
        </w:rPr>
        <w:t xml:space="preserve"> follow the ITU regulations and utilize their services, which have been likened to domain name registration.219 In the </w:t>
      </w:r>
      <w:r w:rsidRPr="00355308">
        <w:rPr>
          <w:rStyle w:val="StyleUnderline"/>
        </w:rPr>
        <w:t xml:space="preserve">same way, spacefaring countries could form an international body that helps create and maintain a uniform space-mining legal framework.220 </w:t>
      </w:r>
      <w:r w:rsidRPr="00355308">
        <w:rPr>
          <w:rStyle w:val="StyleUnderline"/>
          <w:highlight w:val="green"/>
        </w:rPr>
        <w:t>Without</w:t>
      </w:r>
      <w:r w:rsidRPr="00355308">
        <w:rPr>
          <w:rStyle w:val="StyleUnderline"/>
        </w:rPr>
        <w:t xml:space="preserve"> some sort of </w:t>
      </w:r>
      <w:r w:rsidRPr="00355308">
        <w:rPr>
          <w:rStyle w:val="StyleUnderline"/>
          <w:highlight w:val="green"/>
        </w:rPr>
        <w:t>international framework</w:t>
      </w:r>
      <w:r w:rsidRPr="00355308">
        <w:rPr>
          <w:rStyle w:val="StyleUnderline"/>
        </w:rPr>
        <w:t xml:space="preserve"> as described above, the U.S. and other space-mining </w:t>
      </w:r>
      <w:r w:rsidRPr="00355308">
        <w:rPr>
          <w:rStyle w:val="StyleUnderline"/>
          <w:highlight w:val="green"/>
        </w:rPr>
        <w:t>countries leave themselves open to great conflict and will</w:t>
      </w:r>
      <w:r w:rsidRPr="00355308">
        <w:rPr>
          <w:rStyle w:val="StyleUnderline"/>
        </w:rPr>
        <w:t xml:space="preserve"> be required to </w:t>
      </w:r>
      <w:r w:rsidRPr="00355308">
        <w:rPr>
          <w:rStyle w:val="StyleUnderline"/>
          <w:highlight w:val="green"/>
        </w:rPr>
        <w:t>patch together</w:t>
      </w:r>
      <w:r w:rsidRPr="00355308">
        <w:rPr>
          <w:rStyle w:val="StyleUnderline"/>
        </w:rPr>
        <w:t xml:space="preserve"> a multitude of </w:t>
      </w:r>
      <w:r w:rsidRPr="00355308">
        <w:rPr>
          <w:rStyle w:val="StyleUnderline"/>
          <w:highlight w:val="green"/>
        </w:rPr>
        <w:t>treaties</w:t>
      </w:r>
      <w:r w:rsidRPr="00355308">
        <w:rPr>
          <w:rStyle w:val="StyleUnderline"/>
        </w:rPr>
        <w:t xml:space="preserve"> between themselves </w:t>
      </w:r>
      <w:r w:rsidRPr="00355308">
        <w:rPr>
          <w:rStyle w:val="StyleUnderline"/>
          <w:highlight w:val="green"/>
        </w:rPr>
        <w:t>as problems inevitably arise</w:t>
      </w:r>
      <w:r w:rsidRPr="00355308">
        <w:rPr>
          <w:rStyle w:val="StyleUnderline"/>
        </w:rPr>
        <w:t xml:space="preserve">.221 V. CONCLUSION The idea of mining resources from celestial bodies is something that has always been relegated to video games and sci-fi movies. But as technology continues to progress at an exponential rate, such mining is </w:t>
      </w:r>
      <w:r w:rsidRPr="00355308">
        <w:rPr>
          <w:rStyle w:val="StyleUnderline"/>
        </w:rPr>
        <w:lastRenderedPageBreak/>
        <w:t>starting to come within the realm of possibility. A number of companies</w:t>
      </w:r>
      <w:r w:rsidRPr="00355308">
        <w:rPr>
          <w:rStyle w:val="Style13ptBold"/>
          <w:color w:val="000000" w:themeColor="text1"/>
          <w:sz w:val="16"/>
        </w:rPr>
        <w:t xml:space="preserve"> are currently creating prospecting technologies</w:t>
      </w:r>
      <w:r w:rsidRPr="00355308">
        <w:rPr>
          <w:color w:val="000000" w:themeColor="text1"/>
          <w:sz w:val="16"/>
        </w:rPr>
        <w:t xml:space="preserve"> that will allow them to determine exactly what an individual asteroid holds. They hope to eventually harvest these resources and sell them for lucrative profits. Fortunately for these companies</w:t>
      </w:r>
      <w:r w:rsidRPr="00355308">
        <w:rPr>
          <w:color w:val="000000" w:themeColor="text1"/>
          <w:u w:val="single"/>
        </w:rPr>
        <w:t xml:space="preserve">, </w:t>
      </w:r>
      <w:r w:rsidRPr="00355308">
        <w:rPr>
          <w:rStyle w:val="Style13ptBold"/>
          <w:color w:val="000000" w:themeColor="text1"/>
          <w:sz w:val="16"/>
        </w:rPr>
        <w:t xml:space="preserve">the current legal regime governing property rights to space resources is undergoing rapid change </w:t>
      </w:r>
      <w:r w:rsidRPr="00355308">
        <w:rPr>
          <w:rStyle w:val="StyleUnderline"/>
        </w:rPr>
        <w:t xml:space="preserve">at the national level. The U.S. recently passed the Space Resource Exploration and Utilization Act of 2015, which explicitly entitles U.S. citizens to property rights over any space resources they obtain. This is certain to induce confidence in U.S. investors. The situation at the international level is different. </w:t>
      </w:r>
      <w:r w:rsidRPr="00355308">
        <w:rPr>
          <w:rStyle w:val="StyleUnderline"/>
          <w:highlight w:val="green"/>
        </w:rPr>
        <w:t>Current</w:t>
      </w:r>
      <w:r w:rsidRPr="00355308">
        <w:rPr>
          <w:rStyle w:val="StyleUnderline"/>
        </w:rPr>
        <w:t xml:space="preserve"> international space </w:t>
      </w:r>
      <w:r w:rsidRPr="00355308">
        <w:rPr>
          <w:rStyle w:val="StyleUnderline"/>
          <w:highlight w:val="green"/>
        </w:rPr>
        <w:t>agreements are vague</w:t>
      </w:r>
      <w:r w:rsidRPr="00355308">
        <w:rPr>
          <w:rStyle w:val="StyleUnderline"/>
        </w:rPr>
        <w:t xml:space="preserve">, </w:t>
      </w:r>
      <w:r w:rsidRPr="00355308">
        <w:rPr>
          <w:rStyle w:val="StyleUnderline"/>
          <w:highlight w:val="green"/>
        </w:rPr>
        <w:t xml:space="preserve">lacking </w:t>
      </w:r>
      <w:r w:rsidRPr="00355308">
        <w:rPr>
          <w:rStyle w:val="StyleUnderline"/>
        </w:rPr>
        <w:t xml:space="preserve">in </w:t>
      </w:r>
      <w:r w:rsidRPr="00355308">
        <w:rPr>
          <w:rStyle w:val="StyleUnderline"/>
          <w:highlight w:val="green"/>
        </w:rPr>
        <w:t>consensus, and provide little precedent for ownership of</w:t>
      </w:r>
      <w:r w:rsidRPr="00355308">
        <w:rPr>
          <w:rStyle w:val="StyleUnderline"/>
        </w:rPr>
        <w:t xml:space="preserve"> space </w:t>
      </w:r>
      <w:r w:rsidRPr="00355308">
        <w:rPr>
          <w:rStyle w:val="StyleUnderline"/>
          <w:highlight w:val="green"/>
        </w:rPr>
        <w:t>resources</w:t>
      </w:r>
      <w:r w:rsidRPr="00355308">
        <w:rPr>
          <w:rStyle w:val="StyleUnderline"/>
        </w:rPr>
        <w:t>. This has led the international</w:t>
      </w:r>
      <w:r w:rsidRPr="00355308">
        <w:rPr>
          <w:color w:val="000000" w:themeColor="text1"/>
          <w:sz w:val="16"/>
        </w:rPr>
        <w:t xml:space="preserve"> community to move in the direction of creating a better regulatory framework, but this </w:t>
      </w:r>
      <w:r w:rsidRPr="00355308">
        <w:rPr>
          <w:rStyle w:val="Style13ptBold"/>
          <w:color w:val="000000" w:themeColor="text1"/>
          <w:sz w:val="16"/>
        </w:rPr>
        <w:t>movement is still in discussion stages and is likely to take a while to come to fruition</w:t>
      </w:r>
      <w:r w:rsidRPr="00355308">
        <w:rPr>
          <w:color w:val="000000" w:themeColor="text1"/>
          <w:u w:val="single"/>
        </w:rPr>
        <w:t>.</w:t>
      </w:r>
    </w:p>
    <w:p w14:paraId="2551C13E" w14:textId="77777777" w:rsidR="00E83ABE" w:rsidRPr="00355308" w:rsidRDefault="00E83ABE" w:rsidP="00E83ABE">
      <w:pPr>
        <w:pStyle w:val="Heading4"/>
        <w:rPr>
          <w:rFonts w:cs="Calibri"/>
          <w:color w:val="000000" w:themeColor="text1"/>
        </w:rPr>
      </w:pPr>
      <w:r w:rsidRPr="00355308">
        <w:rPr>
          <w:rFonts w:cs="Calibri"/>
          <w:color w:val="000000" w:themeColor="text1"/>
        </w:rPr>
        <w:t>Current space treaties have zero authority and lack clarity—which creates ineffective regulations</w:t>
      </w:r>
    </w:p>
    <w:p w14:paraId="4C6F2497" w14:textId="77777777" w:rsidR="00E83ABE" w:rsidRPr="00355308" w:rsidRDefault="00E83ABE" w:rsidP="00E83ABE">
      <w:pPr>
        <w:rPr>
          <w:color w:val="000000" w:themeColor="text1"/>
        </w:rPr>
      </w:pPr>
      <w:r w:rsidRPr="00355308">
        <w:rPr>
          <w:rStyle w:val="Heading4Char"/>
          <w:rFonts w:cs="Calibri"/>
        </w:rPr>
        <w:t>MacWhorter 16</w:t>
      </w:r>
      <w:r w:rsidRPr="00355308">
        <w:rPr>
          <w:color w:val="000000" w:themeColor="text1"/>
        </w:rPr>
        <w:t xml:space="preserve"> – Kevin, J.D from William and Mary College and Contributor to the William &amp; Mary Environmental Law and Policy Review, “Sustainable Mining: Incentivizing Asteroid Mining in the Name of Environmentalism”, </w:t>
      </w:r>
      <w:r w:rsidRPr="00355308">
        <w:rPr>
          <w:i/>
          <w:color w:val="000000" w:themeColor="text1"/>
        </w:rPr>
        <w:t xml:space="preserve">William &amp; Mary Environmental Law and Policy Review, </w:t>
      </w:r>
      <w:r w:rsidRPr="00355308">
        <w:rPr>
          <w:color w:val="000000" w:themeColor="text1"/>
        </w:rPr>
        <w:t xml:space="preserve">2016, </w:t>
      </w:r>
      <w:hyperlink r:id="rId17" w:history="1">
        <w:r w:rsidRPr="00355308">
          <w:rPr>
            <w:color w:val="000000" w:themeColor="text1"/>
          </w:rPr>
          <w:t>https://scholarship.law.wm.edu/cgi/viewcontent.cgi?article=1653&amp;context=wmelpr</w:t>
        </w:r>
      </w:hyperlink>
    </w:p>
    <w:p w14:paraId="5EDB901E" w14:textId="77777777" w:rsidR="00E83ABE" w:rsidRPr="00355308" w:rsidRDefault="00E83ABE" w:rsidP="00E83ABE">
      <w:pPr>
        <w:rPr>
          <w:color w:val="000000" w:themeColor="text1"/>
          <w:sz w:val="14"/>
        </w:rPr>
      </w:pPr>
      <w:r w:rsidRPr="00355308">
        <w:rPr>
          <w:color w:val="000000" w:themeColor="text1"/>
          <w:sz w:val="14"/>
        </w:rPr>
        <w:t xml:space="preserve">Although an academic debate at this </w:t>
      </w:r>
      <w:r w:rsidRPr="00355308">
        <w:rPr>
          <w:rStyle w:val="StyleUnderline"/>
        </w:rPr>
        <w:t xml:space="preserve">point, the </w:t>
      </w:r>
      <w:r w:rsidRPr="00355308">
        <w:rPr>
          <w:rStyle w:val="StyleUnderline"/>
          <w:highlight w:val="green"/>
        </w:rPr>
        <w:t xml:space="preserve">legal status of property in space is necessary </w:t>
      </w:r>
      <w:r w:rsidRPr="00355308">
        <w:rPr>
          <w:rStyle w:val="StyleUnderline"/>
        </w:rPr>
        <w:t xml:space="preserve">for any future exploration and exploitation of natural resources in space. Until then, private exploration is severely disincentivized. Further, the technology behind asteroid mining is fast becoming a reality.108 </w:t>
      </w:r>
      <w:r w:rsidRPr="00355308">
        <w:rPr>
          <w:rStyle w:val="StyleUnderline"/>
          <w:highlight w:val="green"/>
        </w:rPr>
        <w:t>The law must respond.</w:t>
      </w:r>
      <w:r w:rsidRPr="00355308">
        <w:rPr>
          <w:rStyle w:val="StyleUnderline"/>
        </w:rPr>
        <w:t xml:space="preserve"> In order to evaluate what the international community needs to accomplish to ensure future exploration, one</w:t>
      </w:r>
      <w:r w:rsidRPr="00355308">
        <w:rPr>
          <w:color w:val="000000" w:themeColor="text1"/>
          <w:sz w:val="14"/>
        </w:rPr>
        <w:t xml:space="preserve"> must explore the international agreements already in place that speak to the issue of property rights. To begin, the United Nations (UN) established the UN Office of </w:t>
      </w:r>
      <w:r w:rsidRPr="00355308">
        <w:rPr>
          <w:rStyle w:val="StyleUnderline"/>
        </w:rPr>
        <w:t xml:space="preserve">Outer Space Affairs (UNOOSA) in 1958 109 to promote international cooperation in space and promote its peaceful use.110 UNOOSA oversees the UN’s Committee on the Peaceful Uses of Outer Space (COPUOS) and implements its decisions.111 The UN founded COPUOS to avoid international rivalries in space.112 The OST, the Liability Convention,113 and the Moon Agreement114 are all within the jurisdiction of COPUOS. There are </w:t>
      </w:r>
      <w:r w:rsidRPr="00355308">
        <w:rPr>
          <w:rStyle w:val="StyleUnderline"/>
          <w:highlight w:val="green"/>
        </w:rPr>
        <w:t>five</w:t>
      </w:r>
      <w:r w:rsidRPr="00355308">
        <w:rPr>
          <w:rStyle w:val="StyleUnderline"/>
        </w:rPr>
        <w:t xml:space="preserve"> international </w:t>
      </w:r>
      <w:r w:rsidRPr="00355308">
        <w:rPr>
          <w:rStyle w:val="StyleUnderline"/>
          <w:highlight w:val="green"/>
        </w:rPr>
        <w:t>agreements that lay a framework</w:t>
      </w:r>
      <w:r w:rsidRPr="00355308">
        <w:rPr>
          <w:rStyle w:val="StyleUnderline"/>
        </w:rPr>
        <w:t xml:space="preserve"> of space law and, more importantly, ownership of objects and celestial bodies in space: • The Treaty on Principles Governing the Activities of Space, Including the Moon and Other Celestial Bodies (</w:t>
      </w:r>
      <w:r w:rsidRPr="00355308">
        <w:rPr>
          <w:rStyle w:val="StyleUnderline"/>
          <w:highlight w:val="green"/>
        </w:rPr>
        <w:t>OST</w:t>
      </w:r>
      <w:r w:rsidRPr="00355308">
        <w:rPr>
          <w:rStyle w:val="StyleUnderline"/>
        </w:rPr>
        <w:t>); 115 • The Agreement on the Rescue of Astronauts, the Return of Astronauts and the Return of Space Objects Launched into Outer Space(ARRA); 116 • The Convention on International Liability for Damage Caused by Space Objects (Liability Convention); 117 • TheConvention on RegistrationofObjectsLaunched</w:t>
      </w:r>
      <w:r w:rsidRPr="00355308">
        <w:rPr>
          <w:color w:val="000000" w:themeColor="text1"/>
          <w:sz w:val="14"/>
        </w:rPr>
        <w:t xml:space="preserve"> intoOuterSpace </w:t>
      </w:r>
      <w:r w:rsidRPr="00355308">
        <w:rPr>
          <w:color w:val="000000" w:themeColor="text1"/>
          <w:u w:val="single"/>
        </w:rPr>
        <w:t>(</w:t>
      </w:r>
      <w:r w:rsidRPr="00355308">
        <w:rPr>
          <w:rStyle w:val="Style13ptBold"/>
          <w:color w:val="000000" w:themeColor="text1"/>
          <w:sz w:val="14"/>
        </w:rPr>
        <w:t>Registration Convention</w:t>
      </w:r>
      <w:r w:rsidRPr="00355308">
        <w:rPr>
          <w:color w:val="000000" w:themeColor="text1"/>
          <w:sz w:val="14"/>
        </w:rPr>
        <w:t>); 118 and • The Agreement Governing the Activities of States on the Moon and Other Celestial Bodies (</w:t>
      </w:r>
      <w:r w:rsidRPr="00355308">
        <w:rPr>
          <w:rStyle w:val="Style13ptBold"/>
          <w:color w:val="000000" w:themeColor="text1"/>
          <w:sz w:val="14"/>
        </w:rPr>
        <w:t>Moon Treaty</w:t>
      </w:r>
      <w:r w:rsidRPr="00355308">
        <w:rPr>
          <w:color w:val="000000" w:themeColor="text1"/>
          <w:sz w:val="14"/>
        </w:rPr>
        <w:t xml:space="preserve">). 119 As with all international law, </w:t>
      </w:r>
      <w:r w:rsidRPr="00355308">
        <w:rPr>
          <w:rStyle w:val="StyleUnderline"/>
          <w:color w:val="000000" w:themeColor="text1"/>
          <w:highlight w:val="green"/>
        </w:rPr>
        <w:t xml:space="preserve">however, the </w:t>
      </w:r>
      <w:r w:rsidRPr="00355308">
        <w:rPr>
          <w:rStyle w:val="StyleUnderline"/>
          <w:color w:val="000000" w:themeColor="text1"/>
        </w:rPr>
        <w:t xml:space="preserve">actual </w:t>
      </w:r>
      <w:r w:rsidRPr="00355308">
        <w:rPr>
          <w:rStyle w:val="StyleUnderline"/>
          <w:color w:val="000000" w:themeColor="text1"/>
          <w:highlight w:val="green"/>
        </w:rPr>
        <w:t>authority</w:t>
      </w:r>
      <w:r w:rsidRPr="00355308">
        <w:rPr>
          <w:rStyle w:val="StyleUnderline"/>
          <w:color w:val="000000" w:themeColor="text1"/>
        </w:rPr>
        <w:t xml:space="preserve"> of these </w:t>
      </w:r>
      <w:r w:rsidRPr="00355308">
        <w:rPr>
          <w:rStyle w:val="StyleUnderline"/>
          <w:color w:val="000000" w:themeColor="text1"/>
          <w:highlight w:val="green"/>
        </w:rPr>
        <w:t xml:space="preserve">treaties is debatable, because countries </w:t>
      </w:r>
      <w:r w:rsidRPr="00355308">
        <w:rPr>
          <w:rStyle w:val="StyleUnderline"/>
          <w:color w:val="000000" w:themeColor="text1"/>
        </w:rPr>
        <w:t xml:space="preserve">often ignore their precepts or </w:t>
      </w:r>
      <w:r w:rsidRPr="00355308">
        <w:rPr>
          <w:rStyle w:val="StyleUnderline"/>
          <w:color w:val="000000" w:themeColor="text1"/>
          <w:highlight w:val="green"/>
        </w:rPr>
        <w:t xml:space="preserve">disagree on </w:t>
      </w:r>
      <w:r w:rsidRPr="00355308">
        <w:rPr>
          <w:rStyle w:val="StyleUnderline"/>
          <w:color w:val="000000" w:themeColor="text1"/>
        </w:rPr>
        <w:t xml:space="preserve">the </w:t>
      </w:r>
      <w:r w:rsidRPr="00355308">
        <w:rPr>
          <w:rStyle w:val="StyleUnderline"/>
          <w:color w:val="000000" w:themeColor="text1"/>
          <w:highlight w:val="green"/>
        </w:rPr>
        <w:t xml:space="preserve">meaning of </w:t>
      </w:r>
      <w:r w:rsidRPr="00355308">
        <w:rPr>
          <w:rStyle w:val="StyleUnderline"/>
          <w:color w:val="000000" w:themeColor="text1"/>
        </w:rPr>
        <w:t xml:space="preserve">their </w:t>
      </w:r>
      <w:r w:rsidRPr="00355308">
        <w:rPr>
          <w:rStyle w:val="StyleUnderline"/>
          <w:color w:val="000000" w:themeColor="text1"/>
          <w:highlight w:val="green"/>
        </w:rPr>
        <w:t>substance</w:t>
      </w:r>
      <w:r w:rsidRPr="00355308">
        <w:rPr>
          <w:color w:val="000000" w:themeColor="text1"/>
          <w:sz w:val="14"/>
        </w:rPr>
        <w:t xml:space="preserve">.120 </w:t>
      </w:r>
      <w:r w:rsidRPr="00355308">
        <w:rPr>
          <w:rStyle w:val="Style13ptBold"/>
          <w:color w:val="000000" w:themeColor="text1"/>
          <w:sz w:val="14"/>
        </w:rPr>
        <w:t xml:space="preserve">International custom, </w:t>
      </w:r>
      <w:r w:rsidRPr="00355308">
        <w:rPr>
          <w:color w:val="000000" w:themeColor="text1"/>
          <w:u w:val="single"/>
        </w:rPr>
        <w:t>therefore</w:t>
      </w:r>
      <w:r w:rsidRPr="00355308">
        <w:rPr>
          <w:rStyle w:val="Style13ptBold"/>
          <w:color w:val="000000" w:themeColor="text1"/>
          <w:sz w:val="14"/>
        </w:rPr>
        <w:t>, is the major indication of what international law exactly</w:t>
      </w:r>
      <w:r w:rsidRPr="00355308">
        <w:rPr>
          <w:color w:val="000000" w:themeColor="text1"/>
          <w:sz w:val="14"/>
        </w:rPr>
        <w:t xml:space="preserve"> is.121 The Law of the Sea is an instructive analogy on that point, and as Lyall and Larsen explain, </w:t>
      </w:r>
      <w:r w:rsidRPr="00355308">
        <w:rPr>
          <w:rStyle w:val="Style13ptBold"/>
          <w:color w:val="000000" w:themeColor="text1"/>
          <w:sz w:val="22"/>
        </w:rPr>
        <w:t>The practice need not be wholly uniform, but must be undertaken in the belief it is binding and required by law as opposed to being merely convenient or mutually beneficial</w:t>
      </w:r>
      <w:r w:rsidRPr="00355308">
        <w:rPr>
          <w:rStyle w:val="Style13ptBold"/>
          <w:color w:val="000000" w:themeColor="text1"/>
          <w:sz w:val="16"/>
        </w:rPr>
        <w:t xml:space="preserve">. </w:t>
      </w:r>
      <w:r w:rsidRPr="00355308">
        <w:rPr>
          <w:color w:val="000000" w:themeColor="text1"/>
          <w:sz w:val="14"/>
        </w:rPr>
        <w:t xml:space="preserve">122 Further, </w:t>
      </w:r>
      <w:r w:rsidRPr="00355308">
        <w:rPr>
          <w:rStyle w:val="StyleUnderline"/>
          <w:color w:val="000000" w:themeColor="text1"/>
          <w:highlight w:val="green"/>
        </w:rPr>
        <w:t>international law</w:t>
      </w:r>
      <w:r w:rsidRPr="00355308">
        <w:rPr>
          <w:rStyle w:val="StyleUnderline"/>
          <w:color w:val="000000" w:themeColor="text1"/>
        </w:rPr>
        <w:t xml:space="preserve"> in general </w:t>
      </w:r>
      <w:r w:rsidRPr="00355308">
        <w:rPr>
          <w:rStyle w:val="StyleUnderline"/>
          <w:color w:val="000000" w:themeColor="text1"/>
          <w:highlight w:val="green"/>
        </w:rPr>
        <w:t xml:space="preserve">was conceived to deal with relations between States, not </w:t>
      </w:r>
      <w:r w:rsidRPr="00355308">
        <w:rPr>
          <w:rStyle w:val="StyleUnderline"/>
          <w:color w:val="000000" w:themeColor="text1"/>
        </w:rPr>
        <w:t xml:space="preserve">to deal </w:t>
      </w:r>
      <w:r w:rsidRPr="00355308">
        <w:rPr>
          <w:rStyle w:val="StyleUnderline"/>
          <w:color w:val="000000" w:themeColor="text1"/>
          <w:highlight w:val="green"/>
        </w:rPr>
        <w:t xml:space="preserve">with private </w:t>
      </w:r>
      <w:r w:rsidRPr="00355308">
        <w:rPr>
          <w:rStyle w:val="StyleUnderline"/>
          <w:color w:val="000000" w:themeColor="text1"/>
        </w:rPr>
        <w:t xml:space="preserve">claims of </w:t>
      </w:r>
      <w:r w:rsidRPr="00355308">
        <w:rPr>
          <w:rStyle w:val="StyleUnderline"/>
          <w:color w:val="000000" w:themeColor="text1"/>
          <w:highlight w:val="green"/>
        </w:rPr>
        <w:t>property.</w:t>
      </w:r>
      <w:r w:rsidRPr="00355308">
        <w:rPr>
          <w:rStyle w:val="StyleUnderline"/>
          <w:color w:val="000000" w:themeColor="text1"/>
        </w:rPr>
        <w:t xml:space="preserve"> </w:t>
      </w:r>
      <w:r w:rsidRPr="00355308">
        <w:rPr>
          <w:color w:val="000000" w:themeColor="text1"/>
          <w:sz w:val="14"/>
        </w:rPr>
        <w:t>123 International.</w:t>
      </w:r>
    </w:p>
    <w:p w14:paraId="2834B1E1" w14:textId="77777777" w:rsidR="00E83ABE" w:rsidRPr="00355308" w:rsidRDefault="00E83ABE" w:rsidP="00E83ABE">
      <w:pPr>
        <w:pStyle w:val="Heading4"/>
        <w:rPr>
          <w:rFonts w:cs="Calibri"/>
          <w:color w:val="000000" w:themeColor="text1"/>
        </w:rPr>
      </w:pPr>
      <w:r w:rsidRPr="00355308">
        <w:rPr>
          <w:rFonts w:cs="Calibri"/>
          <w:color w:val="000000" w:themeColor="text1"/>
        </w:rPr>
        <w:lastRenderedPageBreak/>
        <w:t xml:space="preserve">Disputes and misperceptions create </w:t>
      </w:r>
      <w:r w:rsidRPr="00355308">
        <w:rPr>
          <w:rFonts w:cs="Calibri"/>
          <w:color w:val="000000" w:themeColor="text1"/>
          <w:u w:val="single"/>
        </w:rPr>
        <w:t>cascading effects</w:t>
      </w:r>
      <w:r w:rsidRPr="00355308">
        <w:rPr>
          <w:rFonts w:cs="Calibri"/>
          <w:color w:val="000000" w:themeColor="text1"/>
        </w:rPr>
        <w:t xml:space="preserve"> towards </w:t>
      </w:r>
      <w:r w:rsidRPr="00355308">
        <w:rPr>
          <w:rFonts w:cs="Calibri"/>
          <w:color w:val="000000" w:themeColor="text1"/>
          <w:u w:val="single"/>
        </w:rPr>
        <w:t>space weaponization</w:t>
      </w:r>
      <w:r w:rsidRPr="00355308">
        <w:rPr>
          <w:rFonts w:cs="Calibri"/>
          <w:color w:val="000000" w:themeColor="text1"/>
        </w:rPr>
        <w:t xml:space="preserve"> and </w:t>
      </w:r>
      <w:r w:rsidRPr="00355308">
        <w:rPr>
          <w:rFonts w:cs="Calibri"/>
          <w:color w:val="000000" w:themeColor="text1"/>
          <w:u w:val="single"/>
        </w:rPr>
        <w:t>an arms race</w:t>
      </w:r>
      <w:r w:rsidRPr="00355308">
        <w:rPr>
          <w:rFonts w:cs="Calibri"/>
          <w:color w:val="000000" w:themeColor="text1"/>
        </w:rPr>
        <w:t>—an international framework solves BUT unilateral action causes escalating space wars</w:t>
      </w:r>
    </w:p>
    <w:p w14:paraId="0898DC8F" w14:textId="77777777" w:rsidR="00E83ABE" w:rsidRPr="00355308" w:rsidRDefault="00E83ABE" w:rsidP="00E83ABE">
      <w:pPr>
        <w:rPr>
          <w:color w:val="000000" w:themeColor="text1"/>
          <w:sz w:val="16"/>
          <w:szCs w:val="16"/>
        </w:rPr>
      </w:pPr>
      <w:r w:rsidRPr="00355308">
        <w:rPr>
          <w:rStyle w:val="Heading4Char"/>
          <w:rFonts w:cs="Calibri"/>
          <w:color w:val="000000" w:themeColor="text1"/>
        </w:rPr>
        <w:t>Mallick &amp; Rajagopalan 19</w:t>
      </w:r>
      <w:r w:rsidRPr="00355308">
        <w:rPr>
          <w:rStyle w:val="Heading5Char"/>
          <w:color w:val="000000" w:themeColor="text1"/>
        </w:rPr>
        <w:t xml:space="preserve"> - </w:t>
      </w:r>
      <w:r w:rsidRPr="00355308">
        <w:rPr>
          <w:color w:val="000000" w:themeColor="text1"/>
          <w:sz w:val="16"/>
          <w:szCs w:val="16"/>
        </w:rPr>
        <w:t xml:space="preserve">Law Researcher at the High Court of Delhi from 2016 to 2018 and is currently pursuing LL.M in International Law at The Fletcher School of Law and Diplomacy, USA, **Distinguished Fellow and Head of the Nuclear and Space Policy Initiative at Observer Research Foundation. She is also the Technical Adviser to the UN Group of Governmental Experts (GGE) on Prevention of Arms Race in Outer Space (PAROS). (Rajeswari Pillai Rajagopalan, Senjuti Mallick, “If Space is ‘the Province of Mankind’, Who Owns its Resources? The Potential of Space Mining and its Legal Implications”, ORF Occasional Paper No. 182, January 2019, Observer Research Foundation., </w:t>
      </w:r>
      <w:hyperlink r:id="rId18" w:history="1">
        <w:r w:rsidRPr="00355308">
          <w:rPr>
            <w:color w:val="000000" w:themeColor="text1"/>
            <w:sz w:val="16"/>
            <w:szCs w:val="16"/>
          </w:rPr>
          <w:t>https://www.orfonline.org/research/if-space-is-the-province-of-mankind-who-owns-its-resources-47561/</w:t>
        </w:r>
      </w:hyperlink>
      <w:r w:rsidRPr="00355308">
        <w:rPr>
          <w:color w:val="000000" w:themeColor="text1"/>
          <w:sz w:val="16"/>
          <w:szCs w:val="16"/>
        </w:rPr>
        <w:t>) NAR</w:t>
      </w:r>
    </w:p>
    <w:p w14:paraId="6B5208ED" w14:textId="77777777" w:rsidR="00E83ABE" w:rsidRPr="00355308" w:rsidRDefault="00E83ABE" w:rsidP="00E83ABE">
      <w:pPr>
        <w:rPr>
          <w:color w:val="000000" w:themeColor="text1"/>
          <w:u w:val="single"/>
        </w:rPr>
      </w:pPr>
      <w:r w:rsidRPr="00355308">
        <w:rPr>
          <w:rStyle w:val="Style13ptBold"/>
          <w:color w:val="000000" w:themeColor="text1"/>
          <w:sz w:val="16"/>
        </w:rPr>
        <w:t>The first concern is establishing clear regulations regarding asteroid mining</w:t>
      </w:r>
      <w:r w:rsidRPr="00355308">
        <w:rPr>
          <w:color w:val="000000" w:themeColor="text1"/>
          <w:sz w:val="16"/>
        </w:rPr>
        <w:t xml:space="preserve">. With an intent to establish clear regulations with respect to asteroid mining and to legalise material extraction from the moon and other celestial bodies by private companies in the US, </w:t>
      </w:r>
      <w:r w:rsidRPr="00355308">
        <w:rPr>
          <w:rStyle w:val="Style13ptBold"/>
          <w:color w:val="000000" w:themeColor="text1"/>
          <w:sz w:val="16"/>
        </w:rPr>
        <w:t>the US government legalised space mining in</w:t>
      </w:r>
      <w:r w:rsidRPr="00355308">
        <w:rPr>
          <w:color w:val="000000" w:themeColor="text1"/>
          <w:u w:val="single"/>
        </w:rPr>
        <w:t xml:space="preserve"> </w:t>
      </w:r>
      <w:r w:rsidRPr="00355308">
        <w:rPr>
          <w:color w:val="000000" w:themeColor="text1"/>
          <w:sz w:val="16"/>
        </w:rPr>
        <w:t>2015 by introducing</w:t>
      </w:r>
      <w:r w:rsidRPr="00355308">
        <w:rPr>
          <w:color w:val="000000" w:themeColor="text1"/>
          <w:u w:val="single"/>
        </w:rPr>
        <w:t xml:space="preserve"> </w:t>
      </w:r>
      <w:r w:rsidRPr="00355308">
        <w:rPr>
          <w:rStyle w:val="Style13ptBold"/>
          <w:color w:val="000000" w:themeColor="text1"/>
          <w:sz w:val="16"/>
        </w:rPr>
        <w:t>the</w:t>
      </w:r>
      <w:r w:rsidRPr="00355308">
        <w:rPr>
          <w:color w:val="000000" w:themeColor="text1"/>
          <w:u w:val="single"/>
        </w:rPr>
        <w:t xml:space="preserve"> </w:t>
      </w:r>
      <w:r w:rsidRPr="00355308">
        <w:rPr>
          <w:rStyle w:val="StyleUnderline"/>
          <w:color w:val="000000" w:themeColor="text1"/>
        </w:rPr>
        <w:t>US C</w:t>
      </w:r>
      <w:r w:rsidRPr="00355308">
        <w:rPr>
          <w:rStyle w:val="Style13ptBold"/>
          <w:color w:val="000000" w:themeColor="text1"/>
          <w:sz w:val="16"/>
        </w:rPr>
        <w:t xml:space="preserve">ommercial </w:t>
      </w:r>
      <w:r w:rsidRPr="00355308">
        <w:rPr>
          <w:rStyle w:val="StyleUnderline"/>
          <w:color w:val="000000" w:themeColor="text1"/>
        </w:rPr>
        <w:t>S</w:t>
      </w:r>
      <w:r w:rsidRPr="00355308">
        <w:rPr>
          <w:rStyle w:val="Style13ptBold"/>
          <w:color w:val="000000" w:themeColor="text1"/>
          <w:sz w:val="16"/>
        </w:rPr>
        <w:t xml:space="preserve">pace </w:t>
      </w:r>
      <w:r w:rsidRPr="00355308">
        <w:rPr>
          <w:rStyle w:val="StyleUnderline"/>
          <w:color w:val="000000" w:themeColor="text1"/>
        </w:rPr>
        <w:t>L</w:t>
      </w:r>
      <w:r w:rsidRPr="00355308">
        <w:rPr>
          <w:rStyle w:val="Style13ptBold"/>
          <w:color w:val="000000" w:themeColor="text1"/>
          <w:sz w:val="16"/>
        </w:rPr>
        <w:t xml:space="preserve">aunch </w:t>
      </w:r>
      <w:r w:rsidRPr="00355308">
        <w:rPr>
          <w:rStyle w:val="StyleUnderline"/>
          <w:color w:val="000000" w:themeColor="text1"/>
        </w:rPr>
        <w:t>C</w:t>
      </w:r>
      <w:r w:rsidRPr="00355308">
        <w:rPr>
          <w:rStyle w:val="Style13ptBold"/>
          <w:color w:val="000000" w:themeColor="text1"/>
          <w:sz w:val="16"/>
        </w:rPr>
        <w:t xml:space="preserve">ompetitiveness </w:t>
      </w:r>
      <w:r w:rsidRPr="00355308">
        <w:rPr>
          <w:rStyle w:val="StyleUnderline"/>
          <w:color w:val="000000" w:themeColor="text1"/>
        </w:rPr>
        <w:t>A</w:t>
      </w:r>
      <w:r w:rsidRPr="00355308">
        <w:rPr>
          <w:rStyle w:val="Style13ptBold"/>
          <w:color w:val="000000" w:themeColor="text1"/>
          <w:sz w:val="16"/>
        </w:rPr>
        <w:t>ct</w:t>
      </w:r>
      <w:r w:rsidRPr="00355308">
        <w:rPr>
          <w:color w:val="000000" w:themeColor="text1"/>
          <w:sz w:val="16"/>
        </w:rPr>
        <w:t xml:space="preserve">, 2015.[xxvii] This move was heartily welcomed by the private companies as it provided legitimacy to their planned activities. Subsequently in 2017, Luxembourg followed suit.[xxviii] While the US has been a spacefaring nation for many decades now, Luxembourg aspires to become a global leader in the nascent race to mine resources in outer space. In the 1980s the tiny European nation arose out of almost nowhere to become a leader in the satellite communications industry; today it is looking to the skies again, hoping to be the Silicon Valley of asteroid mining.[xxix] In the backdrop of a thriving steel industry that faced trade recession during the oil crisis of 1973, Luxembourg is trying to capitalise on the potential of space mining. As Prime Minister Xavier Bettel put it, “We realized it wouldn't be forever, the steel, so we decided to do other things.”[xxx] Similarly, looking beyond oil, the UAE is framing its policy approaches to make advances in two key areas: human space exploration, and commercial activities of resource extraction through mining.[xxxi] The two formal pieces of legislation (passed by the US and Luxembourg) provide an answer to the complex question of ownership in outer space; the two-word answer appears to be, “finders, keepers”. The US Commercial Space Launch Competitiveness Act, 2015 states: “A US citizen engaged in commercial recovery of an asteroid resource or a space resource shall be entitled to any asteroid resource or space resource obtained.”[xxxii] </w:t>
      </w:r>
      <w:r w:rsidRPr="00355308">
        <w:rPr>
          <w:rStyle w:val="Style13ptBold"/>
          <w:color w:val="000000" w:themeColor="text1"/>
          <w:sz w:val="16"/>
        </w:rPr>
        <w:t>This legislation gives US space firms the right to own, keep, use, and sell the spoils of the cosmos</w:t>
      </w:r>
      <w:r w:rsidRPr="00355308">
        <w:rPr>
          <w:color w:val="000000" w:themeColor="text1"/>
          <w:sz w:val="16"/>
        </w:rPr>
        <w:t xml:space="preserve"> as they deem fit. Luxembourg’s legislation is fairly analogous to the US Act, giving mining companies the right to keep their plunder. However, unlike the US law, Luxembourg’s does not require a company’s major stakeholders to be based in the country to enjoy its safeguards; the only requirement is for that company to have an office in the country.[xxxiii] In 2017, Japan entered into a five-year agreement with Luxembourg for mining operations in celestial bodies. Japan today appears a step closer to realising its objective of asteroid mining with two Japanese rovers, Minerva II-1, of JAXA landing on the surface of the asteroid named Ryugu in September 2018.[xxxiv] Earlier, Portugal and the UAE signed similar cooperation agreements with Luxembourg.[xxxv] Meanwhile, a </w:t>
      </w:r>
      <w:r w:rsidRPr="00355308">
        <w:rPr>
          <w:rStyle w:val="Style13ptBold"/>
          <w:color w:val="000000" w:themeColor="text1"/>
          <w:sz w:val="16"/>
        </w:rPr>
        <w:t>few other countries</w:t>
      </w:r>
      <w:r w:rsidRPr="00355308">
        <w:rPr>
          <w:color w:val="000000" w:themeColor="text1"/>
          <w:sz w:val="16"/>
        </w:rPr>
        <w:t>—which have been critical of the US and Luxembourg, at the forefront of the space mining efforts</w:t>
      </w:r>
      <w:r w:rsidRPr="00355308">
        <w:rPr>
          <w:b/>
          <w:bCs/>
          <w:color w:val="000000" w:themeColor="text1"/>
          <w:sz w:val="16"/>
        </w:rPr>
        <w:t>—</w:t>
      </w:r>
      <w:r w:rsidRPr="00355308">
        <w:rPr>
          <w:rStyle w:val="Style13ptBold"/>
          <w:b w:val="0"/>
          <w:color w:val="000000" w:themeColor="text1"/>
          <w:sz w:val="16"/>
        </w:rPr>
        <w:t>have also decided to join the field. The increasingly competitive and contested nature of outer space activities is spurring major spacefaring nations to push the boundaries</w:t>
      </w:r>
      <w:r w:rsidRPr="00355308">
        <w:rPr>
          <w:color w:val="000000" w:themeColor="text1"/>
          <w:sz w:val="16"/>
        </w:rPr>
        <w:t xml:space="preserve"> in their space </w:t>
      </w:r>
      <w:r w:rsidRPr="00355308">
        <w:rPr>
          <w:color w:val="000000" w:themeColor="text1"/>
          <w:u w:val="single"/>
        </w:rPr>
        <w:t>exploration</w:t>
      </w:r>
      <w:r w:rsidRPr="00355308">
        <w:rPr>
          <w:color w:val="000000" w:themeColor="text1"/>
          <w:highlight w:val="green"/>
          <w:u w:val="single"/>
        </w:rPr>
        <w:t>.</w:t>
      </w:r>
      <w:r w:rsidRPr="00355308">
        <w:rPr>
          <w:color w:val="000000" w:themeColor="text1"/>
          <w:u w:val="single"/>
        </w:rPr>
        <w:t xml:space="preserve"> </w:t>
      </w:r>
      <w:r w:rsidRPr="00355308">
        <w:rPr>
          <w:rStyle w:val="StyleUnderline"/>
          <w:highlight w:val="green"/>
        </w:rPr>
        <w:t>Asteroid mining could</w:t>
      </w:r>
      <w:r w:rsidRPr="00355308">
        <w:rPr>
          <w:rStyle w:val="StyleUnderline"/>
        </w:rPr>
        <w:t xml:space="preserve"> possibly </w:t>
      </w:r>
      <w:r w:rsidRPr="00355308">
        <w:rPr>
          <w:rStyle w:val="StyleUnderline"/>
          <w:highlight w:val="green"/>
        </w:rPr>
        <w:t>become</w:t>
      </w:r>
      <w:r w:rsidRPr="00355308">
        <w:rPr>
          <w:rStyle w:val="StyleUnderline"/>
        </w:rPr>
        <w:t xml:space="preserve"> the next </w:t>
      </w:r>
      <w:r w:rsidRPr="00355308">
        <w:rPr>
          <w:rStyle w:val="StyleUnderline"/>
          <w:highlight w:val="green"/>
        </w:rPr>
        <w:t>big</w:t>
      </w:r>
      <w:r w:rsidRPr="00355308">
        <w:rPr>
          <w:rStyle w:val="StyleUnderline"/>
        </w:rPr>
        <w:t xml:space="preserve"> thing </w:t>
      </w:r>
      <w:r w:rsidRPr="00355308">
        <w:rPr>
          <w:rStyle w:val="StyleUnderline"/>
          <w:highlight w:val="green"/>
        </w:rPr>
        <w:t>and is already</w:t>
      </w:r>
      <w:r w:rsidRPr="00355308">
        <w:rPr>
          <w:rStyle w:val="StyleUnderline"/>
        </w:rPr>
        <w:t xml:space="preserve"> seeing </w:t>
      </w:r>
      <w:r w:rsidRPr="00355308">
        <w:rPr>
          <w:rStyle w:val="StyleUnderline"/>
          <w:highlight w:val="green"/>
        </w:rPr>
        <w:t>a race among</w:t>
      </w:r>
      <w:r w:rsidRPr="00355308">
        <w:rPr>
          <w:rStyle w:val="StyleUnderline"/>
        </w:rPr>
        <w:t xml:space="preserve"> the </w:t>
      </w:r>
      <w:r w:rsidRPr="00355308">
        <w:rPr>
          <w:rStyle w:val="StyleUnderline"/>
          <w:highlight w:val="green"/>
        </w:rPr>
        <w:t>space powers</w:t>
      </w:r>
      <w:r w:rsidRPr="00355308">
        <w:rPr>
          <w:rStyle w:val="StyleUnderline"/>
        </w:rPr>
        <w:t>.</w:t>
      </w:r>
      <w:r w:rsidRPr="00355308">
        <w:rPr>
          <w:color w:val="000000" w:themeColor="text1"/>
          <w:sz w:val="16"/>
        </w:rPr>
        <w:t xml:space="preserve"> The US and Luxembourg are at the forefront in space resource extraction in terms of the policy frameworks and funding.[xxxvi] Even as the US has clarified that the US Space Act 2015 is being misunderstood and that there is no change in the US policy towards national appropriation of space, the reality is </w:t>
      </w:r>
      <w:r w:rsidRPr="00355308">
        <w:rPr>
          <w:color w:val="000000" w:themeColor="text1"/>
          <w:u w:val="single"/>
        </w:rPr>
        <w:t xml:space="preserve">that </w:t>
      </w:r>
      <w:r w:rsidRPr="00355308">
        <w:rPr>
          <w:rStyle w:val="Style13ptBold"/>
          <w:b w:val="0"/>
          <w:color w:val="000000" w:themeColor="text1"/>
          <w:sz w:val="16"/>
        </w:rPr>
        <w:t>it has already spurred a major debate</w:t>
      </w:r>
      <w:r w:rsidRPr="00355308">
        <w:rPr>
          <w:b/>
          <w:bCs/>
          <w:color w:val="000000" w:themeColor="text1"/>
          <w:u w:val="single"/>
        </w:rPr>
        <w:t xml:space="preserve">.[xxxvii] </w:t>
      </w:r>
      <w:r w:rsidRPr="00355308">
        <w:rPr>
          <w:rStyle w:val="Style13ptBold"/>
          <w:b w:val="0"/>
          <w:color w:val="000000" w:themeColor="text1"/>
          <w:sz w:val="16"/>
        </w:rPr>
        <w:t xml:space="preserve">China and Russia are among those countries that are following on the path of the </w:t>
      </w:r>
      <w:r w:rsidRPr="00355308">
        <w:rPr>
          <w:rStyle w:val="Style13ptBold"/>
          <w:color w:val="000000" w:themeColor="text1"/>
          <w:sz w:val="16"/>
        </w:rPr>
        <w:t>US</w:t>
      </w:r>
      <w:r w:rsidRPr="00355308">
        <w:rPr>
          <w:color w:val="000000" w:themeColor="text1"/>
          <w:sz w:val="16"/>
        </w:rPr>
        <w:t xml:space="preserve"> and Luxembourg in undertaking mining missions in space. According to media reports, Ye Peijian, chief commander and designer of China’s lunar exploration programme has stated that China would send the first batch of asteroid exploration spacecraft around 2020.[xxxviii] Speaking to China’s Ministry of Science and Technology-run newspaper, Science and Technology Daily, Ye said that these asteroids have a high concentration of precious metals, which could rationalise the huge cost and risks involved in these activities as their economic value could run into the trillions of US dollars. Therefore, extraction, mining and transporting them back to Earth through robotic equipment will be a significant activity.</w:t>
      </w:r>
      <w:r w:rsidRPr="00355308">
        <w:rPr>
          <w:color w:val="000000" w:themeColor="text1"/>
          <w:u w:val="single"/>
        </w:rPr>
        <w:t xml:space="preserve"> </w:t>
      </w:r>
      <w:r w:rsidRPr="00355308">
        <w:rPr>
          <w:rStyle w:val="Style13ptBold"/>
          <w:b w:val="0"/>
          <w:color w:val="000000" w:themeColor="text1"/>
          <w:sz w:val="16"/>
        </w:rPr>
        <w:t>Chinese scientists are working on missions to “bring back a whole asteroid weighing several hundred tonnes, which could turn asteroids with a potential threat to Earth into usable resources</w:t>
      </w:r>
      <w:r w:rsidRPr="00355308">
        <w:rPr>
          <w:b/>
          <w:bCs/>
          <w:color w:val="000000" w:themeColor="text1"/>
          <w:sz w:val="16"/>
        </w:rPr>
        <w:t>.</w:t>
      </w:r>
      <w:r w:rsidRPr="00355308">
        <w:rPr>
          <w:color w:val="000000" w:themeColor="text1"/>
          <w:sz w:val="16"/>
        </w:rPr>
        <w:t>”[xxxix] Ye was also quoted as saying that</w:t>
      </w:r>
      <w:r w:rsidRPr="00355308">
        <w:rPr>
          <w:color w:val="000000" w:themeColor="text1"/>
          <w:u w:val="single"/>
        </w:rPr>
        <w:t xml:space="preserve"> </w:t>
      </w:r>
      <w:r w:rsidRPr="00355308">
        <w:rPr>
          <w:rStyle w:val="Style13ptBold"/>
          <w:b w:val="0"/>
          <w:color w:val="000000" w:themeColor="text1"/>
          <w:sz w:val="16"/>
        </w:rPr>
        <w:t>China has plans of “using an asteroid as the base for a permanent space station.”</w:t>
      </w:r>
      <w:r w:rsidRPr="00355308">
        <w:rPr>
          <w:b/>
          <w:bCs/>
          <w:color w:val="000000" w:themeColor="text1"/>
          <w:sz w:val="16"/>
        </w:rPr>
        <w:t>[xl]</w:t>
      </w:r>
      <w:r w:rsidRPr="00355308">
        <w:rPr>
          <w:color w:val="000000" w:themeColor="text1"/>
          <w:sz w:val="16"/>
        </w:rPr>
        <w:t xml:space="preserve"> Helium mining on the moon is also part of China’s goals.[xli</w:t>
      </w:r>
      <w:r w:rsidRPr="00355308">
        <w:rPr>
          <w:color w:val="000000" w:themeColor="text1"/>
          <w:u w:val="single"/>
        </w:rPr>
        <w:t xml:space="preserve">] </w:t>
      </w:r>
      <w:r w:rsidRPr="00355308">
        <w:rPr>
          <w:rStyle w:val="Style13ptBold"/>
          <w:b w:val="0"/>
          <w:color w:val="000000" w:themeColor="text1"/>
          <w:sz w:val="16"/>
        </w:rPr>
        <w:t>Russia</w:t>
      </w:r>
      <w:r w:rsidRPr="00355308">
        <w:rPr>
          <w:color w:val="000000" w:themeColor="text1"/>
          <w:sz w:val="16"/>
        </w:rPr>
        <w:t xml:space="preserve">, for its part, </w:t>
      </w:r>
      <w:r w:rsidRPr="00355308">
        <w:rPr>
          <w:rStyle w:val="Style13ptBold"/>
          <w:b w:val="0"/>
          <w:color w:val="000000" w:themeColor="text1"/>
          <w:sz w:val="16"/>
        </w:rPr>
        <w:t>is also responding to the space-mining developments</w:t>
      </w:r>
      <w:r w:rsidRPr="00355308">
        <w:rPr>
          <w:color w:val="000000" w:themeColor="text1"/>
          <w:sz w:val="16"/>
        </w:rPr>
        <w:t xml:space="preserve"> of the last decade. For one</w:t>
      </w:r>
      <w:r w:rsidRPr="00355308">
        <w:rPr>
          <w:color w:val="000000" w:themeColor="text1"/>
          <w:u w:val="single"/>
        </w:rPr>
        <w:t xml:space="preserve">, </w:t>
      </w:r>
      <w:r w:rsidRPr="00355308">
        <w:rPr>
          <w:rStyle w:val="Style13ptBold"/>
          <w:color w:val="000000" w:themeColor="text1"/>
          <w:sz w:val="16"/>
        </w:rPr>
        <w:t>it plans</w:t>
      </w:r>
      <w:r w:rsidRPr="00355308">
        <w:rPr>
          <w:rStyle w:val="Style13ptBold"/>
          <w:b w:val="0"/>
          <w:color w:val="000000" w:themeColor="text1"/>
          <w:sz w:val="16"/>
        </w:rPr>
        <w:t xml:space="preserve"> to have a permanent lunar base somewhere</w:t>
      </w:r>
      <w:r w:rsidRPr="00355308">
        <w:rPr>
          <w:color w:val="000000" w:themeColor="text1"/>
          <w:sz w:val="16"/>
        </w:rPr>
        <w:t xml:space="preserve"> between 2015 and 2020 for possible extraction of Helium.[xlii] Even as Russia’s official position on asteroid mining is that it is forbidden under the 1967 OST—which states that space is the “province of mankind”—</w:t>
      </w:r>
      <w:r w:rsidRPr="00355308">
        <w:rPr>
          <w:rStyle w:val="StyleUnderline"/>
          <w:highlight w:val="green"/>
        </w:rPr>
        <w:t>the Russian industry</w:t>
      </w:r>
      <w:r w:rsidRPr="00355308">
        <w:t xml:space="preserve"> players are of the view that they </w:t>
      </w:r>
      <w:r w:rsidRPr="00355308">
        <w:rPr>
          <w:rStyle w:val="StyleUnderline"/>
          <w:highlight w:val="green"/>
        </w:rPr>
        <w:t>must follow the lead</w:t>
      </w:r>
      <w:r w:rsidRPr="00355308">
        <w:t xml:space="preserve"> taken by the US </w:t>
      </w:r>
      <w:r w:rsidRPr="00355308">
        <w:rPr>
          <w:color w:val="000000" w:themeColor="text1"/>
          <w:sz w:val="16"/>
        </w:rPr>
        <w:t xml:space="preserve">and Luxembourg.[xliii] In early 2018, the director of the Scientific-Educational Center for Innovative Mining Technologies of the Moscow-based National University of Science and Technology MISIS (NUST MISIS), Pavel Ananyev, spoke about the Russian ambitions and proposed activities including space drilling rigs, water extraction on the Moon and 3D printers at space stations.[xliv] Russia’s private space companies including </w:t>
      </w:r>
      <w:r w:rsidRPr="00355308">
        <w:rPr>
          <w:color w:val="000000" w:themeColor="text1"/>
          <w:sz w:val="16"/>
        </w:rPr>
        <w:lastRenderedPageBreak/>
        <w:t>Dauria Aerospace, one of the first Russian private space companies, also hold the opinion that they must go forward in the same direction and call for a larger space to private sector to engage in extracting space resources.[xlv</w:t>
      </w:r>
      <w:r w:rsidRPr="00355308">
        <w:rPr>
          <w:color w:val="000000" w:themeColor="text1"/>
          <w:u w:val="single"/>
        </w:rPr>
        <w:t xml:space="preserve">] </w:t>
      </w:r>
      <w:r w:rsidRPr="00355308">
        <w:rPr>
          <w:rStyle w:val="Style13ptBold"/>
          <w:color w:val="000000" w:themeColor="text1"/>
          <w:sz w:val="22"/>
        </w:rPr>
        <w:t>Moscow may not have yet actively pursued space mining and resource extraction, but it is likely to pick up pace in the coming years alongside global efforts</w:t>
      </w:r>
      <w:r w:rsidRPr="00355308">
        <w:rPr>
          <w:rStyle w:val="StyleUnderline"/>
        </w:rPr>
        <w:t xml:space="preserve">. </w:t>
      </w:r>
      <w:r w:rsidRPr="00355308">
        <w:rPr>
          <w:rStyle w:val="StyleUnderline"/>
          <w:highlight w:val="green"/>
        </w:rPr>
        <w:t>Moscow</w:t>
      </w:r>
      <w:r w:rsidRPr="00355308">
        <w:rPr>
          <w:rStyle w:val="StyleUnderline"/>
        </w:rPr>
        <w:t xml:space="preserve"> clearly </w:t>
      </w:r>
      <w:r w:rsidRPr="00355308">
        <w:rPr>
          <w:rStyle w:val="StyleUnderline"/>
          <w:highlight w:val="green"/>
        </w:rPr>
        <w:t>has a capacity gap in terms of funding</w:t>
      </w:r>
      <w:r w:rsidRPr="00355308">
        <w:rPr>
          <w:rStyle w:val="StyleUnderline"/>
        </w:rPr>
        <w:t xml:space="preserve"> because</w:t>
      </w:r>
      <w:r w:rsidRPr="00355308">
        <w:rPr>
          <w:color w:val="000000" w:themeColor="text1"/>
          <w:sz w:val="16"/>
        </w:rPr>
        <w:t xml:space="preserve"> its earlier plans to have a permanent base in the Moon by 2015 is yet to happen. India, too, has ambitions in extraterrestrial resource extraction. In fact, a year after the US legislation, Prabhat Ranjan, executive director of Technology Information, Forecasting and Assessment Council (TIFAC), a policy organisation within the Department of Science and Technology, made a case for India to push ahead with lunar and asteroid mining. He said, “Moon is already being seen as a mineral wealth and further one can go up to the asteroids and start exploiting this. This can be a big game changer and if India doesn’t do this, we will lag behind.”[xlvi] More recently, Dr. K Sivan, Chairman of the country’s civil space organisation, Indian Space Research Organisation (ISRO), talked about ISRO’s plans for helium-3 extraction and said, “the countries which have the capacity to bring that source from the moon to Earth will dictate the process. I don’t want to be just a part of them, I want to lead them.”[xlvii] However, gaining proficiency in such missions is not easy – the NASA and ESA (the European Space Agency) have been discussing these possibilities for a longer time, albeit quietly. The ISRO Chairman’s response was characterised by an Indian commentator as “aspirational” and “emotional”, clearly conceding that the country’s technological wherewithal is yet to be adequate.[xlviii] Importantly</w:t>
      </w:r>
      <w:r w:rsidRPr="00355308">
        <w:rPr>
          <w:color w:val="000000" w:themeColor="text1"/>
          <w:u w:val="single"/>
        </w:rPr>
        <w:t xml:space="preserve">, </w:t>
      </w:r>
      <w:r w:rsidRPr="00355308">
        <w:rPr>
          <w:rStyle w:val="Style13ptBold"/>
          <w:color w:val="000000" w:themeColor="text1"/>
          <w:sz w:val="22"/>
        </w:rPr>
        <w:t xml:space="preserve">it is </w:t>
      </w:r>
      <w:r w:rsidRPr="00355308">
        <w:rPr>
          <w:rStyle w:val="StyleUnderline"/>
          <w:bCs/>
          <w:color w:val="000000" w:themeColor="text1"/>
        </w:rPr>
        <w:t>not clear</w:t>
      </w:r>
      <w:r w:rsidRPr="00355308">
        <w:rPr>
          <w:rStyle w:val="Style13ptBold"/>
          <w:color w:val="000000" w:themeColor="text1"/>
          <w:sz w:val="22"/>
        </w:rPr>
        <w:t xml:space="preserve"> how the legal and regulatory aspects of space mining operations are being dealt with</w:t>
      </w:r>
      <w:r w:rsidRPr="00355308">
        <w:rPr>
          <w:color w:val="000000" w:themeColor="text1"/>
          <w:sz w:val="16"/>
          <w:u w:val="single"/>
        </w:rPr>
        <w:t>.</w:t>
      </w:r>
      <w:r w:rsidRPr="00355308">
        <w:rPr>
          <w:color w:val="000000" w:themeColor="text1"/>
          <w:sz w:val="16"/>
        </w:rPr>
        <w:t xml:space="preserve"> There was one instance, though, when Luxembourg and Japan in a joint press statement said, “The exchange of information may cover all the issues of the exploration and commercial utilization of space resources, including legal, regulatory, technological, economic, and other aspects.”[xlix] Whether such legalisation is truly legal is arguable. Space Mining: Legal or Not? The Outer Space Treaty (OST) of 1967, considered the global foundation of the outer space legal regime, along with the other four associated international instruments have provided the fundamental basis for outer space activities by prohibiting certain activities and emphasising aspects such as the “common heritage of mankind”. These </w:t>
      </w:r>
      <w:r w:rsidRPr="00355308">
        <w:rPr>
          <w:rStyle w:val="Style13ptBold"/>
          <w:color w:val="000000" w:themeColor="text1"/>
          <w:sz w:val="22"/>
        </w:rPr>
        <w:t>agreements have been</w:t>
      </w:r>
      <w:r w:rsidRPr="00355308">
        <w:rPr>
          <w:color w:val="000000" w:themeColor="text1"/>
          <w:sz w:val="16"/>
        </w:rPr>
        <w:t xml:space="preserve"> useful in highlighting the global common nature of outer space. At the same time, however, they have been </w:t>
      </w:r>
      <w:r w:rsidRPr="00355308">
        <w:rPr>
          <w:rStyle w:val="StyleUnderline"/>
          <w:bCs/>
          <w:color w:val="000000" w:themeColor="text1"/>
        </w:rPr>
        <w:t>insufficient</w:t>
      </w:r>
      <w:r w:rsidRPr="00355308">
        <w:rPr>
          <w:rStyle w:val="Style13ptBold"/>
          <w:color w:val="000000" w:themeColor="text1"/>
          <w:sz w:val="22"/>
        </w:rPr>
        <w:t xml:space="preserve"> and </w:t>
      </w:r>
      <w:r w:rsidRPr="00355308">
        <w:rPr>
          <w:rStyle w:val="StyleUnderline"/>
          <w:bCs/>
          <w:color w:val="000000" w:themeColor="text1"/>
        </w:rPr>
        <w:t>ambiguous</w:t>
      </w:r>
      <w:r w:rsidRPr="00355308">
        <w:rPr>
          <w:rStyle w:val="Style13ptBold"/>
          <w:color w:val="000000" w:themeColor="text1"/>
          <w:sz w:val="22"/>
        </w:rPr>
        <w:t xml:space="preserve"> in providing </w:t>
      </w:r>
      <w:r w:rsidRPr="00355308">
        <w:rPr>
          <w:rStyle w:val="StyleUnderline"/>
          <w:bCs/>
          <w:color w:val="000000" w:themeColor="text1"/>
        </w:rPr>
        <w:t>clear regulations</w:t>
      </w:r>
      <w:r w:rsidRPr="00355308">
        <w:rPr>
          <w:rStyle w:val="Style13ptBold"/>
          <w:color w:val="000000" w:themeColor="text1"/>
          <w:sz w:val="22"/>
        </w:rPr>
        <w:t xml:space="preserve"> to newer space activities such as asteroid mining</w:t>
      </w:r>
      <w:r w:rsidRPr="00355308">
        <w:rPr>
          <w:color w:val="000000" w:themeColor="text1"/>
          <w:sz w:val="16"/>
        </w:rPr>
        <w:t>. Based on the premise of ‘res communis’, the magna carta of space law, the OST, illustrates outer space as “the province of all mankind”.[l] Under Article I, States are free to explore and use outer space and to access all celestial bodies “on the basis of equality and</w:t>
      </w:r>
      <w:r w:rsidRPr="00355308">
        <w:rPr>
          <w:color w:val="000000" w:themeColor="text1"/>
          <w:u w:val="single"/>
        </w:rPr>
        <w:t xml:space="preserve"> in</w:t>
      </w:r>
      <w:r w:rsidRPr="00355308">
        <w:rPr>
          <w:color w:val="000000" w:themeColor="text1"/>
          <w:sz w:val="16"/>
        </w:rPr>
        <w:t xml:space="preserve"> accordance with international law.”[li] Although the OST does not explicitly mention “mining” activities, under Article II, outer space including the Moon and other celestial bodies are “not subject to national appropriation by claim of sovereignty” through use, occupation or any other means.[lii] Furthermore, the Moon Agreement, 1979, not only defines outer space as “common heritage of mankind” but also proscribes commercial exploitation of planets and asteroids by States unless an international regime is established to govern such activities for “rational management,” “equitable sharing” and “expansion of opportunities” in the use of these resources.[liii] Slipping conveniently through the loophole in the OST, both the US and Luxembourg have authorised companies to claim exclusive ownership over extracted resources (but not of the asteroid itself). Proponents argue that since no sovereign nation is actually asserting rights over an area of outer space, instead, it is only a private unit claiming rights over singular resources, the treaty norm, “national appropriation by claim of sovereignty”, is not being violated. In the words of renowned space lawyer, Frans von der Dunk, “In terms of the law, yes it’s true that no country can claim any part of outer space as national territory — but that doesn’t mean private industry can’t mine resources.”[liv] Quoting reference from maritime law, Luxembourg regards space resources as appropriable akin to fish and shellfish, but celestial bodies and asteroids are not, just like the high sea. It is noteworthy that out of the only 18 nations that have ratified the Moon Agreement,[lv] none are major spacefaring nations, thereby giving themselves a convenient leeway to not abide by the same. These </w:t>
      </w:r>
      <w:r w:rsidRPr="00355308">
        <w:rPr>
          <w:rStyle w:val="StyleUnderline"/>
          <w:color w:val="000000" w:themeColor="text1"/>
        </w:rPr>
        <w:t>unilateral initiatives have set off a critical response from the international community</w:t>
      </w:r>
      <w:r w:rsidRPr="00355308">
        <w:rPr>
          <w:color w:val="000000" w:themeColor="text1"/>
          <w:u w:val="single"/>
        </w:rPr>
        <w:t xml:space="preserve">. </w:t>
      </w:r>
      <w:r w:rsidRPr="00355308">
        <w:rPr>
          <w:rStyle w:val="Style13ptBold"/>
          <w:color w:val="000000" w:themeColor="text1"/>
          <w:sz w:val="16"/>
        </w:rPr>
        <w:t>Applying literal interpretation of the OST, there is certainly room to construe that space mining may be legal</w:t>
      </w:r>
      <w:r w:rsidRPr="00355308">
        <w:rPr>
          <w:color w:val="000000" w:themeColor="text1"/>
          <w:sz w:val="16"/>
        </w:rPr>
        <w:t>, compared to the Moon Agreement whose prohibition is absolute.</w:t>
      </w:r>
      <w:r w:rsidRPr="00355308">
        <w:rPr>
          <w:color w:val="000000" w:themeColor="text1"/>
          <w:u w:val="single"/>
        </w:rPr>
        <w:t xml:space="preserve"> </w:t>
      </w:r>
      <w:r w:rsidRPr="00355308">
        <w:rPr>
          <w:rStyle w:val="Style13ptBold"/>
          <w:color w:val="000000" w:themeColor="text1"/>
          <w:sz w:val="22"/>
        </w:rPr>
        <w:t>However, taking into consideration the letter and spirit of the OST,</w:t>
      </w:r>
      <w:r w:rsidRPr="00355308">
        <w:rPr>
          <w:color w:val="000000" w:themeColor="text1"/>
          <w:u w:val="single"/>
        </w:rPr>
        <w:t xml:space="preserve"> </w:t>
      </w:r>
      <w:r w:rsidRPr="00355308">
        <w:rPr>
          <w:color w:val="000000" w:themeColor="text1"/>
          <w:sz w:val="16"/>
        </w:rPr>
        <w:t>strengthened by the Moon Agreement,</w:t>
      </w:r>
      <w:r w:rsidRPr="00355308">
        <w:rPr>
          <w:color w:val="000000" w:themeColor="text1"/>
          <w:u w:val="single"/>
        </w:rPr>
        <w:t xml:space="preserve"> </w:t>
      </w:r>
      <w:r w:rsidRPr="00355308">
        <w:rPr>
          <w:rStyle w:val="Style13ptBold"/>
          <w:color w:val="000000" w:themeColor="text1"/>
          <w:sz w:val="22"/>
        </w:rPr>
        <w:t xml:space="preserve">the argument that “national appropriation” only extends to appropriation of territory and not appropriation of resources is a </w:t>
      </w:r>
      <w:r w:rsidRPr="00355308">
        <w:rPr>
          <w:rStyle w:val="StyleUnderline"/>
          <w:color w:val="000000" w:themeColor="text1"/>
        </w:rPr>
        <w:t>far reach</w:t>
      </w:r>
      <w:r w:rsidRPr="00355308">
        <w:rPr>
          <w:color w:val="000000" w:themeColor="text1"/>
          <w:sz w:val="16"/>
        </w:rPr>
        <w:t>. That resource extraction is contemplated, albeit implicitly, in the OST, is nothing but logical. Not only have such claims of possessory rights not been recognised in the past</w:t>
      </w:r>
      <w:r w:rsidRPr="00355308">
        <w:rPr>
          <w:rStyle w:val="Emphasis"/>
        </w:rPr>
        <w:t xml:space="preserve">, </w:t>
      </w:r>
      <w:r w:rsidRPr="00355308">
        <w:rPr>
          <w:rStyle w:val="Emphasis"/>
          <w:highlight w:val="green"/>
        </w:rPr>
        <w:t>there is</w:t>
      </w:r>
      <w:r w:rsidRPr="00355308">
        <w:rPr>
          <w:rStyle w:val="Emphasis"/>
        </w:rPr>
        <w:t xml:space="preserve"> also </w:t>
      </w:r>
      <w:r w:rsidRPr="00355308">
        <w:rPr>
          <w:rStyle w:val="Emphasis"/>
          <w:highlight w:val="green"/>
        </w:rPr>
        <w:t>global consensus regarding its illegality</w:t>
      </w:r>
      <w:r w:rsidRPr="00355308">
        <w:rPr>
          <w:color w:val="000000" w:themeColor="text1"/>
          <w:sz w:val="16"/>
        </w:rPr>
        <w:t>.[lvi] It therefore forms a part of customary international law, despite the Moon Agreement not having been widely ratified. In this light</w:t>
      </w:r>
      <w:r w:rsidRPr="00355308">
        <w:rPr>
          <w:color w:val="000000" w:themeColor="text1"/>
          <w:u w:val="single"/>
        </w:rPr>
        <w:t xml:space="preserve">, </w:t>
      </w:r>
      <w:r w:rsidRPr="00355308">
        <w:rPr>
          <w:rStyle w:val="Style13ptBold"/>
          <w:color w:val="000000" w:themeColor="text1"/>
          <w:sz w:val="22"/>
        </w:rPr>
        <w:t>the legalisation of space mining is a sheer violation of the elemental principles of international space law</w:t>
      </w:r>
      <w:r w:rsidRPr="00355308">
        <w:rPr>
          <w:color w:val="000000" w:themeColor="text1"/>
          <w:u w:val="single"/>
        </w:rPr>
        <w:t xml:space="preserve">. </w:t>
      </w:r>
      <w:r w:rsidRPr="00355308">
        <w:rPr>
          <w:rStyle w:val="Style13ptBold"/>
          <w:color w:val="000000" w:themeColor="text1"/>
          <w:sz w:val="22"/>
          <w:highlight w:val="green"/>
        </w:rPr>
        <w:t>Yet</w:t>
      </w:r>
      <w:r w:rsidRPr="00355308">
        <w:rPr>
          <w:rStyle w:val="Style13ptBold"/>
          <w:color w:val="000000" w:themeColor="text1"/>
          <w:sz w:val="22"/>
        </w:rPr>
        <w:t>, there is</w:t>
      </w:r>
      <w:r w:rsidRPr="00355308">
        <w:rPr>
          <w:rStyle w:val="Style13ptBold"/>
          <w:color w:val="000000" w:themeColor="text1"/>
          <w:sz w:val="16"/>
          <w:highlight w:val="green"/>
        </w:rPr>
        <w:t xml:space="preserve"> </w:t>
      </w:r>
      <w:r w:rsidRPr="00355308">
        <w:rPr>
          <w:rStyle w:val="StyleUnderline"/>
          <w:color w:val="000000" w:themeColor="text1"/>
          <w:highlight w:val="green"/>
        </w:rPr>
        <w:t>no clarity on what</w:t>
      </w:r>
      <w:r w:rsidRPr="00355308">
        <w:rPr>
          <w:rStyle w:val="StyleUnderline"/>
          <w:color w:val="000000" w:themeColor="text1"/>
        </w:rPr>
        <w:t xml:space="preserve"> activity </w:t>
      </w:r>
      <w:r w:rsidRPr="00355308">
        <w:rPr>
          <w:rStyle w:val="StyleUnderline"/>
          <w:color w:val="000000" w:themeColor="text1"/>
          <w:highlight w:val="green"/>
        </w:rPr>
        <w:t>is allowed and</w:t>
      </w:r>
      <w:r w:rsidRPr="00355308">
        <w:rPr>
          <w:rStyle w:val="StyleUnderline"/>
          <w:color w:val="000000" w:themeColor="text1"/>
        </w:rPr>
        <w:t xml:space="preserve"> what is </w:t>
      </w:r>
      <w:r w:rsidRPr="00355308">
        <w:rPr>
          <w:rStyle w:val="StyleUnderline"/>
          <w:color w:val="000000" w:themeColor="text1"/>
          <w:highlight w:val="green"/>
        </w:rPr>
        <w:t>prohibited</w:t>
      </w:r>
      <w:r w:rsidRPr="00355308">
        <w:rPr>
          <w:color w:val="000000" w:themeColor="text1"/>
          <w:sz w:val="16"/>
        </w:rPr>
        <w:t xml:space="preserve"> in outer space under the existing law.[lvii] </w:t>
      </w:r>
      <w:r w:rsidRPr="00355308">
        <w:rPr>
          <w:rStyle w:val="Style13ptBold"/>
          <w:color w:val="000000" w:themeColor="text1"/>
          <w:sz w:val="16"/>
        </w:rPr>
        <w:t>There is ambiguity around most issues—from “</w:t>
      </w:r>
      <w:r w:rsidRPr="00355308">
        <w:rPr>
          <w:rStyle w:val="StyleUnderline"/>
          <w:color w:val="000000" w:themeColor="text1"/>
        </w:rPr>
        <w:t>who would license and regulate asteroid mining operations</w:t>
      </w:r>
      <w:r w:rsidRPr="00355308">
        <w:rPr>
          <w:rStyle w:val="Style13ptBold"/>
          <w:color w:val="000000" w:themeColor="text1"/>
          <w:sz w:val="16"/>
        </w:rPr>
        <w:t>” to the legality of these activities as per the existing international space law</w:t>
      </w:r>
      <w:r w:rsidRPr="00355308">
        <w:rPr>
          <w:color w:val="000000" w:themeColor="text1"/>
          <w:u w:val="single"/>
        </w:rPr>
        <w:t xml:space="preserve">.[lviii] </w:t>
      </w:r>
      <w:r w:rsidRPr="00355308">
        <w:rPr>
          <w:rStyle w:val="Style13ptBold"/>
          <w:color w:val="000000" w:themeColor="text1"/>
          <w:sz w:val="16"/>
        </w:rPr>
        <w:t>When comparing it to the law of the seas</w:t>
      </w:r>
      <w:r w:rsidRPr="00355308">
        <w:rPr>
          <w:color w:val="000000" w:themeColor="text1"/>
          <w:u w:val="single"/>
        </w:rPr>
        <w:t>,</w:t>
      </w:r>
      <w:r w:rsidRPr="00355308">
        <w:rPr>
          <w:color w:val="000000" w:themeColor="text1"/>
          <w:sz w:val="16"/>
        </w:rPr>
        <w:t xml:space="preserve"> resource appropriation in the high seas and </w:t>
      </w:r>
      <w:r w:rsidRPr="00355308">
        <w:rPr>
          <w:color w:val="000000" w:themeColor="text1"/>
          <w:sz w:val="16"/>
        </w:rPr>
        <w:lastRenderedPageBreak/>
        <w:t>deep seabed is governed by the United Nations Convention on the Law of the Sea (UNCLOS), 1982, and that in Antarctica, as per the Protocol on Environmental Protection to the Antarctic Treaty, 1991. While the former is strictly regulated under Part XI of UNCLOS, the latter is completely forbidden but for scientific purposes. The law of the sea argument</w:t>
      </w:r>
      <w:r w:rsidRPr="00355308">
        <w:rPr>
          <w:color w:val="000000" w:themeColor="text1"/>
          <w:u w:val="single"/>
        </w:rPr>
        <w:t>—</w:t>
      </w:r>
      <w:r w:rsidRPr="00355308">
        <w:rPr>
          <w:rStyle w:val="Style13ptBold"/>
          <w:color w:val="000000" w:themeColor="text1"/>
          <w:sz w:val="16"/>
        </w:rPr>
        <w:t xml:space="preserve">“owning the fish, not the sea”—cannot be applied to outer space primarily because fish are living resources that can reproduce and therefore are </w:t>
      </w:r>
      <w:r w:rsidRPr="00355308">
        <w:rPr>
          <w:rStyle w:val="StyleUnderline"/>
          <w:color w:val="000000" w:themeColor="text1"/>
        </w:rPr>
        <w:t>renewable</w:t>
      </w:r>
      <w:r w:rsidRPr="00355308">
        <w:rPr>
          <w:color w:val="000000" w:themeColor="text1"/>
          <w:u w:val="single"/>
        </w:rPr>
        <w:t xml:space="preserve">. </w:t>
      </w:r>
      <w:r w:rsidRPr="00355308">
        <w:rPr>
          <w:rStyle w:val="Style13ptBold"/>
          <w:color w:val="000000" w:themeColor="text1"/>
          <w:sz w:val="16"/>
        </w:rPr>
        <w:t>Outer space resources</w:t>
      </w:r>
      <w:r w:rsidRPr="00355308">
        <w:rPr>
          <w:color w:val="000000" w:themeColor="text1"/>
          <w:sz w:val="16"/>
        </w:rPr>
        <w:t xml:space="preserve">, on the other hand, </w:t>
      </w:r>
      <w:r w:rsidRPr="00355308">
        <w:rPr>
          <w:rStyle w:val="Style13ptBold"/>
          <w:color w:val="000000" w:themeColor="text1"/>
          <w:sz w:val="16"/>
        </w:rPr>
        <w:t>are depletable</w:t>
      </w:r>
      <w:r w:rsidRPr="00355308">
        <w:rPr>
          <w:color w:val="000000" w:themeColor="text1"/>
          <w:sz w:val="16"/>
        </w:rPr>
        <w:t>: once harvested, they cannot be replenished. The analogy with fish and seas, therefore, is not a fair one and its transposition to outer space and celestial bodies would be inaccurate. Perhaps a more comparable regime is the deep seabed, which contemplates property rights over mineral extraction. The utilisation and ownership of the deep seabed’s resources are exclusively structured around the International Seabed Authority (ISA), which is responsible for organising, carrying out and controlling all activities in the seabed.[lix] Not only must State parties seek sanction from the ISA before beginning resource exploitation, but the fiscal benefits from seabed mining must also be shared among all.[lx] Evidently, even the UNCLOS upholds State ownership and fair distribution over individual ownership and self-centred gains.[lxi] By allowing private ownership, the US and Luxembourg are once again in contravention of the very same law they are relying on. The touchstone principle, “province of all mankind” is also being defeated. Therefore, to even reap the limited benefits as under UNCLOS, at least the derivation must be made alike. This argument too falls flat.</w:t>
      </w:r>
      <w:r w:rsidRPr="00355308">
        <w:rPr>
          <w:rStyle w:val="StyleUnderline"/>
          <w:color w:val="000000" w:themeColor="text1"/>
        </w:rPr>
        <w:t xml:space="preserve"> </w:t>
      </w:r>
      <w:r w:rsidRPr="00355308">
        <w:rPr>
          <w:color w:val="000000" w:themeColor="text1"/>
          <w:sz w:val="16"/>
        </w:rPr>
        <w:t>The Way Ahead Undoubtedly</w:t>
      </w:r>
      <w:r w:rsidRPr="00355308">
        <w:rPr>
          <w:rStyle w:val="StyleUnderline"/>
          <w:color w:val="000000" w:themeColor="text1"/>
        </w:rPr>
        <w:t>, growing technological adeptness has made space mining inevitable and, therefore, the question is no longer “if” but “when”</w:t>
      </w:r>
      <w:r w:rsidRPr="00355308">
        <w:rPr>
          <w:rStyle w:val="Style13ptBold"/>
          <w:color w:val="000000" w:themeColor="text1"/>
          <w:sz w:val="16"/>
        </w:rPr>
        <w:t>.</w:t>
      </w:r>
      <w:r w:rsidRPr="00355308">
        <w:rPr>
          <w:color w:val="000000" w:themeColor="text1"/>
          <w:sz w:val="16"/>
        </w:rPr>
        <w:t xml:space="preserve"> </w:t>
      </w:r>
      <w:r w:rsidRPr="00355308">
        <w:rPr>
          <w:rStyle w:val="StyleUnderline"/>
        </w:rPr>
        <w:t xml:space="preserve">Nevertheless, a scenario where </w:t>
      </w:r>
      <w:r w:rsidRPr="00355308">
        <w:rPr>
          <w:rStyle w:val="StyleUnderline"/>
          <w:highlight w:val="green"/>
        </w:rPr>
        <w:t>companies can</w:t>
      </w:r>
      <w:r w:rsidRPr="00355308">
        <w:rPr>
          <w:rStyle w:val="StyleUnderline"/>
        </w:rPr>
        <w:t>,</w:t>
      </w:r>
      <w:r w:rsidRPr="00355308">
        <w:rPr>
          <w:rStyle w:val="Style13ptBold"/>
          <w:color w:val="000000" w:themeColor="text1"/>
          <w:sz w:val="16"/>
        </w:rPr>
        <w:t xml:space="preserve"> </w:t>
      </w:r>
      <w:r w:rsidRPr="00355308">
        <w:rPr>
          <w:rStyle w:val="StyleUnderline"/>
        </w:rPr>
        <w:t xml:space="preserve">solely </w:t>
      </w:r>
      <w:r w:rsidRPr="00355308">
        <w:rPr>
          <w:rStyle w:val="StyleUnderline"/>
          <w:highlight w:val="green"/>
        </w:rPr>
        <w:t>based on domestic laws</w:t>
      </w:r>
      <w:r w:rsidRPr="00355308">
        <w:rPr>
          <w:rStyle w:val="StyleUnderline"/>
        </w:rPr>
        <w:t xml:space="preserve">, steadily </w:t>
      </w:r>
      <w:r w:rsidRPr="00355308">
        <w:rPr>
          <w:rStyle w:val="StyleUnderline"/>
          <w:highlight w:val="green"/>
        </w:rPr>
        <w:t>exploit</w:t>
      </w:r>
      <w:r w:rsidRPr="00355308">
        <w:rPr>
          <w:rStyle w:val="StyleUnderline"/>
        </w:rPr>
        <w:t xml:space="preserve"> mineral </w:t>
      </w:r>
      <w:r w:rsidRPr="00355308">
        <w:rPr>
          <w:rStyle w:val="StyleUnderline"/>
          <w:highlight w:val="green"/>
        </w:rPr>
        <w:t>resources</w:t>
      </w:r>
      <w:r w:rsidRPr="00355308">
        <w:rPr>
          <w:rStyle w:val="StyleUnderline"/>
        </w:rPr>
        <w:t xml:space="preserve"> in outer space, </w:t>
      </w:r>
      <w:r w:rsidRPr="00355308">
        <w:rPr>
          <w:rStyle w:val="StyleUnderline"/>
          <w:highlight w:val="green"/>
        </w:rPr>
        <w:t xml:space="preserve">would be </w:t>
      </w:r>
      <w:r w:rsidRPr="00355308">
        <w:rPr>
          <w:rStyle w:val="StyleUnderline"/>
        </w:rPr>
        <w:t xml:space="preserve">universally </w:t>
      </w:r>
      <w:r w:rsidRPr="00355308">
        <w:rPr>
          <w:rStyle w:val="StyleUnderline"/>
          <w:highlight w:val="green"/>
        </w:rPr>
        <w:t>unacceptable</w:t>
      </w:r>
      <w:r w:rsidRPr="00355308">
        <w:rPr>
          <w:rStyle w:val="StyleUnderline"/>
        </w:rPr>
        <w:t xml:space="preserve">. Minus regulations, the realisation of space exploitation </w:t>
      </w:r>
      <w:r w:rsidRPr="00355308">
        <w:rPr>
          <w:rStyle w:val="StyleUnderline"/>
          <w:highlight w:val="green"/>
        </w:rPr>
        <w:t xml:space="preserve">will create </w:t>
      </w:r>
      <w:r w:rsidRPr="00355308">
        <w:rPr>
          <w:rStyle w:val="StyleUnderline"/>
        </w:rPr>
        <w:t xml:space="preserve">great </w:t>
      </w:r>
      <w:r w:rsidRPr="00355308">
        <w:rPr>
          <w:rStyle w:val="StyleUnderline"/>
          <w:highlight w:val="green"/>
        </w:rPr>
        <w:t xml:space="preserve">disparity </w:t>
      </w:r>
      <w:r w:rsidRPr="00355308">
        <w:rPr>
          <w:rStyle w:val="StyleUnderline"/>
        </w:rPr>
        <w:t xml:space="preserve">between nations </w:t>
      </w:r>
      <w:r w:rsidRPr="00355308">
        <w:rPr>
          <w:rStyle w:val="StyleUnderline"/>
          <w:highlight w:val="green"/>
        </w:rPr>
        <w:t>and disrupt</w:t>
      </w:r>
      <w:r w:rsidRPr="00355308">
        <w:rPr>
          <w:rStyle w:val="StyleUnderline"/>
        </w:rPr>
        <w:t xml:space="preserve"> dynamics of </w:t>
      </w:r>
      <w:r w:rsidRPr="00355308">
        <w:rPr>
          <w:rStyle w:val="StyleUnderline"/>
          <w:highlight w:val="green"/>
        </w:rPr>
        <w:t>the world economy</w:t>
      </w:r>
      <w:r w:rsidRPr="00355308">
        <w:rPr>
          <w:rStyle w:val="StyleUnderline"/>
        </w:rPr>
        <w:t>. Regulations are particularly important in the context of the space debris problem. We definitely do not wish for a future, bef</w:t>
      </w:r>
      <w:r w:rsidRPr="00355308">
        <w:rPr>
          <w:color w:val="000000" w:themeColor="text1"/>
          <w:sz w:val="16"/>
        </w:rPr>
        <w:t xml:space="preserve">ittingly described by renowned engineer and inventor Graham Hawkes, thus: “Space exploration promised us alien life, lucrative planetary mining, and fabulous lunar colonies. News flash, ladies and gents: Space is nearly empty. It’s a sterile vacuum, filled mostly with the junk we put up there.”[lxii] Therefore, </w:t>
      </w:r>
      <w:r w:rsidRPr="00355308">
        <w:rPr>
          <w:rStyle w:val="Style13ptBold"/>
          <w:color w:val="000000" w:themeColor="text1"/>
          <w:sz w:val="16"/>
        </w:rPr>
        <w:t xml:space="preserve">it is extremely important that resource appropriation is carried out in an </w:t>
      </w:r>
      <w:r w:rsidRPr="00355308">
        <w:rPr>
          <w:rStyle w:val="StyleUnderline"/>
          <w:color w:val="000000" w:themeColor="text1"/>
        </w:rPr>
        <w:t>ethical manner</w:t>
      </w:r>
      <w:r w:rsidRPr="00355308">
        <w:rPr>
          <w:rStyle w:val="Style13ptBold"/>
          <w:color w:val="000000" w:themeColor="text1"/>
          <w:sz w:val="16"/>
        </w:rPr>
        <w:t>, without interrupting safe and secure access to outer space, simultaneously allowing all countries a share in the proceeds</w:t>
      </w:r>
      <w:r w:rsidRPr="00355308">
        <w:rPr>
          <w:color w:val="000000" w:themeColor="text1"/>
          <w:sz w:val="16"/>
        </w:rPr>
        <w:t xml:space="preserve">. Technological advances and financial readiness are pushing both, states and non-state players towards new ventures in outer space. Yet, </w:t>
      </w:r>
      <w:r w:rsidRPr="00355308">
        <w:rPr>
          <w:rStyle w:val="Style13ptBold"/>
          <w:color w:val="000000" w:themeColor="text1"/>
          <w:sz w:val="16"/>
        </w:rPr>
        <w:t xml:space="preserve">the rules of engagement especially dealing with the new commercial activities are </w:t>
      </w:r>
      <w:r w:rsidRPr="00355308">
        <w:rPr>
          <w:rStyle w:val="StyleUnderline"/>
          <w:color w:val="000000" w:themeColor="text1"/>
        </w:rPr>
        <w:t>far from ideal</w:t>
      </w:r>
      <w:r w:rsidRPr="00355308">
        <w:rPr>
          <w:color w:val="000000" w:themeColor="text1"/>
          <w:sz w:val="16"/>
        </w:rPr>
        <w:t xml:space="preserve">. </w:t>
      </w:r>
      <w:r w:rsidRPr="00355308">
        <w:rPr>
          <w:rStyle w:val="Emphasis"/>
          <w:highlight w:val="green"/>
        </w:rPr>
        <w:t>There is</w:t>
      </w:r>
      <w:r w:rsidRPr="00355308">
        <w:rPr>
          <w:rStyle w:val="Emphasis"/>
        </w:rPr>
        <w:t xml:space="preserve"> a </w:t>
      </w:r>
      <w:r w:rsidRPr="00355308">
        <w:rPr>
          <w:rStyle w:val="Emphasis"/>
          <w:highlight w:val="green"/>
        </w:rPr>
        <w:t>clear and urgent need</w:t>
      </w:r>
      <w:r w:rsidRPr="00355308">
        <w:rPr>
          <w:rStyle w:val="Style13ptBold"/>
          <w:color w:val="000000" w:themeColor="text1"/>
          <w:sz w:val="16"/>
          <w:highlight w:val="green"/>
        </w:rPr>
        <w:t xml:space="preserve"> </w:t>
      </w:r>
      <w:r w:rsidRPr="00355308">
        <w:rPr>
          <w:rStyle w:val="Style13ptBold"/>
          <w:color w:val="000000" w:themeColor="text1"/>
          <w:sz w:val="16"/>
        </w:rPr>
        <w:t>to debate and come up with either a new regulation or accommodate the space mining activities within the existing international legal measures</w:t>
      </w:r>
      <w:r w:rsidRPr="00355308">
        <w:rPr>
          <w:color w:val="000000" w:themeColor="text1"/>
          <w:sz w:val="16"/>
        </w:rPr>
        <w:t>. Experts have articulated that these could possibly be addressed under the existing property law principles or old mining law principles.[lxiii] However</w:t>
      </w:r>
      <w:r w:rsidRPr="00355308">
        <w:rPr>
          <w:color w:val="000000" w:themeColor="text1"/>
          <w:u w:val="single"/>
        </w:rPr>
        <w:t xml:space="preserve">, </w:t>
      </w:r>
      <w:r w:rsidRPr="00355308">
        <w:rPr>
          <w:rStyle w:val="Style13ptBold"/>
          <w:color w:val="000000" w:themeColor="text1"/>
          <w:sz w:val="16"/>
        </w:rPr>
        <w:t xml:space="preserve">given the scale of activities that states and non-state parties will engage in, </w:t>
      </w:r>
      <w:r w:rsidRPr="00355308">
        <w:rPr>
          <w:rStyle w:val="StyleUnderline"/>
          <w:color w:val="000000" w:themeColor="text1"/>
        </w:rPr>
        <w:t>the ability of the existing regime to address space mining could be highly inadequate</w:t>
      </w:r>
      <w:r w:rsidRPr="00355308">
        <w:rPr>
          <w:color w:val="000000" w:themeColor="text1"/>
          <w:sz w:val="16"/>
        </w:rPr>
        <w:t xml:space="preserve">. The second option would be to develop a new instrument including an institutional architecture that would set out the parameters for activities related to resource extraction and space mining. Since there are a good number of commercial players playing a formidable role in asteroid mining, there has to be space for commercial players in the new gig, which might be a big departure from the earlier era institutions that saw states being the sole authority in regulating activities in outer space. A clear role for commercial players has been articulated for some time but the global space community has yet to reach a consensus in how they can be incorporated into the global governance debates. The apprehension on the part of a number of states is driven by the fact that private sector participation is still largely a western phenomenon. This trend may be undergoing change in other parts of the world but until there is a sizeable private sector community in other major spacefaring powers, there is a fear that the western bloc of countries may stand to gain from the industry being represented in the global governance debates. A third possible option is to get a larger global endorsement of the Moon Treaty, which highlights the common heritage of mankind. The Moon Treaty is important as it addresses a “loophole” of the OST “by banning any ownership of any extraterrestrial property by any organization or private person, unless that organization is international and governmental.”[lxiv] But the fact that it has been endorsed only by a handful of countries makes it a “failure” from the international law perspective.[lxv] Nevertheless, efforts must be made to strengthen the support base for the Moon Agreement given the potential pitfalls of resource extraction and space mining activities in outer space. Signatories to the Moon Treaty can take the lead within multilateral platforms such as the UN to debate the usefulness of the treaty in the changed context of technological advancements and new geopolitical dynamics, and potentially find compromises where there are disagreements. </w:t>
      </w:r>
      <w:r w:rsidRPr="00355308">
        <w:rPr>
          <w:rStyle w:val="Emphasis"/>
          <w:highlight w:val="green"/>
        </w:rPr>
        <w:t>Pursuing a collective approach is ideal</w:t>
      </w:r>
      <w:r w:rsidRPr="00355308">
        <w:rPr>
          <w:color w:val="000000" w:themeColor="text1"/>
          <w:sz w:val="16"/>
        </w:rPr>
        <w:t xml:space="preserve">. An example is UNCLOS, which demonstrates </w:t>
      </w:r>
      <w:r w:rsidRPr="00355308">
        <w:rPr>
          <w:color w:val="000000" w:themeColor="text1"/>
          <w:u w:val="single"/>
        </w:rPr>
        <w:t xml:space="preserve">that </w:t>
      </w:r>
      <w:r w:rsidRPr="00355308">
        <w:rPr>
          <w:rStyle w:val="Style13ptBold"/>
          <w:color w:val="000000" w:themeColor="text1"/>
          <w:sz w:val="22"/>
        </w:rPr>
        <w:t>the international society possesses the capability of regulating mining quarters deemed to be the “province of mankind”</w:t>
      </w:r>
      <w:r w:rsidRPr="00355308">
        <w:rPr>
          <w:color w:val="000000" w:themeColor="text1"/>
          <w:u w:val="single"/>
        </w:rPr>
        <w:t>.</w:t>
      </w:r>
      <w:r w:rsidRPr="00355308">
        <w:rPr>
          <w:color w:val="000000" w:themeColor="text1"/>
          <w:sz w:val="16"/>
        </w:rPr>
        <w:t xml:space="preserve"> However, a sui generis legal framework must be crafted because the difference between the marines and outer space and their resources is wide, </w:t>
      </w:r>
      <w:r w:rsidRPr="00355308">
        <w:rPr>
          <w:rStyle w:val="StyleUnderline"/>
        </w:rPr>
        <w:t xml:space="preserve">and the regulations are too region-specific to permit a superimposition of the oceanic regime to outer space. </w:t>
      </w:r>
      <w:r w:rsidRPr="00355308">
        <w:rPr>
          <w:rStyle w:val="StyleUnderline"/>
          <w:highlight w:val="green"/>
        </w:rPr>
        <w:t>A sound legal environment will protect both the company</w:t>
      </w:r>
      <w:r w:rsidRPr="00355308">
        <w:rPr>
          <w:rStyle w:val="StyleUnderline"/>
        </w:rPr>
        <w:t xml:space="preserve"> performing operations </w:t>
      </w:r>
      <w:r w:rsidRPr="00355308">
        <w:rPr>
          <w:rStyle w:val="StyleUnderline"/>
          <w:highlight w:val="green"/>
        </w:rPr>
        <w:t>and</w:t>
      </w:r>
      <w:r w:rsidRPr="00355308">
        <w:rPr>
          <w:rStyle w:val="StyleUnderline"/>
        </w:rPr>
        <w:t xml:space="preserve"> its </w:t>
      </w:r>
      <w:r w:rsidRPr="00355308">
        <w:rPr>
          <w:rStyle w:val="StyleUnderline"/>
          <w:highlight w:val="green"/>
        </w:rPr>
        <w:t>beneficiaries</w:t>
      </w:r>
      <w:r w:rsidRPr="00355308">
        <w:rPr>
          <w:rStyle w:val="StyleUnderline"/>
        </w:rPr>
        <w:t xml:space="preserve">, while ensuring even-handed </w:t>
      </w:r>
      <w:r w:rsidRPr="00355308">
        <w:rPr>
          <w:rStyle w:val="StyleUnderline"/>
        </w:rPr>
        <w:lastRenderedPageBreak/>
        <w:t>resource allocation. In addition, regulations spelling out safety standards and identifying safety zones around mining operations could be useful in</w:t>
      </w:r>
      <w:r w:rsidRPr="00355308">
        <w:rPr>
          <w:rStyle w:val="Style13ptBold"/>
          <w:color w:val="000000" w:themeColor="text1"/>
          <w:sz w:val="22"/>
        </w:rPr>
        <w:t xml:space="preserve"> ensuring safe and secure operations in outer space</w:t>
      </w:r>
      <w:r w:rsidRPr="00355308">
        <w:rPr>
          <w:color w:val="000000" w:themeColor="text1"/>
          <w:sz w:val="16"/>
        </w:rPr>
        <w:t xml:space="preserve">. It would be wrong, however, to say that the international community has not debated over this. In fact, one of the main agenda points of the fifty-seventh session of UNCOPUS Legal Committee held in April 2018, was especially devoted to “general exchange of views on potential legal models for activities in the exploration, exploitation and utilization of space resources.”[lxvi] Upon evaluation, </w:t>
      </w:r>
      <w:r w:rsidRPr="00355308">
        <w:rPr>
          <w:rStyle w:val="Style13ptBold"/>
          <w:color w:val="000000" w:themeColor="text1"/>
          <w:sz w:val="16"/>
        </w:rPr>
        <w:t>it is clear that countries are not against space mining</w:t>
      </w:r>
      <w:r w:rsidRPr="00355308">
        <w:rPr>
          <w:color w:val="000000" w:themeColor="text1"/>
          <w:sz w:val="16"/>
        </w:rPr>
        <w:t xml:space="preserve"> as such; rather </w:t>
      </w:r>
      <w:r w:rsidRPr="00355308">
        <w:rPr>
          <w:rStyle w:val="Style13ptBold"/>
          <w:color w:val="000000" w:themeColor="text1"/>
          <w:sz w:val="16"/>
        </w:rPr>
        <w:t>the contentious points are</w:t>
      </w:r>
      <w:r w:rsidRPr="00355308">
        <w:rPr>
          <w:color w:val="000000" w:themeColor="text1"/>
          <w:sz w:val="16"/>
        </w:rPr>
        <w:t xml:space="preserve"> vis-à-vis </w:t>
      </w:r>
      <w:r w:rsidRPr="00355308">
        <w:rPr>
          <w:rStyle w:val="StyleUnderline"/>
          <w:color w:val="000000" w:themeColor="text1"/>
        </w:rPr>
        <w:t>authorisation</w:t>
      </w:r>
      <w:r w:rsidRPr="00355308">
        <w:rPr>
          <w:rStyle w:val="Style13ptBold"/>
          <w:color w:val="000000" w:themeColor="text1"/>
          <w:sz w:val="16"/>
        </w:rPr>
        <w:t xml:space="preserve">, </w:t>
      </w:r>
      <w:r w:rsidRPr="00355308">
        <w:rPr>
          <w:rStyle w:val="StyleUnderline"/>
          <w:color w:val="000000" w:themeColor="text1"/>
        </w:rPr>
        <w:t>regulation</w:t>
      </w:r>
      <w:r w:rsidRPr="00355308">
        <w:rPr>
          <w:rStyle w:val="Style13ptBold"/>
          <w:color w:val="000000" w:themeColor="text1"/>
          <w:sz w:val="16"/>
        </w:rPr>
        <w:t xml:space="preserve">, and where to place </w:t>
      </w:r>
      <w:r w:rsidRPr="00355308">
        <w:rPr>
          <w:rStyle w:val="StyleUnderline"/>
          <w:color w:val="000000" w:themeColor="text1"/>
        </w:rPr>
        <w:t>responsibility</w:t>
      </w:r>
      <w:r w:rsidRPr="00355308">
        <w:rPr>
          <w:color w:val="000000" w:themeColor="text1"/>
          <w:sz w:val="16"/>
        </w:rPr>
        <w:t xml:space="preserve">. There also appears to be concurrence regarding the need for international coordination efforts of some sort. Over the last two years, The Hague Space Resources Governance Working Group,[lxvii] established with the purpose of “assess[ing] the need for a regulatory framework for space resource activities, has identified 19 “building blocks”,[lxviii] encompassing subject matters that could be included in such a regulatory framework. Although this leaves a lot of hope for the legitimate mining of space resources, its status is still pending. Also, several questions need to be agreed upon by the global space policy community before the establishment of a framework. First, </w:t>
      </w:r>
      <w:r w:rsidRPr="00355308">
        <w:rPr>
          <w:rStyle w:val="Style13ptBold"/>
          <w:color w:val="000000" w:themeColor="text1"/>
          <w:sz w:val="22"/>
          <w:highlight w:val="green"/>
        </w:rPr>
        <w:t xml:space="preserve">there must be </w:t>
      </w:r>
      <w:r w:rsidRPr="00355308">
        <w:rPr>
          <w:rStyle w:val="Style13ptBold"/>
          <w:color w:val="000000" w:themeColor="text1"/>
          <w:sz w:val="22"/>
        </w:rPr>
        <w:t>an agreement among all the space powers on the</w:t>
      </w:r>
      <w:r w:rsidRPr="00355308">
        <w:rPr>
          <w:rStyle w:val="Style13ptBold"/>
          <w:color w:val="000000" w:themeColor="text1"/>
          <w:sz w:val="16"/>
        </w:rPr>
        <w:t xml:space="preserve"> </w:t>
      </w:r>
      <w:r w:rsidRPr="00355308">
        <w:rPr>
          <w:rStyle w:val="StyleUnderline"/>
          <w:color w:val="000000" w:themeColor="text1"/>
        </w:rPr>
        <w:t xml:space="preserve">need for </w:t>
      </w:r>
      <w:r w:rsidRPr="00355308">
        <w:rPr>
          <w:rStyle w:val="StyleUnderline"/>
          <w:color w:val="000000" w:themeColor="text1"/>
          <w:highlight w:val="green"/>
        </w:rPr>
        <w:t>a global governance framework</w:t>
      </w:r>
      <w:r w:rsidRPr="00355308">
        <w:rPr>
          <w:rStyle w:val="Style13ptBold"/>
          <w:color w:val="000000" w:themeColor="text1"/>
          <w:sz w:val="16"/>
        </w:rPr>
        <w:t xml:space="preserve"> </w:t>
      </w:r>
      <w:r w:rsidRPr="00355308">
        <w:rPr>
          <w:rStyle w:val="Style13ptBold"/>
          <w:color w:val="000000" w:themeColor="text1"/>
          <w:sz w:val="22"/>
        </w:rPr>
        <w:t>for the use of space resources</w:t>
      </w:r>
      <w:r w:rsidRPr="00355308">
        <w:rPr>
          <w:color w:val="000000" w:themeColor="text1"/>
          <w:u w:val="single"/>
        </w:rPr>
        <w:t>.</w:t>
      </w:r>
      <w:r w:rsidRPr="00355308">
        <w:rPr>
          <w:color w:val="000000" w:themeColor="text1"/>
          <w:sz w:val="16"/>
        </w:rPr>
        <w:t xml:space="preserve"> This must be followed by detailed deliberations on the scope, mandate and objectives of such a framework. Can and should there be safety zones and exclusive rights be recognised under such a framework and how one can ensure equitable sharing of the resources, and lastly, the role of industries and how the interests of the industry as pioneers in this area can be secured. These are all pertinent questions that need to be considered and debated before an international regime for extraction and use of space resources can be established.[lxix] </w:t>
      </w:r>
      <w:r w:rsidRPr="00355308">
        <w:rPr>
          <w:rStyle w:val="Style13ptBold"/>
          <w:color w:val="000000" w:themeColor="text1"/>
          <w:sz w:val="22"/>
        </w:rPr>
        <w:t>Even legal space mining activity could have serious impacts</w:t>
      </w:r>
      <w:r w:rsidRPr="00355308">
        <w:rPr>
          <w:color w:val="000000" w:themeColor="text1"/>
          <w:u w:val="single"/>
        </w:rPr>
        <w:t xml:space="preserve"> in two ways. For instance, </w:t>
      </w:r>
      <w:r w:rsidRPr="00355308">
        <w:rPr>
          <w:rStyle w:val="Style13ptBold"/>
          <w:color w:val="000000" w:themeColor="text1"/>
          <w:sz w:val="22"/>
          <w:highlight w:val="green"/>
        </w:rPr>
        <w:t>any tech</w:t>
      </w:r>
      <w:r w:rsidRPr="00355308">
        <w:rPr>
          <w:rStyle w:val="Style13ptBold"/>
          <w:color w:val="000000" w:themeColor="text1"/>
          <w:sz w:val="22"/>
        </w:rPr>
        <w:t xml:space="preserve">nological </w:t>
      </w:r>
      <w:r w:rsidRPr="00355308">
        <w:rPr>
          <w:rStyle w:val="Style13ptBold"/>
          <w:color w:val="000000" w:themeColor="text1"/>
          <w:sz w:val="22"/>
          <w:highlight w:val="green"/>
        </w:rPr>
        <w:t xml:space="preserve">spinoffs </w:t>
      </w:r>
      <w:r w:rsidRPr="00355308">
        <w:rPr>
          <w:rStyle w:val="Style13ptBold"/>
          <w:color w:val="000000" w:themeColor="text1"/>
          <w:sz w:val="22"/>
        </w:rPr>
        <w:t>that a country might have could</w:t>
      </w:r>
      <w:r w:rsidRPr="00355308">
        <w:rPr>
          <w:rStyle w:val="Style13ptBold"/>
          <w:color w:val="000000" w:themeColor="text1"/>
          <w:sz w:val="16"/>
        </w:rPr>
        <w:t xml:space="preserve"> </w:t>
      </w:r>
      <w:r w:rsidRPr="00355308">
        <w:rPr>
          <w:rStyle w:val="StyleUnderline"/>
          <w:color w:val="000000" w:themeColor="text1"/>
        </w:rPr>
        <w:t>add to the space weaponisation debate</w:t>
      </w:r>
      <w:r w:rsidRPr="00355308">
        <w:rPr>
          <w:color w:val="000000" w:themeColor="text1"/>
          <w:u w:val="single"/>
        </w:rPr>
        <w:t xml:space="preserve">. Two, the </w:t>
      </w:r>
      <w:r w:rsidRPr="00355308">
        <w:rPr>
          <w:rStyle w:val="Emphasis"/>
          <w:highlight w:val="green"/>
        </w:rPr>
        <w:t>erosion of norms with</w:t>
      </w:r>
      <w:r w:rsidRPr="00355308">
        <w:rPr>
          <w:rStyle w:val="Emphasis"/>
        </w:rPr>
        <w:t xml:space="preserve"> regard to space </w:t>
      </w:r>
      <w:r w:rsidRPr="00355308">
        <w:rPr>
          <w:rStyle w:val="Emphasis"/>
          <w:highlight w:val="green"/>
        </w:rPr>
        <w:t xml:space="preserve">mining </w:t>
      </w:r>
      <w:r w:rsidRPr="00355308">
        <w:rPr>
          <w:rStyle w:val="Emphasis"/>
        </w:rPr>
        <w:t xml:space="preserve">could </w:t>
      </w:r>
      <w:r w:rsidRPr="00355308">
        <w:rPr>
          <w:rStyle w:val="Emphasis"/>
          <w:highlight w:val="green"/>
        </w:rPr>
        <w:t>have a cascading effect on other norms</w:t>
      </w:r>
      <w:r w:rsidRPr="00355308">
        <w:rPr>
          <w:rStyle w:val="Emphasis"/>
        </w:rPr>
        <w:t xml:space="preserve"> in the same issue area </w:t>
      </w:r>
      <w:r w:rsidRPr="00355308">
        <w:rPr>
          <w:rStyle w:val="Emphasis"/>
          <w:highlight w:val="green"/>
        </w:rPr>
        <w:t>such as weaponisation</w:t>
      </w:r>
      <w:r w:rsidRPr="00355308">
        <w:rPr>
          <w:rStyle w:val="Emphasis"/>
        </w:rPr>
        <w:t xml:space="preserve"> of space</w:t>
      </w:r>
      <w:r w:rsidRPr="00355308">
        <w:rPr>
          <w:color w:val="000000" w:themeColor="text1"/>
          <w:u w:val="single"/>
        </w:rPr>
        <w:t xml:space="preserve">. </w:t>
      </w:r>
      <w:r w:rsidRPr="00355308">
        <w:rPr>
          <w:rStyle w:val="Style13ptBold"/>
          <w:color w:val="000000" w:themeColor="text1"/>
          <w:sz w:val="16"/>
        </w:rPr>
        <w:t xml:space="preserve">It is imperative for nations to </w:t>
      </w:r>
      <w:r w:rsidRPr="00355308">
        <w:rPr>
          <w:rStyle w:val="StyleUnderline"/>
          <w:color w:val="000000" w:themeColor="text1"/>
        </w:rPr>
        <w:t>actively combine their efforts</w:t>
      </w:r>
      <w:r w:rsidRPr="00355308">
        <w:rPr>
          <w:rStyle w:val="Style13ptBold"/>
          <w:color w:val="000000" w:themeColor="text1"/>
          <w:sz w:val="16"/>
        </w:rPr>
        <w:t xml:space="preserve"> </w:t>
      </w:r>
      <w:r w:rsidRPr="00355308">
        <w:rPr>
          <w:rStyle w:val="Style13ptBold"/>
          <w:color w:val="000000" w:themeColor="text1"/>
          <w:sz w:val="22"/>
        </w:rPr>
        <w:t>to ensure that this activity transpires in the most globally acceptable manner</w:t>
      </w:r>
      <w:r w:rsidRPr="00355308">
        <w:rPr>
          <w:color w:val="000000" w:themeColor="text1"/>
          <w:sz w:val="16"/>
        </w:rPr>
        <w:t xml:space="preserve"> and not one which stirs anarchism. The ancient Roman maxim, ‘Quod omnes tangit ab omnibus approbatur’ (What touches all must be approved by all) gains due traction in this kind of a scenario. Therefore, </w:t>
      </w:r>
      <w:r w:rsidRPr="00355308">
        <w:rPr>
          <w:rStyle w:val="Style13ptBold"/>
          <w:color w:val="000000" w:themeColor="text1"/>
          <w:sz w:val="22"/>
        </w:rPr>
        <w:t xml:space="preserve">a universal activity like space exploration </w:t>
      </w:r>
      <w:r w:rsidRPr="00355308">
        <w:rPr>
          <w:rStyle w:val="StyleUnderline"/>
          <w:color w:val="000000" w:themeColor="text1"/>
          <w:highlight w:val="green"/>
        </w:rPr>
        <w:t>mandates</w:t>
      </w:r>
      <w:r w:rsidRPr="00355308">
        <w:rPr>
          <w:rStyle w:val="StyleUnderline"/>
          <w:color w:val="000000" w:themeColor="text1"/>
        </w:rPr>
        <w:t xml:space="preserve"> an </w:t>
      </w:r>
      <w:r w:rsidRPr="00355308">
        <w:rPr>
          <w:rStyle w:val="StyleUnderline"/>
          <w:color w:val="000000" w:themeColor="text1"/>
          <w:highlight w:val="green"/>
        </w:rPr>
        <w:t>international guideline</w:t>
      </w:r>
      <w:r w:rsidRPr="00355308">
        <w:rPr>
          <w:color w:val="000000" w:themeColor="text1"/>
          <w:u w:val="single"/>
        </w:rPr>
        <w:t xml:space="preserve">; </w:t>
      </w:r>
      <w:r w:rsidRPr="00355308">
        <w:rPr>
          <w:rStyle w:val="Style13ptBold"/>
          <w:color w:val="000000" w:themeColor="text1"/>
          <w:sz w:val="22"/>
        </w:rPr>
        <w:t>or else, the first haul from mining</w:t>
      </w:r>
      <w:r w:rsidRPr="00355308">
        <w:rPr>
          <w:color w:val="000000" w:themeColor="text1"/>
          <w:u w:val="single"/>
        </w:rPr>
        <w:t xml:space="preserve">, instead of earning admiration and exultation, </w:t>
      </w:r>
      <w:r w:rsidRPr="00355308">
        <w:rPr>
          <w:rStyle w:val="Style13ptBold"/>
          <w:color w:val="000000" w:themeColor="text1"/>
          <w:sz w:val="22"/>
        </w:rPr>
        <w:t xml:space="preserve">will only be </w:t>
      </w:r>
      <w:r w:rsidRPr="00355308">
        <w:rPr>
          <w:rStyle w:val="StyleUnderline"/>
          <w:color w:val="000000" w:themeColor="text1"/>
        </w:rPr>
        <w:t>enmeshed in litigation</w:t>
      </w:r>
      <w:r w:rsidRPr="00355308">
        <w:rPr>
          <w:color w:val="000000" w:themeColor="text1"/>
          <w:u w:val="single"/>
        </w:rPr>
        <w:t>.</w:t>
      </w:r>
    </w:p>
    <w:p w14:paraId="452D6807" w14:textId="77777777" w:rsidR="00E83ABE" w:rsidRPr="00AD4C5F" w:rsidRDefault="00E83ABE" w:rsidP="00E83ABE">
      <w:pPr>
        <w:pStyle w:val="Heading4"/>
        <w:rPr>
          <w:rFonts w:asciiTheme="majorHAnsi" w:hAnsiTheme="majorHAnsi" w:cstheme="majorHAnsi"/>
          <w:color w:val="000000" w:themeColor="text1"/>
        </w:rPr>
      </w:pPr>
      <w:r w:rsidRPr="00AD4C5F">
        <w:rPr>
          <w:rFonts w:asciiTheme="majorHAnsi" w:hAnsiTheme="majorHAnsi" w:cstheme="majorHAnsi"/>
          <w:color w:val="000000" w:themeColor="text1"/>
        </w:rPr>
        <w:t>Inevitable market expansion guarantees wars over property rights—governments get quickly involved</w:t>
      </w:r>
    </w:p>
    <w:p w14:paraId="79FCBF2A" w14:textId="77777777" w:rsidR="00E83ABE" w:rsidRPr="00AD4C5F" w:rsidRDefault="00E83ABE" w:rsidP="00E83ABE">
      <w:pPr>
        <w:rPr>
          <w:rFonts w:asciiTheme="majorHAnsi" w:hAnsiTheme="majorHAnsi" w:cstheme="majorHAnsi"/>
          <w:color w:val="000000" w:themeColor="text1"/>
        </w:rPr>
      </w:pPr>
      <w:r w:rsidRPr="00AD4C5F">
        <w:rPr>
          <w:rStyle w:val="Heading4Char"/>
          <w:rFonts w:asciiTheme="majorHAnsi" w:hAnsiTheme="majorHAnsi" w:cstheme="majorHAnsi"/>
        </w:rPr>
        <w:t>Funnell 18</w:t>
      </w:r>
      <w:r w:rsidRPr="00AD4C5F">
        <w:rPr>
          <w:rFonts w:asciiTheme="majorHAnsi" w:hAnsiTheme="majorHAnsi" w:cstheme="majorHAnsi"/>
          <w:color w:val="000000" w:themeColor="text1"/>
        </w:rPr>
        <w:t xml:space="preserve"> – Anthony, Writer for Future Tense News Citing Dean of Law at University of Adelaide, “War in space 'inevitable' because there's so much money to be made, expert warns”, ABC News, 8/23/2018, https://www.abc.net.au/news/2018-08-24/conflict-in-space-is-inevitable-expert-warns/10146314</w:t>
      </w:r>
    </w:p>
    <w:p w14:paraId="703E9A4D" w14:textId="77777777" w:rsidR="00E83ABE" w:rsidRPr="00AD4C5F" w:rsidRDefault="00E83ABE" w:rsidP="00E83ABE">
      <w:pPr>
        <w:rPr>
          <w:rFonts w:asciiTheme="majorHAnsi" w:hAnsiTheme="majorHAnsi" w:cstheme="majorHAnsi"/>
          <w:color w:val="000000" w:themeColor="text1"/>
          <w:sz w:val="16"/>
        </w:rPr>
      </w:pPr>
      <w:r w:rsidRPr="00AD4C5F">
        <w:rPr>
          <w:rFonts w:asciiTheme="majorHAnsi" w:hAnsiTheme="majorHAnsi" w:cstheme="majorHAnsi"/>
          <w:color w:val="000000" w:themeColor="text1"/>
          <w:u w:val="single"/>
        </w:rPr>
        <w:t xml:space="preserve">A </w:t>
      </w:r>
      <w:r w:rsidRPr="00AD4C5F">
        <w:rPr>
          <w:rStyle w:val="Style13ptBold"/>
          <w:rFonts w:asciiTheme="majorHAnsi" w:hAnsiTheme="majorHAnsi" w:cstheme="majorHAnsi"/>
          <w:color w:val="000000" w:themeColor="text1"/>
          <w:sz w:val="22"/>
          <w:highlight w:val="green"/>
        </w:rPr>
        <w:t>leading</w:t>
      </w:r>
      <w:r w:rsidRPr="00AD4C5F">
        <w:rPr>
          <w:rStyle w:val="Style13ptBold"/>
          <w:rFonts w:asciiTheme="majorHAnsi" w:hAnsiTheme="majorHAnsi" w:cstheme="majorHAnsi"/>
          <w:color w:val="000000" w:themeColor="text1"/>
          <w:sz w:val="22"/>
        </w:rPr>
        <w:t xml:space="preserve"> Australian </w:t>
      </w:r>
      <w:r w:rsidRPr="00AD4C5F">
        <w:rPr>
          <w:rStyle w:val="Style13ptBold"/>
          <w:rFonts w:asciiTheme="majorHAnsi" w:hAnsiTheme="majorHAnsi" w:cstheme="majorHAnsi"/>
          <w:color w:val="000000" w:themeColor="text1"/>
          <w:sz w:val="22"/>
          <w:highlight w:val="green"/>
        </w:rPr>
        <w:t>space law expert</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 xml:space="preserve">has </w:t>
      </w:r>
      <w:r w:rsidRPr="00AD4C5F">
        <w:rPr>
          <w:rStyle w:val="Style13ptBold"/>
          <w:rFonts w:asciiTheme="majorHAnsi" w:hAnsiTheme="majorHAnsi" w:cstheme="majorHAnsi"/>
          <w:color w:val="000000" w:themeColor="text1"/>
          <w:sz w:val="22"/>
          <w:highlight w:val="green"/>
        </w:rPr>
        <w:t>warned conflict over space assets is "inevitable</w:t>
      </w:r>
      <w:r w:rsidRPr="00AD4C5F">
        <w:rPr>
          <w:rFonts w:asciiTheme="majorHAnsi" w:hAnsiTheme="majorHAnsi" w:cstheme="majorHAnsi"/>
          <w:color w:val="000000" w:themeColor="text1"/>
          <w:highlight w:val="green"/>
          <w:u w:val="single"/>
        </w:rPr>
        <w:t xml:space="preserve">", </w:t>
      </w:r>
      <w:r w:rsidRPr="00AD4C5F">
        <w:rPr>
          <w:rStyle w:val="Style13ptBold"/>
          <w:rFonts w:asciiTheme="majorHAnsi" w:hAnsiTheme="majorHAnsi" w:cstheme="majorHAnsi"/>
          <w:color w:val="000000" w:themeColor="text1"/>
          <w:sz w:val="22"/>
          <w:highlight w:val="green"/>
        </w:rPr>
        <w:t>and more needs to be done</w:t>
      </w:r>
      <w:r w:rsidRPr="00AD4C5F">
        <w:rPr>
          <w:rStyle w:val="Style13ptBold"/>
          <w:rFonts w:asciiTheme="majorHAnsi" w:hAnsiTheme="majorHAnsi" w:cstheme="majorHAnsi"/>
          <w:color w:val="000000" w:themeColor="text1"/>
          <w:sz w:val="22"/>
        </w:rPr>
        <w:t xml:space="preserve"> now </w:t>
      </w:r>
      <w:r w:rsidRPr="00AD4C5F">
        <w:rPr>
          <w:rStyle w:val="Style13ptBold"/>
          <w:rFonts w:asciiTheme="majorHAnsi" w:hAnsiTheme="majorHAnsi" w:cstheme="majorHAnsi"/>
          <w:color w:val="000000" w:themeColor="text1"/>
          <w:sz w:val="22"/>
          <w:highlight w:val="green"/>
        </w:rPr>
        <w:t>to avert</w:t>
      </w:r>
      <w:r w:rsidRPr="00AD4C5F">
        <w:rPr>
          <w:rStyle w:val="Style13ptBold"/>
          <w:rFonts w:asciiTheme="majorHAnsi" w:hAnsiTheme="majorHAnsi" w:cstheme="majorHAnsi"/>
          <w:color w:val="000000" w:themeColor="text1"/>
          <w:sz w:val="22"/>
        </w:rPr>
        <w:t xml:space="preserve"> the potential for </w:t>
      </w:r>
      <w:r w:rsidRPr="00AD4C5F">
        <w:rPr>
          <w:rStyle w:val="Style13ptBold"/>
          <w:rFonts w:asciiTheme="majorHAnsi" w:hAnsiTheme="majorHAnsi" w:cstheme="majorHAnsi"/>
          <w:color w:val="000000" w:themeColor="text1"/>
          <w:sz w:val="22"/>
          <w:highlight w:val="green"/>
        </w:rPr>
        <w:t>hostility</w:t>
      </w:r>
      <w:r w:rsidRPr="00AD4C5F">
        <w:rPr>
          <w:rFonts w:asciiTheme="majorHAnsi" w:hAnsiTheme="majorHAnsi" w:cstheme="majorHAnsi"/>
          <w:color w:val="000000" w:themeColor="text1"/>
          <w:u w:val="single"/>
        </w:rPr>
        <w:t xml:space="preserve">. </w:t>
      </w:r>
      <w:r w:rsidRPr="00AD4C5F">
        <w:rPr>
          <w:rStyle w:val="StyleUnderline"/>
          <w:rFonts w:asciiTheme="majorHAnsi" w:hAnsiTheme="majorHAnsi" w:cstheme="majorHAnsi"/>
          <w:color w:val="000000" w:themeColor="text1"/>
        </w:rPr>
        <w:t>Professor Melissa de Zwart, the Dean of Law at the University of Adelaide</w:t>
      </w:r>
      <w:r w:rsidRPr="00AD4C5F">
        <w:rPr>
          <w:rStyle w:val="Style13ptBold"/>
          <w:rFonts w:asciiTheme="majorHAnsi" w:hAnsiTheme="majorHAnsi" w:cstheme="majorHAnsi"/>
          <w:color w:val="000000" w:themeColor="text1"/>
          <w:sz w:val="16"/>
        </w:rPr>
        <w:t>,</w:t>
      </w:r>
      <w:r w:rsidRPr="00AD4C5F">
        <w:rPr>
          <w:rFonts w:asciiTheme="majorHAnsi" w:hAnsiTheme="majorHAnsi" w:cstheme="majorHAnsi"/>
          <w:color w:val="000000" w:themeColor="text1"/>
          <w:u w:val="single"/>
        </w:rPr>
        <w:t xml:space="preserve"> says </w:t>
      </w:r>
      <w:r w:rsidRPr="00AD4C5F">
        <w:rPr>
          <w:rStyle w:val="StyleUnderline"/>
          <w:rFonts w:asciiTheme="majorHAnsi" w:hAnsiTheme="majorHAnsi" w:cstheme="majorHAnsi"/>
          <w:color w:val="000000" w:themeColor="text1"/>
          <w:highlight w:val="green"/>
        </w:rPr>
        <w:t xml:space="preserve">growing commercial interest in </w:t>
      </w:r>
      <w:r w:rsidRPr="00AD4C5F">
        <w:rPr>
          <w:rStyle w:val="Style13ptBold"/>
          <w:rFonts w:asciiTheme="majorHAnsi" w:hAnsiTheme="majorHAnsi" w:cstheme="majorHAnsi"/>
          <w:color w:val="000000" w:themeColor="text1"/>
          <w:sz w:val="16"/>
        </w:rPr>
        <w:t>the</w:t>
      </w:r>
      <w:r w:rsidRPr="00AD4C5F">
        <w:rPr>
          <w:rStyle w:val="StyleUnderline"/>
          <w:rFonts w:asciiTheme="majorHAnsi" w:hAnsiTheme="majorHAnsi" w:cstheme="majorHAnsi"/>
          <w:color w:val="000000" w:themeColor="text1"/>
          <w:highlight w:val="green"/>
        </w:rPr>
        <w:t xml:space="preserve"> mining</w:t>
      </w:r>
      <w:r w:rsidRPr="00AD4C5F">
        <w:rPr>
          <w:rStyle w:val="StyleUnderline"/>
          <w:rFonts w:asciiTheme="majorHAnsi" w:hAnsiTheme="majorHAnsi" w:cstheme="majorHAnsi"/>
          <w:color w:val="000000" w:themeColor="text1"/>
        </w:rPr>
        <w:t xml:space="preserve"> of precious minerals </w:t>
      </w:r>
      <w:r w:rsidRPr="00AD4C5F">
        <w:rPr>
          <w:rStyle w:val="StyleUnderline"/>
          <w:rFonts w:asciiTheme="majorHAnsi" w:hAnsiTheme="majorHAnsi" w:cstheme="majorHAnsi"/>
          <w:color w:val="000000" w:themeColor="text1"/>
          <w:highlight w:val="green"/>
        </w:rPr>
        <w:t>on asteroids</w:t>
      </w:r>
      <w:r w:rsidRPr="00AD4C5F">
        <w:rPr>
          <w:rStyle w:val="StyleUnderline"/>
          <w:rFonts w:asciiTheme="majorHAnsi" w:hAnsiTheme="majorHAnsi" w:cstheme="majorHAnsi"/>
          <w:color w:val="000000" w:themeColor="text1"/>
        </w:rPr>
        <w:t xml:space="preserve"> and planets has </w:t>
      </w:r>
      <w:r w:rsidRPr="00AD4C5F">
        <w:rPr>
          <w:rStyle w:val="StyleUnderline"/>
          <w:rFonts w:asciiTheme="majorHAnsi" w:hAnsiTheme="majorHAnsi" w:cstheme="majorHAnsi"/>
          <w:color w:val="000000" w:themeColor="text1"/>
          <w:highlight w:val="green"/>
        </w:rPr>
        <w:t>heightened</w:t>
      </w:r>
      <w:r w:rsidRPr="00AD4C5F">
        <w:rPr>
          <w:rStyle w:val="StyleUnderline"/>
          <w:rFonts w:asciiTheme="majorHAnsi" w:hAnsiTheme="majorHAnsi" w:cstheme="majorHAnsi"/>
          <w:color w:val="000000" w:themeColor="text1"/>
        </w:rPr>
        <w:t xml:space="preserve"> the </w:t>
      </w:r>
      <w:r w:rsidRPr="00AD4C5F">
        <w:rPr>
          <w:rStyle w:val="StyleUnderline"/>
          <w:rFonts w:asciiTheme="majorHAnsi" w:hAnsiTheme="majorHAnsi" w:cstheme="majorHAnsi"/>
          <w:color w:val="000000" w:themeColor="text1"/>
          <w:highlight w:val="green"/>
        </w:rPr>
        <w:t>danger</w:t>
      </w:r>
      <w:r w:rsidRPr="00AD4C5F">
        <w:rPr>
          <w:rFonts w:asciiTheme="majorHAnsi" w:hAnsiTheme="majorHAnsi" w:cstheme="majorHAnsi"/>
          <w:color w:val="000000" w:themeColor="text1"/>
          <w:u w:val="single"/>
        </w:rPr>
        <w:t>. "I think you have to be a realist about that," she said. "</w:t>
      </w:r>
      <w:r w:rsidRPr="00AD4C5F">
        <w:rPr>
          <w:rStyle w:val="Emphasis"/>
          <w:rFonts w:asciiTheme="majorHAnsi" w:hAnsiTheme="majorHAnsi" w:cstheme="majorHAnsi"/>
          <w:highlight w:val="green"/>
        </w:rPr>
        <w:t>Where you have resources</w:t>
      </w:r>
      <w:r w:rsidRPr="00AD4C5F">
        <w:rPr>
          <w:rStyle w:val="Emphasis"/>
          <w:rFonts w:asciiTheme="majorHAnsi" w:hAnsiTheme="majorHAnsi" w:cstheme="majorHAnsi"/>
        </w:rPr>
        <w:t xml:space="preserve">, where </w:t>
      </w:r>
      <w:r w:rsidRPr="00AD4C5F">
        <w:rPr>
          <w:rStyle w:val="Emphasis"/>
          <w:rFonts w:asciiTheme="majorHAnsi" w:hAnsiTheme="majorHAnsi" w:cstheme="majorHAnsi"/>
          <w:highlight w:val="green"/>
        </w:rPr>
        <w:t>you have competition</w:t>
      </w:r>
      <w:r w:rsidRPr="00AD4C5F">
        <w:rPr>
          <w:rStyle w:val="Emphasis"/>
          <w:rFonts w:asciiTheme="majorHAnsi" w:hAnsiTheme="majorHAnsi" w:cstheme="majorHAnsi"/>
        </w:rPr>
        <w:t xml:space="preserve"> </w:t>
      </w:r>
      <w:r w:rsidRPr="00AD4C5F">
        <w:rPr>
          <w:rStyle w:val="Style13ptBold"/>
          <w:rFonts w:asciiTheme="majorHAnsi" w:hAnsiTheme="majorHAnsi" w:cstheme="majorHAnsi"/>
          <w:color w:val="000000" w:themeColor="text1"/>
          <w:sz w:val="22"/>
        </w:rPr>
        <w:t>for those resources</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 xml:space="preserve">where you have investment of money in the extraction of those resources </w:t>
      </w:r>
      <w:r w:rsidRPr="00AD4C5F">
        <w:rPr>
          <w:rFonts w:asciiTheme="majorHAnsi" w:hAnsiTheme="majorHAnsi" w:cstheme="majorHAnsi"/>
          <w:color w:val="000000" w:themeColor="text1"/>
          <w:u w:val="single"/>
        </w:rPr>
        <w:t xml:space="preserve">... </w:t>
      </w:r>
      <w:r w:rsidRPr="00AD4C5F">
        <w:rPr>
          <w:rStyle w:val="StyleUnderline"/>
          <w:rFonts w:asciiTheme="majorHAnsi" w:hAnsiTheme="majorHAnsi" w:cstheme="majorHAnsi"/>
          <w:color w:val="000000" w:themeColor="text1"/>
        </w:rPr>
        <w:t xml:space="preserve">there will be an </w:t>
      </w:r>
      <w:r w:rsidRPr="00AD4C5F">
        <w:rPr>
          <w:rStyle w:val="StyleUnderline"/>
          <w:rFonts w:asciiTheme="majorHAnsi" w:hAnsiTheme="majorHAnsi" w:cstheme="majorHAnsi"/>
          <w:color w:val="000000" w:themeColor="text1"/>
          <w:highlight w:val="green"/>
        </w:rPr>
        <w:t>expectation of security around that investment</w:t>
      </w:r>
      <w:r w:rsidRPr="00AD4C5F">
        <w:rPr>
          <w:rFonts w:asciiTheme="majorHAnsi" w:hAnsiTheme="majorHAnsi" w:cstheme="majorHAnsi"/>
          <w:color w:val="000000" w:themeColor="text1"/>
          <w:u w:val="single"/>
        </w:rPr>
        <w:t>."</w:t>
      </w:r>
      <w:r w:rsidRPr="00AD4C5F">
        <w:rPr>
          <w:rFonts w:asciiTheme="majorHAnsi" w:hAnsiTheme="majorHAnsi" w:cstheme="majorHAnsi"/>
          <w:color w:val="000000" w:themeColor="text1"/>
          <w:sz w:val="16"/>
        </w:rPr>
        <w:t xml:space="preserve"> While full-scale mining is yet to be tried, there is significant international interest. Japanese aerospace agency Jaxa has already successfully landed a robotic craft on an asteroid and taken samples. It currently has another probe hovering over an asteroid named Ryugu. Artist's impression of Hayabusa 2 PHOTO: Artist's impression of Jaxa's robotic craft flying above Ryugu. (Source: JAXA) Two American companies — Deep Space Industries and Planetary Resources — are thought to be the leaders in the field, but in May this year a UK firm called Asteroid Mining Corporation also entered the race. "</w:t>
      </w:r>
      <w:r w:rsidRPr="00AD4C5F">
        <w:rPr>
          <w:rStyle w:val="StyleUnderline"/>
          <w:rFonts w:asciiTheme="majorHAnsi" w:hAnsiTheme="majorHAnsi" w:cstheme="majorHAnsi"/>
          <w:color w:val="000000" w:themeColor="text1"/>
        </w:rPr>
        <w:t>Those corporations will be looking to the nation-state to say, well, are you going to protect our investment in this business</w:t>
      </w:r>
      <w:r w:rsidRPr="00AD4C5F">
        <w:rPr>
          <w:rFonts w:asciiTheme="majorHAnsi" w:hAnsiTheme="majorHAnsi" w:cstheme="majorHAnsi"/>
          <w:color w:val="000000" w:themeColor="text1"/>
          <w:sz w:val="16"/>
        </w:rPr>
        <w:t xml:space="preserve">?" Professor de Zwart said. A </w:t>
      </w:r>
      <w:r w:rsidRPr="00AD4C5F">
        <w:rPr>
          <w:rFonts w:asciiTheme="majorHAnsi" w:hAnsiTheme="majorHAnsi" w:cstheme="majorHAnsi"/>
          <w:color w:val="000000" w:themeColor="text1"/>
          <w:sz w:val="16"/>
        </w:rPr>
        <w:lastRenderedPageBreak/>
        <w:t xml:space="preserve">very crowded space The US Government and American firms continue to play a dominant role in more traditional space technology development and deployment. SpaceX, for example, is a major private supplier of rockets, while the US Air Force currently coordinates international satellite traffic, providing advanced warnings about potentially dangerous space debris. Listen to the episode Are we moving away from the notion that space is for all humankind? </w:t>
      </w:r>
      <w:r w:rsidRPr="00AD4C5F">
        <w:rPr>
          <w:rFonts w:asciiTheme="majorHAnsi" w:hAnsiTheme="majorHAnsi" w:cstheme="majorHAnsi"/>
          <w:color w:val="000000" w:themeColor="text1"/>
          <w:u w:val="single"/>
        </w:rPr>
        <w:t xml:space="preserve">And </w:t>
      </w:r>
      <w:r w:rsidRPr="00AD4C5F">
        <w:rPr>
          <w:rStyle w:val="Style13ptBold"/>
          <w:rFonts w:asciiTheme="majorHAnsi" w:hAnsiTheme="majorHAnsi" w:cstheme="majorHAnsi"/>
          <w:color w:val="000000" w:themeColor="text1"/>
          <w:sz w:val="22"/>
        </w:rPr>
        <w:t xml:space="preserve">is conflict in space inevitable? </w:t>
      </w:r>
      <w:r w:rsidRPr="00AD4C5F">
        <w:rPr>
          <w:rFonts w:asciiTheme="majorHAnsi" w:hAnsiTheme="majorHAnsi" w:cstheme="majorHAnsi"/>
          <w:color w:val="000000" w:themeColor="text1"/>
          <w:u w:val="single"/>
        </w:rPr>
        <w:t xml:space="preserve">But </w:t>
      </w:r>
      <w:r w:rsidRPr="00AD4C5F">
        <w:rPr>
          <w:rStyle w:val="Style13ptBold"/>
          <w:rFonts w:asciiTheme="majorHAnsi" w:hAnsiTheme="majorHAnsi" w:cstheme="majorHAnsi"/>
          <w:color w:val="000000" w:themeColor="text1"/>
          <w:sz w:val="22"/>
        </w:rPr>
        <w:t>the number of players is rapidly increasing</w:t>
      </w:r>
      <w:r w:rsidRPr="00AD4C5F">
        <w:rPr>
          <w:rFonts w:asciiTheme="majorHAnsi" w:hAnsiTheme="majorHAnsi" w:cstheme="majorHAnsi"/>
          <w:color w:val="000000" w:themeColor="text1"/>
          <w:sz w:val="16"/>
        </w:rPr>
        <w:t xml:space="preserve">. The OECD's Space Forum says more than 80 countries now have some form of space program, mostly concentrated on rockets, satellites and satellite-related services and technology. </w:t>
      </w:r>
      <w:r w:rsidRPr="00AD4C5F">
        <w:rPr>
          <w:rStyle w:val="Style13ptBold"/>
          <w:rFonts w:asciiTheme="majorHAnsi" w:hAnsiTheme="majorHAnsi" w:cstheme="majorHAnsi"/>
          <w:color w:val="000000" w:themeColor="text1"/>
          <w:sz w:val="22"/>
        </w:rPr>
        <w:t>They estimate the global industry is</w:t>
      </w:r>
      <w:r w:rsidRPr="00AD4C5F">
        <w:rPr>
          <w:rFonts w:asciiTheme="majorHAnsi" w:hAnsiTheme="majorHAnsi" w:cstheme="majorHAnsi"/>
          <w:color w:val="000000" w:themeColor="text1"/>
          <w:sz w:val="16"/>
        </w:rPr>
        <w:t xml:space="preserve"> worth somewhere </w:t>
      </w:r>
      <w:r w:rsidRPr="00AD4C5F">
        <w:rPr>
          <w:rStyle w:val="Style13ptBold"/>
          <w:rFonts w:asciiTheme="majorHAnsi" w:hAnsiTheme="majorHAnsi" w:cstheme="majorHAnsi"/>
          <w:color w:val="000000" w:themeColor="text1"/>
          <w:sz w:val="22"/>
        </w:rPr>
        <w:t>around $US400 billion</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and growing</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 xml:space="preserve">quickly. And that figure </w:t>
      </w:r>
      <w:r w:rsidRPr="00AD4C5F">
        <w:rPr>
          <w:rStyle w:val="Style13ptBold"/>
          <w:rFonts w:asciiTheme="majorHAnsi" w:hAnsiTheme="majorHAnsi" w:cstheme="majorHAnsi"/>
          <w:color w:val="000000" w:themeColor="text1"/>
          <w:sz w:val="22"/>
        </w:rPr>
        <w:t>could skyrocket</w:t>
      </w:r>
      <w:r w:rsidRPr="00AD4C5F">
        <w:rPr>
          <w:rFonts w:asciiTheme="majorHAnsi" w:hAnsiTheme="majorHAnsi" w:cstheme="majorHAnsi"/>
          <w:color w:val="000000" w:themeColor="text1"/>
          <w:u w:val="single"/>
        </w:rPr>
        <w:t xml:space="preserve"> if, and </w:t>
      </w:r>
      <w:r w:rsidRPr="00AD4C5F">
        <w:rPr>
          <w:rStyle w:val="Style13ptBold"/>
          <w:rFonts w:asciiTheme="majorHAnsi" w:hAnsiTheme="majorHAnsi" w:cstheme="majorHAnsi"/>
          <w:color w:val="000000" w:themeColor="text1"/>
          <w:sz w:val="22"/>
        </w:rPr>
        <w:t>when, asteroid mining kicks off</w:t>
      </w:r>
      <w:r w:rsidRPr="00AD4C5F">
        <w:rPr>
          <w:rFonts w:asciiTheme="majorHAnsi" w:hAnsiTheme="majorHAnsi" w:cstheme="majorHAnsi"/>
          <w:color w:val="000000" w:themeColor="text1"/>
          <w:highlight w:val="green"/>
          <w:u w:val="single"/>
        </w:rPr>
        <w:t>.</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 xml:space="preserve">Eric Stallmer, the president of the US-based Commercial Spaceflight Federation, a consortium of 85 space-related organisations and businesses, believes that moment is fast approaching. "I think </w:t>
      </w:r>
      <w:r w:rsidRPr="00AD4C5F">
        <w:rPr>
          <w:rStyle w:val="Style13ptBold"/>
          <w:rFonts w:asciiTheme="majorHAnsi" w:hAnsiTheme="majorHAnsi" w:cstheme="majorHAnsi"/>
          <w:color w:val="000000" w:themeColor="text1"/>
          <w:sz w:val="22"/>
        </w:rPr>
        <w:t>we are looking at a five</w:t>
      </w:r>
      <w:r w:rsidRPr="00AD4C5F">
        <w:rPr>
          <w:rFonts w:asciiTheme="majorHAnsi" w:hAnsiTheme="majorHAnsi" w:cstheme="majorHAnsi"/>
          <w:color w:val="000000" w:themeColor="text1"/>
          <w:u w:val="single"/>
        </w:rPr>
        <w:t xml:space="preserve"> to 10-</w:t>
      </w:r>
      <w:r w:rsidRPr="00AD4C5F">
        <w:rPr>
          <w:rStyle w:val="Style13ptBold"/>
          <w:rFonts w:asciiTheme="majorHAnsi" w:hAnsiTheme="majorHAnsi" w:cstheme="majorHAnsi"/>
          <w:color w:val="000000" w:themeColor="text1"/>
          <w:sz w:val="22"/>
        </w:rPr>
        <w:t>year</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timetable</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for developing that technology. It makes for an exciting time," he said</w:t>
      </w:r>
    </w:p>
    <w:p w14:paraId="2CB2797B" w14:textId="77777777" w:rsidR="00E83ABE" w:rsidRPr="00AD4C5F" w:rsidRDefault="00E83ABE" w:rsidP="00E83ABE">
      <w:pPr>
        <w:pStyle w:val="Heading4"/>
        <w:rPr>
          <w:rFonts w:asciiTheme="majorHAnsi" w:hAnsiTheme="majorHAnsi" w:cstheme="majorHAnsi"/>
          <w:color w:val="000000" w:themeColor="text1"/>
        </w:rPr>
      </w:pPr>
      <w:r w:rsidRPr="00AD4C5F">
        <w:rPr>
          <w:rFonts w:asciiTheme="majorHAnsi" w:hAnsiTheme="majorHAnsi" w:cstheme="majorHAnsi"/>
          <w:color w:val="000000" w:themeColor="text1"/>
        </w:rPr>
        <w:t>Asteroid mining furthers tensions between the US, China and Russia and escalates</w:t>
      </w:r>
    </w:p>
    <w:p w14:paraId="55EB20C0" w14:textId="77777777" w:rsidR="00E83ABE" w:rsidRPr="00AD4C5F" w:rsidRDefault="00E83ABE" w:rsidP="00E83ABE">
      <w:pPr>
        <w:rPr>
          <w:rFonts w:asciiTheme="majorHAnsi" w:hAnsiTheme="majorHAnsi" w:cstheme="majorHAnsi"/>
          <w:color w:val="000000" w:themeColor="text1"/>
          <w:sz w:val="16"/>
        </w:rPr>
      </w:pPr>
      <w:r w:rsidRPr="00AD4C5F">
        <w:rPr>
          <w:rStyle w:val="Heading4Char"/>
          <w:rFonts w:asciiTheme="majorHAnsi" w:hAnsiTheme="majorHAnsi" w:cstheme="majorHAnsi"/>
        </w:rPr>
        <w:t>Jamasmie 21</w:t>
      </w:r>
      <w:r w:rsidRPr="00AD4C5F">
        <w:rPr>
          <w:rFonts w:asciiTheme="majorHAnsi" w:hAnsiTheme="majorHAnsi" w:cstheme="majorHAnsi"/>
          <w:color w:val="000000" w:themeColor="text1"/>
          <w:sz w:val="16"/>
        </w:rPr>
        <w:t xml:space="preserve"> Cecilia Jamasmie [Cecilia has covered mining for more than a decade. She is particularly interested in Corporate Social Responsibility (CSR), Diamonds and Latin America. Cecilia has been interviewed by BBC News and CBC among others and has been a guest speaker at mining conventions, including MINExpo 2016 and the World’s Copper Conference 2018. She is also member of the expert panel on Social License to Operate (SLO) at the European project MIREU (Mining and Metallurgic Regions EU). She holds a Master of Journalism from the University of British Columbia, and is based in Nova Scotia.], 2-2-2021, "Experts warn of brewing space mining war among US, China and Russia," MINING, </w:t>
      </w:r>
      <w:hyperlink r:id="rId19" w:history="1">
        <w:r w:rsidRPr="00AD4C5F">
          <w:rPr>
            <w:rFonts w:asciiTheme="majorHAnsi" w:hAnsiTheme="majorHAnsi" w:cstheme="majorHAnsi"/>
            <w:color w:val="000000" w:themeColor="text1"/>
            <w:sz w:val="16"/>
          </w:rPr>
          <w:t>https://www.mining.com/experts-warn-of-brewing-space-mining-war-among-us-china-and-russia/</w:t>
        </w:r>
      </w:hyperlink>
      <w:r w:rsidRPr="00AD4C5F">
        <w:rPr>
          <w:rFonts w:asciiTheme="majorHAnsi" w:hAnsiTheme="majorHAnsi" w:cstheme="majorHAnsi"/>
          <w:color w:val="000000" w:themeColor="text1"/>
          <w:sz w:val="16"/>
        </w:rPr>
        <w:t xml:space="preserve"> DD AG</w:t>
      </w:r>
    </w:p>
    <w:p w14:paraId="38544103" w14:textId="77777777" w:rsidR="00E83ABE" w:rsidRDefault="00E83ABE" w:rsidP="00E83ABE">
      <w:pPr>
        <w:rPr>
          <w:rStyle w:val="StyleUnderline"/>
          <w:rFonts w:asciiTheme="majorHAnsi" w:hAnsiTheme="majorHAnsi" w:cstheme="majorHAnsi"/>
        </w:rPr>
      </w:pPr>
      <w:r w:rsidRPr="00AD4C5F">
        <w:rPr>
          <w:rStyle w:val="StyleUnderline"/>
          <w:rFonts w:asciiTheme="majorHAnsi" w:hAnsiTheme="majorHAnsi" w:cstheme="majorHAnsi"/>
          <w:highlight w:val="green"/>
        </w:rPr>
        <w:t>A</w:t>
      </w:r>
      <w:r w:rsidRPr="00AD4C5F">
        <w:rPr>
          <w:rStyle w:val="StyleUnderline"/>
          <w:rFonts w:asciiTheme="majorHAnsi" w:hAnsiTheme="majorHAnsi" w:cstheme="majorHAnsi"/>
        </w:rPr>
        <w:t xml:space="preserve"> brewing </w:t>
      </w:r>
      <w:r w:rsidRPr="00AD4C5F">
        <w:rPr>
          <w:rStyle w:val="StyleUnderline"/>
          <w:rFonts w:asciiTheme="majorHAnsi" w:hAnsiTheme="majorHAnsi" w:cstheme="majorHAnsi"/>
          <w:highlight w:val="green"/>
        </w:rPr>
        <w:t xml:space="preserve">war to set a mining base </w:t>
      </w:r>
      <w:r w:rsidRPr="00AD4C5F">
        <w:rPr>
          <w:rStyle w:val="StyleUnderline"/>
          <w:rFonts w:asciiTheme="majorHAnsi" w:hAnsiTheme="majorHAnsi" w:cstheme="majorHAnsi"/>
        </w:rPr>
        <w:t xml:space="preserve">in space is likely to </w:t>
      </w:r>
      <w:r w:rsidRPr="00AD4C5F">
        <w:rPr>
          <w:rStyle w:val="StyleUnderline"/>
          <w:rFonts w:asciiTheme="majorHAnsi" w:hAnsiTheme="majorHAnsi" w:cstheme="majorHAnsi"/>
          <w:highlight w:val="green"/>
        </w:rPr>
        <w:t xml:space="preserve">see China and Russia joining </w:t>
      </w:r>
      <w:r w:rsidRPr="00AD4C5F">
        <w:rPr>
          <w:rStyle w:val="StyleUnderline"/>
          <w:rFonts w:asciiTheme="majorHAnsi" w:hAnsiTheme="majorHAnsi" w:cstheme="majorHAnsi"/>
        </w:rPr>
        <w:t xml:space="preserve">forces </w:t>
      </w:r>
      <w:r w:rsidRPr="00AD4C5F">
        <w:rPr>
          <w:rStyle w:val="StyleUnderline"/>
          <w:rFonts w:asciiTheme="majorHAnsi" w:hAnsiTheme="majorHAnsi" w:cstheme="majorHAnsi"/>
          <w:highlight w:val="green"/>
        </w:rPr>
        <w:t>to keep the US</w:t>
      </w:r>
      <w:r w:rsidRPr="00AD4C5F">
        <w:rPr>
          <w:rStyle w:val="StyleUnderline"/>
          <w:rFonts w:asciiTheme="majorHAnsi" w:hAnsiTheme="majorHAnsi" w:cstheme="majorHAnsi"/>
        </w:rPr>
        <w:t xml:space="preserve"> increasing attempts to dominate extra-terrestrial commerce </w:t>
      </w:r>
      <w:r w:rsidRPr="00AD4C5F">
        <w:rPr>
          <w:rStyle w:val="StyleUnderline"/>
          <w:rFonts w:asciiTheme="majorHAnsi" w:hAnsiTheme="majorHAnsi" w:cstheme="majorHAnsi"/>
          <w:highlight w:val="green"/>
        </w:rPr>
        <w:t>at bay</w:t>
      </w:r>
      <w:r w:rsidRPr="00AD4C5F">
        <w:rPr>
          <w:rStyle w:val="StyleUnderline"/>
          <w:rFonts w:asciiTheme="majorHAnsi" w:hAnsiTheme="majorHAnsi" w:cstheme="majorHAnsi"/>
        </w:rPr>
        <w:t xml:space="preserve">, experts warn. The </w:t>
      </w:r>
      <w:r w:rsidRPr="00AD4C5F">
        <w:rPr>
          <w:rStyle w:val="StyleUnderline"/>
          <w:rFonts w:asciiTheme="majorHAnsi" w:hAnsiTheme="majorHAnsi" w:cstheme="majorHAnsi"/>
          <w:highlight w:val="green"/>
        </w:rPr>
        <w:t>Trump</w:t>
      </w:r>
      <w:r w:rsidRPr="00AD4C5F">
        <w:rPr>
          <w:rStyle w:val="StyleUnderline"/>
          <w:rFonts w:asciiTheme="majorHAnsi" w:hAnsiTheme="majorHAnsi" w:cstheme="majorHAnsi"/>
        </w:rPr>
        <w:t xml:space="preserve"> Administration </w:t>
      </w:r>
      <w:r w:rsidRPr="00AD4C5F">
        <w:rPr>
          <w:rStyle w:val="StyleUnderline"/>
          <w:rFonts w:asciiTheme="majorHAnsi" w:hAnsiTheme="majorHAnsi" w:cstheme="majorHAnsi"/>
          <w:highlight w:val="green"/>
        </w:rPr>
        <w:t>took an active interest</w:t>
      </w:r>
      <w:r w:rsidRPr="00AD4C5F">
        <w:rPr>
          <w:rStyle w:val="StyleUnderline"/>
          <w:rFonts w:asciiTheme="majorHAnsi" w:hAnsiTheme="majorHAnsi" w:cstheme="majorHAnsi"/>
        </w:rPr>
        <w:t xml:space="preserve"> in space, announcing that America would return astronauts to the moon by 2024 and </w:t>
      </w:r>
      <w:r w:rsidRPr="00AD4C5F">
        <w:rPr>
          <w:rStyle w:val="StyleUnderline"/>
          <w:rFonts w:asciiTheme="majorHAnsi" w:hAnsiTheme="majorHAnsi" w:cstheme="majorHAnsi"/>
          <w:highlight w:val="green"/>
        </w:rPr>
        <w:t>creating the Space Force</w:t>
      </w:r>
      <w:r w:rsidRPr="00AD4C5F">
        <w:rPr>
          <w:rStyle w:val="StyleUnderline"/>
          <w:rFonts w:asciiTheme="majorHAnsi" w:hAnsiTheme="majorHAnsi" w:cstheme="majorHAnsi"/>
        </w:rPr>
        <w:t xml:space="preserve"> as the newest branch of the US military.</w:t>
      </w:r>
      <w:r w:rsidRPr="00AD4C5F">
        <w:rPr>
          <w:rStyle w:val="StyleUnderline"/>
          <w:rFonts w:asciiTheme="majorHAnsi" w:hAnsiTheme="majorHAnsi" w:cstheme="majorHAnsi"/>
          <w:highlight w:val="green"/>
        </w:rPr>
        <w:t>It</w:t>
      </w:r>
      <w:r w:rsidRPr="00AD4C5F">
        <w:rPr>
          <w:rStyle w:val="StyleUnderline"/>
          <w:rFonts w:asciiTheme="majorHAnsi" w:hAnsiTheme="majorHAnsi" w:cstheme="majorHAnsi"/>
        </w:rPr>
        <w:t xml:space="preserve"> also </w:t>
      </w:r>
      <w:r w:rsidRPr="00AD4C5F">
        <w:rPr>
          <w:rStyle w:val="StyleUnderline"/>
          <w:rFonts w:asciiTheme="majorHAnsi" w:hAnsiTheme="majorHAnsi" w:cstheme="majorHAnsi"/>
          <w:highlight w:val="green"/>
        </w:rPr>
        <w:t>proposed</w:t>
      </w:r>
      <w:r w:rsidRPr="00AD4C5F">
        <w:rPr>
          <w:rStyle w:val="StyleUnderline"/>
          <w:rFonts w:asciiTheme="majorHAnsi" w:hAnsiTheme="majorHAnsi" w:cstheme="majorHAnsi"/>
        </w:rPr>
        <w:t xml:space="preserve"> global legal </w:t>
      </w:r>
      <w:r w:rsidRPr="00AD4C5F">
        <w:rPr>
          <w:rStyle w:val="StyleUnderline"/>
          <w:rFonts w:asciiTheme="majorHAnsi" w:hAnsiTheme="majorHAnsi" w:cstheme="majorHAnsi"/>
          <w:highlight w:val="green"/>
        </w:rPr>
        <w:t>framework for mining</w:t>
      </w:r>
      <w:r w:rsidRPr="00AD4C5F">
        <w:rPr>
          <w:rStyle w:val="StyleUnderline"/>
          <w:rFonts w:asciiTheme="majorHAnsi" w:hAnsiTheme="majorHAnsi" w:cstheme="majorHAnsi"/>
        </w:rPr>
        <w:t xml:space="preserve"> on the moon, </w:t>
      </w:r>
      <w:r w:rsidRPr="00AD4C5F">
        <w:rPr>
          <w:rStyle w:val="StyleUnderline"/>
          <w:rFonts w:asciiTheme="majorHAnsi" w:hAnsiTheme="majorHAnsi" w:cstheme="majorHAnsi"/>
          <w:highlight w:val="green"/>
        </w:rPr>
        <w:t>called the Artemis Accords, encouraging citizens to mine</w:t>
      </w:r>
      <w:r w:rsidRPr="00AD4C5F">
        <w:rPr>
          <w:rStyle w:val="StyleUnderline"/>
          <w:rFonts w:asciiTheme="majorHAnsi" w:hAnsiTheme="majorHAnsi" w:cstheme="majorHAnsi"/>
        </w:rPr>
        <w:t xml:space="preserve"> the Earth’s natural satellite and other celestial bodies with commercial purposes. The directive classified outer space as a “legally and physically unique domain of human activity” instead of a “global commons,” paving the way for mining the moon </w:t>
      </w:r>
      <w:r w:rsidRPr="00AD4C5F">
        <w:rPr>
          <w:rStyle w:val="StyleUnderline"/>
          <w:rFonts w:asciiTheme="majorHAnsi" w:hAnsiTheme="majorHAnsi" w:cstheme="majorHAnsi"/>
          <w:highlight w:val="green"/>
        </w:rPr>
        <w:t>without any sort of international treaty</w:t>
      </w:r>
      <w:r w:rsidRPr="00AD4C5F">
        <w:rPr>
          <w:rStyle w:val="StyleUnderline"/>
          <w:rFonts w:asciiTheme="majorHAnsi" w:hAnsiTheme="majorHAnsi" w:cstheme="majorHAnsi"/>
        </w:rPr>
        <w:t xml:space="preserve">. Spearheaded by the US National Aeronautics and Space Administration (NASA), the Artemis Accords were signed in October by Australia, Canada, England, Japan, Luxembourg, Italy and the United Emirates “Unfortunately, the </w:t>
      </w:r>
      <w:r w:rsidRPr="00AD4C5F">
        <w:rPr>
          <w:rStyle w:val="StyleUnderline"/>
          <w:rFonts w:asciiTheme="majorHAnsi" w:hAnsiTheme="majorHAnsi" w:cstheme="majorHAnsi"/>
          <w:highlight w:val="green"/>
        </w:rPr>
        <w:t>Trump</w:t>
      </w:r>
      <w:r w:rsidRPr="00AD4C5F">
        <w:rPr>
          <w:rStyle w:val="StyleUnderline"/>
          <w:rFonts w:asciiTheme="majorHAnsi" w:hAnsiTheme="majorHAnsi" w:cstheme="majorHAnsi"/>
        </w:rPr>
        <w:t xml:space="preserve"> Administration </w:t>
      </w:r>
      <w:r w:rsidRPr="00AD4C5F">
        <w:rPr>
          <w:rStyle w:val="StyleUnderline"/>
          <w:rFonts w:asciiTheme="majorHAnsi" w:hAnsiTheme="majorHAnsi" w:cstheme="majorHAnsi"/>
          <w:highlight w:val="green"/>
        </w:rPr>
        <w:t>exacerbated a</w:t>
      </w:r>
      <w:r w:rsidRPr="00AD4C5F">
        <w:rPr>
          <w:rStyle w:val="StyleUnderline"/>
          <w:rFonts w:asciiTheme="majorHAnsi" w:hAnsiTheme="majorHAnsi" w:cstheme="majorHAnsi"/>
        </w:rPr>
        <w:t xml:space="preserve"> national security </w:t>
      </w:r>
      <w:r w:rsidRPr="00AD4C5F">
        <w:rPr>
          <w:rStyle w:val="StyleUnderline"/>
          <w:rFonts w:asciiTheme="majorHAnsi" w:hAnsiTheme="majorHAnsi" w:cstheme="majorHAnsi"/>
          <w:highlight w:val="green"/>
        </w:rPr>
        <w:t>threat and risked the economic opportunity</w:t>
      </w:r>
      <w:r w:rsidRPr="00AD4C5F">
        <w:rPr>
          <w:rStyle w:val="StyleUnderline"/>
          <w:rFonts w:asciiTheme="majorHAnsi" w:hAnsiTheme="majorHAnsi" w:cstheme="majorHAnsi"/>
        </w:rPr>
        <w:t xml:space="preserve"> it hoped to secure in outer space by failing to engage Russia or China as potential partners,” says Elya Taichman, former legislative director for then-Republican Michelle Lujan Grisham. “Instead, </w:t>
      </w:r>
      <w:r w:rsidRPr="00AD4C5F">
        <w:rPr>
          <w:rStyle w:val="StyleUnderline"/>
          <w:rFonts w:asciiTheme="majorHAnsi" w:hAnsiTheme="majorHAnsi" w:cstheme="majorHAnsi"/>
          <w:highlight w:val="green"/>
        </w:rPr>
        <w:t>the</w:t>
      </w:r>
      <w:r w:rsidRPr="00AD4C5F">
        <w:rPr>
          <w:rStyle w:val="StyleUnderline"/>
          <w:rFonts w:asciiTheme="majorHAnsi" w:hAnsiTheme="majorHAnsi" w:cstheme="majorHAnsi"/>
        </w:rPr>
        <w:t xml:space="preserve"> Artemis </w:t>
      </w:r>
      <w:r w:rsidRPr="00AD4C5F">
        <w:rPr>
          <w:rStyle w:val="StyleUnderline"/>
          <w:rFonts w:asciiTheme="majorHAnsi" w:hAnsiTheme="majorHAnsi" w:cstheme="majorHAnsi"/>
          <w:highlight w:val="green"/>
        </w:rPr>
        <w:t>Accords have driven China and Russia toward increased cooperation in space</w:t>
      </w:r>
      <w:r w:rsidRPr="00AD4C5F">
        <w:rPr>
          <w:rStyle w:val="StyleUnderline"/>
          <w:rFonts w:asciiTheme="majorHAnsi" w:hAnsiTheme="majorHAnsi" w:cstheme="majorHAnsi"/>
        </w:rPr>
        <w:t xml:space="preserve"> out of fear and necessity,” he writes.Russia’s space agency Roscosmos was the first to speak up, likening the policy to colonialism. “There have already </w:t>
      </w:r>
      <w:r w:rsidRPr="00AD4C5F">
        <w:rPr>
          <w:rStyle w:val="StyleUnderline"/>
          <w:rFonts w:asciiTheme="majorHAnsi" w:hAnsiTheme="majorHAnsi" w:cstheme="majorHAnsi"/>
          <w:highlight w:val="green"/>
        </w:rPr>
        <w:t>been examples</w:t>
      </w:r>
      <w:r w:rsidRPr="00AD4C5F">
        <w:rPr>
          <w:rStyle w:val="StyleUnderline"/>
          <w:rFonts w:asciiTheme="majorHAnsi" w:hAnsiTheme="majorHAnsi" w:cstheme="majorHAnsi"/>
        </w:rPr>
        <w:t xml:space="preserve"> in history </w:t>
      </w:r>
      <w:r w:rsidRPr="00AD4C5F">
        <w:rPr>
          <w:rStyle w:val="StyleUnderline"/>
          <w:rFonts w:asciiTheme="majorHAnsi" w:hAnsiTheme="majorHAnsi" w:cstheme="majorHAnsi"/>
          <w:highlight w:val="green"/>
        </w:rPr>
        <w:t>when one country decided to start seizing territories</w:t>
      </w:r>
      <w:r w:rsidRPr="00AD4C5F">
        <w:rPr>
          <w:rStyle w:val="StyleUnderline"/>
          <w:rFonts w:asciiTheme="majorHAnsi" w:hAnsiTheme="majorHAnsi" w:cstheme="majorHAnsi"/>
        </w:rPr>
        <w:t xml:space="preserve"> in its interest — everyone remembers what came of it,” Roscosmos’ deputy general director for international cooperation, Sergey Saveliev, said at the time.China, which made history in 2019 by becoming the first country to land a probe on the far side of the Moon, chose a different approach. Since the Artemis Accords were first announced, </w:t>
      </w:r>
      <w:r w:rsidRPr="00AD4C5F">
        <w:rPr>
          <w:rStyle w:val="StyleUnderline"/>
          <w:rFonts w:asciiTheme="majorHAnsi" w:hAnsiTheme="majorHAnsi" w:cstheme="majorHAnsi"/>
          <w:highlight w:val="green"/>
        </w:rPr>
        <w:t>Beijing has approached Russia to</w:t>
      </w:r>
      <w:r w:rsidRPr="00AD4C5F">
        <w:rPr>
          <w:rStyle w:val="StyleUnderline"/>
          <w:rFonts w:asciiTheme="majorHAnsi" w:hAnsiTheme="majorHAnsi" w:cstheme="majorHAnsi"/>
        </w:rPr>
        <w:t xml:space="preserve"> jointly </w:t>
      </w:r>
      <w:r w:rsidRPr="00AD4C5F">
        <w:rPr>
          <w:rStyle w:val="StyleUnderline"/>
          <w:rFonts w:asciiTheme="majorHAnsi" w:hAnsiTheme="majorHAnsi" w:cstheme="majorHAnsi"/>
          <w:highlight w:val="green"/>
        </w:rPr>
        <w:t>build a</w:t>
      </w:r>
      <w:r w:rsidRPr="00AD4C5F">
        <w:rPr>
          <w:rStyle w:val="StyleUnderline"/>
          <w:rFonts w:asciiTheme="majorHAnsi" w:hAnsiTheme="majorHAnsi" w:cstheme="majorHAnsi"/>
        </w:rPr>
        <w:t xml:space="preserve"> lunar research </w:t>
      </w:r>
      <w:r w:rsidRPr="00AD4C5F">
        <w:rPr>
          <w:rStyle w:val="StyleUnderline"/>
          <w:rFonts w:asciiTheme="majorHAnsi" w:hAnsiTheme="majorHAnsi" w:cstheme="majorHAnsi"/>
          <w:highlight w:val="green"/>
        </w:rPr>
        <w:t>base</w:t>
      </w:r>
      <w:r w:rsidRPr="00AD4C5F">
        <w:rPr>
          <w:rStyle w:val="StyleUnderline"/>
          <w:rFonts w:asciiTheme="majorHAnsi" w:hAnsiTheme="majorHAnsi" w:cstheme="majorHAnsi"/>
        </w:rPr>
        <w:t>. President Xi Jinping has also he made sure China planted its flag on the Moon, which happened in December 2020, more than 50 years after the US reached the lunar surface.</w:t>
      </w:r>
    </w:p>
    <w:p w14:paraId="21311FFA" w14:textId="77777777" w:rsidR="00E83ABE" w:rsidRPr="00AD4C5F" w:rsidRDefault="00E83ABE" w:rsidP="00E83ABE">
      <w:pPr>
        <w:pStyle w:val="Heading4"/>
        <w:rPr>
          <w:rFonts w:asciiTheme="majorHAnsi" w:hAnsiTheme="majorHAnsi" w:cstheme="majorHAnsi"/>
          <w:color w:val="000000" w:themeColor="text1"/>
        </w:rPr>
      </w:pPr>
      <w:r w:rsidRPr="00AD4C5F">
        <w:rPr>
          <w:rFonts w:asciiTheme="majorHAnsi" w:hAnsiTheme="majorHAnsi" w:cstheme="majorHAnsi"/>
          <w:color w:val="000000" w:themeColor="text1"/>
        </w:rPr>
        <w:lastRenderedPageBreak/>
        <w:t>Space wars go nuclear</w:t>
      </w:r>
    </w:p>
    <w:p w14:paraId="74A47263" w14:textId="77777777" w:rsidR="00E83ABE" w:rsidRPr="00AD4C5F" w:rsidRDefault="00E83ABE" w:rsidP="00E83ABE">
      <w:pPr>
        <w:rPr>
          <w:rFonts w:asciiTheme="majorHAnsi" w:hAnsiTheme="majorHAnsi" w:cstheme="majorHAnsi"/>
          <w:color w:val="000000" w:themeColor="text1"/>
        </w:rPr>
      </w:pPr>
      <w:r w:rsidRPr="00AD4C5F">
        <w:rPr>
          <w:rStyle w:val="Heading4Char"/>
          <w:rFonts w:asciiTheme="majorHAnsi" w:hAnsiTheme="majorHAnsi" w:cstheme="majorHAnsi"/>
        </w:rPr>
        <w:t>Grego 18</w:t>
      </w:r>
      <w:r w:rsidRPr="00AD4C5F">
        <w:rPr>
          <w:rFonts w:asciiTheme="majorHAnsi" w:hAnsiTheme="majorHAnsi" w:cstheme="majorHAnsi"/>
          <w:color w:val="000000" w:themeColor="text1"/>
        </w:rPr>
        <w:t xml:space="preserve"> – Laura, Senior Scientist in the Global Security Program at the Union of Concerned Scientists, Postdoctoral Researcher at the Harvard-Smithsonian Center for Astrophysics, PhD in Experimental Physics at the California Institute of Technology, Space and Crisis Stability, Union of Concerned Scientists, 3-19-18, </w:t>
      </w:r>
      <w:hyperlink r:id="rId20" w:history="1">
        <w:r w:rsidRPr="00AD4C5F">
          <w:rPr>
            <w:rFonts w:asciiTheme="majorHAnsi" w:hAnsiTheme="majorHAnsi" w:cstheme="majorHAnsi"/>
            <w:color w:val="000000" w:themeColor="text1"/>
          </w:rPr>
          <w:t>https://www.law.upenn.edu/live/files/7804-grego-space-and-crisis-stabilitypdf</w:t>
        </w:r>
      </w:hyperlink>
    </w:p>
    <w:p w14:paraId="63C5457C" w14:textId="77777777" w:rsidR="00E83ABE" w:rsidRPr="00AD4C5F" w:rsidRDefault="00E83ABE" w:rsidP="00E83ABE">
      <w:pPr>
        <w:rPr>
          <w:rFonts w:asciiTheme="majorHAnsi" w:hAnsiTheme="majorHAnsi" w:cstheme="majorHAnsi"/>
          <w:color w:val="000000" w:themeColor="text1"/>
          <w:sz w:val="16"/>
        </w:rPr>
      </w:pPr>
      <w:r w:rsidRPr="00AD4C5F">
        <w:rPr>
          <w:rFonts w:asciiTheme="majorHAnsi" w:hAnsiTheme="majorHAnsi" w:cstheme="majorHAnsi"/>
          <w:color w:val="000000" w:themeColor="text1"/>
          <w:sz w:val="16"/>
        </w:rPr>
        <w:t xml:space="preserve">Why </w:t>
      </w:r>
      <w:r w:rsidRPr="00AD4C5F">
        <w:rPr>
          <w:rStyle w:val="StyleUnderline"/>
          <w:rFonts w:asciiTheme="majorHAnsi" w:hAnsiTheme="majorHAnsi" w:cstheme="majorHAnsi"/>
          <w:color w:val="000000" w:themeColor="text1"/>
          <w:highlight w:val="green"/>
        </w:rPr>
        <w:t xml:space="preserve">space is a </w:t>
      </w:r>
      <w:r w:rsidRPr="00AD4C5F">
        <w:rPr>
          <w:rStyle w:val="StyleUnderline"/>
          <w:rFonts w:asciiTheme="majorHAnsi" w:hAnsiTheme="majorHAnsi" w:cstheme="majorHAnsi"/>
          <w:color w:val="000000" w:themeColor="text1"/>
        </w:rPr>
        <w:t xml:space="preserve">particular </w:t>
      </w:r>
      <w:r w:rsidRPr="00AD4C5F">
        <w:rPr>
          <w:rStyle w:val="StyleUnderline"/>
          <w:rFonts w:asciiTheme="majorHAnsi" w:hAnsiTheme="majorHAnsi" w:cstheme="majorHAnsi"/>
          <w:color w:val="000000" w:themeColor="text1"/>
          <w:highlight w:val="green"/>
        </w:rPr>
        <w:t>problem for crisis stability</w:t>
      </w:r>
      <w:r w:rsidRPr="00AD4C5F">
        <w:rPr>
          <w:rFonts w:asciiTheme="majorHAnsi" w:hAnsiTheme="majorHAnsi" w:cstheme="majorHAnsi"/>
          <w:color w:val="000000" w:themeColor="text1"/>
          <w:sz w:val="16"/>
        </w:rPr>
        <w:t xml:space="preserve"> For a number of reasons, space poses particular challenges in preventing a crisis from starting or from being managed well. Some of these are to do with the physical nature of space, such as the short timelines and difficulty of attribution inherent in space operations. Some are due to the way space is used, such as the entanglement of strategic and tactical missions and the prevalence of dual-use technologies. Some are due to the history of space, such the absence of a shared understanding of appropriate behaviors and consequences, and a dearth of stabilizing personal and institutional relationships. While some of these have terrestrial equivalents, taken together, they present a special challenge. The vulnerability of satellites </w:t>
      </w:r>
      <w:r w:rsidRPr="00AD4C5F">
        <w:rPr>
          <w:rStyle w:val="StyleUnderline"/>
          <w:rFonts w:asciiTheme="majorHAnsi" w:hAnsiTheme="majorHAnsi" w:cstheme="majorHAnsi"/>
        </w:rPr>
        <w:t xml:space="preserve">and first strike incentives Satellites are inherently fragile and difficult to protect; in the language of strategic planners, </w:t>
      </w:r>
      <w:r w:rsidRPr="00AD4C5F">
        <w:rPr>
          <w:rStyle w:val="StyleUnderline"/>
          <w:rFonts w:asciiTheme="majorHAnsi" w:hAnsiTheme="majorHAnsi" w:cstheme="majorHAnsi"/>
          <w:highlight w:val="green"/>
        </w:rPr>
        <w:t>space is</w:t>
      </w:r>
      <w:r w:rsidRPr="00AD4C5F">
        <w:rPr>
          <w:rStyle w:val="StyleUnderline"/>
          <w:rFonts w:asciiTheme="majorHAnsi" w:hAnsiTheme="majorHAnsi" w:cstheme="majorHAnsi"/>
        </w:rPr>
        <w:t xml:space="preserve"> an </w:t>
      </w:r>
      <w:r w:rsidRPr="00AD4C5F">
        <w:rPr>
          <w:rStyle w:val="StyleUnderline"/>
          <w:rFonts w:asciiTheme="majorHAnsi" w:hAnsiTheme="majorHAnsi" w:cstheme="majorHAnsi"/>
          <w:highlight w:val="green"/>
        </w:rPr>
        <w:t>“offense-dominant”</w:t>
      </w:r>
      <w:r w:rsidRPr="00AD4C5F">
        <w:rPr>
          <w:rStyle w:val="StyleUnderline"/>
          <w:rFonts w:asciiTheme="majorHAnsi" w:hAnsiTheme="majorHAnsi" w:cstheme="majorHAnsi"/>
        </w:rPr>
        <w:t xml:space="preserve"> regime. </w:t>
      </w:r>
      <w:r w:rsidRPr="00AD4C5F">
        <w:rPr>
          <w:rStyle w:val="StyleUnderline"/>
          <w:rFonts w:asciiTheme="majorHAnsi" w:hAnsiTheme="majorHAnsi" w:cstheme="majorHAnsi"/>
          <w:highlight w:val="green"/>
        </w:rPr>
        <w:t>This can lead to</w:t>
      </w:r>
      <w:r w:rsidRPr="00AD4C5F">
        <w:rPr>
          <w:rStyle w:val="StyleUnderline"/>
          <w:rFonts w:asciiTheme="majorHAnsi" w:hAnsiTheme="majorHAnsi" w:cstheme="majorHAnsi"/>
        </w:rPr>
        <w:t xml:space="preserve"> a number of </w:t>
      </w:r>
      <w:r w:rsidRPr="00AD4C5F">
        <w:rPr>
          <w:rStyle w:val="StyleUnderline"/>
          <w:rFonts w:asciiTheme="majorHAnsi" w:hAnsiTheme="majorHAnsi" w:cstheme="majorHAnsi"/>
          <w:highlight w:val="green"/>
        </w:rPr>
        <w:t>pressures to strike</w:t>
      </w:r>
      <w:r w:rsidRPr="00AD4C5F">
        <w:rPr>
          <w:rStyle w:val="StyleUnderline"/>
          <w:rFonts w:asciiTheme="majorHAnsi" w:hAnsiTheme="majorHAnsi" w:cstheme="majorHAnsi"/>
        </w:rPr>
        <w:t xml:space="preserve"> </w:t>
      </w:r>
      <w:r w:rsidRPr="00AD4C5F">
        <w:rPr>
          <w:rStyle w:val="StyleUnderline"/>
          <w:rFonts w:asciiTheme="majorHAnsi" w:hAnsiTheme="majorHAnsi" w:cstheme="majorHAnsi"/>
          <w:highlight w:val="green"/>
        </w:rPr>
        <w:t>first</w:t>
      </w:r>
      <w:r w:rsidRPr="00AD4C5F">
        <w:rPr>
          <w:rStyle w:val="StyleUnderline"/>
          <w:rFonts w:asciiTheme="majorHAnsi" w:hAnsiTheme="majorHAnsi" w:cstheme="majorHAnsi"/>
        </w:rPr>
        <w:t xml:space="preserve"> that don‘t exist for other, better-protected domains. Satellites travel on predictable orbits, and many pass repeatedly over all of the earth‘s nations. Low-earth orbiting satellites are reachable by missiles much less capable than those needed to launch satellites into orbit, as well as by directed energy which can interfere with sensors or with communications channels. Because launch mass is at a premium, satellite armor is impractical. Maneuvers on orbit need costly amounts of</w:t>
      </w:r>
      <w:r w:rsidRPr="00AD4C5F">
        <w:rPr>
          <w:rFonts w:asciiTheme="majorHAnsi" w:hAnsiTheme="majorHAnsi" w:cstheme="majorHAnsi"/>
          <w:color w:val="000000" w:themeColor="text1"/>
          <w:sz w:val="16"/>
        </w:rPr>
        <w:t xml:space="preserve"> fuel, which has to be brought along on launch, limiting satellites‘ ability to move away from threats. And so, these very valuable satellites are also inherently vulnerable and may present as attractive targets. Thus, </w:t>
      </w:r>
      <w:r w:rsidRPr="00AD4C5F">
        <w:rPr>
          <w:rStyle w:val="Style13ptBold"/>
          <w:rFonts w:asciiTheme="majorHAnsi" w:hAnsiTheme="majorHAnsi" w:cstheme="majorHAnsi"/>
          <w:color w:val="000000" w:themeColor="text1"/>
          <w:sz w:val="22"/>
        </w:rPr>
        <w:t>an actor with substantial dependence on space has an incentive to strike first if hostilities look probable</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to ensure</w:t>
      </w:r>
      <w:r w:rsidRPr="00AD4C5F">
        <w:rPr>
          <w:rFonts w:asciiTheme="majorHAnsi" w:hAnsiTheme="majorHAnsi" w:cstheme="majorHAnsi"/>
          <w:color w:val="000000" w:themeColor="text1"/>
          <w:u w:val="single"/>
        </w:rPr>
        <w:t xml:space="preserve"> these </w:t>
      </w:r>
      <w:r w:rsidRPr="00AD4C5F">
        <w:rPr>
          <w:rStyle w:val="Style13ptBold"/>
          <w:rFonts w:asciiTheme="majorHAnsi" w:hAnsiTheme="majorHAnsi" w:cstheme="majorHAnsi"/>
          <w:color w:val="000000" w:themeColor="text1"/>
          <w:sz w:val="22"/>
        </w:rPr>
        <w:t>valuable assets are not lost</w:t>
      </w:r>
      <w:r w:rsidRPr="00AD4C5F">
        <w:rPr>
          <w:rFonts w:asciiTheme="majorHAnsi" w:hAnsiTheme="majorHAnsi" w:cstheme="majorHAnsi"/>
          <w:color w:val="000000" w:themeColor="text1"/>
          <w:u w:val="single"/>
        </w:rPr>
        <w:t xml:space="preserve">. </w:t>
      </w:r>
      <w:r w:rsidRPr="00AD4C5F">
        <w:rPr>
          <w:rStyle w:val="StyleUnderline"/>
          <w:rFonts w:asciiTheme="majorHAnsi" w:hAnsiTheme="majorHAnsi" w:cstheme="majorHAnsi"/>
          <w:color w:val="000000" w:themeColor="text1"/>
          <w:highlight w:val="green"/>
        </w:rPr>
        <w:t>Even if</w:t>
      </w:r>
      <w:r w:rsidRPr="00AD4C5F">
        <w:rPr>
          <w:rFonts w:asciiTheme="majorHAnsi" w:hAnsiTheme="majorHAnsi" w:cstheme="majorHAnsi"/>
          <w:color w:val="000000" w:themeColor="text1"/>
          <w:u w:val="single"/>
        </w:rPr>
        <w:t xml:space="preserve"> both (or </w:t>
      </w:r>
      <w:r w:rsidRPr="00AD4C5F">
        <w:rPr>
          <w:rStyle w:val="Style13ptBold"/>
          <w:rFonts w:asciiTheme="majorHAnsi" w:hAnsiTheme="majorHAnsi" w:cstheme="majorHAnsi"/>
          <w:color w:val="000000" w:themeColor="text1"/>
          <w:sz w:val="22"/>
          <w:highlight w:val="green"/>
        </w:rPr>
        <w:t>all</w:t>
      </w:r>
      <w:r w:rsidRPr="00AD4C5F">
        <w:rPr>
          <w:rFonts w:asciiTheme="majorHAnsi" w:hAnsiTheme="majorHAnsi" w:cstheme="majorHAnsi"/>
          <w:color w:val="000000" w:themeColor="text1"/>
          <w:highlight w:val="green"/>
          <w:u w:val="single"/>
        </w:rPr>
        <w:t xml:space="preserve">) </w:t>
      </w:r>
      <w:r w:rsidRPr="00AD4C5F">
        <w:rPr>
          <w:rStyle w:val="Style13ptBold"/>
          <w:rFonts w:asciiTheme="majorHAnsi" w:hAnsiTheme="majorHAnsi" w:cstheme="majorHAnsi"/>
          <w:color w:val="000000" w:themeColor="text1"/>
          <w:sz w:val="22"/>
          <w:highlight w:val="green"/>
        </w:rPr>
        <w:t>sides</w:t>
      </w:r>
      <w:r w:rsidRPr="00AD4C5F">
        <w:rPr>
          <w:rFonts w:asciiTheme="majorHAnsi" w:hAnsiTheme="majorHAnsi" w:cstheme="majorHAnsi"/>
          <w:color w:val="000000" w:themeColor="text1"/>
          <w:u w:val="single"/>
        </w:rPr>
        <w:t xml:space="preserve"> in a conflict </w:t>
      </w:r>
      <w:r w:rsidRPr="00AD4C5F">
        <w:rPr>
          <w:rStyle w:val="Style13ptBold"/>
          <w:rFonts w:asciiTheme="majorHAnsi" w:hAnsiTheme="majorHAnsi" w:cstheme="majorHAnsi"/>
          <w:color w:val="000000" w:themeColor="text1"/>
          <w:sz w:val="22"/>
          <w:highlight w:val="green"/>
        </w:rPr>
        <w:t>prefer not to engage in war</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 xml:space="preserve">this weakness may provide an incentive to approach it closely anyway. A RAND Corporation monograph commissioned by the Air Force15 described the issue this way: First-strike stability is a concept that Glenn Kent and David Thaler developed in 1989 to examine the structural dynamics of mutual deterrence between two or more nuclear states.16 It is similar to crisis stability, which Charles Glaser described as ―a measure of the countries‘ incentives not to preempt in a crisis, that is, not to attack first in order to beat the attack of the enemy,‖17 except that it does not delve into the psychological factors present in specific crises. Rather, first strike stability focuses on each side‘s force posture and the balance of capabilities and vulnerabilities that could make a crisis unstable should a confrontation occur. For example, in the case of the United States, the fact that conventional weapons are so heavily dependent on vulnerable satellites may create incentives for the US to strike first terrestrially in the lead up to a confrontation, before its space-derived advantages are eroded by anti-satellite attacks.18 Indeed, </w:t>
      </w:r>
      <w:r w:rsidRPr="00AD4C5F">
        <w:rPr>
          <w:rStyle w:val="Style13ptBold"/>
          <w:rFonts w:asciiTheme="majorHAnsi" w:hAnsiTheme="majorHAnsi" w:cstheme="majorHAnsi"/>
          <w:color w:val="000000" w:themeColor="text1"/>
          <w:sz w:val="22"/>
          <w:highlight w:val="green"/>
        </w:rPr>
        <w:t xml:space="preserve">any actor </w:t>
      </w:r>
      <w:r w:rsidRPr="00AD4C5F">
        <w:rPr>
          <w:rStyle w:val="Style13ptBold"/>
          <w:rFonts w:asciiTheme="majorHAnsi" w:hAnsiTheme="majorHAnsi" w:cstheme="majorHAnsi"/>
          <w:color w:val="000000" w:themeColor="text1"/>
          <w:sz w:val="22"/>
        </w:rPr>
        <w:t>for which</w:t>
      </w:r>
      <w:r w:rsidRPr="00AD4C5F">
        <w:rPr>
          <w:rFonts w:asciiTheme="majorHAnsi" w:hAnsiTheme="majorHAnsi" w:cstheme="majorHAnsi"/>
          <w:color w:val="000000" w:themeColor="text1"/>
          <w:u w:val="single"/>
        </w:rPr>
        <w:t xml:space="preserve"> satellites or </w:t>
      </w:r>
      <w:r w:rsidRPr="00AD4C5F">
        <w:rPr>
          <w:rStyle w:val="Style13ptBold"/>
          <w:rFonts w:asciiTheme="majorHAnsi" w:hAnsiTheme="majorHAnsi" w:cstheme="majorHAnsi"/>
          <w:color w:val="000000" w:themeColor="text1"/>
          <w:sz w:val="22"/>
        </w:rPr>
        <w:t>space-based weapons are an important part of its military posture</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whether for support missions or on-orbit weapons</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highlight w:val="green"/>
        </w:rPr>
        <w:t xml:space="preserve">will feel </w:t>
      </w:r>
      <w:r w:rsidRPr="00AD4C5F">
        <w:rPr>
          <w:rStyle w:val="StyleUnderline"/>
          <w:rFonts w:asciiTheme="majorHAnsi" w:hAnsiTheme="majorHAnsi" w:cstheme="majorHAnsi"/>
          <w:color w:val="000000" w:themeColor="text1"/>
          <w:highlight w:val="green"/>
        </w:rPr>
        <w:t>“use it or lose it”</w:t>
      </w:r>
      <w:r w:rsidRPr="00AD4C5F">
        <w:rPr>
          <w:rStyle w:val="Style13ptBold"/>
          <w:rFonts w:asciiTheme="majorHAnsi" w:hAnsiTheme="majorHAnsi" w:cstheme="majorHAnsi"/>
          <w:color w:val="000000" w:themeColor="text1"/>
          <w:sz w:val="22"/>
          <w:highlight w:val="green"/>
        </w:rPr>
        <w:t xml:space="preserve"> pressure</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 xml:space="preserve">because of the inherent vulnerability of satellites. Short timelines and difficulty of attribution The </w:t>
      </w:r>
      <w:r w:rsidRPr="00AD4C5F">
        <w:rPr>
          <w:rStyle w:val="StyleUnderline"/>
          <w:rFonts w:asciiTheme="majorHAnsi" w:hAnsiTheme="majorHAnsi" w:cstheme="majorHAnsi"/>
          <w:color w:val="000000" w:themeColor="text1"/>
        </w:rPr>
        <w:t>compressed timelines</w:t>
      </w:r>
      <w:r w:rsidRPr="00AD4C5F">
        <w:rPr>
          <w:rFonts w:asciiTheme="majorHAnsi" w:hAnsiTheme="majorHAnsi" w:cstheme="majorHAnsi"/>
          <w:color w:val="000000" w:themeColor="text1"/>
          <w:sz w:val="16"/>
        </w:rPr>
        <w:t xml:space="preserve"> characteristic </w:t>
      </w:r>
      <w:r w:rsidRPr="00AD4C5F">
        <w:rPr>
          <w:rStyle w:val="Style13ptBold"/>
          <w:rFonts w:asciiTheme="majorHAnsi" w:hAnsiTheme="majorHAnsi" w:cstheme="majorHAnsi"/>
          <w:color w:val="000000" w:themeColor="text1"/>
          <w:sz w:val="22"/>
        </w:rPr>
        <w:t>of crises</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combine with these</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“use it or lose it” pressures to shrink timelines</w:t>
      </w:r>
      <w:r w:rsidRPr="00AD4C5F">
        <w:rPr>
          <w:rFonts w:asciiTheme="majorHAnsi" w:hAnsiTheme="majorHAnsi" w:cstheme="majorHAnsi"/>
          <w:color w:val="000000" w:themeColor="text1"/>
          <w:u w:val="single"/>
        </w:rPr>
        <w:t xml:space="preserve">. This dynamic </w:t>
      </w:r>
      <w:r w:rsidRPr="00AD4C5F">
        <w:rPr>
          <w:rStyle w:val="Style13ptBold"/>
          <w:rFonts w:asciiTheme="majorHAnsi" w:hAnsiTheme="majorHAnsi" w:cstheme="majorHAnsi"/>
          <w:color w:val="000000" w:themeColor="text1"/>
          <w:sz w:val="22"/>
        </w:rPr>
        <w:t>couples dangerously with</w:t>
      </w:r>
      <w:r w:rsidRPr="00AD4C5F">
        <w:rPr>
          <w:rFonts w:asciiTheme="majorHAnsi" w:hAnsiTheme="majorHAnsi" w:cstheme="majorHAnsi"/>
          <w:color w:val="000000" w:themeColor="text1"/>
          <w:u w:val="single"/>
        </w:rPr>
        <w:t xml:space="preserve"> the </w:t>
      </w:r>
      <w:r w:rsidRPr="00AD4C5F">
        <w:rPr>
          <w:rStyle w:val="Style13ptBold"/>
          <w:rFonts w:asciiTheme="majorHAnsi" w:hAnsiTheme="majorHAnsi" w:cstheme="majorHAnsi"/>
          <w:color w:val="000000" w:themeColor="text1"/>
          <w:sz w:val="22"/>
        </w:rPr>
        <w:t>inherent difficulty of determining the causes of satellite degradation</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whether malicious or from natural causes, in a timely way</w:t>
      </w:r>
      <w:r w:rsidRPr="00AD4C5F">
        <w:rPr>
          <w:rFonts w:asciiTheme="majorHAnsi" w:hAnsiTheme="majorHAnsi" w:cstheme="majorHAnsi"/>
          <w:color w:val="000000" w:themeColor="text1"/>
          <w:u w:val="single"/>
        </w:rPr>
        <w:t>.</w:t>
      </w:r>
      <w:r w:rsidRPr="00AD4C5F">
        <w:rPr>
          <w:rFonts w:asciiTheme="majorHAnsi" w:hAnsiTheme="majorHAnsi" w:cstheme="majorHAnsi"/>
          <w:color w:val="000000" w:themeColor="text1"/>
          <w:sz w:val="16"/>
        </w:rPr>
        <w:t xml:space="preserve"> Space is a difficult environment in which to operate. Satellites orbit amidst increasing amounts of debris. A collision with a debris object the size of a marble could be catastrophic for a satellite, but objects of that size cannot be reliably tracked. So a failure due to a collision with a small piece of untracked debris may be left open to other interpretations. Satellite electronics are also subject to high levels of damaging radiation. Because of their remoteness, satellites as a rule cannot be repaired or maintained. While on-board diagnostics and space surveillance can help the user understand what went wrong, it is difficult to have a complete picture on short timescales. Satellite failure on-orbit is a regular occurrence19 (indeed, many satellites are kept in service long past their intended lifetimes). In the past, when fewer actors had access to satellite-disrupting technologies, satellite failures were usually ascribed to “natural” causes. But increasingly, even during times of peace operators may assume malicious intent. More to the point, in a crisis when the costs of inaction may be perceived to be costly, there is an incentive to choose the worst-case interpretation of events even if the information is incomplete or inconclusive. Entanglement of strategic and tactical missions During the Cold War, nuclear and conventional arms were well separated, and escalation pathways were relatively clear. While space-based assets performed critical strategic missions, including early warning of ballistic missile launch and secure communications in a crisis, </w:t>
      </w:r>
      <w:r w:rsidRPr="00AD4C5F">
        <w:rPr>
          <w:rFonts w:asciiTheme="majorHAnsi" w:hAnsiTheme="majorHAnsi" w:cstheme="majorHAnsi"/>
          <w:color w:val="000000" w:themeColor="text1"/>
          <w:sz w:val="16"/>
        </w:rPr>
        <w:lastRenderedPageBreak/>
        <w:t xml:space="preserve">there </w:t>
      </w:r>
      <w:r w:rsidRPr="00AD4C5F">
        <w:rPr>
          <w:rStyle w:val="StyleUnderline"/>
          <w:rFonts w:asciiTheme="majorHAnsi" w:hAnsiTheme="majorHAnsi" w:cstheme="majorHAnsi"/>
        </w:rPr>
        <w:t xml:space="preserve">was a relatively clear sense that these targets were off limits, as attacks could undermine nuclear deterrence. In the Strategic Arms Limitation Treaty, the US and Soviet Union pledged not to interfere with each other‘s ―national technical means‖ of verifying compliance with the agreement, yet another recognition that attacking strategically important satellites could be destabilizing.20 There was also restraint in building the hardware that could hold these assets at risk. However, where the </w:t>
      </w:r>
      <w:r w:rsidRPr="00AD4C5F">
        <w:rPr>
          <w:rStyle w:val="StyleUnderline"/>
          <w:rFonts w:asciiTheme="majorHAnsi" w:hAnsiTheme="majorHAnsi" w:cstheme="majorHAnsi"/>
          <w:highlight w:val="green"/>
        </w:rPr>
        <w:t>lines between</w:t>
      </w:r>
      <w:r w:rsidRPr="00AD4C5F">
        <w:rPr>
          <w:rStyle w:val="StyleUnderline"/>
          <w:rFonts w:asciiTheme="majorHAnsi" w:hAnsiTheme="majorHAnsi" w:cstheme="majorHAnsi"/>
        </w:rPr>
        <w:t xml:space="preserve"> strategic </w:t>
      </w:r>
      <w:r w:rsidRPr="00AD4C5F">
        <w:rPr>
          <w:rStyle w:val="StyleUnderline"/>
          <w:rFonts w:asciiTheme="majorHAnsi" w:hAnsiTheme="majorHAnsi" w:cstheme="majorHAnsi"/>
          <w:highlight w:val="green"/>
        </w:rPr>
        <w:t>satellite missions and other missions are blurred</w:t>
      </w:r>
      <w:r w:rsidRPr="00AD4C5F">
        <w:rPr>
          <w:rStyle w:val="StyleUnderline"/>
          <w:rFonts w:asciiTheme="majorHAnsi" w:hAnsiTheme="majorHAnsi" w:cstheme="majorHAnsi"/>
        </w:rPr>
        <w:t>, these norms can be weakened. For example, the satellites that provide early warning of ballistic missile launch are associated with nuclear deterrent posture, but also are critical sensors for missile defenses. Strategic surveillance and missile warning satellites also support efforts to locate and destroy mobile</w:t>
      </w:r>
      <w:r w:rsidRPr="00AD4C5F">
        <w:rPr>
          <w:rFonts w:asciiTheme="majorHAnsi" w:hAnsiTheme="majorHAnsi" w:cstheme="majorHAnsi"/>
          <w:color w:val="000000" w:themeColor="text1"/>
          <w:sz w:val="16"/>
        </w:rPr>
        <w:t xml:space="preserve"> conventional missile launchers</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Interfering with an early warning sensor satellite might be intended to dissuade an adversary from using nuclear weapons first by degrading their missile defenses and thus hindering their first-strike posture</w:t>
      </w:r>
      <w:r w:rsidRPr="00AD4C5F">
        <w:rPr>
          <w:rFonts w:asciiTheme="majorHAnsi" w:hAnsiTheme="majorHAnsi" w:cstheme="majorHAnsi"/>
          <w:color w:val="000000" w:themeColor="text1"/>
          <w:u w:val="single"/>
        </w:rPr>
        <w:t xml:space="preserve">. </w:t>
      </w:r>
      <w:r w:rsidRPr="00AD4C5F">
        <w:rPr>
          <w:rStyle w:val="StyleUnderline"/>
          <w:rFonts w:asciiTheme="majorHAnsi" w:hAnsiTheme="majorHAnsi" w:cstheme="majorHAnsi"/>
          <w:color w:val="000000" w:themeColor="text1"/>
        </w:rPr>
        <w:t>However</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 xml:space="preserve">for a state that uses early warning </w:t>
      </w:r>
      <w:r w:rsidRPr="00AD4C5F">
        <w:rPr>
          <w:rStyle w:val="StyleUnderline"/>
          <w:rFonts w:asciiTheme="majorHAnsi" w:hAnsiTheme="majorHAnsi" w:cstheme="majorHAnsi"/>
        </w:rPr>
        <w:t xml:space="preserve">satellites to enable a “hair trigger” or launch-on-attack posture, the </w:t>
      </w:r>
      <w:r w:rsidRPr="00AD4C5F">
        <w:rPr>
          <w:rStyle w:val="StyleUnderline"/>
          <w:rFonts w:asciiTheme="majorHAnsi" w:hAnsiTheme="majorHAnsi" w:cstheme="majorHAnsi"/>
          <w:highlight w:val="green"/>
        </w:rPr>
        <w:t>interference</w:t>
      </w:r>
      <w:r w:rsidRPr="00AD4C5F">
        <w:rPr>
          <w:rStyle w:val="StyleUnderline"/>
          <w:rFonts w:asciiTheme="majorHAnsi" w:hAnsiTheme="majorHAnsi" w:cstheme="majorHAnsi"/>
        </w:rPr>
        <w:t xml:space="preserve"> with such a satellite </w:t>
      </w:r>
      <w:r w:rsidRPr="00AD4C5F">
        <w:rPr>
          <w:rStyle w:val="StyleUnderline"/>
          <w:rFonts w:asciiTheme="majorHAnsi" w:hAnsiTheme="majorHAnsi" w:cstheme="majorHAnsi"/>
          <w:highlight w:val="green"/>
        </w:rPr>
        <w:t>might</w:t>
      </w:r>
      <w:r w:rsidRPr="00AD4C5F">
        <w:rPr>
          <w:rStyle w:val="StyleUnderline"/>
          <w:rFonts w:asciiTheme="majorHAnsi" w:hAnsiTheme="majorHAnsi" w:cstheme="majorHAnsi"/>
        </w:rPr>
        <w:t xml:space="preserve"> instead </w:t>
      </w:r>
      <w:r w:rsidRPr="00AD4C5F">
        <w:rPr>
          <w:rStyle w:val="StyleUnderline"/>
          <w:rFonts w:asciiTheme="majorHAnsi" w:hAnsiTheme="majorHAnsi" w:cstheme="majorHAnsi"/>
          <w:highlight w:val="green"/>
        </w:rPr>
        <w:t xml:space="preserve">be interpreted as a precursor to </w:t>
      </w:r>
      <w:r w:rsidRPr="00AD4C5F">
        <w:rPr>
          <w:rStyle w:val="StyleUnderline"/>
          <w:rFonts w:asciiTheme="majorHAnsi" w:hAnsiTheme="majorHAnsi" w:cstheme="majorHAnsi"/>
        </w:rPr>
        <w:t xml:space="preserve">a nuclear attack. It may </w:t>
      </w:r>
      <w:r w:rsidRPr="00AD4C5F">
        <w:rPr>
          <w:rStyle w:val="StyleUnderline"/>
          <w:rFonts w:asciiTheme="majorHAnsi" w:hAnsiTheme="majorHAnsi" w:cstheme="majorHAnsi"/>
          <w:highlight w:val="green"/>
        </w:rPr>
        <w:t>accelerate the use of nuclear weapons</w:t>
      </w:r>
      <w:r w:rsidRPr="00AD4C5F">
        <w:rPr>
          <w:rStyle w:val="StyleUnderline"/>
          <w:rFonts w:asciiTheme="majorHAnsi" w:hAnsiTheme="majorHAnsi" w:cstheme="majorHAnsi"/>
        </w:rPr>
        <w:t xml:space="preserve"> rather than inhibit it. Misperception and dual-use technologies Some space technologies and activities can be used both for relatively benign purposes but also for hostile ones. It may be difficult for an actor to understand the intent behind the development, testing, use, and stockpiling of these technologies, and see threats where there are none. (Or miss a threat until it is too late.)</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 xml:space="preserve">This may start a cycle of action and reaction based on </w:t>
      </w:r>
      <w:r w:rsidRPr="00AD4C5F">
        <w:rPr>
          <w:rStyle w:val="StyleUnderline"/>
          <w:rFonts w:asciiTheme="majorHAnsi" w:hAnsiTheme="majorHAnsi" w:cstheme="majorHAnsi"/>
          <w:color w:val="000000" w:themeColor="text1"/>
        </w:rPr>
        <w:t>misperception</w:t>
      </w:r>
      <w:r w:rsidRPr="00AD4C5F">
        <w:rPr>
          <w:rFonts w:asciiTheme="majorHAnsi" w:hAnsiTheme="majorHAnsi" w:cstheme="majorHAnsi"/>
          <w:color w:val="000000" w:themeColor="text1"/>
          <w:sz w:val="16"/>
        </w:rPr>
        <w:t xml:space="preserve">. For example, relatively low-mass satellites can now maneuver autonomously and closely approach other satellites without their cooperation; this may be for peaceful purposes such as satellite maintenance or the building of complex space structures, or for more controversial reasons such as intelligence-gathering or anti-satellite attacks. Ground-based lasers can be used to dazzle the sensors of an adversary‘s remote sensing satellites, and with sufficient power, they may damage those sensors. The power needed to dazzle a satellite is low, achievable with commercially available lasers coupled to a mirror which can track the satellite. Laser ranging networks use low-powered lasers to track satellites and to monitor precisely the Earth‘s shape and gravitational field, and use similar technologies. 21 Higher-powered lasers coupled with satellite-tracking optics have fewer legitimate uses. Because midcourse missile defense systems are intended to destroy long-range ballistic missile warheads, which travel at speeds and altitudes comparable to those of satellites, such defense systems also have inherent ASAT capabilities. In fact, while the technologies being developed for long-range missile defenses might not prove very effective against ballistic missiles—for example, because of the countermeasure problems associated with midcourse missile defense— they could be far more effective against satellites. This capacity is not just theoretical. In 2007, China demonstrated a direct-ascent anti-satellite capability which could be used both in an ASAT and missile defense role, and in 2009, the United States used a ship-based missile defense interceptor to destroy a satellite, as well. US plans indicated a projected inventory of missile defense interceptors with capability to reach all low earth orbiting satellites in the dozens in the 2020s, and in the hundreds by 2030.22 Discrimination The consequences of interfering with a satellite may be vastly different depending on who is affected and how, and whether the satellite represents a legitimate military objective. However, it will not always be clear who the owners and operators of a satellite are, and users of a satellite‘s services may be numerous and not public. Registration of satellites is incomplete23 and current ownership is not necessarily updated in a readily available repository. The identification of a satellite as military or civilian may be deliberately obscured. Or its value as a military asset may change over time; for example, the share of capacity of a commercial satellite used by military customers may wax and wane. A potential adversary‘s satellite may have different or additional missions that are more vital to that adversary than an outsider may perceive. An ASAT attack that creates persistent debris could result in significant collateral damage to a wide range of other actors; unlike terrestrial attacks, these consequences are not limited geographically, and could harm other users unpredictably. In 2015, </w:t>
      </w:r>
      <w:r w:rsidRPr="00AD4C5F">
        <w:rPr>
          <w:rStyle w:val="Style13ptBold"/>
          <w:rFonts w:asciiTheme="majorHAnsi" w:hAnsiTheme="majorHAnsi" w:cstheme="majorHAnsi"/>
          <w:b w:val="0"/>
          <w:color w:val="000000" w:themeColor="text1"/>
          <w:sz w:val="16"/>
        </w:rPr>
        <w:t>the Pentagon‘s annual wargame</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or simulated conflict, involving space assets focused on a future regional conflict. The official report out24</w:t>
      </w:r>
      <w:r w:rsidRPr="00AD4C5F">
        <w:rPr>
          <w:rFonts w:asciiTheme="majorHAnsi" w:hAnsiTheme="majorHAnsi" w:cstheme="majorHAnsi"/>
          <w:b/>
          <w:bCs/>
          <w:color w:val="000000" w:themeColor="text1"/>
          <w:sz w:val="16"/>
        </w:rPr>
        <w:t xml:space="preserve"> </w:t>
      </w:r>
      <w:r w:rsidRPr="00AD4C5F">
        <w:rPr>
          <w:rStyle w:val="Style13ptBold"/>
          <w:rFonts w:asciiTheme="majorHAnsi" w:hAnsiTheme="majorHAnsi" w:cstheme="majorHAnsi"/>
          <w:b w:val="0"/>
          <w:color w:val="000000" w:themeColor="text1"/>
          <w:sz w:val="16"/>
        </w:rPr>
        <w:t>warned</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that</w:t>
      </w:r>
      <w:r w:rsidRPr="00AD4C5F">
        <w:rPr>
          <w:rFonts w:asciiTheme="majorHAnsi" w:hAnsiTheme="majorHAnsi" w:cstheme="majorHAnsi"/>
          <w:b/>
          <w:bCs/>
          <w:color w:val="000000" w:themeColor="text1"/>
          <w:sz w:val="16"/>
        </w:rPr>
        <w:t xml:space="preserve"> </w:t>
      </w:r>
      <w:r w:rsidRPr="00AD4C5F">
        <w:rPr>
          <w:rStyle w:val="Style13ptBold"/>
          <w:rFonts w:asciiTheme="majorHAnsi" w:hAnsiTheme="majorHAnsi" w:cstheme="majorHAnsi"/>
          <w:b w:val="0"/>
          <w:color w:val="000000" w:themeColor="text1"/>
          <w:sz w:val="16"/>
        </w:rPr>
        <w:t xml:space="preserve">it was hard to keep the conflict </w:t>
      </w:r>
      <w:r w:rsidRPr="00AD4C5F">
        <w:rPr>
          <w:rStyle w:val="StyleUnderline"/>
          <w:rFonts w:asciiTheme="majorHAnsi" w:hAnsiTheme="majorHAnsi" w:cstheme="majorHAnsi"/>
          <w:color w:val="000000" w:themeColor="text1"/>
          <w:sz w:val="16"/>
          <w:u w:val="none"/>
        </w:rPr>
        <w:t>contained geographically</w:t>
      </w:r>
      <w:r w:rsidRPr="00AD4C5F">
        <w:rPr>
          <w:rFonts w:asciiTheme="majorHAnsi" w:hAnsiTheme="majorHAnsi" w:cstheme="majorHAnsi"/>
          <w:color w:val="000000" w:themeColor="text1"/>
          <w:sz w:val="16"/>
        </w:rPr>
        <w:t xml:space="preserve"> when using anti-satellite weapons: As the wargame unfolded, a regional crisis quickly escalated, partly because of the interconnectedness of a multi-domain fight involving a capable adversary. The </w:t>
      </w:r>
      <w:r w:rsidRPr="00AD4C5F">
        <w:rPr>
          <w:rStyle w:val="Style13ptBold"/>
          <w:rFonts w:asciiTheme="majorHAnsi" w:hAnsiTheme="majorHAnsi" w:cstheme="majorHAnsi"/>
          <w:b w:val="0"/>
          <w:color w:val="000000" w:themeColor="text1"/>
          <w:sz w:val="16"/>
        </w:rPr>
        <w:t xml:space="preserve">wargame participants emphasized the challenges in containing </w:t>
      </w:r>
      <w:r w:rsidRPr="00AD4C5F">
        <w:rPr>
          <w:rStyle w:val="StyleUnderline"/>
          <w:rFonts w:asciiTheme="majorHAnsi" w:hAnsiTheme="majorHAnsi" w:cstheme="majorHAnsi"/>
          <w:color w:val="000000" w:themeColor="text1"/>
          <w:sz w:val="16"/>
          <w:u w:val="none"/>
        </w:rPr>
        <w:t>horizontal escalation</w:t>
      </w:r>
      <w:r w:rsidRPr="00AD4C5F">
        <w:rPr>
          <w:rStyle w:val="Style13ptBold"/>
          <w:rFonts w:asciiTheme="majorHAnsi" w:hAnsiTheme="majorHAnsi" w:cstheme="majorHAnsi"/>
          <w:b w:val="0"/>
          <w:color w:val="000000" w:themeColor="text1"/>
          <w:sz w:val="16"/>
        </w:rPr>
        <w:t xml:space="preserve"> once space control capabilities are employed</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to achieve limited national objectives. Lack of shared understanding of consequences/proportionality</w:t>
      </w:r>
      <w:r w:rsidRPr="00AD4C5F">
        <w:rPr>
          <w:rFonts w:asciiTheme="majorHAnsi" w:hAnsiTheme="majorHAnsi" w:cstheme="majorHAnsi"/>
          <w:b/>
          <w:bCs/>
          <w:color w:val="000000" w:themeColor="text1"/>
          <w:sz w:val="16"/>
        </w:rPr>
        <w:t xml:space="preserve"> </w:t>
      </w:r>
      <w:r w:rsidRPr="00AD4C5F">
        <w:rPr>
          <w:rStyle w:val="Style13ptBold"/>
          <w:rFonts w:asciiTheme="majorHAnsi" w:hAnsiTheme="majorHAnsi" w:cstheme="majorHAnsi"/>
          <w:b w:val="0"/>
          <w:color w:val="000000" w:themeColor="text1"/>
          <w:sz w:val="16"/>
        </w:rPr>
        <w:t>States have</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 xml:space="preserve">fairly </w:t>
      </w:r>
      <w:r w:rsidRPr="00AD4C5F">
        <w:rPr>
          <w:rStyle w:val="StyleUnderline"/>
          <w:rFonts w:asciiTheme="majorHAnsi" w:hAnsiTheme="majorHAnsi" w:cstheme="majorHAnsi"/>
          <w:color w:val="000000" w:themeColor="text1"/>
          <w:sz w:val="16"/>
          <w:u w:val="none"/>
        </w:rPr>
        <w:t>similar understandings</w:t>
      </w:r>
      <w:r w:rsidRPr="00AD4C5F">
        <w:rPr>
          <w:rFonts w:asciiTheme="majorHAnsi" w:hAnsiTheme="majorHAnsi" w:cstheme="majorHAnsi"/>
          <w:color w:val="000000" w:themeColor="text1"/>
          <w:sz w:val="16"/>
        </w:rPr>
        <w:t xml:space="preserve"> </w:t>
      </w:r>
      <w:r w:rsidRPr="00AD4C5F">
        <w:rPr>
          <w:rStyle w:val="Style13ptBold"/>
          <w:rFonts w:asciiTheme="majorHAnsi" w:hAnsiTheme="majorHAnsi" w:cstheme="majorHAnsi"/>
          <w:b w:val="0"/>
          <w:color w:val="000000" w:themeColor="text1"/>
          <w:sz w:val="16"/>
        </w:rPr>
        <w:t>of</w:t>
      </w:r>
      <w:r w:rsidRPr="00AD4C5F">
        <w:rPr>
          <w:rFonts w:asciiTheme="majorHAnsi" w:hAnsiTheme="majorHAnsi" w:cstheme="majorHAnsi"/>
          <w:color w:val="000000" w:themeColor="text1"/>
          <w:sz w:val="16"/>
        </w:rPr>
        <w:t xml:space="preserve"> the </w:t>
      </w:r>
      <w:r w:rsidRPr="00AD4C5F">
        <w:rPr>
          <w:rStyle w:val="Style13ptBold"/>
          <w:rFonts w:asciiTheme="majorHAnsi" w:hAnsiTheme="majorHAnsi" w:cstheme="majorHAnsi"/>
          <w:b w:val="0"/>
          <w:color w:val="000000" w:themeColor="text1"/>
          <w:sz w:val="16"/>
        </w:rPr>
        <w:t xml:space="preserve">implications of military actions on the </w:t>
      </w:r>
      <w:r w:rsidRPr="00AD4C5F">
        <w:rPr>
          <w:rStyle w:val="StyleUnderline"/>
          <w:rFonts w:asciiTheme="majorHAnsi" w:hAnsiTheme="majorHAnsi" w:cstheme="majorHAnsi"/>
          <w:color w:val="000000" w:themeColor="text1"/>
          <w:sz w:val="16"/>
          <w:u w:val="none"/>
        </w:rPr>
        <w:t>ground</w:t>
      </w:r>
      <w:r w:rsidRPr="00AD4C5F">
        <w:rPr>
          <w:rFonts w:asciiTheme="majorHAnsi" w:hAnsiTheme="majorHAnsi" w:cstheme="majorHAnsi"/>
          <w:color w:val="000000" w:themeColor="text1"/>
          <w:sz w:val="16"/>
        </w:rPr>
        <w:t xml:space="preserve">, in the </w:t>
      </w:r>
      <w:r w:rsidRPr="00AD4C5F">
        <w:rPr>
          <w:rStyle w:val="StyleUnderline"/>
          <w:rFonts w:asciiTheme="majorHAnsi" w:hAnsiTheme="majorHAnsi" w:cstheme="majorHAnsi"/>
          <w:color w:val="000000" w:themeColor="text1"/>
          <w:sz w:val="16"/>
          <w:u w:val="none"/>
        </w:rPr>
        <w:t>air</w:t>
      </w:r>
      <w:r w:rsidRPr="00AD4C5F">
        <w:rPr>
          <w:rFonts w:asciiTheme="majorHAnsi" w:hAnsiTheme="majorHAnsi" w:cstheme="majorHAnsi"/>
          <w:color w:val="000000" w:themeColor="text1"/>
          <w:sz w:val="16"/>
        </w:rPr>
        <w:t xml:space="preserve">, </w:t>
      </w:r>
      <w:r w:rsidRPr="00AD4C5F">
        <w:rPr>
          <w:rStyle w:val="Style13ptBold"/>
          <w:rFonts w:asciiTheme="majorHAnsi" w:hAnsiTheme="majorHAnsi" w:cstheme="majorHAnsi"/>
          <w:b w:val="0"/>
          <w:color w:val="000000" w:themeColor="text1"/>
          <w:sz w:val="16"/>
        </w:rPr>
        <w:t>and</w:t>
      </w:r>
      <w:r w:rsidRPr="00AD4C5F">
        <w:rPr>
          <w:rFonts w:asciiTheme="majorHAnsi" w:hAnsiTheme="majorHAnsi" w:cstheme="majorHAnsi"/>
          <w:color w:val="000000" w:themeColor="text1"/>
          <w:sz w:val="16"/>
        </w:rPr>
        <w:t xml:space="preserve"> at </w:t>
      </w:r>
      <w:r w:rsidRPr="00AD4C5F">
        <w:rPr>
          <w:rStyle w:val="StyleUnderline"/>
          <w:rFonts w:asciiTheme="majorHAnsi" w:hAnsiTheme="majorHAnsi" w:cstheme="majorHAnsi"/>
          <w:color w:val="000000" w:themeColor="text1"/>
          <w:sz w:val="16"/>
          <w:u w:val="none"/>
        </w:rPr>
        <w:t>sea</w:t>
      </w:r>
      <w:r w:rsidRPr="00AD4C5F">
        <w:rPr>
          <w:rFonts w:asciiTheme="majorHAnsi" w:hAnsiTheme="majorHAnsi" w:cstheme="majorHAnsi"/>
          <w:color w:val="000000" w:themeColor="text1"/>
          <w:sz w:val="16"/>
        </w:rPr>
        <w:t>,</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built over decades of experience. The United States and the Soviet Union/Russia have built some shared understanding of each other‘s strategic thinking on nuclear weapons, though this is less true for other states with nuclear weapons. But in the context of nuclear weapons, there is an arguable understanding about the crisis escalation based on the type of weapon (strategic or tactical) and the target (counterforce—against other nuclear targets, or countervalue—against civilian targets</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 xml:space="preserve">Because of a lack of experience </w:t>
      </w:r>
      <w:r w:rsidRPr="00AD4C5F">
        <w:rPr>
          <w:rStyle w:val="Style13ptBold"/>
          <w:rFonts w:asciiTheme="majorHAnsi" w:hAnsiTheme="majorHAnsi" w:cstheme="majorHAnsi"/>
          <w:color w:val="000000" w:themeColor="text1"/>
          <w:sz w:val="22"/>
          <w:highlight w:val="green"/>
        </w:rPr>
        <w:t xml:space="preserve">in </w:t>
      </w:r>
      <w:r w:rsidRPr="00AD4C5F">
        <w:rPr>
          <w:rStyle w:val="Style13ptBold"/>
          <w:rFonts w:asciiTheme="majorHAnsi" w:hAnsiTheme="majorHAnsi" w:cstheme="majorHAnsi"/>
          <w:color w:val="000000" w:themeColor="text1"/>
          <w:sz w:val="22"/>
        </w:rPr>
        <w:t xml:space="preserve">hostilities that target </w:t>
      </w:r>
      <w:r w:rsidRPr="00AD4C5F">
        <w:rPr>
          <w:rStyle w:val="Style13ptBold"/>
          <w:rFonts w:asciiTheme="majorHAnsi" w:hAnsiTheme="majorHAnsi" w:cstheme="majorHAnsi"/>
          <w:color w:val="000000" w:themeColor="text1"/>
          <w:sz w:val="22"/>
          <w:highlight w:val="green"/>
        </w:rPr>
        <w:t>space</w:t>
      </w:r>
      <w:r w:rsidRPr="00AD4C5F">
        <w:rPr>
          <w:rStyle w:val="Style13ptBold"/>
          <w:rFonts w:asciiTheme="majorHAnsi" w:hAnsiTheme="majorHAnsi" w:cstheme="majorHAnsi"/>
          <w:color w:val="000000" w:themeColor="text1"/>
          <w:sz w:val="22"/>
        </w:rPr>
        <w:t>-</w:t>
      </w:r>
      <w:r w:rsidRPr="00AD4C5F">
        <w:rPr>
          <w:rStyle w:val="Style13ptBold"/>
          <w:rFonts w:asciiTheme="majorHAnsi" w:hAnsiTheme="majorHAnsi" w:cstheme="majorHAnsi"/>
          <w:color w:val="000000" w:themeColor="text1"/>
          <w:sz w:val="22"/>
        </w:rPr>
        <w:lastRenderedPageBreak/>
        <w:t>based capabilities</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highlight w:val="green"/>
        </w:rPr>
        <w:t>it is not</w:t>
      </w:r>
      <w:r w:rsidRPr="00AD4C5F">
        <w:rPr>
          <w:rFonts w:asciiTheme="majorHAnsi" w:hAnsiTheme="majorHAnsi" w:cstheme="majorHAnsi"/>
          <w:color w:val="000000" w:themeColor="text1"/>
          <w:u w:val="single"/>
        </w:rPr>
        <w:t xml:space="preserve"> entirely </w:t>
      </w:r>
      <w:r w:rsidRPr="00AD4C5F">
        <w:rPr>
          <w:rStyle w:val="Style13ptBold"/>
          <w:rFonts w:asciiTheme="majorHAnsi" w:hAnsiTheme="majorHAnsi" w:cstheme="majorHAnsi"/>
          <w:color w:val="000000" w:themeColor="text1"/>
          <w:sz w:val="22"/>
          <w:highlight w:val="green"/>
        </w:rPr>
        <w:t>clear</w:t>
      </w:r>
      <w:r w:rsidRPr="00AD4C5F">
        <w:rPr>
          <w:rFonts w:asciiTheme="majorHAnsi" w:hAnsiTheme="majorHAnsi" w:cstheme="majorHAnsi"/>
          <w:color w:val="000000" w:themeColor="text1"/>
          <w:sz w:val="16"/>
        </w:rPr>
        <w:t xml:space="preserve"> what the proper response to a space activity is </w:t>
      </w:r>
      <w:r w:rsidRPr="00AD4C5F">
        <w:rPr>
          <w:rFonts w:asciiTheme="majorHAnsi" w:hAnsiTheme="majorHAnsi" w:cstheme="majorHAnsi"/>
          <w:color w:val="000000" w:themeColor="text1"/>
          <w:u w:val="single"/>
        </w:rPr>
        <w:t xml:space="preserve">and </w:t>
      </w:r>
      <w:r w:rsidRPr="00AD4C5F">
        <w:rPr>
          <w:rStyle w:val="Style13ptBold"/>
          <w:rFonts w:asciiTheme="majorHAnsi" w:hAnsiTheme="majorHAnsi" w:cstheme="majorHAnsi"/>
          <w:color w:val="000000" w:themeColor="text1"/>
          <w:sz w:val="22"/>
          <w:highlight w:val="green"/>
        </w:rPr>
        <w:t>where</w:t>
      </w:r>
      <w:r w:rsidRPr="00AD4C5F">
        <w:rPr>
          <w:rFonts w:asciiTheme="majorHAnsi" w:hAnsiTheme="majorHAnsi" w:cstheme="majorHAnsi"/>
          <w:color w:val="000000" w:themeColor="text1"/>
          <w:highlight w:val="green"/>
          <w:u w:val="single"/>
        </w:rPr>
        <w:t xml:space="preserve"> </w:t>
      </w:r>
      <w:r w:rsidRPr="00AD4C5F">
        <w:rPr>
          <w:rStyle w:val="Style13ptBold"/>
          <w:rFonts w:asciiTheme="majorHAnsi" w:hAnsiTheme="majorHAnsi" w:cstheme="majorHAnsi"/>
          <w:color w:val="000000" w:themeColor="text1"/>
          <w:sz w:val="22"/>
          <w:highlight w:val="green"/>
        </w:rPr>
        <w:t>the</w:t>
      </w:r>
      <w:r w:rsidRPr="00AD4C5F">
        <w:rPr>
          <w:rStyle w:val="Style13ptBold"/>
          <w:rFonts w:asciiTheme="majorHAnsi" w:hAnsiTheme="majorHAnsi" w:cstheme="majorHAnsi"/>
          <w:color w:val="000000" w:themeColor="text1"/>
          <w:sz w:val="22"/>
        </w:rPr>
        <w:t xml:space="preserve"> escalation thresholds or</w:t>
      </w:r>
      <w:r w:rsidRPr="00AD4C5F">
        <w:rPr>
          <w:rFonts w:asciiTheme="majorHAnsi" w:hAnsiTheme="majorHAnsi" w:cstheme="majorHAnsi"/>
          <w:color w:val="000000" w:themeColor="text1"/>
          <w:u w:val="single"/>
        </w:rPr>
        <w:t xml:space="preserve"> </w:t>
      </w:r>
      <w:r w:rsidRPr="00AD4C5F">
        <w:rPr>
          <w:rStyle w:val="StyleUnderline"/>
          <w:rFonts w:asciiTheme="majorHAnsi" w:hAnsiTheme="majorHAnsi" w:cstheme="majorHAnsi"/>
          <w:color w:val="000000" w:themeColor="text1"/>
          <w:highlight w:val="green"/>
        </w:rPr>
        <w:t>“red lines”</w:t>
      </w:r>
      <w:r w:rsidRPr="00AD4C5F">
        <w:rPr>
          <w:rStyle w:val="Style13ptBold"/>
          <w:rFonts w:asciiTheme="majorHAnsi" w:hAnsiTheme="majorHAnsi" w:cstheme="majorHAnsi"/>
          <w:color w:val="000000" w:themeColor="text1"/>
          <w:sz w:val="22"/>
          <w:highlight w:val="green"/>
        </w:rPr>
        <w:t xml:space="preserve"> lie</w:t>
      </w:r>
      <w:r w:rsidRPr="00AD4C5F">
        <w:rPr>
          <w:rFonts w:asciiTheme="majorHAnsi" w:hAnsiTheme="majorHAnsi" w:cstheme="majorHAnsi"/>
          <w:color w:val="000000" w:themeColor="text1"/>
          <w:u w:val="single"/>
        </w:rPr>
        <w:t>.</w:t>
      </w:r>
      <w:r w:rsidRPr="00AD4C5F">
        <w:rPr>
          <w:rFonts w:asciiTheme="majorHAnsi" w:hAnsiTheme="majorHAnsi" w:cstheme="majorHAnsi"/>
          <w:color w:val="000000" w:themeColor="text1"/>
          <w:sz w:val="16"/>
        </w:rPr>
        <w:t xml:space="preserve"> Exacerbating this is the asymmetry in space investments; not all actors will assign the same value to a given target or same escalatory nature to different weapons. </w:t>
      </w:r>
    </w:p>
    <w:p w14:paraId="22079A43" w14:textId="77777777" w:rsidR="00E83ABE" w:rsidRPr="00AD4C5F" w:rsidRDefault="00E83ABE" w:rsidP="00E83ABE">
      <w:pPr>
        <w:rPr>
          <w:rFonts w:asciiTheme="majorHAnsi" w:hAnsiTheme="majorHAnsi" w:cstheme="majorHAnsi"/>
          <w:color w:val="000000" w:themeColor="text1"/>
          <w:sz w:val="16"/>
        </w:rPr>
      </w:pPr>
    </w:p>
    <w:p w14:paraId="18B5CB9E" w14:textId="77777777" w:rsidR="00E83ABE" w:rsidRPr="00AD4C5F" w:rsidRDefault="00E83ABE" w:rsidP="00E83ABE">
      <w:pPr>
        <w:pStyle w:val="Heading4"/>
        <w:rPr>
          <w:rFonts w:asciiTheme="majorHAnsi" w:hAnsiTheme="majorHAnsi" w:cstheme="majorHAnsi"/>
        </w:rPr>
      </w:pPr>
      <w:r w:rsidRPr="00AD4C5F">
        <w:rPr>
          <w:rFonts w:asciiTheme="majorHAnsi" w:hAnsiTheme="majorHAnsi" w:cstheme="majorHAnsi"/>
        </w:rPr>
        <w:t xml:space="preserve">Nuclear war causes extinction. </w:t>
      </w:r>
    </w:p>
    <w:p w14:paraId="1151269F" w14:textId="77777777" w:rsidR="00E83ABE" w:rsidRPr="00AD4C5F" w:rsidRDefault="00E83ABE" w:rsidP="00E83ABE">
      <w:pPr>
        <w:rPr>
          <w:rFonts w:asciiTheme="majorHAnsi" w:hAnsiTheme="majorHAnsi" w:cstheme="majorHAnsi"/>
          <w:sz w:val="16"/>
          <w:szCs w:val="16"/>
        </w:rPr>
      </w:pPr>
      <w:r w:rsidRPr="00AD4C5F">
        <w:rPr>
          <w:rStyle w:val="Heading4Char"/>
          <w:rFonts w:asciiTheme="majorHAnsi" w:hAnsiTheme="majorHAnsi" w:cstheme="majorHAnsi"/>
        </w:rPr>
        <w:t>Starr ’17</w:t>
      </w:r>
      <w:r w:rsidRPr="00AD4C5F">
        <w:rPr>
          <w:rFonts w:asciiTheme="majorHAnsi" w:hAnsiTheme="majorHAnsi" w:cstheme="majorHAnsi"/>
        </w:rPr>
        <w:t xml:space="preserve"> </w:t>
      </w:r>
      <w:r w:rsidRPr="00AD4C5F">
        <w:rPr>
          <w:rFonts w:asciiTheme="majorHAnsi" w:hAnsiTheme="majorHAnsi" w:cstheme="majorHAnsi"/>
          <w:sz w:val="16"/>
          <w:szCs w:val="16"/>
        </w:rPr>
        <w:t xml:space="preserve">(Steven; director of the University of Missouri’s Clinical Laboratory Science Program, senior scientist at the Physicians for Social Responsibility, Associate member of the Nuclear Age Peace Foundation, expert in the environmental consequences of nuclear war; 1/9/17; “Turning a Blind Eye Towards Armageddon — U.S. Leaders Reject Nuclear Winter Studies”; </w:t>
      </w:r>
      <w:hyperlink r:id="rId21">
        <w:r w:rsidRPr="00AD4C5F">
          <w:rPr>
            <w:rStyle w:val="Hyperlink"/>
            <w:rFonts w:asciiTheme="majorHAnsi" w:hAnsiTheme="majorHAnsi" w:cstheme="majorHAnsi"/>
            <w:sz w:val="16"/>
            <w:szCs w:val="16"/>
          </w:rPr>
          <w:t>https://fas.org/2017/01/turning-a-blind-eye-towards-armageddon-u-s-leaders-reject-nuclear-winter-studies/</w:t>
        </w:r>
      </w:hyperlink>
      <w:r w:rsidRPr="00AD4C5F">
        <w:rPr>
          <w:rFonts w:asciiTheme="majorHAnsi" w:hAnsiTheme="majorHAnsi" w:cstheme="majorHAnsi"/>
          <w:sz w:val="16"/>
          <w:szCs w:val="16"/>
        </w:rPr>
        <w:t>; Federation of American Scientists; accessed 11/24/18; TV) [AV]</w:t>
      </w:r>
    </w:p>
    <w:p w14:paraId="71435A68" w14:textId="77777777" w:rsidR="00E83ABE" w:rsidRDefault="00E83ABE" w:rsidP="00E83ABE">
      <w:pPr>
        <w:rPr>
          <w:rFonts w:asciiTheme="majorHAnsi" w:eastAsia="Calibri" w:hAnsiTheme="majorHAnsi" w:cstheme="majorHAnsi"/>
          <w:sz w:val="14"/>
        </w:rPr>
      </w:pPr>
      <w:r w:rsidRPr="0098474F">
        <w:rPr>
          <w:rFonts w:asciiTheme="majorHAnsi" w:eastAsia="Calibri" w:hAnsiTheme="majorHAnsi" w:cstheme="majorHAnsi"/>
          <w:u w:val="single"/>
        </w:rPr>
        <w:t>The detonation of an atomic bomb</w:t>
      </w:r>
      <w:r w:rsidRPr="0098474F">
        <w:rPr>
          <w:rFonts w:asciiTheme="majorHAnsi" w:eastAsia="Calibri" w:hAnsiTheme="majorHAnsi" w:cstheme="majorHAnsi"/>
          <w:sz w:val="14"/>
        </w:rPr>
        <w:t xml:space="preserve"> with this explosive power </w:t>
      </w:r>
      <w:r w:rsidRPr="0098474F">
        <w:rPr>
          <w:rFonts w:asciiTheme="majorHAnsi" w:eastAsia="Calibri" w:hAnsiTheme="majorHAnsi" w:cstheme="majorHAnsi"/>
          <w:u w:val="single"/>
        </w:rPr>
        <w:t xml:space="preserve">will </w:t>
      </w:r>
      <w:r w:rsidRPr="0098474F">
        <w:rPr>
          <w:rFonts w:asciiTheme="majorHAnsi" w:eastAsia="Calibri" w:hAnsiTheme="majorHAnsi" w:cstheme="majorHAnsi"/>
          <w:b/>
          <w:u w:val="single"/>
        </w:rPr>
        <w:t>instantly ignite fires</w:t>
      </w:r>
      <w:r w:rsidRPr="0098474F">
        <w:rPr>
          <w:rFonts w:asciiTheme="majorHAnsi" w:eastAsia="Calibri" w:hAnsiTheme="majorHAnsi" w:cstheme="majorHAnsi"/>
          <w:u w:val="single"/>
        </w:rPr>
        <w:t xml:space="preserve"> over</w:t>
      </w:r>
      <w:r w:rsidRPr="0098474F">
        <w:rPr>
          <w:rFonts w:asciiTheme="majorHAnsi" w:eastAsia="Calibri" w:hAnsiTheme="majorHAnsi" w:cstheme="majorHAnsi"/>
          <w:sz w:val="14"/>
        </w:rPr>
        <w:t xml:space="preserve"> a surface area of </w:t>
      </w:r>
      <w:r w:rsidRPr="0098474F">
        <w:rPr>
          <w:rFonts w:asciiTheme="majorHAnsi" w:eastAsia="Calibri" w:hAnsiTheme="majorHAnsi" w:cstheme="majorHAnsi"/>
          <w:u w:val="single"/>
        </w:rPr>
        <w:t>three to five</w:t>
      </w:r>
      <w:r w:rsidRPr="0098474F">
        <w:rPr>
          <w:rFonts w:asciiTheme="majorHAnsi" w:eastAsia="Calibri" w:hAnsiTheme="majorHAnsi" w:cstheme="majorHAnsi"/>
          <w:sz w:val="14"/>
        </w:rPr>
        <w:t xml:space="preserve"> square </w:t>
      </w:r>
      <w:r w:rsidRPr="0098474F">
        <w:rPr>
          <w:rFonts w:asciiTheme="majorHAnsi" w:eastAsia="Calibri" w:hAnsiTheme="majorHAnsi" w:cstheme="majorHAnsi"/>
          <w:u w:val="single"/>
        </w:rPr>
        <w:t>miles. In</w:t>
      </w:r>
      <w:r w:rsidRPr="0098474F">
        <w:rPr>
          <w:rFonts w:asciiTheme="majorHAnsi" w:eastAsia="Calibri" w:hAnsiTheme="majorHAnsi" w:cstheme="majorHAnsi"/>
          <w:sz w:val="14"/>
        </w:rPr>
        <w:t xml:space="preserve"> the </w:t>
      </w:r>
      <w:r w:rsidRPr="0098474F">
        <w:rPr>
          <w:rFonts w:asciiTheme="majorHAnsi" w:eastAsia="Calibri" w:hAnsiTheme="majorHAnsi" w:cstheme="majorHAnsi"/>
          <w:u w:val="single"/>
        </w:rPr>
        <w:t>recent studies</w:t>
      </w:r>
      <w:r w:rsidRPr="0098474F">
        <w:rPr>
          <w:rFonts w:asciiTheme="majorHAnsi" w:eastAsia="Calibri" w:hAnsiTheme="majorHAnsi" w:cstheme="majorHAnsi"/>
          <w:sz w:val="14"/>
        </w:rPr>
        <w:t xml:space="preserve">, the </w:t>
      </w:r>
      <w:r w:rsidRPr="0098474F">
        <w:rPr>
          <w:rFonts w:asciiTheme="majorHAnsi" w:eastAsia="Calibri" w:hAnsiTheme="majorHAnsi" w:cstheme="majorHAnsi"/>
          <w:u w:val="single"/>
        </w:rPr>
        <w:t xml:space="preserve">scientists calculated that the </w:t>
      </w:r>
      <w:r w:rsidRPr="0098474F">
        <w:rPr>
          <w:rFonts w:asciiTheme="majorHAnsi" w:eastAsia="Calibri" w:hAnsiTheme="majorHAnsi" w:cstheme="majorHAnsi"/>
          <w:b/>
          <w:u w:val="single"/>
        </w:rPr>
        <w:t>blast</w:t>
      </w:r>
      <w:r w:rsidRPr="0098474F">
        <w:rPr>
          <w:rFonts w:asciiTheme="majorHAnsi" w:eastAsia="Calibri" w:hAnsiTheme="majorHAnsi" w:cstheme="majorHAnsi"/>
          <w:u w:val="single"/>
        </w:rPr>
        <w:t xml:space="preserve">, </w:t>
      </w:r>
      <w:r w:rsidRPr="0098474F">
        <w:rPr>
          <w:rFonts w:asciiTheme="majorHAnsi" w:eastAsia="Calibri" w:hAnsiTheme="majorHAnsi" w:cstheme="majorHAnsi"/>
          <w:b/>
          <w:u w:val="single"/>
        </w:rPr>
        <w:t>fire</w:t>
      </w:r>
      <w:r w:rsidRPr="0098474F">
        <w:rPr>
          <w:rFonts w:asciiTheme="majorHAnsi" w:eastAsia="Calibri" w:hAnsiTheme="majorHAnsi" w:cstheme="majorHAnsi"/>
          <w:u w:val="single"/>
        </w:rPr>
        <w:t xml:space="preserve">, and </w:t>
      </w:r>
      <w:r w:rsidRPr="0098474F">
        <w:rPr>
          <w:rFonts w:asciiTheme="majorHAnsi" w:eastAsia="Calibri" w:hAnsiTheme="majorHAnsi" w:cstheme="majorHAnsi"/>
          <w:b/>
          <w:u w:val="single"/>
        </w:rPr>
        <w:t>radiation</w:t>
      </w:r>
      <w:r w:rsidRPr="0098474F">
        <w:rPr>
          <w:rFonts w:asciiTheme="majorHAnsi" w:eastAsia="Calibri" w:hAnsiTheme="majorHAnsi" w:cstheme="majorHAnsi"/>
          <w:u w:val="single"/>
        </w:rPr>
        <w:t xml:space="preserve"> from a war</w:t>
      </w:r>
      <w:r w:rsidRPr="0098474F">
        <w:rPr>
          <w:rFonts w:asciiTheme="majorHAnsi" w:eastAsia="Calibri" w:hAnsiTheme="majorHAnsi" w:cstheme="majorHAnsi"/>
          <w:sz w:val="14"/>
        </w:rPr>
        <w:t xml:space="preserve"> fought </w:t>
      </w:r>
      <w:r w:rsidRPr="0098474F">
        <w:rPr>
          <w:rFonts w:asciiTheme="majorHAnsi" w:eastAsia="Calibri" w:hAnsiTheme="majorHAnsi" w:cstheme="majorHAnsi"/>
          <w:u w:val="single"/>
        </w:rPr>
        <w:t xml:space="preserve">with 100 atomic bombs could produce </w:t>
      </w:r>
      <w:r w:rsidRPr="0098474F">
        <w:rPr>
          <w:rFonts w:asciiTheme="majorHAnsi" w:eastAsia="Calibri" w:hAnsiTheme="majorHAnsi" w:cstheme="majorHAnsi"/>
          <w:b/>
          <w:u w:val="single"/>
        </w:rPr>
        <w:t>direct fatalities</w:t>
      </w:r>
      <w:r w:rsidRPr="0098474F">
        <w:rPr>
          <w:rFonts w:asciiTheme="majorHAnsi" w:eastAsia="Calibri" w:hAnsiTheme="majorHAnsi" w:cstheme="majorHAnsi"/>
          <w:u w:val="single"/>
        </w:rPr>
        <w:t xml:space="preserve"> comparable to</w:t>
      </w:r>
      <w:r w:rsidRPr="0098474F">
        <w:rPr>
          <w:rFonts w:asciiTheme="majorHAnsi" w:eastAsia="Calibri" w:hAnsiTheme="majorHAnsi" w:cstheme="majorHAnsi"/>
          <w:sz w:val="14"/>
        </w:rPr>
        <w:t xml:space="preserve"> all of those worldwide in </w:t>
      </w:r>
      <w:r w:rsidRPr="0098474F">
        <w:rPr>
          <w:rFonts w:asciiTheme="majorHAnsi" w:eastAsia="Calibri" w:hAnsiTheme="majorHAnsi" w:cstheme="majorHAnsi"/>
          <w:u w:val="single"/>
        </w:rPr>
        <w:t>World War II, or to those</w:t>
      </w:r>
      <w:r w:rsidRPr="0098474F">
        <w:rPr>
          <w:rFonts w:asciiTheme="majorHAnsi" w:eastAsia="Calibri" w:hAnsiTheme="majorHAnsi" w:cstheme="majorHAnsi"/>
          <w:sz w:val="14"/>
        </w:rPr>
        <w:t xml:space="preserve"> once </w:t>
      </w:r>
      <w:r w:rsidRPr="0098474F">
        <w:rPr>
          <w:rFonts w:asciiTheme="majorHAnsi" w:eastAsia="Calibri" w:hAnsiTheme="majorHAnsi" w:cstheme="majorHAnsi"/>
          <w:u w:val="single"/>
        </w:rPr>
        <w:t>estimated for a “</w:t>
      </w:r>
      <w:r w:rsidRPr="0098474F">
        <w:rPr>
          <w:rFonts w:asciiTheme="majorHAnsi" w:eastAsia="Calibri" w:hAnsiTheme="majorHAnsi" w:cstheme="majorHAnsi"/>
          <w:b/>
          <w:u w:val="single"/>
        </w:rPr>
        <w:t>counterforce</w:t>
      </w:r>
      <w:r w:rsidRPr="0098474F">
        <w:rPr>
          <w:rFonts w:asciiTheme="majorHAnsi" w:eastAsia="Calibri" w:hAnsiTheme="majorHAnsi" w:cstheme="majorHAnsi"/>
          <w:u w:val="single"/>
        </w:rPr>
        <w:t xml:space="preserve">” </w:t>
      </w:r>
      <w:r w:rsidRPr="0098474F">
        <w:rPr>
          <w:rFonts w:asciiTheme="majorHAnsi" w:eastAsia="Calibri" w:hAnsiTheme="majorHAnsi" w:cstheme="majorHAnsi"/>
          <w:b/>
          <w:highlight w:val="green"/>
          <w:u w:val="single"/>
        </w:rPr>
        <w:t>nuclear war</w:t>
      </w:r>
      <w:r w:rsidRPr="0098474F">
        <w:rPr>
          <w:rFonts w:asciiTheme="majorHAnsi" w:eastAsia="Calibri" w:hAnsiTheme="majorHAnsi" w:cstheme="majorHAnsi"/>
          <w:sz w:val="14"/>
        </w:rPr>
        <w:t xml:space="preserve"> between the superpowers. However, </w:t>
      </w:r>
      <w:r w:rsidRPr="0098474F">
        <w:rPr>
          <w:rFonts w:asciiTheme="majorHAnsi" w:eastAsia="Calibri" w:hAnsiTheme="majorHAnsi" w:cstheme="majorHAnsi"/>
          <w:u w:val="single"/>
        </w:rPr>
        <w:t xml:space="preserve">the </w:t>
      </w:r>
      <w:r w:rsidRPr="0098474F">
        <w:rPr>
          <w:rFonts w:asciiTheme="majorHAnsi" w:eastAsia="Calibri" w:hAnsiTheme="majorHAnsi" w:cstheme="majorHAnsi"/>
          <w:b/>
          <w:u w:val="single"/>
        </w:rPr>
        <w:t>long-term environmental effects</w:t>
      </w:r>
      <w:r w:rsidRPr="0098474F">
        <w:rPr>
          <w:rFonts w:asciiTheme="majorHAnsi" w:eastAsia="Calibri" w:hAnsiTheme="majorHAnsi" w:cstheme="majorHAnsi"/>
          <w:sz w:val="14"/>
        </w:rPr>
        <w:t xml:space="preserve"> of the war </w:t>
      </w:r>
      <w:r w:rsidRPr="0098474F">
        <w:rPr>
          <w:rFonts w:asciiTheme="majorHAnsi" w:eastAsia="Calibri" w:hAnsiTheme="majorHAnsi" w:cstheme="majorHAnsi"/>
          <w:b/>
          <w:highlight w:val="green"/>
          <w:u w:val="single"/>
        </w:rPr>
        <w:t>could</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sz w:val="14"/>
        </w:rPr>
        <w:t xml:space="preserve">significantly </w:t>
      </w:r>
      <w:r w:rsidRPr="0098474F">
        <w:rPr>
          <w:rFonts w:asciiTheme="majorHAnsi" w:eastAsia="Calibri" w:hAnsiTheme="majorHAnsi" w:cstheme="majorHAnsi"/>
          <w:u w:val="single"/>
        </w:rPr>
        <w:t>disrupt</w:t>
      </w:r>
      <w:r w:rsidRPr="0098474F">
        <w:rPr>
          <w:rFonts w:asciiTheme="majorHAnsi" w:eastAsia="Calibri" w:hAnsiTheme="majorHAnsi" w:cstheme="majorHAnsi"/>
          <w:sz w:val="14"/>
        </w:rPr>
        <w:t xml:space="preserve"> the </w:t>
      </w:r>
      <w:r w:rsidRPr="0098474F">
        <w:rPr>
          <w:rFonts w:asciiTheme="majorHAnsi" w:eastAsia="Calibri" w:hAnsiTheme="majorHAnsi" w:cstheme="majorHAnsi"/>
          <w:u w:val="single"/>
        </w:rPr>
        <w:t>global weather for</w:t>
      </w:r>
      <w:r w:rsidRPr="0098474F">
        <w:rPr>
          <w:rFonts w:asciiTheme="majorHAnsi" w:eastAsia="Calibri" w:hAnsiTheme="majorHAnsi" w:cstheme="majorHAnsi"/>
          <w:sz w:val="14"/>
        </w:rPr>
        <w:t xml:space="preserve"> at least </w:t>
      </w:r>
      <w:r w:rsidRPr="0098474F">
        <w:rPr>
          <w:rFonts w:asciiTheme="majorHAnsi" w:eastAsia="Calibri" w:hAnsiTheme="majorHAnsi" w:cstheme="majorHAnsi"/>
          <w:u w:val="single"/>
        </w:rPr>
        <w:t>a decade, which would</w:t>
      </w:r>
      <w:r w:rsidRPr="0098474F">
        <w:rPr>
          <w:rFonts w:asciiTheme="majorHAnsi" w:eastAsia="Calibri" w:hAnsiTheme="majorHAnsi" w:cstheme="majorHAnsi"/>
          <w:sz w:val="14"/>
        </w:rPr>
        <w:t xml:space="preserve"> likely </w:t>
      </w:r>
      <w:r w:rsidRPr="0098474F">
        <w:rPr>
          <w:rFonts w:asciiTheme="majorHAnsi" w:eastAsia="Calibri" w:hAnsiTheme="majorHAnsi" w:cstheme="majorHAnsi"/>
          <w:b/>
          <w:highlight w:val="green"/>
          <w:u w:val="single"/>
        </w:rPr>
        <w:t>result in</w:t>
      </w:r>
      <w:r w:rsidRPr="0098474F">
        <w:rPr>
          <w:rFonts w:asciiTheme="majorHAnsi" w:eastAsia="Calibri" w:hAnsiTheme="majorHAnsi" w:cstheme="majorHAnsi"/>
          <w:u w:val="single"/>
        </w:rPr>
        <w:t xml:space="preserve"> a </w:t>
      </w:r>
      <w:r w:rsidRPr="0098474F">
        <w:rPr>
          <w:rFonts w:asciiTheme="majorHAnsi" w:eastAsia="Calibri" w:hAnsiTheme="majorHAnsi" w:cstheme="majorHAnsi"/>
          <w:sz w:val="14"/>
        </w:rPr>
        <w:t xml:space="preserve">vast </w:t>
      </w:r>
      <w:r w:rsidRPr="0098474F">
        <w:rPr>
          <w:rFonts w:asciiTheme="majorHAnsi" w:eastAsia="Calibri" w:hAnsiTheme="majorHAnsi" w:cstheme="majorHAnsi"/>
          <w:b/>
          <w:highlight w:val="green"/>
          <w:u w:val="single"/>
        </w:rPr>
        <w:t>global famine</w:t>
      </w:r>
      <w:r w:rsidRPr="0098474F">
        <w:rPr>
          <w:rFonts w:asciiTheme="majorHAnsi" w:eastAsia="Calibri" w:hAnsiTheme="majorHAnsi" w:cstheme="majorHAnsi"/>
          <w:sz w:val="14"/>
        </w:rPr>
        <w:t xml:space="preserve">. The scientists predicted that </w:t>
      </w:r>
      <w:r w:rsidRPr="0098474F">
        <w:rPr>
          <w:rFonts w:asciiTheme="majorHAnsi" w:eastAsia="Calibri" w:hAnsiTheme="majorHAnsi" w:cstheme="majorHAnsi"/>
          <w:b/>
          <w:u w:val="single"/>
        </w:rPr>
        <w:t>nuclear firestorms</w:t>
      </w:r>
      <w:r w:rsidRPr="0098474F">
        <w:rPr>
          <w:rFonts w:asciiTheme="majorHAnsi" w:eastAsia="Calibri" w:hAnsiTheme="majorHAnsi" w:cstheme="majorHAnsi"/>
          <w:sz w:val="14"/>
        </w:rPr>
        <w:t xml:space="preserve"> in the burning cities </w:t>
      </w:r>
      <w:r w:rsidRPr="0098474F">
        <w:rPr>
          <w:rFonts w:asciiTheme="majorHAnsi" w:eastAsia="Calibri" w:hAnsiTheme="majorHAnsi" w:cstheme="majorHAnsi"/>
          <w:u w:val="single"/>
        </w:rPr>
        <w:t>would cause</w:t>
      </w:r>
      <w:r w:rsidRPr="0098474F">
        <w:rPr>
          <w:rFonts w:asciiTheme="majorHAnsi" w:eastAsia="Calibri" w:hAnsiTheme="majorHAnsi" w:cstheme="majorHAnsi"/>
          <w:sz w:val="14"/>
        </w:rPr>
        <w:t xml:space="preserve"> at least </w:t>
      </w:r>
      <w:r w:rsidRPr="0098474F">
        <w:rPr>
          <w:rFonts w:asciiTheme="majorHAnsi" w:eastAsia="Calibri" w:hAnsiTheme="majorHAnsi" w:cstheme="majorHAnsi"/>
          <w:u w:val="single"/>
        </w:rPr>
        <w:t xml:space="preserve">five million tons of </w:t>
      </w:r>
      <w:r w:rsidRPr="0098474F">
        <w:rPr>
          <w:rFonts w:asciiTheme="majorHAnsi" w:eastAsia="Calibri" w:hAnsiTheme="majorHAnsi" w:cstheme="majorHAnsi"/>
          <w:b/>
          <w:u w:val="single"/>
        </w:rPr>
        <w:t>black carbon smoke</w:t>
      </w:r>
      <w:r w:rsidRPr="0098474F">
        <w:rPr>
          <w:rFonts w:asciiTheme="majorHAnsi" w:eastAsia="Calibri" w:hAnsiTheme="majorHAnsi" w:cstheme="majorHAnsi"/>
          <w:u w:val="single"/>
        </w:rPr>
        <w:t xml:space="preserve"> to</w:t>
      </w:r>
      <w:r w:rsidRPr="0098474F">
        <w:rPr>
          <w:rFonts w:asciiTheme="majorHAnsi" w:eastAsia="Calibri" w:hAnsiTheme="majorHAnsi" w:cstheme="majorHAnsi"/>
          <w:sz w:val="14"/>
        </w:rPr>
        <w:t xml:space="preserve"> quickly </w:t>
      </w:r>
      <w:r w:rsidRPr="0098474F">
        <w:rPr>
          <w:rFonts w:asciiTheme="majorHAnsi" w:eastAsia="Calibri" w:hAnsiTheme="majorHAnsi" w:cstheme="majorHAnsi"/>
          <w:u w:val="single"/>
        </w:rPr>
        <w:t>rise</w:t>
      </w:r>
      <w:r w:rsidRPr="0098474F">
        <w:rPr>
          <w:rFonts w:asciiTheme="majorHAnsi" w:eastAsia="Calibri" w:hAnsiTheme="majorHAnsi" w:cstheme="majorHAnsi"/>
          <w:sz w:val="14"/>
        </w:rPr>
        <w:t xml:space="preserve"> above cloud level </w:t>
      </w:r>
      <w:r w:rsidRPr="0098474F">
        <w:rPr>
          <w:rFonts w:asciiTheme="majorHAnsi" w:eastAsia="Calibri" w:hAnsiTheme="majorHAnsi" w:cstheme="majorHAnsi"/>
          <w:u w:val="single"/>
        </w:rPr>
        <w:t>into the stratosphere</w:t>
      </w:r>
      <w:r w:rsidRPr="0098474F">
        <w:rPr>
          <w:rFonts w:asciiTheme="majorHAnsi" w:eastAsia="Calibri" w:hAnsiTheme="majorHAnsi" w:cstheme="majorHAnsi"/>
          <w:sz w:val="14"/>
        </w:rPr>
        <w:t xml:space="preserve">, where it could not be rained out. </w:t>
      </w:r>
      <w:r w:rsidRPr="0098474F">
        <w:rPr>
          <w:rFonts w:asciiTheme="majorHAnsi" w:eastAsia="Calibri" w:hAnsiTheme="majorHAnsi" w:cstheme="majorHAnsi"/>
          <w:u w:val="single"/>
        </w:rPr>
        <w:t xml:space="preserve">The smoke would circle the Earth in </w:t>
      </w:r>
      <w:r w:rsidRPr="0098474F">
        <w:rPr>
          <w:rFonts w:asciiTheme="majorHAnsi" w:eastAsia="Calibri" w:hAnsiTheme="majorHAnsi" w:cstheme="majorHAnsi"/>
          <w:b/>
          <w:u w:val="single"/>
        </w:rPr>
        <w:t>less than two weeks</w:t>
      </w:r>
      <w:r w:rsidRPr="0098474F">
        <w:rPr>
          <w:rFonts w:asciiTheme="majorHAnsi" w:eastAsia="Calibri" w:hAnsiTheme="majorHAnsi" w:cstheme="majorHAnsi"/>
          <w:u w:val="single"/>
        </w:rPr>
        <w:t xml:space="preserve"> and</w:t>
      </w:r>
      <w:r w:rsidRPr="0098474F">
        <w:rPr>
          <w:rFonts w:asciiTheme="majorHAnsi" w:eastAsia="Calibri" w:hAnsiTheme="majorHAnsi" w:cstheme="majorHAnsi"/>
          <w:sz w:val="14"/>
        </w:rPr>
        <w:t xml:space="preserve"> would </w:t>
      </w:r>
      <w:r w:rsidRPr="0098474F">
        <w:rPr>
          <w:rFonts w:asciiTheme="majorHAnsi" w:eastAsia="Calibri" w:hAnsiTheme="majorHAnsi" w:cstheme="majorHAnsi"/>
          <w:u w:val="single"/>
        </w:rPr>
        <w:t xml:space="preserve">form </w:t>
      </w:r>
      <w:r w:rsidRPr="0098474F">
        <w:rPr>
          <w:rFonts w:asciiTheme="majorHAnsi" w:eastAsia="Calibri" w:hAnsiTheme="majorHAnsi" w:cstheme="majorHAnsi"/>
          <w:b/>
          <w:highlight w:val="green"/>
          <w:u w:val="single"/>
        </w:rPr>
        <w:t>a</w:t>
      </w:r>
      <w:r w:rsidRPr="0098474F">
        <w:rPr>
          <w:rFonts w:asciiTheme="majorHAnsi" w:eastAsia="Calibri" w:hAnsiTheme="majorHAnsi" w:cstheme="majorHAnsi"/>
          <w:sz w:val="14"/>
        </w:rPr>
        <w:t xml:space="preserve"> global </w:t>
      </w:r>
      <w:r w:rsidRPr="0098474F">
        <w:rPr>
          <w:rFonts w:asciiTheme="majorHAnsi" w:eastAsia="Calibri" w:hAnsiTheme="majorHAnsi" w:cstheme="majorHAnsi"/>
          <w:b/>
          <w:u w:val="single"/>
        </w:rPr>
        <w:t xml:space="preserve">stratospheric </w:t>
      </w:r>
      <w:r w:rsidRPr="0098474F">
        <w:rPr>
          <w:rFonts w:asciiTheme="majorHAnsi" w:eastAsia="Calibri" w:hAnsiTheme="majorHAnsi" w:cstheme="majorHAnsi"/>
          <w:b/>
          <w:highlight w:val="green"/>
          <w:u w:val="single"/>
        </w:rPr>
        <w:t>smoke layer</w:t>
      </w:r>
      <w:r w:rsidRPr="0098474F">
        <w:rPr>
          <w:rFonts w:asciiTheme="majorHAnsi" w:eastAsia="Calibri" w:hAnsiTheme="majorHAnsi" w:cstheme="majorHAnsi"/>
          <w:u w:val="single"/>
        </w:rPr>
        <w:t xml:space="preserve"> that </w:t>
      </w:r>
      <w:r w:rsidRPr="0098474F">
        <w:rPr>
          <w:rFonts w:asciiTheme="majorHAnsi" w:eastAsia="Calibri" w:hAnsiTheme="majorHAnsi" w:cstheme="majorHAnsi"/>
          <w:b/>
          <w:highlight w:val="green"/>
          <w:u w:val="single"/>
        </w:rPr>
        <w:t>would remain for</w:t>
      </w:r>
      <w:r w:rsidRPr="0098474F">
        <w:rPr>
          <w:rFonts w:asciiTheme="majorHAnsi" w:eastAsia="Calibri" w:hAnsiTheme="majorHAnsi" w:cstheme="majorHAnsi"/>
          <w:u w:val="single"/>
        </w:rPr>
        <w:t xml:space="preserve"> more than </w:t>
      </w:r>
      <w:r w:rsidRPr="0098474F">
        <w:rPr>
          <w:rFonts w:asciiTheme="majorHAnsi" w:eastAsia="Calibri" w:hAnsiTheme="majorHAnsi" w:cstheme="majorHAnsi"/>
          <w:b/>
          <w:highlight w:val="green"/>
          <w:u w:val="single"/>
        </w:rPr>
        <w:t>a decade</w:t>
      </w:r>
      <w:r w:rsidRPr="0098474F">
        <w:rPr>
          <w:rFonts w:asciiTheme="majorHAnsi" w:eastAsia="Calibri" w:hAnsiTheme="majorHAnsi" w:cstheme="majorHAnsi"/>
          <w:u w:val="single"/>
        </w:rPr>
        <w:t>. The smoke would absorb</w:t>
      </w:r>
      <w:r w:rsidRPr="0098474F">
        <w:rPr>
          <w:rFonts w:asciiTheme="majorHAnsi" w:eastAsia="Calibri" w:hAnsiTheme="majorHAnsi" w:cstheme="majorHAnsi"/>
          <w:sz w:val="14"/>
        </w:rPr>
        <w:t xml:space="preserve"> warming </w:t>
      </w:r>
      <w:r w:rsidRPr="0098474F">
        <w:rPr>
          <w:rFonts w:asciiTheme="majorHAnsi" w:eastAsia="Calibri" w:hAnsiTheme="majorHAnsi" w:cstheme="majorHAnsi"/>
          <w:u w:val="single"/>
        </w:rPr>
        <w:t xml:space="preserve">sunlight, which would </w:t>
      </w:r>
      <w:r w:rsidRPr="0098474F">
        <w:rPr>
          <w:rFonts w:asciiTheme="majorHAnsi" w:eastAsia="Calibri" w:hAnsiTheme="majorHAnsi" w:cstheme="majorHAnsi"/>
          <w:b/>
          <w:u w:val="single"/>
        </w:rPr>
        <w:t>heat the smoke</w:t>
      </w:r>
      <w:r w:rsidRPr="0098474F">
        <w:rPr>
          <w:rFonts w:asciiTheme="majorHAnsi" w:eastAsia="Calibri" w:hAnsiTheme="majorHAnsi" w:cstheme="majorHAnsi"/>
          <w:u w:val="single"/>
        </w:rPr>
        <w:t xml:space="preserve"> to</w:t>
      </w:r>
      <w:r w:rsidRPr="0098474F">
        <w:rPr>
          <w:rFonts w:asciiTheme="majorHAnsi" w:eastAsia="Calibri" w:hAnsiTheme="majorHAnsi" w:cstheme="majorHAnsi"/>
          <w:sz w:val="14"/>
        </w:rPr>
        <w:t xml:space="preserve"> temperatures near </w:t>
      </w:r>
      <w:r w:rsidRPr="0098474F">
        <w:rPr>
          <w:rFonts w:asciiTheme="majorHAnsi" w:eastAsia="Calibri" w:hAnsiTheme="majorHAnsi" w:cstheme="majorHAnsi"/>
          <w:u w:val="single"/>
        </w:rPr>
        <w:t xml:space="preserve">the boiling point of water, </w:t>
      </w:r>
      <w:r w:rsidRPr="0098474F">
        <w:rPr>
          <w:rFonts w:asciiTheme="majorHAnsi" w:eastAsia="Calibri" w:hAnsiTheme="majorHAnsi" w:cstheme="majorHAnsi"/>
          <w:sz w:val="14"/>
        </w:rPr>
        <w:t>producing</w:t>
      </w:r>
      <w:r w:rsidRPr="0098474F">
        <w:rPr>
          <w:rFonts w:asciiTheme="majorHAnsi" w:eastAsia="Calibri" w:hAnsiTheme="majorHAnsi" w:cstheme="majorHAnsi"/>
          <w:b/>
          <w:highlight w:val="green"/>
          <w:u w:val="single"/>
        </w:rPr>
        <w:t xml:space="preserve"> ozone losses of</w:t>
      </w:r>
      <w:r w:rsidRPr="0098474F">
        <w:rPr>
          <w:rFonts w:asciiTheme="majorHAnsi" w:eastAsia="Calibri" w:hAnsiTheme="majorHAnsi" w:cstheme="majorHAnsi"/>
          <w:sz w:val="14"/>
        </w:rPr>
        <w:t xml:space="preserve"> 20 to</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b/>
          <w:highlight w:val="green"/>
          <w:u w:val="single"/>
        </w:rPr>
        <w:t>50 percent</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sz w:val="14"/>
        </w:rPr>
        <w:t xml:space="preserve">over populated areas. </w:t>
      </w:r>
      <w:r w:rsidRPr="0098474F">
        <w:rPr>
          <w:rFonts w:asciiTheme="majorHAnsi" w:eastAsia="Calibri" w:hAnsiTheme="majorHAnsi" w:cstheme="majorHAnsi"/>
          <w:u w:val="single"/>
        </w:rPr>
        <w:t>This would</w:t>
      </w:r>
      <w:r w:rsidRPr="0098474F">
        <w:rPr>
          <w:rFonts w:asciiTheme="majorHAnsi" w:eastAsia="Calibri" w:hAnsiTheme="majorHAnsi" w:cstheme="majorHAnsi"/>
          <w:sz w:val="14"/>
        </w:rPr>
        <w:t xml:space="preserve"> almost </w:t>
      </w:r>
      <w:r w:rsidRPr="0098474F">
        <w:rPr>
          <w:rFonts w:asciiTheme="majorHAnsi" w:eastAsia="Calibri" w:hAnsiTheme="majorHAnsi" w:cstheme="majorHAnsi"/>
          <w:u w:val="single"/>
        </w:rPr>
        <w:t>double the amount of UV-B reaching</w:t>
      </w:r>
      <w:r w:rsidRPr="0098474F">
        <w:rPr>
          <w:rFonts w:asciiTheme="majorHAnsi" w:eastAsia="Calibri" w:hAnsiTheme="majorHAnsi" w:cstheme="majorHAnsi"/>
          <w:sz w:val="14"/>
        </w:rPr>
        <w:t xml:space="preserve"> the most populated regions of </w:t>
      </w:r>
      <w:r w:rsidRPr="0098474F">
        <w:rPr>
          <w:rFonts w:asciiTheme="majorHAnsi" w:eastAsia="Calibri" w:hAnsiTheme="majorHAnsi" w:cstheme="majorHAnsi"/>
          <w:u w:val="single"/>
        </w:rPr>
        <w:t>the mid-latitudes</w:t>
      </w:r>
      <w:r w:rsidRPr="0098474F">
        <w:rPr>
          <w:rFonts w:asciiTheme="majorHAnsi" w:eastAsia="Calibri" w:hAnsiTheme="majorHAnsi" w:cstheme="majorHAnsi"/>
          <w:sz w:val="14"/>
        </w:rPr>
        <w:t xml:space="preserve">, and it would create UV-B indices unprecedented in human history. In North America and Central Europe, </w:t>
      </w:r>
      <w:r w:rsidRPr="0098474F">
        <w:rPr>
          <w:rFonts w:asciiTheme="majorHAnsi" w:eastAsia="Calibri" w:hAnsiTheme="majorHAnsi" w:cstheme="majorHAnsi"/>
          <w:u w:val="single"/>
        </w:rPr>
        <w:t>the time required to get a</w:t>
      </w:r>
      <w:r w:rsidRPr="0098474F">
        <w:rPr>
          <w:rFonts w:asciiTheme="majorHAnsi" w:eastAsia="Calibri" w:hAnsiTheme="majorHAnsi" w:cstheme="majorHAnsi"/>
          <w:sz w:val="14"/>
        </w:rPr>
        <w:t xml:space="preserve"> painful </w:t>
      </w:r>
      <w:r w:rsidRPr="0098474F">
        <w:rPr>
          <w:rFonts w:asciiTheme="majorHAnsi" w:eastAsia="Calibri" w:hAnsiTheme="majorHAnsi" w:cstheme="majorHAnsi"/>
          <w:u w:val="single"/>
        </w:rPr>
        <w:t>sunburn</w:t>
      </w:r>
      <w:r w:rsidRPr="0098474F">
        <w:rPr>
          <w:rFonts w:asciiTheme="majorHAnsi" w:eastAsia="Calibri" w:hAnsiTheme="majorHAnsi" w:cstheme="majorHAnsi"/>
          <w:sz w:val="14"/>
        </w:rPr>
        <w:t xml:space="preserve"> at mid-day in June </w:t>
      </w:r>
      <w:r w:rsidRPr="0098474F">
        <w:rPr>
          <w:rFonts w:asciiTheme="majorHAnsi" w:eastAsia="Calibri" w:hAnsiTheme="majorHAnsi" w:cstheme="majorHAnsi"/>
          <w:u w:val="single"/>
        </w:rPr>
        <w:t>could decrease to</w:t>
      </w:r>
      <w:r w:rsidRPr="0098474F">
        <w:rPr>
          <w:rFonts w:asciiTheme="majorHAnsi" w:eastAsia="Calibri" w:hAnsiTheme="majorHAnsi" w:cstheme="majorHAnsi"/>
          <w:sz w:val="14"/>
        </w:rPr>
        <w:t xml:space="preserve"> as little as </w:t>
      </w:r>
      <w:r w:rsidRPr="0098474F">
        <w:rPr>
          <w:rFonts w:asciiTheme="majorHAnsi" w:eastAsia="Calibri" w:hAnsiTheme="majorHAnsi" w:cstheme="majorHAnsi"/>
          <w:u w:val="single"/>
        </w:rPr>
        <w:t>six minutes</w:t>
      </w:r>
      <w:r w:rsidRPr="0098474F">
        <w:rPr>
          <w:rFonts w:asciiTheme="majorHAnsi" w:eastAsia="Calibri" w:hAnsiTheme="majorHAnsi" w:cstheme="majorHAnsi"/>
          <w:sz w:val="14"/>
        </w:rPr>
        <w:t xml:space="preserve"> for fair-skinned individuals. </w:t>
      </w:r>
      <w:r w:rsidRPr="0098474F">
        <w:rPr>
          <w:rFonts w:asciiTheme="majorHAnsi" w:eastAsia="Calibri" w:hAnsiTheme="majorHAnsi" w:cstheme="majorHAnsi"/>
          <w:u w:val="single"/>
        </w:rPr>
        <w:t>As the smoke</w:t>
      </w:r>
      <w:r w:rsidRPr="0098474F">
        <w:rPr>
          <w:rFonts w:asciiTheme="majorHAnsi" w:eastAsia="Calibri" w:hAnsiTheme="majorHAnsi" w:cstheme="majorHAnsi"/>
          <w:sz w:val="14"/>
        </w:rPr>
        <w:t xml:space="preserve"> layer </w:t>
      </w:r>
      <w:r w:rsidRPr="0098474F">
        <w:rPr>
          <w:rFonts w:asciiTheme="majorHAnsi" w:eastAsia="Calibri" w:hAnsiTheme="majorHAnsi" w:cstheme="majorHAnsi"/>
          <w:u w:val="single"/>
        </w:rPr>
        <w:t>blocked</w:t>
      </w:r>
      <w:r w:rsidRPr="0098474F">
        <w:rPr>
          <w:rFonts w:asciiTheme="majorHAnsi" w:eastAsia="Calibri" w:hAnsiTheme="majorHAnsi" w:cstheme="majorHAnsi"/>
          <w:sz w:val="14"/>
        </w:rPr>
        <w:t xml:space="preserve"> warming </w:t>
      </w:r>
      <w:r w:rsidRPr="0098474F">
        <w:rPr>
          <w:rFonts w:asciiTheme="majorHAnsi" w:eastAsia="Calibri" w:hAnsiTheme="majorHAnsi" w:cstheme="majorHAnsi"/>
          <w:u w:val="single"/>
        </w:rPr>
        <w:t>sunlight</w:t>
      </w:r>
      <w:r w:rsidRPr="0098474F">
        <w:rPr>
          <w:rFonts w:asciiTheme="majorHAnsi" w:eastAsia="Calibri" w:hAnsiTheme="majorHAnsi" w:cstheme="majorHAnsi"/>
          <w:sz w:val="14"/>
        </w:rPr>
        <w:t xml:space="preserve"> from reaching the Earth’s surface, </w:t>
      </w:r>
      <w:r w:rsidRPr="0098474F">
        <w:rPr>
          <w:rFonts w:asciiTheme="majorHAnsi" w:eastAsia="Calibri" w:hAnsiTheme="majorHAnsi" w:cstheme="majorHAnsi"/>
          <w:u w:val="single"/>
        </w:rPr>
        <w:t xml:space="preserve">it would produce the </w:t>
      </w:r>
      <w:r w:rsidRPr="0098474F">
        <w:rPr>
          <w:rFonts w:asciiTheme="majorHAnsi" w:eastAsia="Calibri" w:hAnsiTheme="majorHAnsi" w:cstheme="majorHAnsi"/>
          <w:b/>
          <w:u w:val="single"/>
        </w:rPr>
        <w:t>coldest</w:t>
      </w:r>
      <w:r w:rsidRPr="0098474F">
        <w:rPr>
          <w:rFonts w:asciiTheme="majorHAnsi" w:eastAsia="Calibri" w:hAnsiTheme="majorHAnsi" w:cstheme="majorHAnsi"/>
          <w:sz w:val="14"/>
        </w:rPr>
        <w:t xml:space="preserve"> average </w:t>
      </w:r>
      <w:r w:rsidRPr="0098474F">
        <w:rPr>
          <w:rFonts w:asciiTheme="majorHAnsi" w:eastAsia="Calibri" w:hAnsiTheme="majorHAnsi" w:cstheme="majorHAnsi"/>
          <w:b/>
          <w:u w:val="single"/>
        </w:rPr>
        <w:t>surface temperatures</w:t>
      </w:r>
      <w:r w:rsidRPr="0098474F">
        <w:rPr>
          <w:rFonts w:asciiTheme="majorHAnsi" w:eastAsia="Calibri" w:hAnsiTheme="majorHAnsi" w:cstheme="majorHAnsi"/>
          <w:u w:val="single"/>
        </w:rPr>
        <w:t xml:space="preserve"> in</w:t>
      </w:r>
      <w:r w:rsidRPr="0098474F">
        <w:rPr>
          <w:rFonts w:asciiTheme="majorHAnsi" w:eastAsia="Calibri" w:hAnsiTheme="majorHAnsi" w:cstheme="majorHAnsi"/>
          <w:sz w:val="14"/>
        </w:rPr>
        <w:t xml:space="preserve"> the last </w:t>
      </w:r>
      <w:r w:rsidRPr="0098474F">
        <w:rPr>
          <w:rFonts w:asciiTheme="majorHAnsi" w:eastAsia="Calibri" w:hAnsiTheme="majorHAnsi" w:cstheme="majorHAnsi"/>
          <w:u w:val="single"/>
        </w:rPr>
        <w:t>1,000 years</w:t>
      </w:r>
      <w:r w:rsidRPr="0098474F">
        <w:rPr>
          <w:rFonts w:asciiTheme="majorHAnsi" w:eastAsia="Calibri" w:hAnsiTheme="majorHAnsi" w:cstheme="majorHAnsi"/>
          <w:sz w:val="14"/>
        </w:rPr>
        <w:t xml:space="preserve">. The scientists calculated that </w:t>
      </w:r>
      <w:r w:rsidRPr="0098474F">
        <w:rPr>
          <w:rFonts w:asciiTheme="majorHAnsi" w:eastAsia="Calibri" w:hAnsiTheme="majorHAnsi" w:cstheme="majorHAnsi"/>
          <w:u w:val="single"/>
        </w:rPr>
        <w:t xml:space="preserve">global </w:t>
      </w:r>
      <w:r w:rsidRPr="0098474F">
        <w:rPr>
          <w:rFonts w:asciiTheme="majorHAnsi" w:eastAsia="Calibri" w:hAnsiTheme="majorHAnsi" w:cstheme="majorHAnsi"/>
          <w:b/>
          <w:highlight w:val="green"/>
          <w:u w:val="single"/>
        </w:rPr>
        <w:t xml:space="preserve">food production would decrease </w:t>
      </w:r>
      <w:r w:rsidRPr="0098474F">
        <w:rPr>
          <w:rFonts w:asciiTheme="majorHAnsi" w:eastAsia="Calibri" w:hAnsiTheme="majorHAnsi" w:cstheme="majorHAnsi"/>
          <w:sz w:val="14"/>
        </w:rPr>
        <w:t xml:space="preserve">by 20 to </w:t>
      </w:r>
      <w:r w:rsidRPr="0098474F">
        <w:rPr>
          <w:rFonts w:asciiTheme="majorHAnsi" w:eastAsia="Calibri" w:hAnsiTheme="majorHAnsi" w:cstheme="majorHAnsi"/>
          <w:b/>
          <w:highlight w:val="green"/>
          <w:u w:val="single"/>
        </w:rPr>
        <w:t>40 percent</w:t>
      </w:r>
      <w:r w:rsidRPr="0098474F">
        <w:rPr>
          <w:rFonts w:asciiTheme="majorHAnsi" w:eastAsia="Calibri" w:hAnsiTheme="majorHAnsi" w:cstheme="majorHAnsi"/>
          <w:sz w:val="14"/>
        </w:rPr>
        <w:t xml:space="preserve"> during a five-year period following such a war. Medical experts have predicted that the shortening of growing seasons and corresponding </w:t>
      </w:r>
      <w:r w:rsidRPr="0098474F">
        <w:rPr>
          <w:rFonts w:asciiTheme="majorHAnsi" w:eastAsia="Calibri" w:hAnsiTheme="majorHAnsi" w:cstheme="majorHAnsi"/>
          <w:u w:val="single"/>
        </w:rPr>
        <w:t>decreases in agricultural production could cause</w:t>
      </w:r>
      <w:r w:rsidRPr="0098474F">
        <w:rPr>
          <w:rFonts w:asciiTheme="majorHAnsi" w:eastAsia="Calibri" w:hAnsiTheme="majorHAnsi" w:cstheme="majorHAnsi"/>
          <w:sz w:val="14"/>
        </w:rPr>
        <w:t xml:space="preserve"> up to </w:t>
      </w:r>
      <w:r w:rsidRPr="0098474F">
        <w:rPr>
          <w:rFonts w:asciiTheme="majorHAnsi" w:eastAsia="Calibri" w:hAnsiTheme="majorHAnsi" w:cstheme="majorHAnsi"/>
          <w:b/>
          <w:u w:val="single"/>
        </w:rPr>
        <w:t>two billion</w:t>
      </w:r>
      <w:r w:rsidRPr="0098474F">
        <w:rPr>
          <w:rFonts w:asciiTheme="majorHAnsi" w:eastAsia="Calibri" w:hAnsiTheme="majorHAnsi" w:cstheme="majorHAnsi"/>
          <w:sz w:val="14"/>
        </w:rPr>
        <w:t xml:space="preserve"> people </w:t>
      </w:r>
      <w:r w:rsidRPr="0098474F">
        <w:rPr>
          <w:rFonts w:asciiTheme="majorHAnsi" w:eastAsia="Calibri" w:hAnsiTheme="majorHAnsi" w:cstheme="majorHAnsi"/>
          <w:u w:val="single"/>
        </w:rPr>
        <w:t>to</w:t>
      </w:r>
      <w:r w:rsidRPr="0098474F">
        <w:rPr>
          <w:rFonts w:asciiTheme="majorHAnsi" w:eastAsia="Calibri" w:hAnsiTheme="majorHAnsi" w:cstheme="majorHAnsi"/>
          <w:sz w:val="14"/>
        </w:rPr>
        <w:t xml:space="preserve"> </w:t>
      </w:r>
      <w:r w:rsidRPr="0098474F">
        <w:rPr>
          <w:rFonts w:asciiTheme="majorHAnsi" w:eastAsia="Calibri" w:hAnsiTheme="majorHAnsi" w:cstheme="majorHAnsi"/>
          <w:u w:val="single"/>
        </w:rPr>
        <w:t xml:space="preserve">perish from </w:t>
      </w:r>
      <w:r w:rsidRPr="0098474F">
        <w:rPr>
          <w:rFonts w:asciiTheme="majorHAnsi" w:eastAsia="Calibri" w:hAnsiTheme="majorHAnsi" w:cstheme="majorHAnsi"/>
          <w:b/>
          <w:u w:val="single"/>
        </w:rPr>
        <w:t>famine</w:t>
      </w:r>
      <w:r w:rsidRPr="0098474F">
        <w:rPr>
          <w:rFonts w:asciiTheme="majorHAnsi" w:eastAsia="Calibri" w:hAnsiTheme="majorHAnsi" w:cstheme="majorHAnsi"/>
          <w:sz w:val="14"/>
        </w:rPr>
        <w:t xml:space="preserve">. The </w:t>
      </w:r>
      <w:r w:rsidRPr="0098474F">
        <w:rPr>
          <w:rFonts w:asciiTheme="majorHAnsi" w:eastAsia="Calibri" w:hAnsiTheme="majorHAnsi" w:cstheme="majorHAnsi"/>
          <w:u w:val="single"/>
        </w:rPr>
        <w:t>climatologists</w:t>
      </w:r>
      <w:r w:rsidRPr="0098474F">
        <w:rPr>
          <w:rFonts w:asciiTheme="majorHAnsi" w:eastAsia="Calibri" w:hAnsiTheme="majorHAnsi" w:cstheme="majorHAnsi"/>
          <w:sz w:val="14"/>
        </w:rPr>
        <w:t xml:space="preserve"> also </w:t>
      </w:r>
      <w:r w:rsidRPr="0098474F">
        <w:rPr>
          <w:rFonts w:asciiTheme="majorHAnsi" w:eastAsia="Calibri" w:hAnsiTheme="majorHAnsi" w:cstheme="majorHAnsi"/>
          <w:u w:val="single"/>
        </w:rPr>
        <w:t>investigated the effects of a nuclear war fought with</w:t>
      </w:r>
      <w:r w:rsidRPr="0098474F">
        <w:rPr>
          <w:rFonts w:asciiTheme="majorHAnsi" w:eastAsia="Calibri" w:hAnsiTheme="majorHAnsi" w:cstheme="majorHAnsi"/>
          <w:sz w:val="14"/>
        </w:rPr>
        <w:t xml:space="preserve"> the vastly more powerful modern</w:t>
      </w:r>
      <w:r w:rsidRPr="0098474F">
        <w:rPr>
          <w:rFonts w:asciiTheme="majorHAnsi" w:eastAsia="Calibri" w:hAnsiTheme="majorHAnsi" w:cstheme="majorHAnsi"/>
          <w:b/>
          <w:u w:val="single"/>
        </w:rPr>
        <w:t xml:space="preserve"> thermonuclear </w:t>
      </w:r>
      <w:r w:rsidRPr="0098474F">
        <w:rPr>
          <w:rFonts w:asciiTheme="majorHAnsi" w:eastAsia="Calibri" w:hAnsiTheme="majorHAnsi" w:cstheme="majorHAnsi"/>
          <w:sz w:val="14"/>
        </w:rPr>
        <w:t>weapons</w:t>
      </w:r>
      <w:r w:rsidRPr="0098474F">
        <w:rPr>
          <w:rFonts w:asciiTheme="majorHAnsi" w:eastAsia="Calibri" w:hAnsiTheme="majorHAnsi" w:cstheme="majorHAnsi"/>
          <w:u w:val="single"/>
        </w:rPr>
        <w:t xml:space="preserve"> possessed by the U</w:t>
      </w:r>
      <w:r w:rsidRPr="0098474F">
        <w:rPr>
          <w:rFonts w:asciiTheme="majorHAnsi" w:eastAsia="Calibri" w:hAnsiTheme="majorHAnsi" w:cstheme="majorHAnsi"/>
          <w:sz w:val="14"/>
        </w:rPr>
        <w:t xml:space="preserve">nited </w:t>
      </w:r>
      <w:r w:rsidRPr="0098474F">
        <w:rPr>
          <w:rFonts w:asciiTheme="majorHAnsi" w:eastAsia="Calibri" w:hAnsiTheme="majorHAnsi" w:cstheme="majorHAnsi"/>
          <w:u w:val="single"/>
        </w:rPr>
        <w:t>S</w:t>
      </w:r>
      <w:r w:rsidRPr="0098474F">
        <w:rPr>
          <w:rFonts w:asciiTheme="majorHAnsi" w:eastAsia="Calibri" w:hAnsiTheme="majorHAnsi" w:cstheme="majorHAnsi"/>
          <w:sz w:val="14"/>
        </w:rPr>
        <w:t xml:space="preserve">tates, </w:t>
      </w:r>
      <w:r w:rsidRPr="0098474F">
        <w:rPr>
          <w:rFonts w:asciiTheme="majorHAnsi" w:eastAsia="Calibri" w:hAnsiTheme="majorHAnsi" w:cstheme="majorHAnsi"/>
          <w:u w:val="single"/>
        </w:rPr>
        <w:t>Russia, China, France, and England. Some</w:t>
      </w:r>
      <w:r w:rsidRPr="0098474F">
        <w:rPr>
          <w:rFonts w:asciiTheme="majorHAnsi" w:eastAsia="Calibri" w:hAnsiTheme="majorHAnsi" w:cstheme="majorHAnsi"/>
          <w:sz w:val="14"/>
        </w:rPr>
        <w:t xml:space="preserve"> of the thermonuclear weapons constructed during the 1950s and 1960s were 1,000 times more powerful</w:t>
      </w:r>
      <w:r w:rsidRPr="0098474F">
        <w:rPr>
          <w:rFonts w:asciiTheme="majorHAnsi" w:eastAsia="Calibri" w:hAnsiTheme="majorHAnsi" w:cstheme="majorHAnsi"/>
          <w:u w:val="single"/>
        </w:rPr>
        <w:t xml:space="preserve"> than an atomic bomb</w:t>
      </w:r>
      <w:r w:rsidRPr="0098474F">
        <w:rPr>
          <w:rFonts w:asciiTheme="majorHAnsi" w:eastAsia="Calibri" w:hAnsiTheme="majorHAnsi" w:cstheme="majorHAnsi"/>
          <w:sz w:val="14"/>
        </w:rPr>
        <w:t xml:space="preserve">. During the last 30 years, the average size of thermonuclear or “strategic” nuclear weapons has decreased. Yet today, </w:t>
      </w:r>
      <w:r w:rsidRPr="0098474F">
        <w:rPr>
          <w:rFonts w:asciiTheme="majorHAnsi" w:eastAsia="Calibri" w:hAnsiTheme="majorHAnsi" w:cstheme="majorHAnsi"/>
          <w:u w:val="single"/>
        </w:rPr>
        <w:t>each of the</w:t>
      </w:r>
      <w:r w:rsidRPr="0098474F">
        <w:rPr>
          <w:rFonts w:asciiTheme="majorHAnsi" w:eastAsia="Calibri" w:hAnsiTheme="majorHAnsi" w:cstheme="majorHAnsi"/>
          <w:sz w:val="14"/>
        </w:rPr>
        <w:t xml:space="preserve"> approximately </w:t>
      </w:r>
      <w:r w:rsidRPr="0098474F">
        <w:rPr>
          <w:rFonts w:asciiTheme="majorHAnsi" w:eastAsia="Calibri" w:hAnsiTheme="majorHAnsi" w:cstheme="majorHAnsi"/>
          <w:u w:val="single"/>
        </w:rPr>
        <w:t>3,540</w:t>
      </w:r>
      <w:r w:rsidRPr="0098474F">
        <w:rPr>
          <w:rFonts w:asciiTheme="majorHAnsi" w:eastAsia="Calibri" w:hAnsiTheme="majorHAnsi" w:cstheme="majorHAnsi"/>
          <w:sz w:val="14"/>
        </w:rPr>
        <w:t xml:space="preserve"> strategic </w:t>
      </w:r>
      <w:r w:rsidRPr="0098474F">
        <w:rPr>
          <w:rFonts w:asciiTheme="majorHAnsi" w:eastAsia="Calibri" w:hAnsiTheme="majorHAnsi" w:cstheme="majorHAnsi"/>
          <w:u w:val="single"/>
        </w:rPr>
        <w:t>weapons deployed by the U</w:t>
      </w:r>
      <w:r w:rsidRPr="0098474F">
        <w:rPr>
          <w:rFonts w:asciiTheme="majorHAnsi" w:eastAsia="Calibri" w:hAnsiTheme="majorHAnsi" w:cstheme="majorHAnsi"/>
          <w:sz w:val="14"/>
        </w:rPr>
        <w:t xml:space="preserve">nited </w:t>
      </w:r>
      <w:r w:rsidRPr="0098474F">
        <w:rPr>
          <w:rFonts w:asciiTheme="majorHAnsi" w:eastAsia="Calibri" w:hAnsiTheme="majorHAnsi" w:cstheme="majorHAnsi"/>
          <w:u w:val="single"/>
        </w:rPr>
        <w:t>S</w:t>
      </w:r>
      <w:r w:rsidRPr="0098474F">
        <w:rPr>
          <w:rFonts w:asciiTheme="majorHAnsi" w:eastAsia="Calibri" w:hAnsiTheme="majorHAnsi" w:cstheme="majorHAnsi"/>
          <w:sz w:val="14"/>
        </w:rPr>
        <w:t xml:space="preserve">tates </w:t>
      </w:r>
      <w:r w:rsidRPr="0098474F">
        <w:rPr>
          <w:rFonts w:asciiTheme="majorHAnsi" w:eastAsia="Calibri" w:hAnsiTheme="majorHAnsi" w:cstheme="majorHAnsi"/>
          <w:u w:val="single"/>
        </w:rPr>
        <w:t>and Russia is</w:t>
      </w:r>
      <w:r w:rsidRPr="0098474F">
        <w:rPr>
          <w:rFonts w:asciiTheme="majorHAnsi" w:eastAsia="Calibri" w:hAnsiTheme="majorHAnsi" w:cstheme="majorHAnsi"/>
          <w:sz w:val="14"/>
        </w:rPr>
        <w:t xml:space="preserve"> seven to </w:t>
      </w:r>
      <w:r w:rsidRPr="0098474F">
        <w:rPr>
          <w:rFonts w:asciiTheme="majorHAnsi" w:eastAsia="Calibri" w:hAnsiTheme="majorHAnsi" w:cstheme="majorHAnsi"/>
          <w:b/>
          <w:u w:val="single"/>
        </w:rPr>
        <w:t>80 times</w:t>
      </w:r>
      <w:r w:rsidRPr="0098474F">
        <w:rPr>
          <w:rFonts w:asciiTheme="majorHAnsi" w:eastAsia="Calibri" w:hAnsiTheme="majorHAnsi" w:cstheme="majorHAnsi"/>
          <w:u w:val="single"/>
        </w:rPr>
        <w:t xml:space="preserve"> more powerful than the</w:t>
      </w:r>
      <w:r w:rsidRPr="0098474F">
        <w:rPr>
          <w:rFonts w:asciiTheme="majorHAnsi" w:eastAsia="Calibri" w:hAnsiTheme="majorHAnsi" w:cstheme="majorHAnsi"/>
          <w:sz w:val="14"/>
        </w:rPr>
        <w:t xml:space="preserve"> atomic bombs modeled in the </w:t>
      </w:r>
      <w:r w:rsidRPr="0098474F">
        <w:rPr>
          <w:rFonts w:asciiTheme="majorHAnsi" w:eastAsia="Calibri" w:hAnsiTheme="majorHAnsi" w:cstheme="majorHAnsi"/>
          <w:u w:val="single"/>
        </w:rPr>
        <w:t xml:space="preserve">India-Pakistan study. The smallest </w:t>
      </w:r>
      <w:r w:rsidRPr="0098474F">
        <w:rPr>
          <w:rFonts w:asciiTheme="majorHAnsi" w:eastAsia="Calibri" w:hAnsiTheme="majorHAnsi" w:cstheme="majorHAnsi"/>
          <w:sz w:val="14"/>
        </w:rPr>
        <w:t xml:space="preserve">strategic nuclear weapon </w:t>
      </w:r>
      <w:r w:rsidRPr="0098474F">
        <w:rPr>
          <w:rFonts w:asciiTheme="majorHAnsi" w:eastAsia="Calibri" w:hAnsiTheme="majorHAnsi" w:cstheme="majorHAnsi"/>
          <w:u w:val="single"/>
        </w:rPr>
        <w:t xml:space="preserve">has an explosive power of </w:t>
      </w:r>
      <w:r w:rsidRPr="0098474F">
        <w:rPr>
          <w:rFonts w:asciiTheme="majorHAnsi" w:eastAsia="Calibri" w:hAnsiTheme="majorHAnsi" w:cstheme="majorHAnsi"/>
          <w:b/>
          <w:u w:val="single"/>
        </w:rPr>
        <w:t>100,000 tons of TNT</w:t>
      </w:r>
      <w:r w:rsidRPr="0098474F">
        <w:rPr>
          <w:rFonts w:asciiTheme="majorHAnsi" w:eastAsia="Calibri" w:hAnsiTheme="majorHAnsi" w:cstheme="majorHAnsi"/>
          <w:sz w:val="14"/>
        </w:rPr>
        <w:t xml:space="preserve">, compared to an atomic bomb with an average explosive power of 15,000 tons of TNT. Strategic nuclear weapons produce much larger nuclear firestorms than do atomic bombs. For example, a standard Russian 800-kiloton warhead, on an average day, will ignite fires covering a surface area of 90 to 152 square miles. A </w:t>
      </w:r>
      <w:r w:rsidRPr="0098474F">
        <w:rPr>
          <w:rFonts w:asciiTheme="majorHAnsi" w:eastAsia="Calibri" w:hAnsiTheme="majorHAnsi" w:cstheme="majorHAnsi"/>
          <w:b/>
          <w:highlight w:val="green"/>
          <w:u w:val="single"/>
        </w:rPr>
        <w:t>war</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u w:val="single"/>
        </w:rPr>
        <w:t>fought with</w:t>
      </w:r>
      <w:r w:rsidRPr="0098474F">
        <w:rPr>
          <w:rFonts w:asciiTheme="majorHAnsi" w:eastAsia="Calibri" w:hAnsiTheme="majorHAnsi" w:cstheme="majorHAnsi"/>
          <w:sz w:val="14"/>
        </w:rPr>
        <w:t xml:space="preserve"> hundreds or thousands of </w:t>
      </w:r>
      <w:r w:rsidRPr="0098474F">
        <w:rPr>
          <w:rFonts w:asciiTheme="majorHAnsi" w:eastAsia="Calibri" w:hAnsiTheme="majorHAnsi" w:cstheme="majorHAnsi"/>
          <w:u w:val="single"/>
        </w:rPr>
        <w:t>U.S. and Russian</w:t>
      </w:r>
      <w:r w:rsidRPr="0098474F">
        <w:rPr>
          <w:rFonts w:asciiTheme="majorHAnsi" w:eastAsia="Calibri" w:hAnsiTheme="majorHAnsi" w:cstheme="majorHAnsi"/>
          <w:sz w:val="14"/>
        </w:rPr>
        <w:t xml:space="preserve"> strategic </w:t>
      </w:r>
      <w:r w:rsidRPr="0098474F">
        <w:rPr>
          <w:rFonts w:asciiTheme="majorHAnsi" w:eastAsia="Calibri" w:hAnsiTheme="majorHAnsi" w:cstheme="majorHAnsi"/>
          <w:u w:val="single"/>
        </w:rPr>
        <w:t xml:space="preserve">nuclear weapons </w:t>
      </w:r>
      <w:r w:rsidRPr="0098474F">
        <w:rPr>
          <w:rFonts w:asciiTheme="majorHAnsi" w:eastAsia="Calibri" w:hAnsiTheme="majorHAnsi" w:cstheme="majorHAnsi"/>
          <w:sz w:val="14"/>
        </w:rPr>
        <w:t xml:space="preserve">would </w:t>
      </w:r>
      <w:r w:rsidRPr="0098474F">
        <w:rPr>
          <w:rFonts w:asciiTheme="majorHAnsi" w:eastAsia="Calibri" w:hAnsiTheme="majorHAnsi" w:cstheme="majorHAnsi"/>
          <w:b/>
          <w:highlight w:val="green"/>
          <w:u w:val="single"/>
        </w:rPr>
        <w:t>ignite immense</w:t>
      </w:r>
      <w:r w:rsidRPr="0098474F">
        <w:rPr>
          <w:rFonts w:asciiTheme="majorHAnsi" w:eastAsia="Calibri" w:hAnsiTheme="majorHAnsi" w:cstheme="majorHAnsi"/>
          <w:sz w:val="14"/>
        </w:rPr>
        <w:t xml:space="preserve"> </w:t>
      </w:r>
      <w:r w:rsidRPr="0098474F">
        <w:rPr>
          <w:rFonts w:asciiTheme="majorHAnsi" w:eastAsia="Calibri" w:hAnsiTheme="majorHAnsi" w:cstheme="majorHAnsi"/>
          <w:b/>
          <w:u w:val="single"/>
        </w:rPr>
        <w:t xml:space="preserve">nuclear </w:t>
      </w:r>
      <w:r w:rsidRPr="0098474F">
        <w:rPr>
          <w:rFonts w:asciiTheme="majorHAnsi" w:eastAsia="Calibri" w:hAnsiTheme="majorHAnsi" w:cstheme="majorHAnsi"/>
          <w:b/>
          <w:highlight w:val="green"/>
          <w:u w:val="single"/>
        </w:rPr>
        <w:t>firestorms</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u w:val="single"/>
        </w:rPr>
        <w:t>covering</w:t>
      </w:r>
      <w:r w:rsidRPr="0098474F">
        <w:rPr>
          <w:rFonts w:asciiTheme="majorHAnsi" w:eastAsia="Calibri" w:hAnsiTheme="majorHAnsi" w:cstheme="majorHAnsi"/>
          <w:sz w:val="14"/>
        </w:rPr>
        <w:t xml:space="preserve"> land surface areas of many thousands or </w:t>
      </w:r>
      <w:r w:rsidRPr="0098474F">
        <w:rPr>
          <w:rFonts w:asciiTheme="majorHAnsi" w:eastAsia="Calibri" w:hAnsiTheme="majorHAnsi" w:cstheme="majorHAnsi"/>
          <w:b/>
          <w:u w:val="single"/>
        </w:rPr>
        <w:t>tens of thousands</w:t>
      </w:r>
      <w:r w:rsidRPr="0098474F">
        <w:rPr>
          <w:rFonts w:asciiTheme="majorHAnsi" w:eastAsia="Calibri" w:hAnsiTheme="majorHAnsi" w:cstheme="majorHAnsi"/>
          <w:u w:val="single"/>
        </w:rPr>
        <w:t xml:space="preserve"> of square miles</w:t>
      </w:r>
      <w:r w:rsidRPr="0098474F">
        <w:rPr>
          <w:rFonts w:asciiTheme="majorHAnsi" w:eastAsia="Calibri" w:hAnsiTheme="majorHAnsi" w:cstheme="majorHAnsi"/>
          <w:sz w:val="14"/>
        </w:rPr>
        <w:t xml:space="preserve">. The scientists calculated that </w:t>
      </w:r>
      <w:r w:rsidRPr="0098474F">
        <w:rPr>
          <w:rFonts w:asciiTheme="majorHAnsi" w:eastAsia="Calibri" w:hAnsiTheme="majorHAnsi" w:cstheme="majorHAnsi"/>
          <w:u w:val="single"/>
        </w:rPr>
        <w:t>these fires would produce</w:t>
      </w:r>
      <w:r w:rsidRPr="0098474F">
        <w:rPr>
          <w:rFonts w:asciiTheme="majorHAnsi" w:eastAsia="Calibri" w:hAnsiTheme="majorHAnsi" w:cstheme="majorHAnsi"/>
          <w:sz w:val="14"/>
        </w:rPr>
        <w:t xml:space="preserve"> up to </w:t>
      </w:r>
      <w:r w:rsidRPr="0098474F">
        <w:rPr>
          <w:rFonts w:asciiTheme="majorHAnsi" w:eastAsia="Calibri" w:hAnsiTheme="majorHAnsi" w:cstheme="majorHAnsi"/>
          <w:b/>
          <w:u w:val="single"/>
        </w:rPr>
        <w:t>180 million tons</w:t>
      </w:r>
      <w:r w:rsidRPr="0098474F">
        <w:rPr>
          <w:rFonts w:asciiTheme="majorHAnsi" w:eastAsia="Calibri" w:hAnsiTheme="majorHAnsi" w:cstheme="majorHAnsi"/>
          <w:u w:val="single"/>
        </w:rPr>
        <w:t xml:space="preserve"> of black</w:t>
      </w:r>
      <w:r w:rsidRPr="0098474F">
        <w:rPr>
          <w:rFonts w:asciiTheme="majorHAnsi" w:eastAsia="Calibri" w:hAnsiTheme="majorHAnsi" w:cstheme="majorHAnsi"/>
          <w:sz w:val="14"/>
        </w:rPr>
        <w:t xml:space="preserve"> carbon soot and</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b/>
          <w:highlight w:val="green"/>
          <w:u w:val="single"/>
        </w:rPr>
        <w:t>smoke</w:t>
      </w:r>
      <w:r w:rsidRPr="0098474F">
        <w:rPr>
          <w:rFonts w:asciiTheme="majorHAnsi" w:eastAsia="Calibri" w:hAnsiTheme="majorHAnsi" w:cstheme="majorHAnsi"/>
          <w:u w:val="single"/>
        </w:rPr>
        <w:t>, which would form a</w:t>
      </w:r>
      <w:r w:rsidRPr="0098474F">
        <w:rPr>
          <w:rFonts w:asciiTheme="majorHAnsi" w:eastAsia="Calibri" w:hAnsiTheme="majorHAnsi" w:cstheme="majorHAnsi"/>
          <w:sz w:val="14"/>
        </w:rPr>
        <w:t xml:space="preserve"> dense, </w:t>
      </w:r>
      <w:r w:rsidRPr="0098474F">
        <w:rPr>
          <w:rFonts w:asciiTheme="majorHAnsi" w:eastAsia="Calibri" w:hAnsiTheme="majorHAnsi" w:cstheme="majorHAnsi"/>
          <w:b/>
          <w:u w:val="single"/>
        </w:rPr>
        <w:t>global stratospheric smoke layer</w:t>
      </w:r>
      <w:r w:rsidRPr="0098474F">
        <w:rPr>
          <w:rFonts w:asciiTheme="majorHAnsi" w:eastAsia="Calibri" w:hAnsiTheme="majorHAnsi" w:cstheme="majorHAnsi"/>
          <w:u w:val="single"/>
        </w:rPr>
        <w:t>. The smoke would remain</w:t>
      </w:r>
      <w:r w:rsidRPr="0098474F">
        <w:rPr>
          <w:rFonts w:asciiTheme="majorHAnsi" w:eastAsia="Calibri" w:hAnsiTheme="majorHAnsi" w:cstheme="majorHAnsi"/>
          <w:sz w:val="14"/>
        </w:rPr>
        <w:t xml:space="preserve"> in the stratosphere </w:t>
      </w:r>
      <w:r w:rsidRPr="0098474F">
        <w:rPr>
          <w:rFonts w:asciiTheme="majorHAnsi" w:eastAsia="Calibri" w:hAnsiTheme="majorHAnsi" w:cstheme="majorHAnsi"/>
          <w:u w:val="single"/>
        </w:rPr>
        <w:t>for</w:t>
      </w:r>
      <w:r w:rsidRPr="0098474F">
        <w:rPr>
          <w:rFonts w:asciiTheme="majorHAnsi" w:eastAsia="Calibri" w:hAnsiTheme="majorHAnsi" w:cstheme="majorHAnsi"/>
          <w:sz w:val="14"/>
        </w:rPr>
        <w:t xml:space="preserve"> 10 to </w:t>
      </w:r>
      <w:r w:rsidRPr="0098474F">
        <w:rPr>
          <w:rFonts w:asciiTheme="majorHAnsi" w:eastAsia="Calibri" w:hAnsiTheme="majorHAnsi" w:cstheme="majorHAnsi"/>
          <w:b/>
          <w:u w:val="single"/>
        </w:rPr>
        <w:t>20 years</w:t>
      </w:r>
      <w:r w:rsidRPr="0098474F">
        <w:rPr>
          <w:rFonts w:asciiTheme="majorHAnsi" w:eastAsia="Calibri" w:hAnsiTheme="majorHAnsi" w:cstheme="majorHAnsi"/>
          <w:sz w:val="14"/>
        </w:rPr>
        <w:t xml:space="preserve">, and </w:t>
      </w:r>
      <w:r w:rsidRPr="0098474F">
        <w:rPr>
          <w:rFonts w:asciiTheme="majorHAnsi" w:eastAsia="Calibri" w:hAnsiTheme="majorHAnsi" w:cstheme="majorHAnsi"/>
          <w:u w:val="single"/>
        </w:rPr>
        <w:t xml:space="preserve">it </w:t>
      </w:r>
      <w:r w:rsidRPr="0098474F">
        <w:rPr>
          <w:rFonts w:asciiTheme="majorHAnsi" w:eastAsia="Calibri" w:hAnsiTheme="majorHAnsi" w:cstheme="majorHAnsi"/>
          <w:b/>
          <w:highlight w:val="green"/>
          <w:u w:val="single"/>
        </w:rPr>
        <w:t>would block</w:t>
      </w:r>
      <w:r w:rsidRPr="0098474F">
        <w:rPr>
          <w:rFonts w:asciiTheme="majorHAnsi" w:eastAsia="Calibri" w:hAnsiTheme="majorHAnsi" w:cstheme="majorHAnsi"/>
          <w:sz w:val="14"/>
        </w:rPr>
        <w:t xml:space="preserve"> as much as </w:t>
      </w:r>
      <w:r w:rsidRPr="0098474F">
        <w:rPr>
          <w:rFonts w:asciiTheme="majorHAnsi" w:eastAsia="Calibri" w:hAnsiTheme="majorHAnsi" w:cstheme="majorHAnsi"/>
          <w:b/>
          <w:highlight w:val="green"/>
          <w:u w:val="single"/>
        </w:rPr>
        <w:t>70 percent of sunlight</w:t>
      </w:r>
      <w:r w:rsidRPr="0098474F">
        <w:rPr>
          <w:rFonts w:asciiTheme="majorHAnsi" w:eastAsia="Calibri" w:hAnsiTheme="majorHAnsi" w:cstheme="majorHAnsi"/>
          <w:u w:val="single"/>
        </w:rPr>
        <w:t xml:space="preserve"> from reaching the</w:t>
      </w:r>
      <w:r w:rsidRPr="0098474F">
        <w:rPr>
          <w:rFonts w:asciiTheme="majorHAnsi" w:eastAsia="Calibri" w:hAnsiTheme="majorHAnsi" w:cstheme="majorHAnsi"/>
          <w:sz w:val="14"/>
        </w:rPr>
        <w:t xml:space="preserve"> surface of the </w:t>
      </w:r>
      <w:r w:rsidRPr="0098474F">
        <w:rPr>
          <w:rFonts w:asciiTheme="majorHAnsi" w:eastAsia="Calibri" w:hAnsiTheme="majorHAnsi" w:cstheme="majorHAnsi"/>
          <w:u w:val="single"/>
        </w:rPr>
        <w:t>Northern Hemisphere</w:t>
      </w:r>
      <w:r w:rsidRPr="0098474F">
        <w:rPr>
          <w:rFonts w:asciiTheme="majorHAnsi" w:eastAsia="Calibri" w:hAnsiTheme="majorHAnsi" w:cstheme="majorHAnsi"/>
          <w:sz w:val="14"/>
        </w:rPr>
        <w:t xml:space="preserve"> and 35 percent from the Southern Hemisphere. So much sunlight would be blocked by the smoke that </w:t>
      </w:r>
      <w:r w:rsidRPr="0098474F">
        <w:rPr>
          <w:rFonts w:asciiTheme="majorHAnsi" w:eastAsia="Calibri" w:hAnsiTheme="majorHAnsi" w:cstheme="majorHAnsi"/>
          <w:u w:val="single"/>
        </w:rPr>
        <w:t>the</w:t>
      </w:r>
      <w:r w:rsidRPr="0098474F">
        <w:rPr>
          <w:rFonts w:asciiTheme="majorHAnsi" w:eastAsia="Calibri" w:hAnsiTheme="majorHAnsi" w:cstheme="majorHAnsi"/>
          <w:sz w:val="14"/>
        </w:rPr>
        <w:t xml:space="preserve"> noonday </w:t>
      </w:r>
      <w:r w:rsidRPr="0098474F">
        <w:rPr>
          <w:rFonts w:asciiTheme="majorHAnsi" w:eastAsia="Calibri" w:hAnsiTheme="majorHAnsi" w:cstheme="majorHAnsi"/>
          <w:u w:val="single"/>
        </w:rPr>
        <w:t>sun would resemble a full moon</w:t>
      </w:r>
      <w:r w:rsidRPr="0098474F">
        <w:rPr>
          <w:rFonts w:asciiTheme="majorHAnsi" w:eastAsia="Calibri" w:hAnsiTheme="majorHAnsi" w:cstheme="majorHAnsi"/>
          <w:sz w:val="14"/>
        </w:rPr>
        <w:t xml:space="preserve"> at midnight. Under such conditions, </w:t>
      </w:r>
      <w:r w:rsidRPr="0098474F">
        <w:rPr>
          <w:rFonts w:asciiTheme="majorHAnsi" w:eastAsia="Calibri" w:hAnsiTheme="majorHAnsi" w:cstheme="majorHAnsi"/>
          <w:u w:val="single"/>
        </w:rPr>
        <w:t>it would only require</w:t>
      </w:r>
      <w:r w:rsidRPr="0098474F">
        <w:rPr>
          <w:rFonts w:asciiTheme="majorHAnsi" w:eastAsia="Calibri" w:hAnsiTheme="majorHAnsi" w:cstheme="majorHAnsi"/>
          <w:sz w:val="14"/>
        </w:rPr>
        <w:t xml:space="preserve"> a matter of </w:t>
      </w:r>
      <w:r w:rsidRPr="0098474F">
        <w:rPr>
          <w:rFonts w:asciiTheme="majorHAnsi" w:eastAsia="Calibri" w:hAnsiTheme="majorHAnsi" w:cstheme="majorHAnsi"/>
          <w:u w:val="single"/>
        </w:rPr>
        <w:t>days</w:t>
      </w:r>
      <w:r w:rsidRPr="0098474F">
        <w:rPr>
          <w:rFonts w:asciiTheme="majorHAnsi" w:eastAsia="Calibri" w:hAnsiTheme="majorHAnsi" w:cstheme="majorHAnsi"/>
          <w:sz w:val="14"/>
        </w:rPr>
        <w:t xml:space="preserve"> or weeks </w:t>
      </w:r>
      <w:r w:rsidRPr="0098474F">
        <w:rPr>
          <w:rFonts w:asciiTheme="majorHAnsi" w:eastAsia="Calibri" w:hAnsiTheme="majorHAnsi" w:cstheme="majorHAnsi"/>
          <w:u w:val="single"/>
        </w:rPr>
        <w:t>for</w:t>
      </w:r>
      <w:r w:rsidRPr="0098474F">
        <w:rPr>
          <w:rFonts w:asciiTheme="majorHAnsi" w:eastAsia="Calibri" w:hAnsiTheme="majorHAnsi" w:cstheme="majorHAnsi"/>
          <w:sz w:val="14"/>
        </w:rPr>
        <w:t xml:space="preserve"> daily minimum </w:t>
      </w:r>
      <w:r w:rsidRPr="0098474F">
        <w:rPr>
          <w:rFonts w:asciiTheme="majorHAnsi" w:eastAsia="Calibri" w:hAnsiTheme="majorHAnsi" w:cstheme="majorHAnsi"/>
          <w:b/>
          <w:highlight w:val="green"/>
          <w:u w:val="single"/>
        </w:rPr>
        <w:t>temperatures</w:t>
      </w:r>
      <w:r w:rsidRPr="0098474F">
        <w:rPr>
          <w:rFonts w:asciiTheme="majorHAnsi" w:eastAsia="Calibri" w:hAnsiTheme="majorHAnsi" w:cstheme="majorHAnsi"/>
          <w:u w:val="single"/>
        </w:rPr>
        <w:t xml:space="preserve"> to </w:t>
      </w:r>
      <w:r w:rsidRPr="0098474F">
        <w:rPr>
          <w:rFonts w:asciiTheme="majorHAnsi" w:eastAsia="Calibri" w:hAnsiTheme="majorHAnsi" w:cstheme="majorHAnsi"/>
          <w:b/>
          <w:highlight w:val="green"/>
          <w:u w:val="single"/>
        </w:rPr>
        <w:t>fall below freezing</w:t>
      </w:r>
      <w:r w:rsidRPr="0098474F">
        <w:rPr>
          <w:rFonts w:asciiTheme="majorHAnsi" w:eastAsia="Calibri" w:hAnsiTheme="majorHAnsi" w:cstheme="majorHAnsi"/>
          <w:u w:val="single"/>
        </w:rPr>
        <w:t xml:space="preserve"> in</w:t>
      </w:r>
      <w:r w:rsidRPr="0098474F">
        <w:rPr>
          <w:rFonts w:asciiTheme="majorHAnsi" w:eastAsia="Calibri" w:hAnsiTheme="majorHAnsi" w:cstheme="majorHAnsi"/>
          <w:sz w:val="14"/>
        </w:rPr>
        <w:t xml:space="preserve"> the largest </w:t>
      </w:r>
      <w:r w:rsidRPr="0098474F">
        <w:rPr>
          <w:rFonts w:asciiTheme="majorHAnsi" w:eastAsia="Calibri" w:hAnsiTheme="majorHAnsi" w:cstheme="majorHAnsi"/>
          <w:u w:val="single"/>
        </w:rPr>
        <w:lastRenderedPageBreak/>
        <w:t>agricultural areas</w:t>
      </w:r>
      <w:r w:rsidRPr="0098474F">
        <w:rPr>
          <w:rFonts w:asciiTheme="majorHAnsi" w:eastAsia="Calibri" w:hAnsiTheme="majorHAnsi" w:cstheme="majorHAnsi"/>
          <w:sz w:val="14"/>
        </w:rPr>
        <w:t xml:space="preserve"> of the Northern Hemisphere, where freezing temperatures would occur every day for a period of between one to more than two years. </w:t>
      </w:r>
      <w:r w:rsidRPr="0098474F">
        <w:rPr>
          <w:rFonts w:asciiTheme="majorHAnsi" w:eastAsia="Calibri" w:hAnsiTheme="majorHAnsi" w:cstheme="majorHAnsi"/>
          <w:u w:val="single"/>
        </w:rPr>
        <w:t>Average surface temperatures would become</w:t>
      </w:r>
      <w:r w:rsidRPr="0098474F">
        <w:rPr>
          <w:rFonts w:asciiTheme="majorHAnsi" w:eastAsia="Calibri" w:hAnsiTheme="majorHAnsi" w:cstheme="majorHAnsi"/>
          <w:sz w:val="14"/>
        </w:rPr>
        <w:t xml:space="preserve"> </w:t>
      </w:r>
      <w:r w:rsidRPr="0098474F">
        <w:rPr>
          <w:rFonts w:asciiTheme="majorHAnsi" w:eastAsia="Calibri" w:hAnsiTheme="majorHAnsi" w:cstheme="majorHAnsi"/>
          <w:u w:val="single"/>
        </w:rPr>
        <w:t>colder than</w:t>
      </w:r>
      <w:r w:rsidRPr="0098474F">
        <w:rPr>
          <w:rFonts w:asciiTheme="majorHAnsi" w:eastAsia="Calibri" w:hAnsiTheme="majorHAnsi" w:cstheme="majorHAnsi"/>
          <w:sz w:val="14"/>
        </w:rPr>
        <w:t xml:space="preserve"> those experienced 18,000 years ago at </w:t>
      </w:r>
      <w:r w:rsidRPr="0098474F">
        <w:rPr>
          <w:rFonts w:asciiTheme="majorHAnsi" w:eastAsia="Calibri" w:hAnsiTheme="majorHAnsi" w:cstheme="majorHAnsi"/>
          <w:u w:val="single"/>
        </w:rPr>
        <w:t>the height of the last Ice Age</w:t>
      </w:r>
      <w:r w:rsidRPr="0098474F">
        <w:rPr>
          <w:rFonts w:asciiTheme="majorHAnsi" w:eastAsia="Calibri" w:hAnsiTheme="majorHAnsi" w:cstheme="majorHAnsi"/>
          <w:sz w:val="14"/>
        </w:rPr>
        <w:t xml:space="preserve">, and </w:t>
      </w:r>
      <w:r w:rsidRPr="0098474F">
        <w:rPr>
          <w:rFonts w:asciiTheme="majorHAnsi" w:eastAsia="Calibri" w:hAnsiTheme="majorHAnsi" w:cstheme="majorHAnsi"/>
          <w:u w:val="single"/>
        </w:rPr>
        <w:t>the</w:t>
      </w:r>
      <w:r w:rsidRPr="0098474F">
        <w:rPr>
          <w:rFonts w:asciiTheme="majorHAnsi" w:eastAsia="Calibri" w:hAnsiTheme="majorHAnsi" w:cstheme="majorHAnsi"/>
          <w:sz w:val="14"/>
        </w:rPr>
        <w:t xml:space="preserve"> prolonged </w:t>
      </w:r>
      <w:r w:rsidRPr="0098474F">
        <w:rPr>
          <w:rFonts w:asciiTheme="majorHAnsi" w:eastAsia="Calibri" w:hAnsiTheme="majorHAnsi" w:cstheme="majorHAnsi"/>
          <w:u w:val="single"/>
        </w:rPr>
        <w:t>cold would cause</w:t>
      </w:r>
      <w:r w:rsidRPr="0098474F">
        <w:rPr>
          <w:rFonts w:asciiTheme="majorHAnsi" w:eastAsia="Calibri" w:hAnsiTheme="majorHAnsi" w:cstheme="majorHAnsi"/>
          <w:sz w:val="14"/>
        </w:rPr>
        <w:t xml:space="preserve"> average </w:t>
      </w:r>
      <w:r w:rsidRPr="0098474F">
        <w:rPr>
          <w:rFonts w:asciiTheme="majorHAnsi" w:eastAsia="Calibri" w:hAnsiTheme="majorHAnsi" w:cstheme="majorHAnsi"/>
          <w:u w:val="single"/>
        </w:rPr>
        <w:t>rainfall to decrease by</w:t>
      </w:r>
      <w:r w:rsidRPr="0098474F">
        <w:rPr>
          <w:rFonts w:asciiTheme="majorHAnsi" w:eastAsia="Calibri" w:hAnsiTheme="majorHAnsi" w:cstheme="majorHAnsi"/>
          <w:sz w:val="14"/>
        </w:rPr>
        <w:t xml:space="preserve"> up to </w:t>
      </w:r>
      <w:r w:rsidRPr="0098474F">
        <w:rPr>
          <w:rFonts w:asciiTheme="majorHAnsi" w:eastAsia="Calibri" w:hAnsiTheme="majorHAnsi" w:cstheme="majorHAnsi"/>
          <w:u w:val="single"/>
        </w:rPr>
        <w:t>90%.</w:t>
      </w:r>
      <w:r w:rsidRPr="0098474F">
        <w:rPr>
          <w:rFonts w:asciiTheme="majorHAnsi" w:eastAsia="Calibri" w:hAnsiTheme="majorHAnsi" w:cstheme="majorHAnsi"/>
          <w:sz w:val="14"/>
        </w:rPr>
        <w:t xml:space="preserve"> Growing seasons would be completely eliminated for more than a decade; </w:t>
      </w:r>
      <w:r w:rsidRPr="0098474F">
        <w:rPr>
          <w:rFonts w:asciiTheme="majorHAnsi" w:eastAsia="Calibri" w:hAnsiTheme="majorHAnsi" w:cstheme="majorHAnsi"/>
          <w:u w:val="single"/>
        </w:rPr>
        <w:t xml:space="preserve">it would be </w:t>
      </w:r>
      <w:r w:rsidRPr="0098474F">
        <w:rPr>
          <w:rFonts w:asciiTheme="majorHAnsi" w:eastAsia="Calibri" w:hAnsiTheme="majorHAnsi" w:cstheme="majorHAnsi"/>
          <w:b/>
          <w:u w:val="single"/>
        </w:rPr>
        <w:t>too cold and dark</w:t>
      </w:r>
      <w:r w:rsidRPr="0098474F">
        <w:rPr>
          <w:rFonts w:asciiTheme="majorHAnsi" w:eastAsia="Calibri" w:hAnsiTheme="majorHAnsi" w:cstheme="majorHAnsi"/>
          <w:u w:val="single"/>
        </w:rPr>
        <w:t xml:space="preserve"> to grow</w:t>
      </w:r>
      <w:r w:rsidRPr="0098474F">
        <w:rPr>
          <w:rFonts w:asciiTheme="majorHAnsi" w:eastAsia="Calibri" w:hAnsiTheme="majorHAnsi" w:cstheme="majorHAnsi"/>
          <w:sz w:val="14"/>
        </w:rPr>
        <w:t xml:space="preserve"> food </w:t>
      </w:r>
      <w:r w:rsidRPr="0098474F">
        <w:rPr>
          <w:rFonts w:asciiTheme="majorHAnsi" w:eastAsia="Calibri" w:hAnsiTheme="majorHAnsi" w:cstheme="majorHAnsi"/>
          <w:u w:val="single"/>
        </w:rPr>
        <w:t xml:space="preserve">crops, </w:t>
      </w:r>
      <w:r w:rsidRPr="0098474F">
        <w:rPr>
          <w:rFonts w:asciiTheme="majorHAnsi" w:eastAsia="Calibri" w:hAnsiTheme="majorHAnsi" w:cstheme="majorHAnsi"/>
          <w:b/>
          <w:highlight w:val="green"/>
          <w:u w:val="single"/>
        </w:rPr>
        <w:t>which would doom the</w:t>
      </w:r>
      <w:r w:rsidRPr="0098474F">
        <w:rPr>
          <w:rFonts w:asciiTheme="majorHAnsi" w:eastAsia="Calibri" w:hAnsiTheme="majorHAnsi" w:cstheme="majorHAnsi"/>
          <w:sz w:val="14"/>
        </w:rPr>
        <w:t xml:space="preserve"> majority of the </w:t>
      </w:r>
      <w:r w:rsidRPr="0098474F">
        <w:rPr>
          <w:rFonts w:asciiTheme="majorHAnsi" w:eastAsia="Calibri" w:hAnsiTheme="majorHAnsi" w:cstheme="majorHAnsi"/>
          <w:b/>
          <w:highlight w:val="green"/>
          <w:u w:val="single"/>
        </w:rPr>
        <w:t>human population.</w:t>
      </w:r>
      <w:r w:rsidRPr="0098474F">
        <w:rPr>
          <w:rFonts w:asciiTheme="majorHAnsi" w:eastAsia="Calibri" w:hAnsiTheme="majorHAnsi" w:cstheme="majorHAnsi"/>
          <w:u w:val="single"/>
        </w:rPr>
        <w:t xml:space="preserve"> </w:t>
      </w:r>
      <w:r w:rsidRPr="0098474F">
        <w:rPr>
          <w:rFonts w:asciiTheme="majorHAnsi" w:eastAsia="Calibri" w:hAnsiTheme="majorHAnsi" w:cstheme="majorHAnsi"/>
          <w:sz w:val="14"/>
        </w:rPr>
        <w:t xml:space="preserve">NUCLEAR WINTER IN BRIEF The profound cold and darkness following nuclear war became known as nuclear winter and was first predicted in 1983 by a group of NASA scientists led by Carl Sagan. During the mid-1980s, a large body of research was done by such groups as the Scientific Committee on Problems of the Environment (SCOPE), the World Meteorological Organization, and the U.S. National Research Council of the U.S. National Academy of Sciences; their work essentially supported the initial findings of the 1983 studies. The idea of nuclear winter, published and supported by prominent scientists, generated extensive public alarm and put political pressure on the United States and Soviet Union to reverse a runaway nuclear arms race, which, by 1986, had created a global nuclear arsenal of more than 65,000 nuclear weapons. Unfortunately, this created a backlash among many powerful military and industrial interests, who undertook an extensive media campaign to brand nuclear winter as “bad science” and the scientists who discovered it as “irresponsible.” Critics used various uncertainties in the studies and the first climate models (which are primitive by today’s standards) as a basis to criticize and reject the concept of nuclear winter. In 1986, the Council on Foreign Relations published an article by scientists from the National Center for Atmospheric Research, who predicted drops in global cooling about half as large as those first predicted by the 1983 studies and described this as a “nuclear autumn.” </w:t>
      </w:r>
    </w:p>
    <w:p w14:paraId="3FF02DE9" w14:textId="77777777" w:rsidR="00E83ABE" w:rsidRPr="0098474F" w:rsidRDefault="00E83ABE" w:rsidP="00E83ABE">
      <w:pPr>
        <w:rPr>
          <w:rFonts w:asciiTheme="majorHAnsi" w:eastAsia="Calibri" w:hAnsiTheme="majorHAnsi" w:cstheme="majorHAnsi"/>
          <w:sz w:val="14"/>
        </w:rPr>
      </w:pPr>
    </w:p>
    <w:p w14:paraId="7C1E0D4C" w14:textId="77777777" w:rsidR="00E83ABE" w:rsidRDefault="00E83ABE" w:rsidP="00E83ABE">
      <w:pPr>
        <w:pStyle w:val="Heading3"/>
      </w:pPr>
      <w:r>
        <w:lastRenderedPageBreak/>
        <w:t>Advantage 2 – Collisions</w:t>
      </w:r>
    </w:p>
    <w:p w14:paraId="27F10BA8" w14:textId="77777777" w:rsidR="00E83ABE" w:rsidRPr="00355308" w:rsidRDefault="00E83ABE" w:rsidP="00E83ABE">
      <w:pPr>
        <w:pStyle w:val="Heading4"/>
        <w:rPr>
          <w:rFonts w:cs="Calibri"/>
          <w:color w:val="000000" w:themeColor="text1"/>
        </w:rPr>
      </w:pPr>
      <w:r w:rsidRPr="00355308">
        <w:rPr>
          <w:rFonts w:cs="Calibri"/>
          <w:color w:val="000000" w:themeColor="text1"/>
        </w:rPr>
        <w:t>Unregulated mining is existential and causes collisions – multiple scenarios</w:t>
      </w:r>
    </w:p>
    <w:p w14:paraId="5DBA0E68" w14:textId="77777777" w:rsidR="005C3C79" w:rsidRDefault="005C3C79" w:rsidP="005C3C79"/>
    <w:p w14:paraId="45C79F65" w14:textId="77777777" w:rsidR="005C3C79" w:rsidRPr="00355308" w:rsidRDefault="005C3C79" w:rsidP="005C3C79">
      <w:pPr>
        <w:pStyle w:val="Heading4"/>
        <w:rPr>
          <w:rFonts w:cs="Calibri"/>
        </w:rPr>
      </w:pPr>
      <w:r w:rsidRPr="00355308">
        <w:rPr>
          <w:rFonts w:cs="Calibri"/>
        </w:rPr>
        <w:t>Scenario 2 is satellite collisions</w:t>
      </w:r>
    </w:p>
    <w:p w14:paraId="163AC9F3" w14:textId="77777777" w:rsidR="005C3C79" w:rsidRDefault="005C3C79" w:rsidP="005C3C79">
      <w:pPr>
        <w:pStyle w:val="Heading4"/>
      </w:pPr>
      <w:r>
        <w:t>Mining creates space debris</w:t>
      </w:r>
    </w:p>
    <w:p w14:paraId="6862241A" w14:textId="77777777" w:rsidR="005C3C79" w:rsidRDefault="005C3C79" w:rsidP="005C3C79">
      <w:r w:rsidRPr="00AD3BF1">
        <w:rPr>
          <w:rStyle w:val="Style13ptBold"/>
        </w:rPr>
        <w:t>Boley and Byers 20</w:t>
      </w:r>
      <w:r>
        <w:t xml:space="preserve"> (Arron, </w:t>
      </w:r>
      <w:r w:rsidRPr="00BA6CE9">
        <w:t>Department of Physics and Astronomy, University of British Columbia</w:t>
      </w:r>
      <w:r>
        <w:t xml:space="preserve">; Michael, </w:t>
      </w:r>
      <w:r w:rsidRPr="00BA6CE9">
        <w:t>Department of Political Science, University of British Columbia</w:t>
      </w:r>
      <w:r>
        <w:t xml:space="preserve">) </w:t>
      </w:r>
      <w:r w:rsidRPr="00AD3BF1">
        <w:t>U.S. policy puts the safe development of space at risk</w:t>
      </w:r>
      <w:r>
        <w:t xml:space="preserve">, SCIENCE, 9 Oct 2020, Vol 370, Issue 6513, pp. 174-175 </w:t>
      </w:r>
      <w:hyperlink r:id="rId22" w:history="1">
        <w:r w:rsidRPr="002D7371">
          <w:rPr>
            <w:rStyle w:val="Hyperlink"/>
          </w:rPr>
          <w:t>https://www.science.org/doi/full/10.1126/science.abd3402</w:t>
        </w:r>
      </w:hyperlink>
      <w:r>
        <w:t xml:space="preserve"> EE</w:t>
      </w:r>
    </w:p>
    <w:p w14:paraId="180FD576" w14:textId="77777777" w:rsidR="005C3C79" w:rsidRPr="00AD3BF1" w:rsidRDefault="005C3C79" w:rsidP="005C3C79">
      <w:pPr>
        <w:rPr>
          <w:rStyle w:val="StyleUnderline"/>
        </w:rPr>
      </w:pPr>
      <w:r w:rsidRPr="00D12F11">
        <w:rPr>
          <w:rStyle w:val="StyleUnderline"/>
          <w:highlight w:val="green"/>
        </w:rPr>
        <w:t xml:space="preserve">Mining can generate </w:t>
      </w:r>
      <w:r w:rsidRPr="00D12F11">
        <w:rPr>
          <w:rStyle w:val="Emphasis"/>
          <w:highlight w:val="green"/>
        </w:rPr>
        <w:t>serious operational concerns</w:t>
      </w:r>
      <w:r w:rsidRPr="00251311">
        <w:rPr>
          <w:rStyle w:val="StyleUnderline"/>
        </w:rPr>
        <w:t xml:space="preserve">. </w:t>
      </w:r>
      <w:r w:rsidRPr="00251311">
        <w:rPr>
          <w:rStyle w:val="Emphasis"/>
        </w:rPr>
        <w:t>Lunar dust is a known challenge</w:t>
      </w:r>
      <w:r w:rsidRPr="00251311">
        <w:rPr>
          <w:rStyle w:val="StyleUnderline"/>
        </w:rPr>
        <w:t xml:space="preserve"> to operations on</w:t>
      </w:r>
      <w:r w:rsidRPr="00AD3BF1">
        <w:rPr>
          <w:rStyle w:val="StyleUnderline"/>
        </w:rPr>
        <w:t xml:space="preserve"> the Moon</w:t>
      </w:r>
      <w:r>
        <w:t xml:space="preserve">. </w:t>
      </w:r>
      <w:r w:rsidRPr="00D12F11">
        <w:rPr>
          <w:rStyle w:val="StyleUnderline"/>
          <w:highlight w:val="green"/>
        </w:rPr>
        <w:t xml:space="preserve">Any surface activity could </w:t>
      </w:r>
      <w:r w:rsidRPr="00251311">
        <w:rPr>
          <w:rStyle w:val="StyleUnderline"/>
        </w:rPr>
        <w:t xml:space="preserve">exacerbate lunar dust migration, including by </w:t>
      </w:r>
      <w:r w:rsidRPr="00D12F11">
        <w:rPr>
          <w:rStyle w:val="StyleUnderline"/>
          <w:highlight w:val="green"/>
        </w:rPr>
        <w:t>loft</w:t>
      </w:r>
      <w:r w:rsidRPr="00251311">
        <w:rPr>
          <w:rStyle w:val="StyleUnderline"/>
        </w:rPr>
        <w:t>ing</w:t>
      </w:r>
      <w:r w:rsidRPr="00AD3BF1">
        <w:rPr>
          <w:rStyle w:val="StyleUnderline"/>
        </w:rPr>
        <w:t xml:space="preserve"> </w:t>
      </w:r>
      <w:r w:rsidRPr="00D12F11">
        <w:rPr>
          <w:rStyle w:val="StyleUnderline"/>
          <w:highlight w:val="green"/>
        </w:rPr>
        <w:t>dust</w:t>
      </w:r>
      <w:r w:rsidRPr="00AD3BF1">
        <w:rPr>
          <w:rStyle w:val="StyleUnderline"/>
        </w:rPr>
        <w:t xml:space="preserve"> </w:t>
      </w:r>
      <w:r w:rsidRPr="00D12F11">
        <w:rPr>
          <w:rStyle w:val="StyleUnderline"/>
          <w:highlight w:val="green"/>
        </w:rPr>
        <w:t>onto trajectories that cross lunar orbits</w:t>
      </w:r>
      <w:r w:rsidRPr="00AD3BF1">
        <w:rPr>
          <w:rStyle w:val="StyleUnderline"/>
        </w:rPr>
        <w:t>, such as that of NASA's proposed Lunar Gateway</w:t>
      </w:r>
      <w:r>
        <w:t xml:space="preserve"> (11). Moreover, </w:t>
      </w:r>
      <w:r w:rsidRPr="00AD3BF1">
        <w:rPr>
          <w:rStyle w:val="StyleUnderline"/>
        </w:rPr>
        <w:t xml:space="preserve">without cooperation by all actors, the limited number of </w:t>
      </w:r>
      <w:r w:rsidRPr="00D12F11">
        <w:rPr>
          <w:rStyle w:val="StyleUnderline"/>
          <w:highlight w:val="green"/>
        </w:rPr>
        <w:t>useful lunar orbits could quickly become filled with</w:t>
      </w:r>
      <w:r w:rsidRPr="00AD3BF1">
        <w:rPr>
          <w:rStyle w:val="StyleUnderline"/>
        </w:rPr>
        <w:t xml:space="preserve"> space </w:t>
      </w:r>
      <w:r w:rsidRPr="00D12F11">
        <w:rPr>
          <w:rStyle w:val="StyleUnderline"/>
          <w:highlight w:val="green"/>
        </w:rPr>
        <w:t>debris</w:t>
      </w:r>
      <w:r w:rsidRPr="00AD3BF1">
        <w:rPr>
          <w:rStyle w:val="StyleUnderline"/>
        </w:rPr>
        <w:t>.</w:t>
      </w:r>
    </w:p>
    <w:p w14:paraId="327CC571" w14:textId="77777777" w:rsidR="005C3C79" w:rsidRDefault="005C3C79" w:rsidP="005C3C79">
      <w:r w:rsidRPr="00D12F11">
        <w:rPr>
          <w:rStyle w:val="StyleUnderline"/>
          <w:highlight w:val="green"/>
        </w:rPr>
        <w:t>On asteroids, low escape speeds</w:t>
      </w:r>
      <w:r w:rsidRPr="00AD3BF1">
        <w:rPr>
          <w:rStyle w:val="StyleUnderline"/>
        </w:rPr>
        <w:t xml:space="preserve"> will </w:t>
      </w:r>
      <w:r w:rsidRPr="00D12F11">
        <w:rPr>
          <w:rStyle w:val="StyleUnderline"/>
          <w:highlight w:val="green"/>
        </w:rPr>
        <w:t>make it difficult to prevent</w:t>
      </w:r>
      <w:r w:rsidRPr="00AD3BF1">
        <w:rPr>
          <w:rStyle w:val="StyleUnderline"/>
        </w:rPr>
        <w:t xml:space="preserve"> the </w:t>
      </w:r>
      <w:r w:rsidRPr="00D12F11">
        <w:rPr>
          <w:rStyle w:val="StyleUnderline"/>
          <w:highlight w:val="green"/>
        </w:rPr>
        <w:t>loss of surface material</w:t>
      </w:r>
      <w:r w:rsidRPr="00AD3BF1">
        <w:rPr>
          <w:rStyle w:val="StyleUnderline"/>
        </w:rPr>
        <w:t>.</w:t>
      </w:r>
      <w:r>
        <w:t xml:space="preserve"> Even if full enclosures are used, waste material may be purposefully jettisoned. </w:t>
      </w:r>
      <w:r w:rsidRPr="00D12F11">
        <w:rPr>
          <w:rStyle w:val="StyleUnderline"/>
          <w:highlight w:val="green"/>
        </w:rPr>
        <w:t>Mining could</w:t>
      </w:r>
      <w:r w:rsidRPr="00AD3BF1">
        <w:rPr>
          <w:rStyle w:val="StyleUnderline"/>
        </w:rPr>
        <w:t xml:space="preserve"> also </w:t>
      </w:r>
      <w:r w:rsidRPr="00D12F11">
        <w:rPr>
          <w:rStyle w:val="StyleUnderline"/>
          <w:highlight w:val="green"/>
        </w:rPr>
        <w:t>lead to uncontrolled</w:t>
      </w:r>
      <w:r w:rsidRPr="00AD3BF1">
        <w:rPr>
          <w:rStyle w:val="StyleUnderline"/>
        </w:rPr>
        <w:t xml:space="preserve"> out</w:t>
      </w:r>
      <w:r w:rsidRPr="00D12F11">
        <w:rPr>
          <w:rStyle w:val="StyleUnderline"/>
          <w:highlight w:val="green"/>
        </w:rPr>
        <w:t>bursts</w:t>
      </w:r>
      <w:r w:rsidRPr="00AD3BF1">
        <w:rPr>
          <w:rStyle w:val="StyleUnderline"/>
        </w:rPr>
        <w:t xml:space="preserve"> </w:t>
      </w:r>
      <w:r w:rsidRPr="00D12F11">
        <w:rPr>
          <w:rStyle w:val="StyleUnderline"/>
          <w:highlight w:val="green"/>
        </w:rPr>
        <w:t>of</w:t>
      </w:r>
      <w:r w:rsidRPr="00AD3BF1">
        <w:rPr>
          <w:rStyle w:val="StyleUnderline"/>
        </w:rPr>
        <w:t xml:space="preserve"> volatile </w:t>
      </w:r>
      <w:r w:rsidRPr="00D12F11">
        <w:rPr>
          <w:rStyle w:val="StyleUnderline"/>
          <w:highlight w:val="green"/>
        </w:rPr>
        <w:t>sublimation</w:t>
      </w:r>
      <w:r w:rsidRPr="00AD3BF1">
        <w:rPr>
          <w:rStyle w:val="StyleUnderline"/>
        </w:rPr>
        <w:t xml:space="preserve"> after the removal of surface layers</w:t>
      </w:r>
      <w:r>
        <w:t xml:space="preserve">. </w:t>
      </w:r>
      <w:r w:rsidRPr="00AD3BF1">
        <w:rPr>
          <w:rStyle w:val="StyleUnderline"/>
        </w:rPr>
        <w:t xml:space="preserve">Because the asteroids targeted for mining are likely to be those with small minimum orbit intersection </w:t>
      </w:r>
      <w:r w:rsidRPr="00F9773E">
        <w:rPr>
          <w:rStyle w:val="StyleUnderline"/>
        </w:rPr>
        <w:t>distances, the resulting meteoroid</w:t>
      </w:r>
      <w:r w:rsidRPr="00AD3BF1">
        <w:rPr>
          <w:rStyle w:val="StyleUnderline"/>
        </w:rPr>
        <w:t xml:space="preserve"> </w:t>
      </w:r>
      <w:r w:rsidRPr="00D12F11">
        <w:rPr>
          <w:rStyle w:val="StyleUnderline"/>
          <w:highlight w:val="green"/>
        </w:rPr>
        <w:t>debris streams could threaten lunar operations</w:t>
      </w:r>
      <w:r w:rsidRPr="00AD3BF1">
        <w:rPr>
          <w:rStyle w:val="StyleUnderline"/>
        </w:rPr>
        <w:t xml:space="preserve"> </w:t>
      </w:r>
      <w:r w:rsidRPr="00D12F11">
        <w:rPr>
          <w:rStyle w:val="Emphasis"/>
          <w:highlight w:val="green"/>
        </w:rPr>
        <w:t>as well as satellites</w:t>
      </w:r>
      <w:r w:rsidRPr="00AD3BF1">
        <w:rPr>
          <w:rStyle w:val="StyleUnderline"/>
        </w:rPr>
        <w:t xml:space="preserve"> in Earth's orbit</w:t>
      </w:r>
      <w:r>
        <w:t xml:space="preserve"> (12). </w:t>
      </w:r>
      <w:r w:rsidRPr="00AD3BF1">
        <w:rPr>
          <w:rStyle w:val="StyleUnderline"/>
        </w:rPr>
        <w:t xml:space="preserve">In a worst-case scenario, </w:t>
      </w:r>
      <w:r w:rsidRPr="00D12F11">
        <w:rPr>
          <w:rStyle w:val="StyleUnderline"/>
          <w:highlight w:val="green"/>
        </w:rPr>
        <w:t>a trajectory change</w:t>
      </w:r>
      <w:r w:rsidRPr="00AD3BF1">
        <w:rPr>
          <w:rStyle w:val="StyleUnderline"/>
        </w:rPr>
        <w:t xml:space="preserve"> resulting from mining </w:t>
      </w:r>
      <w:r w:rsidRPr="00D12F11">
        <w:rPr>
          <w:rStyle w:val="StyleUnderline"/>
          <w:highlight w:val="green"/>
        </w:rPr>
        <w:t>could</w:t>
      </w:r>
      <w:r w:rsidRPr="00AD3BF1">
        <w:rPr>
          <w:rStyle w:val="StyleUnderline"/>
        </w:rPr>
        <w:t xml:space="preserve"> eventually </w:t>
      </w:r>
      <w:r w:rsidRPr="00D12F11">
        <w:rPr>
          <w:rStyle w:val="StyleUnderline"/>
          <w:highlight w:val="green"/>
        </w:rPr>
        <w:t>lead to an Earth-impact emergency</w:t>
      </w:r>
      <w:r>
        <w:t>.</w:t>
      </w:r>
    </w:p>
    <w:p w14:paraId="77AF5504" w14:textId="77777777" w:rsidR="005C3C79" w:rsidRDefault="005C3C79" w:rsidP="005C3C79">
      <w:r w:rsidRPr="00D12F11">
        <w:rPr>
          <w:rStyle w:val="StyleUnderline"/>
          <w:highlight w:val="green"/>
        </w:rPr>
        <w:t xml:space="preserve">Space missions already provide </w:t>
      </w:r>
      <w:r w:rsidRPr="00BA6CE9">
        <w:rPr>
          <w:rStyle w:val="StyleUnderline"/>
        </w:rPr>
        <w:t xml:space="preserve">some </w:t>
      </w:r>
      <w:r w:rsidRPr="00D12F11">
        <w:rPr>
          <w:rStyle w:val="StyleUnderline"/>
          <w:highlight w:val="green"/>
        </w:rPr>
        <w:t>evidence</w:t>
      </w:r>
      <w:r w:rsidRPr="00AD3BF1">
        <w:rPr>
          <w:rStyle w:val="StyleUnderline"/>
        </w:rPr>
        <w:t xml:space="preserve"> of these risks</w:t>
      </w:r>
      <w:r>
        <w:t xml:space="preserve">. In 2019, during the course of Japan's Hayabusa2 mission, </w:t>
      </w:r>
      <w:r w:rsidRPr="00D12F11">
        <w:rPr>
          <w:rStyle w:val="StyleUnderline"/>
          <w:highlight w:val="green"/>
        </w:rPr>
        <w:t>a small impactor was used to make a crater</w:t>
      </w:r>
      <w:r w:rsidRPr="00AD3BF1">
        <w:rPr>
          <w:rStyle w:val="StyleUnderline"/>
        </w:rPr>
        <w:t xml:space="preserve"> </w:t>
      </w:r>
      <w:r w:rsidRPr="00D12F11">
        <w:rPr>
          <w:rStyle w:val="StyleUnderline"/>
          <w:highlight w:val="green"/>
        </w:rPr>
        <w:t>on</w:t>
      </w:r>
      <w:r w:rsidRPr="00AD3BF1">
        <w:rPr>
          <w:rStyle w:val="StyleUnderline"/>
        </w:rPr>
        <w:t xml:space="preserve"> (162173) </w:t>
      </w:r>
      <w:r w:rsidRPr="00D12F11">
        <w:rPr>
          <w:rStyle w:val="StyleUnderline"/>
          <w:highlight w:val="green"/>
        </w:rPr>
        <w:t>Ryugu</w:t>
      </w:r>
      <w:r w:rsidRPr="00AD3BF1">
        <w:rPr>
          <w:rStyle w:val="StyleUnderline"/>
        </w:rPr>
        <w:t xml:space="preserve"> (13).</w:t>
      </w:r>
      <w:r>
        <w:t xml:space="preserve"> </w:t>
      </w:r>
      <w:r w:rsidRPr="00BA6CE9">
        <w:t>Some of the resulting anthropogenic meteoroids could begin reaching Earth during the 2033 apparition</w:t>
      </w:r>
      <w:r>
        <w:t xml:space="preserve">. </w:t>
      </w:r>
      <w:r w:rsidRPr="00AD3BF1">
        <w:rPr>
          <w:rStyle w:val="StyleUnderline"/>
        </w:rPr>
        <w:t>In 2022, NASA will test its ability to deflect an asteroid by striking (65803) Didymos B (Dimorphos) with the Double Asteroid Redirection Test spacecraft. This impact will produce anthropogenic meteoroids, with the possibility of immediate delivery to Earth (14).</w:t>
      </w:r>
      <w:r>
        <w:t xml:space="preserve"> Although these risks are small, they demonstrate how easily human actions can change the near-Earth environment.</w:t>
      </w:r>
    </w:p>
    <w:p w14:paraId="1C5D79E9" w14:textId="77777777" w:rsidR="005C3C79" w:rsidRPr="00355308" w:rsidRDefault="005C3C79" w:rsidP="005C3C79"/>
    <w:p w14:paraId="491A9212" w14:textId="77777777" w:rsidR="005C3C79" w:rsidRPr="00355308" w:rsidRDefault="005C3C79" w:rsidP="005C3C79">
      <w:pPr>
        <w:pStyle w:val="Heading4"/>
        <w:rPr>
          <w:rFonts w:cs="Calibri"/>
        </w:rPr>
      </w:pPr>
      <w:r w:rsidRPr="00355308">
        <w:rPr>
          <w:rFonts w:cs="Calibri"/>
        </w:rPr>
        <w:t xml:space="preserve">An increase in space debris and dust from mining collides with key defense satellites </w:t>
      </w:r>
    </w:p>
    <w:p w14:paraId="1B629FBF" w14:textId="77777777" w:rsidR="005C3C79" w:rsidRPr="00355308" w:rsidRDefault="005C3C79" w:rsidP="005C3C79">
      <w:pPr>
        <w:rPr>
          <w:sz w:val="16"/>
        </w:rPr>
      </w:pPr>
      <w:r w:rsidRPr="00355308">
        <w:rPr>
          <w:rStyle w:val="Style13ptBold"/>
        </w:rPr>
        <w:t>Scoles 15</w:t>
      </w:r>
      <w:r w:rsidRPr="00355308">
        <w:rPr>
          <w:sz w:val="16"/>
        </w:rPr>
        <w:t xml:space="preserve"> Sarah Scoles [Freelance science writer, and a contributing writer at WIRED Science, with articles in places like Popular Science, the New York Times, Scientific American, Vice, Outside, and others.], 5-27-2015, "Dust from asteroid mining spells danger for satellites," New Scientist, </w:t>
      </w:r>
      <w:hyperlink r:id="rId23" w:history="1">
        <w:r w:rsidRPr="00355308">
          <w:rPr>
            <w:rStyle w:val="Hyperlink"/>
            <w:sz w:val="16"/>
          </w:rPr>
          <w:t>https://www.newscientist.com/article/mg22630235-100-dust-from-asteroid-mining-spells-danger-for-satellites/</w:t>
        </w:r>
      </w:hyperlink>
      <w:r w:rsidRPr="00355308">
        <w:rPr>
          <w:sz w:val="16"/>
        </w:rPr>
        <w:t xml:space="preserve"> DD AG</w:t>
      </w:r>
    </w:p>
    <w:p w14:paraId="319728BF" w14:textId="77777777" w:rsidR="005C3C79" w:rsidRPr="00355308" w:rsidRDefault="005C3C79" w:rsidP="005C3C79">
      <w:pPr>
        <w:rPr>
          <w:rStyle w:val="Emphasis"/>
        </w:rPr>
      </w:pPr>
      <w:r w:rsidRPr="00355308">
        <w:t xml:space="preserve">IF THE gold mine is too far from home, why not move it nearby? It sounds like a fantasy, but would-be </w:t>
      </w:r>
      <w:r w:rsidRPr="00355308">
        <w:rPr>
          <w:rStyle w:val="Emphasis"/>
          <w:highlight w:val="green"/>
        </w:rPr>
        <w:t>miners</w:t>
      </w:r>
      <w:r w:rsidRPr="00355308">
        <w:rPr>
          <w:rStyle w:val="Emphasis"/>
        </w:rPr>
        <w:t xml:space="preserve"> are already dreaming up ways to drag resource-rich space rocks closer to home</w:t>
      </w:r>
      <w:r w:rsidRPr="00355308">
        <w:t xml:space="preserve">. Trouble is, </w:t>
      </w:r>
      <w:r w:rsidRPr="00355308">
        <w:rPr>
          <w:rStyle w:val="Emphasis"/>
        </w:rPr>
        <w:t xml:space="preserve">that </w:t>
      </w:r>
      <w:r w:rsidRPr="00355308">
        <w:rPr>
          <w:rStyle w:val="Emphasis"/>
          <w:highlight w:val="green"/>
        </w:rPr>
        <w:t>could threaten</w:t>
      </w:r>
      <w:r w:rsidRPr="00355308">
        <w:rPr>
          <w:rStyle w:val="Emphasis"/>
        </w:rPr>
        <w:t xml:space="preserve"> the web of </w:t>
      </w:r>
      <w:r w:rsidRPr="00355308">
        <w:rPr>
          <w:rStyle w:val="Emphasis"/>
          <w:highlight w:val="green"/>
        </w:rPr>
        <w:t>satellites around Earth</w:t>
      </w:r>
      <w:r w:rsidRPr="00355308">
        <w:rPr>
          <w:rStyle w:val="Emphasis"/>
        </w:rPr>
        <w:t>.</w:t>
      </w:r>
    </w:p>
    <w:p w14:paraId="0F02F05F" w14:textId="77777777" w:rsidR="005C3C79" w:rsidRPr="00355308" w:rsidRDefault="005C3C79" w:rsidP="005C3C79">
      <w:pPr>
        <w:rPr>
          <w:rStyle w:val="Emphasis"/>
        </w:rPr>
      </w:pPr>
      <w:r w:rsidRPr="00355308">
        <w:lastRenderedPageBreak/>
        <w:t xml:space="preserve">Asteroids are not only stepping stones for cosmic colonisation, but may contain metals like gold, platinum, iron and titanium, plus life-sustaining hydrogen and oxygen, and rocket-fuelling ammonia. </w:t>
      </w:r>
      <w:r w:rsidRPr="00355308">
        <w:rPr>
          <w:rStyle w:val="Emphasis"/>
          <w:highlight w:val="green"/>
        </w:rPr>
        <w:t>Space age forty-niners can</w:t>
      </w:r>
      <w:r w:rsidRPr="00355308">
        <w:rPr>
          <w:rStyle w:val="Emphasis"/>
        </w:rPr>
        <w:t xml:space="preserve"> either try to work an asteroid where it is, or </w:t>
      </w:r>
      <w:r w:rsidRPr="00355308">
        <w:rPr>
          <w:rStyle w:val="Emphasis"/>
          <w:highlight w:val="green"/>
        </w:rPr>
        <w:t>tug it into a more convenient orbit</w:t>
      </w:r>
      <w:r w:rsidRPr="00355308">
        <w:rPr>
          <w:rStyle w:val="Emphasis"/>
        </w:rPr>
        <w:t>.</w:t>
      </w:r>
    </w:p>
    <w:p w14:paraId="7ECC1CD6" w14:textId="77777777" w:rsidR="005C3C79" w:rsidRPr="00355308" w:rsidRDefault="005C3C79" w:rsidP="005C3C79">
      <w:r w:rsidRPr="00355308">
        <w:t xml:space="preserve">NASA chose the second option for its Asteroid Redirect Mission, which aims to pluck a boulder from an asteroid’s surface and relocate it to a stable orbit around the moon. </w:t>
      </w:r>
      <w:r w:rsidRPr="00355308">
        <w:rPr>
          <w:rStyle w:val="StyleUnderline"/>
        </w:rPr>
        <w:t xml:space="preserve">But </w:t>
      </w:r>
      <w:r w:rsidRPr="00355308">
        <w:rPr>
          <w:rStyle w:val="StyleUnderline"/>
          <w:highlight w:val="green"/>
        </w:rPr>
        <w:t>an asteroid’s gravity is so weak that</w:t>
      </w:r>
      <w:r w:rsidRPr="00355308">
        <w:rPr>
          <w:rStyle w:val="StyleUnderline"/>
        </w:rPr>
        <w:t xml:space="preserve"> it’s not hard for surface </w:t>
      </w:r>
      <w:r w:rsidRPr="00355308">
        <w:rPr>
          <w:rStyle w:val="StyleUnderline"/>
          <w:highlight w:val="green"/>
        </w:rPr>
        <w:t>particles</w:t>
      </w:r>
      <w:r w:rsidRPr="00355308">
        <w:rPr>
          <w:rStyle w:val="StyleUnderline"/>
        </w:rPr>
        <w:t xml:space="preserve"> to </w:t>
      </w:r>
      <w:r w:rsidRPr="00355308">
        <w:rPr>
          <w:rStyle w:val="StyleUnderline"/>
          <w:highlight w:val="green"/>
        </w:rPr>
        <w:t>escape into space</w:t>
      </w:r>
      <w:r w:rsidRPr="00355308">
        <w:rPr>
          <w:rStyle w:val="StyleUnderline"/>
        </w:rPr>
        <w:t xml:space="preserve">. Now a new model warns that </w:t>
      </w:r>
      <w:r w:rsidRPr="00355308">
        <w:rPr>
          <w:rStyle w:val="StyleUnderline"/>
          <w:highlight w:val="green"/>
        </w:rPr>
        <w:t>debris shed by</w:t>
      </w:r>
      <w:r w:rsidRPr="00355308">
        <w:rPr>
          <w:rStyle w:val="StyleUnderline"/>
        </w:rPr>
        <w:t xml:space="preserve"> such transplanted </w:t>
      </w:r>
      <w:r w:rsidRPr="00355308">
        <w:rPr>
          <w:rStyle w:val="StyleUnderline"/>
          <w:highlight w:val="green"/>
        </w:rPr>
        <w:t>rocks could intrude where many defence</w:t>
      </w:r>
      <w:r w:rsidRPr="00355308">
        <w:rPr>
          <w:rStyle w:val="StyleUnderline"/>
        </w:rPr>
        <w:t xml:space="preserve"> and communication </w:t>
      </w:r>
      <w:r w:rsidRPr="00355308">
        <w:rPr>
          <w:rStyle w:val="StyleUnderline"/>
          <w:highlight w:val="green"/>
        </w:rPr>
        <w:t>satellites live</w:t>
      </w:r>
      <w:r w:rsidRPr="00355308">
        <w:t xml:space="preserve"> – in geosynchronous orbit.</w:t>
      </w:r>
    </w:p>
    <w:p w14:paraId="777B4403" w14:textId="77777777" w:rsidR="005C3C79" w:rsidRPr="00355308" w:rsidRDefault="005C3C79" w:rsidP="005C3C79">
      <w:r w:rsidRPr="00355308">
        <w:t>According to Casey Handmer of the California Institute of Technology in Pasadena and Javier Roa of the Technical University of Madrid in Spain</w:t>
      </w:r>
      <w:r w:rsidRPr="00355308">
        <w:rPr>
          <w:rStyle w:val="Style13ptBold"/>
          <w:sz w:val="22"/>
        </w:rPr>
        <w:t xml:space="preserve">, </w:t>
      </w:r>
      <w:r w:rsidRPr="00355308">
        <w:rPr>
          <w:rStyle w:val="Emphasis"/>
          <w:highlight w:val="green"/>
        </w:rPr>
        <w:t>5 per cent of the</w:t>
      </w:r>
      <w:r w:rsidRPr="00355308">
        <w:rPr>
          <w:rStyle w:val="Emphasis"/>
        </w:rPr>
        <w:t xml:space="preserve"> escaped </w:t>
      </w:r>
      <w:r w:rsidRPr="00355308">
        <w:rPr>
          <w:rStyle w:val="Emphasis"/>
          <w:highlight w:val="green"/>
        </w:rPr>
        <w:t>debris will end up in regions traversed by satellites</w:t>
      </w:r>
      <w:r w:rsidRPr="00355308">
        <w:rPr>
          <w:rStyle w:val="Emphasis"/>
        </w:rPr>
        <w:t xml:space="preserve">. Over 10 years, </w:t>
      </w:r>
      <w:r w:rsidRPr="00355308">
        <w:rPr>
          <w:rStyle w:val="Emphasis"/>
          <w:highlight w:val="green"/>
        </w:rPr>
        <w:t>it would cross</w:t>
      </w:r>
      <w:r w:rsidRPr="00355308">
        <w:rPr>
          <w:rStyle w:val="Emphasis"/>
        </w:rPr>
        <w:t xml:space="preserve"> geosynchronous </w:t>
      </w:r>
      <w:r w:rsidRPr="00355308">
        <w:rPr>
          <w:rStyle w:val="Emphasis"/>
          <w:highlight w:val="green"/>
        </w:rPr>
        <w:t>orbit 63 times</w:t>
      </w:r>
      <w:r w:rsidRPr="00355308">
        <w:rPr>
          <w:rStyle w:val="Emphasis"/>
        </w:rPr>
        <w:t xml:space="preserve"> on average. </w:t>
      </w:r>
      <w:r w:rsidRPr="00355308">
        <w:rPr>
          <w:rStyle w:val="Emphasis"/>
          <w:highlight w:val="green"/>
        </w:rPr>
        <w:t>A satellite</w:t>
      </w:r>
      <w:r w:rsidRPr="00355308">
        <w:rPr>
          <w:rStyle w:val="Emphasis"/>
        </w:rPr>
        <w:t xml:space="preserve"> in the wrong spot at the wrong time </w:t>
      </w:r>
      <w:r w:rsidRPr="00355308">
        <w:rPr>
          <w:rStyle w:val="Emphasis"/>
          <w:highlight w:val="green"/>
        </w:rPr>
        <w:t>will suffer</w:t>
      </w:r>
      <w:r w:rsidRPr="00355308">
        <w:rPr>
          <w:rStyle w:val="Emphasis"/>
        </w:rPr>
        <w:t xml:space="preserve"> </w:t>
      </w:r>
      <w:r w:rsidRPr="00355308">
        <w:rPr>
          <w:rStyle w:val="Emphasis"/>
          <w:highlight w:val="green"/>
        </w:rPr>
        <w:t>a</w:t>
      </w:r>
      <w:r w:rsidRPr="00355308">
        <w:rPr>
          <w:rStyle w:val="Emphasis"/>
        </w:rPr>
        <w:t xml:space="preserve"> damaging </w:t>
      </w:r>
      <w:r w:rsidRPr="00355308">
        <w:rPr>
          <w:rStyle w:val="Emphasis"/>
          <w:highlight w:val="green"/>
        </w:rPr>
        <w:t>high-speed collision</w:t>
      </w:r>
      <w:r w:rsidRPr="00355308">
        <w:t xml:space="preserve"> with that dust.</w:t>
      </w:r>
    </w:p>
    <w:p w14:paraId="4EED141C" w14:textId="77777777" w:rsidR="005C3C79" w:rsidRPr="00355308" w:rsidRDefault="005C3C79" w:rsidP="005C3C79">
      <w:r w:rsidRPr="00355308">
        <w:t xml:space="preserve">The study also looks at the “catastrophic disruption” of </w:t>
      </w:r>
      <w:r w:rsidRPr="00355308">
        <w:rPr>
          <w:rStyle w:val="Emphasis"/>
        </w:rPr>
        <w:t xml:space="preserve">an </w:t>
      </w:r>
      <w:r w:rsidRPr="00355308">
        <w:rPr>
          <w:rStyle w:val="Emphasis"/>
          <w:highlight w:val="green"/>
        </w:rPr>
        <w:t>asteroid 5 metres across or bigger</w:t>
      </w:r>
      <w:r w:rsidRPr="00355308">
        <w:rPr>
          <w:rStyle w:val="Emphasis"/>
        </w:rPr>
        <w:t xml:space="preserve">. Its total break-up into a pile of rubble </w:t>
      </w:r>
      <w:r w:rsidRPr="00355308">
        <w:rPr>
          <w:rStyle w:val="Emphasis"/>
          <w:highlight w:val="green"/>
        </w:rPr>
        <w:t>would increase</w:t>
      </w:r>
      <w:r w:rsidRPr="00355308">
        <w:rPr>
          <w:rStyle w:val="Emphasis"/>
        </w:rPr>
        <w:t xml:space="preserve"> the </w:t>
      </w:r>
      <w:r w:rsidRPr="00355308">
        <w:rPr>
          <w:rStyle w:val="Emphasis"/>
          <w:highlight w:val="green"/>
        </w:rPr>
        <w:t>risk</w:t>
      </w:r>
      <w:r w:rsidRPr="00355308">
        <w:rPr>
          <w:rStyle w:val="Emphasis"/>
        </w:rPr>
        <w:t xml:space="preserve"> to satellites </w:t>
      </w:r>
      <w:r w:rsidRPr="00355308">
        <w:rPr>
          <w:rStyle w:val="Emphasis"/>
          <w:highlight w:val="green"/>
        </w:rPr>
        <w:t>by more than 30 per cent</w:t>
      </w:r>
      <w:r w:rsidRPr="00355308">
        <w:rPr>
          <w:rStyle w:val="Emphasis"/>
        </w:rPr>
        <w:t xml:space="preserve"> </w:t>
      </w:r>
      <w:r w:rsidRPr="00355308">
        <w:t>(arxiv.org/abs/1505.03800).</w:t>
      </w:r>
    </w:p>
    <w:p w14:paraId="78295B19" w14:textId="77777777" w:rsidR="005C3C79" w:rsidRDefault="005C3C79" w:rsidP="005C3C79">
      <w:r w:rsidRPr="00355308">
        <w:t xml:space="preserve">That may not have immediate consequences. But as Earth orbits get more crowded with spent rocket stages and satellites, </w:t>
      </w:r>
      <w:r w:rsidRPr="00355308">
        <w:rPr>
          <w:rStyle w:val="Emphasis"/>
          <w:highlight w:val="green"/>
        </w:rPr>
        <w:t xml:space="preserve">we will have to worry about </w:t>
      </w:r>
      <w:r w:rsidRPr="00355308">
        <w:rPr>
          <w:rStyle w:val="Emphasis"/>
        </w:rPr>
        <w:t xml:space="preserve">cascades of </w:t>
      </w:r>
      <w:r w:rsidRPr="00355308">
        <w:rPr>
          <w:rStyle w:val="Emphasis"/>
          <w:highlight w:val="green"/>
        </w:rPr>
        <w:t>collisions</w:t>
      </w:r>
      <w:r w:rsidRPr="00355308">
        <w:t xml:space="preserve"> like the one depicted in the movie Gravity.</w:t>
      </w:r>
    </w:p>
    <w:p w14:paraId="6598C19F" w14:textId="77777777" w:rsidR="005C3C79" w:rsidRDefault="005C3C79" w:rsidP="005C3C79"/>
    <w:p w14:paraId="3048CE33" w14:textId="77777777" w:rsidR="005C3C79" w:rsidRPr="00355308" w:rsidRDefault="005C3C79" w:rsidP="005C3C79">
      <w:pPr>
        <w:rPr>
          <w:sz w:val="16"/>
        </w:rPr>
      </w:pPr>
    </w:p>
    <w:p w14:paraId="741B4168" w14:textId="77777777" w:rsidR="005C3C79" w:rsidRPr="00355308" w:rsidRDefault="005C3C79" w:rsidP="005C3C79">
      <w:pPr>
        <w:pStyle w:val="Heading4"/>
        <w:rPr>
          <w:rFonts w:cs="Calibri"/>
        </w:rPr>
      </w:pPr>
      <w:r w:rsidRPr="00355308">
        <w:rPr>
          <w:rFonts w:cs="Calibri"/>
        </w:rPr>
        <w:t xml:space="preserve">Collisions with </w:t>
      </w:r>
      <w:r w:rsidRPr="00355308">
        <w:rPr>
          <w:rFonts w:cs="Calibri"/>
          <w:u w:val="single"/>
        </w:rPr>
        <w:t>high-value satellites</w:t>
      </w:r>
      <w:r w:rsidRPr="00355308">
        <w:rPr>
          <w:rFonts w:cs="Calibri"/>
        </w:rPr>
        <w:t xml:space="preserve"> guarantee </w:t>
      </w:r>
      <w:r w:rsidRPr="00355308">
        <w:rPr>
          <w:rFonts w:cs="Calibri"/>
          <w:u w:val="single"/>
        </w:rPr>
        <w:t>nuclear escalation.</w:t>
      </w:r>
    </w:p>
    <w:p w14:paraId="54A92C8A" w14:textId="77777777" w:rsidR="005C3C79" w:rsidRPr="00355308" w:rsidRDefault="005C3C79" w:rsidP="005C3C79">
      <w:pPr>
        <w:rPr>
          <w:szCs w:val="26"/>
        </w:rPr>
      </w:pPr>
      <w:r w:rsidRPr="00355308">
        <w:rPr>
          <w:rStyle w:val="Style13ptBold"/>
        </w:rPr>
        <w:t xml:space="preserve">Egeli 21 </w:t>
      </w:r>
      <w:r w:rsidRPr="00355308">
        <w:rPr>
          <w:szCs w:val="26"/>
        </w:rPr>
        <w:t xml:space="preserve">[Sitki Egeli is an assistant professor in the Political Science and International Relations Department of Izmir University of Economics. He was previously a director for foreign affairs in Turkey’s Undersecretariat for Defense Industries (SSM) and vice president in charge of the defense and aerospace sectors of an international consulting firm.] “Space-to-Space Warfare and Proximity Operations: The Impact on Nuclear Command, Control, and Communications and Strategic Stability,” Published 25 Jun 2021, </w:t>
      </w:r>
      <w:hyperlink r:id="rId24" w:history="1">
        <w:r w:rsidRPr="00355308">
          <w:rPr>
            <w:rStyle w:val="Hyperlink"/>
            <w:szCs w:val="26"/>
          </w:rPr>
          <w:t>https://www.tandfonline.com/doi/full/10.1080/25751654.2021.1942681</w:t>
        </w:r>
      </w:hyperlink>
      <w:r w:rsidRPr="00355308">
        <w:rPr>
          <w:szCs w:val="26"/>
        </w:rPr>
        <w:t>, VM</w:t>
      </w:r>
    </w:p>
    <w:p w14:paraId="791E8A6A" w14:textId="77777777" w:rsidR="005C3C79" w:rsidRDefault="005C3C79" w:rsidP="005C3C79">
      <w:pPr>
        <w:rPr>
          <w:sz w:val="16"/>
          <w:szCs w:val="16"/>
        </w:rPr>
      </w:pPr>
      <w:r w:rsidRPr="00355308">
        <w:rPr>
          <w:szCs w:val="26"/>
        </w:rPr>
        <w:t>“</w:t>
      </w:r>
      <w:r w:rsidRPr="00355308">
        <w:rPr>
          <w:szCs w:val="26"/>
          <w:highlight w:val="green"/>
          <w:u w:val="single"/>
        </w:rPr>
        <w:t>Amid increased tensions</w:t>
      </w:r>
      <w:r w:rsidRPr="00355308">
        <w:rPr>
          <w:szCs w:val="26"/>
          <w:u w:val="single"/>
        </w:rPr>
        <w:t xml:space="preserve">, perhaps even an imminent military confrontation </w:t>
      </w:r>
      <w:r w:rsidRPr="00355308">
        <w:rPr>
          <w:szCs w:val="26"/>
          <w:highlight w:val="green"/>
          <w:u w:val="single"/>
        </w:rPr>
        <w:t xml:space="preserve">between </w:t>
      </w:r>
      <w:r w:rsidRPr="00355308">
        <w:rPr>
          <w:b/>
          <w:bCs/>
          <w:szCs w:val="26"/>
          <w:highlight w:val="green"/>
          <w:u w:val="single"/>
        </w:rPr>
        <w:t>two nuclear-armed adversaries</w:t>
      </w:r>
      <w:r w:rsidRPr="00355308">
        <w:rPr>
          <w:szCs w:val="26"/>
          <w:highlight w:val="green"/>
          <w:u w:val="single"/>
        </w:rPr>
        <w:t>, a</w:t>
      </w:r>
      <w:r w:rsidRPr="00355308">
        <w:rPr>
          <w:szCs w:val="26"/>
          <w:u w:val="single"/>
        </w:rPr>
        <w:t xml:space="preserve"> high-value</w:t>
      </w:r>
      <w:r w:rsidRPr="00355308">
        <w:rPr>
          <w:szCs w:val="26"/>
        </w:rPr>
        <w:t xml:space="preserve"> (for example, early-warning or strategic communication) </w:t>
      </w:r>
      <w:r w:rsidRPr="00355308">
        <w:rPr>
          <w:b/>
          <w:bCs/>
          <w:szCs w:val="26"/>
          <w:highlight w:val="green"/>
          <w:u w:val="single"/>
        </w:rPr>
        <w:t>satellite stops functioning</w:t>
      </w:r>
      <w:r w:rsidRPr="00355308">
        <w:rPr>
          <w:b/>
          <w:bCs/>
          <w:szCs w:val="26"/>
          <w:u w:val="single"/>
        </w:rPr>
        <w:t xml:space="preserve"> </w:t>
      </w:r>
      <w:r w:rsidRPr="00355308">
        <w:rPr>
          <w:szCs w:val="26"/>
          <w:u w:val="single"/>
        </w:rPr>
        <w:t xml:space="preserve">or communicating </w:t>
      </w:r>
      <w:r w:rsidRPr="00355308">
        <w:rPr>
          <w:b/>
          <w:bCs/>
          <w:szCs w:val="26"/>
          <w:highlight w:val="green"/>
          <w:u w:val="single"/>
        </w:rPr>
        <w:t>instantly</w:t>
      </w:r>
      <w:r w:rsidRPr="00355308">
        <w:rPr>
          <w:b/>
          <w:bCs/>
          <w:szCs w:val="26"/>
          <w:u w:val="single"/>
        </w:rPr>
        <w:t xml:space="preserve"> and inexplicably</w:t>
      </w:r>
      <w:r w:rsidRPr="00355308">
        <w:rPr>
          <w:szCs w:val="26"/>
        </w:rPr>
        <w:t xml:space="preserve">. SSA sensors do not pick up any anomalies. </w:t>
      </w:r>
      <w:r w:rsidRPr="00355308">
        <w:rPr>
          <w:b/>
          <w:bCs/>
          <w:szCs w:val="26"/>
          <w:u w:val="single"/>
        </w:rPr>
        <w:t xml:space="preserve">This </w:t>
      </w:r>
      <w:r w:rsidRPr="00355308">
        <w:rPr>
          <w:b/>
          <w:bCs/>
          <w:szCs w:val="26"/>
          <w:highlight w:val="green"/>
          <w:u w:val="single"/>
        </w:rPr>
        <w:t>may be the outcome of</w:t>
      </w:r>
      <w:r w:rsidRPr="00355308">
        <w:rPr>
          <w:szCs w:val="26"/>
        </w:rPr>
        <w:t xml:space="preserve"> </w:t>
      </w:r>
      <w:r w:rsidRPr="00355308">
        <w:rPr>
          <w:sz w:val="16"/>
          <w:szCs w:val="16"/>
        </w:rPr>
        <w:t>a technical malfunction or a natural phenomenon, such as</w:t>
      </w:r>
      <w:r w:rsidRPr="00355308">
        <w:rPr>
          <w:szCs w:val="26"/>
        </w:rPr>
        <w:t xml:space="preserve"> the </w:t>
      </w:r>
      <w:r w:rsidRPr="00355308">
        <w:rPr>
          <w:szCs w:val="26"/>
          <w:u w:val="single"/>
        </w:rPr>
        <w:t xml:space="preserve">impact of a collision with a meteoroid or piece of </w:t>
      </w:r>
      <w:r w:rsidRPr="00355308">
        <w:rPr>
          <w:b/>
          <w:bCs/>
          <w:szCs w:val="26"/>
          <w:highlight w:val="green"/>
          <w:u w:val="single"/>
        </w:rPr>
        <w:t>space debris small enough to have evaded detection</w:t>
      </w:r>
      <w:r w:rsidRPr="00355308">
        <w:rPr>
          <w:szCs w:val="26"/>
        </w:rPr>
        <w:t xml:space="preserve">. </w:t>
      </w:r>
      <w:r w:rsidRPr="00355308">
        <w:rPr>
          <w:sz w:val="16"/>
          <w:szCs w:val="16"/>
        </w:rPr>
        <w:t xml:space="preserve">Alternatively, the satellite perhaps becomes the victim of a deliberate, undetected attack. Earth-to-space kinetic, electronic, or directed energy attacks would leave behind some trails. A cyberattack, which is harder to detect and attribute, is a strong possibility. So is a stealthy attack by hostile spacecraft. In fact, the adversary is known to have experimented with ominous small spacecraft that could easily conceal or disguise themselves until conducting a final maneuver to </w:t>
      </w:r>
      <w:r w:rsidRPr="00355308">
        <w:rPr>
          <w:sz w:val="16"/>
          <w:szCs w:val="16"/>
        </w:rPr>
        <w:lastRenderedPageBreak/>
        <w:t>neutralize their targets. The victim would also be aware that, especially at distant GEO and HEO altitudes, SSA is not sufficiently comprehensive to detect and give warning of all suspicious or threatening movements as they happen. As suspicions abound, decision makers are faced with hard choices</w:t>
      </w:r>
      <w:r w:rsidRPr="00355308">
        <w:rPr>
          <w:szCs w:val="26"/>
        </w:rPr>
        <w:t xml:space="preserve">. </w:t>
      </w:r>
      <w:r w:rsidRPr="00355308">
        <w:rPr>
          <w:szCs w:val="26"/>
          <w:u w:val="single"/>
        </w:rPr>
        <w:t xml:space="preserve">Could this perhaps be </w:t>
      </w:r>
      <w:r w:rsidRPr="00355308">
        <w:rPr>
          <w:szCs w:val="26"/>
          <w:highlight w:val="green"/>
          <w:u w:val="single"/>
        </w:rPr>
        <w:t>the harbinger of a wider nuclear</w:t>
      </w:r>
      <w:r w:rsidRPr="00355308">
        <w:rPr>
          <w:szCs w:val="26"/>
          <w:u w:val="single"/>
        </w:rPr>
        <w:t xml:space="preserve"> or nonnuclear </w:t>
      </w:r>
      <w:r w:rsidRPr="00355308">
        <w:rPr>
          <w:b/>
          <w:bCs/>
          <w:szCs w:val="26"/>
          <w:highlight w:val="green"/>
          <w:u w:val="single"/>
        </w:rPr>
        <w:t>first strike</w:t>
      </w:r>
      <w:r w:rsidRPr="00355308">
        <w:rPr>
          <w:szCs w:val="26"/>
          <w:u w:val="single"/>
        </w:rPr>
        <w:t xml:space="preserve">, along with which </w:t>
      </w:r>
      <w:r w:rsidRPr="00355308">
        <w:rPr>
          <w:szCs w:val="26"/>
          <w:highlight w:val="green"/>
          <w:u w:val="single"/>
        </w:rPr>
        <w:t xml:space="preserve">the attacker is seeking to eliminate the </w:t>
      </w:r>
      <w:r w:rsidRPr="00355308">
        <w:rPr>
          <w:b/>
          <w:bCs/>
          <w:szCs w:val="26"/>
          <w:highlight w:val="green"/>
          <w:u w:val="single"/>
        </w:rPr>
        <w:t>possibility of retaliation</w:t>
      </w:r>
      <w:r w:rsidRPr="00355308">
        <w:rPr>
          <w:szCs w:val="26"/>
          <w:u w:val="single"/>
        </w:rPr>
        <w:t xml:space="preserve"> by degrading the defender’s capacity to command, control, and communicate with its forces</w:t>
      </w:r>
      <w:r w:rsidRPr="00355308">
        <w:rPr>
          <w:szCs w:val="26"/>
        </w:rPr>
        <w:t>? Should the defender react immediately before the remaining space-enabled NC3 elements are also compromised and its control over nuclear and nonnuclear forces degrades even further</w:t>
      </w:r>
      <w:r w:rsidRPr="00355308">
        <w:rPr>
          <w:szCs w:val="26"/>
          <w:u w:val="single"/>
        </w:rPr>
        <w:t xml:space="preserve">? </w:t>
      </w:r>
      <w:r w:rsidRPr="00355308">
        <w:rPr>
          <w:szCs w:val="26"/>
          <w:highlight w:val="green"/>
          <w:u w:val="single"/>
        </w:rPr>
        <w:t>In the absence of a clear</w:t>
      </w:r>
      <w:r w:rsidRPr="00355308">
        <w:rPr>
          <w:szCs w:val="26"/>
          <w:u w:val="single"/>
        </w:rPr>
        <w:t xml:space="preserve">-cut </w:t>
      </w:r>
      <w:r w:rsidRPr="00355308">
        <w:rPr>
          <w:szCs w:val="26"/>
          <w:highlight w:val="green"/>
          <w:u w:val="single"/>
        </w:rPr>
        <w:t>picture of what</w:t>
      </w:r>
      <w:r w:rsidRPr="00355308">
        <w:rPr>
          <w:szCs w:val="26"/>
          <w:u w:val="single"/>
        </w:rPr>
        <w:t xml:space="preserve"> actually </w:t>
      </w:r>
      <w:r w:rsidRPr="00355308">
        <w:rPr>
          <w:szCs w:val="26"/>
          <w:highlight w:val="green"/>
          <w:u w:val="single"/>
        </w:rPr>
        <w:t>has happened</w:t>
      </w:r>
      <w:r w:rsidRPr="00355308">
        <w:rPr>
          <w:szCs w:val="26"/>
          <w:u w:val="single"/>
        </w:rPr>
        <w:t xml:space="preserve">, there is a risk that </w:t>
      </w:r>
      <w:r w:rsidRPr="00355308">
        <w:rPr>
          <w:szCs w:val="26"/>
          <w:highlight w:val="green"/>
          <w:u w:val="single"/>
        </w:rPr>
        <w:t>impending decisions will be made on</w:t>
      </w:r>
      <w:r w:rsidRPr="00355308">
        <w:rPr>
          <w:szCs w:val="26"/>
          <w:u w:val="single"/>
        </w:rPr>
        <w:t xml:space="preserve"> the basis of </w:t>
      </w:r>
      <w:r w:rsidRPr="00355308">
        <w:rPr>
          <w:szCs w:val="26"/>
          <w:highlight w:val="green"/>
          <w:u w:val="single"/>
        </w:rPr>
        <w:t>insufficient and</w:t>
      </w:r>
      <w:r w:rsidRPr="00355308">
        <w:rPr>
          <w:szCs w:val="26"/>
          <w:u w:val="single"/>
        </w:rPr>
        <w:t xml:space="preserve"> potentially </w:t>
      </w:r>
      <w:r w:rsidRPr="00355308">
        <w:rPr>
          <w:b/>
          <w:bCs/>
          <w:szCs w:val="26"/>
          <w:highlight w:val="green"/>
          <w:u w:val="single"/>
        </w:rPr>
        <w:t>erroneous info</w:t>
      </w:r>
      <w:r w:rsidRPr="00355308">
        <w:rPr>
          <w:b/>
          <w:bCs/>
          <w:szCs w:val="26"/>
          <w:u w:val="single"/>
        </w:rPr>
        <w:t>rmation</w:t>
      </w:r>
      <w:r w:rsidRPr="00355308">
        <w:rPr>
          <w:szCs w:val="26"/>
        </w:rPr>
        <w:t xml:space="preserve">, and the climate will be ripe for unfounded presumptions and predispositions. </w:t>
      </w:r>
      <w:r w:rsidRPr="00355308">
        <w:rPr>
          <w:szCs w:val="26"/>
          <w:highlight w:val="green"/>
          <w:u w:val="single"/>
        </w:rPr>
        <w:t>The resulting</w:t>
      </w:r>
      <w:r w:rsidRPr="00355308">
        <w:rPr>
          <w:szCs w:val="26"/>
          <w:u w:val="single"/>
        </w:rPr>
        <w:t xml:space="preserve"> ultimatums, responses, or </w:t>
      </w:r>
      <w:r w:rsidRPr="00355308">
        <w:rPr>
          <w:szCs w:val="26"/>
          <w:highlight w:val="green"/>
          <w:u w:val="single"/>
        </w:rPr>
        <w:t xml:space="preserve">counteractions </w:t>
      </w:r>
      <w:r w:rsidRPr="00355308">
        <w:rPr>
          <w:szCs w:val="26"/>
          <w:u w:val="single"/>
        </w:rPr>
        <w:t xml:space="preserve">could </w:t>
      </w:r>
      <w:r w:rsidRPr="00355308">
        <w:rPr>
          <w:b/>
          <w:bCs/>
          <w:szCs w:val="26"/>
          <w:highlight w:val="green"/>
          <w:u w:val="single"/>
        </w:rPr>
        <w:t>set off a dangerous cycle of escalation</w:t>
      </w:r>
      <w:r w:rsidRPr="00355308">
        <w:rPr>
          <w:szCs w:val="26"/>
          <w:u w:val="single"/>
        </w:rPr>
        <w:t xml:space="preserve"> and tit-for-tat actions, whereby reactions and overreactions between adversaries </w:t>
      </w:r>
      <w:r w:rsidRPr="00355308">
        <w:rPr>
          <w:szCs w:val="26"/>
          <w:highlight w:val="green"/>
          <w:u w:val="single"/>
        </w:rPr>
        <w:t>lead to</w:t>
      </w:r>
      <w:r w:rsidRPr="00355308">
        <w:rPr>
          <w:szCs w:val="26"/>
          <w:u w:val="single"/>
        </w:rPr>
        <w:t xml:space="preserve"> potentially </w:t>
      </w:r>
      <w:r w:rsidRPr="00355308">
        <w:rPr>
          <w:szCs w:val="26"/>
          <w:highlight w:val="green"/>
          <w:u w:val="single"/>
        </w:rPr>
        <w:t>catastrophic consequences</w:t>
      </w:r>
      <w:r w:rsidRPr="00355308">
        <w:rPr>
          <w:szCs w:val="26"/>
        </w:rPr>
        <w:t>. At a minimum</w:t>
      </w:r>
      <w:r w:rsidRPr="00355308">
        <w:rPr>
          <w:szCs w:val="26"/>
          <w:u w:val="single"/>
        </w:rPr>
        <w:t xml:space="preserve">, </w:t>
      </w:r>
      <w:r w:rsidRPr="00355308">
        <w:rPr>
          <w:szCs w:val="26"/>
          <w:highlight w:val="green"/>
          <w:u w:val="single"/>
        </w:rPr>
        <w:t>heightened tension</w:t>
      </w:r>
      <w:r w:rsidRPr="00355308">
        <w:rPr>
          <w:szCs w:val="26"/>
          <w:u w:val="single"/>
        </w:rPr>
        <w:t xml:space="preserve"> in orbit </w:t>
      </w:r>
      <w:r w:rsidRPr="00355308">
        <w:rPr>
          <w:szCs w:val="26"/>
          <w:highlight w:val="green"/>
          <w:u w:val="single"/>
        </w:rPr>
        <w:t xml:space="preserve">would </w:t>
      </w:r>
      <w:r w:rsidRPr="00355308">
        <w:rPr>
          <w:b/>
          <w:bCs/>
          <w:szCs w:val="26"/>
          <w:highlight w:val="green"/>
          <w:u w:val="single"/>
        </w:rPr>
        <w:t>have the outcome of spilling down to Earth</w:t>
      </w:r>
      <w:r w:rsidRPr="00355308">
        <w:rPr>
          <w:szCs w:val="26"/>
        </w:rPr>
        <w:t xml:space="preserve"> </w:t>
      </w:r>
      <w:r w:rsidRPr="00355308">
        <w:rPr>
          <w:sz w:val="16"/>
          <w:szCs w:val="16"/>
        </w:rPr>
        <w:t>so as to further aggravate an already tense situation.?”</w:t>
      </w:r>
    </w:p>
    <w:p w14:paraId="23B0EE02" w14:textId="77777777" w:rsidR="005C3C79" w:rsidRDefault="005C3C79" w:rsidP="005C3C79"/>
    <w:p w14:paraId="55A792F9" w14:textId="77777777" w:rsidR="005C3C79" w:rsidRPr="001E51E3" w:rsidRDefault="005C3C79" w:rsidP="005C3C79">
      <w:pPr>
        <w:pStyle w:val="Heading4"/>
        <w:rPr>
          <w:rFonts w:asciiTheme="majorHAnsi" w:hAnsiTheme="majorHAnsi" w:cstheme="majorHAnsi"/>
        </w:rPr>
      </w:pPr>
      <w:r w:rsidRPr="001E51E3">
        <w:rPr>
          <w:rFonts w:asciiTheme="majorHAnsi" w:hAnsiTheme="majorHAnsi" w:cstheme="majorHAnsi"/>
        </w:rPr>
        <w:t>Squo debris is goldilocks – current orbital debris deters space aggression, but adding more generates more risk than reward</w:t>
      </w:r>
    </w:p>
    <w:p w14:paraId="18BE48E7" w14:textId="77777777" w:rsidR="005C3C79" w:rsidRPr="001E51E3" w:rsidRDefault="005C3C79" w:rsidP="005C3C79">
      <w:pPr>
        <w:rPr>
          <w:rFonts w:asciiTheme="majorHAnsi" w:hAnsiTheme="majorHAnsi" w:cstheme="majorHAnsi"/>
        </w:rPr>
      </w:pPr>
      <w:r w:rsidRPr="001E51E3">
        <w:rPr>
          <w:rStyle w:val="StyleUnderline"/>
          <w:rFonts w:asciiTheme="majorHAnsi" w:hAnsiTheme="majorHAnsi" w:cstheme="majorHAnsi"/>
        </w:rPr>
        <w:t>Miller 21</w:t>
      </w:r>
      <w:r w:rsidRPr="001E51E3">
        <w:rPr>
          <w:rFonts w:asciiTheme="majorHAnsi" w:hAnsiTheme="majorHAnsi" w:cstheme="majorHAnsi"/>
        </w:rPr>
        <w:t xml:space="preserve"> [Gregory D., PhD PSci from Ohio State University, Prof and Chair of Dept of Spacepower and Director of Space Scholars program at Air Command and Staff College]. “Deterrence by Debris: The Downside to Cleaning up Space.” Space Policy, Vol 58, Nov 2021, </w:t>
      </w:r>
      <w:hyperlink r:id="rId25" w:tgtFrame="_blank" w:tooltip="Persistent link using digital object identifier" w:history="1">
        <w:r w:rsidRPr="001E51E3">
          <w:rPr>
            <w:rStyle w:val="Hyperlink"/>
            <w:rFonts w:asciiTheme="majorHAnsi" w:hAnsiTheme="majorHAnsi" w:cstheme="majorHAnsi"/>
          </w:rPr>
          <w:t>https://doi.org/10.1016/j.spacepol.2021.101447</w:t>
        </w:r>
      </w:hyperlink>
      <w:r w:rsidRPr="001E51E3">
        <w:rPr>
          <w:rFonts w:asciiTheme="majorHAnsi" w:hAnsiTheme="majorHAnsi" w:cstheme="majorHAnsi"/>
        </w:rPr>
        <w:t xml:space="preserve"> TG</w:t>
      </w:r>
    </w:p>
    <w:p w14:paraId="56FF95B7" w14:textId="77777777" w:rsidR="005C3C79" w:rsidRPr="001E51E3" w:rsidRDefault="005C3C79" w:rsidP="005C3C79">
      <w:pPr>
        <w:rPr>
          <w:rStyle w:val="StyleUnderline"/>
          <w:rFonts w:asciiTheme="majorHAnsi" w:hAnsiTheme="majorHAnsi" w:cstheme="majorHAnsi"/>
        </w:rPr>
      </w:pPr>
      <w:r w:rsidRPr="001E51E3">
        <w:rPr>
          <w:rFonts w:asciiTheme="majorHAnsi" w:hAnsiTheme="majorHAnsi" w:cstheme="majorHAnsi"/>
        </w:rPr>
        <w:t xml:space="preserve">The danger of kinetic strikes increasing orbital debris is a common theme in the literature, but </w:t>
      </w:r>
      <w:r w:rsidRPr="001E51E3">
        <w:rPr>
          <w:rStyle w:val="StyleUnderline"/>
          <w:rFonts w:asciiTheme="majorHAnsi" w:hAnsiTheme="majorHAnsi" w:cstheme="majorHAnsi"/>
        </w:rPr>
        <w:t xml:space="preserve">the positive deterrent effects of some debris are often overlooked. The </w:t>
      </w:r>
      <w:r w:rsidRPr="001E51E3">
        <w:rPr>
          <w:rStyle w:val="StyleUnderline"/>
          <w:rFonts w:asciiTheme="majorHAnsi" w:hAnsiTheme="majorHAnsi" w:cstheme="majorHAnsi"/>
          <w:highlight w:val="green"/>
        </w:rPr>
        <w:t>debris</w:t>
      </w:r>
      <w:r w:rsidRPr="001E51E3">
        <w:rPr>
          <w:rStyle w:val="StyleUnderline"/>
          <w:rFonts w:asciiTheme="majorHAnsi" w:hAnsiTheme="majorHAnsi" w:cstheme="majorHAnsi"/>
        </w:rPr>
        <w:t xml:space="preserve"> resulting from destroyed satellites, or other space objects, </w:t>
      </w:r>
      <w:r w:rsidRPr="001E51E3">
        <w:rPr>
          <w:rStyle w:val="StyleUnderline"/>
          <w:rFonts w:asciiTheme="majorHAnsi" w:hAnsiTheme="majorHAnsi" w:cstheme="majorHAnsi"/>
          <w:highlight w:val="green"/>
        </w:rPr>
        <w:t>creates a deterrent effect</w:t>
      </w:r>
      <w:r w:rsidRPr="001E51E3">
        <w:rPr>
          <w:rStyle w:val="StyleUnderline"/>
          <w:rFonts w:asciiTheme="majorHAnsi" w:hAnsiTheme="majorHAnsi" w:cstheme="majorHAnsi"/>
        </w:rPr>
        <w:t xml:space="preserve"> on actors who might otherwise violate international norms and strike at objects in space, either to test their capabilities or as an act of hostilities</w:t>
      </w:r>
      <w:r w:rsidRPr="001E51E3">
        <w:rPr>
          <w:rFonts w:asciiTheme="majorHAnsi" w:hAnsiTheme="majorHAnsi" w:cstheme="majorHAnsi"/>
        </w:rPr>
        <w:t xml:space="preserve">. </w:t>
      </w:r>
      <w:r w:rsidRPr="00607F45">
        <w:rPr>
          <w:rFonts w:asciiTheme="majorHAnsi" w:hAnsiTheme="majorHAnsi" w:cstheme="majorHAnsi"/>
          <w:sz w:val="16"/>
          <w:szCs w:val="16"/>
        </w:rPr>
        <w:t>This is not deterrence in the traditional sense, of one actor publicly threatening punishment in response to another actor’s unwanted actions. It is not deterrence by denial since the attacker is not damaged and may even achieve its objective. Nor is it deterrence by punishment because the debris itself does not threaten to punish the attacker’s country. But</w:t>
      </w:r>
      <w:r w:rsidRPr="001E51E3">
        <w:rPr>
          <w:rFonts w:asciiTheme="majorHAnsi" w:hAnsiTheme="majorHAnsi" w:cstheme="majorHAnsi"/>
        </w:rPr>
        <w:t xml:space="preserve"> </w:t>
      </w:r>
      <w:r w:rsidRPr="001E51E3">
        <w:rPr>
          <w:rStyle w:val="StyleUnderline"/>
          <w:rFonts w:asciiTheme="majorHAnsi" w:hAnsiTheme="majorHAnsi" w:cstheme="majorHAnsi"/>
        </w:rPr>
        <w:t xml:space="preserve">debris can </w:t>
      </w:r>
      <w:r w:rsidRPr="001E51E3">
        <w:rPr>
          <w:rStyle w:val="StyleUnderline"/>
          <w:rFonts w:asciiTheme="majorHAnsi" w:hAnsiTheme="majorHAnsi" w:cstheme="majorHAnsi"/>
          <w:highlight w:val="green"/>
        </w:rPr>
        <w:t>increase</w:t>
      </w:r>
      <w:r w:rsidRPr="001E51E3">
        <w:rPr>
          <w:rStyle w:val="StyleUnderline"/>
          <w:rFonts w:asciiTheme="majorHAnsi" w:hAnsiTheme="majorHAnsi" w:cstheme="majorHAnsi"/>
        </w:rPr>
        <w:t xml:space="preserve"> the future </w:t>
      </w:r>
      <w:r w:rsidRPr="001E51E3">
        <w:rPr>
          <w:rStyle w:val="StyleUnderline"/>
          <w:rFonts w:asciiTheme="majorHAnsi" w:hAnsiTheme="majorHAnsi" w:cstheme="majorHAnsi"/>
          <w:highlight w:val="green"/>
        </w:rPr>
        <w:t>costs to</w:t>
      </w:r>
      <w:r w:rsidRPr="001E51E3">
        <w:rPr>
          <w:rStyle w:val="StyleUnderline"/>
          <w:rFonts w:asciiTheme="majorHAnsi" w:hAnsiTheme="majorHAnsi" w:cstheme="majorHAnsi"/>
        </w:rPr>
        <w:t xml:space="preserve"> the </w:t>
      </w:r>
      <w:r w:rsidRPr="001E51E3">
        <w:rPr>
          <w:rStyle w:val="StyleUnderline"/>
          <w:rFonts w:asciiTheme="majorHAnsi" w:hAnsiTheme="majorHAnsi" w:cstheme="majorHAnsi"/>
          <w:highlight w:val="green"/>
        </w:rPr>
        <w:t>aggressor</w:t>
      </w:r>
      <w:r w:rsidRPr="001E51E3">
        <w:rPr>
          <w:rStyle w:val="StyleUnderline"/>
          <w:rFonts w:asciiTheme="majorHAnsi" w:hAnsiTheme="majorHAnsi" w:cstheme="majorHAnsi"/>
        </w:rPr>
        <w:t>, even if their initial attack succeeds, and thus it has a similar restraining effect on certain behavior</w:t>
      </w:r>
      <w:r w:rsidRPr="001E51E3">
        <w:rPr>
          <w:rFonts w:asciiTheme="majorHAnsi" w:hAnsiTheme="majorHAnsi" w:cstheme="majorHAnsi"/>
        </w:rPr>
        <w:t xml:space="preserve">. Like the automated response of the U.S. tripwire in West Germany, </w:t>
      </w:r>
      <w:r w:rsidRPr="001E51E3">
        <w:rPr>
          <w:rStyle w:val="StyleUnderline"/>
          <w:rFonts w:asciiTheme="majorHAnsi" w:hAnsiTheme="majorHAnsi" w:cstheme="majorHAnsi"/>
        </w:rPr>
        <w:t xml:space="preserve">the threat that debris can pose to state interests acts as a form of deterrence, at least to prevent some actors from taking certain types of actions. </w:t>
      </w:r>
      <w:r w:rsidRPr="001E51E3">
        <w:rPr>
          <w:rStyle w:val="StyleUnderline"/>
          <w:rFonts w:asciiTheme="majorHAnsi" w:hAnsiTheme="majorHAnsi" w:cstheme="majorHAnsi"/>
          <w:highlight w:val="green"/>
        </w:rPr>
        <w:t>Removing</w:t>
      </w:r>
      <w:r w:rsidRPr="001E51E3">
        <w:rPr>
          <w:rStyle w:val="StyleUnderline"/>
          <w:rFonts w:asciiTheme="majorHAnsi" w:hAnsiTheme="majorHAnsi" w:cstheme="majorHAnsi"/>
        </w:rPr>
        <w:t xml:space="preserve"> the </w:t>
      </w:r>
      <w:r w:rsidRPr="001E51E3">
        <w:rPr>
          <w:rStyle w:val="StyleUnderline"/>
          <w:rFonts w:asciiTheme="majorHAnsi" w:hAnsiTheme="majorHAnsi" w:cstheme="majorHAnsi"/>
          <w:highlight w:val="green"/>
        </w:rPr>
        <w:t>danger of debris will weaken</w:t>
      </w:r>
      <w:r w:rsidRPr="001E51E3">
        <w:rPr>
          <w:rStyle w:val="StyleUnderline"/>
          <w:rFonts w:asciiTheme="majorHAnsi" w:hAnsiTheme="majorHAnsi" w:cstheme="majorHAnsi"/>
        </w:rPr>
        <w:t xml:space="preserve"> that </w:t>
      </w:r>
      <w:r w:rsidRPr="001E51E3">
        <w:rPr>
          <w:rStyle w:val="StyleUnderline"/>
          <w:rFonts w:asciiTheme="majorHAnsi" w:hAnsiTheme="majorHAnsi" w:cstheme="majorHAnsi"/>
          <w:highlight w:val="green"/>
        </w:rPr>
        <w:t>restraint and</w:t>
      </w:r>
      <w:r w:rsidRPr="001E51E3">
        <w:rPr>
          <w:rStyle w:val="StyleUnderline"/>
          <w:rFonts w:asciiTheme="majorHAnsi" w:hAnsiTheme="majorHAnsi" w:cstheme="majorHAnsi"/>
        </w:rPr>
        <w:t xml:space="preserve"> thus weaken </w:t>
      </w:r>
      <w:r w:rsidRPr="001E51E3">
        <w:rPr>
          <w:rStyle w:val="StyleUnderline"/>
          <w:rFonts w:asciiTheme="majorHAnsi" w:hAnsiTheme="majorHAnsi" w:cstheme="majorHAnsi"/>
          <w:highlight w:val="green"/>
        </w:rPr>
        <w:t xml:space="preserve">deterrence, making </w:t>
      </w:r>
      <w:r w:rsidRPr="001E51E3">
        <w:rPr>
          <w:rStyle w:val="StyleUnderline"/>
          <w:rFonts w:asciiTheme="majorHAnsi" w:hAnsiTheme="majorHAnsi" w:cstheme="majorHAnsi"/>
        </w:rPr>
        <w:t xml:space="preserve">ASAT tests and </w:t>
      </w:r>
      <w:r w:rsidRPr="001E51E3">
        <w:rPr>
          <w:rStyle w:val="StyleUnderline"/>
          <w:rFonts w:asciiTheme="majorHAnsi" w:hAnsiTheme="majorHAnsi" w:cstheme="majorHAnsi"/>
          <w:highlight w:val="green"/>
        </w:rPr>
        <w:t>hostile actions</w:t>
      </w:r>
      <w:r w:rsidRPr="001E51E3">
        <w:rPr>
          <w:rStyle w:val="StyleUnderline"/>
          <w:rFonts w:asciiTheme="majorHAnsi" w:hAnsiTheme="majorHAnsi" w:cstheme="majorHAnsi"/>
        </w:rPr>
        <w:t xml:space="preserve"> in space </w:t>
      </w:r>
      <w:r w:rsidRPr="001E51E3">
        <w:rPr>
          <w:rStyle w:val="StyleUnderline"/>
          <w:rFonts w:asciiTheme="majorHAnsi" w:hAnsiTheme="majorHAnsi" w:cstheme="majorHAnsi"/>
          <w:highlight w:val="green"/>
        </w:rPr>
        <w:t>more likely</w:t>
      </w:r>
      <w:r w:rsidRPr="001E51E3">
        <w:rPr>
          <w:rStyle w:val="StyleUnderline"/>
          <w:rFonts w:asciiTheme="majorHAnsi" w:hAnsiTheme="majorHAnsi" w:cstheme="majorHAnsi"/>
        </w:rPr>
        <w:t>.</w:t>
      </w:r>
    </w:p>
    <w:p w14:paraId="261F787B" w14:textId="77777777" w:rsidR="005C3C79" w:rsidRPr="001E51E3" w:rsidRDefault="005C3C79" w:rsidP="005C3C79">
      <w:pPr>
        <w:rPr>
          <w:rStyle w:val="StyleUnderline"/>
          <w:rFonts w:asciiTheme="majorHAnsi" w:hAnsiTheme="majorHAnsi" w:cstheme="majorHAnsi"/>
        </w:rPr>
      </w:pPr>
      <w:r w:rsidRPr="001E51E3">
        <w:rPr>
          <w:rFonts w:asciiTheme="majorHAnsi" w:hAnsiTheme="majorHAnsi" w:cstheme="majorHAnsi"/>
        </w:rPr>
        <w:t xml:space="preserve">Several factors may deter a state from launching kinetic tests or striking against an adversary’s interests in space. For one thing, if a state’s adversary has similar capabilities to destroy objects in space, deterrence would be a function of not wanting to escalate tensions. </w:t>
      </w:r>
      <w:r w:rsidRPr="001E51E3">
        <w:rPr>
          <w:rStyle w:val="StyleUnderline"/>
          <w:rFonts w:asciiTheme="majorHAnsi" w:hAnsiTheme="majorHAnsi" w:cstheme="majorHAnsi"/>
        </w:rPr>
        <w:t>Although international law only explicitly prohibits states from placing </w:t>
      </w:r>
      <w:hyperlink r:id="rId26" w:tooltip="Learn more about weapons of mass destruction from ScienceDirect's AI-generated Topic Pages" w:history="1">
        <w:r w:rsidRPr="001E51E3">
          <w:rPr>
            <w:rStyle w:val="StyleUnderline"/>
            <w:rFonts w:asciiTheme="majorHAnsi" w:hAnsiTheme="majorHAnsi" w:cstheme="majorHAnsi"/>
          </w:rPr>
          <w:t>weapons of mass destruction</w:t>
        </w:r>
      </w:hyperlink>
      <w:r w:rsidRPr="001E51E3">
        <w:rPr>
          <w:rStyle w:val="StyleUnderline"/>
          <w:rFonts w:asciiTheme="majorHAnsi" w:hAnsiTheme="majorHAnsi" w:cstheme="majorHAnsi"/>
        </w:rPr>
        <w:t> in orbit, international space law, like the Outer Space Treaty [</w:t>
      </w:r>
      <w:bookmarkStart w:id="0" w:name="bbib30"/>
      <w:r w:rsidRPr="001E51E3">
        <w:rPr>
          <w:rStyle w:val="StyleUnderline"/>
          <w:rFonts w:asciiTheme="majorHAnsi" w:hAnsiTheme="majorHAnsi" w:cstheme="majorHAnsi"/>
        </w:rPr>
        <w:fldChar w:fldCharType="begin"/>
      </w:r>
      <w:r w:rsidRPr="001E51E3">
        <w:rPr>
          <w:rStyle w:val="StyleUnderline"/>
          <w:rFonts w:asciiTheme="majorHAnsi" w:hAnsiTheme="majorHAnsi" w:cstheme="majorHAnsi"/>
        </w:rPr>
        <w:instrText xml:space="preserve"> HYPERLINK "https://www.sciencedirect.com/science/article/pii/S0265964621000394" \l "bib30" </w:instrText>
      </w:r>
      <w:r w:rsidRPr="001E51E3">
        <w:rPr>
          <w:rStyle w:val="StyleUnderline"/>
          <w:rFonts w:asciiTheme="majorHAnsi" w:hAnsiTheme="majorHAnsi" w:cstheme="majorHAnsi"/>
        </w:rPr>
        <w:fldChar w:fldCharType="separate"/>
      </w:r>
      <w:r w:rsidRPr="001E51E3">
        <w:rPr>
          <w:rStyle w:val="StyleUnderline"/>
          <w:rFonts w:asciiTheme="majorHAnsi" w:hAnsiTheme="majorHAnsi" w:cstheme="majorHAnsi"/>
        </w:rPr>
        <w:t>30</w:t>
      </w:r>
      <w:r w:rsidRPr="001E51E3">
        <w:rPr>
          <w:rStyle w:val="StyleUnderline"/>
          <w:rFonts w:asciiTheme="majorHAnsi" w:hAnsiTheme="majorHAnsi" w:cstheme="majorHAnsi"/>
        </w:rPr>
        <w:fldChar w:fldCharType="end"/>
      </w:r>
      <w:bookmarkEnd w:id="0"/>
      <w:r w:rsidRPr="001E51E3">
        <w:rPr>
          <w:rStyle w:val="StyleUnderline"/>
          <w:rFonts w:asciiTheme="majorHAnsi" w:hAnsiTheme="majorHAnsi" w:cstheme="majorHAnsi"/>
        </w:rPr>
        <w:t>], does provide a framework for addressing the activities of one state that lead to the damage of another state’s property.</w:t>
      </w:r>
      <w:r w:rsidRPr="001E51E3">
        <w:rPr>
          <w:rFonts w:asciiTheme="majorHAnsi" w:hAnsiTheme="majorHAnsi" w:cstheme="majorHAnsi"/>
        </w:rPr>
        <w:t xml:space="preserve"> Likewise, there are international norms (informal but expected rules of behavior) against the weaponization of space. </w:t>
      </w:r>
      <w:r w:rsidRPr="001E51E3">
        <w:rPr>
          <w:rStyle w:val="StyleUnderline"/>
          <w:rFonts w:asciiTheme="majorHAnsi" w:hAnsiTheme="majorHAnsi" w:cstheme="majorHAnsi"/>
        </w:rPr>
        <w:t>But these norms seem to be in decline [</w:t>
      </w:r>
      <w:bookmarkStart w:id="1" w:name="bbib31"/>
      <w:r w:rsidRPr="001E51E3">
        <w:rPr>
          <w:rStyle w:val="StyleUnderline"/>
          <w:rFonts w:asciiTheme="majorHAnsi" w:hAnsiTheme="majorHAnsi" w:cstheme="majorHAnsi"/>
        </w:rPr>
        <w:fldChar w:fldCharType="begin"/>
      </w:r>
      <w:r w:rsidRPr="001E51E3">
        <w:rPr>
          <w:rStyle w:val="StyleUnderline"/>
          <w:rFonts w:asciiTheme="majorHAnsi" w:hAnsiTheme="majorHAnsi" w:cstheme="majorHAnsi"/>
        </w:rPr>
        <w:instrText xml:space="preserve"> HYPERLINK "https://www.sciencedirect.com/science/article/pii/S0265964621000394" \l "bib31" </w:instrText>
      </w:r>
      <w:r w:rsidRPr="001E51E3">
        <w:rPr>
          <w:rStyle w:val="StyleUnderline"/>
          <w:rFonts w:asciiTheme="majorHAnsi" w:hAnsiTheme="majorHAnsi" w:cstheme="majorHAnsi"/>
        </w:rPr>
        <w:fldChar w:fldCharType="separate"/>
      </w:r>
      <w:r w:rsidRPr="001E51E3">
        <w:rPr>
          <w:rStyle w:val="StyleUnderline"/>
          <w:rFonts w:asciiTheme="majorHAnsi" w:hAnsiTheme="majorHAnsi" w:cstheme="majorHAnsi"/>
        </w:rPr>
        <w:t>31</w:t>
      </w:r>
      <w:r w:rsidRPr="001E51E3">
        <w:rPr>
          <w:rStyle w:val="StyleUnderline"/>
          <w:rFonts w:asciiTheme="majorHAnsi" w:hAnsiTheme="majorHAnsi" w:cstheme="majorHAnsi"/>
        </w:rPr>
        <w:fldChar w:fldCharType="end"/>
      </w:r>
      <w:bookmarkEnd w:id="1"/>
      <w:r w:rsidRPr="001E51E3">
        <w:rPr>
          <w:rStyle w:val="StyleUnderline"/>
          <w:rFonts w:asciiTheme="majorHAnsi" w:hAnsiTheme="majorHAnsi" w:cstheme="majorHAnsi"/>
        </w:rPr>
        <w:t xml:space="preserve">], and such norms only deter a state from engaging in certain types of behavior if the state cares about following norms, if it </w:t>
      </w:r>
      <w:r w:rsidRPr="001E51E3">
        <w:rPr>
          <w:rStyle w:val="StyleUnderline"/>
          <w:rFonts w:asciiTheme="majorHAnsi" w:hAnsiTheme="majorHAnsi" w:cstheme="majorHAnsi"/>
        </w:rPr>
        <w:lastRenderedPageBreak/>
        <w:t>cares about how states perceive its behavior, or if it believes other states are willing to enforce the norms. The beauty of debris as a deterrent is that it does not rely on the enforcement of norms or the credibility of states to succeed.</w:t>
      </w:r>
    </w:p>
    <w:p w14:paraId="205DC8D9" w14:textId="77777777" w:rsidR="005C3C79" w:rsidRPr="001E51E3" w:rsidRDefault="005C3C79" w:rsidP="005C3C79">
      <w:pPr>
        <w:rPr>
          <w:rFonts w:asciiTheme="majorHAnsi" w:hAnsiTheme="majorHAnsi" w:cstheme="majorHAnsi"/>
        </w:rPr>
      </w:pPr>
      <w:r w:rsidRPr="001E51E3">
        <w:rPr>
          <w:rStyle w:val="StyleUnderline"/>
          <w:rFonts w:asciiTheme="majorHAnsi" w:hAnsiTheme="majorHAnsi" w:cstheme="majorHAnsi"/>
        </w:rPr>
        <w:t xml:space="preserve">The specific </w:t>
      </w:r>
      <w:r w:rsidRPr="001E51E3">
        <w:rPr>
          <w:rStyle w:val="StyleUnderline"/>
          <w:rFonts w:asciiTheme="majorHAnsi" w:hAnsiTheme="majorHAnsi" w:cstheme="majorHAnsi"/>
          <w:highlight w:val="green"/>
        </w:rPr>
        <w:t>orbit will</w:t>
      </w:r>
      <w:r w:rsidRPr="001E51E3">
        <w:rPr>
          <w:rStyle w:val="StyleUnderline"/>
          <w:rFonts w:asciiTheme="majorHAnsi" w:hAnsiTheme="majorHAnsi" w:cstheme="majorHAnsi"/>
        </w:rPr>
        <w:t xml:space="preserve"> also determine how much debris is relatively safe while still deterring, and the </w:t>
      </w:r>
      <w:r w:rsidRPr="001E51E3">
        <w:rPr>
          <w:rStyle w:val="StyleUnderline"/>
          <w:rFonts w:asciiTheme="majorHAnsi" w:hAnsiTheme="majorHAnsi" w:cstheme="majorHAnsi"/>
          <w:highlight w:val="green"/>
        </w:rPr>
        <w:t>point at which</w:t>
      </w:r>
      <w:r w:rsidRPr="001E51E3">
        <w:rPr>
          <w:rStyle w:val="StyleUnderline"/>
          <w:rFonts w:asciiTheme="majorHAnsi" w:hAnsiTheme="majorHAnsi" w:cstheme="majorHAnsi"/>
        </w:rPr>
        <w:t xml:space="preserve"> the amount of </w:t>
      </w:r>
      <w:r w:rsidRPr="001E51E3">
        <w:rPr>
          <w:rStyle w:val="StyleUnderline"/>
          <w:rFonts w:asciiTheme="majorHAnsi" w:hAnsiTheme="majorHAnsi" w:cstheme="majorHAnsi"/>
          <w:highlight w:val="green"/>
        </w:rPr>
        <w:t>debris becomes more</w:t>
      </w:r>
      <w:r w:rsidRPr="001E51E3">
        <w:rPr>
          <w:rStyle w:val="StyleUnderline"/>
          <w:rFonts w:asciiTheme="majorHAnsi" w:hAnsiTheme="majorHAnsi" w:cstheme="majorHAnsi"/>
        </w:rPr>
        <w:t xml:space="preserve"> of a </w:t>
      </w:r>
      <w:r w:rsidRPr="001E51E3">
        <w:rPr>
          <w:rStyle w:val="StyleUnderline"/>
          <w:rFonts w:asciiTheme="majorHAnsi" w:hAnsiTheme="majorHAnsi" w:cstheme="majorHAnsi"/>
          <w:highlight w:val="green"/>
        </w:rPr>
        <w:t>risk than</w:t>
      </w:r>
      <w:r w:rsidRPr="001E51E3">
        <w:rPr>
          <w:rStyle w:val="StyleUnderline"/>
          <w:rFonts w:asciiTheme="majorHAnsi" w:hAnsiTheme="majorHAnsi" w:cstheme="majorHAnsi"/>
        </w:rPr>
        <w:t xml:space="preserve"> a </w:t>
      </w:r>
      <w:r w:rsidRPr="001E51E3">
        <w:rPr>
          <w:rStyle w:val="StyleUnderline"/>
          <w:rFonts w:asciiTheme="majorHAnsi" w:hAnsiTheme="majorHAnsi" w:cstheme="majorHAnsi"/>
          <w:highlight w:val="green"/>
        </w:rPr>
        <w:t>deterrent</w:t>
      </w:r>
      <w:r w:rsidRPr="001E51E3">
        <w:rPr>
          <w:rFonts w:asciiTheme="majorHAnsi" w:hAnsiTheme="majorHAnsi" w:cstheme="majorHAnsi"/>
        </w:rPr>
        <w:t xml:space="preserve">. </w:t>
      </w:r>
      <w:r w:rsidRPr="00607F45">
        <w:rPr>
          <w:rFonts w:asciiTheme="majorHAnsi" w:hAnsiTheme="majorHAnsi" w:cstheme="majorHAnsi"/>
          <w:sz w:val="16"/>
          <w:szCs w:val="16"/>
        </w:rPr>
        <w:t>The nature of the spacecraft will also play a role. More maneuverable and hardened craft will make attacks more difficult and less effective, but they also reduce the deterrent effect of debris. More vulnerable craft might be easier to destroy, but the ease with which they create more debris can create a stronger deterrent. The presence of humans should also strengthen deterrence because even accidents that kill one country’s citizens as a result of debris could have national security implications for multiple states.</w:t>
      </w:r>
    </w:p>
    <w:p w14:paraId="48EEEF38" w14:textId="77777777" w:rsidR="005C3C79" w:rsidRPr="00607F45" w:rsidRDefault="005C3C79" w:rsidP="005C3C79">
      <w:pPr>
        <w:rPr>
          <w:rFonts w:asciiTheme="majorHAnsi" w:hAnsiTheme="majorHAnsi" w:cstheme="majorHAnsi"/>
          <w:sz w:val="16"/>
          <w:szCs w:val="16"/>
        </w:rPr>
      </w:pPr>
      <w:r w:rsidRPr="001E51E3">
        <w:rPr>
          <w:rStyle w:val="StyleUnderline"/>
          <w:rFonts w:asciiTheme="majorHAnsi" w:hAnsiTheme="majorHAnsi" w:cstheme="majorHAnsi"/>
          <w:highlight w:val="green"/>
        </w:rPr>
        <w:t>States</w:t>
      </w:r>
      <w:r w:rsidRPr="001E51E3">
        <w:rPr>
          <w:rStyle w:val="StyleUnderline"/>
          <w:rFonts w:asciiTheme="majorHAnsi" w:hAnsiTheme="majorHAnsi" w:cstheme="majorHAnsi"/>
        </w:rPr>
        <w:t xml:space="preserve"> that are potentially affected by additional debris or </w:t>
      </w:r>
      <w:r w:rsidRPr="001E51E3">
        <w:rPr>
          <w:rStyle w:val="StyleUnderline"/>
          <w:rFonts w:asciiTheme="majorHAnsi" w:hAnsiTheme="majorHAnsi" w:cstheme="majorHAnsi"/>
          <w:highlight w:val="green"/>
        </w:rPr>
        <w:t>that have</w:t>
      </w:r>
      <w:r w:rsidRPr="001E51E3">
        <w:rPr>
          <w:rStyle w:val="StyleUnderline"/>
          <w:rFonts w:asciiTheme="majorHAnsi" w:hAnsiTheme="majorHAnsi" w:cstheme="majorHAnsi"/>
        </w:rPr>
        <w:t xml:space="preserve"> commercial </w:t>
      </w:r>
      <w:r w:rsidRPr="001E51E3">
        <w:rPr>
          <w:rStyle w:val="StyleUnderline"/>
          <w:rFonts w:asciiTheme="majorHAnsi" w:hAnsiTheme="majorHAnsi" w:cstheme="majorHAnsi"/>
          <w:highlight w:val="green"/>
        </w:rPr>
        <w:t>interests</w:t>
      </w:r>
      <w:r w:rsidRPr="001E51E3">
        <w:rPr>
          <w:rStyle w:val="StyleUnderline"/>
          <w:rFonts w:asciiTheme="majorHAnsi" w:hAnsiTheme="majorHAnsi" w:cstheme="majorHAnsi"/>
        </w:rPr>
        <w:t xml:space="preserve"> that could be negatively affected are </w:t>
      </w:r>
      <w:r w:rsidRPr="001E51E3">
        <w:rPr>
          <w:rStyle w:val="StyleUnderline"/>
          <w:rFonts w:asciiTheme="majorHAnsi" w:hAnsiTheme="majorHAnsi" w:cstheme="majorHAnsi"/>
          <w:highlight w:val="green"/>
        </w:rPr>
        <w:t>less likely to</w:t>
      </w:r>
      <w:r w:rsidRPr="001E51E3">
        <w:rPr>
          <w:rStyle w:val="StyleUnderline"/>
          <w:rFonts w:asciiTheme="majorHAnsi" w:hAnsiTheme="majorHAnsi" w:cstheme="majorHAnsi"/>
        </w:rPr>
        <w:t xml:space="preserve"> want to </w:t>
      </w:r>
      <w:r w:rsidRPr="001E51E3">
        <w:rPr>
          <w:rStyle w:val="StyleUnderline"/>
          <w:rFonts w:asciiTheme="majorHAnsi" w:hAnsiTheme="majorHAnsi" w:cstheme="majorHAnsi"/>
          <w:highlight w:val="green"/>
        </w:rPr>
        <w:t>create more debris</w:t>
      </w:r>
      <w:r w:rsidRPr="001E51E3">
        <w:rPr>
          <w:rStyle w:val="StyleUnderline"/>
          <w:rFonts w:asciiTheme="majorHAnsi" w:hAnsiTheme="majorHAnsi" w:cstheme="majorHAnsi"/>
        </w:rPr>
        <w:t xml:space="preserve"> by targeting an object in orbit</w:t>
      </w:r>
      <w:r w:rsidRPr="001E51E3">
        <w:rPr>
          <w:rFonts w:asciiTheme="majorHAnsi" w:hAnsiTheme="majorHAnsi" w:cstheme="majorHAnsi"/>
        </w:rPr>
        <w:t xml:space="preserve">. In this respect, there is some overlap with deterrence by entanglement because </w:t>
      </w:r>
      <w:r w:rsidRPr="001E51E3">
        <w:rPr>
          <w:rStyle w:val="StyleUnderline"/>
          <w:rFonts w:asciiTheme="majorHAnsi" w:hAnsiTheme="majorHAnsi" w:cstheme="majorHAnsi"/>
        </w:rPr>
        <w:t>the increased interest in dual-use (military and commercial) satellites acts as an additional deterrent against states taking unwanted actions against objects in space</w:t>
      </w:r>
      <w:r w:rsidRPr="001E51E3">
        <w:rPr>
          <w:rFonts w:asciiTheme="majorHAnsi" w:hAnsiTheme="majorHAnsi" w:cstheme="majorHAnsi"/>
        </w:rPr>
        <w:t xml:space="preserve"> [</w:t>
      </w:r>
      <w:bookmarkStart w:id="2" w:name="bbib32"/>
      <w:r w:rsidRPr="001E51E3">
        <w:rPr>
          <w:rFonts w:asciiTheme="majorHAnsi" w:hAnsiTheme="majorHAnsi" w:cstheme="majorHAnsi"/>
        </w:rPr>
        <w:fldChar w:fldCharType="begin"/>
      </w:r>
      <w:r w:rsidRPr="001E51E3">
        <w:rPr>
          <w:rFonts w:asciiTheme="majorHAnsi" w:hAnsiTheme="majorHAnsi" w:cstheme="majorHAnsi"/>
        </w:rPr>
        <w:instrText xml:space="preserve"> HYPERLINK "https://www.sciencedirect.com/science/article/pii/S0265964621000394" \l "bib32" </w:instrText>
      </w:r>
      <w:r w:rsidRPr="001E51E3">
        <w:rPr>
          <w:rFonts w:asciiTheme="majorHAnsi" w:hAnsiTheme="majorHAnsi" w:cstheme="majorHAnsi"/>
        </w:rPr>
        <w:fldChar w:fldCharType="separate"/>
      </w:r>
      <w:r w:rsidRPr="001E51E3">
        <w:rPr>
          <w:rStyle w:val="Hyperlink"/>
          <w:rFonts w:asciiTheme="majorHAnsi" w:hAnsiTheme="majorHAnsi" w:cstheme="majorHAnsi"/>
        </w:rPr>
        <w:t>32</w:t>
      </w:r>
      <w:r w:rsidRPr="001E51E3">
        <w:rPr>
          <w:rFonts w:asciiTheme="majorHAnsi" w:hAnsiTheme="majorHAnsi" w:cstheme="majorHAnsi"/>
        </w:rPr>
        <w:fldChar w:fldCharType="end"/>
      </w:r>
      <w:bookmarkEnd w:id="2"/>
      <w:r w:rsidRPr="001E51E3">
        <w:rPr>
          <w:rFonts w:asciiTheme="majorHAnsi" w:hAnsiTheme="majorHAnsi" w:cstheme="majorHAnsi"/>
        </w:rPr>
        <w:t xml:space="preserve">]. Likewise, </w:t>
      </w:r>
      <w:r w:rsidRPr="001E51E3">
        <w:rPr>
          <w:rStyle w:val="StyleUnderline"/>
          <w:rFonts w:asciiTheme="majorHAnsi" w:hAnsiTheme="majorHAnsi" w:cstheme="majorHAnsi"/>
        </w:rPr>
        <w:t>states are less likely to take actions that threaten the interests of multiple governments</w:t>
      </w:r>
      <w:r w:rsidRPr="001E51E3">
        <w:rPr>
          <w:rFonts w:asciiTheme="majorHAnsi" w:hAnsiTheme="majorHAnsi" w:cstheme="majorHAnsi"/>
        </w:rPr>
        <w:t xml:space="preserve">, </w:t>
      </w:r>
      <w:r w:rsidRPr="00607F45">
        <w:rPr>
          <w:rFonts w:asciiTheme="majorHAnsi" w:hAnsiTheme="majorHAnsi" w:cstheme="majorHAnsi"/>
          <w:sz w:val="16"/>
          <w:szCs w:val="16"/>
        </w:rPr>
        <w:t>so the more states that are invested in objects with similar orbits, and the more that satellites represent multinational efforts and interests, the stronger the deterrent effect against any kind of test or hostile activities in that area of space.</w:t>
      </w:r>
    </w:p>
    <w:p w14:paraId="115C0EA3" w14:textId="77777777" w:rsidR="005C3C79" w:rsidRPr="00607F45" w:rsidRDefault="005C3C79" w:rsidP="005C3C79">
      <w:pPr>
        <w:rPr>
          <w:rFonts w:asciiTheme="majorHAnsi" w:hAnsiTheme="majorHAnsi" w:cstheme="majorHAnsi"/>
          <w:sz w:val="16"/>
          <w:szCs w:val="16"/>
        </w:rPr>
      </w:pPr>
      <w:r w:rsidRPr="00607F45">
        <w:rPr>
          <w:rFonts w:asciiTheme="majorHAnsi" w:hAnsiTheme="majorHAnsi" w:cstheme="majorHAnsi"/>
          <w:sz w:val="16"/>
          <w:szCs w:val="16"/>
        </w:rPr>
        <w:t>Another factor that contributes to deterrence is that states do not need space-specific capabilities to punish an actor that violates norms or acts aggressively in space. Several states have interests in space without having national launch capabilities, so they rely on other states to provide those capabilities. These states could, for example, use cyberattacks or even conventional military force in response to aggressive activities in space. There is a growing literature on cross-domain deterrence that is relevant in these cases [</w:t>
      </w:r>
      <w:bookmarkStart w:id="3" w:name="bbib33"/>
      <w:r w:rsidRPr="00607F45">
        <w:rPr>
          <w:rFonts w:asciiTheme="majorHAnsi" w:hAnsiTheme="majorHAnsi" w:cstheme="majorHAnsi"/>
          <w:sz w:val="16"/>
          <w:szCs w:val="16"/>
        </w:rPr>
        <w:fldChar w:fldCharType="begin"/>
      </w:r>
      <w:r w:rsidRPr="00607F45">
        <w:rPr>
          <w:rFonts w:asciiTheme="majorHAnsi" w:hAnsiTheme="majorHAnsi" w:cstheme="majorHAnsi"/>
          <w:sz w:val="16"/>
          <w:szCs w:val="16"/>
        </w:rPr>
        <w:instrText xml:space="preserve"> HYPERLINK "https://www.sciencedirect.com/science/article/pii/S0265964621000394" \l "bib33" </w:instrText>
      </w:r>
      <w:r w:rsidRPr="00607F45">
        <w:rPr>
          <w:rFonts w:asciiTheme="majorHAnsi" w:hAnsiTheme="majorHAnsi" w:cstheme="majorHAnsi"/>
          <w:sz w:val="16"/>
          <w:szCs w:val="16"/>
        </w:rPr>
        <w:fldChar w:fldCharType="separate"/>
      </w:r>
      <w:r w:rsidRPr="00607F45">
        <w:rPr>
          <w:rStyle w:val="Hyperlink"/>
          <w:rFonts w:asciiTheme="majorHAnsi" w:hAnsiTheme="majorHAnsi" w:cstheme="majorHAnsi"/>
          <w:sz w:val="16"/>
          <w:szCs w:val="16"/>
        </w:rPr>
        <w:t>[33]</w:t>
      </w:r>
      <w:r w:rsidRPr="00607F45">
        <w:rPr>
          <w:rFonts w:asciiTheme="majorHAnsi" w:hAnsiTheme="majorHAnsi" w:cstheme="majorHAnsi"/>
          <w:sz w:val="16"/>
          <w:szCs w:val="16"/>
        </w:rPr>
        <w:fldChar w:fldCharType="end"/>
      </w:r>
      <w:bookmarkEnd w:id="3"/>
      <w:r w:rsidRPr="00607F45">
        <w:rPr>
          <w:rFonts w:asciiTheme="majorHAnsi" w:hAnsiTheme="majorHAnsi" w:cstheme="majorHAnsi"/>
          <w:sz w:val="16"/>
          <w:szCs w:val="16"/>
        </w:rPr>
        <w:t>, </w:t>
      </w:r>
      <w:bookmarkStart w:id="4" w:name="bbib34"/>
      <w:r w:rsidRPr="00607F45">
        <w:rPr>
          <w:rFonts w:asciiTheme="majorHAnsi" w:hAnsiTheme="majorHAnsi" w:cstheme="majorHAnsi"/>
          <w:sz w:val="16"/>
          <w:szCs w:val="16"/>
        </w:rPr>
        <w:fldChar w:fldCharType="begin"/>
      </w:r>
      <w:r w:rsidRPr="00607F45">
        <w:rPr>
          <w:rFonts w:asciiTheme="majorHAnsi" w:hAnsiTheme="majorHAnsi" w:cstheme="majorHAnsi"/>
          <w:sz w:val="16"/>
          <w:szCs w:val="16"/>
        </w:rPr>
        <w:instrText xml:space="preserve"> HYPERLINK "https://www.sciencedirect.com/science/article/pii/S0265964621000394" \l "bib34" </w:instrText>
      </w:r>
      <w:r w:rsidRPr="00607F45">
        <w:rPr>
          <w:rFonts w:asciiTheme="majorHAnsi" w:hAnsiTheme="majorHAnsi" w:cstheme="majorHAnsi"/>
          <w:sz w:val="16"/>
          <w:szCs w:val="16"/>
        </w:rPr>
        <w:fldChar w:fldCharType="separate"/>
      </w:r>
      <w:r w:rsidRPr="00607F45">
        <w:rPr>
          <w:rStyle w:val="Hyperlink"/>
          <w:rFonts w:asciiTheme="majorHAnsi" w:hAnsiTheme="majorHAnsi" w:cstheme="majorHAnsi"/>
          <w:sz w:val="16"/>
          <w:szCs w:val="16"/>
        </w:rPr>
        <w:t>[34]</w:t>
      </w:r>
      <w:r w:rsidRPr="00607F45">
        <w:rPr>
          <w:rFonts w:asciiTheme="majorHAnsi" w:hAnsiTheme="majorHAnsi" w:cstheme="majorHAnsi"/>
          <w:sz w:val="16"/>
          <w:szCs w:val="16"/>
        </w:rPr>
        <w:fldChar w:fldCharType="end"/>
      </w:r>
      <w:bookmarkEnd w:id="4"/>
      <w:r w:rsidRPr="00607F45">
        <w:rPr>
          <w:rFonts w:asciiTheme="majorHAnsi" w:hAnsiTheme="majorHAnsi" w:cstheme="majorHAnsi"/>
          <w:sz w:val="16"/>
          <w:szCs w:val="16"/>
        </w:rPr>
        <w:t>, </w:t>
      </w:r>
      <w:bookmarkStart w:id="5" w:name="bbib35"/>
      <w:r w:rsidRPr="00607F45">
        <w:rPr>
          <w:rFonts w:asciiTheme="majorHAnsi" w:hAnsiTheme="majorHAnsi" w:cstheme="majorHAnsi"/>
          <w:sz w:val="16"/>
          <w:szCs w:val="16"/>
        </w:rPr>
        <w:fldChar w:fldCharType="begin"/>
      </w:r>
      <w:r w:rsidRPr="00607F45">
        <w:rPr>
          <w:rFonts w:asciiTheme="majorHAnsi" w:hAnsiTheme="majorHAnsi" w:cstheme="majorHAnsi"/>
          <w:sz w:val="16"/>
          <w:szCs w:val="16"/>
        </w:rPr>
        <w:instrText xml:space="preserve"> HYPERLINK "https://www.sciencedirect.com/science/article/pii/S0265964621000394" \l "bib35" </w:instrText>
      </w:r>
      <w:r w:rsidRPr="00607F45">
        <w:rPr>
          <w:rFonts w:asciiTheme="majorHAnsi" w:hAnsiTheme="majorHAnsi" w:cstheme="majorHAnsi"/>
          <w:sz w:val="16"/>
          <w:szCs w:val="16"/>
        </w:rPr>
        <w:fldChar w:fldCharType="separate"/>
      </w:r>
      <w:r w:rsidRPr="00607F45">
        <w:rPr>
          <w:rStyle w:val="Hyperlink"/>
          <w:rFonts w:asciiTheme="majorHAnsi" w:hAnsiTheme="majorHAnsi" w:cstheme="majorHAnsi"/>
          <w:sz w:val="16"/>
          <w:szCs w:val="16"/>
        </w:rPr>
        <w:t>[35]</w:t>
      </w:r>
      <w:r w:rsidRPr="00607F45">
        <w:rPr>
          <w:rFonts w:asciiTheme="majorHAnsi" w:hAnsiTheme="majorHAnsi" w:cstheme="majorHAnsi"/>
          <w:sz w:val="16"/>
          <w:szCs w:val="16"/>
        </w:rPr>
        <w:fldChar w:fldCharType="end"/>
      </w:r>
      <w:bookmarkEnd w:id="5"/>
      <w:r w:rsidRPr="00607F45">
        <w:rPr>
          <w:rFonts w:asciiTheme="majorHAnsi" w:hAnsiTheme="majorHAnsi" w:cstheme="majorHAnsi"/>
          <w:sz w:val="16"/>
          <w:szCs w:val="16"/>
        </w:rPr>
        <w:t>]. As a result, even states that do not have space launch capabilities have the ability to deter acts that generate debris and will have the desire to do so if it affects their communications, navigation, or scientific interests.</w:t>
      </w:r>
    </w:p>
    <w:p w14:paraId="13AA4E25" w14:textId="77777777" w:rsidR="005C3C79" w:rsidRPr="00607F45" w:rsidRDefault="005C3C79" w:rsidP="005C3C79">
      <w:pPr>
        <w:rPr>
          <w:rFonts w:asciiTheme="majorHAnsi" w:hAnsiTheme="majorHAnsi" w:cstheme="majorHAnsi"/>
          <w:sz w:val="16"/>
          <w:szCs w:val="16"/>
        </w:rPr>
      </w:pPr>
      <w:r w:rsidRPr="00607F45">
        <w:rPr>
          <w:rFonts w:asciiTheme="majorHAnsi" w:hAnsiTheme="majorHAnsi" w:cstheme="majorHAnsi"/>
          <w:sz w:val="16"/>
          <w:szCs w:val="16"/>
        </w:rPr>
        <w:t>Because of these and other factors that enhance deterrence</w:t>
      </w:r>
      <w:r w:rsidRPr="001E51E3">
        <w:rPr>
          <w:rFonts w:asciiTheme="majorHAnsi" w:hAnsiTheme="majorHAnsi" w:cstheme="majorHAnsi"/>
        </w:rPr>
        <w:t xml:space="preserve">, </w:t>
      </w:r>
      <w:r w:rsidRPr="001E51E3">
        <w:rPr>
          <w:rStyle w:val="StyleUnderline"/>
          <w:rFonts w:asciiTheme="majorHAnsi" w:hAnsiTheme="majorHAnsi" w:cstheme="majorHAnsi"/>
        </w:rPr>
        <w:t xml:space="preserve">this article </w:t>
      </w:r>
      <w:r w:rsidRPr="001E51E3">
        <w:rPr>
          <w:rStyle w:val="StyleUnderline"/>
          <w:rFonts w:asciiTheme="majorHAnsi" w:hAnsiTheme="majorHAnsi" w:cstheme="majorHAnsi"/>
          <w:highlight w:val="green"/>
        </w:rPr>
        <w:t>does not suggest</w:t>
      </w:r>
      <w:r w:rsidRPr="001E51E3">
        <w:rPr>
          <w:rStyle w:val="StyleUnderline"/>
          <w:rFonts w:asciiTheme="majorHAnsi" w:hAnsiTheme="majorHAnsi" w:cstheme="majorHAnsi"/>
        </w:rPr>
        <w:t xml:space="preserve"> that </w:t>
      </w:r>
      <w:r w:rsidRPr="001E51E3">
        <w:rPr>
          <w:rStyle w:val="StyleUnderline"/>
          <w:rFonts w:asciiTheme="majorHAnsi" w:hAnsiTheme="majorHAnsi" w:cstheme="majorHAnsi"/>
          <w:highlight w:val="green"/>
        </w:rPr>
        <w:t>debris is a positive</w:t>
      </w:r>
      <w:r w:rsidRPr="001E51E3">
        <w:rPr>
          <w:rFonts w:asciiTheme="majorHAnsi" w:hAnsiTheme="majorHAnsi" w:cstheme="majorHAnsi"/>
        </w:rPr>
        <w:t xml:space="preserve"> or that states are only deterred by the likelihood of creating debris. On the contrary, </w:t>
      </w:r>
      <w:r w:rsidRPr="001E51E3">
        <w:rPr>
          <w:rStyle w:val="StyleUnderline"/>
          <w:rFonts w:asciiTheme="majorHAnsi" w:hAnsiTheme="majorHAnsi" w:cstheme="majorHAnsi"/>
        </w:rPr>
        <w:t xml:space="preserve">debris will have </w:t>
      </w:r>
      <w:r w:rsidRPr="001E51E3">
        <w:rPr>
          <w:rStyle w:val="StyleUnderline"/>
          <w:rFonts w:asciiTheme="majorHAnsi" w:hAnsiTheme="majorHAnsi" w:cstheme="majorHAnsi"/>
          <w:highlight w:val="green"/>
        </w:rPr>
        <w:t>some deterrence effects precisely because</w:t>
      </w:r>
      <w:r w:rsidRPr="001E51E3">
        <w:rPr>
          <w:rStyle w:val="StyleUnderline"/>
          <w:rFonts w:asciiTheme="majorHAnsi" w:hAnsiTheme="majorHAnsi" w:cstheme="majorHAnsi"/>
        </w:rPr>
        <w:t xml:space="preserve"> it poses a </w:t>
      </w:r>
      <w:r w:rsidRPr="001E51E3">
        <w:rPr>
          <w:rStyle w:val="StyleUnderline"/>
          <w:rFonts w:asciiTheme="majorHAnsi" w:hAnsiTheme="majorHAnsi" w:cstheme="majorHAnsi"/>
          <w:highlight w:val="green"/>
        </w:rPr>
        <w:t>threat</w:t>
      </w:r>
      <w:r w:rsidRPr="001E51E3">
        <w:rPr>
          <w:rStyle w:val="StyleUnderline"/>
          <w:rFonts w:asciiTheme="majorHAnsi" w:hAnsiTheme="majorHAnsi" w:cstheme="majorHAnsi"/>
        </w:rPr>
        <w:t xml:space="preserve"> to international space interests</w:t>
      </w:r>
      <w:r w:rsidRPr="001E51E3">
        <w:rPr>
          <w:rFonts w:asciiTheme="majorHAnsi" w:hAnsiTheme="majorHAnsi" w:cstheme="majorHAnsi"/>
        </w:rPr>
        <w:t xml:space="preserve">. </w:t>
      </w:r>
      <w:r w:rsidRPr="00607F45">
        <w:rPr>
          <w:rFonts w:asciiTheme="majorHAnsi" w:hAnsiTheme="majorHAnsi" w:cstheme="majorHAnsi"/>
          <w:sz w:val="16"/>
          <w:szCs w:val="16"/>
        </w:rPr>
        <w:t>We must also recognize that the factors necessary to deter acts of war or hostile aggression may be different from the factors necessary to deter kinetic tests. While both types of actions can produce debris, intent — if it can be determined — contributes to the likelihood of </w:t>
      </w:r>
      <w:hyperlink r:id="rId27" w:tooltip="Learn more about retaliation from ScienceDirect's AI-generated Topic Pages" w:history="1">
        <w:r w:rsidRPr="00607F45">
          <w:rPr>
            <w:rStyle w:val="Hyperlink"/>
            <w:rFonts w:asciiTheme="majorHAnsi" w:hAnsiTheme="majorHAnsi" w:cstheme="majorHAnsi"/>
            <w:sz w:val="16"/>
            <w:szCs w:val="16"/>
          </w:rPr>
          <w:t>retaliation</w:t>
        </w:r>
      </w:hyperlink>
      <w:r w:rsidRPr="00607F45">
        <w:rPr>
          <w:rFonts w:asciiTheme="majorHAnsi" w:hAnsiTheme="majorHAnsi" w:cstheme="majorHAnsi"/>
          <w:sz w:val="16"/>
          <w:szCs w:val="16"/>
        </w:rPr>
        <w:t>. In the nuclear domain, one can determine a detonation on foreign soil versus the launch of a ballistic missile (although test launches do create complexity). In space, the distinction between a purely accidental collision, a test that creates debris, and an intentionally hostile act is already difficult and will grow increasingly blurry as more states develop space capabilities and as states develop more nonkinetic ASAT capabilities.</w:t>
      </w:r>
    </w:p>
    <w:p w14:paraId="0784AD7F" w14:textId="77777777" w:rsidR="005C3C79" w:rsidRPr="00355308" w:rsidRDefault="005C3C79" w:rsidP="005C3C79">
      <w:pPr>
        <w:rPr>
          <w:sz w:val="16"/>
          <w:szCs w:val="16"/>
        </w:rPr>
      </w:pPr>
    </w:p>
    <w:p w14:paraId="44297156" w14:textId="77777777" w:rsidR="00E83ABE" w:rsidRDefault="00E83ABE" w:rsidP="00E83ABE">
      <w:pPr>
        <w:pStyle w:val="Heading3"/>
      </w:pPr>
      <w:r>
        <w:lastRenderedPageBreak/>
        <w:t>Framework</w:t>
      </w:r>
    </w:p>
    <w:p w14:paraId="04EDD985" w14:textId="77777777" w:rsidR="00E83ABE" w:rsidRDefault="00E83ABE" w:rsidP="00E83ABE">
      <w:pPr>
        <w:pStyle w:val="Heading4"/>
        <w:rPr>
          <w:rFonts w:cs="Calibri"/>
        </w:rPr>
      </w:pPr>
      <w:r>
        <w:rPr>
          <w:rFonts w:cs="Calibri"/>
        </w:rPr>
        <w:t>T</w:t>
      </w:r>
      <w:r w:rsidRPr="00A0610A">
        <w:rPr>
          <w:rFonts w:cs="Calibri"/>
        </w:rPr>
        <w:t xml:space="preserve">he standard is maximizing expected well-being. </w:t>
      </w:r>
    </w:p>
    <w:p w14:paraId="33BE7EA9" w14:textId="77777777" w:rsidR="00E83ABE" w:rsidRPr="00A0610A" w:rsidRDefault="00E83ABE" w:rsidP="00E83ABE">
      <w:pPr>
        <w:pStyle w:val="Heading4"/>
        <w:rPr>
          <w:rFonts w:cs="Calibri"/>
          <w:color w:val="000000" w:themeColor="text1"/>
        </w:rPr>
      </w:pPr>
      <w:r w:rsidRPr="00A0610A">
        <w:rPr>
          <w:rFonts w:cs="Calibri"/>
        </w:rPr>
        <w:t>1</w:t>
      </w:r>
      <w:r>
        <w:rPr>
          <w:rFonts w:cs="Calibri"/>
        </w:rPr>
        <w:t xml:space="preserve">. </w:t>
      </w:r>
      <w:r w:rsidRPr="00A0610A">
        <w:rPr>
          <w:rFonts w:cs="Calibri"/>
        </w:rPr>
        <w:t xml:space="preserve">Death is bad and outweighs – </w:t>
      </w:r>
      <w:r>
        <w:rPr>
          <w:rFonts w:cs="Calibri"/>
        </w:rPr>
        <w:t>a</w:t>
      </w:r>
      <w:r w:rsidRPr="00A0610A">
        <w:rPr>
          <w:rFonts w:cs="Calibri"/>
        </w:rPr>
        <w:t>gents can’t act if they fear for their bodily security which constrains every ethical theory</w:t>
      </w:r>
    </w:p>
    <w:p w14:paraId="02BB2B24" w14:textId="4CB10A32" w:rsidR="00766D56" w:rsidRPr="00C50CA3" w:rsidRDefault="00766D56" w:rsidP="00766D56">
      <w:pPr>
        <w:pStyle w:val="Heading4"/>
        <w:rPr>
          <w:rFonts w:cs="Calibri"/>
          <w:color w:val="000000" w:themeColor="text1"/>
        </w:rPr>
      </w:pPr>
      <w:r>
        <w:rPr>
          <w:rFonts w:cs="Calibri"/>
          <w:color w:val="000000" w:themeColor="text1"/>
        </w:rPr>
        <w:t>2.</w:t>
      </w:r>
      <w:r w:rsidRPr="00C50CA3">
        <w:rPr>
          <w:rFonts w:cs="Calibri"/>
          <w:color w:val="000000" w:themeColor="text1"/>
        </w:rPr>
        <w:t xml:space="preserve"> Actor spec: util is the best for governments, which is the actor in the rez – multiple warrants: </w:t>
      </w:r>
    </w:p>
    <w:p w14:paraId="6172BCF2" w14:textId="77777777" w:rsidR="00766D56" w:rsidRPr="00C50CA3" w:rsidRDefault="00766D56" w:rsidP="00766D56">
      <w:pPr>
        <w:pStyle w:val="Heading4"/>
        <w:ind w:left="720"/>
        <w:rPr>
          <w:rFonts w:cs="Calibri"/>
          <w:color w:val="000000" w:themeColor="text1"/>
        </w:rPr>
      </w:pPr>
      <w:r w:rsidRPr="00C50CA3">
        <w:rPr>
          <w:rFonts w:cs="Calibri"/>
          <w:color w:val="000000" w:themeColor="text1"/>
        </w:rPr>
        <w:t xml:space="preserve">[a] Governments must aggregate since every policy benefits some and harms others, which also means side constraints freeze action. </w:t>
      </w:r>
    </w:p>
    <w:p w14:paraId="676A1FC7" w14:textId="77777777" w:rsidR="00E83ABE" w:rsidRPr="00586B80" w:rsidRDefault="00E83ABE" w:rsidP="00E83ABE">
      <w:pPr>
        <w:pStyle w:val="Heading4"/>
      </w:pPr>
      <w:r>
        <w:t xml:space="preserve">3. Extinction outweighs -  </w:t>
      </w:r>
    </w:p>
    <w:p w14:paraId="6D520ADA" w14:textId="77777777" w:rsidR="00E83ABE" w:rsidRPr="00611230" w:rsidRDefault="00E83ABE" w:rsidP="00E83ABE">
      <w:r w:rsidRPr="00611230">
        <w:rPr>
          <w:rStyle w:val="Style13ptBold"/>
        </w:rPr>
        <w:t>Pummer 15</w:t>
      </w:r>
      <w:r w:rsidRPr="00611230">
        <w:t xml:space="preserve"> [Theron, Junior Research Fellow in Philosophy at St. Anne's College, University of Oxford. “Moral Agreement on Saving the World” Practical Ethics, University of Oxford. May 18, 2015] AT</w:t>
      </w:r>
    </w:p>
    <w:p w14:paraId="7F774D2B" w14:textId="77777777" w:rsidR="00E83ABE" w:rsidRDefault="00E83ABE" w:rsidP="00E83ABE">
      <w:r w:rsidRPr="00611230">
        <w:rPr>
          <w:rStyle w:val="StyleUnderline"/>
        </w:rPr>
        <w:t>There appears to be lot of disagreement in moral philosophy. Whether these many apparent disagreements are deep and irresolvable, I believe there is at least one thing it is reasonable to agree on right now</w:t>
      </w:r>
      <w:r w:rsidRPr="00611230">
        <w:t>, whatever general moral view we adopt</w:t>
      </w:r>
      <w:r w:rsidRPr="00611230">
        <w:rPr>
          <w:rStyle w:val="StyleUnderline"/>
        </w:rPr>
        <w:t>: that it is very important to reduce the risk that all intelligent beings on this planet are eliminated by an enormous catastrophe, such as a nuclear war.</w:t>
      </w:r>
      <w:r w:rsidRPr="00611230">
        <w:t xml:space="preserve"> How we might in fact try to reduce such existential risks is discussed elsewhere. My claim here is only that </w:t>
      </w:r>
      <w:r w:rsidRPr="00611230">
        <w:rPr>
          <w:rStyle w:val="StyleUnderline"/>
        </w:rPr>
        <w:t xml:space="preserve">we – whether we’re consequentialists, deontologists, or virtue ethicists – should all agree that we should try to save the world. </w:t>
      </w:r>
      <w:r w:rsidRPr="00611230">
        <w:t xml:space="preserve">According to consequentialism, we should maximize the good, where this is taken to be the goodness, from an impartial perspective, of outcomes. </w:t>
      </w:r>
      <w:r w:rsidRPr="00611230">
        <w:rPr>
          <w:rStyle w:val="StyleUnderline"/>
        </w:rPr>
        <w:t>Clearly one thing that makes an outcome good is that the people in it are doing well. There is little disagreement here.</w:t>
      </w:r>
      <w:r w:rsidRPr="00611230">
        <w:t xml:space="preserve"> If the happiness or well-being of possible future people is just as important as that of people who already exist, and if they would have good lives, it is not hard to see how</w:t>
      </w:r>
      <w:r w:rsidRPr="00611230">
        <w:rPr>
          <w:rStyle w:val="StyleUnderline"/>
        </w:rPr>
        <w:t xml:space="preserve"> </w:t>
      </w:r>
      <w:r w:rsidRPr="00611230">
        <w:rPr>
          <w:rStyle w:val="StyleUnderline"/>
          <w:highlight w:val="green"/>
        </w:rPr>
        <w:t xml:space="preserve">reducing existential risk is </w:t>
      </w:r>
      <w:r w:rsidRPr="00611230">
        <w:rPr>
          <w:rStyle w:val="StyleUnderline"/>
        </w:rPr>
        <w:t xml:space="preserve">easily </w:t>
      </w:r>
      <w:r w:rsidRPr="00611230">
        <w:rPr>
          <w:rStyle w:val="StyleUnderline"/>
          <w:highlight w:val="green"/>
        </w:rPr>
        <w:t>the most important thing in the whole world.</w:t>
      </w:r>
      <w:r w:rsidRPr="00611230">
        <w:rPr>
          <w:rStyle w:val="StyleUnderline"/>
        </w:rPr>
        <w:t xml:space="preserve"> This is for the familiar reason that there are </w:t>
      </w:r>
      <w:r w:rsidRPr="00611230">
        <w:rPr>
          <w:rStyle w:val="StyleUnderline"/>
          <w:highlight w:val="green"/>
        </w:rPr>
        <w:t xml:space="preserve">so many people </w:t>
      </w:r>
      <w:r w:rsidRPr="00611230">
        <w:rPr>
          <w:rStyle w:val="StyleUnderline"/>
        </w:rPr>
        <w:t xml:space="preserve">who </w:t>
      </w:r>
      <w:r w:rsidRPr="00611230">
        <w:rPr>
          <w:rStyle w:val="StyleUnderline"/>
          <w:highlight w:val="green"/>
        </w:rPr>
        <w:t>could exist in the future</w:t>
      </w:r>
      <w:r w:rsidRPr="00611230">
        <w:rPr>
          <w:rStyle w:val="StyleUnderline"/>
        </w:rPr>
        <w:t xml:space="preserve"> – there are </w:t>
      </w:r>
      <w:r w:rsidRPr="00611230">
        <w:rPr>
          <w:rStyle w:val="StyleUnderline"/>
          <w:highlight w:val="green"/>
        </w:rPr>
        <w:t>trillions upon trillions</w:t>
      </w:r>
      <w:r w:rsidRPr="00611230">
        <w:rPr>
          <w:rStyle w:val="StyleUnderline"/>
        </w:rPr>
        <w:t xml:space="preserve">… upon trillions. There are so many possible future people that </w:t>
      </w:r>
      <w:r w:rsidRPr="00611230">
        <w:rPr>
          <w:rStyle w:val="StyleUnderline"/>
          <w:highlight w:val="green"/>
        </w:rPr>
        <w:t>reducing existential risk is</w:t>
      </w:r>
      <w:r w:rsidRPr="00611230">
        <w:rPr>
          <w:rStyle w:val="StyleUnderline"/>
        </w:rPr>
        <w:t xml:space="preserve"> arguably </w:t>
      </w:r>
      <w:r w:rsidRPr="00611230">
        <w:rPr>
          <w:rStyle w:val="StyleUnderline"/>
          <w:highlight w:val="green"/>
        </w:rPr>
        <w:t>the most important</w:t>
      </w:r>
      <w:r w:rsidRPr="00611230">
        <w:rPr>
          <w:rStyle w:val="StyleUnderline"/>
        </w:rPr>
        <w:t xml:space="preserve"> thing in the world, </w:t>
      </w:r>
      <w:r w:rsidRPr="00611230">
        <w:rPr>
          <w:rStyle w:val="StyleUnderline"/>
          <w:highlight w:val="green"/>
        </w:rPr>
        <w:t xml:space="preserve">even if the well-being of these possible people were given only 0.001% as much weight </w:t>
      </w:r>
      <w:r w:rsidRPr="00611230">
        <w:rPr>
          <w:rStyle w:val="StyleUnderline"/>
        </w:rPr>
        <w:t>as that of existing people.</w:t>
      </w:r>
      <w:r w:rsidRPr="00611230">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611230">
        <w:rPr>
          <w:rStyle w:val="StyleUnderline"/>
        </w:rPr>
        <w:t xml:space="preserve">this case is strengthened by the fact that there’s a good chance that many existing people will, with the aid of life-extension technology, live very long and very high quality lives. You might think what I have just argued applies to consequentialists only. There is a tendency to assume that, if an argument appeals to consequentialist considerations (the goodness of outcomes), it is irrelevant to non-consequentialists. But </w:t>
      </w:r>
      <w:r w:rsidRPr="00611230">
        <w:rPr>
          <w:rStyle w:val="Emphasis"/>
        </w:rPr>
        <w:t>that is a huge mistake.</w:t>
      </w:r>
      <w:r w:rsidRPr="00611230">
        <w:t xml:space="preserve"> </w:t>
      </w:r>
      <w:r w:rsidRPr="00611230">
        <w:rPr>
          <w:rStyle w:val="StyleUnderline"/>
        </w:rPr>
        <w:t xml:space="preserve">Non-consequentialism is the view that there’s more that determines rightness than the goodness of consequences or outcomes; </w:t>
      </w:r>
      <w:r w:rsidRPr="00611230">
        <w:rPr>
          <w:rStyle w:val="Emphasis"/>
        </w:rPr>
        <w:t>it is not the view that the latter don’t matter</w:t>
      </w:r>
      <w:r w:rsidRPr="00611230">
        <w:rPr>
          <w:rStyle w:val="StyleUnderline"/>
        </w:rPr>
        <w:t>.</w:t>
      </w:r>
      <w:r w:rsidRPr="00611230">
        <w:t xml:space="preserve"> Even John Rawls wrote, “</w:t>
      </w:r>
      <w:r w:rsidRPr="00611230">
        <w:rPr>
          <w:rStyle w:val="StyleUnderline"/>
        </w:rPr>
        <w:t>All ethical doctrines worth our attention take consequences into account in judging rightness. One which did not would simply be irrational, crazy.</w:t>
      </w:r>
      <w:r w:rsidRPr="00611230">
        <w:t xml:space="preserve">” </w:t>
      </w:r>
      <w:r w:rsidRPr="00611230">
        <w:rPr>
          <w:rStyle w:val="Emphasis"/>
        </w:rPr>
        <w:t xml:space="preserve">Minimally plausible versions of deontology and virtue ethics </w:t>
      </w:r>
      <w:r w:rsidRPr="00611230">
        <w:rPr>
          <w:rStyle w:val="Emphasis"/>
        </w:rPr>
        <w:lastRenderedPageBreak/>
        <w:t>must be concerned in part with promoting the good</w:t>
      </w:r>
      <w:r w:rsidRPr="00611230">
        <w:rPr>
          <w:rStyle w:val="StyleUnderline"/>
        </w:rPr>
        <w:t>, from an impartial point of view.</w:t>
      </w:r>
      <w:r w:rsidRPr="00611230">
        <w:t xml:space="preserve"> </w:t>
      </w:r>
      <w:r w:rsidRPr="00611230">
        <w:rPr>
          <w:rStyle w:val="StyleUnderline"/>
        </w:rPr>
        <w:t>They’d thus imply very strong reasons to reduce existential risk</w:t>
      </w:r>
      <w:r w:rsidRPr="00611230">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611230">
        <w:rPr>
          <w:rStyle w:val="StyleUnderline"/>
        </w:rPr>
        <w:t>Even egoism, the view that each agent should maximize her own good, might imply strong reasons to reduce existential risk.</w:t>
      </w:r>
      <w:r w:rsidRPr="00611230">
        <w:t xml:space="preserve">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w:t>
      </w:r>
      <w:r w:rsidRPr="00611230">
        <w:rPr>
          <w:rStyle w:val="StyleUnderline"/>
        </w:rPr>
        <w:t>To be minimally plausible, egoism will need to be paired with a more sophisticated account of well-being.</w:t>
      </w:r>
      <w:r w:rsidRPr="00611230">
        <w:t xml:space="preserve"> To see this, it is enough to consider, as Plato did, the possibility of a ring of invisibility – </w:t>
      </w:r>
      <w:r w:rsidRPr="00611230">
        <w:rPr>
          <w:rStyle w:val="StyleUnderline"/>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611230">
        <w:t xml:space="preserve">, in some robust way, where this would to a significant extent be a function of other-regarding concerns (see chapter 12 of this classic intro to ethics). But </w:t>
      </w:r>
      <w:r w:rsidRPr="00611230">
        <w:rPr>
          <w:rStyle w:val="StyleUnderline"/>
        </w:rPr>
        <w:t>once these elements are included, we can (roughly, as above) argue that this sort of egoism will imply strong reasons to reduce existential risk.</w:t>
      </w:r>
      <w:r w:rsidRPr="00611230">
        <w:t xml:space="preserve"> Add to all of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611230">
        <w:rPr>
          <w:rStyle w:val="Emphasis"/>
          <w:highlight w:val="green"/>
        </w:rPr>
        <w:t>We should also take into account moral uncertainty.</w:t>
      </w:r>
      <w:r w:rsidRPr="00611230">
        <w:t xml:space="preserve"> </w:t>
      </w:r>
      <w:r w:rsidRPr="00611230">
        <w:rPr>
          <w:rStyle w:val="StyleUnderline"/>
        </w:rPr>
        <w:t>What is it reasonable for one to do, when one is uncertain not (only) about the empirical facts, but also about the moral facts?</w:t>
      </w:r>
      <w:r w:rsidRPr="00611230">
        <w:t xml:space="preserve"> I’ve just argued that </w:t>
      </w:r>
      <w:r w:rsidRPr="00611230">
        <w:rPr>
          <w:rStyle w:val="StyleUnderline"/>
        </w:rPr>
        <w:t>there’s agreement among minimally plausible ethical views that we have strong reason to reduce existential risk – not only consequentialists, but also deontologists, virtue ethicists, and sophisticated egoists should agree.</w:t>
      </w:r>
      <w:r w:rsidRPr="00611230">
        <w:t xml:space="preserve"> But </w:t>
      </w:r>
      <w:r w:rsidRPr="00611230">
        <w:rPr>
          <w:rStyle w:val="StyleUnderline"/>
        </w:rPr>
        <w:t xml:space="preserve">even those (hedonistic egoists) who disagree should have a significant level of confidence that they are mistaken, and that one of the above views is correct. Even if they were 90% sure that their view is the correct one </w:t>
      </w:r>
      <w:r w:rsidRPr="00611230">
        <w:t xml:space="preserve">(and 10% sure that one of these other ones is correct), </w:t>
      </w:r>
      <w:r w:rsidRPr="00611230">
        <w:rPr>
          <w:rStyle w:val="StyleUnderline"/>
        </w:rPr>
        <w:t>they would have pretty strong reason, from the standpoint of moral uncertainty, to reduce existential risk.</w:t>
      </w:r>
      <w:r w:rsidRPr="00611230">
        <w:t xml:space="preserve"> Perhaps most disturbingly still, </w:t>
      </w:r>
      <w:r w:rsidRPr="00611230">
        <w:rPr>
          <w:rStyle w:val="StyleUnderline"/>
          <w:highlight w:val="green"/>
        </w:rPr>
        <w:t xml:space="preserve">even if we are only 1% sure that </w:t>
      </w:r>
      <w:r w:rsidRPr="00611230">
        <w:rPr>
          <w:rStyle w:val="StyleUnderline"/>
        </w:rPr>
        <w:t xml:space="preserve">the </w:t>
      </w:r>
      <w:r w:rsidRPr="00611230">
        <w:rPr>
          <w:rStyle w:val="StyleUnderline"/>
          <w:highlight w:val="green"/>
        </w:rPr>
        <w:t xml:space="preserve">well-being </w:t>
      </w:r>
      <w:r w:rsidRPr="00611230">
        <w:rPr>
          <w:rStyle w:val="StyleUnderline"/>
        </w:rPr>
        <w:t xml:space="preserve">of possible future people </w:t>
      </w:r>
      <w:r w:rsidRPr="00611230">
        <w:rPr>
          <w:rStyle w:val="StyleUnderline"/>
          <w:highlight w:val="green"/>
        </w:rPr>
        <w:t xml:space="preserve">matters, </w:t>
      </w:r>
      <w:r w:rsidRPr="00611230">
        <w:rPr>
          <w:rStyle w:val="StyleUnderline"/>
        </w:rPr>
        <w:t xml:space="preserve">it is at least arguable that, </w:t>
      </w:r>
      <w:r w:rsidRPr="00611230">
        <w:rPr>
          <w:rStyle w:val="StyleUnderline"/>
          <w:highlight w:val="green"/>
        </w:rPr>
        <w:t xml:space="preserve">from </w:t>
      </w:r>
      <w:r w:rsidRPr="00611230">
        <w:rPr>
          <w:rStyle w:val="StyleUnderline"/>
        </w:rPr>
        <w:t xml:space="preserve">the standpoint of </w:t>
      </w:r>
      <w:r w:rsidRPr="00611230">
        <w:rPr>
          <w:rStyle w:val="StyleUnderline"/>
          <w:highlight w:val="green"/>
        </w:rPr>
        <w:t>moral uncertainty, reducing existential risk is the most important thing in the world.</w:t>
      </w:r>
      <w:r w:rsidRPr="00611230">
        <w:t xml:space="preserve"> Again, this is largely for the reason that there are so many people who could exist in the future – there are trillions upon trillions… upon trillions. (For more on this and other related issues, see this excellent dissertation). Of course, it is uncertain </w:t>
      </w:r>
      <w:r w:rsidRPr="00F8078B">
        <w:t xml:space="preserve">whether these </w:t>
      </w:r>
      <w:r w:rsidRPr="00F8078B">
        <w:lastRenderedPageBreak/>
        <w:t xml:space="preserve">untold trillions would, in general, have good lives. It’s possible they’ll be miserable. </w:t>
      </w:r>
      <w:r w:rsidRPr="00F8078B">
        <w:rPr>
          <w:rStyle w:val="StyleUnderline"/>
        </w:rPr>
        <w:t>It is enough for my claim that there is moral agreement in the relevant sense if</w:t>
      </w:r>
      <w:r w:rsidRPr="00F8078B">
        <w:t xml:space="preserve">, at least given certain empirical claims about what future lives would most likely be like, </w:t>
      </w:r>
      <w:r w:rsidRPr="00F8078B">
        <w:rPr>
          <w:rStyle w:val="Emphasis"/>
        </w:rPr>
        <w:t>all minimally plausible moral views would converge on the conclusion that we should try to save the world</w:t>
      </w:r>
      <w:r w:rsidRPr="00F8078B">
        <w:rPr>
          <w:rStyle w:val="StyleUnderline"/>
        </w:rPr>
        <w:t>.</w:t>
      </w:r>
      <w:r w:rsidRPr="00F8078B">
        <w:t xml:space="preserve"> While there are some non-crazy </w:t>
      </w:r>
      <w:r w:rsidRPr="00F8078B">
        <w:rPr>
          <w:rStyle w:val="StyleUnderline"/>
        </w:rPr>
        <w:t>views that place significantly greater moral weight on avoiding suffering than on promoting happiness</w:t>
      </w:r>
      <w:r w:rsidRPr="00F8078B">
        <w:t xml:space="preserve">, for reasons others have offered (and for independent reasons I won’t get into here unless requested to), they nonetheless </w:t>
      </w:r>
      <w:r w:rsidRPr="00F8078B">
        <w:rPr>
          <w:rStyle w:val="StyleUnderline"/>
        </w:rPr>
        <w:t>seem to be fairly implausible views.</w:t>
      </w:r>
      <w:r w:rsidRPr="00F8078B">
        <w:t xml:space="preserve"> And </w:t>
      </w:r>
      <w:r w:rsidRPr="00F8078B">
        <w:rPr>
          <w:rStyle w:val="StyleUnderline"/>
        </w:rPr>
        <w:t>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w:t>
      </w:r>
      <w:r w:rsidRPr="00F8078B">
        <w:t xml:space="preserve"> Derek Parfit, whose work has emphasized future generations as well as agreement in ethics, described our situation clearly and accurately: “We live during the hinge of history. </w:t>
      </w:r>
      <w:r w:rsidRPr="00F8078B">
        <w:rPr>
          <w:rStyle w:val="StyleUnderline"/>
        </w:rPr>
        <w:t xml:space="preserve">Given the scientific and technological discoveries of the last two centuries, the world has never changed as fast. </w:t>
      </w:r>
      <w:r w:rsidRPr="00F8078B">
        <w:t xml:space="preserve">We shall soon have even greater powers to transform, not only our surroundings, but ourselves and our successors. </w:t>
      </w:r>
      <w:r w:rsidRPr="00F8078B">
        <w:rPr>
          <w:rStyle w:val="StyleUnderline"/>
        </w:rPr>
        <w:t xml:space="preserve">If we act wisely in the next few centuries, humanity will survive its most dangerous and decisive period. </w:t>
      </w:r>
      <w:r w:rsidRPr="00F8078B">
        <w:t xml:space="preserve">Our descendants could, if necessary, go elsewhere, spreading through this galaxy…. </w:t>
      </w:r>
      <w:r w:rsidRPr="00F8078B">
        <w:rPr>
          <w:rStyle w:val="StyleUnderline"/>
        </w:rPr>
        <w:t>Our descendants might, I believe, make the further future very good. But that good future may also depend in part on us. If our selfish recklessness ends human history, we would be acting very wrongly.</w:t>
      </w:r>
      <w:r w:rsidRPr="00F8078B">
        <w:t>” (From chapter 36 of On What Matters)</w:t>
      </w:r>
    </w:p>
    <w:p w14:paraId="1ED8741E" w14:textId="77777777" w:rsidR="00E83ABE" w:rsidRPr="00FC2A89" w:rsidRDefault="00E83ABE" w:rsidP="007211FE"/>
    <w:p w14:paraId="76A4E916" w14:textId="027DDEE2" w:rsidR="009C1899" w:rsidRDefault="009C1899" w:rsidP="007211FE">
      <w:pPr>
        <w:pStyle w:val="Heading3"/>
      </w:pPr>
      <w:r>
        <w:lastRenderedPageBreak/>
        <w:t>Method</w:t>
      </w:r>
    </w:p>
    <w:p w14:paraId="6A4F834A" w14:textId="03EFAB7D" w:rsidR="009C1899" w:rsidRPr="00C50CA3" w:rsidRDefault="00ED18E0" w:rsidP="009C1899">
      <w:pPr>
        <w:pStyle w:val="Heading4"/>
        <w:rPr>
          <w:color w:val="000000" w:themeColor="text1"/>
        </w:rPr>
      </w:pPr>
      <w:r>
        <w:rPr>
          <w:color w:val="000000" w:themeColor="text1"/>
        </w:rPr>
        <w:t>1</w:t>
      </w:r>
      <w:r w:rsidR="009C1899" w:rsidRPr="00C50CA3">
        <w:rPr>
          <w:color w:val="000000" w:themeColor="text1"/>
        </w:rPr>
        <w:t>] Policy education is key to portable advocacy</w:t>
      </w:r>
    </w:p>
    <w:p w14:paraId="076C9583" w14:textId="77777777" w:rsidR="009C1899" w:rsidRPr="00C50CA3" w:rsidRDefault="009C1899" w:rsidP="009C1899">
      <w:pPr>
        <w:pStyle w:val="Body"/>
        <w:widowControl w:val="0"/>
        <w:suppressAutoHyphens/>
        <w:rPr>
          <w:rFonts w:ascii="Calibri" w:eastAsia="Arial" w:hAnsi="Calibri" w:cstheme="minorHAnsi"/>
          <w:b/>
          <w:bCs/>
          <w:color w:val="000000" w:themeColor="text1"/>
          <w:sz w:val="12"/>
          <w:szCs w:val="12"/>
        </w:rPr>
      </w:pPr>
      <w:r w:rsidRPr="00C50CA3">
        <w:rPr>
          <w:rStyle w:val="Style13ptBold"/>
          <w:rFonts w:ascii="Calibri" w:hAnsi="Calibri" w:cstheme="minorHAnsi"/>
          <w:color w:val="000000" w:themeColor="text1"/>
        </w:rPr>
        <w:t>Nixon 2K</w:t>
      </w:r>
      <w:r w:rsidRPr="00C50CA3">
        <w:rPr>
          <w:rFonts w:ascii="Calibri" w:hAnsi="Calibri" w:cstheme="minorHAnsi"/>
          <w:b/>
          <w:color w:val="000000" w:themeColor="text1"/>
          <w:sz w:val="28"/>
          <w:szCs w:val="26"/>
        </w:rPr>
        <w:t xml:space="preserve"> </w:t>
      </w:r>
      <w:r w:rsidRPr="00C50CA3">
        <w:rPr>
          <w:rFonts w:ascii="Calibri" w:hAnsi="Calibri" w:cstheme="minorHAnsi"/>
          <w:color w:val="000000" w:themeColor="text1"/>
          <w:sz w:val="16"/>
          <w:szCs w:val="16"/>
        </w:rPr>
        <w:t xml:space="preserve">Makani Themba-Nixon, Executive Director of The Praxis Project. “Changing the Rules: What Public Policy Means for Organizing.” </w:t>
      </w:r>
      <w:r w:rsidRPr="00C50CA3">
        <w:rPr>
          <w:rFonts w:ascii="Calibri" w:hAnsi="Calibri" w:cstheme="minorHAnsi"/>
          <w:color w:val="000000" w:themeColor="text1"/>
          <w:sz w:val="16"/>
          <w:szCs w:val="16"/>
          <w:lang w:val="fr-FR"/>
        </w:rPr>
        <w:t>Colorlines 3.2</w:t>
      </w:r>
      <w:r w:rsidRPr="00C50CA3">
        <w:rPr>
          <w:rFonts w:ascii="Calibri" w:hAnsi="Calibri" w:cstheme="minorHAnsi"/>
          <w:color w:val="000000" w:themeColor="text1"/>
          <w:sz w:val="16"/>
          <w:szCs w:val="16"/>
        </w:rPr>
        <w:t xml:space="preserve">, 2000. </w:t>
      </w:r>
    </w:p>
    <w:p w14:paraId="6BB07E15" w14:textId="77777777" w:rsidR="009C1899" w:rsidRPr="00C50CA3" w:rsidRDefault="009C1899" w:rsidP="009C1899">
      <w:pPr>
        <w:pStyle w:val="Body"/>
        <w:widowControl w:val="0"/>
        <w:suppressAutoHyphens/>
        <w:rPr>
          <w:rFonts w:ascii="Calibri" w:hAnsi="Calibri" w:cstheme="minorHAnsi"/>
          <w:color w:val="000000" w:themeColor="text1"/>
          <w:sz w:val="18"/>
          <w:szCs w:val="16"/>
        </w:rPr>
      </w:pPr>
    </w:p>
    <w:p w14:paraId="31DC44FE" w14:textId="116FAA94" w:rsidR="009C1899" w:rsidRPr="00ED18E0" w:rsidRDefault="009C1899" w:rsidP="00ED18E0">
      <w:pPr>
        <w:pStyle w:val="Body"/>
        <w:widowControl w:val="0"/>
        <w:suppressAutoHyphens/>
        <w:rPr>
          <w:rFonts w:ascii="Calibri" w:hAnsi="Calibri" w:cstheme="minorHAnsi"/>
          <w:color w:val="000000" w:themeColor="text1"/>
          <w:sz w:val="12"/>
          <w:szCs w:val="12"/>
        </w:rPr>
      </w:pPr>
      <w:r w:rsidRPr="00C50CA3">
        <w:rPr>
          <w:rFonts w:ascii="Calibri" w:hAnsi="Calibri" w:cstheme="minorHAnsi"/>
          <w:color w:val="000000" w:themeColor="text1"/>
          <w:sz w:val="12"/>
          <w:szCs w:val="12"/>
        </w:rPr>
        <w:t>Getting It in Writing Much of the work of framing what we stand for takes place in the shaping of demands.</w:t>
      </w:r>
      <w:r w:rsidRPr="00C50CA3">
        <w:rPr>
          <w:rFonts w:ascii="Calibri" w:hAnsi="Calibri" w:cstheme="minorHAnsi"/>
          <w:color w:val="000000" w:themeColor="text1"/>
          <w:sz w:val="18"/>
        </w:rPr>
        <w:t xml:space="preserve"> </w:t>
      </w:r>
      <w:r w:rsidRPr="00C50CA3">
        <w:rPr>
          <w:rStyle w:val="Emphasis"/>
          <w:color w:val="000000" w:themeColor="text1"/>
          <w:highlight w:val="green"/>
        </w:rPr>
        <w:t xml:space="preserve">By getting into </w:t>
      </w:r>
      <w:r w:rsidRPr="00C50CA3">
        <w:rPr>
          <w:rFonts w:ascii="Calibri" w:hAnsi="Calibri"/>
          <w:color w:val="000000" w:themeColor="text1"/>
          <w:sz w:val="12"/>
          <w:szCs w:val="12"/>
        </w:rPr>
        <w:t xml:space="preserve">the </w:t>
      </w:r>
      <w:r w:rsidRPr="00C50CA3">
        <w:rPr>
          <w:rStyle w:val="Emphasis"/>
          <w:color w:val="000000" w:themeColor="text1"/>
          <w:highlight w:val="green"/>
        </w:rPr>
        <w:t xml:space="preserve">policy </w:t>
      </w:r>
      <w:r w:rsidRPr="00C50CA3">
        <w:rPr>
          <w:rStyle w:val="Emphasis"/>
          <w:b w:val="0"/>
          <w:color w:val="000000" w:themeColor="text1"/>
          <w:sz w:val="12"/>
          <w:szCs w:val="12"/>
        </w:rPr>
        <w:t>arena</w:t>
      </w:r>
      <w:r w:rsidRPr="00C50CA3">
        <w:rPr>
          <w:rStyle w:val="Emphasis"/>
          <w:color w:val="000000" w:themeColor="text1"/>
        </w:rPr>
        <w:t xml:space="preserve"> </w:t>
      </w:r>
      <w:r w:rsidRPr="00C50CA3">
        <w:rPr>
          <w:rStyle w:val="Emphasis"/>
          <w:color w:val="000000" w:themeColor="text1"/>
          <w:highlight w:val="green"/>
        </w:rPr>
        <w:t>in a proactive manner</w:t>
      </w:r>
      <w:r w:rsidRPr="00C50CA3">
        <w:rPr>
          <w:rFonts w:ascii="Calibri" w:hAnsi="Calibri"/>
          <w:color w:val="000000" w:themeColor="text1"/>
          <w:sz w:val="12"/>
          <w:szCs w:val="12"/>
        </w:rPr>
        <w:t>,</w:t>
      </w:r>
      <w:r w:rsidRPr="00C50CA3">
        <w:rPr>
          <w:rFonts w:ascii="Calibri" w:hAnsi="Calibri" w:cstheme="minorHAnsi"/>
          <w:color w:val="000000" w:themeColor="text1"/>
          <w:sz w:val="12"/>
          <w:szCs w:val="12"/>
        </w:rPr>
        <w:t xml:space="preserve"> we can take our demands to the next level.</w:t>
      </w:r>
      <w:r w:rsidRPr="00C50CA3">
        <w:rPr>
          <w:rFonts w:ascii="Calibri" w:hAnsi="Calibri" w:cstheme="minorHAnsi"/>
          <w:color w:val="000000" w:themeColor="text1"/>
        </w:rPr>
        <w:t xml:space="preserve"> </w:t>
      </w:r>
      <w:r w:rsidRPr="00C50CA3">
        <w:rPr>
          <w:rStyle w:val="Emphasis"/>
          <w:color w:val="000000" w:themeColor="text1"/>
          <w:highlight w:val="green"/>
        </w:rPr>
        <w:t>Our demands can become law, with real consequences</w:t>
      </w:r>
      <w:r w:rsidRPr="00C50CA3">
        <w:rPr>
          <w:rFonts w:ascii="Calibri" w:hAnsi="Calibri" w:cstheme="minorHAnsi"/>
          <w:color w:val="000000" w:themeColor="text1"/>
          <w:sz w:val="12"/>
          <w:szCs w:val="12"/>
        </w:rPr>
        <w:t xml:space="preserve"> if the agreement is broken. After all the organizing, press work, and effort, a group should leave a decision maker with more than a handshake and his or her word. Of course</w:t>
      </w:r>
      <w:r w:rsidRPr="00C50CA3">
        <w:rPr>
          <w:rStyle w:val="Emphasis"/>
          <w:color w:val="000000" w:themeColor="text1"/>
          <w:highlight w:val="green"/>
        </w:rPr>
        <w:t>, this work requires</w:t>
      </w:r>
      <w:r w:rsidRPr="00C50CA3">
        <w:rPr>
          <w:rFonts w:ascii="Calibri" w:hAnsi="Calibri" w:cstheme="minorHAnsi"/>
          <w:color w:val="000000" w:themeColor="text1"/>
          <w:sz w:val="18"/>
        </w:rPr>
        <w:t xml:space="preserve"> </w:t>
      </w:r>
      <w:r w:rsidRPr="00C50CA3">
        <w:rPr>
          <w:rFonts w:ascii="Calibri" w:hAnsi="Calibri" w:cstheme="minorHAnsi"/>
          <w:color w:val="000000" w:themeColor="text1"/>
          <w:sz w:val="12"/>
          <w:szCs w:val="12"/>
        </w:rPr>
        <w:t xml:space="preserve">a certain amount of </w:t>
      </w:r>
      <w:r w:rsidRPr="00C50CA3">
        <w:rPr>
          <w:rFonts w:ascii="Calibri" w:hAnsi="Calibri" w:cstheme="minorHAnsi"/>
          <w:bCs/>
          <w:color w:val="000000" w:themeColor="text1"/>
          <w:sz w:val="12"/>
          <w:szCs w:val="12"/>
        </w:rPr>
        <w:t>interaction with "the suits,"</w:t>
      </w:r>
      <w:r w:rsidRPr="00C50CA3">
        <w:rPr>
          <w:rFonts w:ascii="Calibri" w:hAnsi="Calibri" w:cstheme="minorHAnsi"/>
          <w:color w:val="000000" w:themeColor="text1"/>
          <w:sz w:val="12"/>
          <w:szCs w:val="12"/>
        </w:rPr>
        <w:t xml:space="preserve"> as well as </w:t>
      </w:r>
      <w:r w:rsidRPr="00C50CA3">
        <w:rPr>
          <w:rStyle w:val="Emphasis"/>
          <w:color w:val="000000" w:themeColor="text1"/>
          <w:highlight w:val="green"/>
        </w:rPr>
        <w:t>struggles with</w:t>
      </w:r>
      <w:r w:rsidRPr="00C50CA3">
        <w:rPr>
          <w:rFonts w:ascii="Calibri" w:hAnsi="Calibri" w:cstheme="minorHAnsi"/>
          <w:color w:val="000000" w:themeColor="text1"/>
        </w:rPr>
        <w:t xml:space="preserve"> </w:t>
      </w:r>
      <w:r w:rsidRPr="00C50CA3">
        <w:rPr>
          <w:rFonts w:ascii="Calibri" w:hAnsi="Calibri" w:cstheme="minorHAnsi"/>
          <w:color w:val="000000" w:themeColor="text1"/>
          <w:sz w:val="12"/>
          <w:szCs w:val="12"/>
        </w:rPr>
        <w:t>the</w:t>
      </w:r>
      <w:r w:rsidRPr="00C50CA3">
        <w:rPr>
          <w:rStyle w:val="Emphasis"/>
          <w:color w:val="000000" w:themeColor="text1"/>
        </w:rPr>
        <w:t xml:space="preserve"> </w:t>
      </w:r>
      <w:r w:rsidRPr="00C50CA3">
        <w:rPr>
          <w:rStyle w:val="Emphasis"/>
          <w:color w:val="000000" w:themeColor="text1"/>
          <w:highlight w:val="green"/>
        </w:rPr>
        <w:t>bureaucracy,</w:t>
      </w:r>
      <w:r w:rsidRPr="00C50CA3">
        <w:rPr>
          <w:rFonts w:ascii="Calibri" w:hAnsi="Calibri" w:cstheme="minorHAnsi"/>
          <w:color w:val="000000" w:themeColor="text1"/>
        </w:rPr>
        <w:t xml:space="preserve"> </w:t>
      </w:r>
      <w:r w:rsidRPr="00C50CA3">
        <w:rPr>
          <w:rFonts w:ascii="Calibri" w:hAnsi="Calibri" w:cstheme="minorHAnsi"/>
          <w:color w:val="000000" w:themeColor="text1"/>
          <w:sz w:val="12"/>
          <w:szCs w:val="12"/>
        </w:rPr>
        <w:t>the</w:t>
      </w:r>
      <w:r w:rsidRPr="00C50CA3">
        <w:rPr>
          <w:rFonts w:ascii="Calibri" w:hAnsi="Calibri" w:cstheme="minorHAnsi"/>
          <w:color w:val="000000" w:themeColor="text1"/>
        </w:rPr>
        <w:t xml:space="preserve"> </w:t>
      </w:r>
      <w:r w:rsidRPr="00C50CA3">
        <w:rPr>
          <w:rStyle w:val="Emphasis"/>
          <w:color w:val="000000" w:themeColor="text1"/>
          <w:highlight w:val="green"/>
        </w:rPr>
        <w:t>technical language, and</w:t>
      </w:r>
      <w:r w:rsidRPr="00C50CA3">
        <w:rPr>
          <w:rFonts w:ascii="Calibri" w:hAnsi="Calibri" w:cstheme="minorHAnsi"/>
          <w:color w:val="000000" w:themeColor="text1"/>
        </w:rPr>
        <w:t xml:space="preserve"> </w:t>
      </w:r>
      <w:r w:rsidRPr="00C50CA3">
        <w:rPr>
          <w:rFonts w:ascii="Calibri" w:hAnsi="Calibri" w:cstheme="minorHAnsi"/>
          <w:color w:val="000000" w:themeColor="text1"/>
          <w:sz w:val="12"/>
          <w:szCs w:val="12"/>
        </w:rPr>
        <w:t>the all-too-common</w:t>
      </w:r>
      <w:r w:rsidRPr="00C50CA3">
        <w:rPr>
          <w:rFonts w:ascii="Calibri" w:hAnsi="Calibri" w:cstheme="minorHAnsi"/>
          <w:color w:val="000000" w:themeColor="text1"/>
        </w:rPr>
        <w:t xml:space="preserve"> </w:t>
      </w:r>
      <w:r w:rsidRPr="00C50CA3">
        <w:rPr>
          <w:rStyle w:val="Emphasis"/>
          <w:color w:val="000000" w:themeColor="text1"/>
          <w:highlight w:val="green"/>
        </w:rPr>
        <w:t>resistance by decision makers</w:t>
      </w:r>
      <w:r w:rsidRPr="00C50CA3">
        <w:rPr>
          <w:rFonts w:ascii="Calibri" w:hAnsi="Calibri" w:cstheme="minorHAnsi"/>
          <w:color w:val="000000" w:themeColor="text1"/>
          <w:sz w:val="12"/>
          <w:szCs w:val="12"/>
        </w:rPr>
        <w:t>. Still, if it's worth demanding, it's worth having in writing-whether as law, regulation, or internal policy. From ballot initiatives on rent control to laws requiring worker protections, organizers are leveraging their power into written policies that are making a real difference in their communities. Of course,</w:t>
      </w:r>
      <w:r w:rsidRPr="00C50CA3">
        <w:rPr>
          <w:rFonts w:ascii="Calibri" w:hAnsi="Calibri" w:cstheme="minorHAnsi"/>
          <w:color w:val="000000" w:themeColor="text1"/>
        </w:rPr>
        <w:t xml:space="preserve"> </w:t>
      </w:r>
      <w:r w:rsidRPr="00C50CA3">
        <w:rPr>
          <w:rStyle w:val="Emphasis"/>
          <w:color w:val="000000" w:themeColor="text1"/>
          <w:highlight w:val="green"/>
        </w:rPr>
        <w:t>policy work</w:t>
      </w:r>
      <w:r w:rsidRPr="00C50CA3">
        <w:rPr>
          <w:rFonts w:ascii="Calibri" w:hAnsi="Calibri" w:cstheme="minorHAnsi"/>
          <w:color w:val="000000" w:themeColor="text1"/>
          <w:sz w:val="12"/>
          <w:szCs w:val="12"/>
        </w:rPr>
        <w:t xml:space="preserve"> is just one tool in our organizing arsenal, but it </w:t>
      </w:r>
      <w:r w:rsidRPr="00C50CA3">
        <w:rPr>
          <w:rStyle w:val="Emphasis"/>
          <w:color w:val="000000" w:themeColor="text1"/>
          <w:highlight w:val="green"/>
        </w:rPr>
        <w:t>is a tool we</w:t>
      </w:r>
      <w:r w:rsidRPr="00C50CA3">
        <w:rPr>
          <w:rFonts w:ascii="Calibri" w:hAnsi="Calibri" w:cstheme="minorHAnsi"/>
          <w:color w:val="000000" w:themeColor="text1"/>
        </w:rPr>
        <w:t xml:space="preserve"> </w:t>
      </w:r>
      <w:r w:rsidRPr="00C50CA3">
        <w:rPr>
          <w:rFonts w:ascii="Calibri" w:hAnsi="Calibri" w:cstheme="minorHAnsi"/>
          <w:color w:val="000000" w:themeColor="text1"/>
          <w:sz w:val="12"/>
          <w:szCs w:val="12"/>
        </w:rPr>
        <w:t xml:space="preserve">simply </w:t>
      </w:r>
      <w:r w:rsidRPr="00C50CA3">
        <w:rPr>
          <w:rStyle w:val="Emphasis"/>
          <w:color w:val="000000" w:themeColor="text1"/>
          <w:highlight w:val="green"/>
        </w:rPr>
        <w:t>can't</w:t>
      </w:r>
      <w:r w:rsidRPr="00C50CA3">
        <w:rPr>
          <w:rFonts w:ascii="Calibri" w:hAnsi="Calibri" w:cstheme="minorHAnsi"/>
          <w:color w:val="000000" w:themeColor="text1"/>
          <w:highlight w:val="green"/>
        </w:rPr>
        <w:t xml:space="preserve"> </w:t>
      </w:r>
      <w:r w:rsidRPr="00C50CA3">
        <w:rPr>
          <w:rFonts w:ascii="Calibri" w:hAnsi="Calibri" w:cstheme="minorHAnsi"/>
          <w:color w:val="000000" w:themeColor="text1"/>
          <w:sz w:val="12"/>
          <w:szCs w:val="12"/>
        </w:rPr>
        <w:t xml:space="preserve">afford to </w:t>
      </w:r>
      <w:r w:rsidRPr="00C50CA3">
        <w:rPr>
          <w:rStyle w:val="Emphasis"/>
          <w:color w:val="000000" w:themeColor="text1"/>
          <w:highlight w:val="green"/>
        </w:rPr>
        <w:t>ignore</w:t>
      </w:r>
      <w:r w:rsidRPr="00C50CA3">
        <w:rPr>
          <w:rFonts w:ascii="Calibri" w:hAnsi="Calibri" w:cstheme="minorHAnsi"/>
          <w:color w:val="000000" w:themeColor="text1"/>
          <w:sz w:val="12"/>
          <w:szCs w:val="12"/>
        </w:rPr>
        <w:t xml:space="preserve">. Making policy work an integral part of organizing will require a certain amount of retrofitting. </w:t>
      </w:r>
      <w:r w:rsidRPr="00C50CA3">
        <w:rPr>
          <w:rStyle w:val="Emphasis"/>
          <w:color w:val="000000" w:themeColor="text1"/>
          <w:highlight w:val="green"/>
        </w:rPr>
        <w:t>We</w:t>
      </w:r>
      <w:r w:rsidRPr="00C50CA3">
        <w:rPr>
          <w:rFonts w:ascii="Calibri" w:hAnsi="Calibri" w:cstheme="minorHAnsi"/>
          <w:color w:val="000000" w:themeColor="text1"/>
          <w:sz w:val="12"/>
          <w:szCs w:val="12"/>
        </w:rPr>
        <w:t xml:space="preserve"> will</w:t>
      </w:r>
      <w:r w:rsidRPr="00C50CA3">
        <w:rPr>
          <w:rFonts w:ascii="Calibri" w:hAnsi="Calibri" w:cstheme="minorHAnsi"/>
          <w:color w:val="000000" w:themeColor="text1"/>
        </w:rPr>
        <w:t xml:space="preserve"> </w:t>
      </w:r>
      <w:r w:rsidRPr="00C50CA3">
        <w:rPr>
          <w:rStyle w:val="Emphasis"/>
          <w:color w:val="000000" w:themeColor="text1"/>
          <w:highlight w:val="green"/>
        </w:rPr>
        <w:t>need</w:t>
      </w:r>
      <w:r w:rsidRPr="00C50CA3">
        <w:rPr>
          <w:rFonts w:ascii="Calibri" w:hAnsi="Calibri" w:cstheme="minorHAnsi"/>
          <w:color w:val="000000" w:themeColor="text1"/>
          <w:highlight w:val="green"/>
        </w:rPr>
        <w:t xml:space="preserve"> </w:t>
      </w:r>
      <w:r w:rsidRPr="00C50CA3">
        <w:rPr>
          <w:rFonts w:ascii="Calibri" w:hAnsi="Calibri" w:cstheme="minorHAnsi"/>
          <w:color w:val="000000" w:themeColor="text1"/>
          <w:sz w:val="12"/>
          <w:szCs w:val="12"/>
        </w:rPr>
        <w:t xml:space="preserve">to develop the capacity </w:t>
      </w:r>
      <w:r w:rsidRPr="00C50CA3">
        <w:rPr>
          <w:rStyle w:val="Emphasis"/>
          <w:color w:val="000000" w:themeColor="text1"/>
          <w:highlight w:val="green"/>
        </w:rPr>
        <w:t>to translate</w:t>
      </w:r>
      <w:r w:rsidRPr="00C50CA3">
        <w:rPr>
          <w:rFonts w:ascii="Calibri" w:hAnsi="Calibri" w:cstheme="minorHAnsi"/>
          <w:color w:val="000000" w:themeColor="text1"/>
          <w:highlight w:val="green"/>
        </w:rPr>
        <w:t xml:space="preserve"> </w:t>
      </w:r>
      <w:r w:rsidRPr="00C50CA3">
        <w:rPr>
          <w:rFonts w:ascii="Calibri" w:hAnsi="Calibri" w:cstheme="minorHAnsi"/>
          <w:color w:val="000000" w:themeColor="text1"/>
          <w:sz w:val="12"/>
          <w:szCs w:val="12"/>
        </w:rPr>
        <w:t>our</w:t>
      </w:r>
      <w:r w:rsidRPr="00C50CA3">
        <w:rPr>
          <w:rFonts w:ascii="Calibri" w:hAnsi="Calibri" w:cstheme="minorHAnsi"/>
          <w:color w:val="000000" w:themeColor="text1"/>
        </w:rPr>
        <w:t xml:space="preserve"> </w:t>
      </w:r>
      <w:r w:rsidRPr="00C50CA3">
        <w:rPr>
          <w:rStyle w:val="Emphasis"/>
          <w:color w:val="000000" w:themeColor="text1"/>
          <w:highlight w:val="green"/>
        </w:rPr>
        <w:t>information</w:t>
      </w:r>
      <w:r w:rsidRPr="00C50CA3">
        <w:rPr>
          <w:rFonts w:ascii="Calibri" w:hAnsi="Calibri" w:cstheme="minorHAnsi"/>
          <w:color w:val="000000" w:themeColor="text1"/>
          <w:sz w:val="12"/>
          <w:szCs w:val="12"/>
        </w:rPr>
        <w:t xml:space="preserve">, data, stories that are designed </w:t>
      </w:r>
      <w:r w:rsidRPr="00C50CA3">
        <w:rPr>
          <w:rStyle w:val="Emphasis"/>
          <w:color w:val="000000" w:themeColor="text1"/>
          <w:highlight w:val="green"/>
        </w:rPr>
        <w:t>to affect the public conversation [and]</w:t>
      </w:r>
      <w:r w:rsidRPr="00C50CA3">
        <w:rPr>
          <w:rFonts w:ascii="Calibri" w:hAnsi="Calibri"/>
          <w:color w:val="000000" w:themeColor="text1"/>
          <w:sz w:val="16"/>
          <w:szCs w:val="16"/>
        </w:rPr>
        <w:t>.</w:t>
      </w:r>
      <w:r w:rsidRPr="00C50CA3">
        <w:rPr>
          <w:rFonts w:ascii="Calibri" w:hAnsi="Calibri" w:cstheme="minorHAnsi"/>
          <w:color w:val="000000" w:themeColor="text1"/>
        </w:rPr>
        <w:t xml:space="preserve"> </w:t>
      </w:r>
      <w:r w:rsidRPr="00C50CA3">
        <w:rPr>
          <w:rFonts w:ascii="Calibri" w:hAnsi="Calibri" w:cstheme="minorHAnsi"/>
          <w:color w:val="000000" w:themeColor="text1"/>
          <w:sz w:val="12"/>
          <w:szCs w:val="12"/>
        </w:rPr>
        <w:t xml:space="preserve">Perhaps most important, we will need to move beyond fighting problems and on </w:t>
      </w:r>
      <w:r w:rsidRPr="00C50CA3">
        <w:rPr>
          <w:rStyle w:val="Emphasis"/>
          <w:color w:val="000000" w:themeColor="text1"/>
          <w:highlight w:val="green"/>
        </w:rPr>
        <w:t>to framing solutions</w:t>
      </w:r>
      <w:r w:rsidRPr="00C50CA3">
        <w:rPr>
          <w:rFonts w:ascii="Calibri" w:hAnsi="Calibri" w:cstheme="minorHAnsi"/>
          <w:color w:val="000000" w:themeColor="text1"/>
          <w:highlight w:val="green"/>
        </w:rPr>
        <w:t xml:space="preserve"> </w:t>
      </w:r>
      <w:r w:rsidRPr="00C50CA3">
        <w:rPr>
          <w:rFonts w:ascii="Calibri" w:hAnsi="Calibri" w:cstheme="minorHAnsi"/>
          <w:color w:val="000000" w:themeColor="text1"/>
          <w:sz w:val="12"/>
          <w:szCs w:val="12"/>
        </w:rPr>
        <w:t>that bring us closer to our vision of how things should be. And then we must be committed to making it so.</w:t>
      </w:r>
    </w:p>
    <w:p w14:paraId="70EB625C" w14:textId="500F510B" w:rsidR="00E83ABE" w:rsidRDefault="007211FE" w:rsidP="007211FE">
      <w:pPr>
        <w:pStyle w:val="Heading3"/>
      </w:pPr>
      <w:r>
        <w:lastRenderedPageBreak/>
        <w:t>Underview</w:t>
      </w:r>
    </w:p>
    <w:p w14:paraId="2F666B87" w14:textId="37502E24" w:rsidR="00EC172A" w:rsidRPr="00C50CA3" w:rsidRDefault="00EC172A" w:rsidP="00EC172A">
      <w:pPr>
        <w:pStyle w:val="Heading4"/>
        <w:rPr>
          <w:rFonts w:cs="Calibri"/>
          <w:iCs/>
          <w:color w:val="000000" w:themeColor="text1"/>
        </w:rPr>
      </w:pPr>
      <w:r>
        <w:rPr>
          <w:rFonts w:cs="Calibri"/>
        </w:rPr>
        <w:t>1</w:t>
      </w:r>
      <w:r w:rsidRPr="00C50CA3">
        <w:rPr>
          <w:rFonts w:cs="Calibri"/>
        </w:rPr>
        <w:t xml:space="preserve">] </w:t>
      </w:r>
      <w:r w:rsidRPr="00C50CA3">
        <w:rPr>
          <w:rFonts w:cs="Calibri"/>
          <w:color w:val="000000" w:themeColor="text1"/>
        </w:rPr>
        <w:t>Aff gets 1AR theory – otherwise the neg can be infinitely abusive and there’s no way to check against this – meta theory also precedes the evaluation of initial theory shells because it determines whether or not I could engage in theory in the first place. 1AR theory is drop the debater, competing interps, and the highest layer of the round – the 1ARs too short to be able to rectify abuse and adequately cover substance – you must be punished and no 2NR paradigm issues, theory, or RVIs because you have 6 minutes to go for them so I get crushed on time skew.</w:t>
      </w:r>
      <w:r w:rsidRPr="00C50CA3">
        <w:rPr>
          <w:rFonts w:cs="Calibri"/>
          <w:iCs/>
          <w:color w:val="000000" w:themeColor="text1"/>
        </w:rPr>
        <w:t xml:space="preserve"> </w:t>
      </w:r>
    </w:p>
    <w:p w14:paraId="03530D41"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ヒラギノ角ゴ Pro W3">
    <w:panose1 w:val="020B0300000000000000"/>
    <w:charset w:val="80"/>
    <w:family w:val="swiss"/>
    <w:pitch w:val="variable"/>
    <w:sig w:usb0="E00002FF" w:usb1="7AC7FFFF" w:usb2="00000012" w:usb3="00000000" w:csb0="0002000D" w:csb1="00000000"/>
  </w:font>
  <w:font w:name="Open Sans">
    <w:panose1 w:val="020B0606030504020204"/>
    <w:charset w:val="00"/>
    <w:family w:val="swiss"/>
    <w:pitch w:val="variable"/>
    <w:sig w:usb0="E00002EF" w:usb1="4000205B" w:usb2="00000028" w:usb3="00000000" w:csb0="0000019F" w:csb1="00000000"/>
  </w:font>
  <w:font w:name="inherit">
    <w:altName w:val="Cambria"/>
    <w:panose1 w:val="020B0604020202020204"/>
    <w:charset w:val="00"/>
    <w:family w:val="roman"/>
    <w:notTrueType/>
    <w:pitch w:val="default"/>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71B45FD"/>
    <w:multiLevelType w:val="hybridMultilevel"/>
    <w:tmpl w:val="EF22B09C"/>
    <w:lvl w:ilvl="0" w:tplc="0F44E3C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A0A0AE5"/>
    <w:multiLevelType w:val="hybridMultilevel"/>
    <w:tmpl w:val="431E43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D1B18F2"/>
    <w:multiLevelType w:val="hybridMultilevel"/>
    <w:tmpl w:val="36B8BE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45E311B"/>
    <w:multiLevelType w:val="hybridMultilevel"/>
    <w:tmpl w:val="3CE46D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4"/>
  </w:num>
  <w:num w:numId="13">
    <w:abstractNumId w:val="11"/>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zoom w:percent="15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A92AE0"/>
    <w:rsid w:val="000029E3"/>
    <w:rsid w:val="000029E8"/>
    <w:rsid w:val="00004225"/>
    <w:rsid w:val="000066CA"/>
    <w:rsid w:val="00007264"/>
    <w:rsid w:val="000076A9"/>
    <w:rsid w:val="00014FAD"/>
    <w:rsid w:val="00015D2A"/>
    <w:rsid w:val="000173FF"/>
    <w:rsid w:val="0002490B"/>
    <w:rsid w:val="00026465"/>
    <w:rsid w:val="00030204"/>
    <w:rsid w:val="000312A0"/>
    <w:rsid w:val="0003181B"/>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409F7"/>
    <w:rsid w:val="001761FC"/>
    <w:rsid w:val="00180D55"/>
    <w:rsid w:val="00182655"/>
    <w:rsid w:val="001840F2"/>
    <w:rsid w:val="00185134"/>
    <w:rsid w:val="001856C6"/>
    <w:rsid w:val="00187F38"/>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578E7"/>
    <w:rsid w:val="003624A6"/>
    <w:rsid w:val="00364ADF"/>
    <w:rsid w:val="00365C8D"/>
    <w:rsid w:val="003670D9"/>
    <w:rsid w:val="00370B41"/>
    <w:rsid w:val="00371B27"/>
    <w:rsid w:val="003726C3"/>
    <w:rsid w:val="00375D2E"/>
    <w:rsid w:val="00377C3E"/>
    <w:rsid w:val="00383071"/>
    <w:rsid w:val="00383B19"/>
    <w:rsid w:val="00384CBC"/>
    <w:rsid w:val="003933F9"/>
    <w:rsid w:val="00395864"/>
    <w:rsid w:val="00396557"/>
    <w:rsid w:val="00397316"/>
    <w:rsid w:val="003A248F"/>
    <w:rsid w:val="003A4D9C"/>
    <w:rsid w:val="003B1668"/>
    <w:rsid w:val="003C5F4C"/>
    <w:rsid w:val="003C7332"/>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2C82"/>
    <w:rsid w:val="00446567"/>
    <w:rsid w:val="00447B10"/>
    <w:rsid w:val="00452EE4"/>
    <w:rsid w:val="00452F0B"/>
    <w:rsid w:val="004536D6"/>
    <w:rsid w:val="00457224"/>
    <w:rsid w:val="00470D4B"/>
    <w:rsid w:val="0047482C"/>
    <w:rsid w:val="00475436"/>
    <w:rsid w:val="0048047E"/>
    <w:rsid w:val="00481671"/>
    <w:rsid w:val="00482AF9"/>
    <w:rsid w:val="00483A1F"/>
    <w:rsid w:val="0048560E"/>
    <w:rsid w:val="00487182"/>
    <w:rsid w:val="00496BB2"/>
    <w:rsid w:val="004B37B4"/>
    <w:rsid w:val="004B72B4"/>
    <w:rsid w:val="004C0314"/>
    <w:rsid w:val="004C0D3D"/>
    <w:rsid w:val="004C213E"/>
    <w:rsid w:val="004C376C"/>
    <w:rsid w:val="004C657F"/>
    <w:rsid w:val="004D17D8"/>
    <w:rsid w:val="004D52D8"/>
    <w:rsid w:val="004E355B"/>
    <w:rsid w:val="005028E5"/>
    <w:rsid w:val="00502C2A"/>
    <w:rsid w:val="00503735"/>
    <w:rsid w:val="0050615C"/>
    <w:rsid w:val="00516A88"/>
    <w:rsid w:val="00522065"/>
    <w:rsid w:val="005224F2"/>
    <w:rsid w:val="00533F1C"/>
    <w:rsid w:val="00536D8B"/>
    <w:rsid w:val="005379C3"/>
    <w:rsid w:val="00541AE5"/>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3C79"/>
    <w:rsid w:val="005C4515"/>
    <w:rsid w:val="005C5602"/>
    <w:rsid w:val="005C74A6"/>
    <w:rsid w:val="005D3B4D"/>
    <w:rsid w:val="005D615C"/>
    <w:rsid w:val="005E1860"/>
    <w:rsid w:val="005F063B"/>
    <w:rsid w:val="005F192D"/>
    <w:rsid w:val="005F24C8"/>
    <w:rsid w:val="005F26AF"/>
    <w:rsid w:val="00607D6C"/>
    <w:rsid w:val="0061383D"/>
    <w:rsid w:val="00614D69"/>
    <w:rsid w:val="0061626A"/>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11FE"/>
    <w:rsid w:val="007227D9"/>
    <w:rsid w:val="0072491F"/>
    <w:rsid w:val="00725598"/>
    <w:rsid w:val="007374A1"/>
    <w:rsid w:val="00752712"/>
    <w:rsid w:val="00753A84"/>
    <w:rsid w:val="007611F5"/>
    <w:rsid w:val="007619E4"/>
    <w:rsid w:val="00761E75"/>
    <w:rsid w:val="0076495E"/>
    <w:rsid w:val="00765FC8"/>
    <w:rsid w:val="00766D56"/>
    <w:rsid w:val="00775694"/>
    <w:rsid w:val="00793F46"/>
    <w:rsid w:val="007A1325"/>
    <w:rsid w:val="007A1A18"/>
    <w:rsid w:val="007A3BAF"/>
    <w:rsid w:val="007B53D8"/>
    <w:rsid w:val="007C22C5"/>
    <w:rsid w:val="007C57E1"/>
    <w:rsid w:val="007C5811"/>
    <w:rsid w:val="007D2DF5"/>
    <w:rsid w:val="007D451A"/>
    <w:rsid w:val="007D5E3E"/>
    <w:rsid w:val="007D7596"/>
    <w:rsid w:val="007E1512"/>
    <w:rsid w:val="007E242C"/>
    <w:rsid w:val="007E4EFA"/>
    <w:rsid w:val="007E6631"/>
    <w:rsid w:val="00803A12"/>
    <w:rsid w:val="00805417"/>
    <w:rsid w:val="008266F9"/>
    <w:rsid w:val="008267E2"/>
    <w:rsid w:val="00826A9B"/>
    <w:rsid w:val="00834842"/>
    <w:rsid w:val="00840E7B"/>
    <w:rsid w:val="008425CD"/>
    <w:rsid w:val="00845A7A"/>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3346F"/>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18E7"/>
    <w:rsid w:val="00992078"/>
    <w:rsid w:val="00992BE3"/>
    <w:rsid w:val="009A1467"/>
    <w:rsid w:val="009A6464"/>
    <w:rsid w:val="009B69F5"/>
    <w:rsid w:val="009C1899"/>
    <w:rsid w:val="009C5FF7"/>
    <w:rsid w:val="009C6292"/>
    <w:rsid w:val="009D15DB"/>
    <w:rsid w:val="009D3133"/>
    <w:rsid w:val="009D4368"/>
    <w:rsid w:val="009E160D"/>
    <w:rsid w:val="009F1CBB"/>
    <w:rsid w:val="009F3305"/>
    <w:rsid w:val="009F6FB2"/>
    <w:rsid w:val="00A071C0"/>
    <w:rsid w:val="00A22670"/>
    <w:rsid w:val="00A24B35"/>
    <w:rsid w:val="00A271BA"/>
    <w:rsid w:val="00A27F86"/>
    <w:rsid w:val="00A431C6"/>
    <w:rsid w:val="00A47B10"/>
    <w:rsid w:val="00A54315"/>
    <w:rsid w:val="00A60FBC"/>
    <w:rsid w:val="00A65C0B"/>
    <w:rsid w:val="00A776BA"/>
    <w:rsid w:val="00A81FD2"/>
    <w:rsid w:val="00A8441A"/>
    <w:rsid w:val="00A8674A"/>
    <w:rsid w:val="00A92AE0"/>
    <w:rsid w:val="00A96E24"/>
    <w:rsid w:val="00AA6F6E"/>
    <w:rsid w:val="00AB122B"/>
    <w:rsid w:val="00AB21B0"/>
    <w:rsid w:val="00AB48D3"/>
    <w:rsid w:val="00AB5846"/>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0212"/>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0165"/>
    <w:rsid w:val="00E541F9"/>
    <w:rsid w:val="00E57B79"/>
    <w:rsid w:val="00E63419"/>
    <w:rsid w:val="00E64496"/>
    <w:rsid w:val="00E72115"/>
    <w:rsid w:val="00E8322E"/>
    <w:rsid w:val="00E83ABE"/>
    <w:rsid w:val="00E903E0"/>
    <w:rsid w:val="00EA1115"/>
    <w:rsid w:val="00EA39EB"/>
    <w:rsid w:val="00EA58CE"/>
    <w:rsid w:val="00EB33FF"/>
    <w:rsid w:val="00EB3D1A"/>
    <w:rsid w:val="00EC172A"/>
    <w:rsid w:val="00EC2759"/>
    <w:rsid w:val="00EC7106"/>
    <w:rsid w:val="00ED0120"/>
    <w:rsid w:val="00ED18E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489A"/>
    <w:rsid w:val="00F277AA"/>
    <w:rsid w:val="00F30934"/>
    <w:rsid w:val="00F31955"/>
    <w:rsid w:val="00F34C06"/>
    <w:rsid w:val="00F43EA3"/>
    <w:rsid w:val="00F50C55"/>
    <w:rsid w:val="00F57FFB"/>
    <w:rsid w:val="00F601E6"/>
    <w:rsid w:val="00F73954"/>
    <w:rsid w:val="00F74D88"/>
    <w:rsid w:val="00F94060"/>
    <w:rsid w:val="00F960C8"/>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81BD6E5"/>
  <w14:defaultImageDpi w14:val="300"/>
  <w15:docId w15:val="{8ADFFB7C-84F3-AF42-8341-E786BC1419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E1512"/>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7E151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E151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7E151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body,small text,heading 2,Ch,Heading 2 Char2 Char,Heading 2 Char1 Char Char,no read,No Spacing211,No Spacing2111, Ch,TAG,No Spacing12,No Spacing4,No Spacing11111,No Spacing5,No Spacing21,Card,Tags,tags,No Spacing1111,ta"/>
    <w:basedOn w:val="Normal"/>
    <w:next w:val="Normal"/>
    <w:link w:val="Heading4Char"/>
    <w:uiPriority w:val="9"/>
    <w:unhideWhenUsed/>
    <w:qFormat/>
    <w:rsid w:val="007E1512"/>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iPriority w:val="9"/>
    <w:semiHidden/>
    <w:unhideWhenUsed/>
    <w:qFormat/>
    <w:rsid w:val="00E83ABE"/>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unhideWhenUsed/>
    <w:rsid w:val="007E151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E1512"/>
  </w:style>
  <w:style w:type="character" w:customStyle="1" w:styleId="Heading1Char">
    <w:name w:val="Heading 1 Char"/>
    <w:aliases w:val="Pocket Char"/>
    <w:basedOn w:val="DefaultParagraphFont"/>
    <w:link w:val="Heading1"/>
    <w:uiPriority w:val="9"/>
    <w:rsid w:val="007E1512"/>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7E1512"/>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7E1512"/>
    <w:rPr>
      <w:rFonts w:ascii="Calibri" w:eastAsiaTheme="majorEastAsia" w:hAnsi="Calibri" w:cstheme="majorBidi"/>
      <w:b/>
      <w:bCs/>
      <w:sz w:val="32"/>
      <w:szCs w:val="32"/>
      <w:u w:val="single"/>
    </w:rPr>
  </w:style>
  <w:style w:type="character" w:customStyle="1" w:styleId="Heading4Char">
    <w:name w:val="Heading 4 Char"/>
    <w:aliases w:val="Tag Char,Big card Char,Normal Tag Char,body Char,small text Char,heading 2 Char,Ch Char,Heading 2 Char2 Char Char,Heading 2 Char1 Char Char Char,no read Char,No Spacing211 Char,No Spacing2111 Char, Ch Char,TAG Char,No Spacing12 Char"/>
    <w:basedOn w:val="DefaultParagraphFont"/>
    <w:link w:val="Heading4"/>
    <w:uiPriority w:val="9"/>
    <w:rsid w:val="007E1512"/>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1 pt,Style Style Bold + 13 pt,tagld + 12 pt,tag + 12 pt,Not...,Not.,Not"/>
    <w:basedOn w:val="DefaultParagraphFont"/>
    <w:uiPriority w:val="1"/>
    <w:qFormat/>
    <w:rsid w:val="007E1512"/>
    <w:rPr>
      <w:b/>
      <w:sz w:val="26"/>
      <w:u w:val="none"/>
    </w:rPr>
  </w:style>
  <w:style w:type="character" w:customStyle="1" w:styleId="StyleUnderline">
    <w:name w:val="Style Underline"/>
    <w:aliases w:val="Underline,Intense Emphasis1,Style Bold Underline,apple-style-span + 6 pt,Kern at 16 pt,Intense Emphasis11,Intense Emphasis111,Intense Emphasis1111,Intense Emphasis2,HHeading 3 + 12 pt,Cards + Font: 12 pt Char,Bold Cite Char,ci,c,Bold,Bol"/>
    <w:basedOn w:val="DefaultParagraphFont"/>
    <w:uiPriority w:val="1"/>
    <w:qFormat/>
    <w:rsid w:val="007E1512"/>
    <w:rPr>
      <w:b w:val="0"/>
      <w:sz w:val="22"/>
      <w:u w:val="single"/>
    </w:rPr>
  </w:style>
  <w:style w:type="character" w:styleId="Emphasis">
    <w:name w:val="Emphasis"/>
    <w:aliases w:val="CD Card,Minimized,minimized,Evidence,Highlighted,tag2,Size 10,emphasis in card,ED - Tag,Underlined,emphasis,Bold Underline,Emphasis!!,small,Qualifications,bold underline,normal card text,Shrunk,qualifications in card,qualifications,Box,Style1,B"/>
    <w:basedOn w:val="DefaultParagraphFont"/>
    <w:link w:val="textbold"/>
    <w:uiPriority w:val="20"/>
    <w:qFormat/>
    <w:rsid w:val="007E1512"/>
    <w:rPr>
      <w:rFonts w:ascii="Calibri" w:hAnsi="Calibri" w:cs="Calibri"/>
      <w:b/>
      <w:i w:val="0"/>
      <w:iCs/>
      <w:sz w:val="26"/>
      <w:u w:val="single"/>
      <w:bdr w:val="none" w:sz="0" w:space="0" w:color="auto"/>
    </w:rPr>
  </w:style>
  <w:style w:type="character" w:styleId="FollowedHyperlink">
    <w:name w:val="FollowedHyperlink"/>
    <w:basedOn w:val="DefaultParagraphFont"/>
    <w:uiPriority w:val="99"/>
    <w:semiHidden/>
    <w:unhideWhenUsed/>
    <w:rsid w:val="007E1512"/>
    <w:rPr>
      <w:color w:val="auto"/>
      <w:u w:val="non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7E1512"/>
    <w:rPr>
      <w:color w:val="auto"/>
      <w:u w:val="none"/>
    </w:rPr>
  </w:style>
  <w:style w:type="paragraph" w:styleId="DocumentMap">
    <w:name w:val="Document Map"/>
    <w:basedOn w:val="Normal"/>
    <w:link w:val="DocumentMapChar"/>
    <w:uiPriority w:val="99"/>
    <w:semiHidden/>
    <w:unhideWhenUsed/>
    <w:rsid w:val="007E151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E1512"/>
    <w:rPr>
      <w:rFonts w:ascii="Lucida Grande" w:hAnsi="Lucida Grande" w:cs="Lucida Grande"/>
    </w:rPr>
  </w:style>
  <w:style w:type="character" w:customStyle="1" w:styleId="Heading5Char">
    <w:name w:val="Heading 5 Char"/>
    <w:basedOn w:val="DefaultParagraphFont"/>
    <w:link w:val="Heading5"/>
    <w:uiPriority w:val="9"/>
    <w:semiHidden/>
    <w:rsid w:val="00E83ABE"/>
    <w:rPr>
      <w:rFonts w:asciiTheme="majorHAnsi" w:eastAsiaTheme="majorEastAsia" w:hAnsiTheme="majorHAnsi" w:cstheme="majorBidi"/>
      <w:color w:val="365F91" w:themeColor="accent1" w:themeShade="BF"/>
      <w:sz w:val="26"/>
    </w:rPr>
  </w:style>
  <w:style w:type="paragraph" w:styleId="NoSpacing">
    <w:name w:val="No Spacing"/>
    <w:aliases w:val="Card Format,ClearFormatting,DDI Tag,Tag Title,No Spacing51,Dont use,Tag and Cite,No Spacing31,No Spacing22,No Spacing41,No Spacing6,No Spacing7,Very Small Text,No Spacing8,Dont u,No Spacing311,Medium Grid 21,tag,No Spacing111112,Clear,card,ca"/>
    <w:basedOn w:val="Heading1"/>
    <w:link w:val="Hyperlink"/>
    <w:autoRedefine/>
    <w:uiPriority w:val="99"/>
    <w:qFormat/>
    <w:rsid w:val="00E83ABE"/>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E83ABE"/>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sz w:val="26"/>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1"/>
    <w:qFormat/>
    <w:rsid w:val="00E83ABE"/>
    <w:rPr>
      <w:b/>
      <w:sz w:val="26"/>
      <w:u w:val="single"/>
    </w:rPr>
  </w:style>
  <w:style w:type="paragraph" w:styleId="ListParagraph">
    <w:name w:val="List Paragraph"/>
    <w:aliases w:val="6 font"/>
    <w:basedOn w:val="Normal"/>
    <w:uiPriority w:val="34"/>
    <w:qFormat/>
    <w:rsid w:val="00E83ABE"/>
    <w:pPr>
      <w:ind w:left="720"/>
      <w:contextualSpacing/>
    </w:pPr>
  </w:style>
  <w:style w:type="paragraph" w:customStyle="1" w:styleId="Body">
    <w:name w:val="Body"/>
    <w:autoRedefine/>
    <w:rsid w:val="009C1899"/>
    <w:rPr>
      <w:rFonts w:ascii="Times New Roman" w:eastAsia="ヒラギノ角ゴ Pro W3" w:hAnsi="Times New Roman" w:cs="Times New Roman"/>
      <w:color w:val="000000"/>
      <w:szCs w:val="20"/>
    </w:rPr>
  </w:style>
  <w:style w:type="paragraph" w:styleId="NormalWeb">
    <w:name w:val="Normal (Web)"/>
    <w:basedOn w:val="Normal"/>
    <w:uiPriority w:val="99"/>
    <w:semiHidden/>
    <w:unhideWhenUsed/>
    <w:rsid w:val="00F30934"/>
    <w:pPr>
      <w:spacing w:before="100" w:beforeAutospacing="1" w:after="100" w:afterAutospacing="1" w:line="240" w:lineRule="auto"/>
    </w:pPr>
    <w:rPr>
      <w:rFonts w:ascii="Times New Roman" w:eastAsia="Times New Roman" w:hAnsi="Times New Roman" w:cs="Times New Roman"/>
      <w:sz w:val="24"/>
    </w:rPr>
  </w:style>
  <w:style w:type="paragraph" w:customStyle="1" w:styleId="vanilla-image-block">
    <w:name w:val="vanilla-image-block"/>
    <w:basedOn w:val="Normal"/>
    <w:rsid w:val="00F30934"/>
    <w:pPr>
      <w:spacing w:before="100" w:beforeAutospacing="1" w:after="100" w:afterAutospacing="1" w:line="240" w:lineRule="auto"/>
    </w:pPr>
    <w:rPr>
      <w:rFonts w:ascii="Times New Roman" w:eastAsia="Times New Roman" w:hAnsi="Times New Roman" w:cs="Times New Roman"/>
      <w:sz w:val="24"/>
    </w:rPr>
  </w:style>
  <w:style w:type="character" w:customStyle="1" w:styleId="caption-text">
    <w:name w:val="caption-text"/>
    <w:basedOn w:val="DefaultParagraphFont"/>
    <w:rsid w:val="00F30934"/>
  </w:style>
  <w:style w:type="character" w:customStyle="1" w:styleId="credit">
    <w:name w:val="credit"/>
    <w:basedOn w:val="DefaultParagraphFont"/>
    <w:rsid w:val="00F3093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8079814">
      <w:bodyDiv w:val="1"/>
      <w:marLeft w:val="0"/>
      <w:marRight w:val="0"/>
      <w:marTop w:val="0"/>
      <w:marBottom w:val="0"/>
      <w:divBdr>
        <w:top w:val="none" w:sz="0" w:space="0" w:color="auto"/>
        <w:left w:val="none" w:sz="0" w:space="0" w:color="auto"/>
        <w:bottom w:val="none" w:sz="0" w:space="0" w:color="auto"/>
        <w:right w:val="none" w:sz="0" w:space="0" w:color="auto"/>
      </w:divBdr>
      <w:divsChild>
        <w:div w:id="2054574936">
          <w:marLeft w:val="0"/>
          <w:marRight w:val="0"/>
          <w:marTop w:val="0"/>
          <w:marBottom w:val="150"/>
          <w:divBdr>
            <w:top w:val="none" w:sz="0" w:space="0" w:color="auto"/>
            <w:left w:val="none" w:sz="0" w:space="0" w:color="auto"/>
            <w:bottom w:val="none" w:sz="0" w:space="0" w:color="auto"/>
            <w:right w:val="none" w:sz="0" w:space="0" w:color="auto"/>
          </w:divBdr>
          <w:divsChild>
            <w:div w:id="1447188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2102504">
      <w:bodyDiv w:val="1"/>
      <w:marLeft w:val="0"/>
      <w:marRight w:val="0"/>
      <w:marTop w:val="0"/>
      <w:marBottom w:val="0"/>
      <w:divBdr>
        <w:top w:val="none" w:sz="0" w:space="0" w:color="auto"/>
        <w:left w:val="none" w:sz="0" w:space="0" w:color="auto"/>
        <w:bottom w:val="none" w:sz="0" w:space="0" w:color="auto"/>
        <w:right w:val="none" w:sz="0" w:space="0" w:color="auto"/>
      </w:divBdr>
      <w:divsChild>
        <w:div w:id="1215586128">
          <w:marLeft w:val="75"/>
          <w:marRight w:val="75"/>
          <w:marTop w:val="75"/>
          <w:marBottom w:val="75"/>
          <w:divBdr>
            <w:top w:val="none" w:sz="0" w:space="0" w:color="auto"/>
            <w:left w:val="none" w:sz="0" w:space="0" w:color="auto"/>
            <w:bottom w:val="none" w:sz="0" w:space="0" w:color="auto"/>
            <w:right w:val="none" w:sz="0" w:space="0" w:color="auto"/>
          </w:divBdr>
          <w:divsChild>
            <w:div w:id="786972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0535686">
      <w:bodyDiv w:val="1"/>
      <w:marLeft w:val="0"/>
      <w:marRight w:val="0"/>
      <w:marTop w:val="0"/>
      <w:marBottom w:val="0"/>
      <w:divBdr>
        <w:top w:val="none" w:sz="0" w:space="0" w:color="auto"/>
        <w:left w:val="none" w:sz="0" w:space="0" w:color="auto"/>
        <w:bottom w:val="none" w:sz="0" w:space="0" w:color="auto"/>
        <w:right w:val="none" w:sz="0" w:space="0" w:color="auto"/>
      </w:divBdr>
      <w:divsChild>
        <w:div w:id="1515530448">
          <w:marLeft w:val="75"/>
          <w:marRight w:val="75"/>
          <w:marTop w:val="75"/>
          <w:marBottom w:val="75"/>
          <w:divBdr>
            <w:top w:val="none" w:sz="0" w:space="0" w:color="auto"/>
            <w:left w:val="none" w:sz="0" w:space="0" w:color="auto"/>
            <w:bottom w:val="none" w:sz="0" w:space="0" w:color="auto"/>
            <w:right w:val="none" w:sz="0" w:space="0" w:color="auto"/>
          </w:divBdr>
          <w:divsChild>
            <w:div w:id="584610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livescience.com/16776-scrap-metal-theft-weird.html" TargetMode="External"/><Relationship Id="rId18" Type="http://schemas.openxmlformats.org/officeDocument/2006/relationships/hyperlink" Target="https://www.orfonline.org/research/if-space-is-the-province-of-mankind-who-owns-its-resources-47561/" TargetMode="External"/><Relationship Id="rId26" Type="http://schemas.openxmlformats.org/officeDocument/2006/relationships/hyperlink" Target="https://www.sciencedirect.com/topics/social-sciences/nuclear-weapons" TargetMode="External"/><Relationship Id="rId3" Type="http://schemas.openxmlformats.org/officeDocument/2006/relationships/customXml" Target="../customXml/item3.xml"/><Relationship Id="rId21" Type="http://schemas.openxmlformats.org/officeDocument/2006/relationships/hyperlink" Target="https://fas.org/2017/01/turning-a-blind-eye-towards-armageddon-u-s-leaders-reject-nuclear-winter-studies/" TargetMode="External"/><Relationship Id="rId7" Type="http://schemas.openxmlformats.org/officeDocument/2006/relationships/settings" Target="settings.xml"/><Relationship Id="rId12" Type="http://schemas.openxmlformats.org/officeDocument/2006/relationships/hyperlink" Target="http://www.livescience.com/" TargetMode="External"/><Relationship Id="rId17" Type="http://schemas.openxmlformats.org/officeDocument/2006/relationships/hyperlink" Target="https://scholarship.law.wm.edu/cgi/viewcontent.cgi?article=1653&amp;context=wmelpr" TargetMode="External"/><Relationship Id="rId25" Type="http://schemas.openxmlformats.org/officeDocument/2006/relationships/hyperlink" Target="https://doi.org/10.1016/j.spacepol.2021.101447" TargetMode="External"/><Relationship Id="rId2" Type="http://schemas.openxmlformats.org/officeDocument/2006/relationships/customXml" Target="../customXml/item2.xml"/><Relationship Id="rId16" Type="http://schemas.openxmlformats.org/officeDocument/2006/relationships/hyperlink" Target="https://iislweb.org/docs/Diederiks2007.pdf" TargetMode="External"/><Relationship Id="rId20" Type="http://schemas.openxmlformats.org/officeDocument/2006/relationships/hyperlink" Target="https://www.law.upenn.edu/live/files/7804-grego-space-and-crisis-stabilitypdf"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space.com/51-asteroids-formation-discovery-and-exploration.html" TargetMode="External"/><Relationship Id="rId24" Type="http://schemas.openxmlformats.org/officeDocument/2006/relationships/hyperlink" Target="https://www.tandfonline.com/doi/full/10.1080/25751654.2021.1942681" TargetMode="External"/><Relationship Id="rId5" Type="http://schemas.openxmlformats.org/officeDocument/2006/relationships/numbering" Target="numbering.xml"/><Relationship Id="rId15" Type="http://schemas.openxmlformats.org/officeDocument/2006/relationships/hyperlink" Target="https://www.livescience.com/32564-how-much-junk-is-in-space.html" TargetMode="External"/><Relationship Id="rId23" Type="http://schemas.openxmlformats.org/officeDocument/2006/relationships/hyperlink" Target="https://www.newscientist.com/article/mg22630235-100-dust-from-asteroid-mining-spells-danger-for-satellites/" TargetMode="External"/><Relationship Id="rId28" Type="http://schemas.openxmlformats.org/officeDocument/2006/relationships/fontTable" Target="fontTable.xml"/><Relationship Id="rId10" Type="http://schemas.openxmlformats.org/officeDocument/2006/relationships/hyperlink" Target="https://www.livescience.com/33753-asteroid-panic-psychology.html" TargetMode="External"/><Relationship Id="rId19" Type="http://schemas.openxmlformats.org/officeDocument/2006/relationships/hyperlink" Target="https://www.mining.com/experts-warn-of-brewing-space-mining-war-among-us-china-and-russia/" TargetMode="External"/><Relationship Id="rId4" Type="http://schemas.openxmlformats.org/officeDocument/2006/relationships/customXml" Target="../customXml/item4.xml"/><Relationship Id="rId9" Type="http://schemas.openxmlformats.org/officeDocument/2006/relationships/hyperlink" Target="https://www.space.com/51-asteroids-formation-discovery-and-exploration.html" TargetMode="External"/><Relationship Id="rId14" Type="http://schemas.openxmlformats.org/officeDocument/2006/relationships/hyperlink" Target="http://www.space.com/15387-asteroid-mining-planetary-resources-gallery.html" TargetMode="External"/><Relationship Id="rId22" Type="http://schemas.openxmlformats.org/officeDocument/2006/relationships/hyperlink" Target="https://www.science.org/doi/full/10.1126/science.abd3402" TargetMode="External"/><Relationship Id="rId27" Type="http://schemas.openxmlformats.org/officeDocument/2006/relationships/hyperlink" Target="https://www.sciencedirect.com/topics/social-sciences/retaliation"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Chris/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E95BD7C-16A7-9C48-9833-9B4052E22FDD}">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10</TotalTime>
  <Pages>26</Pages>
  <Words>14327</Words>
  <Characters>81669</Characters>
  <Application>Microsoft Office Word</Application>
  <DocSecurity>0</DocSecurity>
  <Lines>680</Lines>
  <Paragraphs>191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95805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Christopher Bao</cp:lastModifiedBy>
  <cp:revision>5</cp:revision>
  <dcterms:created xsi:type="dcterms:W3CDTF">2022-02-12T15:58:00Z</dcterms:created>
  <dcterms:modified xsi:type="dcterms:W3CDTF">2022-02-12T16:26:00Z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