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ABFF8" w14:textId="77777777" w:rsidR="00646E4A" w:rsidRDefault="00646E4A" w:rsidP="00646E4A">
      <w:pPr>
        <w:pStyle w:val="Heading1"/>
      </w:pPr>
      <w:r>
        <w:t>1AC</w:t>
      </w:r>
    </w:p>
    <w:p w14:paraId="65037A30" w14:textId="77777777" w:rsidR="00646E4A" w:rsidRPr="004C785D" w:rsidRDefault="00646E4A" w:rsidP="00646E4A">
      <w:pPr>
        <w:pStyle w:val="Heading2"/>
        <w:jc w:val="left"/>
      </w:pPr>
    </w:p>
    <w:p w14:paraId="51736F42" w14:textId="77777777" w:rsidR="00646E4A" w:rsidRDefault="00646E4A" w:rsidP="00646E4A">
      <w:pPr>
        <w:pStyle w:val="Heading3"/>
      </w:pPr>
      <w:r>
        <w:lastRenderedPageBreak/>
        <w:t>I affirm:</w:t>
      </w:r>
    </w:p>
    <w:p w14:paraId="54801F6D" w14:textId="77777777" w:rsidR="00646E4A" w:rsidRDefault="00646E4A" w:rsidP="00646E4A">
      <w:pPr>
        <w:pStyle w:val="Heading4"/>
      </w:pPr>
      <w:r>
        <w:t xml:space="preserve">I affirm the whole res: resolved the appropriation of outerspace by private entities is unjust: </w:t>
      </w:r>
    </w:p>
    <w:p w14:paraId="52427A61" w14:textId="77777777" w:rsidR="00646E4A" w:rsidRDefault="00646E4A" w:rsidP="00646E4A">
      <w:pPr>
        <w:pStyle w:val="Heading4"/>
      </w:pPr>
      <w:r>
        <w:t>Pre-liminary Round Framing :</w:t>
      </w:r>
    </w:p>
    <w:p w14:paraId="5B5DB6A6" w14:textId="77777777" w:rsidR="00646E4A" w:rsidRDefault="00646E4A" w:rsidP="00646E4A">
      <w:pPr>
        <w:pStyle w:val="Heading4"/>
      </w:pPr>
      <w:r>
        <w:t xml:space="preserve">1 – Interpretation: The res has no action verbs e.g. ought, so a plan is not required, but may be offered - just because we don’t “solve” isn’t a reason for us to lose this debate  Because we are affirming a hypothetical ethical statement of whether space appropriation is just or not – that’s what the debate centers around  </w:t>
      </w:r>
    </w:p>
    <w:p w14:paraId="3534EF39" w14:textId="77777777" w:rsidR="00646E4A" w:rsidRPr="00E96FCF" w:rsidRDefault="00646E4A" w:rsidP="00646E4A">
      <w:pPr>
        <w:pStyle w:val="Heading4"/>
      </w:pPr>
      <w:r>
        <w:t xml:space="preserve"> </w:t>
      </w:r>
    </w:p>
    <w:p w14:paraId="4ACA2D48" w14:textId="77777777" w:rsidR="00646E4A" w:rsidRPr="00BA6B97" w:rsidRDefault="00646E4A" w:rsidP="00646E4A"/>
    <w:p w14:paraId="4937F940" w14:textId="77777777" w:rsidR="00646E4A" w:rsidRDefault="00646E4A" w:rsidP="00646E4A">
      <w:pPr>
        <w:pStyle w:val="Heading3"/>
      </w:pPr>
      <w:r>
        <w:lastRenderedPageBreak/>
        <w:t xml:space="preserve">Appropriation: </w:t>
      </w:r>
    </w:p>
    <w:p w14:paraId="0361DAC7" w14:textId="77777777" w:rsidR="00646E4A" w:rsidRDefault="00646E4A" w:rsidP="00646E4A">
      <w:pPr>
        <w:pStyle w:val="Heading4"/>
      </w:pPr>
      <w:r>
        <w:t xml:space="preserve">1 – First defining appropriation </w:t>
      </w:r>
    </w:p>
    <w:p w14:paraId="5C12C58E" w14:textId="77777777" w:rsidR="00646E4A" w:rsidRDefault="00646E4A" w:rsidP="00646E4A">
      <w:r w:rsidRPr="000550DA">
        <w:rPr>
          <w:b/>
          <w:bCs/>
          <w:sz w:val="26"/>
          <w:szCs w:val="26"/>
        </w:rPr>
        <w:t>Gorove 1969</w:t>
      </w:r>
      <w:r>
        <w:t xml:space="preserve"> [Stephen Gorove, Chairman of the Graduate Program of the School of Law and Professor of Law University of Mississippi School of Law , 1969, “Interpreting Article II of the Outer Space Treat”, Fordham Lw Review Volume 37 Issue 3, </w:t>
      </w:r>
      <w:hyperlink r:id="rId6" w:history="1">
        <w:r w:rsidRPr="00942D5F">
          <w:rPr>
            <w:rStyle w:val="Hyperlink"/>
          </w:rPr>
          <w:t>https://ir.lawnet.fordham.edu/cgi/viewcontent.cgi?article=1966&amp;context=flr</w:t>
        </w:r>
      </w:hyperlink>
      <w:r>
        <w:t xml:space="preserve"> ] // Triumph Debate</w:t>
      </w:r>
    </w:p>
    <w:p w14:paraId="5731BA71" w14:textId="77777777" w:rsidR="00646E4A" w:rsidRDefault="00646E4A" w:rsidP="00646E4A">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8F0434">
        <w:rPr>
          <w:b/>
          <w:u w:val="single"/>
        </w:rPr>
        <w:t xml:space="preserve">The term </w:t>
      </w:r>
      <w:r w:rsidRPr="008F0434">
        <w:rPr>
          <w:b/>
          <w:highlight w:val="cyan"/>
          <w:u w:val="single"/>
        </w:rPr>
        <w:t>"appropriation" is</w:t>
      </w:r>
      <w:r w:rsidRPr="008F0434">
        <w:rPr>
          <w:b/>
          <w:u w:val="single"/>
        </w:rPr>
        <w:t xml:space="preserve"> used most frequently to denote </w:t>
      </w:r>
      <w:r w:rsidRPr="008F0434">
        <w:rPr>
          <w:b/>
          <w:highlight w:val="cyan"/>
          <w:u w:val="single"/>
        </w:rPr>
        <w:t>the taking of property for one's own or exclusive use with a sense of permanence.</w:t>
      </w:r>
      <w:r w:rsidRPr="008F0434">
        <w:rPr>
          <w:sz w:val="16"/>
          <w:highlight w:val="cyan"/>
        </w:rPr>
        <w:t xml:space="preserve"> </w:t>
      </w:r>
      <w:r w:rsidRPr="008F0434">
        <w:rPr>
          <w:b/>
          <w:highlight w:val="cyan"/>
          <w:u w:val="single"/>
        </w:rPr>
        <w:t>Under such interpretation the establishment of a permanent settlement or the carrying out of commercial activities</w:t>
      </w:r>
      <w:r w:rsidRPr="008F0434">
        <w:rPr>
          <w:b/>
          <w:u w:val="single"/>
        </w:rPr>
        <w:t xml:space="preserve"> </w:t>
      </w:r>
      <w:r w:rsidRPr="008F0434">
        <w:rPr>
          <w:sz w:val="16"/>
        </w:rPr>
        <w:t xml:space="preserve">by nationals of a country on a celestial body may </w:t>
      </w:r>
      <w:r w:rsidRPr="008F0434">
        <w:rPr>
          <w:b/>
          <w:highlight w:val="cyan"/>
          <w:u w:val="single"/>
        </w:rPr>
        <w:t>constitute</w:t>
      </w:r>
      <w:r w:rsidRPr="008F0434">
        <w:rPr>
          <w:sz w:val="16"/>
        </w:rPr>
        <w:t xml:space="preserve"> national </w:t>
      </w:r>
      <w:r w:rsidRPr="008F0434">
        <w:rPr>
          <w:b/>
          <w:highlight w:val="cyan"/>
          <w:u w:val="single"/>
        </w:rPr>
        <w:t>appropriation</w:t>
      </w:r>
      <w:r w:rsidRPr="008F0434">
        <w:rPr>
          <w:sz w:val="16"/>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8F0434">
        <w:rPr>
          <w:b/>
          <w:u w:val="single"/>
        </w:rPr>
        <w:t>the word "appropriation" indicates a taking which involves something more than just a casual use.</w:t>
      </w:r>
      <w:r w:rsidRPr="008F0434">
        <w:rPr>
          <w:sz w:val="16"/>
        </w:rPr>
        <w:t xml:space="preserve"> Thus a temporary occupation of a landing site or other area, just like the temporary or nonexclusive use of property, would not constitute appropriation. By the same token, </w:t>
      </w:r>
      <w:r w:rsidRPr="008F0434">
        <w:rPr>
          <w:b/>
          <w:highlight w:val="cyan"/>
          <w:u w:val="single"/>
        </w:rPr>
        <w:t>any use involving consumption or taking with intention of keeping for one's own exclusive use would amount to appropriation</w:t>
      </w:r>
      <w:r w:rsidRPr="008F0434">
        <w:rPr>
          <w:b/>
          <w:u w:val="single"/>
        </w:rPr>
        <w:t>.</w:t>
      </w:r>
    </w:p>
    <w:p w14:paraId="29CA636F" w14:textId="77777777" w:rsidR="00646E4A" w:rsidRDefault="00646E4A" w:rsidP="00646E4A">
      <w:pPr>
        <w:pStyle w:val="Heading4"/>
      </w:pPr>
      <w:r>
        <w:t xml:space="preserve">2 – Therefore commercial activities like mining, space tourism, geostationary sats, and mega constellations, space colonialization and etc. constitute as appropriation </w:t>
      </w:r>
    </w:p>
    <w:p w14:paraId="54555FC2" w14:textId="77777777" w:rsidR="00646E4A" w:rsidRDefault="00646E4A" w:rsidP="00646E4A">
      <w:pPr>
        <w:pStyle w:val="Heading3"/>
      </w:pPr>
      <w:r>
        <w:lastRenderedPageBreak/>
        <w:t xml:space="preserve">Just: </w:t>
      </w:r>
    </w:p>
    <w:p w14:paraId="6A47656C" w14:textId="77777777" w:rsidR="00646E4A" w:rsidRDefault="00646E4A" w:rsidP="00646E4A">
      <w:pPr>
        <w:pStyle w:val="Heading4"/>
      </w:pPr>
      <w:r>
        <w:t xml:space="preserve">1 – Interpretation: The Term just indicates an ethical statement – this means even if we win a small risk or an action of the Neg that is unjust, its an auto aff ballot </w:t>
      </w:r>
    </w:p>
    <w:p w14:paraId="500AD92B" w14:textId="77777777" w:rsidR="00646E4A" w:rsidRDefault="00646E4A" w:rsidP="00646E4A">
      <w:pPr>
        <w:pStyle w:val="Heading4"/>
      </w:pPr>
      <w:r>
        <w:t xml:space="preserve">Definition of Justice: </w:t>
      </w:r>
    </w:p>
    <w:p w14:paraId="4B3A26E7" w14:textId="77777777" w:rsidR="00646E4A" w:rsidRPr="00423755" w:rsidRDefault="00646E4A" w:rsidP="00646E4A">
      <w:pPr>
        <w:rPr>
          <w:b/>
          <w:bCs/>
          <w:sz w:val="26"/>
        </w:rPr>
      </w:pPr>
      <w:r w:rsidRPr="00423755">
        <w:rPr>
          <w:rStyle w:val="Style13ptBold"/>
        </w:rPr>
        <w:t xml:space="preserve">“Just English Definition and Meaning .” Lexico Dictionaries | English, Oxford University , https://www.lexico.com/en/definition/just. </w:t>
      </w:r>
    </w:p>
    <w:p w14:paraId="10F3556C" w14:textId="77777777" w:rsidR="00646E4A" w:rsidRDefault="00646E4A" w:rsidP="00646E4A">
      <w:pPr>
        <w:rPr>
          <w:rStyle w:val="StyleUnderline"/>
        </w:rPr>
      </w:pPr>
      <w:r w:rsidRPr="0080716E">
        <w:rPr>
          <w:rStyle w:val="StyleUnderline"/>
          <w:highlight w:val="cyan"/>
        </w:rPr>
        <w:t>Based on or behaving according to what is morally right and fair.</w:t>
      </w:r>
    </w:p>
    <w:p w14:paraId="6220BA1E" w14:textId="77777777" w:rsidR="00646E4A" w:rsidRPr="00E63AB2" w:rsidRDefault="00646E4A" w:rsidP="00646E4A">
      <w:r>
        <w:t>Based on this definition… the framing is as follows:</w:t>
      </w:r>
    </w:p>
    <w:p w14:paraId="1C90FF58" w14:textId="77777777" w:rsidR="00646E4A" w:rsidRDefault="00646E4A" w:rsidP="00646E4A">
      <w:pPr>
        <w:pStyle w:val="Heading2"/>
      </w:pPr>
      <w:r>
        <w:lastRenderedPageBreak/>
        <w:t xml:space="preserve">Framing: </w:t>
      </w:r>
    </w:p>
    <w:p w14:paraId="01A0A2C6" w14:textId="77777777" w:rsidR="00646E4A" w:rsidRDefault="00646E4A" w:rsidP="00646E4A">
      <w:pPr>
        <w:pStyle w:val="Heading3"/>
      </w:pPr>
      <w:r>
        <w:lastRenderedPageBreak/>
        <w:t xml:space="preserve">Fw: </w:t>
      </w:r>
    </w:p>
    <w:p w14:paraId="0A912434" w14:textId="77777777" w:rsidR="00646E4A" w:rsidRDefault="00646E4A" w:rsidP="00646E4A">
      <w:pPr>
        <w:pStyle w:val="Heading4"/>
      </w:pPr>
      <w:r>
        <w:t xml:space="preserve">2 – Use reducing structural violence is the most just action: </w:t>
      </w:r>
    </w:p>
    <w:p w14:paraId="7D26A10D" w14:textId="77777777" w:rsidR="00646E4A" w:rsidRDefault="00646E4A" w:rsidP="00646E4A">
      <w:pPr>
        <w:pStyle w:val="Heading4"/>
        <w:numPr>
          <w:ilvl w:val="0"/>
          <w:numId w:val="11"/>
        </w:numPr>
        <w:tabs>
          <w:tab w:val="num" w:pos="360"/>
        </w:tabs>
        <w:ind w:left="360"/>
      </w:pPr>
      <w:r>
        <w:t xml:space="preserve">We are promoting fairness and thus justice by reducing structural violence against marginalized populations </w:t>
      </w:r>
    </w:p>
    <w:p w14:paraId="4DFD63F9" w14:textId="77777777" w:rsidR="00646E4A" w:rsidRDefault="00646E4A" w:rsidP="00646E4A">
      <w:r w:rsidRPr="318D48ED">
        <w:rPr>
          <w:rFonts w:eastAsia="Calibri" w:cs="Calibri"/>
          <w:b/>
          <w:bCs/>
          <w:sz w:val="26"/>
          <w:szCs w:val="26"/>
        </w:rPr>
        <w:t>Olson ‘15</w:t>
      </w:r>
      <w:r w:rsidRPr="318D48ED">
        <w:rPr>
          <w:rFonts w:eastAsia="Calibri" w:cs="Calibri"/>
        </w:rPr>
        <w:t xml:space="preserve"> – prof of geography @ UNC Chapel Hill (Elizabeth, ‘Geography and Ethics I: Waiting and Urgency,’ Progress in Human Geography, vol. 39 no. 4, pp. 517-526) </w:t>
      </w:r>
    </w:p>
    <w:p w14:paraId="0CF12D70" w14:textId="77777777" w:rsidR="00646E4A" w:rsidRDefault="00646E4A" w:rsidP="00646E4A">
      <w:r w:rsidRPr="318D48ED">
        <w:rPr>
          <w:rFonts w:eastAsia="Calibri" w:cs="Calibri"/>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318D48ED">
        <w:rPr>
          <w:rFonts w:eastAsia="Calibri" w:cs="Calibri"/>
          <w:u w:val="single"/>
        </w:rPr>
        <w:t>the ethical work of urgency has been hijacked by an hierarchical organization of scales of moral deliberation</w:t>
      </w:r>
      <w:r w:rsidRPr="318D48ED">
        <w:rPr>
          <w:rFonts w:eastAsia="Calibri" w:cs="Calibri"/>
          <w:sz w:val="16"/>
          <w:szCs w:val="16"/>
        </w:rPr>
        <w:t xml:space="preserve">. Specifically, our research suggests that </w:t>
      </w:r>
      <w:r w:rsidRPr="318D48ED">
        <w:rPr>
          <w:rFonts w:eastAsia="Calibri" w:cs="Calibri"/>
          <w:u w:val="single"/>
        </w:rPr>
        <w:t>the urgent body is cast as subjective and impulsive, while larger scales, such as the region, state or society, emerge as the scale of a rational ethics</w:t>
      </w:r>
      <w:r w:rsidRPr="318D48ED">
        <w:rPr>
          <w:rFonts w:eastAsia="Calibri" w:cs="Calibri"/>
          <w:sz w:val="16"/>
          <w:szCs w:val="16"/>
        </w:rPr>
        <w:t xml:space="preserve">. While these are not new arguments about states (Scott, 1998) and their institutions (Foucault, 1995), geographic insights into toileting and securitizations suggest that </w:t>
      </w:r>
      <w:r w:rsidRPr="318D48ED">
        <w:rPr>
          <w:rFonts w:eastAsia="Calibri" w:cs="Calibri"/>
          <w:b/>
          <w:bCs/>
          <w:color w:val="000000" w:themeColor="text1"/>
          <w:u w:val="single"/>
        </w:rPr>
        <w:t>technocratic practices</w:t>
      </w:r>
      <w:r w:rsidRPr="318D48ED">
        <w:rPr>
          <w:rFonts w:eastAsia="Calibri" w:cs="Calibri"/>
          <w:b/>
          <w:bCs/>
          <w:u w:val="single"/>
        </w:rPr>
        <w:t xml:space="preserve"> both </w:t>
      </w:r>
      <w:r w:rsidRPr="318D48ED">
        <w:rPr>
          <w:rFonts w:eastAsia="Calibri" w:cs="Calibri"/>
          <w:b/>
          <w:bCs/>
          <w:color w:val="000000" w:themeColor="text1"/>
          <w:u w:val="single"/>
        </w:rPr>
        <w:t xml:space="preserve">require </w:t>
      </w:r>
      <w:r w:rsidRPr="318D48ED">
        <w:rPr>
          <w:rFonts w:eastAsia="Calibri" w:cs="Calibri"/>
          <w:b/>
          <w:bCs/>
          <w:u w:val="single"/>
        </w:rPr>
        <w:t xml:space="preserve">and perpetuate </w:t>
      </w:r>
      <w:r w:rsidRPr="318D48ED">
        <w:rPr>
          <w:rFonts w:eastAsia="Calibri" w:cs="Calibri"/>
          <w:b/>
          <w:bCs/>
          <w:color w:val="000000" w:themeColor="text1"/>
          <w:u w:val="single"/>
        </w:rPr>
        <w:t>an ethical distinction between the body and the large-scale future event</w:t>
      </w:r>
      <w:r w:rsidRPr="318D48ED">
        <w:rPr>
          <w:rFonts w:eastAsia="Calibri" w:cs="Calibri"/>
          <w:sz w:val="16"/>
          <w:szCs w:val="16"/>
        </w:rPr>
        <w:t xml:space="preserve">, </w:t>
      </w:r>
      <w:r w:rsidRPr="318D48ED">
        <w:rPr>
          <w:rFonts w:eastAsia="Calibri" w:cs="Calibri"/>
          <w:b/>
          <w:bCs/>
          <w:color w:val="000000" w:themeColor="text1"/>
          <w:u w:val="single"/>
        </w:rPr>
        <w:t>with the latter emerging as the only legitimate site of urgent claims and</w:t>
      </w:r>
      <w:r w:rsidRPr="318D48ED">
        <w:rPr>
          <w:rFonts w:eastAsia="Calibri" w:cs="Calibri"/>
          <w:b/>
          <w:bCs/>
          <w:u w:val="single"/>
        </w:rPr>
        <w:t xml:space="preserve"> thus the </w:t>
      </w:r>
      <w:r w:rsidRPr="318D48ED">
        <w:rPr>
          <w:rFonts w:eastAsia="Calibri" w:cs="Calibri"/>
          <w:b/>
          <w:bCs/>
          <w:color w:val="000000" w:themeColor="text1"/>
          <w:u w:val="single"/>
        </w:rPr>
        <w:t>dominant subject of moral reasoning</w:t>
      </w:r>
      <w:r w:rsidRPr="318D48ED">
        <w:rPr>
          <w:rFonts w:eastAsia="Calibri" w:cs="Calibri"/>
          <w:sz w:val="16"/>
          <w:szCs w:val="16"/>
        </w:rPr>
        <w:t>.</w:t>
      </w:r>
      <w:r w:rsidRPr="318D48ED">
        <w:rPr>
          <w:rFonts w:eastAsia="Calibri" w:cs="Calibri"/>
          <w:u w:val="single"/>
        </w:rPr>
        <w:t xml:space="preserve">In research related to contemporary global toileting, the defecating body’s status as a legitimate ethical concern is more likely to be acknowledged when </w:t>
      </w:r>
      <w:r w:rsidRPr="318D48ED">
        <w:rPr>
          <w:rFonts w:eastAsia="Calibri" w:cs="Calibri"/>
          <w:b/>
          <w:bCs/>
          <w:u w:val="single"/>
        </w:rPr>
        <w:t>threatening the sanitation aims of cities and states</w:t>
      </w:r>
      <w:r w:rsidRPr="318D48ED">
        <w:rPr>
          <w:rFonts w:eastAsia="Calibri" w:cs="Calibri"/>
          <w:sz w:val="16"/>
          <w:szCs w:val="16"/>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318D48ED">
        <w:rPr>
          <w:rFonts w:eastAsia="Calibri" w:cs="Calibri"/>
          <w:u w:val="single"/>
        </w:rPr>
        <w:t>The poor, illegal, marginalized body is not a reasonable scale of urgency, nor is it the product of a thoughtful weighing of circumstances; in the face of a morally rational prioritization of a future</w:t>
      </w:r>
      <w:r w:rsidRPr="318D48ED">
        <w:rPr>
          <w:rFonts w:eastAsia="Calibri" w:cs="Calibri"/>
          <w:sz w:val="16"/>
          <w:szCs w:val="16"/>
        </w:rPr>
        <w:t xml:space="preserve"> Kampala</w:t>
      </w:r>
      <w:r w:rsidRPr="318D48ED">
        <w:rPr>
          <w:rFonts w:eastAsia="Calibri" w:cs="Calibri"/>
          <w:u w:val="single"/>
        </w:rPr>
        <w:t>, these bodily urgencies literally have no place in the modern city</w:t>
      </w:r>
      <w:r w:rsidRPr="318D48ED">
        <w:rPr>
          <w:rFonts w:eastAsia="Calibri" w:cs="Calibri"/>
          <w:sz w:val="16"/>
          <w:szCs w:val="16"/>
        </w:rPr>
        <w:t xml:space="preserve">. </w:t>
      </w:r>
      <w:r w:rsidRPr="318D48ED">
        <w:rPr>
          <w:rFonts w:ascii="Cambria" w:eastAsia="Cambria" w:hAnsi="Cambria" w:cs="Cambria"/>
          <w:sz w:val="16"/>
          <w:szCs w:val="16"/>
        </w:rPr>
        <w:t xml:space="preserve">Though toileting might be thought of as a special case of bodily urgency, geographic research suggests that </w:t>
      </w:r>
      <w:r w:rsidRPr="318D48ED">
        <w:rPr>
          <w:rFonts w:ascii="Cambria" w:eastAsia="Cambria" w:hAnsi="Cambria" w:cs="Cambria"/>
          <w:u w:val="single"/>
        </w:rPr>
        <w:t>the body is increasingly set at odds with large</w:t>
      </w:r>
      <w:r w:rsidRPr="318D48ED">
        <w:rPr>
          <w:rFonts w:ascii="Cambria" w:eastAsia="Cambria" w:hAnsi="Cambria" w:cs="Cambria"/>
          <w:sz w:val="16"/>
          <w:szCs w:val="16"/>
        </w:rPr>
        <w:t xml:space="preserve">r </w:t>
      </w:r>
      <w:r w:rsidRPr="318D48ED">
        <w:rPr>
          <w:rFonts w:ascii="Cambria" w:eastAsia="Cambria" w:hAnsi="Cambria" w:cs="Cambria"/>
          <w:u w:val="single"/>
        </w:rPr>
        <w:t xml:space="preserve">scale ethical concerns, especially </w:t>
      </w:r>
      <w:r w:rsidRPr="318D48ED">
        <w:rPr>
          <w:rFonts w:ascii="Cambria" w:eastAsia="Cambria" w:hAnsi="Cambria" w:cs="Cambria"/>
          <w:b/>
          <w:bCs/>
          <w:u w:val="single"/>
        </w:rPr>
        <w:t>large-scale future events of forecasted suffering</w:t>
      </w:r>
      <w:r w:rsidRPr="318D48ED">
        <w:rPr>
          <w:rFonts w:ascii="Cambria" w:eastAsia="Cambria" w:hAnsi="Cambria" w:cs="Cambria"/>
          <w:sz w:val="16"/>
          <w:szCs w:val="16"/>
        </w:rPr>
        <w:t xml:space="preserve">. Emergency planning is a particularly good example in which the </w:t>
      </w:r>
      <w:r w:rsidRPr="318D48ED">
        <w:rPr>
          <w:rFonts w:ascii="Cambria" w:eastAsia="Cambria" w:hAnsi="Cambria" w:cs="Cambria"/>
          <w:color w:val="000000" w:themeColor="text1"/>
          <w:u w:val="single"/>
        </w:rPr>
        <w:t xml:space="preserve">large-scale threats of future suffering can </w:t>
      </w:r>
      <w:r w:rsidRPr="318D48ED">
        <w:rPr>
          <w:rFonts w:ascii="Cambria" w:eastAsia="Cambria" w:hAnsi="Cambria" w:cs="Cambria"/>
          <w:b/>
          <w:bCs/>
          <w:color w:val="000000" w:themeColor="text1"/>
          <w:u w:val="single"/>
        </w:rPr>
        <w:t>distort moral reasoning</w:t>
      </w:r>
      <w:r w:rsidRPr="318D48ED">
        <w:rPr>
          <w:rFonts w:ascii="Cambria" w:eastAsia="Cambria" w:hAnsi="Cambria" w:cs="Cambria"/>
          <w:sz w:val="16"/>
          <w:szCs w:val="16"/>
        </w:rPr>
        <w:t xml:space="preserve">. Žižek (2006) lightly develops this point in the context of the war on terror, where in the presence of fictitious and real ticking clocks and warning systems, </w:t>
      </w:r>
      <w:r w:rsidRPr="318D48ED">
        <w:rPr>
          <w:rFonts w:ascii="Cambria" w:eastAsia="Cambria" w:hAnsi="Cambria" w:cs="Cambria"/>
          <w:color w:val="000000" w:themeColor="text1"/>
          <w:u w:val="single"/>
        </w:rPr>
        <w:t xml:space="preserve">the urgent body must be </w:t>
      </w:r>
      <w:r w:rsidRPr="318D48ED">
        <w:rPr>
          <w:rFonts w:ascii="Cambria" w:eastAsia="Cambria" w:hAnsi="Cambria" w:cs="Cambria"/>
          <w:b/>
          <w:bCs/>
          <w:color w:val="000000" w:themeColor="text1"/>
          <w:u w:val="single"/>
        </w:rPr>
        <w:t>bypassed</w:t>
      </w:r>
      <w:r w:rsidRPr="318D48ED">
        <w:rPr>
          <w:rFonts w:ascii="Cambria" w:eastAsia="Cambria" w:hAnsi="Cambria" w:cs="Cambria"/>
          <w:color w:val="000000" w:themeColor="text1"/>
          <w:u w:val="single"/>
        </w:rPr>
        <w:t xml:space="preserve"> because there are </w:t>
      </w:r>
      <w:r w:rsidRPr="318D48ED">
        <w:rPr>
          <w:rFonts w:ascii="Cambria" w:eastAsia="Cambria" w:hAnsi="Cambria" w:cs="Cambria"/>
          <w:b/>
          <w:bCs/>
          <w:color w:val="000000" w:themeColor="text1"/>
          <w:u w:val="single"/>
        </w:rPr>
        <w:t>bigger scales to worry about</w:t>
      </w:r>
      <w:r w:rsidRPr="318D48ED">
        <w:rPr>
          <w:rFonts w:ascii="Cambria" w:eastAsia="Cambria" w:hAnsi="Cambria" w:cs="Cambria"/>
          <w:sz w:val="16"/>
          <w:szCs w:val="16"/>
        </w:rPr>
        <w:t>:</w:t>
      </w:r>
      <w:r w:rsidRPr="318D48ED">
        <w:rPr>
          <w:rFonts w:ascii="Cambria" w:eastAsia="Cambria" w:hAnsi="Cambria" w:cs="Cambria"/>
          <w:sz w:val="12"/>
          <w:szCs w:val="12"/>
        </w:rPr>
        <w:t>¶</w:t>
      </w:r>
      <w:r w:rsidRPr="318D48ED">
        <w:rPr>
          <w:rFonts w:ascii="Cambria" w:eastAsia="Cambria" w:hAnsi="Cambria" w:cs="Cambria"/>
          <w:sz w:val="16"/>
          <w:szCs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318D48ED">
        <w:rPr>
          <w:rFonts w:ascii="Cambria" w:eastAsia="Cambria" w:hAnsi="Cambria" w:cs="Cambria"/>
          <w:sz w:val="12"/>
          <w:szCs w:val="12"/>
        </w:rPr>
        <w:t>¶</w:t>
      </w:r>
      <w:r w:rsidRPr="318D48ED">
        <w:rPr>
          <w:rFonts w:ascii="Cambria" w:eastAsia="Cambria" w:hAnsi="Cambria" w:cs="Cambria"/>
          <w:sz w:val="16"/>
          <w:szCs w:val="16"/>
        </w:rPr>
        <w:t xml:space="preserve"> In the presence of large-scale future emergency, </w:t>
      </w:r>
      <w:r w:rsidRPr="318D48ED">
        <w:rPr>
          <w:rFonts w:ascii="Cambria" w:eastAsia="Cambria" w:hAnsi="Cambria" w:cs="Cambria"/>
          <w:color w:val="000000" w:themeColor="text1"/>
          <w:u w:val="single"/>
        </w:rPr>
        <w:t>the urgency to secure the state</w:t>
      </w:r>
      <w:r w:rsidRPr="318D48ED">
        <w:rPr>
          <w:rFonts w:ascii="Cambria" w:eastAsia="Cambria" w:hAnsi="Cambria" w:cs="Cambria"/>
          <w:u w:val="single"/>
        </w:rPr>
        <w:t xml:space="preserve">, the citizenry, </w:t>
      </w:r>
      <w:r w:rsidRPr="318D48ED">
        <w:rPr>
          <w:rFonts w:ascii="Cambria" w:eastAsia="Cambria" w:hAnsi="Cambria" w:cs="Cambria"/>
          <w:color w:val="000000" w:themeColor="text1"/>
          <w:u w:val="single"/>
        </w:rPr>
        <w:t>the economy, or the climate creates new scales and</w:t>
      </w:r>
      <w:r w:rsidRPr="318D48ED">
        <w:rPr>
          <w:rFonts w:ascii="Cambria" w:eastAsia="Cambria" w:hAnsi="Cambria" w:cs="Cambria"/>
          <w:u w:val="single"/>
        </w:rPr>
        <w:t xml:space="preserve"> new </w:t>
      </w:r>
      <w:r w:rsidRPr="318D48ED">
        <w:rPr>
          <w:rFonts w:ascii="Cambria" w:eastAsia="Cambria" w:hAnsi="Cambria" w:cs="Cambria"/>
          <w:color w:val="000000" w:themeColor="text1"/>
          <w:u w:val="single"/>
        </w:rPr>
        <w:t>temporal orders</w:t>
      </w:r>
      <w:r w:rsidRPr="318D48ED">
        <w:rPr>
          <w:rFonts w:ascii="Cambria" w:eastAsia="Cambria" w:hAnsi="Cambria" w:cs="Cambria"/>
          <w:u w:val="single"/>
        </w:rPr>
        <w:t xml:space="preserve"> of response</w:t>
      </w:r>
      <w:r w:rsidRPr="318D48ED">
        <w:rPr>
          <w:rFonts w:ascii="Cambria" w:eastAsia="Cambria" w:hAnsi="Cambria" w:cs="Cambria"/>
          <w:sz w:val="16"/>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318D48ED">
        <w:rPr>
          <w:rFonts w:ascii="Cambria" w:eastAsia="Cambria" w:hAnsi="Cambria" w:cs="Cambria"/>
          <w:b/>
          <w:bCs/>
          <w:color w:val="000000" w:themeColor="text1"/>
          <w:highlight w:val="cyan"/>
          <w:u w:val="single"/>
        </w:rPr>
        <w:t>Bodies</w:t>
      </w:r>
      <w:r w:rsidRPr="318D48ED">
        <w:rPr>
          <w:rFonts w:ascii="Cambria" w:eastAsia="Cambria" w:hAnsi="Cambria" w:cs="Cambria"/>
          <w:b/>
          <w:bCs/>
          <w:u w:val="single"/>
        </w:rPr>
        <w:t xml:space="preserve"> that are </w:t>
      </w:r>
      <w:r w:rsidRPr="318D48ED">
        <w:rPr>
          <w:rFonts w:ascii="Cambria" w:eastAsia="Cambria" w:hAnsi="Cambria" w:cs="Cambria"/>
          <w:b/>
          <w:bCs/>
          <w:color w:val="000000" w:themeColor="text1"/>
          <w:highlight w:val="cyan"/>
          <w:u w:val="single"/>
        </w:rPr>
        <w:t>currently suffering cannot be urgent</w:t>
      </w:r>
      <w:r w:rsidRPr="318D48ED">
        <w:rPr>
          <w:rFonts w:ascii="Cambria" w:eastAsia="Cambria" w:hAnsi="Cambria" w:cs="Cambria"/>
          <w:color w:val="000000" w:themeColor="text1"/>
          <w:highlight w:val="cyan"/>
          <w:u w:val="single"/>
        </w:rPr>
        <w:t xml:space="preserve">, because they are </w:t>
      </w:r>
      <w:r w:rsidRPr="318D48ED">
        <w:rPr>
          <w:rFonts w:ascii="Cambria" w:eastAsia="Cambria" w:hAnsi="Cambria" w:cs="Cambria"/>
          <w:b/>
          <w:bCs/>
          <w:color w:val="000000" w:themeColor="text1"/>
          <w:highlight w:val="cyan"/>
          <w:u w:val="single"/>
        </w:rPr>
        <w:t>excluded from the potential collectivity</w:t>
      </w:r>
      <w:r w:rsidRPr="318D48ED">
        <w:rPr>
          <w:rFonts w:ascii="Cambria" w:eastAsia="Cambria" w:hAnsi="Cambria" w:cs="Cambria"/>
          <w:color w:val="000000" w:themeColor="text1"/>
          <w:highlight w:val="cyan"/>
          <w:u w:val="single"/>
        </w:rPr>
        <w:t xml:space="preserve"> that could be </w:t>
      </w:r>
      <w:r w:rsidRPr="318D48ED">
        <w:rPr>
          <w:rFonts w:ascii="Cambria" w:eastAsia="Cambria" w:hAnsi="Cambria" w:cs="Cambria"/>
          <w:b/>
          <w:bCs/>
          <w:color w:val="000000" w:themeColor="text1"/>
          <w:highlight w:val="cyan"/>
          <w:u w:val="single"/>
        </w:rPr>
        <w:t>suffering everywhere in some future time</w:t>
      </w:r>
      <w:r w:rsidRPr="318D48ED">
        <w:rPr>
          <w:rFonts w:ascii="Cambria" w:eastAsia="Cambria" w:hAnsi="Cambria" w:cs="Cambria"/>
          <w:sz w:val="16"/>
          <w:szCs w:val="16"/>
        </w:rPr>
        <w:t xml:space="preserve">. Similar </w:t>
      </w:r>
      <w:r w:rsidRPr="318D48ED">
        <w:rPr>
          <w:rFonts w:ascii="Cambria" w:eastAsia="Cambria" w:hAnsi="Cambria" w:cs="Cambria"/>
          <w:u w:val="single"/>
        </w:rPr>
        <w:t xml:space="preserve">bypassing of existing bodily urgency is echoed in writing about </w:t>
      </w:r>
      <w:r w:rsidRPr="318D48ED">
        <w:rPr>
          <w:rFonts w:ascii="Cambria" w:eastAsia="Cambria" w:hAnsi="Cambria" w:cs="Cambria"/>
          <w:sz w:val="16"/>
          <w:szCs w:val="16"/>
        </w:rPr>
        <w:t xml:space="preserve">violent securitization, such as drone warfare (Shaw and Akhter, 2012), and also in </w:t>
      </w:r>
      <w:r w:rsidRPr="318D48ED">
        <w:rPr>
          <w:rFonts w:ascii="Cambria" w:eastAsia="Cambria" w:hAnsi="Cambria" w:cs="Cambria"/>
          <w:b/>
          <w:bCs/>
          <w:u w:val="single"/>
        </w:rPr>
        <w:t>intimate scales</w:t>
      </w:r>
      <w:r w:rsidRPr="318D48ED">
        <w:rPr>
          <w:rFonts w:ascii="Cambria" w:eastAsia="Cambria" w:hAnsi="Cambria" w:cs="Cambria"/>
          <w:u w:val="single"/>
        </w:rPr>
        <w:t xml:space="preserve"> like the </w:t>
      </w:r>
      <w:r w:rsidRPr="318D48ED">
        <w:rPr>
          <w:rFonts w:ascii="Cambria" w:eastAsia="Cambria" w:hAnsi="Cambria" w:cs="Cambria"/>
          <w:u w:val="single"/>
        </w:rPr>
        <w:lastRenderedPageBreak/>
        <w:t>street and the school, especially in relation to race</w:t>
      </w:r>
      <w:r w:rsidRPr="318D48ED">
        <w:rPr>
          <w:rFonts w:ascii="Cambria" w:eastAsia="Cambria" w:hAnsi="Cambria" w:cs="Cambria"/>
          <w:sz w:val="16"/>
          <w:szCs w:val="16"/>
        </w:rPr>
        <w:t xml:space="preserve"> (Mitchell, 2009; Young et al., 2014).</w:t>
      </w:r>
      <w:r w:rsidRPr="318D48ED">
        <w:rPr>
          <w:rFonts w:ascii="Cambria" w:eastAsia="Cambria" w:hAnsi="Cambria" w:cs="Cambria"/>
          <w:sz w:val="12"/>
          <w:szCs w:val="12"/>
        </w:rPr>
        <w:t>¶</w:t>
      </w:r>
      <w:r w:rsidRPr="318D48ED">
        <w:rPr>
          <w:rFonts w:ascii="Cambria" w:eastAsia="Cambria" w:hAnsi="Cambria" w:cs="Cambria"/>
          <w:sz w:val="16"/>
          <w:szCs w:val="16"/>
        </w:rPr>
        <w:t xml:space="preserve"> </w:t>
      </w:r>
      <w:r w:rsidRPr="318D48ED">
        <w:rPr>
          <w:rFonts w:ascii="Cambria" w:eastAsia="Cambria" w:hAnsi="Cambria" w:cs="Cambria"/>
          <w:u w:val="single"/>
        </w:rPr>
        <w:t xml:space="preserve">As </w:t>
      </w:r>
      <w:r w:rsidRPr="318D48ED">
        <w:rPr>
          <w:rFonts w:ascii="Cambria" w:eastAsia="Cambria" w:hAnsi="Cambria" w:cs="Cambria"/>
          <w:b/>
          <w:bCs/>
          <w:u w:val="single"/>
        </w:rPr>
        <w:t>large-scale urgent concerns are institutionalized</w:t>
      </w:r>
      <w:r w:rsidRPr="318D48ED">
        <w:rPr>
          <w:rFonts w:ascii="Cambria" w:eastAsia="Cambria" w:hAnsi="Cambria" w:cs="Cambria"/>
          <w:u w:val="single"/>
        </w:rPr>
        <w:t xml:space="preserve">, </w:t>
      </w:r>
      <w:r w:rsidRPr="318D48ED">
        <w:rPr>
          <w:rFonts w:ascii="Cambria" w:eastAsia="Cambria" w:hAnsi="Cambria" w:cs="Cambria"/>
          <w:color w:val="000000" w:themeColor="text1"/>
          <w:u w:val="single"/>
        </w:rPr>
        <w:t>the urgent body is</w:t>
      </w:r>
      <w:r w:rsidRPr="318D48ED">
        <w:rPr>
          <w:rFonts w:ascii="Cambria" w:eastAsia="Cambria" w:hAnsi="Cambria" w:cs="Cambria"/>
          <w:u w:val="single"/>
        </w:rPr>
        <w:t xml:space="preserve"> increasingly </w:t>
      </w:r>
      <w:r w:rsidRPr="318D48ED">
        <w:rPr>
          <w:rFonts w:ascii="Cambria" w:eastAsia="Cambria" w:hAnsi="Cambria" w:cs="Cambria"/>
          <w:b/>
          <w:bCs/>
          <w:color w:val="000000" w:themeColor="text1"/>
          <w:u w:val="single"/>
        </w:rPr>
        <w:t>obscured through technical planning</w:t>
      </w:r>
      <w:r w:rsidRPr="318D48ED">
        <w:rPr>
          <w:rFonts w:ascii="Cambria" w:eastAsia="Cambria" w:hAnsi="Cambria" w:cs="Cambria"/>
          <w:b/>
          <w:bCs/>
          <w:u w:val="single"/>
        </w:rPr>
        <w:t xml:space="preserve"> and coordination</w:t>
      </w:r>
      <w:r w:rsidRPr="318D48ED">
        <w:rPr>
          <w:rFonts w:ascii="Cambria" w:eastAsia="Cambria" w:hAnsi="Cambria" w:cs="Cambria"/>
          <w:sz w:val="16"/>
          <w:szCs w:val="16"/>
        </w:rPr>
        <w:t xml:space="preserve"> (Anderson and Adey, 2012). </w:t>
      </w:r>
      <w:r w:rsidRPr="318D48ED">
        <w:rPr>
          <w:rFonts w:ascii="Cambria" w:eastAsia="Cambria" w:hAnsi="Cambria" w:cs="Cambria"/>
          <w:u w:val="single"/>
        </w:rPr>
        <w:t xml:space="preserve">The predominant characteristic of </w:t>
      </w:r>
      <w:r w:rsidRPr="318D48ED">
        <w:rPr>
          <w:rFonts w:ascii="Cambria" w:eastAsia="Cambria" w:hAnsi="Cambria" w:cs="Cambria"/>
          <w:color w:val="000000" w:themeColor="text1"/>
          <w:u w:val="single"/>
        </w:rPr>
        <w:t>this</w:t>
      </w:r>
      <w:r w:rsidRPr="318D48ED">
        <w:rPr>
          <w:rFonts w:ascii="Cambria" w:eastAsia="Cambria" w:hAnsi="Cambria" w:cs="Cambria"/>
          <w:u w:val="single"/>
        </w:rPr>
        <w:t xml:space="preserve"> institutionalization</w:t>
      </w:r>
      <w:r w:rsidRPr="318D48ED">
        <w:rPr>
          <w:rFonts w:ascii="Cambria" w:eastAsia="Cambria" w:hAnsi="Cambria" w:cs="Cambria"/>
          <w:sz w:val="16"/>
          <w:szCs w:val="16"/>
        </w:rPr>
        <w:t xml:space="preserve"> of large-scale emergency </w:t>
      </w:r>
      <w:r w:rsidRPr="318D48ED">
        <w:rPr>
          <w:rFonts w:ascii="Cambria" w:eastAsia="Cambria" w:hAnsi="Cambria" w:cs="Cambria"/>
          <w:color w:val="000000" w:themeColor="text1"/>
          <w:u w:val="single"/>
        </w:rPr>
        <w:t>is a ‘</w:t>
      </w:r>
      <w:r w:rsidRPr="318D48ED">
        <w:rPr>
          <w:rFonts w:ascii="Cambria" w:eastAsia="Cambria" w:hAnsi="Cambria" w:cs="Cambria"/>
          <w:b/>
          <w:bCs/>
          <w:color w:val="000000" w:themeColor="text1"/>
          <w:u w:val="single"/>
        </w:rPr>
        <w:t>built-in bias for action’</w:t>
      </w:r>
      <w:r w:rsidRPr="318D48ED">
        <w:rPr>
          <w:rFonts w:ascii="Cambria" w:eastAsia="Cambria" w:hAnsi="Cambria" w:cs="Cambria"/>
          <w:sz w:val="16"/>
          <w:szCs w:val="16"/>
        </w:rPr>
        <w:t xml:space="preserve"> (Wuthnow, 2010: 212) </w:t>
      </w:r>
      <w:r w:rsidRPr="318D48ED">
        <w:rPr>
          <w:rFonts w:ascii="Cambria" w:eastAsia="Cambria" w:hAnsi="Cambria" w:cs="Cambria"/>
          <w:b/>
          <w:bCs/>
          <w:u w:val="single"/>
        </w:rPr>
        <w:t>that circumvents contingencies</w:t>
      </w:r>
      <w:r w:rsidRPr="318D48ED">
        <w:rPr>
          <w:rFonts w:ascii="Cambria" w:eastAsia="Cambria" w:hAnsi="Cambria" w:cs="Cambria"/>
          <w:sz w:val="16"/>
          <w:szCs w:val="16"/>
        </w:rPr>
        <w:t xml:space="preserve">. </w:t>
      </w:r>
      <w:r w:rsidRPr="318D48ED">
        <w:rPr>
          <w:rFonts w:ascii="Cambria" w:eastAsia="Cambria" w:hAnsi="Cambria" w:cs="Cambria"/>
          <w:u w:val="single"/>
        </w:rPr>
        <w:t>The urgent body is at best an assumed eventuality, one that will</w:t>
      </w:r>
      <w:r w:rsidRPr="318D48ED">
        <w:rPr>
          <w:rFonts w:ascii="Cambria" w:eastAsia="Cambria" w:hAnsi="Cambria" w:cs="Cambria"/>
          <w:sz w:val="16"/>
          <w:szCs w:val="16"/>
        </w:rPr>
        <w:t xml:space="preserve"> likely </w:t>
      </w:r>
      <w:r w:rsidRPr="318D48ED">
        <w:rPr>
          <w:rFonts w:ascii="Cambria" w:eastAsia="Cambria" w:hAnsi="Cambria" w:cs="Cambria"/>
          <w:u w:val="single"/>
        </w:rPr>
        <w:t>require</w:t>
      </w:r>
      <w:r w:rsidRPr="318D48ED">
        <w:rPr>
          <w:rFonts w:ascii="Cambria" w:eastAsia="Cambria" w:hAnsi="Cambria" w:cs="Cambria"/>
          <w:sz w:val="16"/>
          <w:szCs w:val="16"/>
        </w:rPr>
        <w:t xml:space="preserve"> another state of waiting, such as </w:t>
      </w:r>
      <w:r w:rsidRPr="318D48ED">
        <w:rPr>
          <w:rFonts w:ascii="Cambria" w:eastAsia="Cambria" w:hAnsi="Cambria" w:cs="Cambria"/>
          <w:b/>
          <w:bCs/>
          <w:u w:val="single"/>
        </w:rPr>
        <w:t>triage</w:t>
      </w:r>
      <w:r w:rsidRPr="318D48ED">
        <w:rPr>
          <w:rFonts w:ascii="Cambria" w:eastAsia="Cambria" w:hAnsi="Cambria" w:cs="Cambria"/>
          <w:sz w:val="16"/>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318D48ED">
        <w:rPr>
          <w:rFonts w:ascii="Cambria" w:eastAsia="Cambria" w:hAnsi="Cambria" w:cs="Cambria"/>
          <w:sz w:val="12"/>
          <w:szCs w:val="12"/>
        </w:rPr>
        <w:t>¶</w:t>
      </w:r>
      <w:r w:rsidRPr="318D48ED">
        <w:rPr>
          <w:rFonts w:ascii="Cambria" w:eastAsia="Cambria" w:hAnsi="Cambria" w:cs="Cambria"/>
          <w:sz w:val="16"/>
          <w:szCs w:val="16"/>
        </w:rPr>
        <w:t xml:space="preserve"> In short, </w:t>
      </w:r>
      <w:r w:rsidRPr="318D48ED">
        <w:rPr>
          <w:rFonts w:ascii="Cambria" w:eastAsia="Cambria" w:hAnsi="Cambria" w:cs="Cambria"/>
          <w:u w:val="single"/>
        </w:rPr>
        <w:t>the urgencies of the body provide justifications for social exclusion of the most marginalized based on</w:t>
      </w:r>
      <w:r w:rsidRPr="318D48ED">
        <w:rPr>
          <w:rFonts w:ascii="Cambria" w:eastAsia="Cambria" w:hAnsi="Cambria" w:cs="Cambria"/>
          <w:sz w:val="16"/>
          <w:szCs w:val="16"/>
        </w:rPr>
        <w:t xml:space="preserve"> impulse and </w:t>
      </w:r>
      <w:r w:rsidRPr="318D48ED">
        <w:rPr>
          <w:rFonts w:ascii="Cambria" w:eastAsia="Cambria" w:hAnsi="Cambria" w:cs="Cambria"/>
          <w:u w:val="single"/>
        </w:rPr>
        <w:t>perceived threat</w:t>
      </w:r>
      <w:r w:rsidRPr="318D48ED">
        <w:rPr>
          <w:rFonts w:ascii="Cambria" w:eastAsia="Cambria" w:hAnsi="Cambria" w:cs="Cambria"/>
          <w:sz w:val="16"/>
          <w:szCs w:val="16"/>
        </w:rPr>
        <w:t xml:space="preserve">, while </w:t>
      </w:r>
      <w:r w:rsidRPr="318D48ED">
        <w:rPr>
          <w:rFonts w:ascii="Cambria" w:eastAsia="Cambria" w:hAnsi="Cambria" w:cs="Cambria"/>
          <w:b/>
          <w:bCs/>
          <w:color w:val="000000" w:themeColor="text1"/>
          <w:u w:val="single"/>
        </w:rPr>
        <w:t>large-scale future emergencies</w:t>
      </w:r>
      <w:r w:rsidRPr="318D48ED">
        <w:rPr>
          <w:rFonts w:ascii="Cambria" w:eastAsia="Cambria" w:hAnsi="Cambria" w:cs="Cambria"/>
          <w:b/>
          <w:bCs/>
          <w:u w:val="single"/>
        </w:rPr>
        <w:t xml:space="preserve"> effectively </w:t>
      </w:r>
      <w:r w:rsidRPr="318D48ED">
        <w:rPr>
          <w:rFonts w:ascii="Cambria" w:eastAsia="Cambria" w:hAnsi="Cambria" w:cs="Cambria"/>
          <w:b/>
          <w:bCs/>
          <w:color w:val="000000" w:themeColor="text1"/>
          <w:u w:val="single"/>
        </w:rPr>
        <w:t>absorb the deliberative power of urgency into the institutions of</w:t>
      </w:r>
      <w:r w:rsidRPr="318D48ED">
        <w:rPr>
          <w:rFonts w:ascii="Cambria" w:eastAsia="Cambria" w:hAnsi="Cambria" w:cs="Cambria"/>
          <w:b/>
          <w:bCs/>
          <w:u w:val="single"/>
        </w:rPr>
        <w:t xml:space="preserve"> preparedness and </w:t>
      </w:r>
      <w:r w:rsidRPr="318D48ED">
        <w:rPr>
          <w:rFonts w:ascii="Cambria" w:eastAsia="Cambria" w:hAnsi="Cambria" w:cs="Cambria"/>
          <w:b/>
          <w:bCs/>
          <w:color w:val="000000" w:themeColor="text1"/>
          <w:u w:val="single"/>
        </w:rPr>
        <w:t>risk avoidance</w:t>
      </w:r>
      <w:r w:rsidRPr="318D48ED">
        <w:rPr>
          <w:rFonts w:ascii="Cambria" w:eastAsia="Cambria" w:hAnsi="Cambria" w:cs="Cambria"/>
          <w:sz w:val="16"/>
          <w:szCs w:val="16"/>
        </w:rPr>
        <w:t xml:space="preserve">. </w:t>
      </w:r>
      <w:r w:rsidRPr="318D48ED">
        <w:rPr>
          <w:rFonts w:ascii="Cambria" w:eastAsia="Cambria" w:hAnsi="Cambria" w:cs="Cambria"/>
          <w:u w:val="single"/>
        </w:rPr>
        <w:t>Žižek references Arendt’s</w:t>
      </w:r>
      <w:r w:rsidRPr="318D48ED">
        <w:rPr>
          <w:rFonts w:ascii="Cambria" w:eastAsia="Cambria" w:hAnsi="Cambria" w:cs="Cambria"/>
          <w:sz w:val="16"/>
          <w:szCs w:val="16"/>
        </w:rPr>
        <w:t xml:space="preserve"> (2006) </w:t>
      </w:r>
      <w:r w:rsidRPr="318D48ED">
        <w:rPr>
          <w:rFonts w:ascii="Cambria" w:eastAsia="Cambria" w:hAnsi="Cambria" w:cs="Cambria"/>
          <w:u w:val="single"/>
        </w:rPr>
        <w:t>analysis of the banality of evil to explain</w:t>
      </w:r>
      <w:r w:rsidRPr="318D48ED">
        <w:rPr>
          <w:rFonts w:ascii="Cambria" w:eastAsia="Cambria" w:hAnsi="Cambria" w:cs="Cambria"/>
          <w:sz w:val="16"/>
          <w:szCs w:val="16"/>
        </w:rPr>
        <w:t xml:space="preserve"> the </w:t>
      </w:r>
      <w:r w:rsidRPr="318D48ED">
        <w:rPr>
          <w:rFonts w:ascii="Cambria" w:eastAsia="Cambria" w:hAnsi="Cambria" w:cs="Cambria"/>
          <w:u w:val="single"/>
        </w:rPr>
        <w:t>current</w:t>
      </w:r>
      <w:r w:rsidRPr="318D48ED">
        <w:rPr>
          <w:rFonts w:ascii="Cambria" w:eastAsia="Cambria" w:hAnsi="Cambria" w:cs="Cambria"/>
          <w:sz w:val="16"/>
          <w:szCs w:val="16"/>
        </w:rPr>
        <w:t xml:space="preserve"> state of </w:t>
      </w:r>
      <w:r w:rsidRPr="318D48ED">
        <w:rPr>
          <w:rFonts w:ascii="Cambria" w:eastAsia="Cambria" w:hAnsi="Cambria" w:cs="Cambria"/>
          <w:u w:val="single"/>
        </w:rPr>
        <w:t>ethical reasoning</w:t>
      </w:r>
      <w:r w:rsidRPr="318D48ED">
        <w:rPr>
          <w:rFonts w:ascii="Cambria" w:eastAsia="Cambria" w:hAnsi="Cambria" w:cs="Cambria"/>
          <w:sz w:val="16"/>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318D48ED">
        <w:rPr>
          <w:rFonts w:ascii="Cambria" w:eastAsia="Cambria" w:hAnsi="Cambria" w:cs="Cambria"/>
          <w:color w:val="000000" w:themeColor="text1"/>
          <w:highlight w:val="cyan"/>
          <w:u w:val="single"/>
        </w:rPr>
        <w:t>In the</w:t>
      </w:r>
      <w:r w:rsidRPr="318D48ED">
        <w:rPr>
          <w:rFonts w:ascii="Cambria" w:eastAsia="Cambria" w:hAnsi="Cambria" w:cs="Cambria"/>
          <w:sz w:val="16"/>
          <w:szCs w:val="16"/>
        </w:rPr>
        <w:t xml:space="preserve"> context of the </w:t>
      </w:r>
      <w:r w:rsidRPr="318D48ED">
        <w:rPr>
          <w:rFonts w:ascii="Cambria" w:eastAsia="Cambria" w:hAnsi="Cambria" w:cs="Cambria"/>
          <w:b/>
          <w:bCs/>
          <w:color w:val="000000" w:themeColor="text1"/>
          <w:highlight w:val="cyan"/>
          <w:u w:val="single"/>
        </w:rPr>
        <w:t>assumed priority of the</w:t>
      </w:r>
      <w:r w:rsidRPr="318D48ED">
        <w:rPr>
          <w:rFonts w:ascii="Cambria" w:eastAsia="Cambria" w:hAnsi="Cambria" w:cs="Cambria"/>
          <w:b/>
          <w:bCs/>
          <w:u w:val="single"/>
        </w:rPr>
        <w:t xml:space="preserve"> large-scale </w:t>
      </w:r>
      <w:r w:rsidRPr="318D48ED">
        <w:rPr>
          <w:rFonts w:ascii="Cambria" w:eastAsia="Cambria" w:hAnsi="Cambria" w:cs="Cambria"/>
          <w:b/>
          <w:bCs/>
          <w:color w:val="000000" w:themeColor="text1"/>
          <w:highlight w:val="cyan"/>
          <w:u w:val="single"/>
        </w:rPr>
        <w:t>future emergency</w:t>
      </w:r>
      <w:r w:rsidRPr="318D48ED">
        <w:rPr>
          <w:rFonts w:ascii="Cambria" w:eastAsia="Cambria" w:hAnsi="Cambria" w:cs="Cambria"/>
          <w:color w:val="000000" w:themeColor="text1"/>
          <w:highlight w:val="cyan"/>
          <w:u w:val="single"/>
        </w:rPr>
        <w:t xml:space="preserve">, the urgent body becomes </w:t>
      </w:r>
      <w:r w:rsidRPr="318D48ED">
        <w:rPr>
          <w:rFonts w:ascii="Cambria" w:eastAsia="Cambria" w:hAnsi="Cambria" w:cs="Cambria"/>
          <w:b/>
          <w:bCs/>
          <w:color w:val="000000" w:themeColor="text1"/>
          <w:highlight w:val="cyan"/>
          <w:u w:val="single"/>
        </w:rPr>
        <w:t>literally nonsense, a non sequitur</w:t>
      </w:r>
      <w:r w:rsidRPr="318D48ED">
        <w:rPr>
          <w:rFonts w:ascii="Cambria" w:eastAsia="Cambria" w:hAnsi="Cambria" w:cs="Cambria"/>
          <w:color w:val="000000" w:themeColor="text1"/>
          <w:highlight w:val="cyan"/>
          <w:u w:val="single"/>
        </w:rPr>
        <w:t xml:space="preserve"> within</w:t>
      </w:r>
      <w:r w:rsidRPr="318D48ED">
        <w:rPr>
          <w:rFonts w:ascii="Cambria" w:eastAsia="Cambria" w:hAnsi="Cambria" w:cs="Cambria"/>
          <w:u w:val="single"/>
        </w:rPr>
        <w:t xml:space="preserve"> societies, </w:t>
      </w:r>
      <w:r w:rsidRPr="318D48ED">
        <w:rPr>
          <w:rFonts w:ascii="Cambria" w:eastAsia="Cambria" w:hAnsi="Cambria" w:cs="Cambria"/>
          <w:color w:val="000000" w:themeColor="text1"/>
          <w:highlight w:val="cyan"/>
          <w:u w:val="single"/>
        </w:rPr>
        <w:t xml:space="preserve">states and worlds that will </w:t>
      </w:r>
      <w:r w:rsidRPr="318D48ED">
        <w:rPr>
          <w:rFonts w:ascii="Cambria" w:eastAsia="Cambria" w:hAnsi="Cambria" w:cs="Cambria"/>
          <w:b/>
          <w:bCs/>
          <w:color w:val="000000" w:themeColor="text1"/>
          <w:highlight w:val="cyan"/>
          <w:u w:val="single"/>
        </w:rPr>
        <w:t>always be more urgent</w:t>
      </w:r>
      <w:r w:rsidRPr="318D48ED">
        <w:rPr>
          <w:rFonts w:ascii="Cambria" w:eastAsia="Cambria" w:hAnsi="Cambria" w:cs="Cambria"/>
          <w:sz w:val="16"/>
          <w:szCs w:val="16"/>
        </w:rPr>
        <w:t>.</w:t>
      </w:r>
      <w:r w:rsidRPr="318D48ED">
        <w:rPr>
          <w:rFonts w:ascii="Cambria" w:eastAsia="Cambria" w:hAnsi="Cambria" w:cs="Cambria"/>
          <w:sz w:val="12"/>
          <w:szCs w:val="12"/>
        </w:rPr>
        <w:t>¶</w:t>
      </w:r>
      <w:r w:rsidRPr="318D48ED">
        <w:rPr>
          <w:rFonts w:ascii="Cambria" w:eastAsia="Cambria" w:hAnsi="Cambria" w:cs="Cambria"/>
          <w:sz w:val="16"/>
          <w:szCs w:val="16"/>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318D48ED">
        <w:rPr>
          <w:rFonts w:ascii="Cambria" w:eastAsia="Cambria" w:hAnsi="Cambria" w:cs="Cambria"/>
          <w:color w:val="000000" w:themeColor="text1"/>
          <w:highlight w:val="cyan"/>
          <w:u w:val="single"/>
        </w:rPr>
        <w:t>waiting … produces hierarchies</w:t>
      </w:r>
      <w:r w:rsidRPr="318D48ED">
        <w:rPr>
          <w:rFonts w:ascii="Cambria" w:eastAsia="Cambria" w:hAnsi="Cambria" w:cs="Cambria"/>
          <w:u w:val="single"/>
        </w:rPr>
        <w:t xml:space="preserve"> which segregate people and places </w:t>
      </w:r>
      <w:r w:rsidRPr="318D48ED">
        <w:rPr>
          <w:rFonts w:ascii="Cambria" w:eastAsia="Cambria" w:hAnsi="Cambria" w:cs="Cambria"/>
          <w:color w:val="000000" w:themeColor="text1"/>
          <w:highlight w:val="cyan"/>
          <w:u w:val="single"/>
        </w:rPr>
        <w:t>into those which matter and</w:t>
      </w:r>
      <w:r w:rsidRPr="318D48ED">
        <w:rPr>
          <w:rFonts w:ascii="Cambria" w:eastAsia="Cambria" w:hAnsi="Cambria" w:cs="Cambria"/>
          <w:u w:val="single"/>
        </w:rPr>
        <w:t xml:space="preserve"> those which </w:t>
      </w:r>
      <w:r w:rsidRPr="318D48ED">
        <w:rPr>
          <w:rFonts w:ascii="Cambria" w:eastAsia="Cambria" w:hAnsi="Cambria" w:cs="Cambria"/>
          <w:color w:val="000000" w:themeColor="text1"/>
          <w:highlight w:val="cyan"/>
          <w:u w:val="single"/>
        </w:rPr>
        <w:t>do not’</w:t>
      </w:r>
      <w:r w:rsidRPr="318D48ED">
        <w:rPr>
          <w:rFonts w:ascii="Cambria" w:eastAsia="Cambria" w:hAnsi="Cambria" w:cs="Cambria"/>
          <w:sz w:val="16"/>
          <w:szCs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318D48ED">
        <w:rPr>
          <w:rFonts w:ascii="Cambria" w:eastAsia="Cambria" w:hAnsi="Cambria" w:cs="Cambria"/>
          <w:sz w:val="12"/>
          <w:szCs w:val="12"/>
        </w:rPr>
        <w:t>¶</w:t>
      </w:r>
      <w:r w:rsidRPr="318D48ED">
        <w:rPr>
          <w:rFonts w:ascii="Cambria" w:eastAsia="Cambria" w:hAnsi="Cambria" w:cs="Cambria"/>
          <w:sz w:val="16"/>
          <w:szCs w:val="16"/>
        </w:rPr>
        <w:t xml:space="preserve"> In other contexts, however, our descriptions of waiting indicate a strong condemnation of its effects upon the subjects of study. </w:t>
      </w:r>
      <w:r w:rsidRPr="318D48ED">
        <w:rPr>
          <w:rFonts w:ascii="Cambria" w:eastAsia="Cambria" w:hAnsi="Cambria" w:cs="Cambria"/>
          <w:color w:val="000000" w:themeColor="text1"/>
          <w:u w:val="single"/>
        </w:rPr>
        <w:t xml:space="preserve">Waiting can demobilize radical reform, </w:t>
      </w:r>
      <w:r w:rsidRPr="318D48ED">
        <w:rPr>
          <w:rFonts w:ascii="Cambria" w:eastAsia="Cambria" w:hAnsi="Cambria" w:cs="Cambria"/>
          <w:b/>
          <w:bCs/>
          <w:color w:val="000000" w:themeColor="text1"/>
          <w:u w:val="single"/>
        </w:rPr>
        <w:t>depoliticizing ‘the insurrectionary possibilities of the present by delaying</w:t>
      </w:r>
      <w:r w:rsidRPr="318D48ED">
        <w:rPr>
          <w:rFonts w:ascii="Cambria" w:eastAsia="Cambria" w:hAnsi="Cambria" w:cs="Cambria"/>
          <w:b/>
          <w:bCs/>
          <w:u w:val="single"/>
        </w:rPr>
        <w:t xml:space="preserve"> the revolutionary imperative </w:t>
      </w:r>
      <w:r w:rsidRPr="318D48ED">
        <w:rPr>
          <w:rFonts w:ascii="Cambria" w:eastAsia="Cambria" w:hAnsi="Cambria" w:cs="Cambria"/>
          <w:b/>
          <w:bCs/>
          <w:color w:val="000000" w:themeColor="text1"/>
          <w:u w:val="single"/>
        </w:rPr>
        <w:t>to a future moment</w:t>
      </w:r>
      <w:r w:rsidRPr="318D48ED">
        <w:rPr>
          <w:rFonts w:ascii="Cambria" w:eastAsia="Cambria" w:hAnsi="Cambria" w:cs="Cambria"/>
          <w:b/>
          <w:bCs/>
          <w:u w:val="single"/>
        </w:rPr>
        <w:t xml:space="preserve"> that is </w:t>
      </w:r>
      <w:r w:rsidRPr="318D48ED">
        <w:rPr>
          <w:rFonts w:ascii="Cambria" w:eastAsia="Cambria" w:hAnsi="Cambria" w:cs="Cambria"/>
          <w:b/>
          <w:bCs/>
          <w:color w:val="000000" w:themeColor="text1"/>
          <w:u w:val="single"/>
        </w:rPr>
        <w:t>forever drifting towards infinity’</w:t>
      </w:r>
      <w:r w:rsidRPr="318D48ED">
        <w:rPr>
          <w:rFonts w:ascii="Cambria" w:eastAsia="Cambria" w:hAnsi="Cambria" w:cs="Cambria"/>
          <w:sz w:val="16"/>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318D48ED">
        <w:rPr>
          <w:rFonts w:ascii="Cambria" w:eastAsia="Cambria" w:hAnsi="Cambria" w:cs="Cambria"/>
          <w:color w:val="000000" w:themeColor="text1"/>
          <w:u w:val="single"/>
        </w:rPr>
        <w:t xml:space="preserve">Waiting, like urgency, can </w:t>
      </w:r>
      <w:r w:rsidRPr="318D48ED">
        <w:rPr>
          <w:rFonts w:ascii="Cambria" w:eastAsia="Cambria" w:hAnsi="Cambria" w:cs="Cambria"/>
          <w:b/>
          <w:bCs/>
          <w:color w:val="000000" w:themeColor="text1"/>
          <w:u w:val="single"/>
        </w:rPr>
        <w:t>undermine the possibility of self-care</w:t>
      </w:r>
      <w:r w:rsidRPr="318D48ED">
        <w:rPr>
          <w:rFonts w:ascii="Cambria" w:eastAsia="Cambria" w:hAnsi="Cambria" w:cs="Cambria"/>
          <w:sz w:val="16"/>
          <w:szCs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318D48ED">
        <w:rPr>
          <w:rFonts w:ascii="Cambria" w:eastAsia="Cambria" w:hAnsi="Cambria" w:cs="Cambria"/>
          <w:sz w:val="12"/>
          <w:szCs w:val="12"/>
        </w:rPr>
        <w:t>¶</w:t>
      </w:r>
      <w:r w:rsidRPr="318D48ED">
        <w:rPr>
          <w:rFonts w:ascii="Cambria" w:eastAsia="Cambria" w:hAnsi="Cambria" w:cs="Cambria"/>
          <w:sz w:val="16"/>
          <w:szCs w:val="16"/>
        </w:rPr>
        <w:t xml:space="preserve"> </w:t>
      </w:r>
      <w:r w:rsidRPr="318D48ED">
        <w:rPr>
          <w:rFonts w:ascii="Cambria" w:eastAsia="Cambria" w:hAnsi="Cambria" w:cs="Cambria"/>
          <w:color w:val="000000" w:themeColor="text1"/>
          <w:u w:val="single"/>
        </w:rPr>
        <w:t>Waiting</w:t>
      </w:r>
      <w:r w:rsidRPr="318D48ED">
        <w:rPr>
          <w:rFonts w:ascii="Cambria" w:eastAsia="Cambria" w:hAnsi="Cambria" w:cs="Cambria"/>
          <w:u w:val="single"/>
        </w:rPr>
        <w:t xml:space="preserve"> </w:t>
      </w:r>
      <w:r w:rsidRPr="318D48ED">
        <w:rPr>
          <w:rFonts w:ascii="Cambria" w:eastAsia="Cambria" w:hAnsi="Cambria" w:cs="Cambria"/>
          <w:color w:val="000000" w:themeColor="text1"/>
          <w:u w:val="single"/>
        </w:rPr>
        <w:t>can</w:t>
      </w:r>
      <w:r w:rsidRPr="318D48ED">
        <w:rPr>
          <w:rFonts w:ascii="Cambria" w:eastAsia="Cambria" w:hAnsi="Cambria" w:cs="Cambria"/>
          <w:sz w:val="16"/>
          <w:szCs w:val="16"/>
        </w:rPr>
        <w:t xml:space="preserve"> therefore </w:t>
      </w:r>
      <w:r w:rsidRPr="318D48ED">
        <w:rPr>
          <w:rFonts w:ascii="Cambria" w:eastAsia="Cambria" w:hAnsi="Cambria" w:cs="Cambria"/>
          <w:color w:val="000000" w:themeColor="text1"/>
          <w:u w:val="single"/>
        </w:rPr>
        <w:t>function as a</w:t>
      </w:r>
      <w:r w:rsidRPr="318D48ED">
        <w:rPr>
          <w:rFonts w:ascii="Cambria" w:eastAsia="Cambria" w:hAnsi="Cambria" w:cs="Cambria"/>
          <w:u w:val="single"/>
        </w:rPr>
        <w:t xml:space="preserve"> potentially important spatial </w:t>
      </w:r>
      <w:r w:rsidRPr="318D48ED">
        <w:rPr>
          <w:rFonts w:ascii="Cambria" w:eastAsia="Cambria" w:hAnsi="Cambria" w:cs="Cambria"/>
          <w:color w:val="000000" w:themeColor="text1"/>
          <w:u w:val="single"/>
        </w:rPr>
        <w:t>technology of the elite and powerful, mobilized not only for</w:t>
      </w:r>
      <w:r w:rsidRPr="318D48ED">
        <w:rPr>
          <w:rFonts w:ascii="Cambria" w:eastAsia="Cambria" w:hAnsi="Cambria" w:cs="Cambria"/>
          <w:u w:val="single"/>
        </w:rPr>
        <w:t xml:space="preserve"> the purpose of </w:t>
      </w:r>
      <w:r w:rsidRPr="318D48ED">
        <w:rPr>
          <w:rFonts w:ascii="Cambria" w:eastAsia="Cambria" w:hAnsi="Cambria" w:cs="Cambria"/>
          <w:b/>
          <w:bCs/>
          <w:color w:val="000000" w:themeColor="text1"/>
          <w:u w:val="single"/>
        </w:rPr>
        <w:t>governing individuals</w:t>
      </w:r>
      <w:r w:rsidRPr="318D48ED">
        <w:rPr>
          <w:rFonts w:ascii="Cambria" w:eastAsia="Cambria" w:hAnsi="Cambria" w:cs="Cambria"/>
          <w:color w:val="000000" w:themeColor="text1"/>
          <w:u w:val="single"/>
        </w:rPr>
        <w:t>, but</w:t>
      </w:r>
      <w:r w:rsidRPr="318D48ED">
        <w:rPr>
          <w:rFonts w:ascii="Cambria" w:eastAsia="Cambria" w:hAnsi="Cambria" w:cs="Cambria"/>
          <w:u w:val="single"/>
        </w:rPr>
        <w:t xml:space="preserve"> also </w:t>
      </w:r>
      <w:r w:rsidRPr="318D48ED">
        <w:rPr>
          <w:rFonts w:ascii="Cambria" w:eastAsia="Cambria" w:hAnsi="Cambria" w:cs="Cambria"/>
          <w:color w:val="000000" w:themeColor="text1"/>
          <w:u w:val="single"/>
        </w:rPr>
        <w:t xml:space="preserve">to </w:t>
      </w:r>
      <w:r w:rsidRPr="318D48ED">
        <w:rPr>
          <w:rFonts w:ascii="Cambria" w:eastAsia="Cambria" w:hAnsi="Cambria" w:cs="Cambria"/>
          <w:b/>
          <w:bCs/>
          <w:color w:val="000000" w:themeColor="text1"/>
          <w:u w:val="single"/>
        </w:rPr>
        <w:t>retain claims over moral urgency</w:t>
      </w:r>
      <w:r w:rsidRPr="318D48ED">
        <w:rPr>
          <w:rFonts w:ascii="Cambria" w:eastAsia="Cambria" w:hAnsi="Cambria" w:cs="Cambria"/>
          <w:sz w:val="16"/>
          <w:szCs w:val="16"/>
        </w:rPr>
        <w:t xml:space="preserve">. </w:t>
      </w:r>
      <w:r w:rsidRPr="318D48ED">
        <w:rPr>
          <w:rFonts w:ascii="Cambria" w:eastAsia="Cambria" w:hAnsi="Cambria" w:cs="Cambria"/>
          <w:color w:val="000000" w:themeColor="text1"/>
          <w:u w:val="single"/>
        </w:rPr>
        <w:t xml:space="preserve">But there is </w:t>
      </w:r>
      <w:r w:rsidRPr="318D48ED">
        <w:rPr>
          <w:rFonts w:ascii="Cambria" w:eastAsia="Cambria" w:hAnsi="Cambria" w:cs="Cambria"/>
          <w:b/>
          <w:bCs/>
          <w:color w:val="000000" w:themeColor="text1"/>
          <w:u w:val="single"/>
        </w:rPr>
        <w:t>growing resistance</w:t>
      </w:r>
      <w:r w:rsidRPr="318D48ED">
        <w:rPr>
          <w:rFonts w:ascii="Cambria" w:eastAsia="Cambria" w:hAnsi="Cambria" w:cs="Cambria"/>
          <w:color w:val="000000" w:themeColor="text1"/>
          <w:u w:val="single"/>
        </w:rPr>
        <w:t xml:space="preserve"> to the capture of</w:t>
      </w:r>
      <w:r w:rsidRPr="318D48ED">
        <w:rPr>
          <w:rFonts w:ascii="Cambria" w:eastAsia="Cambria" w:hAnsi="Cambria" w:cs="Cambria"/>
          <w:u w:val="single"/>
        </w:rPr>
        <w:t xml:space="preserve"> claims of </w:t>
      </w:r>
      <w:r w:rsidRPr="318D48ED">
        <w:rPr>
          <w:rFonts w:ascii="Cambria" w:eastAsia="Cambria" w:hAnsi="Cambria" w:cs="Cambria"/>
          <w:color w:val="000000" w:themeColor="text1"/>
          <w:u w:val="single"/>
        </w:rPr>
        <w:t>urgency by the elite</w:t>
      </w:r>
      <w:r w:rsidRPr="318D48ED">
        <w:rPr>
          <w:rFonts w:ascii="Cambria" w:eastAsia="Cambria" w:hAnsi="Cambria" w:cs="Cambria"/>
          <w:sz w:val="16"/>
          <w:szCs w:val="16"/>
        </w:rPr>
        <w:t xml:space="preserve">, and it is important to note that even in cases where the material conditions of containment are currently impenetrable, </w:t>
      </w:r>
      <w:r w:rsidRPr="318D48ED">
        <w:rPr>
          <w:rFonts w:ascii="Cambria" w:eastAsia="Cambria" w:hAnsi="Cambria" w:cs="Cambria"/>
          <w:color w:val="000000" w:themeColor="text1"/>
          <w:u w:val="single"/>
        </w:rPr>
        <w:t xml:space="preserve">arguments based on human value are </w:t>
      </w:r>
      <w:r w:rsidRPr="318D48ED">
        <w:rPr>
          <w:rFonts w:ascii="Cambria" w:eastAsia="Cambria" w:hAnsi="Cambria" w:cs="Cambria"/>
          <w:u w:val="single"/>
        </w:rPr>
        <w:t xml:space="preserve">at the forefront of </w:t>
      </w:r>
      <w:r w:rsidRPr="318D48ED">
        <w:rPr>
          <w:rFonts w:ascii="Cambria" w:eastAsia="Cambria" w:hAnsi="Cambria" w:cs="Cambria"/>
          <w:b/>
          <w:bCs/>
          <w:color w:val="000000" w:themeColor="text1"/>
          <w:u w:val="single"/>
        </w:rPr>
        <w:t>reclaiming urgency for the body</w:t>
      </w:r>
      <w:r w:rsidRPr="318D48ED">
        <w:rPr>
          <w:rFonts w:ascii="Cambria" w:eastAsia="Cambria" w:hAnsi="Cambria" w:cs="Cambria"/>
          <w:color w:val="000000" w:themeColor="text1"/>
          <w:u w:val="single"/>
        </w:rPr>
        <w:t xml:space="preserve">. In </w:t>
      </w:r>
      <w:r w:rsidRPr="318D48ED">
        <w:rPr>
          <w:rFonts w:ascii="Cambria" w:eastAsia="Cambria" w:hAnsi="Cambria" w:cs="Cambria"/>
          <w:b/>
          <w:bCs/>
          <w:color w:val="000000" w:themeColor="text1"/>
          <w:u w:val="single"/>
        </w:rPr>
        <w:t>detention centers, clandestine prisons,</w:t>
      </w:r>
      <w:r w:rsidRPr="318D48ED">
        <w:rPr>
          <w:rFonts w:ascii="Cambria" w:eastAsia="Cambria" w:hAnsi="Cambria" w:cs="Cambria"/>
          <w:b/>
          <w:bCs/>
          <w:u w:val="single"/>
        </w:rPr>
        <w:t xml:space="preserve"> state borders </w:t>
      </w:r>
      <w:r w:rsidRPr="318D48ED">
        <w:rPr>
          <w:rFonts w:ascii="Cambria" w:eastAsia="Cambria" w:hAnsi="Cambria" w:cs="Cambria"/>
          <w:b/>
          <w:bCs/>
          <w:color w:val="000000" w:themeColor="text1"/>
          <w:u w:val="single"/>
        </w:rPr>
        <w:t>and refugee camps</w:t>
      </w:r>
      <w:r w:rsidRPr="318D48ED">
        <w:rPr>
          <w:rFonts w:ascii="Cambria" w:eastAsia="Cambria" w:hAnsi="Cambria" w:cs="Cambria"/>
          <w:color w:val="000000" w:themeColor="text1"/>
          <w:u w:val="single"/>
        </w:rPr>
        <w:t>, geographers point to</w:t>
      </w:r>
      <w:r w:rsidRPr="318D48ED">
        <w:rPr>
          <w:rFonts w:ascii="Cambria" w:eastAsia="Cambria" w:hAnsi="Cambria" w:cs="Cambria"/>
          <w:sz w:val="16"/>
          <w:szCs w:val="16"/>
        </w:rPr>
        <w:t xml:space="preserve"> ongoing struggles against </w:t>
      </w:r>
      <w:r w:rsidRPr="318D48ED">
        <w:rPr>
          <w:rFonts w:ascii="Cambria" w:eastAsia="Cambria" w:hAnsi="Cambria" w:cs="Cambria"/>
          <w:u w:val="single"/>
        </w:rPr>
        <w:t xml:space="preserve">the ethical impossibility of </w:t>
      </w:r>
      <w:r w:rsidRPr="318D48ED">
        <w:rPr>
          <w:rFonts w:ascii="Cambria" w:eastAsia="Cambria" w:hAnsi="Cambria" w:cs="Cambria"/>
          <w:color w:val="000000" w:themeColor="text1"/>
          <w:u w:val="single"/>
        </w:rPr>
        <w:t>bodily urgency</w:t>
      </w:r>
      <w:r w:rsidRPr="318D48ED">
        <w:rPr>
          <w:rFonts w:ascii="Cambria" w:eastAsia="Cambria" w:hAnsi="Cambria" w:cs="Cambria"/>
          <w:sz w:val="16"/>
          <w:szCs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w:t>
      </w:r>
      <w:r w:rsidRPr="318D48ED">
        <w:rPr>
          <w:rFonts w:ascii="Cambria" w:eastAsia="Cambria" w:hAnsi="Cambria" w:cs="Cambria"/>
          <w:sz w:val="16"/>
          <w:szCs w:val="16"/>
        </w:rPr>
        <w:lastRenderedPageBreak/>
        <w:t xml:space="preserve">possibility of being that which cannot wait. The continued existence of places like Yarl’s Wood and similar institutions in the USA nonetheless points to </w:t>
      </w:r>
      <w:r w:rsidRPr="318D48ED">
        <w:rPr>
          <w:rFonts w:ascii="Cambria" w:eastAsia="Cambria" w:hAnsi="Cambria" w:cs="Cambria"/>
          <w:u w:val="single"/>
        </w:rPr>
        <w:t xml:space="preserve">the challenge of exposing </w:t>
      </w:r>
      <w:r w:rsidRPr="318D48ED">
        <w:rPr>
          <w:rFonts w:ascii="Cambria" w:eastAsia="Cambria" w:hAnsi="Cambria" w:cs="Cambria"/>
          <w:color w:val="000000" w:themeColor="text1"/>
          <w:u w:val="single"/>
        </w:rPr>
        <w:t xml:space="preserve">the urgent body </w:t>
      </w:r>
      <w:r w:rsidRPr="318D48ED">
        <w:rPr>
          <w:rFonts w:ascii="Cambria" w:eastAsia="Cambria" w:hAnsi="Cambria" w:cs="Cambria"/>
          <w:u w:val="single"/>
        </w:rPr>
        <w:t xml:space="preserve">as a moral priority when it </w:t>
      </w:r>
      <w:r w:rsidRPr="318D48ED">
        <w:rPr>
          <w:rFonts w:ascii="Cambria" w:eastAsia="Cambria" w:hAnsi="Cambria" w:cs="Cambria"/>
          <w:color w:val="000000" w:themeColor="text1"/>
          <w:u w:val="single"/>
        </w:rPr>
        <w:t xml:space="preserve">is </w:t>
      </w:r>
      <w:r w:rsidRPr="318D48ED">
        <w:rPr>
          <w:rFonts w:ascii="Cambria" w:eastAsia="Cambria" w:hAnsi="Cambria" w:cs="Cambria"/>
          <w:u w:val="single"/>
        </w:rPr>
        <w:t xml:space="preserve">so </w:t>
      </w:r>
      <w:r w:rsidRPr="318D48ED">
        <w:rPr>
          <w:rFonts w:ascii="Cambria" w:eastAsia="Cambria" w:hAnsi="Cambria" w:cs="Cambria"/>
          <w:color w:val="000000" w:themeColor="text1"/>
          <w:u w:val="single"/>
        </w:rPr>
        <w:t>easily hidden from view</w:t>
      </w:r>
      <w:r w:rsidRPr="318D48ED">
        <w:rPr>
          <w:rFonts w:ascii="Cambria" w:eastAsia="Cambria" w:hAnsi="Cambria" w:cs="Cambria"/>
          <w:sz w:val="16"/>
          <w:szCs w:val="16"/>
        </w:rPr>
        <w:t>, and also reminds us that our research can help to explain the relationships between normative dimensions and the political and social conditions of struggle.</w:t>
      </w:r>
      <w:r w:rsidRPr="318D48ED">
        <w:rPr>
          <w:rFonts w:ascii="Cambria" w:eastAsia="Cambria" w:hAnsi="Cambria" w:cs="Cambria"/>
          <w:sz w:val="12"/>
          <w:szCs w:val="12"/>
        </w:rPr>
        <w:t>¶</w:t>
      </w:r>
      <w:r w:rsidRPr="318D48ED">
        <w:rPr>
          <w:rFonts w:ascii="Cambria" w:eastAsia="Cambria" w:hAnsi="Cambria" w:cs="Cambria"/>
          <w:sz w:val="16"/>
          <w:szCs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318D48ED">
        <w:rPr>
          <w:rFonts w:ascii="Cambria" w:eastAsia="Cambria" w:hAnsi="Cambria" w:cs="Cambria"/>
          <w:u w:val="single"/>
        </w:rPr>
        <w:t>when the urgent body is rendered as only waiting</w:t>
      </w:r>
      <w:r w:rsidRPr="318D48ED">
        <w:rPr>
          <w:rFonts w:ascii="Cambria" w:eastAsia="Cambria" w:hAnsi="Cambria" w:cs="Cambria"/>
          <w:sz w:val="16"/>
          <w:szCs w:val="16"/>
        </w:rPr>
        <w:t xml:space="preserve">, both materially and discursively, </w:t>
      </w:r>
      <w:r w:rsidRPr="318D48ED">
        <w:rPr>
          <w:rFonts w:ascii="Cambria" w:eastAsia="Cambria" w:hAnsi="Cambria" w:cs="Cambria"/>
          <w:u w:val="single"/>
        </w:rPr>
        <w:t>it is just as easily cast as impulsive, disgusting, animalistic</w:t>
      </w:r>
      <w:r w:rsidRPr="318D48ED">
        <w:rPr>
          <w:rFonts w:ascii="Cambria" w:eastAsia="Cambria" w:hAnsi="Cambria" w:cs="Cambria"/>
          <w:sz w:val="16"/>
          <w:szCs w:val="16"/>
        </w:rPr>
        <w:t xml:space="preserve"> (see also McKittrick, 2006). </w:t>
      </w:r>
      <w:r w:rsidRPr="318D48ED">
        <w:rPr>
          <w:rFonts w:ascii="Cambria" w:eastAsia="Cambria" w:hAnsi="Cambria" w:cs="Cambria"/>
          <w:u w:val="single"/>
        </w:rPr>
        <w:t xml:space="preserve">Feminist theory insists that </w:t>
      </w:r>
      <w:r w:rsidRPr="318D48ED">
        <w:rPr>
          <w:rFonts w:ascii="Cambria" w:eastAsia="Cambria" w:hAnsi="Cambria" w:cs="Cambria"/>
          <w:color w:val="000000" w:themeColor="text1"/>
          <w:u w:val="single"/>
        </w:rPr>
        <w:t xml:space="preserve">the urgent body, whose encounters of violence are ‘usually framed as </w:t>
      </w:r>
      <w:r w:rsidRPr="318D48ED">
        <w:rPr>
          <w:rFonts w:ascii="Cambria" w:eastAsia="Cambria" w:hAnsi="Cambria" w:cs="Cambria"/>
          <w:b/>
          <w:bCs/>
          <w:color w:val="000000" w:themeColor="text1"/>
          <w:u w:val="single"/>
        </w:rPr>
        <w:t>private, apolitical and mundane’</w:t>
      </w:r>
      <w:r w:rsidRPr="318D48ED">
        <w:rPr>
          <w:rFonts w:ascii="Cambria" w:eastAsia="Cambria" w:hAnsi="Cambria" w:cs="Cambria"/>
          <w:sz w:val="16"/>
          <w:szCs w:val="16"/>
        </w:rPr>
        <w:t xml:space="preserve"> (Pain, 2014: 8), </w:t>
      </w:r>
      <w:r w:rsidRPr="318D48ED">
        <w:rPr>
          <w:rFonts w:ascii="Cambria" w:eastAsia="Cambria" w:hAnsi="Cambria" w:cs="Cambria"/>
          <w:color w:val="000000" w:themeColor="text1"/>
          <w:u w:val="single"/>
        </w:rPr>
        <w:t xml:space="preserve">are as deeply </w:t>
      </w:r>
      <w:r w:rsidRPr="318D48ED">
        <w:rPr>
          <w:rFonts w:ascii="Cambria" w:eastAsia="Cambria" w:hAnsi="Cambria" w:cs="Cambria"/>
          <w:b/>
          <w:bCs/>
          <w:color w:val="000000" w:themeColor="text1"/>
          <w:u w:val="single"/>
        </w:rPr>
        <w:t>political, public, and exceptional</w:t>
      </w:r>
      <w:r w:rsidRPr="318D48ED">
        <w:rPr>
          <w:rFonts w:ascii="Cambria" w:eastAsia="Cambria" w:hAnsi="Cambria" w:cs="Cambria"/>
          <w:color w:val="000000" w:themeColor="text1"/>
          <w:u w:val="single"/>
        </w:rPr>
        <w:t xml:space="preserve"> as other forms of violence</w:t>
      </w:r>
      <w:r w:rsidRPr="318D48ED">
        <w:rPr>
          <w:rFonts w:ascii="Cambria" w:eastAsia="Cambria" w:hAnsi="Cambria" w:cs="Cambria"/>
          <w:sz w:val="16"/>
          <w:szCs w:val="16"/>
        </w:rPr>
        <w:t xml:space="preserve"> (Phillips, 2008; Pratt, 2005). </w:t>
      </w:r>
      <w:r w:rsidRPr="318D48ED">
        <w:rPr>
          <w:rFonts w:ascii="Cambria" w:eastAsia="Cambria" w:hAnsi="Cambria" w:cs="Cambria"/>
          <w:color w:val="000000" w:themeColor="text1"/>
          <w:u w:val="single"/>
        </w:rPr>
        <w:t xml:space="preserve">Insisting that </w:t>
      </w:r>
      <w:r w:rsidRPr="318D48ED">
        <w:rPr>
          <w:rFonts w:ascii="Cambria" w:eastAsia="Cambria" w:hAnsi="Cambria" w:cs="Cambria"/>
          <w:b/>
          <w:bCs/>
          <w:color w:val="000000" w:themeColor="text1"/>
          <w:u w:val="single"/>
        </w:rPr>
        <w:t>a suffering body, now, is that which cannot wait</w:t>
      </w:r>
      <w:r w:rsidRPr="318D48ED">
        <w:rPr>
          <w:rFonts w:ascii="Cambria" w:eastAsia="Cambria" w:hAnsi="Cambria" w:cs="Cambria"/>
          <w:color w:val="000000" w:themeColor="text1"/>
          <w:u w:val="single"/>
        </w:rPr>
        <w:t xml:space="preserve">, has the </w:t>
      </w:r>
      <w:r w:rsidRPr="318D48ED">
        <w:rPr>
          <w:rFonts w:ascii="Cambria" w:eastAsia="Cambria" w:hAnsi="Cambria" w:cs="Cambria"/>
          <w:b/>
          <w:bCs/>
          <w:color w:val="000000" w:themeColor="text1"/>
          <w:u w:val="single"/>
        </w:rPr>
        <w:t>ethical effect of drawing it into consideration alongside the</w:t>
      </w:r>
      <w:r w:rsidRPr="318D48ED">
        <w:rPr>
          <w:rFonts w:ascii="Cambria" w:eastAsia="Cambria" w:hAnsi="Cambria" w:cs="Cambria"/>
          <w:b/>
          <w:bCs/>
          <w:u w:val="single"/>
        </w:rPr>
        <w:t xml:space="preserve"> political, public and exceptional </w:t>
      </w:r>
      <w:r w:rsidRPr="318D48ED">
        <w:rPr>
          <w:rFonts w:ascii="Cambria" w:eastAsia="Cambria" w:hAnsi="Cambria" w:cs="Cambria"/>
          <w:b/>
          <w:bCs/>
          <w:color w:val="000000" w:themeColor="text1"/>
          <w:u w:val="single"/>
        </w:rPr>
        <w:t>scope of large-scale futures</w:t>
      </w:r>
      <w:r w:rsidRPr="318D48ED">
        <w:rPr>
          <w:rFonts w:ascii="Cambria" w:eastAsia="Cambria" w:hAnsi="Cambria" w:cs="Cambria"/>
          <w:color w:val="000000" w:themeColor="text1"/>
          <w:sz w:val="16"/>
          <w:szCs w:val="16"/>
        </w:rPr>
        <w:t xml:space="preserve">. </w:t>
      </w:r>
      <w:r w:rsidRPr="318D48ED">
        <w:rPr>
          <w:rFonts w:ascii="Cambria" w:eastAsia="Cambria" w:hAnsi="Cambria" w:cs="Cambria"/>
          <w:color w:val="000000" w:themeColor="text1"/>
          <w:u w:val="single"/>
        </w:rPr>
        <w:t>It may help us insist on the body</w:t>
      </w:r>
      <w:r w:rsidRPr="318D48ED">
        <w:rPr>
          <w:rFonts w:ascii="Cambria" w:eastAsia="Cambria" w:hAnsi="Cambria" w:cs="Cambria"/>
          <w:sz w:val="16"/>
          <w:szCs w:val="16"/>
        </w:rPr>
        <w:t xml:space="preserve">, both as a single unit and a plurality, </w:t>
      </w:r>
      <w:r w:rsidRPr="318D48ED">
        <w:rPr>
          <w:rFonts w:ascii="Cambria" w:eastAsia="Cambria" w:hAnsi="Cambria" w:cs="Cambria"/>
          <w:color w:val="000000" w:themeColor="text1"/>
          <w:u w:val="single"/>
        </w:rPr>
        <w:t>as a legitimate scale of normative priority</w:t>
      </w:r>
      <w:r w:rsidRPr="318D48ED">
        <w:rPr>
          <w:rFonts w:ascii="Cambria" w:eastAsia="Cambria" w:hAnsi="Cambria" w:cs="Cambria"/>
          <w:u w:val="single"/>
        </w:rPr>
        <w:t xml:space="preserve"> and social care</w:t>
      </w:r>
      <w:r w:rsidRPr="318D48ED">
        <w:rPr>
          <w:rFonts w:ascii="Cambria" w:eastAsia="Cambria" w:hAnsi="Cambria" w:cs="Cambria"/>
          <w:sz w:val="16"/>
          <w:szCs w:val="16"/>
        </w:rPr>
        <w:t>.</w:t>
      </w:r>
      <w:r w:rsidRPr="318D48ED">
        <w:rPr>
          <w:rFonts w:ascii="Cambria" w:eastAsia="Cambria" w:hAnsi="Cambria" w:cs="Cambria"/>
          <w:sz w:val="12"/>
          <w:szCs w:val="12"/>
        </w:rPr>
        <w:t>¶</w:t>
      </w:r>
      <w:r w:rsidRPr="318D48ED">
        <w:rPr>
          <w:rFonts w:ascii="Cambria" w:eastAsia="Cambria" w:hAnsi="Cambria" w:cs="Cambria"/>
          <w:sz w:val="16"/>
          <w:szCs w:val="16"/>
        </w:rPr>
        <w:t xml:space="preserve"> In this report, I have explored old and new reflections on the ethical work of urgency and waiting. Geographic </w:t>
      </w:r>
      <w:r w:rsidRPr="318D48ED">
        <w:rPr>
          <w:rFonts w:ascii="Cambria" w:eastAsia="Cambria" w:hAnsi="Cambria" w:cs="Cambria"/>
          <w:color w:val="000000" w:themeColor="text1"/>
          <w:u w:val="single"/>
        </w:rPr>
        <w:t>research suggests a contemporary popular bias towards the urgency of large-scale futures</w:t>
      </w:r>
      <w:r w:rsidRPr="318D48ED">
        <w:rPr>
          <w:rFonts w:ascii="Cambria" w:eastAsia="Cambria" w:hAnsi="Cambria" w:cs="Cambria"/>
          <w:u w:val="single"/>
        </w:rPr>
        <w:t xml:space="preserve">, institutionalized </w:t>
      </w:r>
      <w:r w:rsidRPr="318D48ED">
        <w:rPr>
          <w:rFonts w:ascii="Cambria" w:eastAsia="Cambria" w:hAnsi="Cambria" w:cs="Cambria"/>
          <w:color w:val="000000" w:themeColor="text1"/>
          <w:u w:val="single"/>
        </w:rPr>
        <w:t>in ways that</w:t>
      </w:r>
      <w:r w:rsidRPr="318D48ED">
        <w:rPr>
          <w:rFonts w:ascii="Cambria" w:eastAsia="Cambria" w:hAnsi="Cambria" w:cs="Cambria"/>
          <w:sz w:val="16"/>
          <w:szCs w:val="16"/>
        </w:rPr>
        <w:t xml:space="preserve"> further </w:t>
      </w:r>
      <w:r w:rsidRPr="318D48ED">
        <w:rPr>
          <w:rFonts w:ascii="Cambria" w:eastAsia="Cambria" w:hAnsi="Cambria" w:cs="Cambria"/>
          <w:b/>
          <w:bCs/>
          <w:color w:val="000000" w:themeColor="text1"/>
          <w:u w:val="single"/>
        </w:rPr>
        <w:t>obscure and discredit the urgencies of the body</w:t>
      </w:r>
      <w:r w:rsidRPr="318D48ED">
        <w:rPr>
          <w:rFonts w:ascii="Cambria" w:eastAsia="Cambria" w:hAnsi="Cambria" w:cs="Cambria"/>
          <w:color w:val="000000" w:themeColor="text1"/>
          <w:sz w:val="16"/>
          <w:szCs w:val="16"/>
        </w:rPr>
        <w:t xml:space="preserve">. </w:t>
      </w:r>
      <w:r w:rsidRPr="318D48ED">
        <w:rPr>
          <w:rFonts w:ascii="Cambria" w:eastAsia="Cambria" w:hAnsi="Cambria" w:cs="Cambria"/>
          <w:color w:val="000000" w:themeColor="text1"/>
          <w:u w:val="single"/>
        </w:rPr>
        <w:t>This</w:t>
      </w:r>
      <w:r w:rsidRPr="318D48ED">
        <w:rPr>
          <w:rFonts w:ascii="Cambria" w:eastAsia="Cambria" w:hAnsi="Cambria" w:cs="Cambria"/>
          <w:u w:val="single"/>
        </w:rPr>
        <w:t xml:space="preserve"> bias</w:t>
      </w:r>
      <w:r w:rsidRPr="318D48ED">
        <w:rPr>
          <w:rFonts w:ascii="Cambria" w:eastAsia="Cambria" w:hAnsi="Cambria" w:cs="Cambria"/>
          <w:sz w:val="16"/>
          <w:szCs w:val="16"/>
        </w:rPr>
        <w:t xml:space="preserve"> also </w:t>
      </w:r>
      <w:r w:rsidRPr="318D48ED">
        <w:rPr>
          <w:rFonts w:ascii="Cambria" w:eastAsia="Cambria" w:hAnsi="Cambria" w:cs="Cambria"/>
          <w:color w:val="000000" w:themeColor="text1"/>
          <w:u w:val="single"/>
        </w:rPr>
        <w:t xml:space="preserve">justifies the production of new </w:t>
      </w:r>
      <w:r w:rsidRPr="318D48ED">
        <w:rPr>
          <w:rFonts w:ascii="Cambria" w:eastAsia="Cambria" w:hAnsi="Cambria" w:cs="Cambria"/>
          <w:b/>
          <w:bCs/>
          <w:color w:val="000000" w:themeColor="text1"/>
          <w:u w:val="single"/>
        </w:rPr>
        <w:t>waiting places</w:t>
      </w:r>
      <w:r w:rsidRPr="318D48ED">
        <w:rPr>
          <w:rFonts w:ascii="Cambria" w:eastAsia="Cambria" w:hAnsi="Cambria" w:cs="Cambria"/>
          <w:sz w:val="16"/>
          <w:szCs w:val="16"/>
        </w:rPr>
        <w:t xml:space="preserve"> in our material landscape, </w:t>
      </w:r>
      <w:r w:rsidRPr="318D48ED">
        <w:rPr>
          <w:rFonts w:ascii="Cambria" w:eastAsia="Cambria" w:hAnsi="Cambria" w:cs="Cambria"/>
          <w:b/>
          <w:bCs/>
          <w:u w:val="single"/>
        </w:rPr>
        <w:t xml:space="preserve">places </w:t>
      </w:r>
      <w:r w:rsidRPr="318D48ED">
        <w:rPr>
          <w:rFonts w:ascii="Cambria" w:eastAsia="Cambria" w:hAnsi="Cambria" w:cs="Cambria"/>
          <w:b/>
          <w:bCs/>
          <w:color w:val="000000" w:themeColor="text1"/>
          <w:u w:val="single"/>
        </w:rPr>
        <w:t>like the detention center</w:t>
      </w:r>
      <w:r w:rsidRPr="318D48ED">
        <w:rPr>
          <w:rFonts w:ascii="Cambria" w:eastAsia="Cambria" w:hAnsi="Cambria" w:cs="Cambria"/>
          <w:sz w:val="16"/>
          <w:szCs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318D48ED">
        <w:rPr>
          <w:rFonts w:ascii="Cambria" w:eastAsia="Cambria" w:hAnsi="Cambria" w:cs="Cambria"/>
          <w:b/>
          <w:bCs/>
          <w:color w:val="000000" w:themeColor="text1"/>
          <w:u w:val="single"/>
        </w:rPr>
        <w:t>moral reasoning is</w:t>
      </w:r>
      <w:r w:rsidRPr="318D48ED">
        <w:rPr>
          <w:rFonts w:ascii="Cambria" w:eastAsia="Cambria" w:hAnsi="Cambria" w:cs="Cambria"/>
          <w:b/>
          <w:bCs/>
          <w:color w:val="000000" w:themeColor="text1"/>
          <w:highlight w:val="cyan"/>
          <w:u w:val="single"/>
        </w:rPr>
        <w:t xml:space="preserve"> important</w:t>
      </w:r>
      <w:r w:rsidRPr="318D48ED">
        <w:rPr>
          <w:rFonts w:ascii="Cambria" w:eastAsia="Cambria" w:hAnsi="Cambria" w:cs="Cambria"/>
          <w:u w:val="single"/>
        </w:rPr>
        <w:t xml:space="preserve"> both </w:t>
      </w:r>
      <w:r w:rsidRPr="318D48ED">
        <w:rPr>
          <w:rFonts w:ascii="Cambria" w:eastAsia="Cambria" w:hAnsi="Cambria" w:cs="Cambria"/>
          <w:color w:val="000000" w:themeColor="text1"/>
          <w:highlight w:val="cyan"/>
          <w:u w:val="single"/>
        </w:rPr>
        <w:t xml:space="preserve">because it </w:t>
      </w:r>
      <w:r w:rsidRPr="318D48ED">
        <w:rPr>
          <w:rFonts w:ascii="Cambria" w:eastAsia="Cambria" w:hAnsi="Cambria" w:cs="Cambria"/>
          <w:b/>
          <w:bCs/>
          <w:color w:val="000000" w:themeColor="text1"/>
          <w:highlight w:val="cyan"/>
          <w:u w:val="single"/>
        </w:rPr>
        <w:t>exposes normative biases against subjugated people</w:t>
      </w:r>
      <w:r w:rsidRPr="318D48ED">
        <w:rPr>
          <w:rFonts w:ascii="Cambria" w:eastAsia="Cambria" w:hAnsi="Cambria" w:cs="Cambria"/>
          <w:color w:val="000000" w:themeColor="text1"/>
          <w:highlight w:val="cyan"/>
          <w:u w:val="single"/>
        </w:rPr>
        <w:t>, and</w:t>
      </w:r>
      <w:r w:rsidRPr="318D48ED">
        <w:rPr>
          <w:rFonts w:ascii="Cambria" w:eastAsia="Cambria" w:hAnsi="Cambria" w:cs="Cambria"/>
          <w:sz w:val="16"/>
          <w:szCs w:val="16"/>
        </w:rPr>
        <w:t xml:space="preserve"> because it potentially </w:t>
      </w:r>
      <w:r w:rsidRPr="318D48ED">
        <w:rPr>
          <w:rFonts w:ascii="Cambria" w:eastAsia="Cambria" w:hAnsi="Cambria" w:cs="Cambria"/>
          <w:b/>
          <w:bCs/>
          <w:color w:val="000000" w:themeColor="text1"/>
          <w:highlight w:val="cyan"/>
          <w:u w:val="single"/>
        </w:rPr>
        <w:t>provides routes toward struggle</w:t>
      </w:r>
      <w:r w:rsidRPr="318D48ED">
        <w:rPr>
          <w:rFonts w:ascii="Cambria" w:eastAsia="Cambria" w:hAnsi="Cambria" w:cs="Cambria"/>
          <w:b/>
          <w:bCs/>
          <w:u w:val="single"/>
        </w:rPr>
        <w:t xml:space="preserve"> where claims to urgency seem to foreclose</w:t>
      </w:r>
      <w:r w:rsidRPr="318D48ED">
        <w:rPr>
          <w:rFonts w:ascii="Cambria" w:eastAsia="Cambria" w:hAnsi="Cambria" w:cs="Cambria"/>
          <w:sz w:val="16"/>
          <w:szCs w:val="16"/>
        </w:rPr>
        <w:t xml:space="preserve"> the </w:t>
      </w:r>
      <w:r w:rsidRPr="318D48ED">
        <w:rPr>
          <w:rFonts w:ascii="Cambria" w:eastAsia="Cambria" w:hAnsi="Cambria" w:cs="Cambria"/>
          <w:b/>
          <w:bCs/>
          <w:u w:val="single"/>
        </w:rPr>
        <w:t>possibilities</w:t>
      </w:r>
      <w:r w:rsidRPr="318D48ED">
        <w:rPr>
          <w:rFonts w:ascii="Cambria" w:eastAsia="Cambria" w:hAnsi="Cambria" w:cs="Cambria"/>
          <w:sz w:val="16"/>
          <w:szCs w:val="16"/>
        </w:rPr>
        <w:t xml:space="preserve"> of alleviation of suffering</w:t>
      </w:r>
    </w:p>
    <w:p w14:paraId="1B68DD55" w14:textId="77777777" w:rsidR="00646E4A" w:rsidRDefault="00646E4A" w:rsidP="00646E4A">
      <w:pPr>
        <w:rPr>
          <w:rFonts w:eastAsia="Calibri"/>
        </w:rPr>
      </w:pPr>
    </w:p>
    <w:p w14:paraId="20FFCFD6" w14:textId="77777777" w:rsidR="00646E4A" w:rsidRDefault="00646E4A" w:rsidP="00646E4A">
      <w:pPr>
        <w:pStyle w:val="Heading3"/>
      </w:pPr>
      <w:r>
        <w:lastRenderedPageBreak/>
        <w:t xml:space="preserve">Weighing: </w:t>
      </w:r>
    </w:p>
    <w:p w14:paraId="10D502F0" w14:textId="77777777" w:rsidR="00646E4A" w:rsidRDefault="00646E4A" w:rsidP="00646E4A">
      <w:pPr>
        <w:pStyle w:val="Heading4"/>
      </w:pPr>
      <w:r>
        <w:t xml:space="preserve">1 – impact filters: Prioritize probability: </w:t>
      </w:r>
    </w:p>
    <w:p w14:paraId="56DE5B85" w14:textId="77777777" w:rsidR="00646E4A" w:rsidRPr="00D8228C" w:rsidRDefault="00646E4A" w:rsidP="00646E4A">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B69EF36" w14:textId="77777777" w:rsidR="00646E4A" w:rsidRDefault="00646E4A" w:rsidP="00646E4A">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w:t>
      </w:r>
      <w:r w:rsidRPr="00D8228C">
        <w:rPr>
          <w:sz w:val="16"/>
        </w:rPr>
        <w:lastRenderedPageBreak/>
        <w:t>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A0AA1B1" w14:textId="77777777" w:rsidR="00646E4A" w:rsidRDefault="00646E4A" w:rsidP="00646E4A">
      <w:pPr>
        <w:pStyle w:val="Heading4"/>
      </w:pPr>
      <w:r>
        <w:t xml:space="preserve"> Couple this with Olson ev. </w:t>
      </w:r>
    </w:p>
    <w:p w14:paraId="24E9CA2F" w14:textId="77777777" w:rsidR="00646E4A" w:rsidRPr="007141D9" w:rsidRDefault="00646E4A" w:rsidP="00646E4A"/>
    <w:p w14:paraId="37FE4078" w14:textId="77777777" w:rsidR="00646E4A" w:rsidRDefault="00646E4A" w:rsidP="00646E4A">
      <w:pPr>
        <w:pStyle w:val="Heading4"/>
      </w:pPr>
      <w:r>
        <w:t xml:space="preserve">2 – Note: Magnitude and timeframe are directly proportional </w:t>
      </w:r>
    </w:p>
    <w:p w14:paraId="2FFC1BCE" w14:textId="77777777" w:rsidR="00646E4A" w:rsidRDefault="00646E4A" w:rsidP="00646E4A">
      <w:pPr>
        <w:pStyle w:val="Heading4"/>
      </w:pPr>
      <w:r w:rsidRPr="761B47A7">
        <w:rPr>
          <w:rFonts w:eastAsia="Calibri" w:cs="Calibri"/>
          <w:szCs w:val="26"/>
        </w:rPr>
        <w:t xml:space="preserve">Profit motives and corporate overconfidence mean careless decisions </w:t>
      </w:r>
    </w:p>
    <w:p w14:paraId="75C36A00" w14:textId="77777777" w:rsidR="00646E4A" w:rsidRPr="00C67D81" w:rsidRDefault="00646E4A" w:rsidP="00646E4A">
      <w:r w:rsidRPr="761B47A7">
        <w:rPr>
          <w:rFonts w:eastAsia="Calibri" w:cs="Calibri"/>
          <w:b/>
          <w:bCs/>
          <w:sz w:val="26"/>
          <w:szCs w:val="26"/>
        </w:rPr>
        <w:t>Cook ‘21</w:t>
      </w:r>
      <w:r w:rsidRPr="761B47A7">
        <w:rPr>
          <w:rFonts w:eastAsia="Calibri" w:cs="Calibri"/>
          <w:sz w:val="16"/>
          <w:szCs w:val="16"/>
        </w:rPr>
        <w:t xml:space="preserve"> [Kevin Cook; author of “The Burning Blue: The Untold Story of Christa McAuliffe and NASA’s Challenger Disaster”; 07-22-2021; “The Case Against Space Tourism”; WSJ; </w:t>
      </w:r>
      <w:hyperlink r:id="rId7">
        <w:r w:rsidRPr="761B47A7">
          <w:rPr>
            <w:rStyle w:val="Hyperlink"/>
            <w:rFonts w:eastAsia="Calibri" w:cs="Calibri"/>
            <w:sz w:val="16"/>
            <w:szCs w:val="16"/>
          </w:rPr>
          <w:t>https://www.wsj.com/articles/blue-origin-spacex-bezos-musk-galactic-branson-tourism-space-11626968962</w:t>
        </w:r>
      </w:hyperlink>
      <w:r w:rsidRPr="761B47A7">
        <w:rPr>
          <w:rFonts w:eastAsia="Calibri" w:cs="Calibri"/>
          <w:sz w:val="16"/>
          <w:szCs w:val="16"/>
        </w:rPr>
        <w:t>; Accessed 12-16-2021] AK</w:t>
      </w:r>
    </w:p>
    <w:p w14:paraId="64C67CBB" w14:textId="77777777" w:rsidR="00646E4A" w:rsidRPr="00C67D81" w:rsidRDefault="00646E4A" w:rsidP="00646E4A">
      <w:pPr>
        <w:spacing w:line="257" w:lineRule="auto"/>
      </w:pPr>
      <w:r w:rsidRPr="761B47A7">
        <w:rPr>
          <w:rFonts w:eastAsia="Calibri" w:cs="Calibri"/>
          <w:sz w:val="16"/>
          <w:szCs w:val="16"/>
        </w:rPr>
        <w:t xml:space="preserve">The intrepid astro-billionaires admit there are risks involved, but they don’t dwell on them. So far only Mr. </w:t>
      </w:r>
      <w:r w:rsidRPr="761B47A7">
        <w:rPr>
          <w:rFonts w:eastAsia="Calibri" w:cs="Calibri"/>
          <w:b/>
          <w:bCs/>
          <w:highlight w:val="green"/>
          <w:u w:val="single"/>
        </w:rPr>
        <w:t>Musk</w:t>
      </w:r>
      <w:r w:rsidRPr="761B47A7">
        <w:rPr>
          <w:rFonts w:eastAsia="Calibri" w:cs="Calibri"/>
          <w:sz w:val="16"/>
          <w:szCs w:val="16"/>
        </w:rPr>
        <w:t xml:space="preserve">, whose company is widely admired by NASA insiders, has emphasized the risks. Speaking of his plans to send crews to Mars before the end of the decade, he </w:t>
      </w:r>
      <w:r w:rsidRPr="761B47A7">
        <w:rPr>
          <w:rFonts w:eastAsia="Calibri" w:cs="Calibri"/>
          <w:b/>
          <w:bCs/>
          <w:highlight w:val="green"/>
          <w:u w:val="single"/>
        </w:rPr>
        <w:t>said, “a bunch of people will</w:t>
      </w:r>
      <w:r w:rsidRPr="761B47A7">
        <w:rPr>
          <w:rFonts w:eastAsia="Calibri" w:cs="Calibri"/>
          <w:b/>
          <w:bCs/>
          <w:u w:val="single"/>
        </w:rPr>
        <w:t xml:space="preserve"> probably </w:t>
      </w:r>
      <w:r w:rsidRPr="761B47A7">
        <w:rPr>
          <w:rFonts w:eastAsia="Calibri" w:cs="Calibri"/>
          <w:b/>
          <w:bCs/>
          <w:highlight w:val="green"/>
          <w:u w:val="single"/>
        </w:rPr>
        <w:t>die</w:t>
      </w:r>
      <w:r w:rsidRPr="761B47A7">
        <w:rPr>
          <w:rFonts w:eastAsia="Calibri" w:cs="Calibri"/>
          <w:b/>
          <w:bCs/>
          <w:u w:val="single"/>
        </w:rPr>
        <w:t xml:space="preserve"> in the beginning.”</w:t>
      </w:r>
      <w:r w:rsidRPr="761B47A7">
        <w:rPr>
          <w:rFonts w:eastAsia="Calibri" w:cs="Calibri"/>
          <w:sz w:val="16"/>
          <w:szCs w:val="16"/>
        </w:rPr>
        <w:t xml:space="preserve"> Mr. </w:t>
      </w:r>
      <w:r w:rsidRPr="761B47A7">
        <w:rPr>
          <w:rFonts w:eastAsia="Calibri" w:cs="Calibri"/>
          <w:u w:val="single"/>
        </w:rPr>
        <w:t>Musk is right</w:t>
      </w:r>
      <w:r w:rsidRPr="761B47A7">
        <w:rPr>
          <w:rFonts w:eastAsia="Calibri" w:cs="Calibri"/>
          <w:sz w:val="16"/>
          <w:szCs w:val="16"/>
        </w:rPr>
        <w:t xml:space="preserve">. </w:t>
      </w:r>
      <w:r w:rsidRPr="761B47A7">
        <w:rPr>
          <w:rFonts w:eastAsia="Calibri" w:cs="Calibri"/>
          <w:b/>
          <w:bCs/>
          <w:highlight w:val="green"/>
          <w:u w:val="single"/>
        </w:rPr>
        <w:t>Space travel is dangerous</w:t>
      </w:r>
      <w:r w:rsidRPr="761B47A7">
        <w:rPr>
          <w:rFonts w:eastAsia="Calibri" w:cs="Calibri"/>
          <w:sz w:val="16"/>
          <w:szCs w:val="16"/>
        </w:rPr>
        <w:t>, and a question worth asking is: How many will die?</w:t>
      </w:r>
    </w:p>
    <w:p w14:paraId="2DAC0028" w14:textId="77777777" w:rsidR="00646E4A" w:rsidRPr="00C67D81" w:rsidRDefault="00646E4A" w:rsidP="00646E4A">
      <w:pPr>
        <w:spacing w:line="257" w:lineRule="auto"/>
      </w:pPr>
      <w:r w:rsidRPr="761B47A7">
        <w:rPr>
          <w:rFonts w:eastAsia="Calibri" w:cs="Calibri"/>
          <w:sz w:val="12"/>
          <w:szCs w:val="12"/>
        </w:rPr>
        <w:t>The last time there was talk about sending an ordinary person into space, NASA was doing the talking. In 1985 Christa McAuliffe beat out more than 11,000 other applicants to win a seat on the space shuttle Challenger. Almost overnight, she became a national celebrity: America’s teacher in space.</w:t>
      </w:r>
    </w:p>
    <w:p w14:paraId="3A8EB96D" w14:textId="77777777" w:rsidR="00646E4A" w:rsidRPr="00C67D81" w:rsidRDefault="00646E4A" w:rsidP="00646E4A">
      <w:pPr>
        <w:spacing w:line="257" w:lineRule="auto"/>
      </w:pPr>
      <w:r w:rsidRPr="761B47A7">
        <w:rPr>
          <w:rFonts w:eastAsia="Calibri" w:cs="Calibri"/>
          <w:sz w:val="12"/>
          <w:szCs w:val="12"/>
        </w:rPr>
        <w:t>NASA had a journalist-in-space program ready to go, with applicants including Walter Cronkite and Norman Mailer. “They are probably taking a journalist on the principle that Earth could not but be improved having one fewer on it,” George Will quipped at the time.</w:t>
      </w:r>
    </w:p>
    <w:p w14:paraId="106C5B99" w14:textId="77777777" w:rsidR="00646E4A" w:rsidRPr="00C67D81" w:rsidRDefault="00646E4A" w:rsidP="00646E4A">
      <w:pPr>
        <w:spacing w:line="257" w:lineRule="auto"/>
      </w:pPr>
      <w:r w:rsidRPr="761B47A7">
        <w:rPr>
          <w:rFonts w:eastAsia="Calibri" w:cs="Calibri"/>
          <w:sz w:val="12"/>
          <w:szCs w:val="12"/>
        </w:rPr>
        <w:t>When reporters asked McAuliffe whether she was nervous about rocketing into orbit, she repeated what she had been told: that the shuttle was as safe as a passenger jet. In fact, like today’s Blue Origin, SpaceX, and Virgin Galactic vehicles, the space shuttle was an engineering experiment in progress.</w:t>
      </w:r>
    </w:p>
    <w:p w14:paraId="2802BD9F" w14:textId="77777777" w:rsidR="00646E4A" w:rsidRPr="00C67D81" w:rsidRDefault="00646E4A" w:rsidP="00646E4A">
      <w:pPr>
        <w:spacing w:line="257" w:lineRule="auto"/>
      </w:pPr>
      <w:r w:rsidRPr="761B47A7">
        <w:rPr>
          <w:rFonts w:eastAsia="Calibri" w:cs="Calibri"/>
          <w:sz w:val="12"/>
          <w:szCs w:val="12"/>
        </w:rPr>
        <w:t>After several scrubs due to weather and technical glitches, Challenger blasted off on Jan. 28, 1986, one of the coldest mornings ever recorded at Cape Canaveral, Fla. The rubber O-rings that sealed the shuttle’s million-pound rocket boosters didn’t work as well in cold weather—a fact known to NASA’s managers and engineers—but nobody shared that information with the crew.</w:t>
      </w:r>
    </w:p>
    <w:p w14:paraId="0C3149B7" w14:textId="77777777" w:rsidR="00646E4A" w:rsidRPr="00C67D81" w:rsidRDefault="00646E4A" w:rsidP="00646E4A">
      <w:pPr>
        <w:spacing w:line="257" w:lineRule="auto"/>
      </w:pPr>
      <w:r w:rsidRPr="761B47A7">
        <w:rPr>
          <w:rFonts w:eastAsia="Calibri" w:cs="Calibri"/>
          <w:sz w:val="12"/>
          <w:szCs w:val="12"/>
        </w:rPr>
        <w:t>The O-rings failed, leading to an explosion over Cape Canaveral that millions of Americans will never forget. McAuliffe and her six crewmates didn’t die instantly; Challenger’s crew compartment, sheared from the rest of the shuttle, rose for another 20 seconds, then fell for more than two minutes before crashing into the Atlantic at 207 miles an hour. During those excruciating minutes the crew behaved heroically, trying to save the mission and one another. But the space shuttle, despite its early successes, was an experimental vehicle. So are today’s commercial spaceships.</w:t>
      </w:r>
    </w:p>
    <w:p w14:paraId="59E5B9DC" w14:textId="77777777" w:rsidR="00646E4A" w:rsidRPr="00C67D81" w:rsidRDefault="00646E4A" w:rsidP="00646E4A">
      <w:pPr>
        <w:spacing w:line="257" w:lineRule="auto"/>
      </w:pPr>
      <w:r w:rsidRPr="761B47A7">
        <w:rPr>
          <w:rFonts w:eastAsia="Calibri" w:cs="Calibri"/>
          <w:sz w:val="12"/>
          <w:szCs w:val="12"/>
        </w:rPr>
        <w:t>Yet wealthy hobbyists are lining up to ride in them. One bidder paid $28 million to join Mr. Bezos on a coming Blue Origin mission. Hundreds more have bid $200,000 to $250,000 for a ride on the next Virgin Galactic flight. One social-media influencer, whose seat will be paid for by her employer, the International Institute for Astronautical Sciences, claims the near future of space travel will be about more than “sending engineers to space; we’re going to be sending poets and communicators and artists and athletes.” There is talk of in-flight ping-pong and champagne.</w:t>
      </w:r>
    </w:p>
    <w:p w14:paraId="5D181898" w14:textId="77777777" w:rsidR="00646E4A" w:rsidRPr="00C67D81" w:rsidRDefault="00646E4A" w:rsidP="00646E4A">
      <w:pPr>
        <w:spacing w:line="257" w:lineRule="auto"/>
      </w:pPr>
      <w:r w:rsidRPr="761B47A7">
        <w:rPr>
          <w:rFonts w:eastAsia="Calibri" w:cs="Calibri"/>
          <w:u w:val="single"/>
        </w:rPr>
        <w:t>There is little talk of the Challenger or the Columbia, which burned up on re-entry in 2003, killing seven more astronauts</w:t>
      </w:r>
      <w:r w:rsidRPr="761B47A7">
        <w:rPr>
          <w:rFonts w:eastAsia="Calibri" w:cs="Calibri"/>
          <w:sz w:val="16"/>
          <w:szCs w:val="16"/>
        </w:rPr>
        <w:t>. Both disasters led to investigations and reforms, and by the time the shuttle program ended in 2011, U.S. astronauts had helped build the International Space Station, the shuttle era’s crowning achievement. All three of today’s space-tourism firms plan to zoom clients to the space station and back no later than next year.</w:t>
      </w:r>
    </w:p>
    <w:p w14:paraId="007459BD" w14:textId="77777777" w:rsidR="00646E4A" w:rsidRPr="00C67D81" w:rsidRDefault="00646E4A" w:rsidP="00646E4A">
      <w:pPr>
        <w:spacing w:line="257" w:lineRule="auto"/>
      </w:pPr>
      <w:r w:rsidRPr="761B47A7">
        <w:rPr>
          <w:rFonts w:eastAsia="Calibri" w:cs="Calibri"/>
          <w:b/>
          <w:bCs/>
          <w:u w:val="single"/>
        </w:rPr>
        <w:t xml:space="preserve">It is easy to imagine a near future in which these </w:t>
      </w:r>
      <w:r w:rsidRPr="761B47A7">
        <w:rPr>
          <w:rFonts w:eastAsia="Calibri" w:cs="Calibri"/>
          <w:b/>
          <w:bCs/>
          <w:highlight w:val="green"/>
          <w:u w:val="single"/>
        </w:rPr>
        <w:t>companies are moving quickly to outdo one another. Corporate concerns might</w:t>
      </w:r>
      <w:r w:rsidRPr="761B47A7">
        <w:rPr>
          <w:rFonts w:eastAsia="Calibri" w:cs="Calibri"/>
          <w:b/>
          <w:bCs/>
          <w:u w:val="single"/>
        </w:rPr>
        <w:t xml:space="preserve"> soon </w:t>
      </w:r>
      <w:r w:rsidRPr="761B47A7">
        <w:rPr>
          <w:rFonts w:eastAsia="Calibri" w:cs="Calibri"/>
          <w:b/>
          <w:bCs/>
          <w:highlight w:val="green"/>
          <w:u w:val="single"/>
        </w:rPr>
        <w:t>match the pressures NASA</w:t>
      </w:r>
      <w:r w:rsidRPr="761B47A7">
        <w:rPr>
          <w:rFonts w:eastAsia="Calibri" w:cs="Calibri"/>
          <w:b/>
          <w:bCs/>
          <w:u w:val="single"/>
        </w:rPr>
        <w:t xml:space="preserve"> executives </w:t>
      </w:r>
      <w:r w:rsidRPr="761B47A7">
        <w:rPr>
          <w:rFonts w:eastAsia="Calibri" w:cs="Calibri"/>
          <w:b/>
          <w:bCs/>
          <w:highlight w:val="green"/>
          <w:u w:val="single"/>
        </w:rPr>
        <w:t>faced when they</w:t>
      </w:r>
      <w:r w:rsidRPr="761B47A7">
        <w:rPr>
          <w:rFonts w:eastAsia="Calibri" w:cs="Calibri"/>
          <w:b/>
          <w:bCs/>
          <w:u w:val="single"/>
        </w:rPr>
        <w:t xml:space="preserve"> chose to </w:t>
      </w:r>
      <w:r w:rsidRPr="761B47A7">
        <w:rPr>
          <w:rFonts w:eastAsia="Calibri" w:cs="Calibri"/>
          <w:b/>
          <w:bCs/>
          <w:highlight w:val="green"/>
          <w:u w:val="single"/>
        </w:rPr>
        <w:t>launch Challenger on the worst</w:t>
      </w:r>
      <w:r w:rsidRPr="761B47A7">
        <w:rPr>
          <w:rFonts w:eastAsia="Calibri" w:cs="Calibri"/>
          <w:b/>
          <w:bCs/>
          <w:u w:val="single"/>
        </w:rPr>
        <w:t xml:space="preserve"> possible </w:t>
      </w:r>
      <w:r w:rsidRPr="761B47A7">
        <w:rPr>
          <w:rFonts w:eastAsia="Calibri" w:cs="Calibri"/>
          <w:b/>
          <w:bCs/>
          <w:highlight w:val="green"/>
          <w:u w:val="single"/>
        </w:rPr>
        <w:t>day</w:t>
      </w:r>
      <w:r w:rsidRPr="761B47A7">
        <w:rPr>
          <w:rFonts w:eastAsia="Calibri" w:cs="Calibri"/>
          <w:sz w:val="16"/>
          <w:szCs w:val="16"/>
        </w:rPr>
        <w:t xml:space="preserve">. During a teleconference the night before Challenger’s launch, </w:t>
      </w:r>
      <w:r w:rsidRPr="761B47A7">
        <w:rPr>
          <w:rFonts w:eastAsia="Calibri" w:cs="Calibri"/>
          <w:u w:val="single"/>
        </w:rPr>
        <w:t xml:space="preserve">engineers recommended waiting for warmer weather. One boss told a holdout to “take off your engineering hat and put on your management hat.” The engineers caved in; </w:t>
      </w:r>
      <w:r w:rsidRPr="761B47A7">
        <w:rPr>
          <w:rFonts w:eastAsia="Calibri" w:cs="Calibri"/>
          <w:b/>
          <w:bCs/>
          <w:highlight w:val="green"/>
          <w:u w:val="single"/>
        </w:rPr>
        <w:t>the shuttle blew up</w:t>
      </w:r>
      <w:r w:rsidRPr="761B47A7">
        <w:rPr>
          <w:rFonts w:eastAsia="Calibri" w:cs="Calibri"/>
          <w:sz w:val="16"/>
          <w:szCs w:val="16"/>
        </w:rPr>
        <w:t>.</w:t>
      </w:r>
    </w:p>
    <w:p w14:paraId="0AA344F6" w14:textId="77777777" w:rsidR="00646E4A" w:rsidRPr="00C67D81" w:rsidRDefault="00646E4A" w:rsidP="00646E4A">
      <w:pPr>
        <w:spacing w:line="257" w:lineRule="auto"/>
      </w:pPr>
      <w:r w:rsidRPr="761B47A7">
        <w:rPr>
          <w:rFonts w:eastAsia="Calibri" w:cs="Calibri"/>
          <w:sz w:val="16"/>
          <w:szCs w:val="16"/>
        </w:rPr>
        <w:t xml:space="preserve">What happens if the </w:t>
      </w:r>
      <w:r w:rsidRPr="761B47A7">
        <w:rPr>
          <w:rFonts w:eastAsia="Calibri" w:cs="Calibri"/>
          <w:highlight w:val="green"/>
          <w:u w:val="single"/>
        </w:rPr>
        <w:t>billionaires’ early triumphs lead to</w:t>
      </w:r>
      <w:r w:rsidRPr="761B47A7">
        <w:rPr>
          <w:rFonts w:eastAsia="Calibri" w:cs="Calibri"/>
          <w:u w:val="single"/>
        </w:rPr>
        <w:t xml:space="preserve"> a </w:t>
      </w:r>
      <w:r w:rsidRPr="761B47A7">
        <w:rPr>
          <w:rFonts w:eastAsia="Calibri" w:cs="Calibri"/>
          <w:highlight w:val="green"/>
          <w:u w:val="single"/>
        </w:rPr>
        <w:t>similar</w:t>
      </w:r>
      <w:r w:rsidRPr="761B47A7">
        <w:rPr>
          <w:rFonts w:eastAsia="Calibri" w:cs="Calibri"/>
          <w:u w:val="single"/>
        </w:rPr>
        <w:t xml:space="preserve"> sort of </w:t>
      </w:r>
      <w:r w:rsidRPr="761B47A7">
        <w:rPr>
          <w:rFonts w:eastAsia="Calibri" w:cs="Calibri"/>
          <w:highlight w:val="green"/>
          <w:u w:val="single"/>
        </w:rPr>
        <w:t>overconfidence and corner-cutting</w:t>
      </w:r>
      <w:r w:rsidRPr="761B47A7">
        <w:rPr>
          <w:rFonts w:eastAsia="Calibri" w:cs="Calibri"/>
          <w:sz w:val="16"/>
          <w:szCs w:val="16"/>
        </w:rPr>
        <w:t xml:space="preserve">? </w:t>
      </w:r>
      <w:r w:rsidRPr="761B47A7">
        <w:rPr>
          <w:rFonts w:eastAsia="Calibri" w:cs="Calibri"/>
          <w:u w:val="single"/>
        </w:rPr>
        <w:t>Suppose one of their companies takes the lead in citizen spacefaring. How intense will the pressure on the others become?</w:t>
      </w:r>
      <w:r w:rsidRPr="761B47A7">
        <w:rPr>
          <w:rFonts w:eastAsia="Calibri" w:cs="Calibri"/>
          <w:sz w:val="16"/>
          <w:szCs w:val="16"/>
        </w:rPr>
        <w:t xml:space="preserve"> How soon might some harried executive say, “SpaceX is launching today. How long do you want me to wait?” </w:t>
      </w:r>
      <w:r w:rsidRPr="761B47A7">
        <w:rPr>
          <w:rFonts w:eastAsia="Calibri" w:cs="Calibri"/>
          <w:b/>
          <w:bCs/>
          <w:highlight w:val="green"/>
          <w:u w:val="single"/>
        </w:rPr>
        <w:t>That’s a prescription for</w:t>
      </w:r>
      <w:r w:rsidRPr="761B47A7">
        <w:rPr>
          <w:rFonts w:eastAsia="Calibri" w:cs="Calibri"/>
          <w:b/>
          <w:bCs/>
          <w:u w:val="single"/>
        </w:rPr>
        <w:t xml:space="preserve"> the kind of </w:t>
      </w:r>
      <w:r w:rsidRPr="761B47A7">
        <w:rPr>
          <w:rFonts w:eastAsia="Calibri" w:cs="Calibri"/>
          <w:b/>
          <w:bCs/>
          <w:highlight w:val="green"/>
          <w:u w:val="single"/>
        </w:rPr>
        <w:t>decision-making that gets</w:t>
      </w:r>
      <w:r w:rsidRPr="761B47A7">
        <w:rPr>
          <w:rFonts w:eastAsia="Calibri" w:cs="Calibri"/>
          <w:b/>
          <w:bCs/>
          <w:u w:val="single"/>
        </w:rPr>
        <w:t xml:space="preserve"> astronauts</w:t>
      </w:r>
      <w:r w:rsidRPr="761B47A7">
        <w:rPr>
          <w:rFonts w:eastAsia="Calibri" w:cs="Calibri"/>
          <w:sz w:val="16"/>
          <w:szCs w:val="16"/>
        </w:rPr>
        <w:t>—</w:t>
      </w:r>
      <w:r w:rsidRPr="761B47A7">
        <w:rPr>
          <w:rFonts w:eastAsia="Calibri" w:cs="Calibri"/>
          <w:b/>
          <w:bCs/>
          <w:u w:val="single"/>
        </w:rPr>
        <w:t xml:space="preserve">or ordinary </w:t>
      </w:r>
      <w:r w:rsidRPr="761B47A7">
        <w:rPr>
          <w:rFonts w:eastAsia="Calibri" w:cs="Calibri"/>
          <w:b/>
          <w:bCs/>
          <w:highlight w:val="green"/>
          <w:u w:val="single"/>
        </w:rPr>
        <w:t>people</w:t>
      </w:r>
      <w:r w:rsidRPr="761B47A7">
        <w:rPr>
          <w:rFonts w:eastAsia="Calibri" w:cs="Calibri"/>
          <w:b/>
          <w:bCs/>
          <w:u w:val="single"/>
        </w:rPr>
        <w:t xml:space="preserve"> in space suits</w:t>
      </w:r>
      <w:r w:rsidRPr="761B47A7">
        <w:rPr>
          <w:rFonts w:eastAsia="Calibri" w:cs="Calibri"/>
          <w:sz w:val="16"/>
          <w:szCs w:val="16"/>
        </w:rPr>
        <w:t>—</w:t>
      </w:r>
      <w:r w:rsidRPr="761B47A7">
        <w:rPr>
          <w:rFonts w:eastAsia="Calibri" w:cs="Calibri"/>
          <w:b/>
          <w:bCs/>
          <w:highlight w:val="green"/>
          <w:u w:val="single"/>
        </w:rPr>
        <w:t>killed</w:t>
      </w:r>
    </w:p>
    <w:p w14:paraId="349945AB" w14:textId="77777777" w:rsidR="00646E4A" w:rsidRPr="00C67D81" w:rsidRDefault="00646E4A" w:rsidP="00646E4A">
      <w:pPr>
        <w:rPr>
          <w:rFonts w:eastAsia="Calibri"/>
        </w:rPr>
      </w:pPr>
      <w:r w:rsidRPr="2E6A3049">
        <w:rPr>
          <w:rFonts w:eastAsia="Calibri"/>
          <w:b/>
          <w:bCs/>
        </w:rPr>
        <w:lastRenderedPageBreak/>
        <w:t xml:space="preserve">3 – this card establishes 2 key things: 1 – it increases the magnitude of </w:t>
      </w:r>
      <w:r w:rsidRPr="54F5E04B">
        <w:rPr>
          <w:rFonts w:eastAsia="Calibri"/>
          <w:b/>
          <w:bCs/>
        </w:rPr>
        <w:t xml:space="preserve">all our impacts 2 – It shows how the </w:t>
      </w:r>
      <w:r w:rsidRPr="7486FF2A">
        <w:rPr>
          <w:rFonts w:eastAsia="Calibri"/>
          <w:b/>
          <w:bCs/>
        </w:rPr>
        <w:t xml:space="preserve">negative relies on unsafe exploration which in itself is unjust meaning another </w:t>
      </w:r>
      <w:r w:rsidRPr="38A9AB8E">
        <w:rPr>
          <w:rFonts w:eastAsia="Calibri"/>
          <w:b/>
          <w:bCs/>
        </w:rPr>
        <w:t xml:space="preserve">reason to deny the appropriation of outer space by private entities </w:t>
      </w:r>
    </w:p>
    <w:p w14:paraId="77128E37" w14:textId="77777777" w:rsidR="00646E4A" w:rsidRPr="00E63AB2" w:rsidRDefault="00646E4A" w:rsidP="00646E4A">
      <w:pPr>
        <w:pStyle w:val="Heading2"/>
      </w:pPr>
      <w:r>
        <w:lastRenderedPageBreak/>
        <w:t xml:space="preserve">Case: </w:t>
      </w:r>
    </w:p>
    <w:p w14:paraId="1DE6DB6A" w14:textId="77777777" w:rsidR="00646E4A" w:rsidRPr="007141D9" w:rsidRDefault="00646E4A" w:rsidP="00646E4A">
      <w:pPr>
        <w:pStyle w:val="Heading3"/>
      </w:pPr>
      <w:r>
        <w:lastRenderedPageBreak/>
        <w:t>Adv 1 - Indigenous Peoples</w:t>
      </w:r>
    </w:p>
    <w:p w14:paraId="3C7C444E" w14:textId="77777777" w:rsidR="00646E4A" w:rsidRDefault="00646E4A" w:rsidP="00646E4A">
      <w:pPr>
        <w:pStyle w:val="Heading4"/>
      </w:pPr>
      <w:r w:rsidRPr="6BD78C99">
        <w:rPr>
          <w:rFonts w:eastAsia="Calibri" w:cs="Calibri"/>
          <w:szCs w:val="26"/>
        </w:rPr>
        <w:t>Mega-constellations are coming now – space companies are planning to launch thousands of satellites – even low failure rates cause massive debris fields in orbit</w:t>
      </w:r>
    </w:p>
    <w:p w14:paraId="0655332A" w14:textId="77777777" w:rsidR="00646E4A" w:rsidRDefault="00646E4A" w:rsidP="00646E4A">
      <w:pPr>
        <w:spacing w:line="257" w:lineRule="auto"/>
      </w:pPr>
      <w:r w:rsidRPr="6BD78C99">
        <w:rPr>
          <w:rFonts w:eastAsia="Calibri" w:cs="Calibri"/>
          <w:b/>
          <w:bCs/>
          <w:sz w:val="26"/>
          <w:szCs w:val="26"/>
        </w:rPr>
        <w:t xml:space="preserve">Mcfall-Johnsen 20 </w:t>
      </w:r>
      <w:r w:rsidRPr="6BD78C99">
        <w:rPr>
          <w:rFonts w:eastAsia="Calibri" w:cs="Calibri"/>
        </w:rPr>
        <w:t>[Morgan Mcfall-Johnsen, science reporter at Insider with a Bachelor of Science in Journalism from Northwestern University, 11-3-2020, "</w:t>
      </w:r>
      <w:r w:rsidRPr="6BD78C99">
        <w:rPr>
          <w:rFonts w:eastAsia="Calibri" w:cs="Calibri"/>
          <w:u w:val="single"/>
        </w:rPr>
        <w:t>About 1 in 40 of SpaceX's Starlink satellites may have failed. That's not too bad, but across a 42,000-spacecraft constellation it could spark a crisis</w:t>
      </w:r>
      <w:r w:rsidRPr="6BD78C99">
        <w:rPr>
          <w:rFonts w:eastAsia="Calibri" w:cs="Calibri"/>
        </w:rPr>
        <w:t xml:space="preserve">.," Business Insider, </w:t>
      </w:r>
      <w:hyperlink r:id="rId8">
        <w:r w:rsidRPr="6BD78C99">
          <w:rPr>
            <w:rStyle w:val="Hyperlink"/>
            <w:rFonts w:eastAsia="Calibri" w:cs="Calibri"/>
          </w:rPr>
          <w:t>https://www.businessinsider.com/spacex-starlink-internet-satellites-percent-failure-rate-space-debris-risk-2020-10[/Kankee</w:t>
        </w:r>
      </w:hyperlink>
    </w:p>
    <w:p w14:paraId="0D988909" w14:textId="77777777" w:rsidR="00646E4A" w:rsidRDefault="00646E4A" w:rsidP="00646E4A">
      <w:pPr>
        <w:spacing w:line="257" w:lineRule="auto"/>
      </w:pPr>
      <w:r w:rsidRPr="6BD78C99">
        <w:rPr>
          <w:rFonts w:eastAsia="Calibri" w:cs="Calibri"/>
          <w:u w:val="single"/>
        </w:rPr>
        <w:t>SpaceX is launching satellites into space by the dozens to realize Starlink, a globe-encircling constellation of spacecraft</w:t>
      </w:r>
      <w:r w:rsidRPr="6BD78C99">
        <w:rPr>
          <w:rFonts w:eastAsia="Calibri" w:cs="Calibri"/>
          <w:sz w:val="16"/>
          <w:szCs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w:t>
      </w:r>
      <w:r w:rsidRPr="00827EA6">
        <w:rPr>
          <w:rFonts w:eastAsia="Calibri" w:cs="Calibri"/>
          <w:sz w:val="16"/>
          <w:szCs w:val="16"/>
        </w:rPr>
        <w:t>regulatory approval," Musk tweeted on October 8. However,</w:t>
      </w:r>
      <w:r w:rsidRPr="00827EA6">
        <w:rPr>
          <w:rFonts w:eastAsia="Calibri" w:cs="Calibri"/>
          <w:u w:val="single"/>
        </w:rPr>
        <w:t xml:space="preserve"> the </w:t>
      </w:r>
      <w:r w:rsidRPr="00827EA6">
        <w:rPr>
          <w:rFonts w:eastAsia="Calibri" w:cs="Calibri"/>
          <w:b/>
          <w:bCs/>
          <w:u w:val="single"/>
        </w:rPr>
        <w:t>unprecedented</w:t>
      </w:r>
      <w:r w:rsidRPr="00827EA6">
        <w:rPr>
          <w:rFonts w:eastAsia="Calibri" w:cs="Calibri"/>
          <w:u w:val="single"/>
        </w:rPr>
        <w:t xml:space="preserve"> project has left a trail of seemingly </w:t>
      </w:r>
      <w:r w:rsidRPr="00827EA6">
        <w:rPr>
          <w:rFonts w:eastAsia="Calibri" w:cs="Calibri"/>
          <w:b/>
          <w:bCs/>
          <w:u w:val="single"/>
        </w:rPr>
        <w:t>unresponsive</w:t>
      </w:r>
      <w:r w:rsidRPr="00827EA6">
        <w:rPr>
          <w:rFonts w:eastAsia="Calibri" w:cs="Calibri"/>
          <w:u w:val="single"/>
        </w:rPr>
        <w:t xml:space="preserve"> spacecraft in its wake</w:t>
      </w:r>
      <w:r w:rsidRPr="00827EA6">
        <w:rPr>
          <w:rFonts w:eastAsia="Calibri" w:cs="Calibri"/>
          <w:sz w:val="16"/>
          <w:szCs w:val="16"/>
        </w:rPr>
        <w:t xml:space="preserve">. All of the satellites are designed to be maneuverable in space using an ion engine, and even deorbit themselves to burn up in Earth's atmosphere. But </w:t>
      </w:r>
      <w:r w:rsidRPr="00827EA6">
        <w:rPr>
          <w:rFonts w:eastAsia="Calibri" w:cs="Calibri"/>
          <w:u w:val="single"/>
        </w:rPr>
        <w:t xml:space="preserve">satellites with </w:t>
      </w:r>
      <w:r w:rsidRPr="00827EA6">
        <w:rPr>
          <w:rFonts w:eastAsia="Calibri" w:cs="Calibri"/>
          <w:b/>
          <w:bCs/>
          <w:u w:val="single"/>
        </w:rPr>
        <w:t>malfunctioning</w:t>
      </w:r>
      <w:r w:rsidRPr="00827EA6">
        <w:rPr>
          <w:rFonts w:eastAsia="Calibri" w:cs="Calibri"/>
          <w:u w:val="single"/>
        </w:rPr>
        <w:t xml:space="preserve"> communication or propulsion systems can fly </w:t>
      </w:r>
      <w:r w:rsidRPr="00827EA6">
        <w:rPr>
          <w:rFonts w:eastAsia="Calibri" w:cs="Calibri"/>
          <w:b/>
          <w:bCs/>
          <w:u w:val="single"/>
        </w:rPr>
        <w:t>uncontrolled</w:t>
      </w:r>
      <w:r w:rsidRPr="00827EA6">
        <w:rPr>
          <w:rFonts w:eastAsia="Calibri" w:cs="Calibri"/>
          <w:u w:val="single"/>
        </w:rPr>
        <w:t xml:space="preserve"> and pose a hazard to other satellites,</w:t>
      </w:r>
      <w:r w:rsidRPr="00827EA6">
        <w:rPr>
          <w:rFonts w:eastAsia="Calibri" w:cs="Calibri"/>
          <w:sz w:val="16"/>
          <w:szCs w:val="16"/>
        </w:rPr>
        <w:t xml:space="preserve"> </w:t>
      </w:r>
      <w:r w:rsidRPr="00827EA6">
        <w:rPr>
          <w:rFonts w:eastAsia="Calibri" w:cs="Calibri"/>
          <w:u w:val="single"/>
        </w:rPr>
        <w:t>and</w:t>
      </w:r>
      <w:r w:rsidRPr="00827EA6">
        <w:rPr>
          <w:rFonts w:eastAsia="Calibri" w:cs="Calibri"/>
          <w:sz w:val="16"/>
          <w:szCs w:val="16"/>
        </w:rPr>
        <w:t xml:space="preserve"> even </w:t>
      </w:r>
      <w:r w:rsidRPr="00827EA6">
        <w:rPr>
          <w:rFonts w:eastAsia="Calibri" w:cs="Calibri"/>
          <w:u w:val="single"/>
        </w:rPr>
        <w:t>astronauts</w:t>
      </w:r>
      <w:r w:rsidRPr="00827EA6">
        <w:rPr>
          <w:rFonts w:eastAsia="Calibri" w:cs="Calibri"/>
          <w:sz w:val="16"/>
          <w:szCs w:val="16"/>
        </w:rPr>
        <w:t xml:space="preserve">, </w:t>
      </w:r>
      <w:r w:rsidRPr="00827EA6">
        <w:rPr>
          <w:rFonts w:eastAsia="Calibri" w:cs="Calibri"/>
          <w:u w:val="single"/>
        </w:rPr>
        <w:t>circling Earth.</w:t>
      </w:r>
      <w:r w:rsidRPr="00827EA6">
        <w:rPr>
          <w:rFonts w:eastAsia="Calibri" w:cs="Calibri"/>
          <w:sz w:val="16"/>
          <w:szCs w:val="16"/>
        </w:rPr>
        <w:t xml:space="preserve"> SpaceX launched its first batch of 60 prototypes in May 2019 and, to date, has flown 895 total Starlink internet satellites. But so far around </w:t>
      </w:r>
      <w:r w:rsidRPr="00827EA6">
        <w:rPr>
          <w:rFonts w:eastAsia="Calibri" w:cs="Calibri"/>
          <w:u w:val="single"/>
        </w:rPr>
        <w:t>2.5% of</w:t>
      </w:r>
      <w:r w:rsidRPr="00827EA6">
        <w:rPr>
          <w:rFonts w:eastAsia="Calibri" w:cs="Calibri"/>
          <w:sz w:val="16"/>
          <w:szCs w:val="16"/>
        </w:rPr>
        <w:t xml:space="preserve"> those </w:t>
      </w:r>
      <w:r w:rsidRPr="00827EA6">
        <w:rPr>
          <w:rFonts w:eastAsia="Calibri" w:cs="Calibri"/>
          <w:u w:val="single"/>
        </w:rPr>
        <w:t>spacecraft</w:t>
      </w:r>
      <w:r w:rsidRPr="00827EA6">
        <w:rPr>
          <w:rFonts w:eastAsia="Calibri" w:cs="Calibri"/>
          <w:sz w:val="16"/>
          <w:szCs w:val="16"/>
        </w:rPr>
        <w:t xml:space="preserve"> may have </w:t>
      </w:r>
      <w:r w:rsidRPr="00827EA6">
        <w:rPr>
          <w:rFonts w:eastAsia="Calibri" w:cs="Calibri"/>
          <w:b/>
          <w:bCs/>
          <w:u w:val="single"/>
        </w:rPr>
        <w:t>failed</w:t>
      </w:r>
      <w:r w:rsidRPr="00827EA6">
        <w:rPr>
          <w:rFonts w:eastAsia="Calibri" w:cs="Calibri"/>
          <w:sz w:val="16"/>
          <w:szCs w:val="16"/>
        </w:rPr>
        <w:t xml:space="preserve">, </w:t>
      </w:r>
      <w:r w:rsidRPr="00827EA6">
        <w:rPr>
          <w:rFonts w:eastAsia="Calibri" w:cs="Calibri"/>
          <w:u w:val="single"/>
        </w:rPr>
        <w:t>according</w:t>
      </w:r>
      <w:r w:rsidRPr="00827EA6">
        <w:rPr>
          <w:rFonts w:eastAsia="Calibri" w:cs="Calibri"/>
          <w:sz w:val="16"/>
          <w:szCs w:val="16"/>
        </w:rPr>
        <w:t xml:space="preserve"> </w:t>
      </w:r>
      <w:r w:rsidRPr="00827EA6">
        <w:rPr>
          <w:rFonts w:eastAsia="Calibri" w:cs="Calibri"/>
          <w:u w:val="single"/>
        </w:rPr>
        <w:t>to</w:t>
      </w:r>
      <w:r w:rsidRPr="00827EA6">
        <w:rPr>
          <w:rFonts w:eastAsia="Calibri" w:cs="Calibri"/>
          <w:sz w:val="16"/>
          <w:szCs w:val="16"/>
        </w:rPr>
        <w:t xml:space="preserve"> data collected by Jonathan McDowell, an astronomer at the </w:t>
      </w:r>
      <w:r w:rsidRPr="00827EA6">
        <w:rPr>
          <w:rFonts w:eastAsia="Calibri" w:cs="Calibri"/>
          <w:u w:val="single"/>
        </w:rPr>
        <w:t>Harvard</w:t>
      </w:r>
      <w:r w:rsidRPr="00827EA6">
        <w:rPr>
          <w:rFonts w:eastAsia="Calibri" w:cs="Calibri"/>
          <w:sz w:val="16"/>
          <w:szCs w:val="16"/>
        </w:rPr>
        <w:t xml:space="preserve">-Smithsonian Center for Astrophysics. "I would say their failure rate is not egregious," McDowell told Business Insider in early October. "It's not worse than anybody else's failure rates. The concern is that </w:t>
      </w:r>
      <w:r w:rsidRPr="00827EA6">
        <w:rPr>
          <w:rFonts w:eastAsia="Calibri" w:cs="Calibri"/>
          <w:u w:val="single"/>
        </w:rPr>
        <w:t xml:space="preserve">even a normal failure rate in such a </w:t>
      </w:r>
      <w:r w:rsidRPr="00827EA6">
        <w:rPr>
          <w:rFonts w:eastAsia="Calibri" w:cs="Calibri"/>
          <w:b/>
          <w:bCs/>
          <w:u w:val="single"/>
        </w:rPr>
        <w:t>huge constellation</w:t>
      </w:r>
      <w:r w:rsidRPr="00827EA6">
        <w:rPr>
          <w:rFonts w:eastAsia="Calibri" w:cs="Calibri"/>
          <w:u w:val="single"/>
        </w:rPr>
        <w:t xml:space="preserve"> is going to end up with a lot of bad space junk." </w:t>
      </w:r>
      <w:r w:rsidRPr="00827EA6">
        <w:rPr>
          <w:rFonts w:eastAsia="Calibri" w:cs="Calibri"/>
          <w:sz w:val="16"/>
          <w:szCs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Starlink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Starlink batches. Of the last 413 "version 1.0" satellites, only one appears to have died, giving these batches a failure rate of just 0.2%. Still, McDowell notes that many of </w:t>
      </w:r>
      <w:r w:rsidRPr="00827EA6">
        <w:rPr>
          <w:rFonts w:eastAsia="Calibri" w:cs="Calibri"/>
          <w:u w:val="single"/>
        </w:rPr>
        <w:t xml:space="preserve">these satellites have </w:t>
      </w:r>
      <w:r w:rsidRPr="00827EA6">
        <w:rPr>
          <w:rFonts w:eastAsia="Calibri" w:cs="Calibri"/>
          <w:b/>
          <w:bCs/>
          <w:u w:val="single"/>
        </w:rPr>
        <w:t>only</w:t>
      </w:r>
      <w:r w:rsidRPr="00827EA6">
        <w:rPr>
          <w:rFonts w:eastAsia="Calibri" w:cs="Calibri"/>
          <w:u w:val="single"/>
        </w:rPr>
        <w:t xml:space="preserve"> been in space for a few </w:t>
      </w:r>
      <w:r w:rsidRPr="00827EA6">
        <w:rPr>
          <w:rFonts w:eastAsia="Calibri" w:cs="Calibri"/>
          <w:b/>
          <w:bCs/>
          <w:u w:val="single"/>
        </w:rPr>
        <w:t>months</w:t>
      </w:r>
      <w:r w:rsidRPr="00827EA6">
        <w:rPr>
          <w:rFonts w:eastAsia="Calibri" w:cs="Calibri"/>
          <w:sz w:val="16"/>
          <w:szCs w:val="16"/>
        </w:rPr>
        <w:t xml:space="preserve">, so </w:t>
      </w:r>
      <w:r w:rsidRPr="00827EA6">
        <w:rPr>
          <w:rFonts w:eastAsia="Calibri" w:cs="Calibri"/>
          <w:u w:val="single"/>
        </w:rPr>
        <w:t xml:space="preserve">more of them are </w:t>
      </w:r>
      <w:r w:rsidRPr="00827EA6">
        <w:rPr>
          <w:rFonts w:eastAsia="Calibri" w:cs="Calibri"/>
          <w:b/>
          <w:bCs/>
          <w:u w:val="single"/>
        </w:rPr>
        <w:t>likely to fail</w:t>
      </w:r>
      <w:r w:rsidRPr="00827EA6">
        <w:rPr>
          <w:rFonts w:eastAsia="Calibri" w:cs="Calibri"/>
          <w:u w:val="single"/>
        </w:rPr>
        <w:t xml:space="preserve"> going</w:t>
      </w:r>
      <w:r w:rsidRPr="6BD78C99">
        <w:rPr>
          <w:rFonts w:eastAsia="Calibri" w:cs="Calibri"/>
          <w:u w:val="single"/>
        </w:rPr>
        <w:t xml:space="preserve"> forward. </w:t>
      </w:r>
      <w:r w:rsidRPr="6BD78C99">
        <w:rPr>
          <w:rFonts w:eastAsia="Calibri" w:cs="Calibri"/>
          <w:sz w:val="16"/>
          <w:szCs w:val="16"/>
        </w:rPr>
        <w:t xml:space="preserve">"Nevertheless it does seem that the reliability of the satellites has noticeably increased," he tweeted on October 29. </w:t>
      </w:r>
      <w:r w:rsidRPr="6BD78C99">
        <w:rPr>
          <w:rFonts w:eastAsia="Calibri" w:cs="Calibri"/>
          <w:highlight w:val="green"/>
          <w:u w:val="single"/>
        </w:rPr>
        <w:t>SpaceX</w:t>
      </w:r>
      <w:r w:rsidRPr="6BD78C99">
        <w:rPr>
          <w:rFonts w:eastAsia="Calibri" w:cs="Calibri"/>
          <w:u w:val="single"/>
        </w:rPr>
        <w:t xml:space="preserve"> </w:t>
      </w:r>
      <w:r w:rsidRPr="6BD78C99">
        <w:rPr>
          <w:rFonts w:eastAsia="Calibri" w:cs="Calibri"/>
          <w:sz w:val="16"/>
          <w:szCs w:val="16"/>
        </w:rPr>
        <w:t xml:space="preserve">has permission from the US government to launch nearly 12,000 Starlink satellites through 2027, though it's </w:t>
      </w:r>
      <w:r w:rsidRPr="6BD78C99">
        <w:rPr>
          <w:rFonts w:eastAsia="Calibri" w:cs="Calibri"/>
          <w:highlight w:val="green"/>
          <w:u w:val="single"/>
        </w:rPr>
        <w:t>asked to launch</w:t>
      </w:r>
      <w:r w:rsidRPr="6BD78C99">
        <w:rPr>
          <w:rFonts w:eastAsia="Calibri" w:cs="Calibri"/>
          <w:sz w:val="16"/>
          <w:szCs w:val="16"/>
        </w:rPr>
        <w:t xml:space="preserve"> 30,000 more for a total of nearly </w:t>
      </w:r>
      <w:r w:rsidRPr="6BD78C99">
        <w:rPr>
          <w:rFonts w:eastAsia="Calibri" w:cs="Calibri"/>
          <w:b/>
          <w:bCs/>
          <w:highlight w:val="green"/>
          <w:u w:val="single"/>
        </w:rPr>
        <w:t>42,000</w:t>
      </w:r>
      <w:r w:rsidRPr="6BD78C99">
        <w:rPr>
          <w:rFonts w:eastAsia="Calibri" w:cs="Calibri"/>
          <w:sz w:val="16"/>
          <w:szCs w:val="16"/>
        </w:rPr>
        <w:t xml:space="preserve">. In either case, </w:t>
      </w:r>
      <w:r w:rsidRPr="6BD78C99">
        <w:rPr>
          <w:rFonts w:eastAsia="Calibri" w:cs="Calibri"/>
          <w:highlight w:val="green"/>
          <w:u w:val="single"/>
        </w:rPr>
        <w:t>SpaceX is on track to form a</w:t>
      </w:r>
      <w:r w:rsidRPr="6BD78C99">
        <w:rPr>
          <w:rFonts w:eastAsia="Calibri" w:cs="Calibri"/>
          <w:u w:val="single"/>
        </w:rPr>
        <w:t xml:space="preserve"> "</w:t>
      </w:r>
      <w:r w:rsidRPr="6BD78C99">
        <w:rPr>
          <w:rFonts w:eastAsia="Calibri" w:cs="Calibri"/>
          <w:b/>
          <w:bCs/>
          <w:highlight w:val="green"/>
          <w:u w:val="single"/>
        </w:rPr>
        <w:t>megaconstellation</w:t>
      </w:r>
      <w:r w:rsidRPr="6BD78C99">
        <w:rPr>
          <w:rFonts w:eastAsia="Calibri" w:cs="Calibri"/>
          <w:u w:val="single"/>
        </w:rPr>
        <w:t xml:space="preserve">" </w:t>
      </w:r>
      <w:r w:rsidRPr="6BD78C99">
        <w:rPr>
          <w:rFonts w:eastAsia="Calibri" w:cs="Calibri"/>
          <w:highlight w:val="green"/>
          <w:u w:val="single"/>
        </w:rPr>
        <w:t xml:space="preserve">that </w:t>
      </w:r>
      <w:r w:rsidRPr="6BD78C99">
        <w:rPr>
          <w:rFonts w:eastAsia="Calibri" w:cs="Calibri"/>
          <w:b/>
          <w:bCs/>
          <w:highlight w:val="green"/>
          <w:u w:val="single"/>
        </w:rPr>
        <w:t>outnumbers</w:t>
      </w:r>
      <w:r w:rsidRPr="6BD78C99">
        <w:rPr>
          <w:rFonts w:eastAsia="Calibri" w:cs="Calibri"/>
          <w:highlight w:val="green"/>
          <w:u w:val="single"/>
        </w:rPr>
        <w:t xml:space="preserve"> all prior spacecraft</w:t>
      </w:r>
      <w:r w:rsidRPr="6BD78C99">
        <w:rPr>
          <w:rFonts w:eastAsia="Calibri" w:cs="Calibri"/>
          <w:u w:val="single"/>
        </w:rPr>
        <w:t xml:space="preserve"> ever </w:t>
      </w:r>
      <w:r w:rsidRPr="6BD78C99">
        <w:rPr>
          <w:rFonts w:eastAsia="Calibri" w:cs="Calibri"/>
          <w:highlight w:val="green"/>
          <w:u w:val="single"/>
        </w:rPr>
        <w:t>launched</w:t>
      </w:r>
      <w:r w:rsidRPr="6BD78C99">
        <w:rPr>
          <w:rFonts w:eastAsia="Calibri" w:cs="Calibri"/>
          <w:u w:val="single"/>
        </w:rPr>
        <w:t xml:space="preserve"> </w:t>
      </w:r>
      <w:r w:rsidRPr="6BD78C99">
        <w:rPr>
          <w:rFonts w:eastAsia="Calibri" w:cs="Calibri"/>
          <w:highlight w:val="green"/>
          <w:u w:val="single"/>
        </w:rPr>
        <w:t xml:space="preserve">by </w:t>
      </w:r>
      <w:r w:rsidRPr="6BD78C99">
        <w:rPr>
          <w:rFonts w:eastAsia="Calibri" w:cs="Calibri"/>
          <w:b/>
          <w:bCs/>
          <w:highlight w:val="green"/>
          <w:u w:val="single"/>
        </w:rPr>
        <w:t>humanity</w:t>
      </w:r>
      <w:r w:rsidRPr="6BD78C99">
        <w:rPr>
          <w:rFonts w:eastAsia="Calibri" w:cs="Calibri"/>
          <w:u w:val="single"/>
        </w:rPr>
        <w:t xml:space="preserve">. </w:t>
      </w:r>
      <w:r w:rsidRPr="6BD78C99">
        <w:rPr>
          <w:rFonts w:eastAsia="Calibri" w:cs="Calibri"/>
          <w:highlight w:val="green"/>
          <w:u w:val="single"/>
        </w:rPr>
        <w:t>If 3%</w:t>
      </w:r>
      <w:r w:rsidRPr="6BD78C99">
        <w:rPr>
          <w:rFonts w:eastAsia="Calibri" w:cs="Calibri"/>
          <w:u w:val="single"/>
        </w:rPr>
        <w:t xml:space="preserve"> of the maximum planned Starlink constellation </w:t>
      </w:r>
      <w:r w:rsidRPr="6BD78C99">
        <w:rPr>
          <w:rFonts w:eastAsia="Calibri" w:cs="Calibri"/>
          <w:highlight w:val="green"/>
          <w:u w:val="single"/>
        </w:rPr>
        <w:t>fails</w:t>
      </w:r>
      <w:r w:rsidRPr="6BD78C99">
        <w:rPr>
          <w:rFonts w:eastAsia="Calibri" w:cs="Calibri"/>
          <w:u w:val="single"/>
        </w:rPr>
        <w:t xml:space="preserve">, </w:t>
      </w:r>
      <w:r w:rsidRPr="6BD78C99">
        <w:rPr>
          <w:rFonts w:eastAsia="Calibri" w:cs="Calibri"/>
          <w:highlight w:val="green"/>
          <w:u w:val="single"/>
        </w:rPr>
        <w:t>that could mean 1,260 dead,</w:t>
      </w:r>
      <w:r w:rsidRPr="6BD78C99">
        <w:rPr>
          <w:rFonts w:eastAsia="Calibri" w:cs="Calibri"/>
          <w:u w:val="single"/>
        </w:rPr>
        <w:t xml:space="preserve"> 550-pound </w:t>
      </w:r>
      <w:r w:rsidRPr="6BD78C99">
        <w:rPr>
          <w:rFonts w:eastAsia="Calibri" w:cs="Calibri"/>
          <w:highlight w:val="green"/>
          <w:u w:val="single"/>
        </w:rPr>
        <w:t>sat</w:t>
      </w:r>
      <w:r w:rsidRPr="6BD78C99">
        <w:rPr>
          <w:rFonts w:eastAsia="Calibri" w:cs="Calibri"/>
          <w:u w:val="single"/>
        </w:rPr>
        <w:t>ellite</w:t>
      </w:r>
      <w:r w:rsidRPr="6BD78C99">
        <w:rPr>
          <w:rFonts w:eastAsia="Calibri" w:cs="Calibri"/>
          <w:highlight w:val="green"/>
          <w:u w:val="single"/>
        </w:rPr>
        <w:t>s</w:t>
      </w:r>
      <w:r w:rsidRPr="6BD78C99">
        <w:rPr>
          <w:rFonts w:eastAsia="Calibri" w:cs="Calibri"/>
          <w:u w:val="single"/>
        </w:rPr>
        <w:t xml:space="preserve"> the size of a desk </w:t>
      </w:r>
      <w:r w:rsidRPr="6BD78C99">
        <w:rPr>
          <w:rFonts w:eastAsia="Calibri" w:cs="Calibri"/>
          <w:highlight w:val="green"/>
          <w:u w:val="single"/>
        </w:rPr>
        <w:t>aimlessly</w:t>
      </w:r>
      <w:r w:rsidRPr="6BD78C99">
        <w:rPr>
          <w:rFonts w:eastAsia="Calibri" w:cs="Calibri"/>
          <w:u w:val="single"/>
        </w:rPr>
        <w:t xml:space="preserve"> circling the planet</w:t>
      </w:r>
      <w:r w:rsidRPr="6BD78C99">
        <w:rPr>
          <w:rFonts w:eastAsia="Calibri" w:cs="Calibri"/>
          <w:sz w:val="16"/>
          <w:szCs w:val="16"/>
        </w:rPr>
        <w:t xml:space="preserve">. </w:t>
      </w:r>
      <w:r w:rsidRPr="6BD78C99">
        <w:rPr>
          <w:rFonts w:eastAsia="Calibri" w:cs="Calibri"/>
          <w:u w:val="single"/>
        </w:rPr>
        <w:t xml:space="preserve">A 2.5% failure rate could mean more than 1,000 inoperative spacecraft. </w:t>
      </w:r>
      <w:r w:rsidRPr="6BD78C99">
        <w:rPr>
          <w:rFonts w:eastAsia="Calibri" w:cs="Calibri"/>
          <w:sz w:val="16"/>
          <w:szCs w:val="16"/>
        </w:rPr>
        <w:t xml:space="preserve">There were about 3,200 nonfunctional satellites in Earth's orbit as of February, according to the European Space Agency. Many of these </w:t>
      </w:r>
      <w:r w:rsidRPr="6BD78C99">
        <w:rPr>
          <w:rFonts w:eastAsia="Calibri" w:cs="Calibri"/>
          <w:u w:val="single"/>
        </w:rPr>
        <w:t xml:space="preserve">dead spacecraft regularly </w:t>
      </w:r>
      <w:r w:rsidRPr="6BD78C99">
        <w:rPr>
          <w:rFonts w:eastAsia="Calibri" w:cs="Calibri"/>
          <w:b/>
          <w:bCs/>
          <w:highlight w:val="green"/>
          <w:u w:val="single"/>
        </w:rPr>
        <w:t>threaten</w:t>
      </w:r>
      <w:r w:rsidRPr="6BD78C99">
        <w:rPr>
          <w:rFonts w:eastAsia="Calibri" w:cs="Calibri"/>
          <w:highlight w:val="green"/>
          <w:u w:val="single"/>
        </w:rPr>
        <w:t xml:space="preserve"> to </w:t>
      </w:r>
      <w:r w:rsidRPr="6BD78C99">
        <w:rPr>
          <w:rFonts w:eastAsia="Calibri" w:cs="Calibri"/>
          <w:b/>
          <w:bCs/>
          <w:highlight w:val="green"/>
          <w:u w:val="single"/>
        </w:rPr>
        <w:t>collide</w:t>
      </w:r>
      <w:r w:rsidRPr="6BD78C99">
        <w:rPr>
          <w:rFonts w:eastAsia="Calibri" w:cs="Calibri"/>
          <w:highlight w:val="green"/>
          <w:u w:val="single"/>
        </w:rPr>
        <w:t xml:space="preserve"> with others and create a space-debris </w:t>
      </w:r>
      <w:r w:rsidRPr="6BD78C99">
        <w:rPr>
          <w:rFonts w:eastAsia="Calibri" w:cs="Calibri"/>
          <w:b/>
          <w:bCs/>
          <w:highlight w:val="green"/>
          <w:u w:val="single"/>
        </w:rPr>
        <w:t>crisis</w:t>
      </w:r>
      <w:r w:rsidRPr="6BD78C99">
        <w:rPr>
          <w:rFonts w:eastAsia="Calibri" w:cs="Calibri"/>
          <w:sz w:val="16"/>
          <w:szCs w:val="16"/>
        </w:rPr>
        <w:t>. In mid October, for example</w:t>
      </w:r>
      <w:r w:rsidRPr="6BD78C99">
        <w:rPr>
          <w:rFonts w:eastAsia="Calibri" w:cs="Calibri"/>
          <w:u w:val="single"/>
        </w:rPr>
        <w:t>, satellite trackers flagged a "</w:t>
      </w:r>
      <w:r w:rsidRPr="6BD78C99">
        <w:rPr>
          <w:rFonts w:eastAsia="Calibri" w:cs="Calibri"/>
          <w:b/>
          <w:bCs/>
          <w:u w:val="single"/>
        </w:rPr>
        <w:t>very high risk</w:t>
      </w:r>
      <w:r w:rsidRPr="6BD78C99">
        <w:rPr>
          <w:rFonts w:eastAsia="Calibri" w:cs="Calibri"/>
          <w:u w:val="single"/>
        </w:rPr>
        <w:t>" close pass between a dead satellite and a discarded rocket body, with one company calculating a 10% chance of collision</w:t>
      </w:r>
      <w:r w:rsidRPr="6BD78C99">
        <w:rPr>
          <w:rFonts w:eastAsia="Calibri" w:cs="Calibri"/>
          <w:sz w:val="16"/>
          <w:szCs w:val="16"/>
        </w:rPr>
        <w:t xml:space="preserve">. (Fortunately, they didn't.) SpaceX says its satellites will naturally </w:t>
      </w:r>
      <w:r w:rsidRPr="6BD78C99">
        <w:rPr>
          <w:rFonts w:eastAsia="Calibri" w:cs="Calibri"/>
          <w:u w:val="single"/>
        </w:rPr>
        <w:t>deorbit</w:t>
      </w:r>
      <w:r w:rsidRPr="6BD78C99">
        <w:rPr>
          <w:rFonts w:eastAsia="Calibri" w:cs="Calibri"/>
          <w:sz w:val="16"/>
          <w:szCs w:val="16"/>
        </w:rPr>
        <w:t xml:space="preserve">, or burn up in Earth's atmosphere, if their propulsion systems don't work. But that </w:t>
      </w:r>
      <w:r w:rsidRPr="6BD78C99">
        <w:rPr>
          <w:rFonts w:eastAsia="Calibri" w:cs="Calibri"/>
          <w:u w:val="single"/>
        </w:rPr>
        <w:t>process can take up to five years</w:t>
      </w:r>
      <w:r w:rsidRPr="6BD78C99">
        <w:rPr>
          <w:rFonts w:eastAsia="Calibri" w:cs="Calibri"/>
          <w:sz w:val="16"/>
          <w:szCs w:val="16"/>
        </w:rPr>
        <w:t xml:space="preserve">, according to Starlink's website. In the meantime, </w:t>
      </w:r>
      <w:r w:rsidRPr="6BD78C99">
        <w:rPr>
          <w:rFonts w:eastAsia="Calibri" w:cs="Calibri"/>
          <w:highlight w:val="green"/>
          <w:u w:val="single"/>
        </w:rPr>
        <w:t>defunct</w:t>
      </w:r>
      <w:r w:rsidRPr="6BD78C99">
        <w:rPr>
          <w:rFonts w:eastAsia="Calibri" w:cs="Calibri"/>
          <w:u w:val="single"/>
        </w:rPr>
        <w:t xml:space="preserve"> </w:t>
      </w:r>
      <w:r w:rsidRPr="6BD78C99">
        <w:rPr>
          <w:rFonts w:eastAsia="Calibri" w:cs="Calibri"/>
          <w:highlight w:val="green"/>
          <w:u w:val="single"/>
        </w:rPr>
        <w:t>sat</w:t>
      </w:r>
      <w:r w:rsidRPr="6BD78C99">
        <w:rPr>
          <w:rFonts w:eastAsia="Calibri" w:cs="Calibri"/>
          <w:u w:val="single"/>
        </w:rPr>
        <w:t>ellite</w:t>
      </w:r>
      <w:r w:rsidRPr="6BD78C99">
        <w:rPr>
          <w:rFonts w:eastAsia="Calibri" w:cs="Calibri"/>
          <w:highlight w:val="green"/>
          <w:u w:val="single"/>
        </w:rPr>
        <w:t>s</w:t>
      </w:r>
      <w:r w:rsidRPr="6BD78C99">
        <w:rPr>
          <w:rFonts w:eastAsia="Calibri" w:cs="Calibri"/>
          <w:u w:val="single"/>
        </w:rPr>
        <w:t xml:space="preserve"> </w:t>
      </w:r>
      <w:r w:rsidRPr="6BD78C99">
        <w:rPr>
          <w:rFonts w:eastAsia="Calibri" w:cs="Calibri"/>
          <w:highlight w:val="green"/>
          <w:u w:val="single"/>
        </w:rPr>
        <w:t>rocket</w:t>
      </w:r>
      <w:r w:rsidRPr="6BD78C99">
        <w:rPr>
          <w:rFonts w:eastAsia="Calibri" w:cs="Calibri"/>
          <w:u w:val="single"/>
        </w:rPr>
        <w:t xml:space="preserve"> </w:t>
      </w:r>
      <w:r w:rsidRPr="6BD78C99">
        <w:rPr>
          <w:rFonts w:eastAsia="Calibri" w:cs="Calibri"/>
          <w:highlight w:val="green"/>
          <w:u w:val="single"/>
        </w:rPr>
        <w:t xml:space="preserve">around Earth </w:t>
      </w:r>
      <w:r w:rsidRPr="6BD78C99">
        <w:rPr>
          <w:rFonts w:eastAsia="Calibri" w:cs="Calibri"/>
          <w:b/>
          <w:bCs/>
          <w:highlight w:val="green"/>
          <w:u w:val="single"/>
        </w:rPr>
        <w:t>faster than a bullet</w:t>
      </w:r>
      <w:r w:rsidRPr="6BD78C99">
        <w:rPr>
          <w:rFonts w:eastAsia="Calibri" w:cs="Calibri"/>
          <w:u w:val="single"/>
        </w:rPr>
        <w:t xml:space="preserve">, </w:t>
      </w:r>
      <w:r w:rsidRPr="6BD78C99">
        <w:rPr>
          <w:rFonts w:eastAsia="Calibri" w:cs="Calibri"/>
          <w:highlight w:val="green"/>
          <w:u w:val="single"/>
        </w:rPr>
        <w:t xml:space="preserve">with </w:t>
      </w:r>
      <w:r w:rsidRPr="6BD78C99">
        <w:rPr>
          <w:rFonts w:eastAsia="Calibri" w:cs="Calibri"/>
          <w:b/>
          <w:bCs/>
          <w:highlight w:val="green"/>
          <w:u w:val="single"/>
        </w:rPr>
        <w:t>nobody to steer them away</w:t>
      </w:r>
      <w:r w:rsidRPr="6BD78C99">
        <w:rPr>
          <w:rFonts w:eastAsia="Calibri" w:cs="Calibri"/>
          <w:u w:val="single"/>
        </w:rPr>
        <w:t xml:space="preserve"> from other spacecraft that may fly in their path. </w:t>
      </w:r>
      <w:r w:rsidRPr="6BD78C99">
        <w:rPr>
          <w:rFonts w:eastAsia="Calibri" w:cs="Calibri"/>
          <w:sz w:val="16"/>
          <w:szCs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6BD78C99">
        <w:rPr>
          <w:rFonts w:eastAsia="Calibri" w:cs="Calibri"/>
          <w:u w:val="single"/>
        </w:rPr>
        <w:t>Dead satellites can collide and build up a space-debris crisis</w:t>
      </w:r>
      <w:r w:rsidRPr="6BD78C99">
        <w:rPr>
          <w:rFonts w:eastAsia="Calibri" w:cs="Calibri"/>
          <w:b/>
          <w:bCs/>
          <w:highlight w:val="green"/>
          <w:u w:val="single"/>
        </w:rPr>
        <w:t>SpaceX is not alone</w:t>
      </w:r>
      <w:r w:rsidRPr="6BD78C99">
        <w:rPr>
          <w:rFonts w:eastAsia="Calibri" w:cs="Calibri"/>
          <w:b/>
          <w:bCs/>
          <w:u w:val="single"/>
        </w:rPr>
        <w:t xml:space="preserve"> </w:t>
      </w:r>
      <w:r w:rsidRPr="6BD78C99">
        <w:rPr>
          <w:rFonts w:eastAsia="Calibri" w:cs="Calibri"/>
          <w:u w:val="single"/>
        </w:rPr>
        <w:t>in pushing to launch large numbers of internet satellites</w:t>
      </w:r>
      <w:r w:rsidRPr="6BD78C99">
        <w:rPr>
          <w:rFonts w:eastAsia="Calibri" w:cs="Calibri"/>
          <w:sz w:val="16"/>
          <w:szCs w:val="16"/>
        </w:rPr>
        <w:t xml:space="preserve">. </w:t>
      </w:r>
      <w:r w:rsidRPr="6BD78C99">
        <w:rPr>
          <w:rFonts w:eastAsia="Calibri" w:cs="Calibri"/>
          <w:u w:val="single"/>
        </w:rPr>
        <w:t>O</w:t>
      </w:r>
      <w:r w:rsidRPr="6BD78C99">
        <w:rPr>
          <w:rFonts w:eastAsia="Calibri" w:cs="Calibri"/>
          <w:highlight w:val="green"/>
          <w:u w:val="single"/>
        </w:rPr>
        <w:t>neWeb</w:t>
      </w:r>
      <w:r w:rsidRPr="6BD78C99">
        <w:rPr>
          <w:rFonts w:eastAsia="Calibri" w:cs="Calibri"/>
          <w:sz w:val="16"/>
          <w:szCs w:val="16"/>
        </w:rPr>
        <w:t xml:space="preserve">, which the UK government recently purchased out of bankruptcy, has already </w:t>
      </w:r>
      <w:r w:rsidRPr="6BD78C99">
        <w:rPr>
          <w:rFonts w:eastAsia="Calibri" w:cs="Calibri"/>
          <w:u w:val="single"/>
        </w:rPr>
        <w:t xml:space="preserve">launched 74 satellites for its </w:t>
      </w:r>
      <w:r w:rsidRPr="6BD78C99">
        <w:rPr>
          <w:rFonts w:eastAsia="Calibri" w:cs="Calibri"/>
          <w:highlight w:val="green"/>
          <w:u w:val="single"/>
        </w:rPr>
        <w:lastRenderedPageBreak/>
        <w:t>proposed</w:t>
      </w:r>
      <w:r w:rsidRPr="6BD78C99">
        <w:rPr>
          <w:rFonts w:eastAsia="Calibri" w:cs="Calibri"/>
          <w:u w:val="single"/>
        </w:rPr>
        <w:t xml:space="preserve"> constellation of </w:t>
      </w:r>
      <w:r w:rsidRPr="6BD78C99">
        <w:rPr>
          <w:rFonts w:eastAsia="Calibri" w:cs="Calibri"/>
          <w:b/>
          <w:bCs/>
          <w:highlight w:val="green"/>
          <w:u w:val="single"/>
        </w:rPr>
        <w:t>48,000</w:t>
      </w:r>
      <w:r w:rsidRPr="6BD78C99">
        <w:rPr>
          <w:rFonts w:eastAsia="Calibri" w:cs="Calibri"/>
          <w:sz w:val="16"/>
          <w:szCs w:val="16"/>
        </w:rPr>
        <w:t xml:space="preserve">, while </w:t>
      </w:r>
      <w:r w:rsidRPr="6BD78C99">
        <w:rPr>
          <w:rFonts w:eastAsia="Calibri" w:cs="Calibri"/>
          <w:highlight w:val="green"/>
          <w:u w:val="single"/>
        </w:rPr>
        <w:t>Amazon aims to launch</w:t>
      </w:r>
      <w:r w:rsidRPr="6BD78C99">
        <w:rPr>
          <w:rFonts w:eastAsia="Calibri" w:cs="Calibri"/>
          <w:u w:val="single"/>
        </w:rPr>
        <w:t xml:space="preserve"> more than </w:t>
      </w:r>
      <w:r w:rsidRPr="6BD78C99">
        <w:rPr>
          <w:rFonts w:eastAsia="Calibri" w:cs="Calibri"/>
          <w:b/>
          <w:bCs/>
          <w:highlight w:val="green"/>
          <w:u w:val="single"/>
        </w:rPr>
        <w:t>3,200</w:t>
      </w:r>
      <w:r w:rsidRPr="6BD78C99">
        <w:rPr>
          <w:rFonts w:eastAsia="Calibri" w:cs="Calibri"/>
          <w:sz w:val="16"/>
          <w:szCs w:val="16"/>
        </w:rPr>
        <w:t xml:space="preserve"> for its Kuiper fleet. It's unclear how many dead satellites those constellations might also leave in orbit. </w:t>
      </w:r>
      <w:r w:rsidRPr="6BD78C99">
        <w:rPr>
          <w:rFonts w:eastAsia="Calibri" w:cs="Calibri"/>
          <w:u w:val="single"/>
        </w:rPr>
        <w:t>Since</w:t>
      </w:r>
      <w:r w:rsidRPr="6BD78C99">
        <w:rPr>
          <w:rFonts w:eastAsia="Calibri" w:cs="Calibri"/>
          <w:sz w:val="16"/>
          <w:szCs w:val="16"/>
        </w:rPr>
        <w:t xml:space="preserve"> </w:t>
      </w:r>
      <w:r w:rsidRPr="6BD78C99">
        <w:rPr>
          <w:rFonts w:eastAsia="Calibri" w:cs="Calibri"/>
          <w:b/>
          <w:bCs/>
          <w:u w:val="single"/>
        </w:rPr>
        <w:t xml:space="preserve">nobody can maneuver </w:t>
      </w:r>
      <w:r w:rsidRPr="6BD78C99">
        <w:rPr>
          <w:rFonts w:eastAsia="Calibri" w:cs="Calibri"/>
          <w:u w:val="single"/>
        </w:rPr>
        <w:t>them, failed satellites sometimes hurtle toward other spacecraft</w:t>
      </w:r>
      <w:r w:rsidRPr="6BD78C99">
        <w:rPr>
          <w:rFonts w:eastAsia="Calibri" w:cs="Calibri"/>
          <w:sz w:val="16"/>
          <w:szCs w:val="16"/>
        </w:rPr>
        <w:t xml:space="preserve"> — </w:t>
      </w:r>
      <w:r w:rsidRPr="6BD78C99">
        <w:rPr>
          <w:rFonts w:eastAsia="Calibri" w:cs="Calibri"/>
          <w:u w:val="single"/>
        </w:rPr>
        <w:t>including the International Space Station</w:t>
      </w:r>
      <w:r w:rsidRPr="6BD78C99">
        <w:rPr>
          <w:rFonts w:eastAsia="Calibri" w:cs="Calibri"/>
          <w:sz w:val="16"/>
          <w:szCs w:val="16"/>
        </w:rPr>
        <w:t xml:space="preserve"> and its crew of astronauts. Even if a satellite crashes into another satellite with no humans on board, it can create perilous conditions. "</w:t>
      </w:r>
      <w:r w:rsidRPr="6BD78C99">
        <w:rPr>
          <w:rFonts w:eastAsia="Calibri" w:cs="Calibri"/>
          <w:u w:val="single"/>
        </w:rPr>
        <w:t xml:space="preserve">We replace two satellites with essentially two </w:t>
      </w:r>
      <w:r w:rsidRPr="6BD78C99">
        <w:rPr>
          <w:rFonts w:eastAsia="Calibri" w:cs="Calibri"/>
          <w:b/>
          <w:bCs/>
          <w:u w:val="single"/>
        </w:rPr>
        <w:t>shotgun blasts</w:t>
      </w:r>
      <w:r w:rsidRPr="6BD78C99">
        <w:rPr>
          <w:rFonts w:eastAsia="Calibri" w:cs="Calibri"/>
          <w:u w:val="single"/>
        </w:rPr>
        <w:t xml:space="preserve"> of debris</w:t>
      </w:r>
      <w:r w:rsidRPr="6BD78C99">
        <w:rPr>
          <w:rFonts w:eastAsia="Calibri" w:cs="Calibri"/>
          <w:sz w:val="16"/>
          <w:szCs w:val="16"/>
        </w:rPr>
        <w:t xml:space="preserve">," Dan Ceperley, the CEO of satellite-tracking company LeoLabs, told Business Insider in January. That month, two dead </w:t>
      </w:r>
      <w:r w:rsidRPr="6BD78C99">
        <w:rPr>
          <w:rFonts w:eastAsia="Calibri" w:cs="Calibri"/>
          <w:u w:val="single"/>
        </w:rPr>
        <w:t>satellites</w:t>
      </w:r>
      <w:r w:rsidRPr="6BD78C99">
        <w:rPr>
          <w:rFonts w:eastAsia="Calibri" w:cs="Calibri"/>
          <w:sz w:val="16"/>
          <w:szCs w:val="16"/>
        </w:rPr>
        <w:t xml:space="preserve"> almost crossed paths and </w:t>
      </w:r>
      <w:r w:rsidRPr="6BD78C99">
        <w:rPr>
          <w:rFonts w:eastAsia="Calibri" w:cs="Calibri"/>
          <w:b/>
          <w:bCs/>
          <w:u w:val="single"/>
        </w:rPr>
        <w:t>exploded</w:t>
      </w:r>
      <w:r w:rsidRPr="6BD78C99">
        <w:rPr>
          <w:rFonts w:eastAsia="Calibri" w:cs="Calibri"/>
          <w:u w:val="single"/>
        </w:rPr>
        <w:t xml:space="preserve"> into hundreds of thousands of bits of debris</w:t>
      </w:r>
      <w:r w:rsidRPr="6BD78C99">
        <w:rPr>
          <w:rFonts w:eastAsia="Calibri" w:cs="Calibri"/>
          <w:sz w:val="16"/>
          <w:szCs w:val="16"/>
        </w:rPr>
        <w:t xml:space="preserve">. </w:t>
      </w:r>
      <w:r w:rsidRPr="6BD78C99">
        <w:rPr>
          <w:rFonts w:eastAsia="Calibri" w:cs="Calibri"/>
          <w:u w:val="single"/>
        </w:rPr>
        <w:t xml:space="preserve">It wouldn't have been the first such explosion, and it doesn't take many to </w:t>
      </w:r>
      <w:r w:rsidRPr="6BD78C99">
        <w:rPr>
          <w:rFonts w:eastAsia="Calibri" w:cs="Calibri"/>
          <w:b/>
          <w:bCs/>
          <w:u w:val="single"/>
        </w:rPr>
        <w:t>exacerbate</w:t>
      </w:r>
      <w:r w:rsidRPr="6BD78C99">
        <w:rPr>
          <w:rFonts w:eastAsia="Calibri" w:cs="Calibri"/>
          <w:u w:val="single"/>
        </w:rPr>
        <w:t xml:space="preserve"> the debris problem</w:t>
      </w:r>
      <w:r w:rsidRPr="6BD78C99">
        <w:rPr>
          <w:rFonts w:eastAsia="Calibri" w:cs="Calibri"/>
          <w:sz w:val="16"/>
          <w:szCs w:val="16"/>
        </w:rPr>
        <w:t>. In 2007, China tested an anti-satellite missile by obliterating one of its own weather satellites. Two years later, one American and one Russian spacecraft accidentally collided. Those two events alone increased the amount of large debris in low-Earth orbit by about 70%. India conducted its own anti-satellite missile test in 2019, and the explosion created an estimated 6,500 pieces of debris larger than an eraser.</w:t>
      </w:r>
      <w:r w:rsidRPr="6BD78C99">
        <w:rPr>
          <w:rFonts w:eastAsia="Calibri" w:cs="Calibri"/>
          <w:u w:val="single"/>
        </w:rPr>
        <w:t xml:space="preserve"> </w:t>
      </w:r>
      <w:r w:rsidRPr="6BD78C99">
        <w:rPr>
          <w:rFonts w:eastAsia="Calibri" w:cs="Calibri"/>
          <w:sz w:val="16"/>
          <w:szCs w:val="16"/>
        </w:rPr>
        <w:t>All in all, more than 500 such "</w:t>
      </w:r>
      <w:r w:rsidRPr="6BD78C99">
        <w:rPr>
          <w:rFonts w:eastAsia="Calibri" w:cs="Calibri"/>
          <w:u w:val="single"/>
        </w:rPr>
        <w:t>fragmentation events</w:t>
      </w:r>
      <w:r w:rsidRPr="6BD78C99">
        <w:rPr>
          <w:rFonts w:eastAsia="Calibri" w:cs="Calibri"/>
          <w:sz w:val="16"/>
          <w:szCs w:val="16"/>
        </w:rPr>
        <w:t xml:space="preserve">" have </w:t>
      </w:r>
      <w:r w:rsidRPr="6BD78C99">
        <w:rPr>
          <w:rFonts w:eastAsia="Calibri" w:cs="Calibri"/>
          <w:u w:val="single"/>
        </w:rPr>
        <w:t>created nearly 130 million bits of debris in Earth's orbit</w:t>
      </w:r>
      <w:r w:rsidRPr="6BD78C99">
        <w:rPr>
          <w:rFonts w:eastAsia="Calibri" w:cs="Calibri"/>
          <w:sz w:val="16"/>
          <w:szCs w:val="16"/>
        </w:rPr>
        <w:t xml:space="preserve">. </w:t>
      </w:r>
      <w:r w:rsidRPr="6BD78C99">
        <w:rPr>
          <w:rFonts w:eastAsia="Calibri" w:cs="Calibri"/>
          <w:u w:val="single"/>
        </w:rPr>
        <w:t xml:space="preserve">Those chunks of debris zip around the planet at more than 17,500 mph, or roughly 10 times the speed of a bullet. </w:t>
      </w:r>
      <w:r w:rsidRPr="6BD78C99">
        <w:rPr>
          <w:rFonts w:eastAsia="Calibri" w:cs="Calibri"/>
          <w:sz w:val="16"/>
          <w:szCs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6BD78C99">
        <w:rPr>
          <w:rFonts w:eastAsia="Calibri" w:cs="Calibri"/>
          <w:u w:val="single"/>
        </w:rPr>
        <w:t>If the space-junk problem gets extreme, a chain of collisions could spiral out of control and surround Earth in a practically impassable field of debris</w:t>
      </w:r>
      <w:r w:rsidRPr="6BD78C99">
        <w:rPr>
          <w:rFonts w:eastAsia="Calibri" w:cs="Calibri"/>
          <w:sz w:val="16"/>
          <w:szCs w:val="16"/>
        </w:rPr>
        <w:t xml:space="preserve">. This possibility is known as the Kessler syndrome, after Donald J. Kessler, who worked for NASA's Johnson Space Center and calculated in a 1978 paper that </w:t>
      </w:r>
      <w:r w:rsidRPr="6BD78C99">
        <w:rPr>
          <w:rFonts w:eastAsia="Calibri" w:cs="Calibri"/>
          <w:u w:val="single"/>
        </w:rPr>
        <w:t xml:space="preserve">it could take hundreds or even thousands of years for such debris to clear up enough to make spaceflight safe again. </w:t>
      </w:r>
      <w:r w:rsidRPr="6BD78C99">
        <w:rPr>
          <w:rFonts w:eastAsia="Calibri" w:cs="Calibri"/>
          <w:sz w:val="16"/>
          <w:szCs w:val="16"/>
        </w:rPr>
        <w:t>"It is a long-term effect that takes place over decades and centuries," Ted Muelhaupt,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week."</w:t>
      </w:r>
      <w:r w:rsidRPr="6BD78C99">
        <w:rPr>
          <w:rFonts w:eastAsia="Calibri" w:cs="Calibri"/>
          <w:u w:val="single"/>
        </w:rPr>
        <w:t>This has a massive impact on the launch side</w:t>
      </w:r>
      <w:r w:rsidRPr="6BD78C99">
        <w:rPr>
          <w:rFonts w:eastAsia="Calibri" w:cs="Calibri"/>
          <w:sz w:val="16"/>
          <w:szCs w:val="16"/>
        </w:rPr>
        <w:t xml:space="preserve">," he told CNN Business, adding that </w:t>
      </w:r>
      <w:r w:rsidRPr="6BD78C99">
        <w:rPr>
          <w:rFonts w:eastAsia="Calibri" w:cs="Calibri"/>
          <w:u w:val="single"/>
        </w:rPr>
        <w:t>rockets</w:t>
      </w:r>
      <w:r w:rsidRPr="6BD78C99">
        <w:rPr>
          <w:rFonts w:eastAsia="Calibri" w:cs="Calibri"/>
          <w:sz w:val="16"/>
          <w:szCs w:val="16"/>
        </w:rPr>
        <w:t xml:space="preserve"> "</w:t>
      </w:r>
      <w:r w:rsidRPr="6BD78C99">
        <w:rPr>
          <w:rFonts w:eastAsia="Calibri" w:cs="Calibri"/>
          <w:u w:val="single"/>
        </w:rPr>
        <w:t>have to try and weave their way up in between</w:t>
      </w:r>
      <w:r w:rsidRPr="6BD78C99">
        <w:rPr>
          <w:rFonts w:eastAsia="Calibri" w:cs="Calibri"/>
          <w:sz w:val="16"/>
          <w:szCs w:val="16"/>
        </w:rPr>
        <w:t xml:space="preserve"> </w:t>
      </w:r>
      <w:r w:rsidRPr="6BD78C99">
        <w:rPr>
          <w:rFonts w:eastAsia="Calibri" w:cs="Calibri"/>
          <w:u w:val="single"/>
        </w:rPr>
        <w:t>these</w:t>
      </w:r>
      <w:r w:rsidRPr="6BD78C99">
        <w:rPr>
          <w:rFonts w:eastAsia="Calibri" w:cs="Calibri"/>
          <w:sz w:val="16"/>
          <w:szCs w:val="16"/>
        </w:rPr>
        <w:t xml:space="preserve"> [</w:t>
      </w:r>
      <w:r w:rsidRPr="6BD78C99">
        <w:rPr>
          <w:rFonts w:eastAsia="Calibri" w:cs="Calibri"/>
          <w:u w:val="single"/>
        </w:rPr>
        <w:t>satellite</w:t>
      </w:r>
      <w:r w:rsidRPr="6BD78C99">
        <w:rPr>
          <w:rFonts w:eastAsia="Calibri" w:cs="Calibri"/>
          <w:sz w:val="16"/>
          <w:szCs w:val="16"/>
        </w:rPr>
        <w:t xml:space="preserve">] </w:t>
      </w:r>
      <w:r w:rsidRPr="6BD78C99">
        <w:rPr>
          <w:rFonts w:eastAsia="Calibri" w:cs="Calibri"/>
          <w:u w:val="single"/>
        </w:rPr>
        <w:t>constellations</w:t>
      </w:r>
      <w:r w:rsidRPr="6BD78C99">
        <w:rPr>
          <w:rFonts w:eastAsia="Calibri" w:cs="Calibri"/>
          <w:sz w:val="16"/>
          <w:szCs w:val="16"/>
        </w:rPr>
        <w:t xml:space="preserve">." </w:t>
      </w:r>
      <w:r w:rsidRPr="6BD78C99">
        <w:rPr>
          <w:rFonts w:eastAsia="Calibri" w:cs="Calibri"/>
          <w:u w:val="single"/>
        </w:rPr>
        <w:t>Starlink is</w:t>
      </w:r>
      <w:r w:rsidRPr="6BD78C99">
        <w:rPr>
          <w:rFonts w:eastAsia="Calibri" w:cs="Calibri"/>
          <w:sz w:val="16"/>
          <w:szCs w:val="16"/>
        </w:rPr>
        <w:t xml:space="preserve"> already </w:t>
      </w:r>
      <w:r w:rsidRPr="6BD78C99">
        <w:rPr>
          <w:rFonts w:eastAsia="Calibri" w:cs="Calibri"/>
          <w:u w:val="single"/>
        </w:rPr>
        <w:t>a space-debris hazard SpaceX</w:t>
      </w:r>
      <w:r w:rsidRPr="6BD78C99">
        <w:rPr>
          <w:rFonts w:eastAsia="Calibri" w:cs="Calibri"/>
          <w:sz w:val="16"/>
          <w:szCs w:val="16"/>
        </w:rPr>
        <w:t xml:space="preserve"> has </w:t>
      </w:r>
      <w:r w:rsidRPr="6BD78C99">
        <w:rPr>
          <w:rFonts w:eastAsia="Calibri" w:cs="Calibri"/>
          <w:u w:val="single"/>
        </w:rPr>
        <w:t>barely launched 2% of its planned constellation, but it has already had a close call</w:t>
      </w:r>
      <w:r w:rsidRPr="6BD78C99">
        <w:rPr>
          <w:rFonts w:eastAsia="Calibri" w:cs="Calibri"/>
          <w:sz w:val="16"/>
          <w:szCs w:val="16"/>
        </w:rPr>
        <w:t xml:space="preserve">. In September 2019, </w:t>
      </w:r>
      <w:r w:rsidRPr="6BD78C99">
        <w:rPr>
          <w:rFonts w:eastAsia="Calibri" w:cs="Calibri"/>
          <w:u w:val="single"/>
        </w:rPr>
        <w:t xml:space="preserve">the European Space Agency had to maneuver one of its spacecraft at the last minute to avoid </w:t>
      </w:r>
      <w:r w:rsidRPr="6BD78C99">
        <w:rPr>
          <w:rFonts w:eastAsia="Calibri" w:cs="Calibri"/>
          <w:sz w:val="16"/>
          <w:szCs w:val="16"/>
        </w:rPr>
        <w:t>possibly</w:t>
      </w:r>
      <w:r w:rsidRPr="6BD78C99">
        <w:rPr>
          <w:rFonts w:eastAsia="Calibri" w:cs="Calibri"/>
          <w:u w:val="single"/>
        </w:rPr>
        <w:t xml:space="preserve"> colliding with a Starlink satellite</w:t>
      </w:r>
      <w:r w:rsidRPr="6BD78C99">
        <w:rPr>
          <w:rFonts w:eastAsia="Calibri" w:cs="Calibri"/>
          <w:sz w:val="16"/>
          <w:szCs w:val="16"/>
        </w:rPr>
        <w:t xml:space="preserve">. The chance of that crash was 1 in 1,000. While that may sound low, NASA routinely moves the ISS for chances of 1 in 100,000. The ESA said it had to move its satellite because </w:t>
      </w:r>
      <w:r w:rsidRPr="6BD78C99">
        <w:rPr>
          <w:rFonts w:eastAsia="Calibri" w:cs="Calibri"/>
          <w:u w:val="single"/>
        </w:rPr>
        <w:t>SpaceX</w:t>
      </w:r>
      <w:r w:rsidRPr="6BD78C99">
        <w:rPr>
          <w:rFonts w:eastAsia="Calibri" w:cs="Calibri"/>
          <w:sz w:val="16"/>
          <w:szCs w:val="16"/>
        </w:rPr>
        <w:t xml:space="preserve"> </w:t>
      </w:r>
      <w:r w:rsidRPr="6BD78C99">
        <w:rPr>
          <w:rFonts w:eastAsia="Calibri" w:cs="Calibri"/>
          <w:u w:val="single"/>
        </w:rPr>
        <w:t>had</w:t>
      </w:r>
      <w:r w:rsidRPr="6BD78C99">
        <w:rPr>
          <w:rFonts w:eastAsia="Calibri" w:cs="Calibri"/>
          <w:sz w:val="16"/>
          <w:szCs w:val="16"/>
        </w:rPr>
        <w:t xml:space="preserve"> "</w:t>
      </w:r>
      <w:r w:rsidRPr="6BD78C99">
        <w:rPr>
          <w:rFonts w:eastAsia="Calibri" w:cs="Calibri"/>
          <w:u w:val="single"/>
        </w:rPr>
        <w:t>no plan to take action</w:t>
      </w:r>
      <w:r w:rsidRPr="6BD78C99">
        <w:rPr>
          <w:rFonts w:eastAsia="Calibri" w:cs="Calibri"/>
          <w:sz w:val="16"/>
          <w:szCs w:val="16"/>
        </w:rPr>
        <w:t xml:space="preserve">." SpaceX said it missed the ESA emails about the issue due to a "bug" in its communications systems. Overall, </w:t>
      </w:r>
      <w:r w:rsidRPr="6BD78C99">
        <w:rPr>
          <w:rFonts w:eastAsia="Calibri" w:cs="Calibri"/>
          <w:u w:val="single"/>
        </w:rPr>
        <w:t>close approaches</w:t>
      </w:r>
      <w:r w:rsidRPr="6BD78C99">
        <w:rPr>
          <w:rFonts w:eastAsia="Calibri" w:cs="Calibri"/>
          <w:sz w:val="16"/>
          <w:szCs w:val="16"/>
        </w:rPr>
        <w:t xml:space="preserve"> like that </w:t>
      </w:r>
      <w:r w:rsidRPr="6BD78C99">
        <w:rPr>
          <w:rFonts w:eastAsia="Calibri" w:cs="Calibri"/>
          <w:u w:val="single"/>
        </w:rPr>
        <w:t>seem to be happening</w:t>
      </w:r>
      <w:r w:rsidRPr="6BD78C99">
        <w:rPr>
          <w:rFonts w:eastAsia="Calibri" w:cs="Calibri"/>
          <w:sz w:val="16"/>
          <w:szCs w:val="16"/>
        </w:rPr>
        <w:t xml:space="preserve"> more </w:t>
      </w:r>
      <w:r w:rsidRPr="6BD78C99">
        <w:rPr>
          <w:rFonts w:eastAsia="Calibri" w:cs="Calibri"/>
          <w:u w:val="single"/>
        </w:rPr>
        <w:t>frequently</w:t>
      </w:r>
      <w:r w:rsidRPr="6BD78C99">
        <w:rPr>
          <w:rFonts w:eastAsia="Calibri" w:cs="Calibri"/>
          <w:sz w:val="16"/>
          <w:szCs w:val="16"/>
        </w:rPr>
        <w:t xml:space="preserve">. </w:t>
      </w:r>
      <w:r w:rsidRPr="6BD78C99">
        <w:rPr>
          <w:rFonts w:eastAsia="Calibri" w:cs="Calibri"/>
          <w:u w:val="single"/>
        </w:rPr>
        <w:t>"We are seeing recently a decided uptick in the number of conjunctions</w:t>
      </w:r>
      <w:r w:rsidRPr="6BD78C99">
        <w:rPr>
          <w:rFonts w:eastAsia="Calibri" w:cs="Calibri"/>
          <w:sz w:val="16"/>
          <w:szCs w:val="16"/>
        </w:rPr>
        <w:t xml:space="preserve">," Dan Oltrogge, an astrodynamicist at Analytical Graphics, Inc, where he uses a software that has been assessing conjunction data since 2005, told Business Insider. "And </w:t>
      </w:r>
      <w:r w:rsidRPr="6BD78C99">
        <w:rPr>
          <w:rFonts w:eastAsia="Calibri" w:cs="Calibri"/>
          <w:u w:val="single"/>
        </w:rPr>
        <w:t xml:space="preserve">it looks to be very well aligned with the new large-constellation spacecraft that have been launched." </w:t>
      </w:r>
      <w:r w:rsidRPr="6BD78C99">
        <w:rPr>
          <w:rFonts w:eastAsia="Calibri" w:cs="Calibri"/>
          <w:sz w:val="16"/>
          <w:szCs w:val="16"/>
        </w:rPr>
        <w:t>As new satellite constellations launch, regulatory agencies like the FCC may need to evaluate how many dead spacecraft they're willing to accept. "What is an acceptable failure rate?" McDowell said. "That, I'm maybe not competent to have an opinion on."</w:t>
      </w:r>
    </w:p>
    <w:p w14:paraId="2FCDC948" w14:textId="77777777" w:rsidR="00646E4A" w:rsidRDefault="00646E4A" w:rsidP="00646E4A">
      <w:pPr>
        <w:pStyle w:val="Heading4"/>
      </w:pPr>
      <w:r w:rsidRPr="1A45E38B">
        <w:rPr>
          <w:rFonts w:eastAsia="Calibri" w:cs="Calibri"/>
          <w:bCs/>
          <w:szCs w:val="26"/>
        </w:rPr>
        <w:t xml:space="preserve">Mega Constellations launched by SpaceX are uniquely dangerous – they speed up climate change, cause light pollution, </w:t>
      </w:r>
      <w:r w:rsidRPr="38AEECE2">
        <w:rPr>
          <w:rFonts w:eastAsia="Calibri" w:cs="Calibri"/>
          <w:bCs/>
          <w:szCs w:val="26"/>
        </w:rPr>
        <w:t xml:space="preserve">treat this card as </w:t>
      </w:r>
      <w:r w:rsidRPr="6D9B3078">
        <w:rPr>
          <w:rFonts w:eastAsia="Calibri" w:cs="Calibri"/>
          <w:bCs/>
          <w:szCs w:val="26"/>
        </w:rPr>
        <w:t xml:space="preserve">both a link and an impact, </w:t>
      </w:r>
      <w:r w:rsidRPr="42364DD7">
        <w:rPr>
          <w:rFonts w:eastAsia="Calibri" w:cs="Calibri"/>
          <w:bCs/>
          <w:szCs w:val="26"/>
        </w:rPr>
        <w:t xml:space="preserve">the future of astronomy is damaged, it also turns all </w:t>
      </w:r>
      <w:r w:rsidRPr="7DD59AF0">
        <w:rPr>
          <w:rFonts w:eastAsia="Calibri" w:cs="Calibri"/>
          <w:bCs/>
          <w:szCs w:val="26"/>
        </w:rPr>
        <w:t xml:space="preserve">innovation arguements made by the Negative </w:t>
      </w:r>
    </w:p>
    <w:p w14:paraId="04AF8CAD" w14:textId="77777777" w:rsidR="00646E4A" w:rsidRDefault="00646E4A" w:rsidP="00646E4A">
      <w:pPr>
        <w:spacing w:line="257" w:lineRule="auto"/>
      </w:pPr>
      <w:r w:rsidRPr="1A45E38B">
        <w:rPr>
          <w:rFonts w:ascii="Times New Roman" w:eastAsia="Times New Roman" w:hAnsi="Times New Roman" w:cs="Times New Roman"/>
          <w:sz w:val="24"/>
          <w:szCs w:val="24"/>
        </w:rPr>
        <w:t xml:space="preserve">Rawat, Soumyaa. “What Is a Satellite Mega-Constellation? Advantages and Disadvantages.” Analytics Steps, </w:t>
      </w:r>
      <w:hyperlink r:id="rId9">
        <w:r w:rsidRPr="1A45E38B">
          <w:rPr>
            <w:rStyle w:val="Hyperlink"/>
            <w:rFonts w:ascii="Times New Roman" w:eastAsia="Times New Roman" w:hAnsi="Times New Roman" w:cs="Times New Roman"/>
            <w:sz w:val="24"/>
            <w:szCs w:val="24"/>
          </w:rPr>
          <w:t>https://www.analyticssteps.com/blogs/what-satellite-mega-constellation-advantages-and-disadvantages</w:t>
        </w:r>
      </w:hyperlink>
      <w:r w:rsidRPr="1A45E38B">
        <w:rPr>
          <w:rFonts w:ascii="Times New Roman" w:eastAsia="Times New Roman" w:hAnsi="Times New Roman" w:cs="Times New Roman"/>
          <w:sz w:val="24"/>
          <w:szCs w:val="24"/>
        </w:rPr>
        <w:t xml:space="preserve">. </w:t>
      </w:r>
    </w:p>
    <w:p w14:paraId="5DB48131" w14:textId="77777777" w:rsidR="00646E4A" w:rsidRDefault="00646E4A" w:rsidP="00646E4A">
      <w:pPr>
        <w:spacing w:line="257" w:lineRule="auto"/>
      </w:pPr>
      <w:r w:rsidRPr="1A45E38B">
        <w:rPr>
          <w:rFonts w:ascii="Times New Roman" w:eastAsia="Times New Roman" w:hAnsi="Times New Roman" w:cs="Times New Roman"/>
          <w:sz w:val="24"/>
          <w:szCs w:val="24"/>
        </w:rPr>
        <w:t>Introduction</w:t>
      </w:r>
      <w:r w:rsidRPr="00827EA6">
        <w:rPr>
          <w:rFonts w:ascii="Times New Roman" w:eastAsia="Times New Roman" w:hAnsi="Times New Roman" w:cs="Times New Roman"/>
          <w:sz w:val="24"/>
          <w:szCs w:val="24"/>
        </w:rPr>
        <w:t xml:space="preserve">:  </w:t>
      </w:r>
      <w:r w:rsidRPr="00827EA6">
        <w:rPr>
          <w:rFonts w:ascii="Times New Roman" w:eastAsia="Times New Roman" w:hAnsi="Times New Roman" w:cs="Times New Roman"/>
          <w:sz w:val="24"/>
          <w:szCs w:val="24"/>
          <w:u w:val="single"/>
        </w:rPr>
        <w:t>A Satellite Mega-Constellation is a group of man-made satellites operating together to cover a vast span of the globe or even the whole land mass</w:t>
      </w:r>
      <w:r w:rsidRPr="00827EA6">
        <w:rPr>
          <w:rFonts w:ascii="Times New Roman" w:eastAsia="Times New Roman" w:hAnsi="Times New Roman" w:cs="Times New Roman"/>
          <w:sz w:val="24"/>
          <w:szCs w:val="24"/>
        </w:rPr>
        <w:t>. Used for global communications coverage, satellite mega-constellations are present in the outer atmosphere of the planet and are connected to each other through the technology of inter-</w:t>
      </w:r>
      <w:r w:rsidRPr="1A45E38B">
        <w:rPr>
          <w:rFonts w:ascii="Times New Roman" w:eastAsia="Times New Roman" w:hAnsi="Times New Roman" w:cs="Times New Roman"/>
          <w:sz w:val="24"/>
          <w:szCs w:val="24"/>
        </w:rPr>
        <w:t xml:space="preserve">satellite </w:t>
      </w:r>
      <w:r w:rsidRPr="1A45E38B">
        <w:rPr>
          <w:rFonts w:ascii="Times New Roman" w:eastAsia="Times New Roman" w:hAnsi="Times New Roman" w:cs="Times New Roman"/>
          <w:sz w:val="24"/>
          <w:szCs w:val="24"/>
        </w:rPr>
        <w:lastRenderedPageBreak/>
        <w:t>communication. Visible to numerous stations located on Earth, satellite mega-constellations work on the basis of low earth orbit (LEO) that refers to the placement of satellite orbits at a low altitude (&lt;2000km). A network of satellites revolving on various orbits, a satellite mega-constellation involves satellites revolving on various orbits placed near to each other. Existent in outer space, leo satellite constellations revolve around orbits with an altitude of upto 2000km or less than that. The concept of satellite mega-</w:t>
      </w:r>
      <w:r w:rsidRPr="00827EA6">
        <w:rPr>
          <w:rFonts w:ascii="Times New Roman" w:eastAsia="Times New Roman" w:hAnsi="Times New Roman" w:cs="Times New Roman"/>
          <w:sz w:val="24"/>
          <w:szCs w:val="24"/>
        </w:rPr>
        <w:t>constellations has been in trend ever since the 1990s, but it has only been in the 21st century that constellations were actually developed in outer space. Residing in the space cavity that is congested with such constellations, satellite</w:t>
      </w:r>
      <w:r w:rsidRPr="00827EA6">
        <w:rPr>
          <w:rFonts w:ascii="Times New Roman" w:eastAsia="Times New Roman" w:hAnsi="Times New Roman" w:cs="Times New Roman"/>
          <w:sz w:val="24"/>
          <w:szCs w:val="24"/>
          <w:u w:val="single"/>
        </w:rPr>
        <w:t xml:space="preserve"> mega-constellations are about to escalate in terms of popularity in the coming years. </w:t>
      </w:r>
      <w:r w:rsidRPr="00827EA6">
        <w:rPr>
          <w:rFonts w:ascii="Times New Roman" w:eastAsia="Times New Roman" w:hAnsi="Times New Roman" w:cs="Times New Roman"/>
          <w:sz w:val="24"/>
          <w:szCs w:val="24"/>
        </w:rPr>
        <w:t>Majorly functional in the telecommunications sector, satellite mega-constellations have a huge commercial significance in terms of global connectivity and the distribution of the internet services</w:t>
      </w:r>
      <w:r w:rsidRPr="00827EA6">
        <w:rPr>
          <w:rFonts w:ascii="Times New Roman" w:eastAsia="Times New Roman" w:hAnsi="Times New Roman" w:cs="Times New Roman"/>
          <w:sz w:val="24"/>
          <w:szCs w:val="24"/>
          <w:u w:val="single"/>
        </w:rPr>
        <w:t>. As more than four satellites are required to be grouped to make a satellite mega-constellation,</w:t>
      </w:r>
      <w:r w:rsidRPr="00827EA6">
        <w:rPr>
          <w:rFonts w:ascii="Times New Roman" w:eastAsia="Times New Roman" w:hAnsi="Times New Roman" w:cs="Times New Roman"/>
          <w:sz w:val="24"/>
          <w:szCs w:val="24"/>
        </w:rPr>
        <w:t xml:space="preserve"> these networks enable a set of satellites to be visible at once. This means that even if some satellites in a constellation are unable to connect with stations located on Earth, there are still many other satellites that can do the task required. One of the largest satellite mega-constellation is </w:t>
      </w:r>
      <w:hyperlink r:id="rId10">
        <w:r w:rsidRPr="00827EA6">
          <w:rPr>
            <w:rStyle w:val="Hyperlink"/>
            <w:rFonts w:ascii="Times New Roman" w:eastAsia="Times New Roman" w:hAnsi="Times New Roman" w:cs="Times New Roman"/>
            <w:sz w:val="24"/>
            <w:szCs w:val="24"/>
          </w:rPr>
          <w:t>Starlink</w:t>
        </w:r>
      </w:hyperlink>
      <w:r w:rsidRPr="00827EA6">
        <w:rPr>
          <w:rFonts w:ascii="Times New Roman" w:eastAsia="Times New Roman" w:hAnsi="Times New Roman" w:cs="Times New Roman"/>
          <w:sz w:val="24"/>
          <w:szCs w:val="24"/>
        </w:rPr>
        <w:t xml:space="preserve"> by </w:t>
      </w:r>
      <w:hyperlink r:id="rId11">
        <w:r w:rsidRPr="00827EA6">
          <w:rPr>
            <w:rStyle w:val="Hyperlink"/>
            <w:rFonts w:ascii="Times New Roman" w:eastAsia="Times New Roman" w:hAnsi="Times New Roman" w:cs="Times New Roman"/>
            <w:sz w:val="24"/>
            <w:szCs w:val="24"/>
          </w:rPr>
          <w:t>SpaceX</w:t>
        </w:r>
      </w:hyperlink>
      <w:r w:rsidRPr="00827EA6">
        <w:rPr>
          <w:rFonts w:ascii="Times New Roman" w:eastAsia="Times New Roman" w:hAnsi="Times New Roman" w:cs="Times New Roman"/>
          <w:sz w:val="24"/>
          <w:szCs w:val="24"/>
        </w:rPr>
        <w:t xml:space="preserve">. The expanse of Starlink coverage in terms of internet connectivity will become unbeatable in the coming months with more and more satellites being added to the network. </w:t>
      </w:r>
      <w:r w:rsidRPr="00827EA6">
        <w:rPr>
          <w:rFonts w:ascii="Times New Roman" w:eastAsia="Times New Roman" w:hAnsi="Times New Roman" w:cs="Times New Roman"/>
          <w:sz w:val="24"/>
          <w:szCs w:val="24"/>
          <w:u w:val="single"/>
        </w:rPr>
        <w:t>“As of August 23rd 2020, SpaceX's Starlink internet satellite constellation numbers a total of 653 operational satellites deployed.</w:t>
      </w:r>
      <w:r w:rsidRPr="00827EA6">
        <w:rPr>
          <w:rFonts w:ascii="Times New Roman" w:eastAsia="Times New Roman" w:hAnsi="Times New Roman" w:cs="Times New Roman"/>
          <w:sz w:val="24"/>
          <w:szCs w:val="24"/>
        </w:rPr>
        <w:t xml:space="preserve"> Starlink is one of the pioneers for providing internet connectivity from orbit over the whole</w:t>
      </w:r>
      <w:r w:rsidRPr="1A45E38B">
        <w:rPr>
          <w:rFonts w:ascii="Times New Roman" w:eastAsia="Times New Roman" w:hAnsi="Times New Roman" w:cs="Times New Roman"/>
          <w:sz w:val="24"/>
          <w:szCs w:val="24"/>
        </w:rPr>
        <w:t xml:space="preserve"> globe. The ultimate aim is to utilise 12,000 of these small satellites, each weighing between 227–260 kg (500–573 lb), orbiting at a height of 550 kilometres (340 mi) or below. When each of the individual satellites reach their end of life, they are deorbited to burn up in the Earth's atmosphere.” (</w:t>
      </w:r>
      <w:hyperlink r:id="rId12">
        <w:r w:rsidRPr="1A45E38B">
          <w:rPr>
            <w:rStyle w:val="Hyperlink"/>
            <w:rFonts w:ascii="Times New Roman" w:eastAsia="Times New Roman" w:hAnsi="Times New Roman" w:cs="Times New Roman"/>
            <w:sz w:val="24"/>
            <w:szCs w:val="24"/>
          </w:rPr>
          <w:t>largest satellite constellation</w:t>
        </w:r>
      </w:hyperlink>
      <w:r w:rsidRPr="1A45E38B">
        <w:rPr>
          <w:rFonts w:ascii="Times New Roman" w:eastAsia="Times New Roman" w:hAnsi="Times New Roman" w:cs="Times New Roman"/>
          <w:sz w:val="24"/>
          <w:szCs w:val="24"/>
        </w:rPr>
        <w:t xml:space="preserve">) The world is becoming interconnected as the Internet of Things is unfolding the wonders it can do. Satellites have been in outer space for a long time, however, satellite mega-constellations are a recent development as the internet is becoming widespread. In order to keep the world hooked to a network of satellites that stay in loop throughout, mega-constellations like Starlink and OneWeb have emerged to be the pioneers in this field. The significance of satellite mega-constellations is hidden in our day-to-day lives - the omnipresence of the internet and the widespread use of this commodity. With more than 3 billion internet users in the world, the global internet network still eyes the addition of a major chunk of the human population to be added to this list. Even though terrestrial telecommunication technology has advanced rapidly, satellite mega-constellations can lessen the digital divide that continues to be a concern for the global population. With the coming of satellite mega-constellations that have covered the planet like a blanket, even the remotest areas stand a fair chance to get access to the internet and stay connected to other corners of the globe. As 5G internet has successfully arrived in different countries, the need for better connectivity lures big brands like SpaceX and Amazon to enter the sphere of satellite mega-constellations and make the most out of this technology. The 5G network architecture has pushed technological advances like these and soon, this technology will connect every human to the internet. Let us understand the significance of satellite mega-constellations through the example of Starlink. (Related blog: </w:t>
      </w:r>
      <w:hyperlink r:id="rId13">
        <w:r w:rsidRPr="1A45E38B">
          <w:rPr>
            <w:rStyle w:val="Hyperlink"/>
            <w:rFonts w:ascii="Times New Roman" w:eastAsia="Times New Roman" w:hAnsi="Times New Roman" w:cs="Times New Roman"/>
            <w:sz w:val="24"/>
            <w:szCs w:val="24"/>
          </w:rPr>
          <w:t>Role of Technology in Neuralink</w:t>
        </w:r>
      </w:hyperlink>
      <w:r w:rsidRPr="1A45E38B">
        <w:rPr>
          <w:rFonts w:ascii="Times New Roman" w:eastAsia="Times New Roman" w:hAnsi="Times New Roman" w:cs="Times New Roman"/>
          <w:sz w:val="24"/>
          <w:szCs w:val="24"/>
        </w:rPr>
        <w:t xml:space="preserve">) The coming of satellite mega-constellations has taken everyone by surprise. The next-generation innovations attached with this concept highlight the various advantages and disadvantages of </w:t>
      </w:r>
      <w:r w:rsidRPr="1A45E38B">
        <w:rPr>
          <w:rFonts w:ascii="Times New Roman" w:eastAsia="Times New Roman" w:hAnsi="Times New Roman" w:cs="Times New Roman"/>
          <w:sz w:val="24"/>
          <w:szCs w:val="24"/>
        </w:rPr>
        <w:lastRenderedPageBreak/>
        <w:t xml:space="preserve">satellite mega-constellations that we will discuss in this segment. One of the biggest benefits of satellite mega-constellations is that they encourage global connectivity. With the aim to provide internet to people residing in any and every part of the world, satellite mega-constellations have emerged as the pioneer of decreasing digital divide that continues to draw the attention of millions of scholars and activists. The humongous reach that these satellite mega-constellations have on the world will determine future technological advancements, including 5G internet and so on. Furthermore, the widespread presence of thousands of satellites will ensure that no spot in the world is kept aloof considering the reach these satellites will have. </w:t>
      </w:r>
      <w:r w:rsidRPr="1A45E38B">
        <w:rPr>
          <w:rFonts w:ascii="Roboto" w:eastAsia="Roboto" w:hAnsi="Roboto" w:cs="Roboto"/>
          <w:b/>
          <w:bCs/>
          <w:color w:val="000000" w:themeColor="text1"/>
          <w:sz w:val="30"/>
          <w:szCs w:val="30"/>
        </w:rPr>
        <w:t>“</w:t>
      </w:r>
      <w:r w:rsidRPr="1A45E38B">
        <w:rPr>
          <w:rFonts w:ascii="Times New Roman" w:eastAsia="Times New Roman" w:hAnsi="Times New Roman" w:cs="Times New Roman"/>
          <w:sz w:val="24"/>
          <w:szCs w:val="24"/>
        </w:rPr>
        <w:t xml:space="preserve">Launching a constellation of tens, hundreds or even thousands of satellites has become a serious option for providing ubiquitous telecommunications services. This is reflected by the many initiatives spawned in the recent past, ranging from nano and micro satellites systems dedicated to M2M/IoT, to the Megaconstellations of small and medium size satellites, like those envisaged by Oneweb, Leosat and Telesat, to mention but a few. Indeed, constellations of satellites providing access to currently unserved or under-served regions are one of the latest areas of growth for the space industry.” </w:t>
      </w:r>
      <w:hyperlink r:id="rId14">
        <w:r w:rsidRPr="1A45E38B">
          <w:rPr>
            <w:rStyle w:val="Hyperlink"/>
            <w:rFonts w:ascii="Times New Roman" w:eastAsia="Times New Roman" w:hAnsi="Times New Roman" w:cs="Times New Roman"/>
            <w:sz w:val="24"/>
            <w:szCs w:val="24"/>
          </w:rPr>
          <w:t>SATCOM CONSTELLATION INITIATIVE overview</w:t>
        </w:r>
      </w:hyperlink>
      <w:r w:rsidRPr="1A45E38B">
        <w:rPr>
          <w:rFonts w:ascii="Times New Roman" w:eastAsia="Times New Roman" w:hAnsi="Times New Roman" w:cs="Times New Roman"/>
          <w:sz w:val="24"/>
          <w:szCs w:val="24"/>
        </w:rPr>
        <w:t xml:space="preserve"> One of the most important commodities in the world, the internet is opening millions of opportunities for people across the world. The satellite mega-constellations aim to advance the technology of the internet and connect each and every individual with this technology to ensure global connectivity. As many telecommunication companies are preparing to launch their respective satellite mega-constellations in outer space, there will also be an increase in global internet access. Thanks to satellite mega-constellations and the technology of inter-satellite communication that have together triggered the availability of internet throughout the globe. Although this uniformity has not been completely achieved, it is in the process and is likely to be completed within this decade. Unlike single satellites, satellite mega-constellations are comparatively cheaper. This advantage of cheaper components of satellite mega-constellations makes the process of installing such networks in outer space much easier and affordable. Currently, Starlink, a SpaceX launch has over 12,000 satellites that have created a web around the planet providing internet access to many corners of the world. What’s more is the cheap cost of this network that involves small-sized satellites existing in an LEO, making this network affordable for experiments and commercial success as well. First and foremost disadvantage of satellite mega-constellations is that it will lead to severe space junk hazard which will ultimately exert ecological impacts in the long run. The world is already fighting against the climate change crisis and adding to this, satellite mega-constellations have a demerit that is also one of the major features of this concept. As the satellites in these constellations are cheaper in comparison to single satellite networks, these satellites expire after a certain amount of time. Further, </w:t>
      </w:r>
      <w:r w:rsidRPr="1A45E38B">
        <w:rPr>
          <w:rFonts w:ascii="Times New Roman" w:eastAsia="Times New Roman" w:hAnsi="Times New Roman" w:cs="Times New Roman"/>
          <w:sz w:val="24"/>
          <w:szCs w:val="24"/>
          <w:highlight w:val="green"/>
          <w:u w:val="single"/>
        </w:rPr>
        <w:t>the debris of these expired satellites dissolves in outer space leading to the burning of the miniscule elements of such satellites. With more and more constellations coming up, the space junk hazard is a great concern that has been highlighted by many scholars and scientists in recent times</w:t>
      </w:r>
      <w:r w:rsidRPr="1A45E38B">
        <w:rPr>
          <w:rFonts w:ascii="Times New Roman" w:eastAsia="Times New Roman" w:hAnsi="Times New Roman" w:cs="Times New Roman"/>
          <w:sz w:val="24"/>
          <w:szCs w:val="24"/>
          <w:u w:val="single"/>
        </w:rPr>
        <w:t xml:space="preserve">. </w:t>
      </w:r>
      <w:r w:rsidRPr="1A45E38B">
        <w:rPr>
          <w:rFonts w:ascii="Times New Roman" w:eastAsia="Times New Roman" w:hAnsi="Times New Roman" w:cs="Times New Roman"/>
          <w:sz w:val="24"/>
          <w:szCs w:val="24"/>
        </w:rPr>
        <w:t>While scientists are looking for notable space junk solutions, the establishment of satellite mega-constellations will only add to the burden</w:t>
      </w:r>
      <w:r w:rsidRPr="00EA703F">
        <w:rPr>
          <w:rFonts w:ascii="Roboto" w:eastAsia="Roboto" w:hAnsi="Roboto" w:cs="Roboto"/>
          <w:color w:val="000000" w:themeColor="text1"/>
          <w:sz w:val="27"/>
          <w:szCs w:val="27"/>
        </w:rPr>
        <w:t xml:space="preserve">. </w:t>
      </w:r>
      <w:r w:rsidRPr="00EA703F">
        <w:rPr>
          <w:rFonts w:ascii="Times New Roman" w:eastAsia="Times New Roman" w:hAnsi="Times New Roman" w:cs="Times New Roman"/>
          <w:sz w:val="24"/>
          <w:szCs w:val="24"/>
          <w:u w:val="single"/>
        </w:rPr>
        <w:t xml:space="preserve">Another disadvantage of </w:t>
      </w:r>
      <w:r w:rsidRPr="1A45E38B">
        <w:rPr>
          <w:rFonts w:ascii="Times New Roman" w:eastAsia="Times New Roman" w:hAnsi="Times New Roman" w:cs="Times New Roman"/>
          <w:sz w:val="24"/>
          <w:szCs w:val="24"/>
          <w:highlight w:val="green"/>
          <w:u w:val="single"/>
        </w:rPr>
        <w:t xml:space="preserve">satellite mega-constellations is that it leads to light </w:t>
      </w:r>
      <w:r w:rsidRPr="00EA703F">
        <w:rPr>
          <w:rFonts w:ascii="Times New Roman" w:eastAsia="Times New Roman" w:hAnsi="Times New Roman" w:cs="Times New Roman"/>
          <w:sz w:val="24"/>
          <w:szCs w:val="24"/>
          <w:u w:val="single"/>
        </w:rPr>
        <w:t>pollution</w:t>
      </w:r>
      <w:r w:rsidRPr="00EA703F">
        <w:rPr>
          <w:rFonts w:ascii="Times New Roman" w:eastAsia="Times New Roman" w:hAnsi="Times New Roman" w:cs="Times New Roman"/>
          <w:sz w:val="24"/>
          <w:szCs w:val="24"/>
        </w:rPr>
        <w:t xml:space="preserve"> from space, o</w:t>
      </w:r>
      <w:r w:rsidRPr="1A45E38B">
        <w:rPr>
          <w:rFonts w:ascii="Times New Roman" w:eastAsia="Times New Roman" w:hAnsi="Times New Roman" w:cs="Times New Roman"/>
          <w:sz w:val="24"/>
          <w:szCs w:val="24"/>
        </w:rPr>
        <w:t xml:space="preserve">bstructing the natural dark sky during the nighttime. While the sun provides sunlight during the daytime, the nighttime witnesses no such light other than the luminous rays of the moon that cause darkness of the sky. Due to this darkness, the stars in the </w:t>
      </w:r>
      <w:r w:rsidRPr="1A45E38B">
        <w:rPr>
          <w:rFonts w:ascii="Times New Roman" w:eastAsia="Times New Roman" w:hAnsi="Times New Roman" w:cs="Times New Roman"/>
          <w:sz w:val="24"/>
          <w:szCs w:val="24"/>
        </w:rPr>
        <w:lastRenderedPageBreak/>
        <w:t xml:space="preserve">sky are visible to humans making the sky look beautiful and heavenly in the nights. However, satellite mega-constellations will obstruct this scenic beauty of the sky and will cause more light </w:t>
      </w:r>
      <w:r w:rsidRPr="00EA703F">
        <w:rPr>
          <w:rFonts w:ascii="Times New Roman" w:eastAsia="Times New Roman" w:hAnsi="Times New Roman" w:cs="Times New Roman"/>
          <w:sz w:val="24"/>
          <w:szCs w:val="24"/>
          <w:highlight w:val="green"/>
        </w:rPr>
        <w:t>pollution</w:t>
      </w:r>
      <w:r w:rsidRPr="1A45E38B">
        <w:rPr>
          <w:rFonts w:ascii="Times New Roman" w:eastAsia="Times New Roman" w:hAnsi="Times New Roman" w:cs="Times New Roman"/>
          <w:sz w:val="24"/>
          <w:szCs w:val="24"/>
        </w:rPr>
        <w:t xml:space="preserve"> </w:t>
      </w:r>
      <w:r w:rsidRPr="00EA703F">
        <w:rPr>
          <w:rFonts w:ascii="Times New Roman" w:eastAsia="Times New Roman" w:hAnsi="Times New Roman" w:cs="Times New Roman"/>
          <w:sz w:val="24"/>
          <w:szCs w:val="24"/>
        </w:rPr>
        <w:t xml:space="preserve">as </w:t>
      </w:r>
      <w:r w:rsidRPr="00EA703F">
        <w:rPr>
          <w:rFonts w:ascii="Times New Roman" w:eastAsia="Times New Roman" w:hAnsi="Times New Roman" w:cs="Times New Roman"/>
          <w:sz w:val="24"/>
          <w:szCs w:val="24"/>
          <w:u w:val="single"/>
        </w:rPr>
        <w:t>the satellites will illuminate the dark skies, causing unnatural brightness and severe light pollution during the nighttime.</w:t>
      </w:r>
      <w:r w:rsidRPr="1A45E38B">
        <w:rPr>
          <w:rFonts w:ascii="Times New Roman" w:eastAsia="Times New Roman" w:hAnsi="Times New Roman" w:cs="Times New Roman"/>
          <w:sz w:val="24"/>
          <w:szCs w:val="24"/>
        </w:rPr>
        <w:t xml:space="preserve"> This demerit is dangerous so much so that the satellites of the constellation Starlink are already visible during the nighttime encouraging scientists to establish such demerits. </w:t>
      </w:r>
      <w:r w:rsidRPr="1A45E38B">
        <w:rPr>
          <w:rFonts w:ascii="Times New Roman" w:eastAsia="Times New Roman" w:hAnsi="Times New Roman" w:cs="Times New Roman"/>
          <w:sz w:val="24"/>
          <w:szCs w:val="24"/>
          <w:highlight w:val="green"/>
          <w:u w:val="single"/>
        </w:rPr>
        <w:t>Astronomy will be in great danger if satellite mega-constellations see the dawn of the day</w:t>
      </w:r>
      <w:r w:rsidRPr="00EA703F">
        <w:rPr>
          <w:rFonts w:ascii="Times New Roman" w:eastAsia="Times New Roman" w:hAnsi="Times New Roman" w:cs="Times New Roman"/>
          <w:sz w:val="24"/>
          <w:szCs w:val="24"/>
          <w:u w:val="single"/>
        </w:rPr>
        <w:t>. Why? Well, the light pollution caused by these satellite networks will obstruct astronomical studies as the Earth’s exosphere will become congested due to the presence of such satellites</w:t>
      </w:r>
      <w:r w:rsidRPr="00EA703F">
        <w:rPr>
          <w:rFonts w:ascii="Times New Roman" w:eastAsia="Times New Roman" w:hAnsi="Times New Roman" w:cs="Times New Roman"/>
          <w:sz w:val="24"/>
          <w:szCs w:val="24"/>
        </w:rPr>
        <w:t>. As astronomists suggest, satellite</w:t>
      </w:r>
      <w:r w:rsidRPr="1A45E38B">
        <w:rPr>
          <w:rFonts w:ascii="Times New Roman" w:eastAsia="Times New Roman" w:hAnsi="Times New Roman" w:cs="Times New Roman"/>
          <w:sz w:val="24"/>
          <w:szCs w:val="24"/>
        </w:rPr>
        <w:t xml:space="preserve"> mega-constellations like Starlink impact on astronomy will altogether endanger astronomy and its related science in the coming few years. Although many have warned against this consequence, no act of protocol or policing has been put in place to regulate the launch of satellite mega-constellations. </w:t>
      </w:r>
    </w:p>
    <w:p w14:paraId="70CD256A" w14:textId="77777777" w:rsidR="00646E4A" w:rsidRDefault="00646E4A" w:rsidP="00646E4A">
      <w:r w:rsidRPr="1A45E38B">
        <w:rPr>
          <w:rFonts w:ascii="Roboto" w:eastAsia="Roboto" w:hAnsi="Roboto" w:cs="Roboto"/>
          <w:color w:val="000000" w:themeColor="text1"/>
          <w:sz w:val="27"/>
          <w:szCs w:val="27"/>
        </w:rPr>
        <w:t xml:space="preserve"> </w:t>
      </w:r>
    </w:p>
    <w:p w14:paraId="092153F0" w14:textId="77777777" w:rsidR="00646E4A" w:rsidRDefault="00646E4A" w:rsidP="00646E4A">
      <w:pPr>
        <w:rPr>
          <w:rFonts w:eastAsia="Calibri" w:cs="Calibri"/>
          <w:b/>
          <w:sz w:val="26"/>
          <w:szCs w:val="26"/>
        </w:rPr>
      </w:pPr>
      <w:r w:rsidRPr="1E1E3CA8">
        <w:rPr>
          <w:rFonts w:eastAsia="Calibri" w:cs="Calibri"/>
          <w:b/>
          <w:bCs/>
          <w:sz w:val="24"/>
          <w:szCs w:val="24"/>
        </w:rPr>
        <w:t xml:space="preserve">The impact is colonization, cultural erasure and genocide.  </w:t>
      </w:r>
    </w:p>
    <w:p w14:paraId="5E9DDE8D" w14:textId="77777777" w:rsidR="00646E4A" w:rsidRDefault="00646E4A" w:rsidP="00646E4A">
      <w:r w:rsidRPr="1A45E38B">
        <w:rPr>
          <w:rFonts w:eastAsia="Calibri" w:cs="Calibri"/>
          <w:b/>
          <w:bCs/>
          <w:sz w:val="26"/>
          <w:szCs w:val="26"/>
        </w:rPr>
        <w:t>Nielson, Hilding. 21</w:t>
      </w:r>
      <w:r w:rsidRPr="1A45E38B">
        <w:rPr>
          <w:rFonts w:eastAsia="Calibri" w:cs="Calibri"/>
          <w:b/>
          <w:bCs/>
          <w:sz w:val="24"/>
          <w:szCs w:val="24"/>
        </w:rPr>
        <w:t xml:space="preserve"> </w:t>
      </w:r>
      <w:r w:rsidRPr="1A45E38B">
        <w:rPr>
          <w:rFonts w:eastAsia="Calibri" w:cs="Calibri"/>
          <w:sz w:val="24"/>
          <w:szCs w:val="24"/>
        </w:rPr>
        <w:t xml:space="preserve">“Indigenous Rights, Peoples, And Space Exploration: A Response To The Canadian Space Agency (CSA) Con.” </w:t>
      </w:r>
      <w:r w:rsidRPr="1A45E38B">
        <w:rPr>
          <w:rFonts w:eastAsia="Calibri" w:cs="Calibri"/>
        </w:rPr>
        <w:t>Arxiv</w:t>
      </w:r>
      <w:r w:rsidRPr="1A45E38B">
        <w:rPr>
          <w:rFonts w:eastAsia="Calibri" w:cs="Calibri"/>
          <w:sz w:val="24"/>
          <w:szCs w:val="24"/>
        </w:rPr>
        <w:t xml:space="preserve"> (open-access archive). 2021. Web. December 11, 2021. . </w:t>
      </w:r>
      <w:r w:rsidRPr="1A45E38B">
        <w:rPr>
          <w:rFonts w:eastAsia="Calibri" w:cs="Calibri"/>
        </w:rPr>
        <w:t>Megaconstellations</w:t>
      </w:r>
      <w:r w:rsidRPr="1A45E38B">
        <w:rPr>
          <w:rFonts w:eastAsia="Calibri" w:cs="Calibri"/>
          <w:sz w:val="24"/>
          <w:szCs w:val="24"/>
        </w:rPr>
        <w:t xml:space="preserve"> of Satellites is Colonization</w:t>
      </w:r>
      <w:r w:rsidRPr="1A45E38B">
        <w:rPr>
          <w:rFonts w:eastAsia="Calibri" w:cs="Calibri"/>
        </w:rPr>
        <w:t xml:space="preserve"> </w:t>
      </w:r>
    </w:p>
    <w:p w14:paraId="696FA22F" w14:textId="77777777" w:rsidR="00646E4A" w:rsidRDefault="00646E4A" w:rsidP="00646E4A">
      <w:pPr>
        <w:spacing w:line="257" w:lineRule="auto"/>
        <w:rPr>
          <w:rFonts w:ascii="Times New Roman" w:eastAsia="Times New Roman" w:hAnsi="Times New Roman" w:cs="Times New Roman"/>
          <w:sz w:val="14"/>
          <w:szCs w:val="14"/>
        </w:rPr>
      </w:pPr>
      <w:r w:rsidRPr="1A45E38B">
        <w:rPr>
          <w:rFonts w:ascii="Times New Roman" w:eastAsia="Times New Roman" w:hAnsi="Times New Roman" w:cs="Times New Roman"/>
          <w:sz w:val="24"/>
          <w:szCs w:val="24"/>
          <w:u w:val="single"/>
        </w:rPr>
        <w:t xml:space="preserve"> The launch of Starlink by SpaceX has had a </w:t>
      </w:r>
      <w:r w:rsidRPr="00EA703F">
        <w:rPr>
          <w:rFonts w:ascii="Times New Roman" w:eastAsia="Times New Roman" w:hAnsi="Times New Roman" w:cs="Times New Roman"/>
          <w:sz w:val="24"/>
          <w:szCs w:val="24"/>
          <w:u w:val="single"/>
        </w:rPr>
        <w:t>dramatic and damaging impact on research in astronomy and astrophysics (Clery 2020, Kocifaj 2021).</w:t>
      </w:r>
      <w:r w:rsidRPr="00EA703F">
        <w:rPr>
          <w:rFonts w:ascii="Times New Roman" w:eastAsia="Times New Roman" w:hAnsi="Times New Roman" w:cs="Times New Roman"/>
          <w:sz w:val="14"/>
          <w:szCs w:val="14"/>
        </w:rPr>
        <w:t xml:space="preserve"> </w:t>
      </w:r>
      <w:r w:rsidRPr="00EA703F">
        <w:rPr>
          <w:rFonts w:ascii="Times New Roman" w:eastAsia="Times New Roman" w:hAnsi="Times New Roman" w:cs="Times New Roman"/>
          <w:sz w:val="24"/>
          <w:szCs w:val="24"/>
          <w:u w:val="single"/>
        </w:rPr>
        <w:t>These satellites have added to the amount of light pollution and future satellite constellations could have far greater impact</w:t>
      </w:r>
      <w:r w:rsidRPr="1A45E38B">
        <w:rPr>
          <w:rFonts w:ascii="Times New Roman" w:eastAsia="Times New Roman" w:hAnsi="Times New Roman" w:cs="Times New Roman"/>
          <w:sz w:val="24"/>
          <w:szCs w:val="24"/>
          <w:u w:val="single"/>
        </w:rPr>
        <w:t xml:space="preserve"> depending on the legal requirements and the purpose of those satellites</w:t>
      </w:r>
      <w:r w:rsidRPr="1A45E38B">
        <w:rPr>
          <w:rFonts w:ascii="Times New Roman" w:eastAsia="Times New Roman" w:hAnsi="Times New Roman" w:cs="Times New Roman"/>
          <w:sz w:val="14"/>
          <w:szCs w:val="14"/>
        </w:rPr>
        <w:t xml:space="preserve">. </w:t>
      </w:r>
      <w:r w:rsidRPr="1A45E38B">
        <w:rPr>
          <w:rFonts w:ascii="Times New Roman" w:eastAsia="Times New Roman" w:hAnsi="Times New Roman" w:cs="Times New Roman"/>
          <w:sz w:val="24"/>
          <w:szCs w:val="24"/>
          <w:u w:val="single"/>
        </w:rPr>
        <w:t xml:space="preserve">Hamacher et al (2020) presented a compelling argument </w:t>
      </w:r>
      <w:r w:rsidRPr="1A45E38B">
        <w:rPr>
          <w:rFonts w:ascii="Times New Roman" w:eastAsia="Times New Roman" w:hAnsi="Times New Roman" w:cs="Times New Roman"/>
          <w:sz w:val="24"/>
          <w:szCs w:val="24"/>
          <w:highlight w:val="green"/>
          <w:u w:val="single"/>
        </w:rPr>
        <w:t>that light pollution is a form of cultural genocide</w:t>
      </w:r>
      <w:r w:rsidRPr="1A45E38B">
        <w:rPr>
          <w:rFonts w:ascii="Times New Roman" w:eastAsia="Times New Roman" w:hAnsi="Times New Roman" w:cs="Times New Roman"/>
          <w:sz w:val="14"/>
          <w:szCs w:val="14"/>
        </w:rPr>
        <w:t xml:space="preserve"> (please note that in the context of the Final Report of the Truth &amp; Reconciliation Commission we will use the term Indigenous erasure instead</w:t>
      </w:r>
      <w:r w:rsidRPr="1A45E38B">
        <w:rPr>
          <w:rFonts w:ascii="Times New Roman" w:eastAsia="Times New Roman" w:hAnsi="Times New Roman" w:cs="Times New Roman"/>
          <w:sz w:val="24"/>
          <w:szCs w:val="24"/>
          <w:u w:val="single"/>
        </w:rPr>
        <w:t xml:space="preserve">). In their article, the authors noted that </w:t>
      </w:r>
      <w:r w:rsidRPr="1A45E38B">
        <w:rPr>
          <w:rFonts w:ascii="Times New Roman" w:eastAsia="Times New Roman" w:hAnsi="Times New Roman" w:cs="Times New Roman"/>
          <w:sz w:val="24"/>
          <w:szCs w:val="24"/>
          <w:highlight w:val="green"/>
          <w:u w:val="single"/>
        </w:rPr>
        <w:t>a significant amount of Indigenous knowledge is based on star lore and observations of the sky. Those observations are connected to Indigenous stories about the land and nature</w:t>
      </w:r>
      <w:r w:rsidRPr="1A45E38B">
        <w:rPr>
          <w:rFonts w:ascii="Times New Roman" w:eastAsia="Times New Roman" w:hAnsi="Times New Roman" w:cs="Times New Roman"/>
          <w:sz w:val="24"/>
          <w:szCs w:val="24"/>
          <w:u w:val="single"/>
        </w:rPr>
        <w:t xml:space="preserve"> - for some peoples the sky is a reflection of the land</w:t>
      </w:r>
      <w:r w:rsidRPr="1A45E38B">
        <w:rPr>
          <w:rFonts w:ascii="Times New Roman" w:eastAsia="Times New Roman" w:hAnsi="Times New Roman" w:cs="Times New Roman"/>
          <w:sz w:val="14"/>
          <w:szCs w:val="14"/>
        </w:rPr>
        <w:t xml:space="preserve"> (Cajete 2000). </w:t>
      </w:r>
      <w:r w:rsidRPr="1A45E38B">
        <w:rPr>
          <w:rFonts w:ascii="Times New Roman" w:eastAsia="Times New Roman" w:hAnsi="Times New Roman" w:cs="Times New Roman"/>
          <w:sz w:val="24"/>
          <w:szCs w:val="24"/>
          <w:highlight w:val="green"/>
          <w:u w:val="single"/>
        </w:rPr>
        <w:t>Those observations, however, are based on a dark night sky without substantive light pollution.</w:t>
      </w:r>
      <w:r w:rsidRPr="1A45E38B">
        <w:rPr>
          <w:rFonts w:ascii="Times New Roman" w:eastAsia="Times New Roman" w:hAnsi="Times New Roman" w:cs="Times New Roman"/>
          <w:sz w:val="24"/>
          <w:szCs w:val="24"/>
          <w:u w:val="single"/>
        </w:rPr>
        <w:t xml:space="preserve"> </w:t>
      </w:r>
      <w:r w:rsidRPr="1A45E38B">
        <w:rPr>
          <w:rFonts w:ascii="Times New Roman" w:eastAsia="Times New Roman" w:hAnsi="Times New Roman" w:cs="Times New Roman"/>
          <w:sz w:val="24"/>
          <w:szCs w:val="24"/>
          <w:highlight w:val="green"/>
          <w:u w:val="single"/>
        </w:rPr>
        <w:t>As such, light pollution acts to disconnect Indigenous peoples from the land they live, and as such, is a form of erasure</w:t>
      </w:r>
      <w:r w:rsidRPr="1A45E38B">
        <w:rPr>
          <w:rFonts w:ascii="Times New Roman" w:eastAsia="Times New Roman" w:hAnsi="Times New Roman" w:cs="Times New Roman"/>
          <w:sz w:val="14"/>
          <w:szCs w:val="14"/>
        </w:rPr>
        <w:t xml:space="preserve">. </w:t>
      </w:r>
      <w:r w:rsidRPr="1A45E38B">
        <w:rPr>
          <w:rFonts w:ascii="Times New Roman" w:eastAsia="Times New Roman" w:hAnsi="Times New Roman" w:cs="Times New Roman"/>
          <w:sz w:val="24"/>
          <w:szCs w:val="24"/>
          <w:u w:val="single"/>
        </w:rPr>
        <w:t xml:space="preserve">In the same vein, we argue that constellations of satellites are also a form of colonization, especially those that are bright enough to be visible from the ground. </w:t>
      </w:r>
      <w:r w:rsidRPr="1A45E38B">
        <w:rPr>
          <w:rFonts w:ascii="Times New Roman" w:eastAsia="Times New Roman" w:hAnsi="Times New Roman" w:cs="Times New Roman"/>
          <w:sz w:val="24"/>
          <w:szCs w:val="24"/>
          <w:highlight w:val="green"/>
          <w:u w:val="single"/>
        </w:rPr>
        <w:t>If light pollution results in an erasure of knowledges, then megaconstellations of satellites would also constitute an attempt to rewrite that knowledg</w:t>
      </w:r>
      <w:r w:rsidRPr="1A45E38B">
        <w:rPr>
          <w:rFonts w:ascii="Times New Roman" w:eastAsia="Times New Roman" w:hAnsi="Times New Roman" w:cs="Times New Roman"/>
          <w:sz w:val="24"/>
          <w:szCs w:val="24"/>
          <w:u w:val="single"/>
        </w:rPr>
        <w:t>e</w:t>
      </w:r>
      <w:r w:rsidRPr="1A45E38B">
        <w:rPr>
          <w:rFonts w:ascii="Times New Roman" w:eastAsia="Times New Roman" w:hAnsi="Times New Roman" w:cs="Times New Roman"/>
          <w:sz w:val="14"/>
          <w:szCs w:val="14"/>
        </w:rPr>
        <w:t xml:space="preserve">. There is a second issue that the CSA should consider with respect to space exploration and the impact of new satellites. </w:t>
      </w:r>
      <w:r w:rsidRPr="1A45E38B">
        <w:rPr>
          <w:rFonts w:ascii="Times New Roman" w:eastAsia="Times New Roman" w:hAnsi="Times New Roman" w:cs="Times New Roman"/>
          <w:sz w:val="24"/>
          <w:szCs w:val="24"/>
          <w:u w:val="single"/>
        </w:rPr>
        <w:t xml:space="preserve">That issue is at what height do treaties and agreements with </w:t>
      </w:r>
      <w:r w:rsidRPr="00EA703F">
        <w:rPr>
          <w:rFonts w:ascii="Times New Roman" w:eastAsia="Times New Roman" w:hAnsi="Times New Roman" w:cs="Times New Roman"/>
          <w:sz w:val="24"/>
          <w:szCs w:val="24"/>
          <w:u w:val="single"/>
        </w:rPr>
        <w:t>Indigenous peoples, end? It is understood that treaties have impact on Indigenous rights and responsibilities with respect to mining, water resources, hunting, etc. but Indigenous communities should be consulted with the impacts on the skies above.</w:t>
      </w:r>
      <w:r w:rsidRPr="00EA703F">
        <w:rPr>
          <w:rFonts w:ascii="Times New Roman" w:eastAsia="Times New Roman" w:hAnsi="Times New Roman" w:cs="Times New Roman"/>
          <w:sz w:val="14"/>
          <w:szCs w:val="14"/>
        </w:rPr>
        <w:t xml:space="preserve"> </w:t>
      </w:r>
      <w:r w:rsidRPr="00EA703F">
        <w:rPr>
          <w:rFonts w:ascii="Times New Roman" w:eastAsia="Times New Roman" w:hAnsi="Times New Roman" w:cs="Times New Roman"/>
          <w:sz w:val="24"/>
          <w:szCs w:val="24"/>
          <w:u w:val="single"/>
        </w:rPr>
        <w:t>This is especially true for satellites that contribute to light pollution, but also satellites that are designed to offer services to communities</w:t>
      </w:r>
      <w:r w:rsidRPr="1A45E38B">
        <w:rPr>
          <w:rFonts w:ascii="Times New Roman" w:eastAsia="Times New Roman" w:hAnsi="Times New Roman" w:cs="Times New Roman"/>
          <w:sz w:val="24"/>
          <w:szCs w:val="24"/>
          <w:u w:val="single"/>
        </w:rPr>
        <w:t xml:space="preserve"> (such as wireless internet), satellites designed for groundbased or remote imaging such as mapping satellites and LIDAR imaging. The CSA has an obligation to consult with Indigenous communities and Indigenous-led organizations with respect to the legalities of how satellites that impact communities operate.\</w:t>
      </w:r>
    </w:p>
    <w:p w14:paraId="7AADD28B" w14:textId="77777777" w:rsidR="00646E4A" w:rsidRDefault="00646E4A" w:rsidP="00646E4A">
      <w:pPr>
        <w:spacing w:line="257" w:lineRule="auto"/>
        <w:rPr>
          <w:rFonts w:eastAsia="Calibri" w:cs="Calibri"/>
          <w:sz w:val="16"/>
          <w:szCs w:val="16"/>
        </w:rPr>
      </w:pPr>
    </w:p>
    <w:p w14:paraId="797306CB" w14:textId="77777777" w:rsidR="00646E4A" w:rsidRDefault="00646E4A" w:rsidP="00646E4A">
      <w:pPr>
        <w:pStyle w:val="Heading4"/>
      </w:pPr>
      <w:r w:rsidRPr="20784D7C">
        <w:rPr>
          <w:rFonts w:eastAsia="Calibri" w:cs="Calibri"/>
          <w:szCs w:val="26"/>
        </w:rPr>
        <w:lastRenderedPageBreak/>
        <w:t xml:space="preserve">Additional Impact Senario: </w:t>
      </w:r>
      <w:r w:rsidRPr="3DBF02C7">
        <w:rPr>
          <w:rFonts w:eastAsia="Calibri" w:cs="Calibri"/>
          <w:szCs w:val="26"/>
        </w:rPr>
        <w:t>By definition, mega-constellations make debris cascades inevitable</w:t>
      </w:r>
    </w:p>
    <w:p w14:paraId="4CD893F4" w14:textId="77777777" w:rsidR="00646E4A" w:rsidRDefault="00646E4A" w:rsidP="00646E4A">
      <w:pPr>
        <w:spacing w:line="257" w:lineRule="auto"/>
      </w:pPr>
      <w:r w:rsidRPr="3DBF02C7">
        <w:rPr>
          <w:rFonts w:eastAsia="Calibri" w:cs="Calibri"/>
          <w:b/>
          <w:bCs/>
          <w:sz w:val="26"/>
          <w:szCs w:val="26"/>
        </w:rPr>
        <w:t xml:space="preserve">Siegel 20 </w:t>
      </w:r>
      <w:r w:rsidRPr="3DBF02C7">
        <w:rPr>
          <w:rFonts w:eastAsia="Calibri" w:cs="Calibri"/>
        </w:rPr>
        <w:t xml:space="preserve">[Ethan Siegel, astrophysicist, author, and science communicator, who professes physics and astronomy at various colleges, 2-19-2020, "Flaremageddon: How Satellite Mega-Constellations Could Create A New Natural Disaster," Forbes, </w:t>
      </w:r>
      <w:hyperlink r:id="rId15" w:anchor="51403cf049cf]/Kankee">
        <w:r w:rsidRPr="3DBF02C7">
          <w:rPr>
            <w:rStyle w:val="Hyperlink"/>
            <w:rFonts w:eastAsia="Calibri" w:cs="Calibri"/>
          </w:rPr>
          <w:t>https://www.forbes.com/sites/startswithabang/2020/02/19/flaremageddon-how-satellite-mega-constellations-could-create-a-new-natural-disaster/#51403cf049cf]/Kankee</w:t>
        </w:r>
      </w:hyperlink>
    </w:p>
    <w:p w14:paraId="2BB0DB5F" w14:textId="77777777" w:rsidR="00646E4A" w:rsidRDefault="00646E4A" w:rsidP="00646E4A">
      <w:pPr>
        <w:spacing w:line="257" w:lineRule="auto"/>
      </w:pPr>
      <w:r w:rsidRPr="3DBF02C7">
        <w:rPr>
          <w:rFonts w:eastAsia="Calibri" w:cs="Calibri"/>
          <w:sz w:val="16"/>
          <w:szCs w:val="16"/>
        </w:rPr>
        <w:t xml:space="preserve">Over the next few years, the night sky and the volume of space that surrounds the Earth are both poised to become very different than they've been for all of human history. As of 2019, </w:t>
      </w:r>
      <w:r w:rsidRPr="3DBF02C7">
        <w:rPr>
          <w:rFonts w:eastAsia="Calibri" w:cs="Calibri"/>
          <w:u w:val="single"/>
        </w:rPr>
        <w:t>humanity</w:t>
      </w:r>
      <w:r w:rsidRPr="3DBF02C7">
        <w:rPr>
          <w:rFonts w:eastAsia="Calibri" w:cs="Calibri"/>
          <w:sz w:val="16"/>
          <w:szCs w:val="16"/>
        </w:rPr>
        <w:t xml:space="preserve"> had </w:t>
      </w:r>
      <w:r w:rsidRPr="3DBF02C7">
        <w:rPr>
          <w:rFonts w:eastAsia="Calibri" w:cs="Calibri"/>
          <w:u w:val="single"/>
        </w:rPr>
        <w:t>launched</w:t>
      </w:r>
      <w:r w:rsidRPr="3DBF02C7">
        <w:rPr>
          <w:rFonts w:eastAsia="Calibri" w:cs="Calibri"/>
          <w:sz w:val="16"/>
          <w:szCs w:val="16"/>
        </w:rPr>
        <w:t xml:space="preserve"> an estimated total of between </w:t>
      </w:r>
      <w:r w:rsidRPr="3DBF02C7">
        <w:rPr>
          <w:rFonts w:eastAsia="Calibri" w:cs="Calibri"/>
          <w:u w:val="single"/>
        </w:rPr>
        <w:t>8,000 and 9,000 satellites</w:t>
      </w:r>
      <w:r w:rsidRPr="3DBF02C7">
        <w:rPr>
          <w:rFonts w:eastAsia="Calibri" w:cs="Calibri"/>
          <w:sz w:val="16"/>
          <w:szCs w:val="16"/>
        </w:rPr>
        <w:t xml:space="preserve">, </w:t>
      </w:r>
      <w:r w:rsidRPr="3DBF02C7">
        <w:rPr>
          <w:rFonts w:eastAsia="Calibri" w:cs="Calibri"/>
          <w:u w:val="single"/>
        </w:rPr>
        <w:t>with</w:t>
      </w:r>
      <w:r w:rsidRPr="3DBF02C7">
        <w:rPr>
          <w:rFonts w:eastAsia="Calibri" w:cs="Calibri"/>
          <w:sz w:val="16"/>
          <w:szCs w:val="16"/>
        </w:rPr>
        <w:t xml:space="preserve"> approximately </w:t>
      </w:r>
      <w:r w:rsidRPr="3DBF02C7">
        <w:rPr>
          <w:rFonts w:eastAsia="Calibri" w:cs="Calibri"/>
          <w:u w:val="single"/>
        </w:rPr>
        <w:t>2,000 of them</w:t>
      </w:r>
      <w:r w:rsidRPr="3DBF02C7">
        <w:rPr>
          <w:rFonts w:eastAsia="Calibri" w:cs="Calibri"/>
          <w:sz w:val="16"/>
          <w:szCs w:val="16"/>
        </w:rPr>
        <w:t xml:space="preserve"> still </w:t>
      </w:r>
      <w:r w:rsidRPr="3DBF02C7">
        <w:rPr>
          <w:rFonts w:eastAsia="Calibri" w:cs="Calibri"/>
          <w:u w:val="single"/>
        </w:rPr>
        <w:t>active</w:t>
      </w:r>
      <w:r w:rsidRPr="3DBF02C7">
        <w:rPr>
          <w:rFonts w:eastAsia="Calibri" w:cs="Calibri"/>
          <w:sz w:val="16"/>
          <w:szCs w:val="16"/>
        </w:rPr>
        <w:t xml:space="preserve">. </w:t>
      </w:r>
      <w:r w:rsidRPr="3DBF02C7">
        <w:rPr>
          <w:rFonts w:eastAsia="Calibri" w:cs="Calibri"/>
          <w:u w:val="single"/>
        </w:rPr>
        <w:t>As</w:t>
      </w:r>
      <w:r w:rsidRPr="3DBF02C7">
        <w:rPr>
          <w:rFonts w:eastAsia="Calibri" w:cs="Calibri"/>
          <w:sz w:val="16"/>
          <w:szCs w:val="16"/>
        </w:rPr>
        <w:t xml:space="preserve"> SpaceX's Starlink, OneWeb, Amazon's Project Kuiper, Telesat and other </w:t>
      </w:r>
      <w:r w:rsidRPr="3DBF02C7">
        <w:rPr>
          <w:rFonts w:eastAsia="Calibri" w:cs="Calibri"/>
          <w:u w:val="single"/>
        </w:rPr>
        <w:t>companies</w:t>
      </w:r>
      <w:r w:rsidRPr="3DBF02C7">
        <w:rPr>
          <w:rFonts w:eastAsia="Calibri" w:cs="Calibri"/>
          <w:sz w:val="16"/>
          <w:szCs w:val="16"/>
        </w:rPr>
        <w:t xml:space="preserve"> </w:t>
      </w:r>
      <w:r w:rsidRPr="3DBF02C7">
        <w:rPr>
          <w:rFonts w:eastAsia="Calibri" w:cs="Calibri"/>
          <w:u w:val="single"/>
        </w:rPr>
        <w:t>prepare to provide worldwide 5G coverage from space</w:t>
      </w:r>
      <w:r w:rsidRPr="3DBF02C7">
        <w:rPr>
          <w:rFonts w:eastAsia="Calibri" w:cs="Calibri"/>
          <w:sz w:val="16"/>
          <w:szCs w:val="16"/>
        </w:rPr>
        <w:t xml:space="preserve"> (more than 300 new satellites have gone up for these purposes </w:t>
      </w:r>
      <w:hyperlink r:id="rId16">
        <w:r w:rsidRPr="3DBF02C7">
          <w:rPr>
            <w:rStyle w:val="Hyperlink"/>
            <w:rFonts w:eastAsia="Calibri" w:cs="Calibri"/>
            <w:sz w:val="16"/>
            <w:szCs w:val="16"/>
          </w:rPr>
          <w:t>in the last 9 months</w:t>
        </w:r>
      </w:hyperlink>
      <w:r w:rsidRPr="3DBF02C7">
        <w:rPr>
          <w:rFonts w:eastAsia="Calibri" w:cs="Calibri"/>
          <w:sz w:val="16"/>
          <w:szCs w:val="16"/>
        </w:rPr>
        <w:t xml:space="preserve">), </w:t>
      </w:r>
      <w:r w:rsidRPr="3DBF02C7">
        <w:rPr>
          <w:rFonts w:eastAsia="Calibri" w:cs="Calibri"/>
          <w:u w:val="single"/>
        </w:rPr>
        <w:t xml:space="preserve">humanity is beginning to enter the era of </w:t>
      </w:r>
      <w:r w:rsidRPr="3DBF02C7">
        <w:rPr>
          <w:rFonts w:eastAsia="Calibri" w:cs="Calibri"/>
          <w:highlight w:val="green"/>
          <w:u w:val="single"/>
        </w:rPr>
        <w:t>sat</w:t>
      </w:r>
      <w:r w:rsidRPr="3DBF02C7">
        <w:rPr>
          <w:rFonts w:eastAsia="Calibri" w:cs="Calibri"/>
          <w:u w:val="single"/>
        </w:rPr>
        <w:t xml:space="preserve">ellite </w:t>
      </w:r>
      <w:r w:rsidRPr="3DBF02C7">
        <w:rPr>
          <w:rFonts w:eastAsia="Calibri" w:cs="Calibri"/>
          <w:highlight w:val="green"/>
          <w:u w:val="single"/>
        </w:rPr>
        <w:t>mega-constellations</w:t>
      </w:r>
      <w:r w:rsidRPr="3DBF02C7">
        <w:rPr>
          <w:rFonts w:eastAsia="Calibri" w:cs="Calibri"/>
          <w:sz w:val="16"/>
          <w:szCs w:val="16"/>
        </w:rPr>
        <w:t xml:space="preserve">. While </w:t>
      </w:r>
      <w:r w:rsidRPr="3DBF02C7">
        <w:rPr>
          <w:rFonts w:eastAsia="Calibri" w:cs="Calibri"/>
          <w:u w:val="single"/>
        </w:rPr>
        <w:t>media coverage</w:t>
      </w:r>
      <w:r w:rsidRPr="3DBF02C7">
        <w:rPr>
          <w:rFonts w:eastAsia="Calibri" w:cs="Calibri"/>
          <w:sz w:val="16"/>
          <w:szCs w:val="16"/>
        </w:rPr>
        <w:t xml:space="preserve"> has </w:t>
      </w:r>
      <w:r w:rsidRPr="3DBF02C7">
        <w:rPr>
          <w:rFonts w:eastAsia="Calibri" w:cs="Calibri"/>
          <w:u w:val="single"/>
        </w:rPr>
        <w:t>largely mentioned only one detrimental effect so far</w:t>
      </w:r>
      <w:r w:rsidRPr="3DBF02C7">
        <w:rPr>
          <w:rFonts w:eastAsia="Calibri" w:cs="Calibri"/>
          <w:sz w:val="16"/>
          <w:szCs w:val="16"/>
        </w:rPr>
        <w:t xml:space="preserve"> — </w:t>
      </w:r>
      <w:hyperlink r:id="rId17">
        <w:r w:rsidRPr="3DBF02C7">
          <w:rPr>
            <w:rStyle w:val="Hyperlink"/>
            <w:rFonts w:eastAsia="Calibri" w:cs="Calibri"/>
            <w:sz w:val="16"/>
            <w:szCs w:val="16"/>
          </w:rPr>
          <w:t xml:space="preserve">the </w:t>
        </w:r>
        <w:r w:rsidRPr="3DBF02C7">
          <w:rPr>
            <w:rStyle w:val="Hyperlink"/>
            <w:rFonts w:eastAsia="Calibri" w:cs="Calibri"/>
            <w:b/>
            <w:bCs/>
            <w:highlight w:val="green"/>
          </w:rPr>
          <w:t>damage</w:t>
        </w:r>
        <w:r w:rsidRPr="3DBF02C7">
          <w:rPr>
            <w:rStyle w:val="Hyperlink"/>
            <w:rFonts w:eastAsia="Calibri" w:cs="Calibri"/>
            <w:sz w:val="16"/>
            <w:szCs w:val="16"/>
          </w:rPr>
          <w:t xml:space="preserve"> that these satellites are already causing to </w:t>
        </w:r>
        <w:r w:rsidRPr="3DBF02C7">
          <w:rPr>
            <w:rStyle w:val="Hyperlink"/>
            <w:rFonts w:eastAsia="Calibri" w:cs="Calibri"/>
          </w:rPr>
          <w:t>astronomy</w:t>
        </w:r>
      </w:hyperlink>
      <w:r w:rsidRPr="3DBF02C7">
        <w:rPr>
          <w:rFonts w:eastAsia="Calibri" w:cs="Calibri"/>
          <w:sz w:val="16"/>
          <w:szCs w:val="16"/>
        </w:rPr>
        <w:t xml:space="preserve"> — </w:t>
      </w:r>
      <w:r w:rsidRPr="3DBF02C7">
        <w:rPr>
          <w:rFonts w:eastAsia="Calibri" w:cs="Calibri"/>
          <w:u w:val="single"/>
        </w:rPr>
        <w:t>there's a</w:t>
      </w:r>
      <w:r w:rsidRPr="3DBF02C7">
        <w:rPr>
          <w:rFonts w:eastAsia="Calibri" w:cs="Calibri"/>
          <w:sz w:val="16"/>
          <w:szCs w:val="16"/>
        </w:rPr>
        <w:t xml:space="preserve"> second </w:t>
      </w:r>
      <w:r w:rsidRPr="3DBF02C7">
        <w:rPr>
          <w:rFonts w:eastAsia="Calibri" w:cs="Calibri"/>
          <w:u w:val="single"/>
        </w:rPr>
        <w:t>consequence that</w:t>
      </w:r>
      <w:r w:rsidRPr="3DBF02C7">
        <w:rPr>
          <w:rFonts w:eastAsia="Calibri" w:cs="Calibri"/>
          <w:sz w:val="16"/>
          <w:szCs w:val="16"/>
        </w:rPr>
        <w:t xml:space="preserve"> </w:t>
      </w:r>
      <w:r w:rsidRPr="3DBF02C7">
        <w:rPr>
          <w:rFonts w:eastAsia="Calibri" w:cs="Calibri"/>
          <w:highlight w:val="green"/>
          <w:u w:val="single"/>
        </w:rPr>
        <w:t>could be</w:t>
      </w:r>
      <w:r w:rsidRPr="3DBF02C7">
        <w:rPr>
          <w:rFonts w:eastAsia="Calibri" w:cs="Calibri"/>
          <w:sz w:val="16"/>
          <w:szCs w:val="16"/>
        </w:rPr>
        <w:t xml:space="preserve"> even more </w:t>
      </w:r>
      <w:r w:rsidRPr="3DBF02C7">
        <w:rPr>
          <w:rFonts w:eastAsia="Calibri" w:cs="Calibri"/>
          <w:b/>
          <w:bCs/>
          <w:highlight w:val="green"/>
          <w:u w:val="single"/>
        </w:rPr>
        <w:t>disastrous</w:t>
      </w:r>
      <w:r w:rsidRPr="3DBF02C7">
        <w:rPr>
          <w:rFonts w:eastAsia="Calibri" w:cs="Calibri"/>
          <w:sz w:val="16"/>
          <w:szCs w:val="16"/>
        </w:rPr>
        <w:t xml:space="preserve">: </w:t>
      </w:r>
      <w:r w:rsidRPr="3DBF02C7">
        <w:rPr>
          <w:rFonts w:eastAsia="Calibri" w:cs="Calibri"/>
          <w:b/>
          <w:bCs/>
          <w:highlight w:val="green"/>
          <w:u w:val="single"/>
        </w:rPr>
        <w:t>Kessler syndrome</w:t>
      </w:r>
      <w:r w:rsidRPr="3DBF02C7">
        <w:rPr>
          <w:rFonts w:eastAsia="Calibri" w:cs="Calibri"/>
          <w:sz w:val="16"/>
          <w:szCs w:val="16"/>
        </w:rPr>
        <w:t xml:space="preserve">. </w:t>
      </w:r>
      <w:r w:rsidRPr="3DBF02C7">
        <w:rPr>
          <w:rFonts w:eastAsia="Calibri" w:cs="Calibri"/>
          <w:highlight w:val="green"/>
          <w:u w:val="single"/>
        </w:rPr>
        <w:t>With</w:t>
      </w:r>
      <w:r w:rsidRPr="3DBF02C7">
        <w:rPr>
          <w:rFonts w:eastAsia="Calibri" w:cs="Calibri"/>
          <w:u w:val="single"/>
        </w:rPr>
        <w:t xml:space="preserve"> tens or even </w:t>
      </w:r>
      <w:r w:rsidRPr="3DBF02C7">
        <w:rPr>
          <w:rFonts w:eastAsia="Calibri" w:cs="Calibri"/>
          <w:b/>
          <w:bCs/>
          <w:highlight w:val="green"/>
          <w:u w:val="single"/>
        </w:rPr>
        <w:t>hundreds of thousands</w:t>
      </w:r>
      <w:r w:rsidRPr="3DBF02C7">
        <w:rPr>
          <w:rFonts w:eastAsia="Calibri" w:cs="Calibri"/>
          <w:highlight w:val="green"/>
          <w:u w:val="single"/>
        </w:rPr>
        <w:t xml:space="preserve"> of</w:t>
      </w:r>
      <w:r w:rsidRPr="3DBF02C7">
        <w:rPr>
          <w:rFonts w:eastAsia="Calibri" w:cs="Calibri"/>
          <w:u w:val="single"/>
        </w:rPr>
        <w:t xml:space="preserve"> </w:t>
      </w:r>
      <w:r w:rsidRPr="3DBF02C7">
        <w:rPr>
          <w:rFonts w:eastAsia="Calibri" w:cs="Calibri"/>
          <w:highlight w:val="green"/>
          <w:u w:val="single"/>
        </w:rPr>
        <w:t>sat</w:t>
      </w:r>
      <w:r w:rsidRPr="3DBF02C7">
        <w:rPr>
          <w:rFonts w:eastAsia="Calibri" w:cs="Calibri"/>
          <w:u w:val="single"/>
        </w:rPr>
        <w:t>ellite</w:t>
      </w:r>
      <w:r w:rsidRPr="3DBF02C7">
        <w:rPr>
          <w:rFonts w:eastAsia="Calibri" w:cs="Calibri"/>
          <w:highlight w:val="green"/>
          <w:u w:val="single"/>
        </w:rPr>
        <w:t>s</w:t>
      </w:r>
      <w:r w:rsidRPr="3DBF02C7">
        <w:rPr>
          <w:rFonts w:eastAsia="Calibri" w:cs="Calibri"/>
          <w:u w:val="single"/>
        </w:rPr>
        <w:t xml:space="preserve"> in orbit, </w:t>
      </w:r>
      <w:r w:rsidRPr="3DBF02C7">
        <w:rPr>
          <w:rFonts w:eastAsia="Calibri" w:cs="Calibri"/>
          <w:highlight w:val="green"/>
          <w:u w:val="single"/>
        </w:rPr>
        <w:t>a</w:t>
      </w:r>
      <w:r w:rsidRPr="3DBF02C7">
        <w:rPr>
          <w:rFonts w:eastAsia="Calibri" w:cs="Calibri"/>
          <w:u w:val="single"/>
        </w:rPr>
        <w:t xml:space="preserve"> </w:t>
      </w:r>
      <w:r w:rsidRPr="3DBF02C7">
        <w:rPr>
          <w:rFonts w:eastAsia="Calibri" w:cs="Calibri"/>
          <w:b/>
          <w:bCs/>
          <w:highlight w:val="green"/>
          <w:u w:val="single"/>
        </w:rPr>
        <w:t>single collision</w:t>
      </w:r>
      <w:r w:rsidRPr="3DBF02C7">
        <w:rPr>
          <w:rFonts w:eastAsia="Calibri" w:cs="Calibri"/>
          <w:u w:val="single"/>
        </w:rPr>
        <w:t xml:space="preserve"> </w:t>
      </w:r>
      <w:r w:rsidRPr="3DBF02C7">
        <w:rPr>
          <w:rFonts w:eastAsia="Calibri" w:cs="Calibri"/>
          <w:highlight w:val="green"/>
          <w:u w:val="single"/>
        </w:rPr>
        <w:t>could trigger a</w:t>
      </w:r>
      <w:r w:rsidRPr="3DBF02C7">
        <w:rPr>
          <w:rFonts w:eastAsia="Calibri" w:cs="Calibri"/>
          <w:u w:val="single"/>
        </w:rPr>
        <w:t xml:space="preserve"> </w:t>
      </w:r>
      <w:r w:rsidRPr="3DBF02C7">
        <w:rPr>
          <w:rFonts w:eastAsia="Calibri" w:cs="Calibri"/>
          <w:b/>
          <w:bCs/>
          <w:highlight w:val="green"/>
          <w:u w:val="single"/>
        </w:rPr>
        <w:t>chain reaction</w:t>
      </w:r>
      <w:r w:rsidRPr="3DBF02C7">
        <w:rPr>
          <w:rFonts w:eastAsia="Calibri" w:cs="Calibri"/>
          <w:sz w:val="16"/>
          <w:szCs w:val="16"/>
        </w:rPr>
        <w:t xml:space="preserve">. </w:t>
      </w:r>
      <w:r w:rsidRPr="3DBF02C7">
        <w:rPr>
          <w:rFonts w:eastAsia="Calibri" w:cs="Calibri"/>
          <w:u w:val="single"/>
        </w:rPr>
        <w:t>With the realities of solar flares and the technological needs of mega-constellations</w:t>
      </w:r>
      <w:r w:rsidRPr="3DBF02C7">
        <w:rPr>
          <w:rFonts w:eastAsia="Calibri" w:cs="Calibri"/>
          <w:sz w:val="16"/>
          <w:szCs w:val="16"/>
        </w:rPr>
        <w:t xml:space="preserve">, </w:t>
      </w:r>
      <w:r w:rsidRPr="3DBF02C7">
        <w:rPr>
          <w:rFonts w:eastAsia="Calibri" w:cs="Calibri"/>
          <w:u w:val="single"/>
        </w:rPr>
        <w:t>this</w:t>
      </w:r>
      <w:r w:rsidRPr="3DBF02C7">
        <w:rPr>
          <w:rFonts w:eastAsia="Calibri" w:cs="Calibri"/>
          <w:sz w:val="16"/>
          <w:szCs w:val="16"/>
        </w:rPr>
        <w:t xml:space="preserve"> new type of </w:t>
      </w:r>
      <w:r w:rsidRPr="3DBF02C7">
        <w:rPr>
          <w:rFonts w:eastAsia="Calibri" w:cs="Calibri"/>
          <w:u w:val="single"/>
        </w:rPr>
        <w:t xml:space="preserve">natural disaster may be </w:t>
      </w:r>
      <w:r w:rsidRPr="3DBF02C7">
        <w:rPr>
          <w:rFonts w:eastAsia="Calibri" w:cs="Calibri"/>
          <w:b/>
          <w:bCs/>
          <w:u w:val="single"/>
        </w:rPr>
        <w:t>unavoidable</w:t>
      </w:r>
      <w:r w:rsidRPr="3DBF02C7">
        <w:rPr>
          <w:rFonts w:eastAsia="Calibri" w:cs="Calibri"/>
          <w:sz w:val="16"/>
          <w:szCs w:val="16"/>
        </w:rPr>
        <w:t xml:space="preserve">. The idea of </w:t>
      </w:r>
      <w:hyperlink r:id="rId18">
        <w:r w:rsidRPr="3DBF02C7">
          <w:rPr>
            <w:rStyle w:val="Hyperlink"/>
            <w:rFonts w:eastAsia="Calibri" w:cs="Calibri"/>
            <w:sz w:val="16"/>
            <w:szCs w:val="16"/>
          </w:rPr>
          <w:t>Kessler syndrome</w:t>
        </w:r>
      </w:hyperlink>
      <w:r w:rsidRPr="3DBF02C7">
        <w:rPr>
          <w:rFonts w:eastAsia="Calibri" w:cs="Calibri"/>
          <w:sz w:val="16"/>
          <w:szCs w:val="16"/>
        </w:rPr>
        <w:t xml:space="preserve"> is a simple one: </w:t>
      </w:r>
      <w:r w:rsidRPr="3DBF02C7">
        <w:rPr>
          <w:rFonts w:eastAsia="Calibri" w:cs="Calibri"/>
          <w:highlight w:val="green"/>
          <w:u w:val="single"/>
        </w:rPr>
        <w:t>if</w:t>
      </w:r>
      <w:r w:rsidRPr="3DBF02C7">
        <w:rPr>
          <w:rFonts w:eastAsia="Calibri" w:cs="Calibri"/>
          <w:u w:val="single"/>
        </w:rPr>
        <w:t xml:space="preserve"> </w:t>
      </w:r>
      <w:r w:rsidRPr="3DBF02C7">
        <w:rPr>
          <w:rFonts w:eastAsia="Calibri" w:cs="Calibri"/>
          <w:highlight w:val="green"/>
          <w:u w:val="single"/>
        </w:rPr>
        <w:t>there are too</w:t>
      </w:r>
      <w:r w:rsidRPr="3DBF02C7">
        <w:rPr>
          <w:rFonts w:eastAsia="Calibri" w:cs="Calibri"/>
          <w:u w:val="single"/>
        </w:rPr>
        <w:t xml:space="preserve"> </w:t>
      </w:r>
      <w:r w:rsidRPr="3DBF02C7">
        <w:rPr>
          <w:rFonts w:eastAsia="Calibri" w:cs="Calibri"/>
          <w:highlight w:val="green"/>
          <w:u w:val="single"/>
        </w:rPr>
        <w:t>many</w:t>
      </w:r>
      <w:r w:rsidRPr="3DBF02C7">
        <w:rPr>
          <w:rFonts w:eastAsia="Calibri" w:cs="Calibri"/>
          <w:u w:val="single"/>
        </w:rPr>
        <w:t xml:space="preserve"> </w:t>
      </w:r>
      <w:r w:rsidRPr="3DBF02C7">
        <w:rPr>
          <w:rFonts w:eastAsia="Calibri" w:cs="Calibri"/>
          <w:highlight w:val="green"/>
          <w:u w:val="single"/>
        </w:rPr>
        <w:t>sat</w:t>
      </w:r>
      <w:r w:rsidRPr="3DBF02C7">
        <w:rPr>
          <w:rFonts w:eastAsia="Calibri" w:cs="Calibri"/>
          <w:u w:val="single"/>
        </w:rPr>
        <w:t>ellite</w:t>
      </w:r>
      <w:r w:rsidRPr="3DBF02C7">
        <w:rPr>
          <w:rFonts w:eastAsia="Calibri" w:cs="Calibri"/>
          <w:highlight w:val="green"/>
          <w:u w:val="single"/>
        </w:rPr>
        <w:t>s</w:t>
      </w:r>
      <w:r w:rsidRPr="3DBF02C7">
        <w:rPr>
          <w:rFonts w:eastAsia="Calibri" w:cs="Calibri"/>
          <w:u w:val="single"/>
        </w:rPr>
        <w:t xml:space="preserve"> around Earth, </w:t>
      </w:r>
      <w:r w:rsidRPr="3DBF02C7">
        <w:rPr>
          <w:rFonts w:eastAsia="Calibri" w:cs="Calibri"/>
          <w:highlight w:val="green"/>
          <w:u w:val="single"/>
        </w:rPr>
        <w:t>a</w:t>
      </w:r>
      <w:r w:rsidRPr="3DBF02C7">
        <w:rPr>
          <w:rFonts w:eastAsia="Calibri" w:cs="Calibri"/>
          <w:u w:val="single"/>
        </w:rPr>
        <w:t xml:space="preserve">n unfortunate </w:t>
      </w:r>
      <w:r w:rsidRPr="3DBF02C7">
        <w:rPr>
          <w:rFonts w:eastAsia="Calibri" w:cs="Calibri"/>
          <w:highlight w:val="green"/>
          <w:u w:val="single"/>
        </w:rPr>
        <w:t>collision</w:t>
      </w:r>
      <w:r w:rsidRPr="3DBF02C7">
        <w:rPr>
          <w:rFonts w:eastAsia="Calibri" w:cs="Calibri"/>
          <w:u w:val="single"/>
        </w:rPr>
        <w:t xml:space="preserve"> between any two of them </w:t>
      </w:r>
      <w:r w:rsidRPr="3DBF02C7">
        <w:rPr>
          <w:rFonts w:eastAsia="Calibri" w:cs="Calibri"/>
          <w:highlight w:val="green"/>
          <w:u w:val="single"/>
        </w:rPr>
        <w:t>could</w:t>
      </w:r>
      <w:r w:rsidRPr="3DBF02C7">
        <w:rPr>
          <w:rFonts w:eastAsia="Calibri" w:cs="Calibri"/>
          <w:u w:val="single"/>
        </w:rPr>
        <w:t xml:space="preserve"> </w:t>
      </w:r>
      <w:r w:rsidRPr="3DBF02C7">
        <w:rPr>
          <w:rFonts w:eastAsia="Calibri" w:cs="Calibri"/>
          <w:highlight w:val="green"/>
          <w:u w:val="single"/>
        </w:rPr>
        <w:t>create enough debris that another</w:t>
      </w:r>
      <w:r w:rsidRPr="3DBF02C7">
        <w:rPr>
          <w:rFonts w:eastAsia="Calibri" w:cs="Calibri"/>
          <w:u w:val="single"/>
        </w:rPr>
        <w:t xml:space="preserve"> collision </w:t>
      </w:r>
      <w:r w:rsidRPr="3DBF02C7">
        <w:rPr>
          <w:rFonts w:eastAsia="Calibri" w:cs="Calibri"/>
          <w:highlight w:val="green"/>
          <w:u w:val="single"/>
        </w:rPr>
        <w:t>becomes</w:t>
      </w:r>
      <w:r w:rsidRPr="3DBF02C7">
        <w:rPr>
          <w:rFonts w:eastAsia="Calibri" w:cs="Calibri"/>
          <w:u w:val="single"/>
        </w:rPr>
        <w:t xml:space="preserve"> </w:t>
      </w:r>
      <w:r w:rsidRPr="3DBF02C7">
        <w:rPr>
          <w:rFonts w:eastAsia="Calibri" w:cs="Calibri"/>
          <w:highlight w:val="green"/>
          <w:u w:val="single"/>
        </w:rPr>
        <w:t>inev</w:t>
      </w:r>
      <w:r w:rsidRPr="3DBF02C7">
        <w:rPr>
          <w:rFonts w:eastAsia="Calibri" w:cs="Calibri"/>
          <w:u w:val="single"/>
        </w:rPr>
        <w:t>itable</w:t>
      </w:r>
      <w:r w:rsidRPr="3DBF02C7">
        <w:rPr>
          <w:rFonts w:eastAsia="Calibri" w:cs="Calibri"/>
          <w:sz w:val="16"/>
          <w:szCs w:val="16"/>
        </w:rPr>
        <w:t xml:space="preserve">. Although </w:t>
      </w:r>
      <w:hyperlink r:id="rId19">
        <w:r w:rsidRPr="3DBF02C7">
          <w:rPr>
            <w:rStyle w:val="Hyperlink"/>
            <w:rFonts w:eastAsia="Calibri" w:cs="Calibri"/>
            <w:sz w:val="16"/>
            <w:szCs w:val="16"/>
          </w:rPr>
          <w:t>there is not widespread agreement</w:t>
        </w:r>
      </w:hyperlink>
      <w:r w:rsidRPr="3DBF02C7">
        <w:rPr>
          <w:rFonts w:eastAsia="Calibri" w:cs="Calibri"/>
          <w:sz w:val="16"/>
          <w:szCs w:val="16"/>
        </w:rPr>
        <w:t xml:space="preserve"> on when that point will be reached, </w:t>
      </w:r>
      <w:r w:rsidRPr="3DBF02C7">
        <w:rPr>
          <w:rFonts w:eastAsia="Calibri" w:cs="Calibri"/>
          <w:u w:val="single"/>
        </w:rPr>
        <w:t>it's widely recognized that greater numbers of larger satellites greatly increases this risk</w:t>
      </w:r>
      <w:r w:rsidRPr="3DBF02C7">
        <w:rPr>
          <w:rFonts w:eastAsia="Calibri" w:cs="Calibri"/>
          <w:sz w:val="16"/>
          <w:szCs w:val="16"/>
        </w:rPr>
        <w:t xml:space="preserve">. </w:t>
      </w:r>
      <w:r w:rsidRPr="3DBF02C7">
        <w:rPr>
          <w:rFonts w:eastAsia="Calibri" w:cs="Calibri"/>
          <w:u w:val="single"/>
        </w:rPr>
        <w:t>With Starlink alone proposing a total of 42,000 satellites</w:t>
      </w:r>
      <w:r w:rsidRPr="3DBF02C7">
        <w:rPr>
          <w:rFonts w:eastAsia="Calibri" w:cs="Calibri"/>
          <w:sz w:val="16"/>
          <w:szCs w:val="16"/>
        </w:rPr>
        <w:t xml:space="preserve"> in three different orbital shells </w:t>
      </w:r>
      <w:r w:rsidRPr="3DBF02C7">
        <w:rPr>
          <w:rFonts w:eastAsia="Calibri" w:cs="Calibri"/>
          <w:u w:val="single"/>
        </w:rPr>
        <w:t>and many other companies</w:t>
      </w:r>
      <w:r w:rsidRPr="3DBF02C7">
        <w:rPr>
          <w:rFonts w:eastAsia="Calibri" w:cs="Calibri"/>
          <w:sz w:val="16"/>
          <w:szCs w:val="16"/>
        </w:rPr>
        <w:t xml:space="preserve"> </w:t>
      </w:r>
      <w:r w:rsidRPr="3DBF02C7">
        <w:rPr>
          <w:rFonts w:eastAsia="Calibri" w:cs="Calibri"/>
          <w:u w:val="single"/>
        </w:rPr>
        <w:t>sure to</w:t>
      </w:r>
      <w:r w:rsidRPr="3DBF02C7">
        <w:rPr>
          <w:rFonts w:eastAsia="Calibri" w:cs="Calibri"/>
          <w:sz w:val="16"/>
          <w:szCs w:val="16"/>
        </w:rPr>
        <w:t xml:space="preserve"> soon </w:t>
      </w:r>
      <w:r w:rsidRPr="3DBF02C7">
        <w:rPr>
          <w:rFonts w:eastAsia="Calibri" w:cs="Calibri"/>
          <w:u w:val="single"/>
        </w:rPr>
        <w:t>follow suit</w:t>
      </w:r>
      <w:r w:rsidRPr="3DBF02C7">
        <w:rPr>
          <w:rFonts w:eastAsia="Calibri" w:cs="Calibri"/>
          <w:sz w:val="16"/>
          <w:szCs w:val="16"/>
        </w:rPr>
        <w:t xml:space="preserve">, </w:t>
      </w:r>
      <w:r w:rsidRPr="3DBF02C7">
        <w:rPr>
          <w:rFonts w:eastAsia="Calibri" w:cs="Calibri"/>
          <w:highlight w:val="green"/>
          <w:u w:val="single"/>
        </w:rPr>
        <w:t xml:space="preserve">the </w:t>
      </w:r>
      <w:r w:rsidRPr="3DBF02C7">
        <w:rPr>
          <w:rFonts w:eastAsia="Calibri" w:cs="Calibri"/>
          <w:b/>
          <w:bCs/>
          <w:highlight w:val="green"/>
          <w:u w:val="single"/>
        </w:rPr>
        <w:t>danger</w:t>
      </w:r>
      <w:r w:rsidRPr="3DBF02C7">
        <w:rPr>
          <w:rFonts w:eastAsia="Calibri" w:cs="Calibri"/>
          <w:u w:val="single"/>
        </w:rPr>
        <w:t xml:space="preserve"> of Kessler syndrome </w:t>
      </w:r>
      <w:r w:rsidRPr="3DBF02C7">
        <w:rPr>
          <w:rFonts w:eastAsia="Calibri" w:cs="Calibri"/>
          <w:highlight w:val="green"/>
          <w:u w:val="single"/>
        </w:rPr>
        <w:t>is</w:t>
      </w:r>
      <w:r w:rsidRPr="3DBF02C7">
        <w:rPr>
          <w:rFonts w:eastAsia="Calibri" w:cs="Calibri"/>
          <w:u w:val="single"/>
        </w:rPr>
        <w:t xml:space="preserve"> poised </w:t>
      </w:r>
      <w:r w:rsidRPr="3DBF02C7">
        <w:rPr>
          <w:rFonts w:eastAsia="Calibri" w:cs="Calibri"/>
          <w:highlight w:val="green"/>
          <w:u w:val="single"/>
        </w:rPr>
        <w:t>to increase by</w:t>
      </w:r>
      <w:r w:rsidRPr="3DBF02C7">
        <w:rPr>
          <w:rFonts w:eastAsia="Calibri" w:cs="Calibri"/>
          <w:u w:val="single"/>
        </w:rPr>
        <w:t xml:space="preserve"> </w:t>
      </w:r>
      <w:r w:rsidRPr="3DBF02C7">
        <w:rPr>
          <w:rFonts w:eastAsia="Calibri" w:cs="Calibri"/>
          <w:b/>
          <w:bCs/>
          <w:highlight w:val="green"/>
          <w:u w:val="single"/>
        </w:rPr>
        <w:t>orders of magnitude</w:t>
      </w:r>
      <w:r w:rsidRPr="3DBF02C7">
        <w:rPr>
          <w:rFonts w:eastAsia="Calibri" w:cs="Calibri"/>
          <w:sz w:val="16"/>
          <w:szCs w:val="16"/>
        </w:rPr>
        <w:t xml:space="preserve"> </w:t>
      </w:r>
      <w:r w:rsidRPr="3DBF02C7">
        <w:rPr>
          <w:rFonts w:eastAsia="Calibri" w:cs="Calibri"/>
          <w:u w:val="single"/>
        </w:rPr>
        <w:t>over the 2020s</w:t>
      </w:r>
      <w:r w:rsidRPr="3DBF02C7">
        <w:rPr>
          <w:rFonts w:eastAsia="Calibri" w:cs="Calibri"/>
          <w:sz w:val="16"/>
          <w:szCs w:val="16"/>
        </w:rPr>
        <w:t xml:space="preserve">. In prior years, satellites were launched into orbits that were tracked and knowable, but with occasional collisions occurring due to inactive satellites whose orbits were decaying due to atmospheric drag. </w:t>
      </w:r>
      <w:r w:rsidRPr="3DBF02C7">
        <w:rPr>
          <w:rFonts w:eastAsia="Calibri" w:cs="Calibri"/>
          <w:u w:val="single"/>
        </w:rPr>
        <w:t>With mega-constellations</w:t>
      </w:r>
      <w:r w:rsidRPr="3DBF02C7">
        <w:rPr>
          <w:rFonts w:eastAsia="Calibri" w:cs="Calibri"/>
          <w:sz w:val="16"/>
          <w:szCs w:val="16"/>
        </w:rPr>
        <w:t xml:space="preserve">, however, artificial intelligence will be entering the picture, and this poses a tremendous danger. </w:t>
      </w:r>
      <w:r w:rsidRPr="3DBF02C7">
        <w:rPr>
          <w:rFonts w:eastAsia="Calibri" w:cs="Calibri"/>
          <w:u w:val="single"/>
        </w:rPr>
        <w:t>With so many objects in orbit at the same altitude,</w:t>
      </w:r>
      <w:r w:rsidRPr="3DBF02C7">
        <w:rPr>
          <w:rFonts w:eastAsia="Calibri" w:cs="Calibri"/>
          <w:sz w:val="16"/>
          <w:szCs w:val="16"/>
        </w:rPr>
        <w:t xml:space="preserve"> </w:t>
      </w:r>
      <w:r w:rsidRPr="3DBF02C7">
        <w:rPr>
          <w:rFonts w:eastAsia="Calibri" w:cs="Calibri"/>
          <w:u w:val="single"/>
        </w:rPr>
        <w:t>artificial intelligence will be required in order to constantly leverage the on-board thrusters</w:t>
      </w:r>
      <w:r w:rsidRPr="3DBF02C7">
        <w:rPr>
          <w:rFonts w:eastAsia="Calibri" w:cs="Calibri"/>
          <w:sz w:val="16"/>
          <w:szCs w:val="16"/>
        </w:rPr>
        <w:t xml:space="preserve"> to accomplish three main goals: </w:t>
      </w:r>
      <w:r w:rsidRPr="3DBF02C7">
        <w:rPr>
          <w:rFonts w:eastAsia="Calibri" w:cs="Calibri"/>
          <w:u w:val="single"/>
        </w:rPr>
        <w:t>to ensure the correct, continuous spacing of the satellites to provide the necessary internet coverage, to compensate for the drag of Earth's atmosphere, and to perform any necessary boosts or orbital alterations to avoid collisions</w:t>
      </w:r>
      <w:r w:rsidRPr="3DBF02C7">
        <w:rPr>
          <w:rFonts w:eastAsia="Calibri" w:cs="Calibri"/>
          <w:sz w:val="16"/>
          <w:szCs w:val="16"/>
        </w:rPr>
        <w:t xml:space="preserve"> with other satellites. This last point is absolutely critical. </w:t>
      </w:r>
      <w:r w:rsidRPr="3DBF02C7">
        <w:rPr>
          <w:rFonts w:eastAsia="Calibri" w:cs="Calibri"/>
          <w:highlight w:val="green"/>
          <w:u w:val="single"/>
        </w:rPr>
        <w:t>Any</w:t>
      </w:r>
      <w:r w:rsidRPr="3DBF02C7">
        <w:rPr>
          <w:rFonts w:eastAsia="Calibri" w:cs="Calibri"/>
          <w:u w:val="single"/>
        </w:rPr>
        <w:t xml:space="preserve"> </w:t>
      </w:r>
      <w:r w:rsidRPr="3DBF02C7">
        <w:rPr>
          <w:rFonts w:eastAsia="Calibri" w:cs="Calibri"/>
          <w:highlight w:val="green"/>
          <w:u w:val="single"/>
        </w:rPr>
        <w:t>two orbits</w:t>
      </w:r>
      <w:r w:rsidRPr="3DBF02C7">
        <w:rPr>
          <w:rFonts w:eastAsia="Calibri" w:cs="Calibri"/>
          <w:u w:val="single"/>
        </w:rPr>
        <w:t xml:space="preserve"> at the same altitude </w:t>
      </w:r>
      <w:r w:rsidRPr="3DBF02C7">
        <w:rPr>
          <w:rFonts w:eastAsia="Calibri" w:cs="Calibri"/>
          <w:highlight w:val="green"/>
          <w:u w:val="single"/>
        </w:rPr>
        <w:t>always have</w:t>
      </w:r>
      <w:r w:rsidRPr="3DBF02C7">
        <w:rPr>
          <w:rFonts w:eastAsia="Calibri" w:cs="Calibri"/>
          <w:u w:val="single"/>
        </w:rPr>
        <w:t xml:space="preserve"> two </w:t>
      </w:r>
      <w:r w:rsidRPr="3DBF02C7">
        <w:rPr>
          <w:rFonts w:eastAsia="Calibri" w:cs="Calibri"/>
          <w:highlight w:val="green"/>
          <w:u w:val="single"/>
        </w:rPr>
        <w:t>points where</w:t>
      </w:r>
      <w:r w:rsidRPr="3DBF02C7">
        <w:rPr>
          <w:rFonts w:eastAsia="Calibri" w:cs="Calibri"/>
          <w:u w:val="single"/>
        </w:rPr>
        <w:t xml:space="preserve"> </w:t>
      </w:r>
      <w:r w:rsidRPr="3DBF02C7">
        <w:rPr>
          <w:rFonts w:eastAsia="Calibri" w:cs="Calibri"/>
          <w:highlight w:val="green"/>
          <w:u w:val="single"/>
        </w:rPr>
        <w:t>they</w:t>
      </w:r>
      <w:r w:rsidRPr="3DBF02C7">
        <w:rPr>
          <w:rFonts w:eastAsia="Calibri" w:cs="Calibri"/>
          <w:u w:val="single"/>
        </w:rPr>
        <w:t xml:space="preserve"> will </w:t>
      </w:r>
      <w:r w:rsidRPr="3DBF02C7">
        <w:rPr>
          <w:rFonts w:eastAsia="Calibri" w:cs="Calibri"/>
          <w:highlight w:val="green"/>
          <w:u w:val="single"/>
        </w:rPr>
        <w:t>cross</w:t>
      </w:r>
      <w:r w:rsidRPr="3DBF02C7">
        <w:rPr>
          <w:rFonts w:eastAsia="Calibri" w:cs="Calibri"/>
          <w:u w:val="single"/>
        </w:rPr>
        <w:t xml:space="preserve">, and </w:t>
      </w:r>
      <w:r w:rsidRPr="3DBF02C7">
        <w:rPr>
          <w:rFonts w:eastAsia="Calibri" w:cs="Calibri"/>
          <w:highlight w:val="green"/>
          <w:u w:val="single"/>
        </w:rPr>
        <w:t>sat</w:t>
      </w:r>
      <w:r w:rsidRPr="3DBF02C7">
        <w:rPr>
          <w:rFonts w:eastAsia="Calibri" w:cs="Calibri"/>
          <w:u w:val="single"/>
        </w:rPr>
        <w:t xml:space="preserve">ellite </w:t>
      </w:r>
      <w:r w:rsidRPr="3DBF02C7">
        <w:rPr>
          <w:rFonts w:eastAsia="Calibri" w:cs="Calibri"/>
          <w:highlight w:val="green"/>
          <w:u w:val="single"/>
        </w:rPr>
        <w:t>drift would make a</w:t>
      </w:r>
      <w:r w:rsidRPr="3DBF02C7">
        <w:rPr>
          <w:rFonts w:eastAsia="Calibri" w:cs="Calibri"/>
          <w:u w:val="single"/>
        </w:rPr>
        <w:t xml:space="preserve"> </w:t>
      </w:r>
      <w:r w:rsidRPr="3DBF02C7">
        <w:rPr>
          <w:rFonts w:eastAsia="Calibri" w:cs="Calibri"/>
          <w:highlight w:val="green"/>
          <w:u w:val="single"/>
        </w:rPr>
        <w:t>collision inev</w:t>
      </w:r>
      <w:r w:rsidRPr="3DBF02C7">
        <w:rPr>
          <w:rFonts w:eastAsia="Calibri" w:cs="Calibri"/>
          <w:u w:val="single"/>
        </w:rPr>
        <w:t>itable</w:t>
      </w:r>
      <w:r w:rsidRPr="3DBF02C7">
        <w:rPr>
          <w:rFonts w:eastAsia="Calibri" w:cs="Calibri"/>
          <w:sz w:val="16"/>
          <w:szCs w:val="16"/>
        </w:rPr>
        <w:t xml:space="preserve">. </w:t>
      </w:r>
      <w:r w:rsidRPr="3DBF02C7">
        <w:rPr>
          <w:rFonts w:eastAsia="Calibri" w:cs="Calibri"/>
          <w:u w:val="single"/>
        </w:rPr>
        <w:t>Only by having the satellites correct their own courses in real-time can they ensure a collision-free scenario</w:t>
      </w:r>
      <w:r w:rsidRPr="3DBF02C7">
        <w:rPr>
          <w:rFonts w:eastAsia="Calibri" w:cs="Calibri"/>
          <w:sz w:val="16"/>
          <w:szCs w:val="16"/>
        </w:rPr>
        <w:t xml:space="preserve">. But this plan comes along with a catastrophic scenario: </w:t>
      </w:r>
      <w:r w:rsidRPr="3DBF02C7">
        <w:rPr>
          <w:rFonts w:eastAsia="Calibri" w:cs="Calibri"/>
          <w:highlight w:val="green"/>
          <w:u w:val="single"/>
        </w:rPr>
        <w:t>what if</w:t>
      </w:r>
      <w:r w:rsidRPr="3DBF02C7">
        <w:rPr>
          <w:rFonts w:eastAsia="Calibri" w:cs="Calibri"/>
          <w:u w:val="single"/>
        </w:rPr>
        <w:t xml:space="preserve"> the </w:t>
      </w:r>
      <w:r w:rsidRPr="3DBF02C7">
        <w:rPr>
          <w:rFonts w:eastAsia="Calibri" w:cs="Calibri"/>
          <w:highlight w:val="green"/>
          <w:u w:val="single"/>
        </w:rPr>
        <w:t>sat</w:t>
      </w:r>
      <w:r w:rsidRPr="3DBF02C7">
        <w:rPr>
          <w:rFonts w:eastAsia="Calibri" w:cs="Calibri"/>
          <w:u w:val="single"/>
        </w:rPr>
        <w:t>ellite</w:t>
      </w:r>
      <w:r w:rsidRPr="3DBF02C7">
        <w:rPr>
          <w:rFonts w:eastAsia="Calibri" w:cs="Calibri"/>
          <w:highlight w:val="green"/>
          <w:u w:val="single"/>
        </w:rPr>
        <w:t>s</w:t>
      </w:r>
      <w:r w:rsidRPr="3DBF02C7">
        <w:rPr>
          <w:rFonts w:eastAsia="Calibri" w:cs="Calibri"/>
          <w:u w:val="single"/>
        </w:rPr>
        <w:t xml:space="preserve"> </w:t>
      </w:r>
      <w:r w:rsidRPr="3DBF02C7">
        <w:rPr>
          <w:rFonts w:eastAsia="Calibri" w:cs="Calibri"/>
          <w:highlight w:val="green"/>
          <w:u w:val="single"/>
        </w:rPr>
        <w:t>are</w:t>
      </w:r>
      <w:r w:rsidRPr="3DBF02C7">
        <w:rPr>
          <w:rFonts w:eastAsia="Calibri" w:cs="Calibri"/>
          <w:u w:val="single"/>
        </w:rPr>
        <w:t xml:space="preserve"> rendered </w:t>
      </w:r>
      <w:r w:rsidRPr="3DBF02C7">
        <w:rPr>
          <w:rFonts w:eastAsia="Calibri" w:cs="Calibri"/>
          <w:b/>
          <w:bCs/>
          <w:highlight w:val="green"/>
          <w:u w:val="single"/>
        </w:rPr>
        <w:t>non-responsive</w:t>
      </w:r>
      <w:r w:rsidRPr="3DBF02C7">
        <w:rPr>
          <w:rFonts w:eastAsia="Calibri" w:cs="Calibri"/>
          <w:sz w:val="16"/>
          <w:szCs w:val="16"/>
        </w:rPr>
        <w:t xml:space="preserve"> by some event? </w:t>
      </w:r>
      <w:r w:rsidRPr="3DBF02C7">
        <w:rPr>
          <w:rFonts w:eastAsia="Calibri" w:cs="Calibri"/>
          <w:u w:val="single"/>
        </w:rPr>
        <w:t>If constant orbital corrections are needed in order to avoid collisions with other satellites</w:t>
      </w:r>
      <w:r w:rsidRPr="3DBF02C7">
        <w:rPr>
          <w:rFonts w:eastAsia="Calibri" w:cs="Calibri"/>
          <w:sz w:val="16"/>
          <w:szCs w:val="16"/>
        </w:rPr>
        <w:t xml:space="preserve">, the worst thing that could happen would be a scenario that </w:t>
      </w:r>
      <w:r w:rsidRPr="3DBF02C7">
        <w:rPr>
          <w:rFonts w:eastAsia="Calibri" w:cs="Calibri"/>
          <w:strike/>
          <w:sz w:val="16"/>
          <w:szCs w:val="16"/>
        </w:rPr>
        <w:t>paralyzed</w:t>
      </w:r>
      <w:r w:rsidRPr="3DBF02C7">
        <w:rPr>
          <w:rFonts w:eastAsia="Calibri" w:cs="Calibri"/>
          <w:sz w:val="16"/>
          <w:szCs w:val="16"/>
        </w:rPr>
        <w:t xml:space="preserve"> [stopped] the satellites and made them unable to respond to not only the artificial intelligence, but to a manual command. </w:t>
      </w:r>
      <w:r w:rsidRPr="3DBF02C7">
        <w:rPr>
          <w:rFonts w:eastAsia="Calibri" w:cs="Calibri"/>
          <w:u w:val="single"/>
        </w:rPr>
        <w:t>This is not</w:t>
      </w:r>
      <w:r w:rsidRPr="3DBF02C7">
        <w:rPr>
          <w:rFonts w:eastAsia="Calibri" w:cs="Calibri"/>
          <w:sz w:val="16"/>
          <w:szCs w:val="16"/>
        </w:rPr>
        <w:t xml:space="preserve"> some </w:t>
      </w:r>
      <w:r w:rsidRPr="3DBF02C7">
        <w:rPr>
          <w:rFonts w:eastAsia="Calibri" w:cs="Calibri"/>
          <w:u w:val="single"/>
        </w:rPr>
        <w:t>science-fiction</w:t>
      </w:r>
      <w:r w:rsidRPr="3DBF02C7">
        <w:rPr>
          <w:rFonts w:eastAsia="Calibri" w:cs="Calibri"/>
          <w:sz w:val="16"/>
          <w:szCs w:val="16"/>
        </w:rPr>
        <w:t xml:space="preserve"> horror scenario, </w:t>
      </w:r>
      <w:r w:rsidRPr="3DBF02C7">
        <w:rPr>
          <w:rFonts w:eastAsia="Calibri" w:cs="Calibri"/>
          <w:u w:val="single"/>
        </w:rPr>
        <w:t>but something as inevitable as the Sun</w:t>
      </w:r>
      <w:r w:rsidRPr="3DBF02C7">
        <w:rPr>
          <w:rFonts w:eastAsia="Calibri" w:cs="Calibri"/>
          <w:sz w:val="16"/>
          <w:szCs w:val="16"/>
        </w:rPr>
        <w:t xml:space="preserve"> itself: </w:t>
      </w:r>
      <w:r w:rsidRPr="3DBF02C7">
        <w:rPr>
          <w:rFonts w:eastAsia="Calibri" w:cs="Calibri"/>
          <w:u w:val="single"/>
        </w:rPr>
        <w:t>space weather.</w:t>
      </w:r>
      <w:r w:rsidRPr="3DBF02C7">
        <w:rPr>
          <w:rFonts w:eastAsia="Calibri" w:cs="Calibri"/>
          <w:sz w:val="16"/>
          <w:szCs w:val="16"/>
        </w:rPr>
        <w:t xml:space="preserve"> </w:t>
      </w:r>
      <w:r w:rsidRPr="3DBF02C7">
        <w:rPr>
          <w:rFonts w:eastAsia="Calibri" w:cs="Calibri"/>
          <w:u w:val="single"/>
        </w:rPr>
        <w:t xml:space="preserve">Events like solar flares, coronal mass ejections, and </w:t>
      </w:r>
      <w:r w:rsidRPr="3DBF02C7">
        <w:rPr>
          <w:rFonts w:eastAsia="Calibri" w:cs="Calibri"/>
          <w:sz w:val="16"/>
          <w:szCs w:val="16"/>
        </w:rPr>
        <w:t xml:space="preserve">even the plain old </w:t>
      </w:r>
      <w:r w:rsidRPr="3DBF02C7">
        <w:rPr>
          <w:rFonts w:eastAsia="Calibri" w:cs="Calibri"/>
          <w:u w:val="single"/>
        </w:rPr>
        <w:t>solar wind</w:t>
      </w:r>
      <w:r w:rsidRPr="3DBF02C7">
        <w:rPr>
          <w:rFonts w:eastAsia="Calibri" w:cs="Calibri"/>
          <w:sz w:val="16"/>
          <w:szCs w:val="16"/>
        </w:rPr>
        <w:t xml:space="preserve"> all </w:t>
      </w:r>
      <w:r w:rsidRPr="3DBF02C7">
        <w:rPr>
          <w:rFonts w:eastAsia="Calibri" w:cs="Calibri"/>
          <w:u w:val="single"/>
        </w:rPr>
        <w:t>send charged particles away from the Sun</w:t>
      </w:r>
      <w:r w:rsidRPr="3DBF02C7">
        <w:rPr>
          <w:rFonts w:eastAsia="Calibri" w:cs="Calibri"/>
          <w:sz w:val="16"/>
          <w:szCs w:val="16"/>
        </w:rPr>
        <w:t xml:space="preserve">. When they happen to get sent on their way towards planet Earth, </w:t>
      </w:r>
      <w:r w:rsidRPr="3DBF02C7">
        <w:rPr>
          <w:rFonts w:eastAsia="Calibri" w:cs="Calibri"/>
          <w:u w:val="single"/>
        </w:rPr>
        <w:t>our surface is protected by our world's magnetic field and our atmosphere</w:t>
      </w:r>
      <w:r w:rsidRPr="3DBF02C7">
        <w:rPr>
          <w:rFonts w:eastAsia="Calibri" w:cs="Calibri"/>
          <w:sz w:val="16"/>
          <w:szCs w:val="16"/>
        </w:rPr>
        <w:t xml:space="preserve">. The danger to humans or any biological organism is essentially zero, with the largest effect that commonly occurs being a spectacular looking auroral display. But </w:t>
      </w:r>
      <w:r w:rsidRPr="3DBF02C7">
        <w:rPr>
          <w:rFonts w:eastAsia="Calibri" w:cs="Calibri"/>
          <w:u w:val="single"/>
        </w:rPr>
        <w:t>in space</w:t>
      </w:r>
      <w:r w:rsidRPr="3DBF02C7">
        <w:rPr>
          <w:rFonts w:eastAsia="Calibri" w:cs="Calibri"/>
          <w:sz w:val="16"/>
          <w:szCs w:val="16"/>
        </w:rPr>
        <w:t xml:space="preserve">, even </w:t>
      </w:r>
      <w:r w:rsidRPr="3DBF02C7">
        <w:rPr>
          <w:rFonts w:eastAsia="Calibri" w:cs="Calibri"/>
          <w:u w:val="single"/>
        </w:rPr>
        <w:t>in low-Earth orbit, the atmosphere offers no protection, and the magnetic field offers no guarantee of redirecting these particles away from satellites</w:t>
      </w:r>
      <w:r w:rsidRPr="3DBF02C7">
        <w:rPr>
          <w:rFonts w:eastAsia="Calibri" w:cs="Calibri"/>
          <w:sz w:val="16"/>
          <w:szCs w:val="16"/>
        </w:rPr>
        <w:t xml:space="preserve">. </w:t>
      </w:r>
      <w:hyperlink r:id="rId20">
        <w:r w:rsidRPr="3DBF02C7">
          <w:rPr>
            <w:rStyle w:val="Hyperlink"/>
            <w:rFonts w:eastAsia="Calibri" w:cs="Calibri"/>
            <w:sz w:val="16"/>
            <w:szCs w:val="16"/>
          </w:rPr>
          <w:t>According to NOAA</w:t>
        </w:r>
      </w:hyperlink>
      <w:r w:rsidRPr="3DBF02C7">
        <w:rPr>
          <w:rFonts w:eastAsia="Calibri" w:cs="Calibri"/>
          <w:sz w:val="16"/>
          <w:szCs w:val="16"/>
        </w:rPr>
        <w:t xml:space="preserve">: </w:t>
      </w:r>
      <w:r w:rsidRPr="3DBF02C7">
        <w:rPr>
          <w:rFonts w:eastAsia="Calibri" w:cs="Calibri"/>
          <w:u w:val="single"/>
        </w:rPr>
        <w:t>Solar</w:t>
      </w:r>
      <w:r w:rsidRPr="3DBF02C7">
        <w:rPr>
          <w:rFonts w:eastAsia="Calibri" w:cs="Calibri"/>
          <w:sz w:val="16"/>
          <w:szCs w:val="16"/>
        </w:rPr>
        <w:t xml:space="preserve"> </w:t>
      </w:r>
      <w:r w:rsidRPr="3DBF02C7">
        <w:rPr>
          <w:rFonts w:eastAsia="Calibri" w:cs="Calibri"/>
          <w:u w:val="single"/>
        </w:rPr>
        <w:t>Energetic Particles</w:t>
      </w:r>
      <w:r w:rsidRPr="3DBF02C7">
        <w:rPr>
          <w:rFonts w:eastAsia="Calibri" w:cs="Calibri"/>
          <w:sz w:val="16"/>
          <w:szCs w:val="16"/>
        </w:rPr>
        <w:t xml:space="preserve"> (energetic protons) </w:t>
      </w:r>
      <w:r w:rsidRPr="3DBF02C7">
        <w:rPr>
          <w:rFonts w:eastAsia="Calibri" w:cs="Calibri"/>
          <w:u w:val="single"/>
        </w:rPr>
        <w:t>can penetrate satellite electronics and cause electrical failure</w:t>
      </w:r>
      <w:r w:rsidRPr="3DBF02C7">
        <w:rPr>
          <w:rFonts w:eastAsia="Calibri" w:cs="Calibri"/>
          <w:sz w:val="16"/>
          <w:szCs w:val="16"/>
        </w:rPr>
        <w:t xml:space="preserve">. </w:t>
      </w:r>
      <w:r w:rsidRPr="3DBF02C7">
        <w:rPr>
          <w:rFonts w:eastAsia="Calibri" w:cs="Calibri"/>
          <w:u w:val="single"/>
        </w:rPr>
        <w:t>These energetic particles</w:t>
      </w:r>
      <w:r w:rsidRPr="3DBF02C7">
        <w:rPr>
          <w:rFonts w:eastAsia="Calibri" w:cs="Calibri"/>
          <w:sz w:val="16"/>
          <w:szCs w:val="16"/>
        </w:rPr>
        <w:t xml:space="preserve"> also </w:t>
      </w:r>
      <w:r w:rsidRPr="3DBF02C7">
        <w:rPr>
          <w:rFonts w:eastAsia="Calibri" w:cs="Calibri"/>
          <w:u w:val="single"/>
        </w:rPr>
        <w:t>block radio communications at high latitudes</w:t>
      </w:r>
      <w:r w:rsidRPr="3DBF02C7">
        <w:rPr>
          <w:rFonts w:eastAsia="Calibri" w:cs="Calibri"/>
          <w:sz w:val="16"/>
          <w:szCs w:val="16"/>
        </w:rPr>
        <w:t xml:space="preserve"> in during Solar Radiation Storms. </w:t>
      </w:r>
      <w:r w:rsidRPr="3DBF02C7">
        <w:rPr>
          <w:rFonts w:eastAsia="Calibri" w:cs="Calibri"/>
          <w:u w:val="single"/>
        </w:rPr>
        <w:t xml:space="preserve">Right now, the Sun is </w:t>
      </w:r>
      <w:r w:rsidRPr="3DBF02C7">
        <w:rPr>
          <w:rFonts w:eastAsia="Calibri" w:cs="Calibri"/>
          <w:sz w:val="16"/>
          <w:szCs w:val="16"/>
        </w:rPr>
        <w:t xml:space="preserve">in the </w:t>
      </w:r>
      <w:r w:rsidRPr="3DBF02C7">
        <w:rPr>
          <w:rFonts w:eastAsia="Calibri" w:cs="Calibri"/>
          <w:u w:val="single"/>
        </w:rPr>
        <w:t>quiet</w:t>
      </w:r>
      <w:r w:rsidRPr="3DBF02C7">
        <w:rPr>
          <w:rFonts w:eastAsia="Calibri" w:cs="Calibri"/>
          <w:sz w:val="16"/>
          <w:szCs w:val="16"/>
        </w:rPr>
        <w:t xml:space="preserve">est part of its periodic solar cycle. </w:t>
      </w:r>
      <w:r w:rsidRPr="3DBF02C7">
        <w:rPr>
          <w:rFonts w:eastAsia="Calibri" w:cs="Calibri"/>
          <w:u w:val="single"/>
        </w:rPr>
        <w:t>On timescales of 11 years</w:t>
      </w:r>
      <w:r w:rsidRPr="3DBF02C7">
        <w:rPr>
          <w:rFonts w:eastAsia="Calibri" w:cs="Calibri"/>
          <w:sz w:val="16"/>
          <w:szCs w:val="16"/>
        </w:rPr>
        <w:t xml:space="preserve">, </w:t>
      </w:r>
      <w:r w:rsidRPr="3DBF02C7">
        <w:rPr>
          <w:rFonts w:eastAsia="Calibri" w:cs="Calibri"/>
          <w:u w:val="single"/>
        </w:rPr>
        <w:t>the number of sunspots</w:t>
      </w:r>
      <w:r w:rsidRPr="3DBF02C7">
        <w:rPr>
          <w:rFonts w:eastAsia="Calibri" w:cs="Calibri"/>
          <w:sz w:val="16"/>
          <w:szCs w:val="16"/>
        </w:rPr>
        <w:t xml:space="preserve"> — </w:t>
      </w:r>
      <w:r w:rsidRPr="3DBF02C7">
        <w:rPr>
          <w:rFonts w:eastAsia="Calibri" w:cs="Calibri"/>
          <w:u w:val="single"/>
        </w:rPr>
        <w:t xml:space="preserve">which correlates </w:t>
      </w:r>
      <w:r w:rsidRPr="3DBF02C7">
        <w:rPr>
          <w:rFonts w:eastAsia="Calibri" w:cs="Calibri"/>
          <w:u w:val="single"/>
        </w:rPr>
        <w:lastRenderedPageBreak/>
        <w:t>directly with the odds of flaring activity and coronal mass ejections</w:t>
      </w:r>
      <w:r w:rsidRPr="3DBF02C7">
        <w:rPr>
          <w:rFonts w:eastAsia="Calibri" w:cs="Calibri"/>
          <w:sz w:val="16"/>
          <w:szCs w:val="16"/>
        </w:rPr>
        <w:t xml:space="preserve"> — </w:t>
      </w:r>
      <w:r w:rsidRPr="3DBF02C7">
        <w:rPr>
          <w:rFonts w:eastAsia="Calibri" w:cs="Calibri"/>
          <w:u w:val="single"/>
        </w:rPr>
        <w:t>goes from</w:t>
      </w:r>
      <w:r w:rsidRPr="3DBF02C7">
        <w:rPr>
          <w:rFonts w:eastAsia="Calibri" w:cs="Calibri"/>
          <w:sz w:val="16"/>
          <w:szCs w:val="16"/>
        </w:rPr>
        <w:t xml:space="preserve"> essentially </w:t>
      </w:r>
      <w:r w:rsidRPr="3DBF02C7">
        <w:rPr>
          <w:rFonts w:eastAsia="Calibri" w:cs="Calibri"/>
          <w:u w:val="single"/>
        </w:rPr>
        <w:t>zero</w:t>
      </w:r>
      <w:r w:rsidRPr="3DBF02C7">
        <w:rPr>
          <w:rFonts w:eastAsia="Calibri" w:cs="Calibri"/>
          <w:sz w:val="16"/>
          <w:szCs w:val="16"/>
        </w:rPr>
        <w:t xml:space="preserve"> (a quiet Sun) </w:t>
      </w:r>
      <w:r w:rsidRPr="3DBF02C7">
        <w:rPr>
          <w:rFonts w:eastAsia="Calibri" w:cs="Calibri"/>
          <w:u w:val="single"/>
        </w:rPr>
        <w:t>to solar maximum and back to zero again</w:t>
      </w:r>
      <w:r w:rsidRPr="3DBF02C7">
        <w:rPr>
          <w:rFonts w:eastAsia="Calibri" w:cs="Calibri"/>
          <w:sz w:val="16"/>
          <w:szCs w:val="16"/>
        </w:rPr>
        <w:t xml:space="preserve">. Right now, </w:t>
      </w:r>
      <w:r w:rsidRPr="3DBF02C7">
        <w:rPr>
          <w:rFonts w:eastAsia="Calibri" w:cs="Calibri"/>
          <w:u w:val="single"/>
        </w:rPr>
        <w:t>in 2020, we're just leaving the last solar minimum, with the next maximum anticipated to occur in 2024 or 2025 and every 11 years after that</w:t>
      </w:r>
      <w:r w:rsidRPr="3DBF02C7">
        <w:rPr>
          <w:rFonts w:eastAsia="Calibri" w:cs="Calibri"/>
          <w:sz w:val="16"/>
          <w:szCs w:val="16"/>
        </w:rPr>
        <w:t xml:space="preserve">. </w:t>
      </w:r>
      <w:r w:rsidRPr="3DBF02C7">
        <w:rPr>
          <w:rFonts w:eastAsia="Calibri" w:cs="Calibri"/>
          <w:u w:val="single"/>
        </w:rPr>
        <w:t>There's a tremendous danger to satellites whenever this type of space weather impacts them</w:t>
      </w:r>
      <w:r w:rsidRPr="3DBF02C7">
        <w:rPr>
          <w:rFonts w:eastAsia="Calibri" w:cs="Calibri"/>
          <w:sz w:val="16"/>
          <w:szCs w:val="16"/>
        </w:rPr>
        <w:t xml:space="preserve">. </w:t>
      </w:r>
      <w:r w:rsidRPr="3DBF02C7">
        <w:rPr>
          <w:rFonts w:eastAsia="Calibri" w:cs="Calibri"/>
          <w:u w:val="single"/>
        </w:rPr>
        <w:t>If these energetic protons cause any type of electrical failure in these satellites, they will be unable to adjust their course</w:t>
      </w:r>
      <w:r w:rsidRPr="3DBF02C7">
        <w:rPr>
          <w:rFonts w:eastAsia="Calibri" w:cs="Calibri"/>
          <w:sz w:val="16"/>
          <w:szCs w:val="16"/>
        </w:rPr>
        <w:t xml:space="preserve"> via artificial intelligence or any other means. </w:t>
      </w:r>
      <w:r w:rsidRPr="3DBF02C7">
        <w:rPr>
          <w:rFonts w:eastAsia="Calibri" w:cs="Calibri"/>
          <w:highlight w:val="green"/>
          <w:u w:val="single"/>
        </w:rPr>
        <w:t>If they cannot adjust their course</w:t>
      </w:r>
      <w:r w:rsidRPr="3DBF02C7">
        <w:rPr>
          <w:rFonts w:eastAsia="Calibri" w:cs="Calibri"/>
          <w:u w:val="single"/>
        </w:rPr>
        <w:t xml:space="preserve">, the question of any two of these satellites colliding becomes a game of </w:t>
      </w:r>
      <w:r w:rsidRPr="3DBF02C7">
        <w:rPr>
          <w:rFonts w:eastAsia="Calibri" w:cs="Calibri"/>
          <w:b/>
          <w:bCs/>
          <w:u w:val="single"/>
        </w:rPr>
        <w:t>Russian roulette</w:t>
      </w:r>
      <w:r w:rsidRPr="3DBF02C7">
        <w:rPr>
          <w:rFonts w:eastAsia="Calibri" w:cs="Calibri"/>
          <w:u w:val="single"/>
        </w:rPr>
        <w:t>, where there are likely to be a series of near-misses before the inevitable</w:t>
      </w:r>
      <w:r w:rsidRPr="3DBF02C7">
        <w:rPr>
          <w:rFonts w:eastAsia="Calibri" w:cs="Calibri"/>
          <w:sz w:val="16"/>
          <w:szCs w:val="16"/>
        </w:rPr>
        <w:t xml:space="preserve"> — </w:t>
      </w:r>
      <w:r w:rsidRPr="3DBF02C7">
        <w:rPr>
          <w:rFonts w:eastAsia="Calibri" w:cs="Calibri"/>
          <w:u w:val="single"/>
        </w:rPr>
        <w:t>an in-space collision between two of them</w:t>
      </w:r>
      <w:r w:rsidRPr="3DBF02C7">
        <w:rPr>
          <w:rFonts w:eastAsia="Calibri" w:cs="Calibri"/>
          <w:sz w:val="16"/>
          <w:szCs w:val="16"/>
        </w:rPr>
        <w:t xml:space="preserve"> — </w:t>
      </w:r>
      <w:r w:rsidRPr="3DBF02C7">
        <w:rPr>
          <w:rFonts w:eastAsia="Calibri" w:cs="Calibri"/>
          <w:u w:val="single"/>
        </w:rPr>
        <w:t>occurs</w:t>
      </w:r>
      <w:r w:rsidRPr="3DBF02C7">
        <w:rPr>
          <w:rFonts w:eastAsia="Calibri" w:cs="Calibri"/>
          <w:sz w:val="16"/>
          <w:szCs w:val="16"/>
        </w:rPr>
        <w:t xml:space="preserve">. The worst-case scenario, and </w:t>
      </w:r>
      <w:r w:rsidRPr="3DBF02C7">
        <w:rPr>
          <w:rFonts w:eastAsia="Calibri" w:cs="Calibri"/>
          <w:u w:val="single"/>
        </w:rPr>
        <w:t>this scenario gets worse with every new large satellite that goes up</w:t>
      </w:r>
      <w:r w:rsidRPr="3DBF02C7">
        <w:rPr>
          <w:rFonts w:eastAsia="Calibri" w:cs="Calibri"/>
          <w:sz w:val="16"/>
          <w:szCs w:val="16"/>
        </w:rPr>
        <w:t xml:space="preserve"> (and every communications satellite is "large" by this metric), is that </w:t>
      </w:r>
      <w:r w:rsidRPr="3DBF02C7">
        <w:rPr>
          <w:rFonts w:eastAsia="Calibri" w:cs="Calibri"/>
          <w:u w:val="single"/>
        </w:rPr>
        <w:t>each collision increases both the likelihood and frequency of in-orbit collisions</w:t>
      </w:r>
      <w:r w:rsidRPr="3DBF02C7">
        <w:rPr>
          <w:rFonts w:eastAsia="Calibri" w:cs="Calibri"/>
          <w:sz w:val="16"/>
          <w:szCs w:val="16"/>
        </w:rPr>
        <w:t xml:space="preserve">. In short order, potentially just weeks or months, </w:t>
      </w:r>
      <w:r w:rsidRPr="3DBF02C7">
        <w:rPr>
          <w:rFonts w:eastAsia="Calibri" w:cs="Calibri"/>
          <w:u w:val="single"/>
        </w:rPr>
        <w:t>the region around Earth will become a debris field, with a significant percent of existing satellites destroyed</w:t>
      </w:r>
      <w:r w:rsidRPr="3DBF02C7">
        <w:rPr>
          <w:rFonts w:eastAsia="Calibri" w:cs="Calibri"/>
          <w:sz w:val="16"/>
          <w:szCs w:val="16"/>
        </w:rPr>
        <w:t xml:space="preserve">. At present, every space disaster, </w:t>
      </w:r>
      <w:hyperlink r:id="rId21">
        <w:r w:rsidRPr="3DBF02C7">
          <w:rPr>
            <w:rStyle w:val="Hyperlink"/>
            <w:rFonts w:eastAsia="Calibri" w:cs="Calibri"/>
            <w:sz w:val="16"/>
            <w:szCs w:val="16"/>
          </w:rPr>
          <w:t>including collisions</w:t>
        </w:r>
      </w:hyperlink>
      <w:r w:rsidRPr="3DBF02C7">
        <w:rPr>
          <w:rFonts w:eastAsia="Calibri" w:cs="Calibri"/>
          <w:sz w:val="16"/>
          <w:szCs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3DBF02C7">
        <w:rPr>
          <w:rFonts w:eastAsia="Calibri" w:cs="Calibri"/>
          <w:u w:val="single"/>
        </w:rPr>
        <w:t xml:space="preserve">with hundreds of thousands of large satellites, a single collision could set off a </w:t>
      </w:r>
      <w:r w:rsidRPr="3DBF02C7">
        <w:rPr>
          <w:rFonts w:eastAsia="Calibri" w:cs="Calibri"/>
          <w:b/>
          <w:bCs/>
          <w:u w:val="single"/>
        </w:rPr>
        <w:t>catastrophic chain reaction</w:t>
      </w:r>
      <w:r w:rsidRPr="3DBF02C7">
        <w:rPr>
          <w:rFonts w:eastAsia="Calibri" w:cs="Calibri"/>
          <w:sz w:val="16"/>
          <w:szCs w:val="16"/>
        </w:rPr>
        <w:t xml:space="preserve"> like we've never seen. In short order, </w:t>
      </w:r>
      <w:r w:rsidRPr="3DBF02C7">
        <w:rPr>
          <w:rFonts w:eastAsia="Calibri" w:cs="Calibri"/>
          <w:highlight w:val="green"/>
          <w:u w:val="single"/>
        </w:rPr>
        <w:t>the number of</w:t>
      </w:r>
      <w:r w:rsidRPr="3DBF02C7">
        <w:rPr>
          <w:rFonts w:eastAsia="Calibri" w:cs="Calibri"/>
          <w:u w:val="single"/>
        </w:rPr>
        <w:t xml:space="preserve"> pieces of space </w:t>
      </w:r>
      <w:r w:rsidRPr="3DBF02C7">
        <w:rPr>
          <w:rFonts w:eastAsia="Calibri" w:cs="Calibri"/>
          <w:highlight w:val="green"/>
          <w:u w:val="single"/>
        </w:rPr>
        <w:t>debris</w:t>
      </w:r>
      <w:r w:rsidRPr="3DBF02C7">
        <w:rPr>
          <w:rFonts w:eastAsia="Calibri" w:cs="Calibri"/>
          <w:u w:val="single"/>
        </w:rPr>
        <w:t xml:space="preserve"> </w:t>
      </w:r>
      <w:r w:rsidRPr="3DBF02C7">
        <w:rPr>
          <w:rFonts w:eastAsia="Calibri" w:cs="Calibri"/>
          <w:highlight w:val="green"/>
          <w:u w:val="single"/>
        </w:rPr>
        <w:t>could rise into</w:t>
      </w:r>
      <w:r w:rsidRPr="3DBF02C7">
        <w:rPr>
          <w:rFonts w:eastAsia="Calibri" w:cs="Calibri"/>
          <w:u w:val="single"/>
        </w:rPr>
        <w:t xml:space="preserve"> </w:t>
      </w:r>
      <w:r w:rsidRPr="3DBF02C7">
        <w:rPr>
          <w:rFonts w:eastAsia="Calibri" w:cs="Calibri"/>
          <w:highlight w:val="green"/>
          <w:u w:val="single"/>
        </w:rPr>
        <w:t>the</w:t>
      </w:r>
      <w:r w:rsidRPr="3DBF02C7">
        <w:rPr>
          <w:rFonts w:eastAsia="Calibri" w:cs="Calibri"/>
          <w:u w:val="single"/>
        </w:rPr>
        <w:t xml:space="preserve"> </w:t>
      </w:r>
      <w:r w:rsidRPr="3DBF02C7">
        <w:rPr>
          <w:rFonts w:eastAsia="Calibri" w:cs="Calibri"/>
          <w:b/>
          <w:bCs/>
          <w:highlight w:val="green"/>
          <w:u w:val="single"/>
        </w:rPr>
        <w:t>tens of millions</w:t>
      </w:r>
      <w:r w:rsidRPr="3DBF02C7">
        <w:rPr>
          <w:rFonts w:eastAsia="Calibri" w:cs="Calibri"/>
          <w:u w:val="single"/>
        </w:rPr>
        <w:t xml:space="preserve">, </w:t>
      </w:r>
      <w:r w:rsidRPr="3DBF02C7">
        <w:rPr>
          <w:rFonts w:eastAsia="Calibri" w:cs="Calibri"/>
          <w:highlight w:val="green"/>
          <w:u w:val="single"/>
        </w:rPr>
        <w:t>impacting</w:t>
      </w:r>
      <w:r w:rsidRPr="3DBF02C7">
        <w:rPr>
          <w:rFonts w:eastAsia="Calibri" w:cs="Calibri"/>
          <w:u w:val="single"/>
        </w:rPr>
        <w:t xml:space="preserve"> satellites in both low-Earth orbit and medium-Earth orbit</w:t>
      </w:r>
      <w:r w:rsidRPr="3DBF02C7">
        <w:rPr>
          <w:rFonts w:eastAsia="Calibri" w:cs="Calibri"/>
          <w:sz w:val="16"/>
          <w:szCs w:val="16"/>
        </w:rPr>
        <w:t xml:space="preserve">. </w:t>
      </w:r>
      <w:r w:rsidRPr="3DBF02C7">
        <w:rPr>
          <w:rFonts w:eastAsia="Calibri" w:cs="Calibri"/>
          <w:u w:val="single"/>
        </w:rPr>
        <w:t>The</w:t>
      </w:r>
      <w:r w:rsidRPr="3DBF02C7">
        <w:rPr>
          <w:rFonts w:eastAsia="Calibri" w:cs="Calibri"/>
          <w:sz w:val="16"/>
          <w:szCs w:val="16"/>
        </w:rPr>
        <w:t xml:space="preserve"> first </w:t>
      </w:r>
      <w:r w:rsidRPr="3DBF02C7">
        <w:rPr>
          <w:rFonts w:eastAsia="Calibri" w:cs="Calibri"/>
          <w:u w:val="single"/>
        </w:rPr>
        <w:t xml:space="preserve">company whose satellites cause such a </w:t>
      </w:r>
      <w:r w:rsidRPr="3DBF02C7">
        <w:rPr>
          <w:rFonts w:eastAsia="Calibri" w:cs="Calibri"/>
          <w:b/>
          <w:bCs/>
          <w:u w:val="single"/>
        </w:rPr>
        <w:t>disaster</w:t>
      </w:r>
      <w:r w:rsidRPr="3DBF02C7">
        <w:rPr>
          <w:rFonts w:eastAsia="Calibri" w:cs="Calibri"/>
          <w:u w:val="single"/>
        </w:rPr>
        <w:t xml:space="preserve"> would likely impact every other one, to say nothing of </w:t>
      </w:r>
      <w:r w:rsidRPr="3DBF02C7">
        <w:rPr>
          <w:rFonts w:eastAsia="Calibri" w:cs="Calibri"/>
          <w:b/>
          <w:bCs/>
          <w:highlight w:val="green"/>
          <w:u w:val="single"/>
        </w:rPr>
        <w:t>military</w:t>
      </w:r>
      <w:r w:rsidRPr="3DBF02C7">
        <w:rPr>
          <w:rFonts w:eastAsia="Calibri" w:cs="Calibri"/>
          <w:highlight w:val="green"/>
          <w:u w:val="single"/>
        </w:rPr>
        <w:t xml:space="preserve"> and </w:t>
      </w:r>
      <w:r w:rsidRPr="3DBF02C7">
        <w:rPr>
          <w:rFonts w:eastAsia="Calibri" w:cs="Calibri"/>
          <w:b/>
          <w:bCs/>
          <w:highlight w:val="green"/>
          <w:u w:val="single"/>
        </w:rPr>
        <w:t>scientific</w:t>
      </w:r>
      <w:r w:rsidRPr="3DBF02C7">
        <w:rPr>
          <w:rFonts w:eastAsia="Calibri" w:cs="Calibri"/>
          <w:u w:val="single"/>
        </w:rPr>
        <w:t xml:space="preserve"> </w:t>
      </w:r>
      <w:r w:rsidRPr="3DBF02C7">
        <w:rPr>
          <w:rFonts w:eastAsia="Calibri" w:cs="Calibri"/>
          <w:highlight w:val="green"/>
          <w:u w:val="single"/>
        </w:rPr>
        <w:t>sat</w:t>
      </w:r>
      <w:r w:rsidRPr="3DBF02C7">
        <w:rPr>
          <w:rFonts w:eastAsia="Calibri" w:cs="Calibri"/>
          <w:u w:val="single"/>
        </w:rPr>
        <w:t>ellite</w:t>
      </w:r>
      <w:r w:rsidRPr="3DBF02C7">
        <w:rPr>
          <w:rFonts w:eastAsia="Calibri" w:cs="Calibri"/>
          <w:highlight w:val="green"/>
          <w:u w:val="single"/>
        </w:rPr>
        <w:t>s</w:t>
      </w:r>
      <w:r w:rsidRPr="3DBF02C7">
        <w:rPr>
          <w:rFonts w:eastAsia="Calibri" w:cs="Calibri"/>
          <w:u w:val="single"/>
        </w:rPr>
        <w:t xml:space="preserve"> presently in orbit</w:t>
      </w:r>
      <w:r w:rsidRPr="3DBF02C7">
        <w:rPr>
          <w:rFonts w:eastAsia="Calibri" w:cs="Calibri"/>
          <w:sz w:val="16"/>
          <w:szCs w:val="16"/>
        </w:rPr>
        <w:t xml:space="preserve">. </w:t>
      </w:r>
      <w:r w:rsidRPr="3DBF02C7">
        <w:rPr>
          <w:rFonts w:eastAsia="Calibri" w:cs="Calibri"/>
          <w:u w:val="single"/>
        </w:rPr>
        <w:t>Not only will satellite technology become an impossibility for</w:t>
      </w:r>
      <w:r w:rsidRPr="3DBF02C7">
        <w:rPr>
          <w:rFonts w:eastAsia="Calibri" w:cs="Calibri"/>
          <w:sz w:val="16"/>
          <w:szCs w:val="16"/>
        </w:rPr>
        <w:t xml:space="preserve"> decades or even many </w:t>
      </w:r>
      <w:r w:rsidRPr="3DBF02C7">
        <w:rPr>
          <w:rFonts w:eastAsia="Calibri" w:cs="Calibri"/>
          <w:b/>
          <w:bCs/>
          <w:u w:val="single"/>
        </w:rPr>
        <w:t>generations</w:t>
      </w:r>
      <w:r w:rsidRPr="3DBF02C7">
        <w:rPr>
          <w:rFonts w:eastAsia="Calibri" w:cs="Calibri"/>
          <w:sz w:val="16"/>
          <w:szCs w:val="16"/>
        </w:rPr>
        <w:t xml:space="preserve">, but </w:t>
      </w:r>
      <w:r w:rsidRPr="3DBF02C7">
        <w:rPr>
          <w:rFonts w:eastAsia="Calibri" w:cs="Calibri"/>
          <w:u w:val="single"/>
        </w:rPr>
        <w:t xml:space="preserve">routine space launches will become an </w:t>
      </w:r>
      <w:r w:rsidRPr="3DBF02C7">
        <w:rPr>
          <w:rFonts w:eastAsia="Calibri" w:cs="Calibri"/>
          <w:b/>
          <w:bCs/>
          <w:u w:val="single"/>
        </w:rPr>
        <w:t>enormous gamble</w:t>
      </w:r>
      <w:r w:rsidRPr="3DBF02C7">
        <w:rPr>
          <w:rFonts w:eastAsia="Calibri" w:cs="Calibri"/>
          <w:sz w:val="16"/>
          <w:szCs w:val="16"/>
        </w:rPr>
        <w:t>.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dollar in damage to our infrastructure.</w:t>
      </w:r>
    </w:p>
    <w:p w14:paraId="3ADC9C49" w14:textId="77777777" w:rsidR="00646E4A" w:rsidRDefault="00646E4A" w:rsidP="00646E4A">
      <w:pPr>
        <w:spacing w:line="257" w:lineRule="auto"/>
        <w:rPr>
          <w:rFonts w:eastAsia="Calibri"/>
          <w:sz w:val="24"/>
          <w:szCs w:val="24"/>
          <w:u w:val="single"/>
        </w:rPr>
      </w:pPr>
    </w:p>
    <w:p w14:paraId="3C646F04" w14:textId="77777777" w:rsidR="00646E4A" w:rsidRDefault="00646E4A" w:rsidP="00646E4A">
      <w:pPr>
        <w:pStyle w:val="Heading4"/>
      </w:pPr>
      <w:r w:rsidRPr="480605F0">
        <w:rPr>
          <w:rFonts w:eastAsia="Calibri" w:cs="Calibri"/>
          <w:szCs w:val="26"/>
        </w:rPr>
        <w:t>Kessler syndrome causes massive impacts to climate and weather prediction with the poor</w:t>
      </w:r>
      <w:r>
        <w:rPr>
          <w:rFonts w:eastAsia="Calibri" w:cs="Calibri"/>
          <w:szCs w:val="26"/>
        </w:rPr>
        <w:t xml:space="preserve"> and rural communities hit harder </w:t>
      </w:r>
    </w:p>
    <w:p w14:paraId="7403C5C4" w14:textId="77777777" w:rsidR="00646E4A" w:rsidRDefault="00646E4A" w:rsidP="00646E4A">
      <w:pPr>
        <w:spacing w:line="257" w:lineRule="auto"/>
      </w:pPr>
      <w:r w:rsidRPr="480605F0">
        <w:rPr>
          <w:rFonts w:eastAsia="Calibri" w:cs="Calibri"/>
          <w:b/>
          <w:bCs/>
          <w:sz w:val="26"/>
          <w:szCs w:val="26"/>
        </w:rPr>
        <w:t>Undseth et al 21</w:t>
      </w:r>
      <w:r w:rsidRPr="480605F0">
        <w:rPr>
          <w:rFonts w:eastAsia="Calibri" w:cs="Calibri"/>
        </w:rPr>
        <w:t xml:space="preserve"> [Marit Undseth, OECD Space Forum, Claire Jolly, OECD Space Forum, Mattia Olivari, OECD Space Forum, “The Economics of Space Debris in Perspective,” 8</w:t>
      </w:r>
      <w:r w:rsidRPr="480605F0">
        <w:rPr>
          <w:rFonts w:eastAsia="Calibri" w:cs="Calibri"/>
          <w:vertAlign w:val="superscript"/>
        </w:rPr>
        <w:t>th</w:t>
      </w:r>
      <w:r w:rsidRPr="480605F0">
        <w:rPr>
          <w:rFonts w:eastAsia="Calibri" w:cs="Calibri"/>
        </w:rPr>
        <w:t xml:space="preserve"> European Conference on Space Debris, </w:t>
      </w:r>
      <w:hyperlink r:id="rId22">
        <w:r w:rsidRPr="480605F0">
          <w:rPr>
            <w:rStyle w:val="Hyperlink"/>
            <w:rFonts w:eastAsia="Calibri" w:cs="Calibri"/>
          </w:rPr>
          <w:t>https://conference.sdo.esoc.esa.int/proceedings/sdc8/paper/12/SDC8-paper12.pdf</w:t>
        </w:r>
      </w:hyperlink>
      <w:r w:rsidRPr="480605F0">
        <w:rPr>
          <w:rFonts w:eastAsia="Calibri" w:cs="Calibri"/>
        </w:rPr>
        <w:t>] /Triumph Debate</w:t>
      </w:r>
    </w:p>
    <w:p w14:paraId="4FC6DDD3" w14:textId="77777777" w:rsidR="00646E4A" w:rsidRDefault="00646E4A" w:rsidP="00646E4A">
      <w:pPr>
        <w:spacing w:line="257" w:lineRule="auto"/>
      </w:pPr>
      <w:r w:rsidRPr="00EA703F">
        <w:rPr>
          <w:rFonts w:eastAsia="Calibri" w:cs="Calibri"/>
          <w:b/>
          <w:bCs/>
          <w:u w:val="single"/>
        </w:rPr>
        <w:t>The current costs of space debris are nothing compared with future prospects</w:t>
      </w:r>
      <w:r w:rsidRPr="00EA703F">
        <w:rPr>
          <w:rFonts w:eastAsia="Calibri" w:cs="Calibri"/>
          <w:u w:val="single"/>
        </w:rPr>
        <w:t>. In</w:t>
      </w:r>
      <w:r w:rsidRPr="480605F0">
        <w:rPr>
          <w:rFonts w:eastAsia="Calibri" w:cs="Calibri"/>
          <w:u w:val="single"/>
        </w:rPr>
        <w:t xml:space="preserve"> a worst-case scenario, </w:t>
      </w:r>
      <w:r w:rsidRPr="480605F0">
        <w:rPr>
          <w:rFonts w:eastAsia="Calibri" w:cs="Calibri"/>
          <w:b/>
          <w:bCs/>
          <w:highlight w:val="green"/>
          <w:u w:val="single"/>
        </w:rPr>
        <w:t>certain orbits may become unusable, due to continued, self-reinforcing space debris generation</w:t>
      </w:r>
      <w:r w:rsidRPr="480605F0">
        <w:rPr>
          <w:rFonts w:eastAsia="Calibri" w:cs="Calibri"/>
          <w:sz w:val="16"/>
          <w:szCs w:val="16"/>
          <w:highlight w:val="green"/>
        </w:rPr>
        <w:t xml:space="preserve"> </w:t>
      </w:r>
      <w:r w:rsidRPr="480605F0">
        <w:rPr>
          <w:rFonts w:eastAsia="Calibri" w:cs="Calibri"/>
          <w:sz w:val="16"/>
          <w:szCs w:val="16"/>
        </w:rPr>
        <w:t xml:space="preserve">(Kessler Syndrome). </w:t>
      </w:r>
      <w:r w:rsidRPr="480605F0">
        <w:rPr>
          <w:rFonts w:eastAsia="Calibri" w:cs="Calibri"/>
          <w:b/>
          <w:bCs/>
          <w:highlight w:val="green"/>
          <w:u w:val="single"/>
        </w:rPr>
        <w:t>This would have significant negative impacts on the provision of several important government services</w:t>
      </w:r>
      <w:r w:rsidRPr="480605F0">
        <w:rPr>
          <w:rFonts w:eastAsia="Calibri" w:cs="Calibri"/>
          <w:sz w:val="16"/>
          <w:szCs w:val="16"/>
          <w:highlight w:val="green"/>
        </w:rPr>
        <w:t xml:space="preserve"> </w:t>
      </w:r>
      <w:r w:rsidRPr="480605F0">
        <w:rPr>
          <w:rFonts w:eastAsia="Calibri" w:cs="Calibri"/>
          <w:sz w:val="16"/>
          <w:szCs w:val="16"/>
        </w:rPr>
        <w:t xml:space="preserve">and would most probably also slow down economic growth in the space sector. </w:t>
      </w:r>
      <w:r w:rsidRPr="480605F0">
        <w:rPr>
          <w:rFonts w:eastAsia="Calibri" w:cs="Calibri"/>
          <w:b/>
          <w:bCs/>
          <w:highlight w:val="green"/>
          <w:u w:val="single"/>
        </w:rPr>
        <w:t>The social costs would be unequally distributed, with lower-income and rural regions more hardly hit</w:t>
      </w:r>
      <w:r w:rsidRPr="480605F0">
        <w:rPr>
          <w:rFonts w:eastAsia="Calibri" w:cs="Calibri"/>
          <w:u w:val="single"/>
        </w:rPr>
        <w:t xml:space="preserve">, </w:t>
      </w:r>
      <w:r w:rsidRPr="480605F0">
        <w:rPr>
          <w:rFonts w:eastAsia="Calibri" w:cs="Calibri"/>
          <w:sz w:val="16"/>
          <w:szCs w:val="16"/>
        </w:rPr>
        <w:t>in view of their growing dependence on satellite communications, in particular. These costs are listed in Tab. 2 and are further elaborated in the following paragraphs.</w:t>
      </w:r>
    </w:p>
    <w:p w14:paraId="1B38B79A" w14:textId="77777777" w:rsidR="00646E4A" w:rsidRDefault="00646E4A" w:rsidP="00646E4A">
      <w:pPr>
        <w:spacing w:line="257" w:lineRule="auto"/>
      </w:pPr>
      <w:r w:rsidRPr="480605F0">
        <w:rPr>
          <w:rFonts w:eastAsia="Calibri" w:cs="Calibri"/>
          <w:sz w:val="16"/>
          <w:szCs w:val="16"/>
        </w:rPr>
        <w:t>Loss of unique applications and functionalities: The orbits most likely to be disrupted by the Kessler Syndrome are found at 650-1000 km and towards 1400 km altitude in the low-earth orbit, where the thickest belts of debris are located. For instance, the 2009 collision between Iridium-33 and Kosmos-2251 satellites took place at 776 km altitude</w:t>
      </w:r>
      <w:r w:rsidRPr="480605F0">
        <w:rPr>
          <w:rFonts w:eastAsia="Calibri" w:cs="Calibri"/>
          <w:u w:val="single"/>
        </w:rPr>
        <w:t xml:space="preserve">. In some cases, </w:t>
      </w:r>
      <w:r w:rsidRPr="480605F0">
        <w:rPr>
          <w:rFonts w:eastAsia="Calibri" w:cs="Calibri"/>
          <w:b/>
          <w:bCs/>
          <w:highlight w:val="green"/>
          <w:u w:val="single"/>
        </w:rPr>
        <w:t>the disruption or loss of certain low-earth orbits would have severe impacts on terrestrial applications, for which space observations</w:t>
      </w:r>
      <w:r w:rsidRPr="480605F0">
        <w:rPr>
          <w:rFonts w:eastAsia="Calibri" w:cs="Calibri"/>
          <w:sz w:val="16"/>
          <w:szCs w:val="16"/>
          <w:highlight w:val="green"/>
        </w:rPr>
        <w:t xml:space="preserve"> </w:t>
      </w:r>
      <w:r w:rsidRPr="480605F0">
        <w:rPr>
          <w:rFonts w:eastAsia="Calibri" w:cs="Calibri"/>
          <w:sz w:val="16"/>
          <w:szCs w:val="16"/>
        </w:rPr>
        <w:t>(from these orbits</w:t>
      </w:r>
      <w:r w:rsidRPr="480605F0">
        <w:rPr>
          <w:rFonts w:eastAsia="Calibri" w:cs="Calibri"/>
          <w:u w:val="single"/>
        </w:rPr>
        <w:t xml:space="preserve">) </w:t>
      </w:r>
      <w:r w:rsidRPr="480605F0">
        <w:rPr>
          <w:rFonts w:eastAsia="Calibri" w:cs="Calibri"/>
          <w:b/>
          <w:bCs/>
          <w:highlight w:val="green"/>
          <w:u w:val="single"/>
        </w:rPr>
        <w:t>are either the best or the only source of data and signals</w:t>
      </w:r>
      <w:r w:rsidRPr="480605F0">
        <w:rPr>
          <w:rFonts w:eastAsia="Calibri" w:cs="Calibri"/>
          <w:sz w:val="16"/>
          <w:szCs w:val="16"/>
        </w:rPr>
        <w:t xml:space="preserve">. (Tab. 3). </w:t>
      </w:r>
      <w:r w:rsidRPr="480605F0">
        <w:rPr>
          <w:rFonts w:eastAsia="Calibri" w:cs="Calibri"/>
          <w:b/>
          <w:bCs/>
          <w:highlight w:val="green"/>
          <w:u w:val="single"/>
        </w:rPr>
        <w:t xml:space="preserve">This applies in particular to polar-orbiting weather </w:t>
      </w:r>
      <w:r w:rsidRPr="480605F0">
        <w:rPr>
          <w:rFonts w:eastAsia="Calibri" w:cs="Calibri"/>
          <w:u w:val="single"/>
        </w:rPr>
        <w:t xml:space="preserve">and earth observation </w:t>
      </w:r>
      <w:r w:rsidRPr="480605F0">
        <w:rPr>
          <w:rFonts w:eastAsia="Calibri" w:cs="Calibri"/>
          <w:b/>
          <w:bCs/>
          <w:highlight w:val="green"/>
          <w:u w:val="single"/>
        </w:rPr>
        <w:t>satellites, which make unique contributions to weather forecasting and climate change observations and research</w:t>
      </w:r>
      <w:r w:rsidRPr="480605F0">
        <w:rPr>
          <w:rFonts w:eastAsia="Calibri" w:cs="Calibri"/>
          <w:u w:val="single"/>
        </w:rPr>
        <w:t xml:space="preserve">. Polar-orbiting weather satellites provide </w:t>
      </w:r>
      <w:r w:rsidRPr="480605F0">
        <w:rPr>
          <w:rFonts w:eastAsia="Calibri" w:cs="Calibri"/>
          <w:u w:val="single"/>
        </w:rPr>
        <w:lastRenderedPageBreak/>
        <w:t>essential inputs to</w:t>
      </w:r>
      <w:r w:rsidRPr="480605F0">
        <w:rPr>
          <w:rFonts w:eastAsia="Calibri" w:cs="Calibri"/>
          <w:sz w:val="16"/>
          <w:szCs w:val="16"/>
        </w:rPr>
        <w:t xml:space="preserve"> numerical </w:t>
      </w:r>
      <w:r w:rsidRPr="480605F0">
        <w:rPr>
          <w:rFonts w:eastAsia="Calibri" w:cs="Calibri"/>
          <w:u w:val="single"/>
        </w:rPr>
        <w:t>weather prediction models</w:t>
      </w:r>
      <w:r w:rsidRPr="480605F0">
        <w:rPr>
          <w:rFonts w:eastAsia="Calibri" w:cs="Calibri"/>
          <w:sz w:val="16"/>
          <w:szCs w:val="16"/>
        </w:rPr>
        <w:t xml:space="preserve">, reducing errors and improving forecast accuracy [23]. The European Centre for Medium-Range Weather Forecasts has found that </w:t>
      </w:r>
      <w:r w:rsidRPr="480605F0">
        <w:rPr>
          <w:rFonts w:eastAsia="Calibri" w:cs="Calibri"/>
          <w:b/>
          <w:bCs/>
          <w:highlight w:val="green"/>
          <w:u w:val="single"/>
        </w:rPr>
        <w:t>a simultaneous loss of both European and US polar-orbiting satellites would cause a 15-20% reduction in accuracy</w:t>
      </w:r>
      <w:r w:rsidRPr="480605F0">
        <w:rPr>
          <w:rFonts w:eastAsia="Calibri" w:cs="Calibri"/>
          <w:sz w:val="16"/>
          <w:szCs w:val="16"/>
          <w:highlight w:val="green"/>
        </w:rPr>
        <w:t xml:space="preserve"> </w:t>
      </w:r>
      <w:r w:rsidRPr="480605F0">
        <w:rPr>
          <w:rFonts w:eastAsia="Calibri" w:cs="Calibri"/>
          <w:sz w:val="16"/>
          <w:szCs w:val="16"/>
        </w:rPr>
        <w:t xml:space="preserve">[24]. For instance, estimated benefits from satellite-based meteorological observations to the UK economy amount to between GBP 670-1000 million annually [25]. </w:t>
      </w:r>
      <w:r w:rsidRPr="480605F0">
        <w:rPr>
          <w:rFonts w:eastAsia="Calibri" w:cs="Calibri"/>
          <w:u w:val="single"/>
        </w:rPr>
        <w:t xml:space="preserve">The loss of polar-orbiting weather satellite observations would also heavily affect the Southern hemisphere, where there are fewer terrestrial observations. </w:t>
      </w:r>
      <w:r w:rsidRPr="480605F0">
        <w:rPr>
          <w:rFonts w:eastAsia="Calibri" w:cs="Calibri"/>
          <w:sz w:val="16"/>
          <w:szCs w:val="16"/>
        </w:rPr>
        <w:t xml:space="preserve">Lives lost: </w:t>
      </w:r>
      <w:r w:rsidRPr="480605F0">
        <w:rPr>
          <w:rFonts w:eastAsia="Calibri" w:cs="Calibri"/>
          <w:u w:val="single"/>
        </w:rPr>
        <w:t>The International Space Station is located at about 400 km altitude. The planned Chinese Space Station will have a similar location</w:t>
      </w:r>
      <w:r w:rsidRPr="00EA703F">
        <w:rPr>
          <w:rFonts w:eastAsia="Calibri" w:cs="Calibri"/>
          <w:sz w:val="16"/>
          <w:szCs w:val="16"/>
        </w:rPr>
        <w:t xml:space="preserve">. </w:t>
      </w:r>
      <w:r w:rsidRPr="00EA703F">
        <w:rPr>
          <w:rFonts w:eastAsia="Calibri" w:cs="Calibri"/>
          <w:u w:val="single"/>
        </w:rPr>
        <w:t>Although debris at that altitude decays</w:t>
      </w:r>
      <w:r w:rsidRPr="00EA703F">
        <w:rPr>
          <w:rFonts w:eastAsia="Calibri" w:cs="Calibri"/>
          <w:sz w:val="16"/>
          <w:szCs w:val="16"/>
        </w:rPr>
        <w:t xml:space="preserve"> naturally, </w:t>
      </w:r>
      <w:r w:rsidRPr="00EA703F">
        <w:rPr>
          <w:rFonts w:eastAsia="Calibri" w:cs="Calibri"/>
          <w:u w:val="single"/>
        </w:rPr>
        <w:t>it still poses a real collision threat</w:t>
      </w:r>
      <w:r w:rsidRPr="00EA703F">
        <w:rPr>
          <w:rFonts w:eastAsia="Calibri" w:cs="Calibri"/>
          <w:sz w:val="16"/>
          <w:szCs w:val="16"/>
        </w:rPr>
        <w:t xml:space="preserve">. The International Space Station has seen a significant increase in debris avoidance manoeuvres, with seventeen manoeuvres taking place between 2009 and 2017, compared to eight manoeuvres in the 1999- 2008 timeframe [26], [27]. </w:t>
      </w:r>
      <w:r w:rsidRPr="00EA703F">
        <w:rPr>
          <w:rFonts w:eastAsia="Calibri" w:cs="Calibri"/>
          <w:u w:val="single"/>
        </w:rPr>
        <w:t xml:space="preserve">Interrupted time series for earth science and climate research: </w:t>
      </w:r>
      <w:r w:rsidRPr="00EA703F">
        <w:rPr>
          <w:rFonts w:eastAsia="Calibri" w:cs="Calibri"/>
          <w:b/>
          <w:bCs/>
          <w:u w:val="single"/>
        </w:rPr>
        <w:t>Uninterrupted time series are crucial for the accuracy and reliability of weather prediction and climate models</w:t>
      </w:r>
      <w:r w:rsidRPr="00EA703F">
        <w:rPr>
          <w:rFonts w:eastAsia="Calibri" w:cs="Calibri"/>
          <w:sz w:val="16"/>
          <w:szCs w:val="16"/>
        </w:rPr>
        <w:t xml:space="preserve">. Several </w:t>
      </w:r>
      <w:r w:rsidRPr="00EA703F">
        <w:rPr>
          <w:rFonts w:eastAsia="Calibri" w:cs="Calibri"/>
          <w:b/>
          <w:bCs/>
          <w:u w:val="single"/>
        </w:rPr>
        <w:t xml:space="preserve">weather and earth observation satellites in </w:t>
      </w:r>
      <w:r w:rsidRPr="480605F0">
        <w:rPr>
          <w:rFonts w:eastAsia="Calibri" w:cs="Calibri"/>
          <w:b/>
          <w:bCs/>
          <w:highlight w:val="green"/>
          <w:u w:val="single"/>
        </w:rPr>
        <w:t>affected orbits make unique measurements for climate observations</w:t>
      </w:r>
      <w:r w:rsidRPr="480605F0">
        <w:rPr>
          <w:rFonts w:eastAsia="Calibri" w:cs="Calibri"/>
          <w:sz w:val="16"/>
          <w:szCs w:val="16"/>
        </w:rPr>
        <w:t>. The Jason-2 and Jason-3 satellites, located at 1336 km altitude, measure variations in sea surface height, which provide information about global sea levels, the speed and direction of ocean currents, and heat stored in the ocean. Curbed economic growth in the space sector: Current commercial operators (mostly earth observation and telecom) are mainly located at 400-700 km altitudes [28]. Although the current value of commercial operations in the low-earth orbit is significantly lower than that of telecommunications activities in the geostationary orbit, satellite broadband is widely considered a key driver of space activities and revenues in the coming decades, despite uncertainty concerning business models and viability. Many LEO communication services would be affected by space debris, on orbit and/or during orbitraising, as several of the planned constellations are located near or above the thickest LEO debris belts. This could have knock-on effects on other industry segments, such as manufacturing and launch. Reduced access to finance for space ventures: While the current financial climate is favourable for space sector investments, it is important to acknowledge that many space applications face growing competition from terrestrial applications (e.g. communications, earth observation). It is reasonable to expect that a growing space debris problem may deter investments into the sector, with investors preferring more affordable and less risky terrestrial alternatives. Negative distributional effects</w:t>
      </w:r>
      <w:r w:rsidRPr="480605F0">
        <w:rPr>
          <w:rFonts w:eastAsia="Calibri" w:cs="Calibri"/>
          <w:u w:val="single"/>
        </w:rPr>
        <w:t xml:space="preserve">: </w:t>
      </w:r>
      <w:r w:rsidRPr="480605F0">
        <w:rPr>
          <w:rFonts w:eastAsia="Calibri" w:cs="Calibri"/>
          <w:b/>
          <w:bCs/>
          <w:highlight w:val="green"/>
          <w:u w:val="single"/>
        </w:rPr>
        <w:t>The loss or perturbation of certain low-earth orbits would affect some groups and geographic regions more heavily than others</w:t>
      </w:r>
      <w:r w:rsidRPr="480605F0">
        <w:rPr>
          <w:rFonts w:eastAsia="Calibri" w:cs="Calibri"/>
          <w:sz w:val="16"/>
          <w:szCs w:val="16"/>
        </w:rPr>
        <w:t xml:space="preserve">, depending on the coverage and quality of existing terrestrial infrastructure. </w:t>
      </w:r>
      <w:r w:rsidRPr="480605F0">
        <w:rPr>
          <w:rFonts w:eastAsia="Calibri" w:cs="Calibri"/>
          <w:b/>
          <w:bCs/>
          <w:highlight w:val="green"/>
          <w:u w:val="single"/>
        </w:rPr>
        <w:t>In some low-income countries, satellite systems may provide more reliable and accurate data and signals than terrestrial alternatives</w:t>
      </w:r>
      <w:r w:rsidRPr="480605F0">
        <w:rPr>
          <w:rFonts w:eastAsia="Calibri" w:cs="Calibri"/>
          <w:b/>
          <w:bCs/>
          <w:sz w:val="16"/>
          <w:szCs w:val="16"/>
          <w:highlight w:val="green"/>
        </w:rPr>
        <w:t xml:space="preserve">. </w:t>
      </w:r>
      <w:r w:rsidRPr="480605F0">
        <w:rPr>
          <w:rFonts w:eastAsia="Calibri" w:cs="Calibri"/>
          <w:b/>
          <w:bCs/>
          <w:highlight w:val="green"/>
          <w:u w:val="single"/>
        </w:rPr>
        <w:t>One of the big selling points for space broadband is its ability to connect hard-to-reach places</w:t>
      </w:r>
      <w:r w:rsidRPr="480605F0">
        <w:rPr>
          <w:rFonts w:eastAsia="Calibri" w:cs="Calibri"/>
          <w:u w:val="single"/>
        </w:rPr>
        <w:t>, including rural regions in both developed and developing countries.</w:t>
      </w:r>
    </w:p>
    <w:p w14:paraId="69E86184" w14:textId="77777777" w:rsidR="00646E4A" w:rsidRDefault="00646E4A" w:rsidP="00646E4A">
      <w:pPr>
        <w:spacing w:line="257" w:lineRule="auto"/>
      </w:pPr>
      <w:r>
        <w:br/>
      </w:r>
    </w:p>
    <w:p w14:paraId="12F1E53D" w14:textId="77777777" w:rsidR="00646E4A" w:rsidRDefault="00646E4A" w:rsidP="00646E4A">
      <w:pPr>
        <w:spacing w:line="257" w:lineRule="auto"/>
      </w:pPr>
      <w:r w:rsidRPr="480605F0">
        <w:rPr>
          <w:rFonts w:eastAsia="Calibri" w:cs="Calibri"/>
          <w:b/>
          <w:bCs/>
          <w:sz w:val="26"/>
          <w:szCs w:val="26"/>
        </w:rPr>
        <w:t xml:space="preserve"> </w:t>
      </w:r>
    </w:p>
    <w:p w14:paraId="64F4184B" w14:textId="77777777" w:rsidR="00646E4A" w:rsidRDefault="00646E4A" w:rsidP="00646E4A">
      <w:pPr>
        <w:pStyle w:val="Heading4"/>
      </w:pPr>
      <w:r w:rsidRPr="480605F0">
        <w:rPr>
          <w:rFonts w:eastAsia="Calibri" w:cs="Calibri"/>
          <w:szCs w:val="26"/>
        </w:rPr>
        <w:t>Satellite crashes cause a laundry list of problems</w:t>
      </w:r>
    </w:p>
    <w:p w14:paraId="0354EBDD" w14:textId="77777777" w:rsidR="00646E4A" w:rsidRDefault="00646E4A" w:rsidP="00646E4A">
      <w:pPr>
        <w:spacing w:line="257" w:lineRule="auto"/>
      </w:pPr>
      <w:r w:rsidRPr="480605F0">
        <w:rPr>
          <w:rFonts w:eastAsia="Calibri" w:cs="Calibri"/>
          <w:b/>
          <w:bCs/>
          <w:sz w:val="26"/>
          <w:szCs w:val="26"/>
        </w:rPr>
        <w:t>Haroun et al 21</w:t>
      </w:r>
      <w:r w:rsidRPr="480605F0">
        <w:rPr>
          <w:rFonts w:eastAsia="Calibri" w:cs="Calibri"/>
        </w:rPr>
        <w:t xml:space="preserve"> [Fawaz Haroun, Law @ University of Lagos, Shalom Ajibade, Law @ University of Lagos, Philip Oladimeji, Law @ University of Lagos, John Igbozurike, Law @ University of Lagos, “Toward the Sustainability of Outer Space: Addressing the Sustainability of Space Debris,” New Space, </w:t>
      </w:r>
      <w:hyperlink r:id="rId23">
        <w:r w:rsidRPr="480605F0">
          <w:rPr>
            <w:rStyle w:val="Hyperlink"/>
            <w:rFonts w:eastAsia="Calibri" w:cs="Calibri"/>
          </w:rPr>
          <w:t>https://www.liebertpub.com/doi/pdf/10.1089/space.2020.0047</w:t>
        </w:r>
      </w:hyperlink>
      <w:r w:rsidRPr="480605F0">
        <w:rPr>
          <w:rFonts w:eastAsia="Calibri" w:cs="Calibri"/>
        </w:rPr>
        <w:t>] /Triumph Debate</w:t>
      </w:r>
    </w:p>
    <w:p w14:paraId="6BE91F00" w14:textId="77777777" w:rsidR="00646E4A" w:rsidRDefault="00646E4A" w:rsidP="00646E4A">
      <w:pPr>
        <w:rPr>
          <w:rFonts w:eastAsia="Calibri"/>
          <w:sz w:val="16"/>
          <w:szCs w:val="16"/>
        </w:rPr>
      </w:pPr>
      <w:r w:rsidRPr="480605F0">
        <w:rPr>
          <w:rFonts w:eastAsia="Calibri" w:cs="Calibri"/>
          <w:sz w:val="16"/>
          <w:szCs w:val="16"/>
        </w:rPr>
        <w:t xml:space="preserve">Debris pose risks to both Earth and space. With respect to access to space and space resources, debris endangers both current and prospective space missions. </w:t>
      </w:r>
      <w:r w:rsidRPr="480605F0">
        <w:rPr>
          <w:rFonts w:eastAsia="Calibri" w:cs="Calibri"/>
          <w:u w:val="single"/>
        </w:rPr>
        <w:t xml:space="preserve">NASA notes that </w:t>
      </w:r>
      <w:r w:rsidRPr="480605F0">
        <w:rPr>
          <w:rFonts w:eastAsia="Calibri" w:cs="Calibri"/>
          <w:b/>
          <w:bCs/>
          <w:highlight w:val="green"/>
          <w:u w:val="single"/>
        </w:rPr>
        <w:t>most space debris can reach speeds</w:t>
      </w:r>
      <w:r w:rsidRPr="480605F0">
        <w:rPr>
          <w:rFonts w:eastAsia="Calibri" w:cs="Calibri"/>
          <w:sz w:val="16"/>
          <w:szCs w:val="16"/>
          <w:highlight w:val="green"/>
        </w:rPr>
        <w:t xml:space="preserve"> </w:t>
      </w:r>
      <w:r w:rsidRPr="480605F0">
        <w:rPr>
          <w:rFonts w:eastAsia="Calibri" w:cs="Calibri"/>
          <w:sz w:val="16"/>
          <w:szCs w:val="16"/>
        </w:rPr>
        <w:t>*8,046.72 meter per second (</w:t>
      </w:r>
      <w:r w:rsidRPr="480605F0">
        <w:rPr>
          <w:rFonts w:eastAsia="Calibri" w:cs="Calibri"/>
          <w:b/>
          <w:bCs/>
          <w:highlight w:val="green"/>
          <w:u w:val="single"/>
        </w:rPr>
        <w:t>almost 7 times faster than a bullet</w:t>
      </w:r>
      <w:r w:rsidRPr="480605F0">
        <w:rPr>
          <w:rFonts w:eastAsia="Calibri" w:cs="Calibri"/>
          <w:sz w:val="16"/>
          <w:szCs w:val="16"/>
        </w:rPr>
        <w:t xml:space="preserve">), </w:t>
      </w:r>
      <w:r w:rsidRPr="480605F0">
        <w:rPr>
          <w:rFonts w:eastAsia="Calibri" w:cs="Calibri"/>
          <w:b/>
          <w:bCs/>
          <w:highlight w:val="green"/>
          <w:u w:val="single"/>
        </w:rPr>
        <w:t>fast enough for a relatively small piece of orbital debris to inflict severe damages on a spacecraft or satellite</w:t>
      </w:r>
      <w:r w:rsidRPr="480605F0">
        <w:rPr>
          <w:rFonts w:eastAsia="Calibri" w:cs="Calibri"/>
          <w:sz w:val="16"/>
          <w:szCs w:val="16"/>
        </w:rPr>
        <w:t xml:space="preserve">.3 </w:t>
      </w:r>
      <w:r w:rsidRPr="480605F0">
        <w:rPr>
          <w:rFonts w:eastAsia="Calibri" w:cs="Calibri"/>
          <w:u w:val="single"/>
        </w:rPr>
        <w:t>Majority of the world’s population rely on satellite technologies</w:t>
      </w:r>
      <w:r w:rsidRPr="480605F0">
        <w:rPr>
          <w:rFonts w:eastAsia="Calibri" w:cs="Calibri"/>
          <w:sz w:val="16"/>
          <w:szCs w:val="16"/>
        </w:rPr>
        <w:t xml:space="preserve"> and applications </w:t>
      </w:r>
      <w:r w:rsidRPr="480605F0">
        <w:rPr>
          <w:rFonts w:eastAsia="Calibri" w:cs="Calibri"/>
          <w:u w:val="single"/>
        </w:rPr>
        <w:t>every day</w:t>
      </w:r>
      <w:r w:rsidRPr="480605F0">
        <w:rPr>
          <w:rFonts w:eastAsia="Calibri" w:cs="Calibri"/>
          <w:sz w:val="16"/>
          <w:szCs w:val="16"/>
        </w:rPr>
        <w:t>.11 Indeed</w:t>
      </w:r>
      <w:r w:rsidRPr="480605F0">
        <w:rPr>
          <w:rFonts w:eastAsia="Calibri" w:cs="Calibri"/>
          <w:u w:val="single"/>
        </w:rPr>
        <w:t xml:space="preserve">, </w:t>
      </w:r>
      <w:r w:rsidRPr="480605F0">
        <w:rPr>
          <w:rFonts w:eastAsia="Calibri" w:cs="Calibri"/>
          <w:b/>
          <w:bCs/>
          <w:highlight w:val="green"/>
          <w:u w:val="single"/>
        </w:rPr>
        <w:t>satellites have many essential uses, including communications</w:t>
      </w:r>
      <w:r w:rsidRPr="480605F0">
        <w:rPr>
          <w:rFonts w:eastAsia="Calibri" w:cs="Calibri"/>
          <w:u w:val="single"/>
        </w:rPr>
        <w:t>,</w:t>
      </w:r>
      <w:r w:rsidRPr="480605F0">
        <w:rPr>
          <w:rFonts w:eastAsia="Calibri" w:cs="Calibri"/>
          <w:sz w:val="16"/>
          <w:szCs w:val="16"/>
        </w:rPr>
        <w:t xml:space="preserve"> photograph and </w:t>
      </w:r>
      <w:r w:rsidRPr="480605F0">
        <w:rPr>
          <w:rFonts w:eastAsia="Calibri" w:cs="Calibri"/>
          <w:b/>
          <w:bCs/>
          <w:highlight w:val="green"/>
          <w:u w:val="single"/>
        </w:rPr>
        <w:t>mapping, remote sensing</w:t>
      </w:r>
      <w:r w:rsidRPr="480605F0">
        <w:rPr>
          <w:rFonts w:eastAsia="Calibri" w:cs="Calibri"/>
          <w:u w:val="single"/>
        </w:rPr>
        <w:t xml:space="preserve"> and Geographic Information System</w:t>
      </w:r>
      <w:r w:rsidRPr="480605F0">
        <w:rPr>
          <w:rFonts w:eastAsia="Calibri" w:cs="Calibri"/>
          <w:sz w:val="16"/>
          <w:szCs w:val="16"/>
        </w:rPr>
        <w:t xml:space="preserve"> (essential to geographical studies), </w:t>
      </w:r>
      <w:r w:rsidRPr="480605F0">
        <w:rPr>
          <w:rFonts w:eastAsia="Calibri" w:cs="Calibri"/>
          <w:b/>
          <w:bCs/>
          <w:highlight w:val="green"/>
          <w:u w:val="single"/>
        </w:rPr>
        <w:t>weather forecast, global positioning system, and the defense industry</w:t>
      </w:r>
      <w:r w:rsidRPr="480605F0">
        <w:rPr>
          <w:rFonts w:eastAsia="Calibri" w:cs="Calibri"/>
          <w:u w:val="single"/>
        </w:rPr>
        <w:t>.</w:t>
      </w:r>
      <w:r w:rsidRPr="480605F0">
        <w:rPr>
          <w:rFonts w:eastAsia="Calibri" w:cs="Calibri"/>
          <w:sz w:val="16"/>
          <w:szCs w:val="16"/>
        </w:rPr>
        <w:t xml:space="preserve">12 When pieces of </w:t>
      </w:r>
      <w:r w:rsidRPr="480605F0">
        <w:rPr>
          <w:rFonts w:eastAsia="Calibri" w:cs="Calibri"/>
          <w:b/>
          <w:bCs/>
          <w:highlight w:val="green"/>
          <w:u w:val="single"/>
        </w:rPr>
        <w:t>space debris</w:t>
      </w:r>
      <w:r w:rsidRPr="480605F0">
        <w:rPr>
          <w:rFonts w:eastAsia="Calibri" w:cs="Calibri"/>
          <w:sz w:val="16"/>
          <w:szCs w:val="16"/>
          <w:highlight w:val="green"/>
        </w:rPr>
        <w:t xml:space="preserve"> </w:t>
      </w:r>
      <w:r w:rsidRPr="480605F0">
        <w:rPr>
          <w:rFonts w:eastAsia="Calibri" w:cs="Calibri"/>
          <w:sz w:val="16"/>
          <w:szCs w:val="16"/>
        </w:rPr>
        <w:t xml:space="preserve">increase, they </w:t>
      </w:r>
      <w:r w:rsidRPr="480605F0">
        <w:rPr>
          <w:rFonts w:eastAsia="Calibri" w:cs="Calibri"/>
          <w:b/>
          <w:bCs/>
          <w:highlight w:val="green"/>
          <w:u w:val="single"/>
        </w:rPr>
        <w:t>pose a great threat not only to the orbital paths of these satellites, but also to their operational span, due to possible collisions</w:t>
      </w:r>
      <w:r w:rsidRPr="480605F0">
        <w:rPr>
          <w:rFonts w:eastAsia="Calibri" w:cs="Calibri"/>
          <w:sz w:val="16"/>
          <w:szCs w:val="16"/>
        </w:rPr>
        <w:t xml:space="preserve">.11 In the same vein, debris also affect safety of humans in space. </w:t>
      </w:r>
      <w:r w:rsidRPr="480605F0">
        <w:rPr>
          <w:rFonts w:eastAsia="Calibri" w:cs="Calibri"/>
          <w:b/>
          <w:bCs/>
          <w:highlight w:val="green"/>
          <w:u w:val="single"/>
        </w:rPr>
        <w:t xml:space="preserve">The prospects of more human </w:t>
      </w:r>
      <w:r w:rsidRPr="480605F0">
        <w:rPr>
          <w:rFonts w:eastAsia="Calibri" w:cs="Calibri"/>
          <w:b/>
          <w:bCs/>
          <w:highlight w:val="green"/>
          <w:u w:val="single"/>
        </w:rPr>
        <w:lastRenderedPageBreak/>
        <w:t>presence in orbit are becoming more realistic</w:t>
      </w:r>
      <w:r w:rsidRPr="480605F0">
        <w:rPr>
          <w:rFonts w:eastAsia="Calibri" w:cs="Calibri"/>
          <w:highlight w:val="green"/>
          <w:u w:val="single"/>
        </w:rPr>
        <w:t xml:space="preserve"> </w:t>
      </w:r>
      <w:r w:rsidRPr="480605F0">
        <w:rPr>
          <w:rFonts w:eastAsia="Calibri" w:cs="Calibri"/>
          <w:u w:val="single"/>
        </w:rPr>
        <w:t>every day</w:t>
      </w:r>
      <w:r w:rsidRPr="480605F0">
        <w:rPr>
          <w:rFonts w:eastAsia="Calibri" w:cs="Calibri"/>
          <w:sz w:val="16"/>
          <w:szCs w:val="16"/>
        </w:rPr>
        <w:t xml:space="preserve">. Organizations are planning space missions for tourism. For example, </w:t>
      </w:r>
      <w:r w:rsidRPr="480605F0">
        <w:rPr>
          <w:rFonts w:eastAsia="Calibri" w:cs="Calibri"/>
          <w:u w:val="single"/>
        </w:rPr>
        <w:t>both SpaceX and Virgin Galactic intend to begin private passengers’ flights to space in early 2020s decade</w:t>
      </w:r>
      <w:r w:rsidRPr="480605F0">
        <w:rPr>
          <w:rFonts w:eastAsia="Calibri" w:cs="Calibri"/>
          <w:sz w:val="16"/>
          <w:szCs w:val="16"/>
        </w:rPr>
        <w:t xml:space="preserve">.13 </w:t>
      </w:r>
      <w:r w:rsidRPr="480605F0">
        <w:rPr>
          <w:rFonts w:eastAsia="Calibri" w:cs="Calibri"/>
          <w:b/>
          <w:bCs/>
          <w:highlight w:val="green"/>
          <w:u w:val="single"/>
        </w:rPr>
        <w:t>Moreover, current manned missions such as the International Space Station (ISS) are always considered to be at risk</w:t>
      </w:r>
      <w:r w:rsidRPr="480605F0">
        <w:rPr>
          <w:rFonts w:eastAsia="Calibri" w:cs="Calibri"/>
          <w:sz w:val="16"/>
          <w:szCs w:val="16"/>
          <w:highlight w:val="green"/>
        </w:rPr>
        <w:t xml:space="preserve"> </w:t>
      </w:r>
      <w:r w:rsidRPr="480605F0">
        <w:rPr>
          <w:rFonts w:eastAsia="Calibri" w:cs="Calibri"/>
          <w:sz w:val="16"/>
          <w:szCs w:val="16"/>
        </w:rPr>
        <w:t xml:space="preserve">of debris situations. Unsurprisingly, NASA records that the ISS has made 3 collision avoidance maneuvers in 2020 alone.14 </w:t>
      </w:r>
      <w:r w:rsidRPr="480605F0">
        <w:rPr>
          <w:rFonts w:eastAsia="Calibri" w:cs="Calibri"/>
          <w:u w:val="single"/>
        </w:rPr>
        <w:t xml:space="preserve">Asides the effects of debris in space, there is also direct danger to Earth. </w:t>
      </w:r>
      <w:r w:rsidRPr="480605F0">
        <w:rPr>
          <w:rFonts w:eastAsia="Calibri" w:cs="Calibri"/>
          <w:b/>
          <w:bCs/>
          <w:highlight w:val="green"/>
          <w:u w:val="single"/>
        </w:rPr>
        <w:t>Large items from space can re-enter Earth successfully without totally burning u  p</w:t>
      </w:r>
      <w:r w:rsidRPr="480605F0">
        <w:rPr>
          <w:rFonts w:eastAsia="Calibri" w:cs="Calibri"/>
          <w:sz w:val="16"/>
          <w:szCs w:val="16"/>
          <w:highlight w:val="green"/>
        </w:rPr>
        <w:t xml:space="preserve"> </w:t>
      </w:r>
      <w:r w:rsidRPr="480605F0">
        <w:rPr>
          <w:rFonts w:eastAsia="Calibri" w:cs="Calibri"/>
          <w:sz w:val="16"/>
          <w:szCs w:val="16"/>
        </w:rPr>
        <w:t xml:space="preserve">in the atmosphere, </w:t>
      </w:r>
      <w:r w:rsidRPr="480605F0">
        <w:rPr>
          <w:rFonts w:eastAsia="Calibri" w:cs="Calibri"/>
          <w:b/>
          <w:bCs/>
          <w:highlight w:val="green"/>
          <w:u w:val="single"/>
        </w:rPr>
        <w:t>and this can result in nuclear contamination of Earth’s surface</w:t>
      </w:r>
      <w:r w:rsidRPr="480605F0">
        <w:rPr>
          <w:rFonts w:eastAsia="Calibri" w:cs="Calibri"/>
          <w:sz w:val="16"/>
          <w:szCs w:val="16"/>
        </w:rPr>
        <w:t xml:space="preserve">.15 </w:t>
      </w:r>
      <w:r w:rsidRPr="480605F0">
        <w:rPr>
          <w:rFonts w:eastAsia="Calibri" w:cs="Calibri"/>
          <w:b/>
          <w:bCs/>
          <w:highlight w:val="green"/>
          <w:u w:val="single"/>
        </w:rPr>
        <w:t>This danger was made apparent when a Soviet satellite fell to Earth in 1978, scattering radioactive particles over northern Canada; this crash required extensive cleanup</w:t>
      </w:r>
      <w:r w:rsidRPr="480605F0">
        <w:rPr>
          <w:rFonts w:eastAsia="Calibri" w:cs="Calibri"/>
          <w:sz w:val="16"/>
          <w:szCs w:val="16"/>
          <w:highlight w:val="green"/>
        </w:rPr>
        <w:t xml:space="preserve"> </w:t>
      </w:r>
      <w:r w:rsidRPr="480605F0">
        <w:rPr>
          <w:rFonts w:eastAsia="Calibri" w:cs="Calibri"/>
          <w:sz w:val="16"/>
          <w:szCs w:val="16"/>
        </w:rPr>
        <w:t xml:space="preserve">of the area.16 There are other instances of debris falling onto Earth. </w:t>
      </w:r>
      <w:r w:rsidRPr="480605F0">
        <w:rPr>
          <w:rFonts w:eastAsia="Calibri" w:cs="Calibri"/>
          <w:u w:val="single"/>
        </w:rPr>
        <w:t>On April 27, 2000, 3 different places in South Africa experienced space debris crashes</w:t>
      </w:r>
      <w:r w:rsidRPr="480605F0">
        <w:rPr>
          <w:rFonts w:eastAsia="Calibri" w:cs="Calibri"/>
          <w:sz w:val="16"/>
          <w:szCs w:val="16"/>
        </w:rPr>
        <w:t xml:space="preserve">.17 Similarly, on May 13, 2020, a Chinese rocket falling back to Earth uncontrollably may have dropped debris in 2 nearby Ivorian villages.18 </w:t>
      </w:r>
      <w:r w:rsidRPr="480605F0">
        <w:rPr>
          <w:rFonts w:eastAsia="Calibri" w:cs="Calibri"/>
          <w:u w:val="single"/>
        </w:rPr>
        <w:t>These events force us to consider where the next debris drop will be, perhaps somebody’s roof, or in a field of playing kids</w:t>
      </w:r>
      <w:r w:rsidRPr="480605F0">
        <w:rPr>
          <w:rFonts w:eastAsia="Calibri" w:cs="Calibri"/>
          <w:sz w:val="16"/>
          <w:szCs w:val="16"/>
        </w:rPr>
        <w:t>. There is no doubt that something needs to be done in light of</w:t>
      </w:r>
    </w:p>
    <w:p w14:paraId="69573929" w14:textId="77777777" w:rsidR="00646E4A" w:rsidRPr="007141D9" w:rsidRDefault="00646E4A" w:rsidP="00646E4A"/>
    <w:p w14:paraId="5238DBE5" w14:textId="77777777" w:rsidR="00646E4A" w:rsidRDefault="00646E4A" w:rsidP="00646E4A">
      <w:pPr>
        <w:pStyle w:val="Heading3"/>
      </w:pPr>
      <w:r>
        <w:lastRenderedPageBreak/>
        <w:t xml:space="preserve">2 – Corporate Colonialism: </w:t>
      </w:r>
    </w:p>
    <w:p w14:paraId="6A58BFA6" w14:textId="77777777" w:rsidR="00646E4A" w:rsidRPr="002401A3" w:rsidRDefault="00646E4A" w:rsidP="00646E4A">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9BD2CE0" w14:textId="77777777" w:rsidR="00646E4A" w:rsidRPr="002401A3" w:rsidRDefault="00646E4A" w:rsidP="00646E4A">
      <w:r w:rsidRPr="002401A3">
        <w:t>Mccormick 21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96F8AF5" w14:textId="77777777" w:rsidR="00646E4A" w:rsidRPr="002401A3" w:rsidRDefault="00646E4A" w:rsidP="00646E4A">
      <w:pPr>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13ptBold"/>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24" w:history="1">
        <w:r w:rsidRPr="002401A3">
          <w:rPr>
            <w:rStyle w:val="StyleUnderline"/>
            <w:sz w:val="12"/>
          </w:rPr>
          <w:t>Mortality data</w:t>
        </w:r>
      </w:hyperlink>
      <w:r w:rsidRPr="002401A3">
        <w:rPr>
          <w:sz w:val="12"/>
        </w:rPr>
        <w:t> was the stuff of weekly news and </w:t>
      </w:r>
      <w:hyperlink r:id="rId25" w:history="1">
        <w:r w:rsidRPr="002401A3">
          <w:rPr>
            <w:rStyle w:val="StyleUnderline"/>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13ptBold"/>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26" w:history="1">
        <w:r w:rsidRPr="002401A3">
          <w:rPr>
            <w:rStyle w:val="StyleUnderline"/>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13ptBold"/>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27" w:history="1">
        <w:r w:rsidRPr="002401A3">
          <w:rPr>
            <w:rStyle w:val="StyleUnderline"/>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28" w:history="1">
        <w:r w:rsidRPr="002401A3">
          <w:rPr>
            <w:rStyle w:val="StyleUnderline"/>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29" w:history="1">
        <w:r w:rsidRPr="002401A3">
          <w:rPr>
            <w:rStyle w:val="StyleUnderline"/>
            <w:sz w:val="12"/>
          </w:rPr>
          <w:t>The New Atlantis</w:t>
        </w:r>
      </w:hyperlink>
      <w:r w:rsidRPr="002401A3">
        <w:rPr>
          <w:sz w:val="12"/>
        </w:rPr>
        <w:t> as by his advocacy of observation and experiment. ¶Discovery and invention ¶The English agriculturalist Gabriel Plattes cautioned in 1639 that “</w:t>
      </w:r>
      <w:hyperlink r:id="rId30" w:history="1">
        <w:r w:rsidRPr="002401A3">
          <w:rPr>
            <w:rStyle w:val="StyleUnderline"/>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31" w:history="1">
        <w:r w:rsidRPr="002401A3">
          <w:rPr>
            <w:rStyle w:val="StyleUnderline"/>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32" w:history="1">
        <w:r w:rsidRPr="002401A3">
          <w:rPr>
            <w:rStyle w:val="StyleUnderline"/>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33" w:history="1">
        <w:r w:rsidRPr="002401A3">
          <w:rPr>
            <w:rStyle w:val="StyleUnderline"/>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34" w:history="1">
        <w:r w:rsidRPr="002401A3">
          <w:rPr>
            <w:rStyle w:val="StyleUnderline"/>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13ptBold"/>
          <w:highlight w:val="yellow"/>
        </w:rPr>
        <w:t>They center</w:t>
      </w:r>
      <w:r w:rsidRPr="002401A3">
        <w:rPr>
          <w:sz w:val="12"/>
        </w:rPr>
        <w:t xml:space="preserve"> on </w:t>
      </w:r>
      <w:r w:rsidRPr="007510E6">
        <w:rPr>
          <w:rStyle w:val="Style13ptBold"/>
          <w:highlight w:val="yellow"/>
        </w:rPr>
        <w:t>the dubious possibility of “</w:t>
      </w:r>
      <w:hyperlink r:id="rId35" w:history="1">
        <w:r w:rsidRPr="007510E6">
          <w:rPr>
            <w:rStyle w:val="Style13ptBold"/>
            <w:highlight w:val="yellow"/>
          </w:rPr>
          <w:t>terraforming</w:t>
        </w:r>
      </w:hyperlink>
      <w:r w:rsidRPr="007510E6">
        <w:rPr>
          <w:rStyle w:val="Style13ptBold"/>
          <w:highlight w:val="yellow"/>
        </w:rPr>
        <w:t>” Mars using resources and technologies that don’t yet exist.</w:t>
      </w:r>
      <w:r w:rsidRPr="002401A3">
        <w:rPr>
          <w:sz w:val="12"/>
        </w:rPr>
        <w:t xml:space="preserve"> ¶Musk planned to </w:t>
      </w:r>
      <w:hyperlink r:id="rId36" w:history="1">
        <w:r w:rsidRPr="002401A3">
          <w:rPr>
            <w:rStyle w:val="StyleUnderline"/>
            <w:sz w:val="12"/>
          </w:rPr>
          <w:t>send the first humans to Mars in 2024</w:t>
        </w:r>
      </w:hyperlink>
      <w:r w:rsidRPr="002401A3">
        <w:rPr>
          <w:sz w:val="12"/>
        </w:rPr>
        <w:t>, and by 2030, he envisioned breaking ground on a city, </w:t>
      </w:r>
      <w:hyperlink r:id="rId37" w:history="1">
        <w:r w:rsidRPr="002401A3">
          <w:rPr>
            <w:rStyle w:val="StyleUnderline"/>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13ptBold"/>
        </w:rPr>
        <w:t xml:space="preserve">But </w:t>
      </w:r>
      <w:r w:rsidRPr="002401A3">
        <w:rPr>
          <w:rStyle w:val="Style13ptBold"/>
          <w:highlight w:val="yellow"/>
        </w:rPr>
        <w:t xml:space="preserve">the vision – a </w:t>
      </w:r>
      <w:r w:rsidRPr="00334DB9">
        <w:rPr>
          <w:rStyle w:val="Style13ptBold"/>
          <w:highlight w:val="yellow"/>
        </w:rPr>
        <w:t>Mars of</w:t>
      </w:r>
      <w:r w:rsidRPr="002401A3">
        <w:rPr>
          <w:rStyle w:val="Style13ptBold"/>
        </w:rPr>
        <w:t xml:space="preserve"> thriving crops, pizza joints and </w:t>
      </w:r>
      <w:r w:rsidRPr="00334DB9">
        <w:rPr>
          <w:rStyle w:val="Style13ptBold"/>
          <w:highlight w:val="yellow"/>
        </w:rPr>
        <w:t xml:space="preserve">“entrepreneurial opportunities,” preserving life and paying dividends while Earth </w:t>
      </w:r>
      <w:r w:rsidRPr="002401A3">
        <w:rPr>
          <w:rStyle w:val="Style13ptBold"/>
          <w:highlight w:val="yellow"/>
        </w:rPr>
        <w:t>becomes</w:t>
      </w:r>
      <w:r w:rsidRPr="002401A3">
        <w:rPr>
          <w:rStyle w:val="Style13ptBold"/>
        </w:rPr>
        <w:t xml:space="preserve"> increasingly </w:t>
      </w:r>
      <w:r w:rsidRPr="002401A3">
        <w:rPr>
          <w:rStyle w:val="Style13ptBold"/>
          <w:highlight w:val="yellow"/>
        </w:rPr>
        <w:t>uninhabitable — remains</w:t>
      </w:r>
      <w:r w:rsidRPr="002401A3">
        <w:rPr>
          <w:rStyle w:val="Style13ptBold"/>
        </w:rPr>
        <w:t>.</w:t>
      </w:r>
      <w:r w:rsidRPr="002401A3">
        <w:rPr>
          <w:sz w:val="12"/>
        </w:rPr>
        <w:t xml:space="preserve"> </w:t>
      </w:r>
      <w:r w:rsidRPr="00334DB9">
        <w:rPr>
          <w:rStyle w:val="Style13ptBold"/>
          <w:highlight w:val="yellow"/>
        </w:rPr>
        <w:t>Like the colonial </w:t>
      </w:r>
      <w:hyperlink r:id="rId38" w:history="1">
        <w:r w:rsidRPr="00334DB9">
          <w:rPr>
            <w:rStyle w:val="Style13ptBold"/>
            <w:highlight w:val="yellow"/>
          </w:rPr>
          <w:t>company-states</w:t>
        </w:r>
      </w:hyperlink>
      <w:r w:rsidRPr="00334DB9">
        <w:rPr>
          <w:rStyle w:val="Style13ptBold"/>
          <w:highlight w:val="yellow"/>
        </w:rPr>
        <w:t> of the 17th and 18th centuries</w:t>
      </w:r>
      <w:r w:rsidRPr="002401A3">
        <w:rPr>
          <w:rStyle w:val="Style13ptBold"/>
        </w:rPr>
        <w:t>, </w:t>
      </w:r>
      <w:hyperlink r:id="rId39" w:history="1">
        <w:r w:rsidRPr="002401A3">
          <w:rPr>
            <w:rStyle w:val="Style13ptBold"/>
          </w:rPr>
          <w:t>Musk’s SpaceX leans heavily on government backing but will make its own laws on its newly settled planet</w:t>
        </w:r>
      </w:hyperlink>
      <w:r w:rsidRPr="002401A3">
        <w:rPr>
          <w:rStyle w:val="Style13ptBold"/>
        </w:rPr>
        <w:t>.</w:t>
      </w:r>
      <w:r w:rsidRPr="002401A3">
        <w:rPr>
          <w:sz w:val="12"/>
        </w:rPr>
        <w:t xml:space="preserve"> ¶A failure of the imagination ¶</w:t>
      </w:r>
      <w:r w:rsidRPr="00876D31">
        <w:rPr>
          <w:rStyle w:val="Style13ptBold"/>
          <w:highlight w:val="yellow"/>
        </w:rPr>
        <w:t xml:space="preserve">The techno-utopian visions of Musk and Bezos betray some of the same assumptions </w:t>
      </w:r>
      <w:r w:rsidRPr="00334DB9">
        <w:t>as their early modern forebears</w:t>
      </w:r>
      <w:r w:rsidRPr="00876D31">
        <w:rPr>
          <w:rStyle w:val="Style13ptBold"/>
          <w:highlight w:val="yellow"/>
        </w:rPr>
        <w:t xml:space="preserve">. They </w:t>
      </w:r>
      <w:r w:rsidRPr="002401A3">
        <w:rPr>
          <w:rStyle w:val="Style13ptBold"/>
          <w:highlight w:val="yellow"/>
        </w:rPr>
        <w:t>offer colonialism as a panacea for</w:t>
      </w:r>
      <w:r w:rsidRPr="002401A3">
        <w:rPr>
          <w:rStyle w:val="Style13ptBold"/>
        </w:rPr>
        <w:t xml:space="preserve"> complex </w:t>
      </w:r>
      <w:r w:rsidRPr="002401A3">
        <w:rPr>
          <w:rStyle w:val="Style13ptBold"/>
          <w:highlight w:val="yellow"/>
        </w:rPr>
        <w:t xml:space="preserve">social, political and economic ills, rather than attempting to work towards a better </w:t>
      </w:r>
      <w:r w:rsidRPr="00876D31">
        <w:rPr>
          <w:rStyle w:val="Style13ptBold"/>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13ptBold"/>
        </w:rPr>
        <w:t xml:space="preserve">rather than </w:t>
      </w:r>
      <w:r w:rsidRPr="002401A3">
        <w:rPr>
          <w:rStyle w:val="Style13ptBold"/>
          <w:highlight w:val="yellow"/>
        </w:rPr>
        <w:t>facing the</w:t>
      </w:r>
      <w:r w:rsidRPr="002401A3">
        <w:rPr>
          <w:rStyle w:val="Style13ptBold"/>
        </w:rPr>
        <w:t xml:space="preserve"> palpably </w:t>
      </w:r>
      <w:r w:rsidRPr="002401A3">
        <w:rPr>
          <w:rStyle w:val="Style13ptBold"/>
          <w:highlight w:val="yellow"/>
        </w:rPr>
        <w:t xml:space="preserve">devastating consequences of an ideology of limitless growth on our </w:t>
      </w:r>
      <w:r w:rsidRPr="00377999">
        <w:rPr>
          <w:rStyle w:val="Style13ptBold"/>
          <w:highlight w:val="yellow"/>
        </w:rPr>
        <w:t>planet, they seek to export it</w:t>
      </w:r>
      <w:r w:rsidRPr="002401A3">
        <w:rPr>
          <w:rStyle w:val="Style13ptBold"/>
        </w:rPr>
        <w:t xml:space="preserve">, unaltered, </w:t>
      </w:r>
      <w:r w:rsidRPr="00377999">
        <w:rPr>
          <w:rStyle w:val="Style13ptBold"/>
          <w:highlight w:val="yellow"/>
        </w:rPr>
        <w:t>into space.</w:t>
      </w:r>
      <w:r w:rsidRPr="002401A3">
        <w:rPr>
          <w:rStyle w:val="Style13ptBold"/>
        </w:rPr>
        <w:t xml:space="preserve"> They imagine themselves capable of creating </w:t>
      </w:r>
      <w:r w:rsidRPr="002401A3">
        <w:rPr>
          <w:rStyle w:val="Style13ptBold"/>
        </w:rPr>
        <w:lastRenderedPageBreak/>
        <w:t>liveable environments where none exist. ¶</w:t>
      </w:r>
      <w:r w:rsidRPr="002401A3">
        <w:rPr>
          <w:sz w:val="12"/>
        </w:rPr>
        <w:t xml:space="preserve">But for all their futuristic imagery, </w:t>
      </w:r>
      <w:r w:rsidRPr="00334DB9">
        <w:rPr>
          <w:rStyle w:val="Style13ptBold"/>
          <w:highlight w:val="yellow"/>
        </w:rPr>
        <w:t>they have failed to imagine a different world</w:t>
      </w:r>
      <w:r w:rsidRPr="002401A3">
        <w:rPr>
          <w:rStyle w:val="Style13ptBold"/>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67329CF6" w14:textId="77777777" w:rsidR="00646E4A" w:rsidRPr="002401A3" w:rsidRDefault="00646E4A" w:rsidP="00646E4A">
      <w:pPr>
        <w:pStyle w:val="Heading4"/>
        <w:rPr>
          <w:rFonts w:cs="Calibri"/>
        </w:rPr>
      </w:pPr>
      <w:r>
        <w:rPr>
          <w:rFonts w:cs="Calibri"/>
        </w:rPr>
        <w:t xml:space="preserve">Wealthy elites exclusively tapping the vast resources of outer space </w:t>
      </w:r>
      <w:r w:rsidRPr="00F36FD8">
        <w:rPr>
          <w:rStyle w:val="Style13ptBold"/>
        </w:rPr>
        <w:t>locks in</w:t>
      </w:r>
      <w:r>
        <w:rPr>
          <w:rFonts w:cs="Calibri"/>
        </w:rPr>
        <w:t xml:space="preserve"> an permanent and unconscionable inequality. Private space colonization amounts to unchecked exploitation and authoritarian corporate control of future settlements.</w:t>
      </w:r>
      <w:r w:rsidRPr="002401A3">
        <w:rPr>
          <w:rFonts w:cs="Calibri"/>
        </w:rPr>
        <w:t xml:space="preserve"> Spencer ‘17</w:t>
      </w:r>
    </w:p>
    <w:p w14:paraId="1BBC7FE8" w14:textId="77777777" w:rsidR="00646E4A" w:rsidRPr="002401A3" w:rsidRDefault="00646E4A" w:rsidP="00646E4A">
      <w:r w:rsidRPr="002401A3">
        <w:t xml:space="preserve">Spencer, Keith A. [senior editor at Salon] “Keep the Red Planet Red.” Jacobin, 2 May 2017, </w:t>
      </w:r>
      <w:hyperlink r:id="rId40" w:history="1">
        <w:r w:rsidRPr="002401A3">
          <w:rPr>
            <w:rStyle w:val="StyleUnderline"/>
          </w:rPr>
          <w:t>https://www.jacobinmag.com/2017/02/mars-elon-musk-space-exploration-nasa-colonization.  //</w:t>
        </w:r>
      </w:hyperlink>
      <w:r w:rsidRPr="002401A3">
        <w:t xml:space="preserve"> Accesserd 12/15/2021 // marlborough JH</w:t>
      </w:r>
    </w:p>
    <w:p w14:paraId="2983A865" w14:textId="77777777" w:rsidR="00646E4A" w:rsidRPr="002401A3" w:rsidRDefault="00646E4A" w:rsidP="00646E4A">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41" w:history="1">
        <w:r w:rsidRPr="00377999">
          <w:rPr>
            <w:rStyle w:val="StyleUnderline"/>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42" w:history="1">
        <w:r w:rsidRPr="00377999">
          <w:rPr>
            <w:rStyle w:val="StyleUnderline"/>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43" w:history="1">
        <w:r w:rsidRPr="00377999">
          <w:rPr>
            <w:rStyle w:val="StyleUnderline"/>
            <w:sz w:val="12"/>
          </w:rPr>
          <w:t>flyby</w:t>
        </w:r>
      </w:hyperlink>
      <w:r w:rsidRPr="00377999">
        <w:rPr>
          <w:sz w:val="12"/>
        </w:rPr>
        <w:t xml:space="preserve"> of the red planet. Mars One, a Dutch nonprofit, wants to </w:t>
      </w:r>
      <w:hyperlink r:id="rId44" w:history="1">
        <w:r w:rsidRPr="00377999">
          <w:rPr>
            <w:rStyle w:val="StyleUnderline"/>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45" w:history="1">
        <w:r w:rsidRPr="00377999">
          <w:rPr>
            <w:rStyle w:val="StyleUnderline"/>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46" w:history="1">
        <w:r w:rsidRPr="00377999">
          <w:rPr>
            <w:rStyle w:val="StyleUnderline"/>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47" w:history="1">
        <w:r w:rsidRPr="00377999">
          <w:rPr>
            <w:rStyle w:val="StyleUnderline"/>
            <w:sz w:val="12"/>
          </w:rPr>
          <w:t>video</w:t>
        </w:r>
      </w:hyperlink>
      <w:r w:rsidRPr="00377999">
        <w:rPr>
          <w:sz w:val="12"/>
        </w:rPr>
        <w:t xml:space="preserve"> of the transit system in action and </w:t>
      </w:r>
      <w:hyperlink r:id="rId48" w:history="1">
        <w:r w:rsidRPr="00377999">
          <w:rPr>
            <w:rStyle w:val="StyleUnderline"/>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13ptBold"/>
          <w:sz w:val="12"/>
        </w:rPr>
        <w:t xml:space="preserve"> </w:t>
      </w:r>
      <w:r w:rsidRPr="00377999">
        <w:rPr>
          <w:rStyle w:val="Style13ptBold"/>
          <w:highlight w:val="yellow"/>
        </w:rPr>
        <w:t>his</w:t>
      </w:r>
      <w:r w:rsidRPr="002401A3">
        <w:rPr>
          <w:rStyle w:val="Style13ptBold"/>
        </w:rPr>
        <w:t xml:space="preserve"> </w:t>
      </w:r>
      <w:r w:rsidRPr="002401A3">
        <w:rPr>
          <w:rStyle w:val="Style13ptBold"/>
          <w:highlight w:val="yellow"/>
        </w:rPr>
        <w:t>Mars mission will be limited to those who can afford it.</w:t>
      </w:r>
      <w:r w:rsidRPr="002401A3">
        <w:rPr>
          <w:rStyle w:val="Style13ptBold"/>
        </w:rPr>
        <w:t xml:space="preserve"> In that sense, </w:t>
      </w:r>
      <w:r w:rsidRPr="00377999">
        <w:rPr>
          <w:rStyle w:val="Style13ptBold"/>
          <w:highlight w:val="yellow"/>
        </w:rPr>
        <w:t>Musk’s colonization plan looks a lot like joining a country club or gated community</w:t>
      </w:r>
      <w:r w:rsidRPr="002401A3">
        <w:rPr>
          <w:rStyle w:val="Style13ptBold"/>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13ptBold"/>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49" w:history="1">
        <w:r w:rsidRPr="002401A3">
          <w:rPr>
            <w:rStyle w:val="StyleUnderline"/>
            <w:sz w:val="12"/>
          </w:rPr>
          <w:t>frosted dunes</w:t>
        </w:r>
      </w:hyperlink>
      <w:r w:rsidRPr="002401A3">
        <w:rPr>
          <w:sz w:val="12"/>
        </w:rPr>
        <w:t>? If they get stuck there, all the better</w:t>
      </w:r>
      <w:r w:rsidRPr="002401A3">
        <w:rPr>
          <w:rStyle w:val="Style13ptBold"/>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13ptBold"/>
        </w:rPr>
        <w:t xml:space="preserve"> </w:t>
      </w:r>
      <w:r w:rsidRPr="002401A3">
        <w:rPr>
          <w:rStyle w:val="Style13ptBold"/>
          <w:highlight w:val="yellow"/>
        </w:rPr>
        <w:t>To let private interests colonize</w:t>
      </w:r>
      <w:r w:rsidRPr="002401A3">
        <w:rPr>
          <w:rStyle w:val="Style13ptBold"/>
        </w:rPr>
        <w:t xml:space="preserve">, terraform, or populate it without considering this collective value </w:t>
      </w:r>
      <w:r w:rsidRPr="002401A3">
        <w:rPr>
          <w:rStyle w:val="Style13ptBold"/>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50" w:history="1">
        <w:r w:rsidRPr="002401A3">
          <w:rPr>
            <w:rStyle w:val="StyleUnderline"/>
            <w:sz w:val="12"/>
          </w:rPr>
          <w:t>the tallest mountain</w:t>
        </w:r>
      </w:hyperlink>
      <w:r w:rsidRPr="002401A3">
        <w:rPr>
          <w:sz w:val="12"/>
        </w:rPr>
        <w:t xml:space="preserve"> in the solar system become a </w:t>
      </w:r>
      <w:hyperlink r:id="rId51" w:history="1">
        <w:r w:rsidRPr="002401A3">
          <w:rPr>
            <w:rStyle w:val="StyleUnderline"/>
            <w:sz w:val="12"/>
          </w:rPr>
          <w:t>trash heap</w:t>
        </w:r>
      </w:hyperlink>
      <w:r w:rsidRPr="002401A3">
        <w:rPr>
          <w:sz w:val="12"/>
        </w:rPr>
        <w:t xml:space="preserve"> like Everest. </w:t>
      </w:r>
      <w:r w:rsidRPr="002401A3">
        <w:rPr>
          <w:rStyle w:val="Style13ptBold"/>
          <w:highlight w:val="yellow"/>
        </w:rPr>
        <w:t>Government</w:t>
      </w:r>
      <w:r w:rsidRPr="002401A3">
        <w:rPr>
          <w:rStyle w:val="Style13ptBold"/>
        </w:rPr>
        <w:t xml:space="preserve"> space </w:t>
      </w:r>
      <w:r w:rsidRPr="002401A3">
        <w:rPr>
          <w:rStyle w:val="Style13ptBold"/>
          <w:highlight w:val="yellow"/>
        </w:rPr>
        <w:t>agencies</w:t>
      </w:r>
      <w:r w:rsidRPr="002401A3">
        <w:rPr>
          <w:rStyle w:val="Style13ptBold"/>
        </w:rPr>
        <w:t xml:space="preserve"> have gone to great lengths to </w:t>
      </w:r>
      <w:r w:rsidRPr="002401A3">
        <w:rPr>
          <w:rStyle w:val="Style13ptBold"/>
          <w:highlight w:val="yellow"/>
        </w:rPr>
        <w:t>keep</w:t>
      </w:r>
      <w:r w:rsidRPr="002401A3">
        <w:rPr>
          <w:rStyle w:val="Style13ptBold"/>
        </w:rPr>
        <w:t xml:space="preserve"> the </w:t>
      </w:r>
      <w:r w:rsidRPr="002401A3">
        <w:rPr>
          <w:rStyle w:val="Style13ptBold"/>
          <w:highlight w:val="yellow"/>
        </w:rPr>
        <w:t>scientific and social benefits</w:t>
      </w:r>
      <w:r w:rsidRPr="002401A3">
        <w:rPr>
          <w:rStyle w:val="Style13ptBold"/>
        </w:rPr>
        <w:t xml:space="preserve"> of publicly funded exploration </w:t>
      </w:r>
      <w:r w:rsidRPr="002401A3">
        <w:rPr>
          <w:rStyle w:val="Style13ptBold"/>
          <w:highlight w:val="yellow"/>
        </w:rPr>
        <w:t>intact</w:t>
      </w:r>
      <w:r w:rsidRPr="002401A3">
        <w:rPr>
          <w:rStyle w:val="Style13ptBold"/>
        </w:rPr>
        <w:t xml:space="preserve">. This is why NASA makes all its mission data </w:t>
      </w:r>
      <w:hyperlink r:id="rId52" w:history="1">
        <w:r w:rsidRPr="002401A3">
          <w:rPr>
            <w:rStyle w:val="Style13ptBold"/>
          </w:rPr>
          <w:t>public</w:t>
        </w:r>
      </w:hyperlink>
      <w:r w:rsidRPr="002401A3">
        <w:rPr>
          <w:rStyle w:val="Style13ptBold"/>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53" w:history="1">
        <w:r w:rsidRPr="002401A3">
          <w:rPr>
            <w:rStyle w:val="StyleUnderline"/>
            <w:sz w:val="12"/>
          </w:rPr>
          <w:t>experiments</w:t>
        </w:r>
      </w:hyperlink>
      <w:r w:rsidRPr="002401A3">
        <w:rPr>
          <w:sz w:val="12"/>
        </w:rPr>
        <w:t xml:space="preserve"> into space and hosted </w:t>
      </w:r>
      <w:hyperlink r:id="rId54" w:history="1">
        <w:r w:rsidRPr="002401A3">
          <w:rPr>
            <w:rStyle w:val="StyleUnderline"/>
            <w:sz w:val="12"/>
          </w:rPr>
          <w:t>public naming competitions</w:t>
        </w:r>
      </w:hyperlink>
      <w:r w:rsidRPr="002401A3">
        <w:rPr>
          <w:sz w:val="12"/>
        </w:rPr>
        <w:t xml:space="preserve"> for geographic features. Likewise, NASA thinks beyond the engineering </w:t>
      </w:r>
      <w:r w:rsidRPr="002401A3">
        <w:rPr>
          <w:sz w:val="12"/>
        </w:rPr>
        <w:lastRenderedPageBreak/>
        <w:t xml:space="preserve">challenges: they also consider space travel’s </w:t>
      </w:r>
      <w:r w:rsidRPr="002401A3">
        <w:rPr>
          <w:rStyle w:val="Style13ptBold"/>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13ptBold"/>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55" w:history="1">
        <w:r w:rsidRPr="002401A3">
          <w:rPr>
            <w:rStyle w:val="StyleUnderline"/>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56" w:history="1">
        <w:r w:rsidRPr="002401A3">
          <w:rPr>
            <w:rStyle w:val="StyleUnderline"/>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57" w:history="1">
        <w:r w:rsidRPr="002401A3">
          <w:rPr>
            <w:rStyle w:val="StyleUnderline"/>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13ptBold"/>
        </w:rPr>
        <w:t xml:space="preserve">If, as Musk proposes, the trip requires a “ticket” — which, as he claims, will eventually drop to only $100,000 — it seems probable that </w:t>
      </w:r>
      <w:r w:rsidRPr="002401A3">
        <w:rPr>
          <w:rStyle w:val="Style13ptBold"/>
          <w:highlight w:val="yellow"/>
        </w:rPr>
        <w:t>those who can afford to go will mostly resemble</w:t>
      </w:r>
      <w:r w:rsidRPr="002401A3">
        <w:rPr>
          <w:rStyle w:val="Style13ptBold"/>
        </w:rPr>
        <w:t xml:space="preserve">, ethnically and politically, </w:t>
      </w:r>
      <w:r w:rsidRPr="002401A3">
        <w:rPr>
          <w:rStyle w:val="Style13ptBold"/>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58" w:history="1">
        <w:r w:rsidRPr="002401A3">
          <w:rPr>
            <w:rStyle w:val="StyleUnderline"/>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13ptBold"/>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59" w:history="1">
        <w:r w:rsidRPr="002401A3">
          <w:rPr>
            <w:rStyle w:val="StyleUnderline"/>
            <w:sz w:val="12"/>
          </w:rPr>
          <w:t>between $30,000 to $100,000</w:t>
        </w:r>
      </w:hyperlink>
      <w:r w:rsidRPr="002401A3">
        <w:rPr>
          <w:sz w:val="12"/>
        </w:rPr>
        <w:t xml:space="preserve">. Climbers’ journeys are only made possible by their Sherpas’ exploited labor, many of whom die in accidents and are paid </w:t>
      </w:r>
      <w:hyperlink r:id="rId60" w:history="1">
        <w:r w:rsidRPr="002401A3">
          <w:rPr>
            <w:rStyle w:val="StyleUnderline"/>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61" w:history="1">
        <w:r w:rsidRPr="002401A3">
          <w:rPr>
            <w:rStyle w:val="StyleUnderline"/>
            <w:sz w:val="12"/>
          </w:rPr>
          <w:t>announced</w:t>
        </w:r>
      </w:hyperlink>
      <w:r w:rsidRPr="002401A3">
        <w:rPr>
          <w:sz w:val="12"/>
        </w:rPr>
        <w:t xml:space="preserve"> his plan to hire ten thousand refugees and was immediately hailed as a </w:t>
      </w:r>
      <w:hyperlink r:id="rId62" w:history="1">
        <w:r w:rsidRPr="002401A3">
          <w:rPr>
            <w:rStyle w:val="StyleUnderline"/>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13ptBold"/>
        </w:rPr>
        <w:t xml:space="preserve">This doesn’t bode well for how we think of the commons. Are rich people and their foundations the </w:t>
      </w:r>
      <w:hyperlink r:id="rId63" w:history="1">
        <w:r w:rsidRPr="002401A3">
          <w:rPr>
            <w:rStyle w:val="Style13ptBold"/>
          </w:rPr>
          <w:t>only ones who can save us</w:t>
        </w:r>
      </w:hyperlink>
      <w:r w:rsidRPr="002401A3">
        <w:rPr>
          <w:rStyle w:val="Style13ptBold"/>
        </w:rPr>
        <w:t xml:space="preserve">? The plethora of </w:t>
      </w:r>
      <w:r w:rsidRPr="002401A3">
        <w:rPr>
          <w:rStyle w:val="Style13ptBold"/>
          <w:highlight w:val="yellow"/>
        </w:rPr>
        <w:t>private</w:t>
      </w:r>
      <w:r w:rsidRPr="002401A3">
        <w:rPr>
          <w:rStyle w:val="Style13ptBold"/>
        </w:rPr>
        <w:t xml:space="preserve"> Mars </w:t>
      </w:r>
      <w:r w:rsidRPr="002401A3">
        <w:rPr>
          <w:rStyle w:val="Style13ptBold"/>
          <w:highlight w:val="yellow"/>
        </w:rPr>
        <w:t>proposals reflect</w:t>
      </w:r>
      <w:r w:rsidRPr="002401A3">
        <w:rPr>
          <w:rStyle w:val="Style13ptBold"/>
        </w:rPr>
        <w:t xml:space="preserve">s </w:t>
      </w:r>
      <w:r w:rsidRPr="002401A3">
        <w:rPr>
          <w:rStyle w:val="Style13ptBold"/>
          <w:highlight w:val="yellow"/>
        </w:rPr>
        <w:t xml:space="preserve">a </w:t>
      </w:r>
      <w:hyperlink r:id="rId64" w:history="1">
        <w:r w:rsidRPr="002401A3">
          <w:rPr>
            <w:rStyle w:val="Style13ptBold"/>
            <w:highlight w:val="yellow"/>
          </w:rPr>
          <w:t xml:space="preserve">lack of faith in democracy </w:t>
        </w:r>
        <w:r w:rsidRPr="002401A3">
          <w:rPr>
            <w:rStyle w:val="Style13ptBold"/>
          </w:rPr>
          <w:t>on Earth</w:t>
        </w:r>
      </w:hyperlink>
      <w:r w:rsidRPr="002401A3">
        <w:rPr>
          <w:rStyle w:val="Style13ptBold"/>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13ptBold"/>
          <w:highlight w:val="yellow"/>
        </w:rPr>
        <w:t xml:space="preserve">Colonization of Mars should be seen as a complex social and political policy, with </w:t>
      </w:r>
      <w:r w:rsidRPr="002401A3">
        <w:rPr>
          <w:rStyle w:val="Style13ptBold"/>
        </w:rPr>
        <w:t xml:space="preserve">so much </w:t>
      </w:r>
      <w:r w:rsidRPr="002401A3">
        <w:rPr>
          <w:rStyle w:val="Style13ptBold"/>
          <w:highlight w:val="yellow"/>
        </w:rPr>
        <w:t>potential to create inequality and oppression</w:t>
      </w:r>
      <w:r w:rsidRPr="002401A3">
        <w:rPr>
          <w:rStyle w:val="Style13ptBold"/>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65" w:history="1">
        <w:r w:rsidRPr="002401A3">
          <w:rPr>
            <w:rStyle w:val="StyleUnderline"/>
            <w:sz w:val="12"/>
          </w:rPr>
          <w:t>Keep the red planet red</w:t>
        </w:r>
      </w:hyperlink>
      <w:r w:rsidRPr="002401A3">
        <w:rPr>
          <w:sz w:val="12"/>
        </w:rPr>
        <w:t xml:space="preserve">! </w:t>
      </w:r>
    </w:p>
    <w:p w14:paraId="3ADFFE9D" w14:textId="77777777" w:rsidR="00646E4A" w:rsidRPr="002401A3" w:rsidRDefault="00646E4A" w:rsidP="00646E4A">
      <w:pPr>
        <w:pStyle w:val="Heading4"/>
        <w:rPr>
          <w:rFonts w:cs="Calibri"/>
        </w:rPr>
      </w:pPr>
      <w:r>
        <w:rPr>
          <w:rFonts w:cs="Calibri"/>
        </w:rPr>
        <w:lastRenderedPageBreak/>
        <w:t xml:space="preserve">This private expansion into space results in corporate colonization of planets that undermines the the rest of humanity. </w:t>
      </w:r>
      <w:r w:rsidRPr="002401A3">
        <w:rPr>
          <w:rFonts w:cs="Calibri"/>
        </w:rPr>
        <w:t xml:space="preserve">Spencer </w:t>
      </w:r>
      <w:r>
        <w:rPr>
          <w:rFonts w:cs="Calibri"/>
        </w:rPr>
        <w:t>’17</w:t>
      </w:r>
    </w:p>
    <w:p w14:paraId="3E37914C" w14:textId="77777777" w:rsidR="00646E4A" w:rsidRPr="002401A3" w:rsidRDefault="00646E4A" w:rsidP="00646E4A">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74CDD64A" w14:textId="77777777" w:rsidR="00646E4A" w:rsidRDefault="00646E4A" w:rsidP="00646E4A">
      <w:pPr>
        <w:rPr>
          <w:sz w:val="12"/>
        </w:rPr>
      </w:pPr>
      <w:r w:rsidRPr="002401A3">
        <w:rPr>
          <w:sz w:val="12"/>
        </w:rPr>
        <w:t xml:space="preserve">When CEO Elon Musk announced last month that his aerospace company SpaceX would be </w:t>
      </w:r>
      <w:hyperlink r:id="rId66" w:tgtFrame="_blank" w:history="1">
        <w:r w:rsidRPr="002401A3">
          <w:rPr>
            <w:rStyle w:val="StyleUnderline"/>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67" w:tgtFrame="_blank" w:history="1">
        <w:r w:rsidRPr="002401A3">
          <w:rPr>
            <w:rStyle w:val="StyleUnderline"/>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13ptBold"/>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68" w:history="1">
        <w:r w:rsidRPr="002401A3">
          <w:rPr>
            <w:rStyle w:val="Style13ptBold"/>
          </w:rPr>
          <w:t>privatization of NASA</w:t>
        </w:r>
      </w:hyperlink>
      <w:r w:rsidRPr="002401A3">
        <w:rPr>
          <w:sz w:val="12"/>
        </w:rPr>
        <w:t xml:space="preserve"> by legislating a policy shift to private commercial spaceflight, </w:t>
      </w:r>
      <w:r w:rsidRPr="002401A3">
        <w:rPr>
          <w:rStyle w:val="Style13ptBold"/>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69" w:tgtFrame="_blank" w:history="1">
        <w:r w:rsidRPr="002401A3">
          <w:rPr>
            <w:rStyle w:val="StyleUnderline"/>
            <w:sz w:val="12"/>
          </w:rPr>
          <w:t>said</w:t>
        </w:r>
      </w:hyperlink>
      <w:r w:rsidRPr="002401A3">
        <w:rPr>
          <w:sz w:val="12"/>
        </w:rPr>
        <w:t xml:space="preserve"> Dr. S. Pete Worden, the director of the NASA Ames Research lab, in 2012. And in a Wall Street Journal </w:t>
      </w:r>
      <w:hyperlink r:id="rId70" w:tgtFrame="_blank" w:history="1">
        <w:r w:rsidRPr="002401A3">
          <w:rPr>
            <w:rStyle w:val="StyleUnderline"/>
            <w:sz w:val="12"/>
          </w:rPr>
          <w:t>op-ed</w:t>
        </w:r>
      </w:hyperlink>
      <w:r w:rsidRPr="002401A3">
        <w:rPr>
          <w:sz w:val="12"/>
        </w:rPr>
        <w:t xml:space="preserve"> this week, Vice President Mike </w:t>
      </w:r>
      <w:r w:rsidRPr="002401A3">
        <w:rPr>
          <w:rStyle w:val="Style13ptBold"/>
        </w:rPr>
        <w:t xml:space="preserve">Pence wrote of his ambitions to bring </w:t>
      </w:r>
      <w:hyperlink r:id="rId71" w:history="1">
        <w:r w:rsidRPr="002401A3">
          <w:rPr>
            <w:rStyle w:val="Style13ptBold"/>
          </w:rPr>
          <w:t>American-style capitalism to the stars</w:t>
        </w:r>
      </w:hyperlink>
      <w:r w:rsidRPr="002401A3">
        <w:rPr>
          <w:rStyle w:val="Style13ptBold"/>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72" w:history="1">
        <w:r w:rsidRPr="002401A3">
          <w:rPr>
            <w:rStyle w:val="StyleUnderline"/>
            <w:sz w:val="12"/>
          </w:rPr>
          <w:t>writes</w:t>
        </w:r>
      </w:hyperlink>
      <w:r w:rsidRPr="002401A3">
        <w:rPr>
          <w:sz w:val="12"/>
        </w:rPr>
        <w:t xml:space="preserve"> William Dalrymple in the Guardian. “It almost certainly remains the supreme act of corporate violence in world history.” </w:t>
      </w:r>
      <w:r w:rsidRPr="002401A3">
        <w:rPr>
          <w:rStyle w:val="Style13ptBold"/>
        </w:rPr>
        <w:t xml:space="preserve">The East India Company came to colonize much of the Indian subcontinent. In the modern era, an era in which the right of corporations to do what they want, unencumbered, has become a </w:t>
      </w:r>
      <w:hyperlink r:id="rId73" w:history="1">
        <w:r w:rsidRPr="002401A3">
          <w:rPr>
            <w:rStyle w:val="Style13ptBold"/>
          </w:rPr>
          <w:t>sacrosanct</w:t>
        </w:r>
      </w:hyperlink>
      <w:r w:rsidRPr="002401A3">
        <w:rPr>
          <w:rStyle w:val="Style13ptBold"/>
        </w:rPr>
        <w:t xml:space="preserve"> </w:t>
      </w:r>
      <w:hyperlink r:id="rId74" w:history="1">
        <w:r w:rsidRPr="002401A3">
          <w:rPr>
            <w:rStyle w:val="Style13ptBold"/>
          </w:rPr>
          <w:t>right</w:t>
        </w:r>
      </w:hyperlink>
      <w:r w:rsidRPr="002401A3">
        <w:rPr>
          <w:rStyle w:val="Style13ptBold"/>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13ptBold"/>
        </w:rPr>
        <w:t xml:space="preserve">. </w:t>
      </w:r>
      <w:r w:rsidRPr="002401A3">
        <w:rPr>
          <w:rStyle w:val="Style13ptBold"/>
          <w:highlight w:val="yellow"/>
        </w:rPr>
        <w:t>To privately colonize a</w:t>
      </w:r>
      <w:r w:rsidRPr="002401A3">
        <w:rPr>
          <w:rStyle w:val="Style13ptBold"/>
        </w:rPr>
        <w:t xml:space="preserve"> nation, much less a </w:t>
      </w:r>
      <w:r w:rsidRPr="002401A3">
        <w:rPr>
          <w:rStyle w:val="Style13ptBold"/>
          <w:highlight w:val="yellow"/>
        </w:rPr>
        <w:t>planet</w:t>
      </w:r>
      <w:r w:rsidRPr="002401A3">
        <w:rPr>
          <w:rStyle w:val="Style13ptBold"/>
        </w:rPr>
        <w:t xml:space="preserve">, </w:t>
      </w:r>
      <w:r w:rsidRPr="002401A3">
        <w:rPr>
          <w:rStyle w:val="Style13ptBold"/>
          <w:highlight w:val="yellow"/>
        </w:rPr>
        <w:t>means ceding governance and control</w:t>
      </w:r>
      <w:r w:rsidRPr="002401A3">
        <w:rPr>
          <w:rStyle w:val="Style13ptBold"/>
        </w:rPr>
        <w:t xml:space="preserve"> back </w:t>
      </w:r>
      <w:r w:rsidRPr="002401A3">
        <w:rPr>
          <w:rStyle w:val="Style13ptBold"/>
          <w:highlight w:val="yellow"/>
        </w:rPr>
        <w:t>to corporations whose interest is not ours</w:t>
      </w:r>
      <w:r w:rsidRPr="002401A3">
        <w:rPr>
          <w:rStyle w:val="Style13ptBold"/>
        </w:rPr>
        <w:t xml:space="preserve">, </w:t>
      </w:r>
      <w:r w:rsidRPr="002401A3">
        <w:rPr>
          <w:rStyle w:val="Style13ptBold"/>
          <w:highlight w:val="yellow"/>
        </w:rPr>
        <w:t>and</w:t>
      </w:r>
      <w:r w:rsidRPr="002401A3">
        <w:rPr>
          <w:rStyle w:val="Style13ptBold"/>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13ptBold"/>
        </w:rPr>
        <w:t xml:space="preserve">— </w:t>
      </w:r>
      <w:r w:rsidRPr="002401A3">
        <w:rPr>
          <w:rStyle w:val="Style13ptBold"/>
          <w:highlight w:val="yellow"/>
        </w:rPr>
        <w:t>particularly in a resource-limited environment</w:t>
      </w:r>
      <w:r w:rsidRPr="002401A3">
        <w:rPr>
          <w:rStyle w:val="Style13ptBold"/>
        </w:rPr>
        <w:t xml:space="preserve"> like a spaceship or the red planet</w:t>
      </w:r>
      <w:r w:rsidRPr="002401A3">
        <w:rPr>
          <w:sz w:val="12"/>
        </w:rPr>
        <w:t xml:space="preserve">. Even if, as Musk suggests, a private foundation is </w:t>
      </w:r>
      <w:hyperlink r:id="rId75" w:history="1">
        <w:r w:rsidRPr="002401A3">
          <w:rPr>
            <w:rStyle w:val="StyleUnderline"/>
            <w:sz w:val="12"/>
          </w:rPr>
          <w:t>put in charge</w:t>
        </w:r>
      </w:hyperlink>
      <w:r w:rsidRPr="002401A3">
        <w:rPr>
          <w:sz w:val="12"/>
        </w:rPr>
        <w:t xml:space="preserve"> of running the show on Mars, their interests will inherently be at </w:t>
      </w:r>
      <w:hyperlink r:id="rId76" w:history="1">
        <w:r w:rsidRPr="002401A3">
          <w:rPr>
            <w:rStyle w:val="StyleUnderline"/>
            <w:sz w:val="12"/>
          </w:rPr>
          <w:t xml:space="preserve">odds with the workers </w:t>
        </w:r>
      </w:hyperlink>
      <w:r w:rsidRPr="002401A3">
        <w:rPr>
          <w:sz w:val="12"/>
        </w:rPr>
        <w:t xml:space="preserve">and employees involved. After all, a private foundation </w:t>
      </w:r>
      <w:hyperlink r:id="rId77" w:history="1">
        <w:r w:rsidRPr="002401A3">
          <w:rPr>
            <w:rStyle w:val="StyleUnderline"/>
            <w:sz w:val="12"/>
          </w:rPr>
          <w:t>is not a democracy</w:t>
        </w:r>
      </w:hyperlink>
      <w:r w:rsidRPr="002401A3">
        <w:rPr>
          <w:sz w:val="12"/>
        </w:rPr>
        <w:t xml:space="preserve">; and as major philanthropic organizations like the Bill and Melinda Gates Foundation </w:t>
      </w:r>
      <w:hyperlink r:id="rId78" w:history="1">
        <w:r w:rsidRPr="002401A3">
          <w:rPr>
            <w:rStyle w:val="StyleUnderline"/>
            <w:sz w:val="12"/>
          </w:rPr>
          <w:t>illustrate</w:t>
        </w:r>
      </w:hyperlink>
      <w:r w:rsidRPr="002401A3">
        <w:rPr>
          <w:sz w:val="12"/>
        </w:rPr>
        <w:t xml:space="preserve">, often </w:t>
      </w:r>
      <w:hyperlink r:id="rId79" w:history="1">
        <w:r w:rsidRPr="002401A3">
          <w:rPr>
            <w:rStyle w:val="StyleUnderline"/>
            <w:sz w:val="12"/>
          </w:rPr>
          <w:t>do the bidding</w:t>
        </w:r>
      </w:hyperlink>
      <w:r w:rsidRPr="002401A3">
        <w:rPr>
          <w:sz w:val="12"/>
        </w:rPr>
        <w:t xml:space="preserve"> of their rich donors, and take an </w:t>
      </w:r>
      <w:hyperlink r:id="rId80" w:history="1">
        <w:r w:rsidRPr="002401A3">
          <w:rPr>
            <w:rStyle w:val="StyleUnderline"/>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81" w:tgtFrame="_blank" w:history="1">
        <w:r w:rsidRPr="00377999">
          <w:rPr>
            <w:rStyle w:val="StyleUnderline"/>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82" w:tgtFrame="_blank" w:history="1">
        <w:r w:rsidRPr="00377999">
          <w:rPr>
            <w:rStyle w:val="StyleUnderline"/>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13ptBold"/>
          <w:sz w:val="12"/>
        </w:rPr>
        <w:t xml:space="preserve"> </w:t>
      </w:r>
      <w:r w:rsidRPr="002401A3">
        <w:rPr>
          <w:rStyle w:val="Style13ptBold"/>
          <w:highlight w:val="yellow"/>
        </w:rPr>
        <w:t>This isn’t</w:t>
      </w:r>
      <w:r w:rsidRPr="002401A3">
        <w:rPr>
          <w:rStyle w:val="Style13ptBold"/>
        </w:rPr>
        <w:t xml:space="preserve"> </w:t>
      </w:r>
      <w:r w:rsidRPr="00377999">
        <w:rPr>
          <w:sz w:val="12"/>
        </w:rPr>
        <w:t>really</w:t>
      </w:r>
      <w:r w:rsidRPr="00377999">
        <w:rPr>
          <w:rStyle w:val="Style13ptBold"/>
          <w:sz w:val="12"/>
        </w:rPr>
        <w:t xml:space="preserve"> </w:t>
      </w:r>
      <w:r w:rsidRPr="002401A3">
        <w:rPr>
          <w:rStyle w:val="Style13ptBold"/>
          <w:highlight w:val="yellow"/>
        </w:rPr>
        <w:t>exploration for humanity’s sake</w:t>
      </w:r>
      <w:r w:rsidRPr="002401A3">
        <w:rPr>
          <w:rStyle w:val="Style13ptBold"/>
        </w:rPr>
        <w:t xml:space="preserve"> — </w:t>
      </w:r>
      <w:r w:rsidRPr="002401A3">
        <w:rPr>
          <w:rStyle w:val="Style13ptBold"/>
          <w:highlight w:val="yellow"/>
        </w:rPr>
        <w:t>there’s not</w:t>
      </w:r>
      <w:r w:rsidRPr="002401A3">
        <w:rPr>
          <w:rStyle w:val="Style13ptBold"/>
        </w:rPr>
        <w:t xml:space="preserve"> </w:t>
      </w:r>
      <w:r w:rsidRPr="00377999">
        <w:rPr>
          <w:sz w:val="12"/>
        </w:rPr>
        <w:t>that much</w:t>
      </w:r>
      <w:r w:rsidRPr="00377999">
        <w:rPr>
          <w:rStyle w:val="Style13ptBold"/>
          <w:sz w:val="12"/>
        </w:rPr>
        <w:t xml:space="preserve"> </w:t>
      </w:r>
      <w:r w:rsidRPr="002401A3">
        <w:rPr>
          <w:rStyle w:val="Style13ptBold"/>
          <w:highlight w:val="yellow"/>
        </w:rPr>
        <w:t xml:space="preserve">science </w:t>
      </w:r>
      <w:r w:rsidRPr="00377999">
        <w:rPr>
          <w:sz w:val="12"/>
        </w:rPr>
        <w:t>assumed</w:t>
      </w:r>
      <w:r w:rsidRPr="00377999">
        <w:rPr>
          <w:rStyle w:val="Style13ptBold"/>
          <w:sz w:val="12"/>
        </w:rPr>
        <w:t xml:space="preserve"> </w:t>
      </w:r>
      <w:r w:rsidRPr="002401A3">
        <w:rPr>
          <w:rStyle w:val="Style13ptBold"/>
          <w:highlight w:val="yellow"/>
        </w:rPr>
        <w:t>here</w:t>
      </w:r>
      <w:r w:rsidRPr="002401A3">
        <w:rPr>
          <w:rStyle w:val="Style13ptBold"/>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13ptBold"/>
        </w:rPr>
        <w:t xml:space="preserve">. And </w:t>
      </w:r>
      <w:r w:rsidRPr="002401A3">
        <w:rPr>
          <w:rStyle w:val="Style13ptBold"/>
          <w:highlight w:val="yellow"/>
        </w:rPr>
        <w:t>an economy based on tourism</w:t>
      </w:r>
      <w:r w:rsidRPr="002401A3">
        <w:rPr>
          <w:rStyle w:val="Style13ptBold"/>
        </w:rPr>
        <w:t xml:space="preserve">, particularly high-end tourism, </w:t>
      </w:r>
      <w:r w:rsidRPr="002401A3">
        <w:rPr>
          <w:rStyle w:val="Style13ptBold"/>
          <w:highlight w:val="yellow"/>
        </w:rPr>
        <w:t>needs employees</w:t>
      </w:r>
      <w:r w:rsidRPr="002401A3">
        <w:rPr>
          <w:rStyle w:val="Style13ptBold"/>
        </w:rPr>
        <w:t xml:space="preserve"> — even if a high degree of automation is assumed. And as I’ve written about </w:t>
      </w:r>
      <w:hyperlink r:id="rId83" w:history="1">
        <w:r w:rsidRPr="002401A3">
          <w:rPr>
            <w:rStyle w:val="Style13ptBold"/>
          </w:rPr>
          <w:t>before</w:t>
        </w:r>
      </w:hyperlink>
      <w:r w:rsidRPr="002401A3">
        <w:rPr>
          <w:rStyle w:val="Style13ptBold"/>
        </w:rPr>
        <w:t xml:space="preserve">, </w:t>
      </w:r>
      <w:r w:rsidRPr="002401A3">
        <w:rPr>
          <w:rStyle w:val="Style13ptBold"/>
          <w:highlight w:val="yellow"/>
        </w:rPr>
        <w:t>that means a lot of labor at the lowest cost</w:t>
      </w:r>
      <w:r w:rsidRPr="002401A3">
        <w:rPr>
          <w:rStyle w:val="Style13ptBold"/>
        </w:rPr>
        <w:t xml:space="preserve"> possible. </w:t>
      </w:r>
      <w:r w:rsidRPr="00377999">
        <w:rPr>
          <w:sz w:val="12"/>
        </w:rPr>
        <w:t>Imagine signing away years of your life</w:t>
      </w:r>
      <w:r w:rsidRPr="00377999">
        <w:rPr>
          <w:rStyle w:val="Style13ptBold"/>
          <w:sz w:val="12"/>
        </w:rPr>
        <w:t xml:space="preserve"> </w:t>
      </w:r>
      <w:r w:rsidRPr="002401A3">
        <w:rPr>
          <w:rStyle w:val="Style13ptBold"/>
        </w:rPr>
        <w:lastRenderedPageBreak/>
        <w:t xml:space="preserve">to be a housekeeper in the Mars-a-Lago hotel, with your communications, water, food, energy usage, even oxygen tightly managed by your employer, </w:t>
      </w:r>
      <w:r w:rsidRPr="002401A3">
        <w:rPr>
          <w:rStyle w:val="Style13ptBold"/>
          <w:highlight w:val="yellow"/>
        </w:rPr>
        <w:t>and no government to file a grievance to if your employer cuts your wages, harasses you, cuts off your oxygen</w:t>
      </w:r>
      <w:r w:rsidRPr="002401A3">
        <w:rPr>
          <w:rStyle w:val="Style13ptBold"/>
        </w:rPr>
        <w:t>.</w:t>
      </w:r>
      <w:r w:rsidRPr="002401A3">
        <w:rPr>
          <w:sz w:val="12"/>
        </w:rPr>
        <w:t xml:space="preserve"> Where would Mars-a-Lago's employees turn if their rights were impinged upon? Oh wait, </w:t>
      </w:r>
      <w:r w:rsidRPr="002401A3">
        <w:rPr>
          <w:rStyle w:val="Style13ptBold"/>
          <w:highlight w:val="yellow"/>
        </w:rPr>
        <w:t>this planet is</w:t>
      </w:r>
      <w:r w:rsidRPr="002401A3">
        <w:rPr>
          <w:sz w:val="12"/>
        </w:rPr>
        <w:t xml:space="preserve"> run </w:t>
      </w:r>
      <w:r w:rsidRPr="002401A3">
        <w:rPr>
          <w:rStyle w:val="Style13ptBold"/>
          <w:highlight w:val="yellow"/>
        </w:rPr>
        <w:t>private</w:t>
      </w:r>
      <w:r w:rsidRPr="002401A3">
        <w:rPr>
          <w:rStyle w:val="Style13ptBold"/>
        </w:rPr>
        <w:t>ly</w:t>
      </w:r>
      <w:r w:rsidRPr="002401A3">
        <w:rPr>
          <w:sz w:val="12"/>
        </w:rPr>
        <w:t xml:space="preserve">? You have no rights. </w:t>
      </w:r>
      <w:r w:rsidRPr="002401A3">
        <w:rPr>
          <w:rStyle w:val="Style13ptBold"/>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84" w:history="1">
        <w:r w:rsidRPr="002401A3">
          <w:rPr>
            <w:rStyle w:val="StyleUnderline"/>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85" w:tgtFrame="_blank" w:history="1">
        <w:r w:rsidRPr="002401A3">
          <w:rPr>
            <w:rStyle w:val="StyleUnderline"/>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7A2D23E" w14:textId="77777777" w:rsidR="00646E4A" w:rsidRPr="0042059C" w:rsidRDefault="00646E4A" w:rsidP="00646E4A">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5C6843A7" w14:textId="77777777" w:rsidR="00646E4A" w:rsidRPr="0042059C" w:rsidRDefault="00646E4A" w:rsidP="00646E4A">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26F8412D" w14:textId="77777777" w:rsidR="00646E4A" w:rsidRPr="00C0357D" w:rsidRDefault="00646E4A" w:rsidP="00646E4A">
      <w:pPr>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13ptBold"/>
          <w:highlight w:val="yellow"/>
        </w:rPr>
        <w:t>or</w:t>
      </w:r>
      <w:r w:rsidRPr="00E110F6">
        <w:rPr>
          <w:rStyle w:val="Style13ptBold"/>
        </w:rPr>
        <w:t xml:space="preserve"> </w:t>
      </w:r>
      <w:r w:rsidRPr="00E110F6">
        <w:rPr>
          <w:rStyle w:val="Style13ptBold"/>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w:t>
      </w:r>
      <w:r w:rsidRPr="00C0357D">
        <w:rPr>
          <w:sz w:val="12"/>
        </w:rPr>
        <w:lastRenderedPageBreak/>
        <w:t>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13ptBold"/>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13ptBold"/>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w:t>
      </w:r>
      <w:r w:rsidRPr="00C0357D">
        <w:rPr>
          <w:rFonts w:eastAsia="Cambria"/>
          <w:sz w:val="12"/>
        </w:rPr>
        <w:lastRenderedPageBreak/>
        <w:t xml:space="preserve">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CE91738" w14:textId="77777777" w:rsidR="00646E4A" w:rsidRPr="004D2455" w:rsidRDefault="00646E4A" w:rsidP="00646E4A"/>
    <w:p w14:paraId="352C77D7" w14:textId="77777777" w:rsidR="00646E4A" w:rsidRDefault="00646E4A" w:rsidP="00646E4A">
      <w:pPr>
        <w:pStyle w:val="Heading3"/>
      </w:pPr>
      <w:r>
        <w:lastRenderedPageBreak/>
        <w:t xml:space="preserve">Adv 3- Debris </w:t>
      </w:r>
    </w:p>
    <w:p w14:paraId="05FE4B4D" w14:textId="77777777" w:rsidR="00646E4A" w:rsidRDefault="00646E4A" w:rsidP="00646E4A">
      <w:pPr>
        <w:pStyle w:val="Heading4"/>
        <w:rPr>
          <w:bCs/>
          <w:szCs w:val="26"/>
        </w:rPr>
      </w:pPr>
      <w:r w:rsidRPr="14921656">
        <w:rPr>
          <w:rFonts w:eastAsia="Calibri" w:cs="Calibri"/>
          <w:szCs w:val="26"/>
        </w:rPr>
        <w:t xml:space="preserve">Space Tourism is happening soon and will scale up </w:t>
      </w:r>
    </w:p>
    <w:p w14:paraId="079B746F" w14:textId="77777777" w:rsidR="00646E4A" w:rsidRDefault="00646E4A" w:rsidP="00646E4A">
      <w:pPr>
        <w:pStyle w:val="Heading4"/>
      </w:pPr>
      <w:r w:rsidRPr="6A99DB84">
        <w:rPr>
          <w:rFonts w:eastAsia="Calibri" w:cs="Calibri"/>
          <w:b w:val="0"/>
          <w:szCs w:val="26"/>
        </w:rPr>
        <w:t>Pultarova ‘21</w:t>
      </w:r>
      <w:r w:rsidRPr="6A99DB84">
        <w:rPr>
          <w:rFonts w:eastAsia="Calibri" w:cs="Calibri"/>
          <w:sz w:val="16"/>
          <w:szCs w:val="16"/>
        </w:rPr>
        <w:t xml:space="preserve"> [Tereza Pultarova;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w:t>
      </w:r>
      <w:hyperlink r:id="rId86">
        <w:r w:rsidRPr="6A99DB84">
          <w:rPr>
            <w:rStyle w:val="Hyperlink"/>
            <w:rFonts w:eastAsia="Calibri" w:cs="Calibri"/>
            <w:sz w:val="16"/>
            <w:szCs w:val="16"/>
          </w:rPr>
          <w:t>https://www.space.com/environmental-impact-space-tourism-flights</w:t>
        </w:r>
      </w:hyperlink>
      <w:r w:rsidRPr="6A99DB84">
        <w:rPr>
          <w:rFonts w:eastAsia="Calibri" w:cs="Calibri"/>
          <w:sz w:val="16"/>
          <w:szCs w:val="16"/>
        </w:rPr>
        <w:t>; Accessed 12-03-2021] AK</w:t>
      </w:r>
    </w:p>
    <w:p w14:paraId="71CE8749" w14:textId="77777777" w:rsidR="00646E4A" w:rsidRDefault="00646E4A" w:rsidP="00646E4A">
      <w:pPr>
        <w:spacing w:line="257" w:lineRule="auto"/>
      </w:pPr>
      <w:r w:rsidRPr="6A99DB84">
        <w:rPr>
          <w:rFonts w:eastAsia="Calibri" w:cs="Calibri"/>
          <w:b/>
          <w:bCs/>
          <w:u w:val="single"/>
        </w:rPr>
        <w:t xml:space="preserve">Northern Sky Research predicts that the </w:t>
      </w:r>
      <w:r w:rsidRPr="6A99DB84">
        <w:rPr>
          <w:rFonts w:eastAsia="Calibri" w:cs="Calibri"/>
          <w:b/>
          <w:bCs/>
          <w:highlight w:val="green"/>
          <w:u w:val="single"/>
        </w:rPr>
        <w:t>number of space tourism flights will skyrocket</w:t>
      </w:r>
      <w:r w:rsidRPr="6A99DB84">
        <w:rPr>
          <w:rFonts w:eastAsia="Calibri" w:cs="Calibri"/>
          <w:b/>
          <w:bCs/>
          <w:u w:val="single"/>
        </w:rPr>
        <w:t xml:space="preserve"> over the next decade, from maybe 10 a year in the near future to 360 a year </w:t>
      </w:r>
      <w:r w:rsidRPr="6A99DB84">
        <w:rPr>
          <w:rFonts w:eastAsia="Calibri" w:cs="Calibri"/>
          <w:b/>
          <w:bCs/>
          <w:highlight w:val="green"/>
          <w:u w:val="single"/>
        </w:rPr>
        <w:t>by 2030</w:t>
      </w:r>
      <w:r w:rsidRPr="6A99DB84">
        <w:rPr>
          <w:rFonts w:eastAsia="Calibri" w:cs="Calibri"/>
          <w:sz w:val="16"/>
          <w:szCs w:val="16"/>
        </w:rPr>
        <w:t xml:space="preserve">, Kasaboski said. </w:t>
      </w:r>
      <w:r w:rsidRPr="6A99DB84">
        <w:rPr>
          <w:rFonts w:eastAsia="Calibri" w:cs="Calibri"/>
          <w:highlight w:val="green"/>
          <w:u w:val="single"/>
        </w:rPr>
        <w:t>This estimate is still</w:t>
      </w:r>
      <w:r w:rsidRPr="6A99DB84">
        <w:rPr>
          <w:rFonts w:eastAsia="Calibri" w:cs="Calibri"/>
          <w:u w:val="single"/>
        </w:rPr>
        <w:t xml:space="preserve"> far </w:t>
      </w:r>
      <w:r w:rsidRPr="6A99DB84">
        <w:rPr>
          <w:rFonts w:eastAsia="Calibri" w:cs="Calibri"/>
          <w:highlight w:val="green"/>
          <w:u w:val="single"/>
        </w:rPr>
        <w:t>below</w:t>
      </w:r>
      <w:r w:rsidRPr="6A99DB84">
        <w:rPr>
          <w:rFonts w:eastAsia="Calibri" w:cs="Calibri"/>
          <w:u w:val="single"/>
        </w:rPr>
        <w:t xml:space="preserve"> the </w:t>
      </w:r>
      <w:r w:rsidRPr="6A99DB84">
        <w:rPr>
          <w:rFonts w:eastAsia="Calibri" w:cs="Calibri"/>
          <w:highlight w:val="green"/>
          <w:u w:val="single"/>
        </w:rPr>
        <w:t>growth rate that</w:t>
      </w:r>
      <w:r w:rsidRPr="6A99DB84">
        <w:rPr>
          <w:rFonts w:eastAsia="Calibri" w:cs="Calibri"/>
          <w:u w:val="single"/>
        </w:rPr>
        <w:t xml:space="preserve"> space tourism </w:t>
      </w:r>
      <w:r w:rsidRPr="6A99DB84">
        <w:rPr>
          <w:rFonts w:eastAsia="Calibri" w:cs="Calibri"/>
          <w:highlight w:val="green"/>
          <w:u w:val="single"/>
        </w:rPr>
        <w:t>companies</w:t>
      </w:r>
      <w:r w:rsidRPr="6A99DB84">
        <w:rPr>
          <w:rFonts w:eastAsia="Calibri" w:cs="Calibri"/>
          <w:u w:val="single"/>
        </w:rPr>
        <w:t xml:space="preserve"> like Virgin Galactic and Blue Origin </w:t>
      </w:r>
      <w:r w:rsidRPr="6A99DB84">
        <w:rPr>
          <w:rFonts w:eastAsia="Calibri" w:cs="Calibri"/>
          <w:highlight w:val="green"/>
          <w:u w:val="single"/>
        </w:rPr>
        <w:t>envision</w:t>
      </w:r>
      <w:r w:rsidRPr="6A99DB84">
        <w:rPr>
          <w:rFonts w:eastAsia="Calibri" w:cs="Calibri"/>
          <w:u w:val="single"/>
        </w:rPr>
        <w:t xml:space="preserve"> for themselves</w:t>
      </w:r>
      <w:r w:rsidRPr="6A99DB84">
        <w:rPr>
          <w:rFonts w:eastAsia="Calibri" w:cs="Calibri"/>
          <w:sz w:val="16"/>
          <w:szCs w:val="16"/>
        </w:rPr>
        <w:t xml:space="preserve">. </w:t>
      </w:r>
    </w:p>
    <w:p w14:paraId="1B28E7DE" w14:textId="77777777" w:rsidR="00646E4A" w:rsidRDefault="00646E4A" w:rsidP="00646E4A">
      <w:pPr>
        <w:spacing w:line="257" w:lineRule="auto"/>
      </w:pPr>
      <w:r w:rsidRPr="6A99DB84">
        <w:rPr>
          <w:rFonts w:eastAsia="Calibri" w:cs="Calibri"/>
          <w:sz w:val="16"/>
          <w:szCs w:val="16"/>
        </w:rPr>
        <w:t>"</w:t>
      </w:r>
      <w:r w:rsidRPr="6A99DB84">
        <w:rPr>
          <w:rFonts w:eastAsia="Calibri" w:cs="Calibri"/>
          <w:b/>
          <w:bCs/>
          <w:highlight w:val="green"/>
          <w:u w:val="single"/>
        </w:rPr>
        <w:t>Demand for suborbital tourism is extremely high</w:t>
      </w:r>
      <w:r w:rsidRPr="6A99DB84">
        <w:rPr>
          <w:rFonts w:eastAsia="Calibri" w:cs="Calibri"/>
          <w:sz w:val="16"/>
          <w:szCs w:val="16"/>
        </w:rPr>
        <w:t>," Kasaboski said. "</w:t>
      </w:r>
      <w:r w:rsidRPr="6A99DB84">
        <w:rPr>
          <w:rFonts w:eastAsia="Calibri" w:cs="Calibri"/>
          <w:u w:val="single"/>
        </w:rPr>
        <w:t xml:space="preserve">These </w:t>
      </w:r>
      <w:r w:rsidRPr="6A99DB84">
        <w:rPr>
          <w:rFonts w:eastAsia="Calibri" w:cs="Calibri"/>
          <w:highlight w:val="green"/>
          <w:u w:val="single"/>
        </w:rPr>
        <w:t>companies</w:t>
      </w:r>
      <w:r w:rsidRPr="6A99DB84">
        <w:rPr>
          <w:rFonts w:eastAsia="Calibri" w:cs="Calibri"/>
          <w:u w:val="single"/>
        </w:rPr>
        <w:t xml:space="preserve"> virtually </w:t>
      </w:r>
      <w:r w:rsidRPr="6A99DB84">
        <w:rPr>
          <w:rFonts w:eastAsia="Calibri" w:cs="Calibri"/>
          <w:highlight w:val="green"/>
          <w:u w:val="single"/>
        </w:rPr>
        <w:t>have customers waiting in</w:t>
      </w:r>
      <w:r w:rsidRPr="6A99DB84">
        <w:rPr>
          <w:rFonts w:eastAsia="Calibri" w:cs="Calibri"/>
          <w:u w:val="single"/>
        </w:rPr>
        <w:t xml:space="preserve"> a </w:t>
      </w:r>
      <w:r w:rsidRPr="6A99DB84">
        <w:rPr>
          <w:rFonts w:eastAsia="Calibri" w:cs="Calibri"/>
          <w:highlight w:val="green"/>
          <w:u w:val="single"/>
        </w:rPr>
        <w:t>line, and</w:t>
      </w:r>
      <w:r w:rsidRPr="6A99DB84">
        <w:rPr>
          <w:rFonts w:eastAsia="Calibri" w:cs="Calibri"/>
          <w:sz w:val="16"/>
          <w:szCs w:val="16"/>
        </w:rPr>
        <w:t xml:space="preserve"> therefore they </w:t>
      </w:r>
      <w:r w:rsidRPr="6A99DB84">
        <w:rPr>
          <w:rFonts w:eastAsia="Calibri" w:cs="Calibri"/>
          <w:highlight w:val="green"/>
          <w:u w:val="single"/>
        </w:rPr>
        <w:t>want to scale up</w:t>
      </w:r>
      <w:r w:rsidRPr="6A99DB84">
        <w:rPr>
          <w:rFonts w:eastAsia="Calibri" w:cs="Calibri"/>
          <w:sz w:val="16"/>
          <w:szCs w:val="16"/>
        </w:rPr>
        <w:t>. Ultimately, they would want to fly multiple times a day, just like short-haul aircraft do."</w:t>
      </w:r>
    </w:p>
    <w:p w14:paraId="0B53FC4E" w14:textId="77777777" w:rsidR="00646E4A" w:rsidRDefault="00646E4A" w:rsidP="00646E4A">
      <w:pPr>
        <w:pStyle w:val="Heading4"/>
      </w:pPr>
      <w:r w:rsidRPr="6A99DB84">
        <w:rPr>
          <w:rFonts w:eastAsia="Calibri" w:cs="Calibri"/>
          <w:szCs w:val="26"/>
        </w:rPr>
        <w:t>Increased space tourism pushes debris over the brink – that wrecks satellites.</w:t>
      </w:r>
    </w:p>
    <w:p w14:paraId="3002E8D8" w14:textId="77777777" w:rsidR="00646E4A" w:rsidRDefault="00646E4A" w:rsidP="00646E4A">
      <w:pPr>
        <w:spacing w:line="257" w:lineRule="auto"/>
      </w:pPr>
      <w:r w:rsidRPr="6A99DB84">
        <w:rPr>
          <w:rFonts w:eastAsia="Calibri" w:cs="Calibri"/>
          <w:b/>
          <w:bCs/>
          <w:sz w:val="26"/>
          <w:szCs w:val="26"/>
        </w:rPr>
        <w:t>Tehrani ‘21</w:t>
      </w:r>
      <w:r w:rsidRPr="6A99DB84">
        <w:rPr>
          <w:rFonts w:eastAsia="Calibri" w:cs="Calibri"/>
          <w:sz w:val="16"/>
          <w:szCs w:val="16"/>
        </w:rPr>
        <w:t xml:space="preserve"> [James Tehrani; Spark‘s editor-in-chief, an award-winning writer and editor; 04-01-2021; “Space Junk: A Safety and Sustainability Problem Moving at 18,000 MPH”; Spark; </w:t>
      </w:r>
      <w:hyperlink r:id="rId87">
        <w:r w:rsidRPr="6A99DB84">
          <w:rPr>
            <w:rStyle w:val="Hyperlink"/>
            <w:rFonts w:eastAsia="Calibri" w:cs="Calibri"/>
            <w:sz w:val="16"/>
            <w:szCs w:val="16"/>
          </w:rPr>
          <w:t>https://sphera.com/spark/space-junk-a-safety-and-sustainability-problem-moving-at-18000-mph/</w:t>
        </w:r>
      </w:hyperlink>
      <w:r w:rsidRPr="6A99DB84">
        <w:rPr>
          <w:rFonts w:eastAsia="Calibri" w:cs="Calibri"/>
          <w:sz w:val="16"/>
          <w:szCs w:val="16"/>
        </w:rPr>
        <w:t>; Accessed 12-26-2021] AK</w:t>
      </w:r>
    </w:p>
    <w:p w14:paraId="7AAB7C42" w14:textId="77777777" w:rsidR="00646E4A" w:rsidRDefault="00646E4A" w:rsidP="00646E4A">
      <w:pPr>
        <w:spacing w:line="257" w:lineRule="auto"/>
      </w:pPr>
      <w:r w:rsidRPr="6A99DB84">
        <w:rPr>
          <w:rFonts w:eastAsia="Calibri" w:cs="Calibri"/>
          <w:sz w:val="16"/>
          <w:szCs w:val="16"/>
        </w:rPr>
        <w:t xml:space="preserve">Most of the </w:t>
      </w:r>
      <w:r w:rsidRPr="6A99DB84">
        <w:rPr>
          <w:rFonts w:eastAsia="Calibri" w:cs="Calibri"/>
          <w:u w:val="single"/>
        </w:rPr>
        <w:t xml:space="preserve">current </w:t>
      </w:r>
      <w:r w:rsidRPr="6A99DB84">
        <w:rPr>
          <w:rFonts w:eastAsia="Calibri" w:cs="Calibri"/>
          <w:highlight w:val="green"/>
          <w:u w:val="single"/>
        </w:rPr>
        <w:t>debris</w:t>
      </w:r>
      <w:r w:rsidRPr="6A99DB84">
        <w:rPr>
          <w:rFonts w:eastAsia="Calibri" w:cs="Calibri"/>
          <w:u w:val="single"/>
        </w:rPr>
        <w:t xml:space="preserve"> is</w:t>
      </w:r>
      <w:r w:rsidRPr="6A99DB84">
        <w:rPr>
          <w:rFonts w:eastAsia="Calibri" w:cs="Calibri"/>
          <w:sz w:val="16"/>
          <w:szCs w:val="16"/>
        </w:rPr>
        <w:t xml:space="preserve"> found </w:t>
      </w:r>
      <w:r w:rsidRPr="6A99DB84">
        <w:rPr>
          <w:rFonts w:eastAsia="Calibri" w:cs="Calibri"/>
          <w:highlight w:val="green"/>
          <w:u w:val="single"/>
        </w:rPr>
        <w:t>in</w:t>
      </w:r>
      <w:r w:rsidRPr="6A99DB84">
        <w:rPr>
          <w:rFonts w:eastAsia="Calibri" w:cs="Calibri"/>
          <w:u w:val="single"/>
        </w:rPr>
        <w:t xml:space="preserve"> the low Earth orbit (</w:t>
      </w:r>
      <w:r w:rsidRPr="6A99DB84">
        <w:rPr>
          <w:rFonts w:eastAsia="Calibri" w:cs="Calibri"/>
          <w:highlight w:val="green"/>
          <w:u w:val="single"/>
        </w:rPr>
        <w:t>LEO</w:t>
      </w:r>
      <w:r w:rsidRPr="6A99DB84">
        <w:rPr>
          <w:rFonts w:eastAsia="Calibri" w:cs="Calibri"/>
          <w:sz w:val="16"/>
          <w:szCs w:val="16"/>
        </w:rPr>
        <w:t xml:space="preserve">), which is about 600 to 1,200 miles (1,000 to 2,000 kilometers) above the planet. NASA calls LEO </w:t>
      </w:r>
      <w:r w:rsidRPr="6A99DB84">
        <w:rPr>
          <w:rFonts w:eastAsia="Calibri" w:cs="Calibri"/>
          <w:highlight w:val="green"/>
          <w:u w:val="single"/>
        </w:rPr>
        <w:t>a</w:t>
      </w:r>
      <w:r w:rsidRPr="6A99DB84">
        <w:rPr>
          <w:rFonts w:eastAsia="Calibri" w:cs="Calibri"/>
          <w:u w:val="single"/>
        </w:rPr>
        <w:t xml:space="preserve">n “orbital </w:t>
      </w:r>
      <w:r w:rsidRPr="6A99DB84">
        <w:rPr>
          <w:rFonts w:eastAsia="Calibri" w:cs="Calibri"/>
          <w:highlight w:val="green"/>
          <w:u w:val="single"/>
        </w:rPr>
        <w:t>space junkyard</w:t>
      </w:r>
      <w:r w:rsidRPr="6A99DB84">
        <w:rPr>
          <w:rFonts w:eastAsia="Calibri" w:cs="Calibri"/>
          <w:sz w:val="16"/>
          <w:szCs w:val="16"/>
        </w:rPr>
        <w:t xml:space="preserve">.” The junk isn’t sitting idly in a landfill; it is </w:t>
      </w:r>
      <w:r w:rsidRPr="6A99DB84">
        <w:rPr>
          <w:rFonts w:eastAsia="Calibri" w:cs="Calibri"/>
          <w:highlight w:val="green"/>
          <w:u w:val="single"/>
        </w:rPr>
        <w:t>moving around</w:t>
      </w:r>
      <w:r w:rsidRPr="6A99DB84">
        <w:rPr>
          <w:rFonts w:eastAsia="Calibri" w:cs="Calibri"/>
          <w:u w:val="single"/>
        </w:rPr>
        <w:t xml:space="preserve"> at speeds up to </w:t>
      </w:r>
      <w:r w:rsidRPr="6A99DB84">
        <w:rPr>
          <w:rFonts w:eastAsia="Calibri" w:cs="Calibri"/>
          <w:highlight w:val="green"/>
          <w:u w:val="single"/>
        </w:rPr>
        <w:t>18,000 mph</w:t>
      </w:r>
      <w:r w:rsidRPr="6A99DB84">
        <w:rPr>
          <w:rFonts w:eastAsia="Calibri" w:cs="Calibri"/>
          <w:sz w:val="16"/>
          <w:szCs w:val="16"/>
        </w:rPr>
        <w:t xml:space="preserve"> (29,000 kph), or 23 times the speed of sound.</w:t>
      </w:r>
    </w:p>
    <w:p w14:paraId="1FCAEF5B" w14:textId="77777777" w:rsidR="00646E4A" w:rsidRDefault="00646E4A" w:rsidP="00646E4A">
      <w:pPr>
        <w:spacing w:line="257" w:lineRule="auto"/>
      </w:pPr>
      <w:r w:rsidRPr="6A99DB84">
        <w:rPr>
          <w:rFonts w:eastAsia="Calibri" w:cs="Calibri"/>
          <w:sz w:val="16"/>
          <w:szCs w:val="16"/>
        </w:rPr>
        <w:t xml:space="preserve">While the Inter-Agency Space Debris Coordination Committee was designed to coordinate space debris efforts, </w:t>
      </w:r>
      <w:r w:rsidRPr="6A99DB84">
        <w:rPr>
          <w:rFonts w:eastAsia="Calibri" w:cs="Calibri"/>
          <w:b/>
          <w:bCs/>
          <w:u w:val="single"/>
        </w:rPr>
        <w:t xml:space="preserve">there are currently </w:t>
      </w:r>
      <w:r w:rsidRPr="6A99DB84">
        <w:rPr>
          <w:rFonts w:eastAsia="Calibri" w:cs="Calibri"/>
          <w:b/>
          <w:bCs/>
          <w:highlight w:val="green"/>
          <w:u w:val="single"/>
        </w:rPr>
        <w:t>no</w:t>
      </w:r>
      <w:r w:rsidRPr="6A99DB84">
        <w:rPr>
          <w:rFonts w:eastAsia="Calibri" w:cs="Calibri"/>
          <w:b/>
          <w:bCs/>
          <w:u w:val="single"/>
        </w:rPr>
        <w:t xml:space="preserve"> international </w:t>
      </w:r>
      <w:r w:rsidRPr="6A99DB84">
        <w:rPr>
          <w:rFonts w:eastAsia="Calibri" w:cs="Calibri"/>
          <w:b/>
          <w:bCs/>
          <w:highlight w:val="green"/>
          <w:u w:val="single"/>
        </w:rPr>
        <w:t>laws</w:t>
      </w:r>
      <w:r w:rsidRPr="6A99DB84">
        <w:rPr>
          <w:rFonts w:eastAsia="Calibri" w:cs="Calibri"/>
          <w:b/>
          <w:bCs/>
          <w:u w:val="single"/>
        </w:rPr>
        <w:t xml:space="preserve"> in place </w:t>
      </w:r>
      <w:r w:rsidRPr="6A99DB84">
        <w:rPr>
          <w:rFonts w:eastAsia="Calibri" w:cs="Calibri"/>
          <w:b/>
          <w:bCs/>
          <w:highlight w:val="green"/>
          <w:u w:val="single"/>
        </w:rPr>
        <w:t>regarding removing space debris</w:t>
      </w:r>
      <w:r w:rsidRPr="6A99DB84">
        <w:rPr>
          <w:rFonts w:eastAsia="Calibri" w:cs="Calibri"/>
          <w:sz w:val="16"/>
          <w:szCs w:val="16"/>
        </w:rPr>
        <w:t xml:space="preserve">. Since a single satellite can cost between $50 million and $400 million, </w:t>
      </w:r>
      <w:r w:rsidRPr="6A99DB84">
        <w:rPr>
          <w:rFonts w:eastAsia="Calibri" w:cs="Calibri"/>
          <w:u w:val="single"/>
        </w:rPr>
        <w:t xml:space="preserve">the </w:t>
      </w:r>
      <w:r w:rsidRPr="6A99DB84">
        <w:rPr>
          <w:rFonts w:eastAsia="Calibri" w:cs="Calibri"/>
          <w:highlight w:val="green"/>
          <w:u w:val="single"/>
        </w:rPr>
        <w:t>risk</w:t>
      </w:r>
      <w:r w:rsidRPr="6A99DB84">
        <w:rPr>
          <w:rFonts w:eastAsia="Calibri" w:cs="Calibri"/>
          <w:u w:val="single"/>
        </w:rPr>
        <w:t xml:space="preserve"> of damage from space debris </w:t>
      </w:r>
      <w:r w:rsidRPr="6A99DB84">
        <w:rPr>
          <w:rFonts w:eastAsia="Calibri" w:cs="Calibri"/>
          <w:highlight w:val="green"/>
          <w:u w:val="single"/>
        </w:rPr>
        <w:t>to</w:t>
      </w:r>
      <w:r w:rsidRPr="6A99DB84">
        <w:rPr>
          <w:rFonts w:eastAsia="Calibri" w:cs="Calibri"/>
          <w:u w:val="single"/>
        </w:rPr>
        <w:t xml:space="preserve"> a </w:t>
      </w:r>
      <w:r w:rsidRPr="6A99DB84">
        <w:rPr>
          <w:rFonts w:eastAsia="Calibri" w:cs="Calibri"/>
          <w:highlight w:val="green"/>
          <w:u w:val="single"/>
        </w:rPr>
        <w:t>satellite is</w:t>
      </w:r>
      <w:r w:rsidRPr="6A99DB84">
        <w:rPr>
          <w:rFonts w:eastAsia="Calibri" w:cs="Calibri"/>
          <w:u w:val="single"/>
        </w:rPr>
        <w:t xml:space="preserve"> clearly </w:t>
      </w:r>
      <w:r w:rsidRPr="6A99DB84">
        <w:rPr>
          <w:rFonts w:eastAsia="Calibri" w:cs="Calibri"/>
          <w:highlight w:val="green"/>
          <w:u w:val="single"/>
        </w:rPr>
        <w:t>significant</w:t>
      </w:r>
      <w:r w:rsidRPr="6A99DB84">
        <w:rPr>
          <w:rFonts w:eastAsia="Calibri" w:cs="Calibri"/>
          <w:sz w:val="16"/>
          <w:szCs w:val="16"/>
        </w:rPr>
        <w:t xml:space="preserve">. And </w:t>
      </w:r>
      <w:r w:rsidRPr="6A99DB84">
        <w:rPr>
          <w:rFonts w:eastAsia="Calibri" w:cs="Calibri"/>
          <w:b/>
          <w:bCs/>
          <w:u w:val="single"/>
        </w:rPr>
        <w:t xml:space="preserve">as </w:t>
      </w:r>
      <w:r w:rsidRPr="6A99DB84">
        <w:rPr>
          <w:rFonts w:eastAsia="Calibri" w:cs="Calibri"/>
          <w:b/>
          <w:bCs/>
          <w:highlight w:val="green"/>
          <w:u w:val="single"/>
        </w:rPr>
        <w:t>more debris is left behind</w:t>
      </w:r>
      <w:r w:rsidRPr="6A99DB84">
        <w:rPr>
          <w:rFonts w:eastAsia="Calibri" w:cs="Calibri"/>
          <w:b/>
          <w:bCs/>
          <w:u w:val="single"/>
        </w:rPr>
        <w:t xml:space="preserve">, there is obviously </w:t>
      </w:r>
      <w:r w:rsidRPr="6A99DB84">
        <w:rPr>
          <w:rFonts w:eastAsia="Calibri" w:cs="Calibri"/>
          <w:b/>
          <w:bCs/>
          <w:highlight w:val="green"/>
          <w:u w:val="single"/>
        </w:rPr>
        <w:t>more risk of collisions</w:t>
      </w:r>
      <w:r w:rsidRPr="6A99DB84">
        <w:rPr>
          <w:rFonts w:eastAsia="Calibri" w:cs="Calibri"/>
          <w:b/>
          <w:bCs/>
          <w:u w:val="single"/>
        </w:rPr>
        <w:t xml:space="preserve">, especially </w:t>
      </w:r>
      <w:r w:rsidRPr="6A99DB84">
        <w:rPr>
          <w:rFonts w:eastAsia="Calibri" w:cs="Calibri"/>
          <w:b/>
          <w:bCs/>
          <w:highlight w:val="green"/>
          <w:u w:val="single"/>
        </w:rPr>
        <w:t>when space tourism picks up</w:t>
      </w:r>
      <w:r w:rsidRPr="6A99DB84">
        <w:rPr>
          <w:rFonts w:eastAsia="Calibri" w:cs="Calibri"/>
          <w:sz w:val="16"/>
          <w:szCs w:val="16"/>
        </w:rPr>
        <w:t>. The orbiting junk was explored in the 2013 film “Gravity,” starring George Clooney and Sandra Bullock; it’s known as the Kessler Effect.</w:t>
      </w:r>
    </w:p>
    <w:p w14:paraId="474D47CE" w14:textId="77777777" w:rsidR="00646E4A" w:rsidRDefault="00646E4A" w:rsidP="00646E4A">
      <w:pPr>
        <w:spacing w:line="257" w:lineRule="auto"/>
      </w:pPr>
      <w:r w:rsidRPr="6A99DB84">
        <w:rPr>
          <w:rFonts w:eastAsia="Calibri" w:cs="Calibri"/>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7AC88A31" w14:textId="77777777" w:rsidR="00646E4A" w:rsidRDefault="00646E4A" w:rsidP="00646E4A">
      <w:pPr>
        <w:spacing w:line="257" w:lineRule="auto"/>
      </w:pPr>
      <w:r w:rsidRPr="6A99DB84">
        <w:rPr>
          <w:rFonts w:eastAsia="Calibri" w:cs="Calibri"/>
          <w:sz w:val="12"/>
          <w:szCs w:val="12"/>
        </w:rPr>
        <w:t>On that point, the European Space Agency has contracted with a Swiss startup called ClearSpace that plans to launch its first mission to remove space debris in 2025.</w:t>
      </w:r>
    </w:p>
    <w:p w14:paraId="7A6A6A44" w14:textId="77777777" w:rsidR="00646E4A" w:rsidRDefault="00646E4A" w:rsidP="00646E4A">
      <w:pPr>
        <w:spacing w:line="257" w:lineRule="auto"/>
      </w:pPr>
      <w:r w:rsidRPr="6A99DB84">
        <w:rPr>
          <w:rFonts w:eastAsia="Calibri" w:cs="Calibri"/>
          <w:sz w:val="12"/>
          <w:szCs w:val="12"/>
        </w:rPr>
        <w:t>The Gravity of the Situation</w:t>
      </w:r>
    </w:p>
    <w:p w14:paraId="5F7BA544" w14:textId="77777777" w:rsidR="00646E4A" w:rsidRDefault="00646E4A" w:rsidP="00646E4A">
      <w:pPr>
        <w:spacing w:line="257" w:lineRule="auto"/>
      </w:pPr>
      <w:r w:rsidRPr="6A99DB84">
        <w:rPr>
          <w:rFonts w:eastAsia="Calibri" w:cs="Calibri"/>
          <w:sz w:val="16"/>
          <w:szCs w:val="16"/>
        </w:rPr>
        <w:t xml:space="preserve">Without a doubt, </w:t>
      </w:r>
      <w:r w:rsidRPr="6A99DB84">
        <w:rPr>
          <w:rFonts w:eastAsia="Calibri" w:cs="Calibri"/>
          <w:u w:val="single"/>
        </w:rPr>
        <w:t xml:space="preserve">space </w:t>
      </w:r>
      <w:r w:rsidRPr="6A99DB84">
        <w:rPr>
          <w:rFonts w:eastAsia="Calibri" w:cs="Calibri"/>
          <w:highlight w:val="green"/>
          <w:u w:val="single"/>
        </w:rPr>
        <w:t>debris is</w:t>
      </w:r>
      <w:r w:rsidRPr="6A99DB84">
        <w:rPr>
          <w:rFonts w:eastAsia="Calibri" w:cs="Calibri"/>
          <w:u w:val="single"/>
        </w:rPr>
        <w:t xml:space="preserve"> an </w:t>
      </w:r>
      <w:r w:rsidRPr="6A99DB84">
        <w:rPr>
          <w:rFonts w:eastAsia="Calibri" w:cs="Calibri"/>
          <w:highlight w:val="green"/>
          <w:u w:val="single"/>
        </w:rPr>
        <w:t>Operational Risk</w:t>
      </w:r>
      <w:r w:rsidRPr="6A99DB84">
        <w:rPr>
          <w:rFonts w:eastAsia="Calibri" w:cs="Calibri"/>
          <w:u w:val="single"/>
        </w:rPr>
        <w:t>; even the I</w:t>
      </w:r>
      <w:r w:rsidRPr="6A99DB84">
        <w:rPr>
          <w:rFonts w:eastAsia="Calibri" w:cs="Calibri"/>
          <w:sz w:val="16"/>
          <w:szCs w:val="16"/>
        </w:rPr>
        <w:t xml:space="preserve">nternational </w:t>
      </w:r>
      <w:r w:rsidRPr="6A99DB84">
        <w:rPr>
          <w:rFonts w:eastAsia="Calibri" w:cs="Calibri"/>
          <w:u w:val="single"/>
        </w:rPr>
        <w:t>S</w:t>
      </w:r>
      <w:r w:rsidRPr="6A99DB84">
        <w:rPr>
          <w:rFonts w:eastAsia="Calibri" w:cs="Calibri"/>
          <w:sz w:val="16"/>
          <w:szCs w:val="16"/>
        </w:rPr>
        <w:t xml:space="preserve">pace </w:t>
      </w:r>
      <w:r w:rsidRPr="6A99DB84">
        <w:rPr>
          <w:rFonts w:eastAsia="Calibri" w:cs="Calibri"/>
          <w:u w:val="single"/>
        </w:rPr>
        <w:t>S</w:t>
      </w:r>
      <w:r w:rsidRPr="6A99DB84">
        <w:rPr>
          <w:rFonts w:eastAsia="Calibri" w:cs="Calibri"/>
          <w:sz w:val="16"/>
          <w:szCs w:val="16"/>
        </w:rPr>
        <w:t xml:space="preserve">tation </w:t>
      </w:r>
      <w:r w:rsidRPr="6A99DB84">
        <w:rPr>
          <w:rFonts w:eastAsia="Calibri" w:cs="Calibri"/>
          <w:u w:val="single"/>
        </w:rPr>
        <w:t>has to dodge space junk</w:t>
      </w:r>
      <w:r w:rsidRPr="6A99DB84">
        <w:rPr>
          <w:rFonts w:eastAsia="Calibri" w:cs="Calibri"/>
          <w:sz w:val="16"/>
          <w:szCs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6A99DB84">
        <w:rPr>
          <w:rFonts w:eastAsia="Calibri" w:cs="Calibri"/>
          <w:u w:val="single"/>
        </w:rPr>
        <w:t xml:space="preserve">Some of the </w:t>
      </w:r>
      <w:r w:rsidRPr="6A99DB84">
        <w:rPr>
          <w:rFonts w:eastAsia="Calibri" w:cs="Calibri"/>
          <w:highlight w:val="green"/>
          <w:u w:val="single"/>
        </w:rPr>
        <w:t>larger debris</w:t>
      </w:r>
      <w:r w:rsidRPr="6A99DB84">
        <w:rPr>
          <w:rFonts w:eastAsia="Calibri" w:cs="Calibri"/>
          <w:u w:val="single"/>
        </w:rPr>
        <w:t xml:space="preserve"> that doesn’t burn up </w:t>
      </w:r>
      <w:r w:rsidRPr="6A99DB84">
        <w:rPr>
          <w:rFonts w:eastAsia="Calibri" w:cs="Calibri"/>
          <w:highlight w:val="green"/>
          <w:u w:val="single"/>
        </w:rPr>
        <w:t>re-enter</w:t>
      </w:r>
      <w:r w:rsidRPr="6A99DB84">
        <w:rPr>
          <w:rFonts w:eastAsia="Calibri" w:cs="Calibri"/>
          <w:u w:val="single"/>
        </w:rPr>
        <w:t xml:space="preserve">ing the </w:t>
      </w:r>
      <w:r w:rsidRPr="6A99DB84">
        <w:rPr>
          <w:rFonts w:eastAsia="Calibri" w:cs="Calibri"/>
          <w:highlight w:val="green"/>
          <w:u w:val="single"/>
        </w:rPr>
        <w:t>atmosphere</w:t>
      </w:r>
      <w:r w:rsidRPr="6A99DB84">
        <w:rPr>
          <w:rFonts w:eastAsia="Calibri" w:cs="Calibri"/>
          <w:sz w:val="16"/>
          <w:szCs w:val="16"/>
        </w:rPr>
        <w:t xml:space="preserve"> (about one object per day) </w:t>
      </w:r>
      <w:r w:rsidRPr="6A99DB84">
        <w:rPr>
          <w:rFonts w:eastAsia="Calibri" w:cs="Calibri"/>
          <w:u w:val="single"/>
        </w:rPr>
        <w:t xml:space="preserve">even </w:t>
      </w:r>
      <w:r w:rsidRPr="6A99DB84">
        <w:rPr>
          <w:rFonts w:eastAsia="Calibri" w:cs="Calibri"/>
          <w:highlight w:val="green"/>
          <w:u w:val="single"/>
        </w:rPr>
        <w:t>crashes</w:t>
      </w:r>
      <w:r w:rsidRPr="6A99DB84">
        <w:rPr>
          <w:rFonts w:eastAsia="Calibri" w:cs="Calibri"/>
          <w:u w:val="single"/>
        </w:rPr>
        <w:t xml:space="preserve"> back </w:t>
      </w:r>
      <w:r w:rsidRPr="6A99DB84">
        <w:rPr>
          <w:rFonts w:eastAsia="Calibri" w:cs="Calibri"/>
          <w:highlight w:val="green"/>
          <w:u w:val="single"/>
        </w:rPr>
        <w:t>on Earth</w:t>
      </w:r>
      <w:r w:rsidRPr="6A99DB84">
        <w:rPr>
          <w:rFonts w:eastAsia="Calibri" w:cs="Calibri"/>
          <w:sz w:val="16"/>
          <w:szCs w:val="16"/>
        </w:rPr>
        <w:t>. Since most of the Earth’s surface is covered in water, it’s not surprisingly that most of the junk winds up in oceans, so the risk to humans is statistically very low. That doesn’t mean nil though.</w:t>
      </w:r>
    </w:p>
    <w:p w14:paraId="25801791" w14:textId="77777777" w:rsidR="00646E4A" w:rsidRDefault="00646E4A" w:rsidP="00646E4A">
      <w:pPr>
        <w:spacing w:line="257" w:lineRule="auto"/>
      </w:pPr>
      <w:r w:rsidRPr="6A99DB84">
        <w:rPr>
          <w:rFonts w:eastAsia="Calibri" w:cs="Calibri"/>
          <w:sz w:val="16"/>
          <w:szCs w:val="16"/>
        </w:rPr>
        <w:t xml:space="preserve">For example, </w:t>
      </w:r>
      <w:r w:rsidRPr="6A99DB84">
        <w:rPr>
          <w:rFonts w:eastAsia="Calibri" w:cs="Calibri"/>
          <w:u w:val="single"/>
        </w:rPr>
        <w:t xml:space="preserve">there is </w:t>
      </w:r>
      <w:r w:rsidRPr="6A99DB84">
        <w:rPr>
          <w:rFonts w:eastAsia="Calibri" w:cs="Calibri"/>
          <w:highlight w:val="green"/>
          <w:u w:val="single"/>
        </w:rPr>
        <w:t>debris</w:t>
      </w:r>
      <w:r w:rsidRPr="6A99DB84">
        <w:rPr>
          <w:rFonts w:eastAsia="Calibri" w:cs="Calibri"/>
          <w:u w:val="single"/>
        </w:rPr>
        <w:t xml:space="preserve"> from Russian Proton rockets </w:t>
      </w:r>
      <w:r w:rsidRPr="6A99DB84">
        <w:rPr>
          <w:rFonts w:eastAsia="Calibri" w:cs="Calibri"/>
          <w:sz w:val="16"/>
          <w:szCs w:val="16"/>
        </w:rPr>
        <w:t xml:space="preserve">that has been </w:t>
      </w:r>
      <w:r w:rsidRPr="6A99DB84">
        <w:rPr>
          <w:rFonts w:eastAsia="Calibri" w:cs="Calibri"/>
          <w:u w:val="single"/>
        </w:rPr>
        <w:t>found in Siberia</w:t>
      </w:r>
      <w:r w:rsidRPr="6A99DB84">
        <w:rPr>
          <w:rFonts w:eastAsia="Calibri" w:cs="Calibri"/>
          <w:sz w:val="16"/>
          <w:szCs w:val="16"/>
        </w:rPr>
        <w:t xml:space="preserve">, including that of old fuel tanks containing toxic fuel residue, </w:t>
      </w:r>
      <w:r w:rsidRPr="6A99DB84">
        <w:rPr>
          <w:rFonts w:eastAsia="Calibri" w:cs="Calibri"/>
          <w:u w:val="single"/>
        </w:rPr>
        <w:t xml:space="preserve">which </w:t>
      </w:r>
      <w:r w:rsidRPr="6A99DB84">
        <w:rPr>
          <w:rFonts w:eastAsia="Calibri" w:cs="Calibri"/>
          <w:highlight w:val="green"/>
          <w:u w:val="single"/>
        </w:rPr>
        <w:t>can be harmful to plants, animals and humans</w:t>
      </w:r>
      <w:r w:rsidRPr="6A99DB84">
        <w:rPr>
          <w:rFonts w:eastAsia="Calibri" w:cs="Calibri"/>
          <w:u w:val="single"/>
        </w:rPr>
        <w:t>.</w:t>
      </w:r>
    </w:p>
    <w:p w14:paraId="3E14E4CD" w14:textId="77777777" w:rsidR="00646E4A" w:rsidRDefault="00646E4A" w:rsidP="00646E4A">
      <w:pPr>
        <w:spacing w:line="257" w:lineRule="auto"/>
      </w:pPr>
      <w:r w:rsidRPr="6A99DB84">
        <w:rPr>
          <w:rFonts w:eastAsia="Calibri" w:cs="Calibri"/>
          <w:sz w:val="16"/>
          <w:szCs w:val="16"/>
        </w:rPr>
        <w:t xml:space="preserve">The </w:t>
      </w:r>
      <w:r w:rsidRPr="6A99DB84">
        <w:rPr>
          <w:rFonts w:eastAsia="Calibri" w:cs="Calibri"/>
          <w:highlight w:val="green"/>
          <w:u w:val="single"/>
        </w:rPr>
        <w:t>environmental risks</w:t>
      </w:r>
      <w:r w:rsidRPr="6A99DB84">
        <w:rPr>
          <w:rFonts w:eastAsia="Calibri" w:cs="Calibri"/>
          <w:u w:val="single"/>
        </w:rPr>
        <w:t xml:space="preserve"> of space junk </w:t>
      </w:r>
      <w:r w:rsidRPr="6A99DB84">
        <w:rPr>
          <w:rFonts w:eastAsia="Calibri" w:cs="Calibri"/>
          <w:highlight w:val="green"/>
          <w:u w:val="single"/>
        </w:rPr>
        <w:t>need to be explored</w:t>
      </w:r>
      <w:r w:rsidRPr="6A99DB84">
        <w:rPr>
          <w:rFonts w:eastAsia="Calibri" w:cs="Calibri"/>
          <w:u w:val="single"/>
        </w:rPr>
        <w:t xml:space="preserve"> further</w:t>
      </w:r>
      <w:r w:rsidRPr="6A99DB84">
        <w:rPr>
          <w:rFonts w:eastAsia="Calibri" w:cs="Calibri"/>
          <w:sz w:val="16"/>
          <w:szCs w:val="16"/>
        </w:rPr>
        <w:t>. A piece of space junk floating through the ocean is certainly not nearly as concerning as our plastic problem, but it’s nothing to ignore either.</w:t>
      </w:r>
    </w:p>
    <w:p w14:paraId="429A5F1E" w14:textId="77777777" w:rsidR="00646E4A" w:rsidRDefault="00646E4A" w:rsidP="00646E4A">
      <w:pPr>
        <w:spacing w:line="257" w:lineRule="auto"/>
      </w:pPr>
      <w:r w:rsidRPr="6A99DB84">
        <w:rPr>
          <w:rFonts w:eastAsia="Calibri" w:cs="Calibri"/>
          <w:sz w:val="12"/>
          <w:szCs w:val="12"/>
        </w:rPr>
        <w:t>LCA Leads the Way</w:t>
      </w:r>
    </w:p>
    <w:p w14:paraId="373FE927" w14:textId="77777777" w:rsidR="00646E4A" w:rsidRDefault="00646E4A" w:rsidP="00646E4A">
      <w:pPr>
        <w:spacing w:line="257" w:lineRule="auto"/>
      </w:pPr>
      <w:r w:rsidRPr="6A99DB84">
        <w:rPr>
          <w:rFonts w:eastAsia="Calibri" w:cs="Calibri"/>
          <w:sz w:val="16"/>
          <w:szCs w:val="16"/>
        </w:rPr>
        <w:lastRenderedPageBreak/>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6A99DB84">
        <w:rPr>
          <w:rFonts w:eastAsia="Calibri" w:cs="Calibri"/>
          <w:highlight w:val="green"/>
          <w:u w:val="single"/>
        </w:rPr>
        <w:t>space tourism</w:t>
      </w:r>
      <w:r w:rsidRPr="6A99DB84">
        <w:rPr>
          <w:rFonts w:eastAsia="Calibri" w:cs="Calibri"/>
          <w:u w:val="single"/>
        </w:rPr>
        <w:t xml:space="preserve"> is </w:t>
      </w:r>
      <w:r w:rsidRPr="6A99DB84">
        <w:rPr>
          <w:rFonts w:eastAsia="Calibri" w:cs="Calibri"/>
          <w:highlight w:val="green"/>
          <w:u w:val="single"/>
        </w:rPr>
        <w:t>poised to blast off</w:t>
      </w:r>
      <w:r w:rsidRPr="6A99DB84">
        <w:rPr>
          <w:rFonts w:eastAsia="Calibri" w:cs="Calibri"/>
          <w:u w:val="single"/>
        </w:rPr>
        <w:t xml:space="preserve"> to become a potential</w:t>
      </w:r>
      <w:r w:rsidRPr="6A99DB84">
        <w:rPr>
          <w:rFonts w:eastAsia="Calibri" w:cs="Calibri"/>
          <w:sz w:val="16"/>
          <w:szCs w:val="16"/>
        </w:rPr>
        <w:t xml:space="preserve"> $1.5 billion </w:t>
      </w:r>
      <w:r w:rsidRPr="6A99DB84">
        <w:rPr>
          <w:rFonts w:eastAsia="Calibri" w:cs="Calibri"/>
          <w:u w:val="single"/>
        </w:rPr>
        <w:t xml:space="preserve">industry by 2028. </w:t>
      </w:r>
      <w:r w:rsidRPr="6A99DB84">
        <w:rPr>
          <w:rFonts w:eastAsia="Calibri" w:cs="Calibri"/>
          <w:highlight w:val="green"/>
          <w:u w:val="single"/>
        </w:rPr>
        <w:t>The more activity</w:t>
      </w:r>
      <w:r w:rsidRPr="6A99DB84">
        <w:rPr>
          <w:rFonts w:eastAsia="Calibri" w:cs="Calibri"/>
          <w:u w:val="single"/>
        </w:rPr>
        <w:t xml:space="preserve">, the </w:t>
      </w:r>
      <w:r w:rsidRPr="6A99DB84">
        <w:rPr>
          <w:rFonts w:eastAsia="Calibri" w:cs="Calibri"/>
          <w:highlight w:val="green"/>
          <w:u w:val="single"/>
        </w:rPr>
        <w:t>more debris</w:t>
      </w:r>
      <w:r w:rsidRPr="6A99DB84">
        <w:rPr>
          <w:rFonts w:eastAsia="Calibri" w:cs="Calibri"/>
          <w:sz w:val="16"/>
          <w:szCs w:val="16"/>
        </w:rPr>
        <w:t>.</w:t>
      </w:r>
    </w:p>
    <w:p w14:paraId="29E03C2F" w14:textId="77777777" w:rsidR="00646E4A" w:rsidRDefault="00646E4A" w:rsidP="00646E4A">
      <w:pPr>
        <w:pStyle w:val="Heading4"/>
        <w:rPr>
          <w:rFonts w:eastAsia="Calibri" w:cs="Calibri"/>
          <w:szCs w:val="26"/>
        </w:rPr>
      </w:pPr>
      <w:r w:rsidRPr="2A53E7F9">
        <w:rPr>
          <w:rFonts w:eastAsia="Calibri" w:cs="Calibri"/>
          <w:szCs w:val="26"/>
        </w:rPr>
        <w:t xml:space="preserve">This points to several impact </w:t>
      </w:r>
      <w:r w:rsidRPr="5E27F018">
        <w:rPr>
          <w:rFonts w:eastAsia="Calibri" w:cs="Calibri"/>
          <w:szCs w:val="26"/>
        </w:rPr>
        <w:t>senarios</w:t>
      </w:r>
      <w:r w:rsidRPr="472120EF">
        <w:rPr>
          <w:rFonts w:eastAsia="Calibri" w:cs="Calibri"/>
          <w:szCs w:val="26"/>
        </w:rPr>
        <w:t xml:space="preserve">: </w:t>
      </w:r>
    </w:p>
    <w:p w14:paraId="1A71A7B3" w14:textId="77777777" w:rsidR="00646E4A" w:rsidRDefault="00646E4A" w:rsidP="00646E4A">
      <w:pPr>
        <w:pStyle w:val="Heading4"/>
        <w:rPr>
          <w:rFonts w:eastAsia="Calibri" w:cs="Calibri"/>
          <w:szCs w:val="26"/>
        </w:rPr>
      </w:pPr>
      <w:r w:rsidRPr="28B3850C">
        <w:rPr>
          <w:rFonts w:eastAsia="Calibri" w:cs="Calibri"/>
          <w:szCs w:val="26"/>
        </w:rPr>
        <w:t xml:space="preserve">First is destruction of BioDiversity: </w:t>
      </w:r>
    </w:p>
    <w:p w14:paraId="153B4297" w14:textId="77777777" w:rsidR="00646E4A" w:rsidRDefault="00646E4A" w:rsidP="00646E4A">
      <w:pPr>
        <w:pStyle w:val="Heading4"/>
      </w:pPr>
      <w:r w:rsidRPr="3A803EC8">
        <w:rPr>
          <w:rFonts w:eastAsia="Calibri" w:cs="Calibri"/>
          <w:szCs w:val="26"/>
        </w:rPr>
        <w:t>The first is the loss of biodiversity: Satellites are key to biodiversity conservation.</w:t>
      </w:r>
      <w:r w:rsidRPr="034338AA">
        <w:rPr>
          <w:rFonts w:eastAsia="Calibri" w:cs="Calibri"/>
          <w:szCs w:val="26"/>
        </w:rPr>
        <w:t xml:space="preserve"> </w:t>
      </w:r>
      <w:r w:rsidRPr="334CC884">
        <w:rPr>
          <w:rFonts w:eastAsia="Calibri" w:cs="Calibri"/>
          <w:szCs w:val="26"/>
        </w:rPr>
        <w:t xml:space="preserve">- Animals are living beings too, us deciding their </w:t>
      </w:r>
      <w:r w:rsidRPr="7E677559">
        <w:rPr>
          <w:rFonts w:eastAsia="Calibri" w:cs="Calibri"/>
          <w:szCs w:val="26"/>
        </w:rPr>
        <w:t xml:space="preserve">fate in the name of innovation and killing them is a </w:t>
      </w:r>
      <w:r w:rsidRPr="1C283E72">
        <w:rPr>
          <w:rFonts w:eastAsia="Calibri" w:cs="Calibri"/>
          <w:szCs w:val="26"/>
        </w:rPr>
        <w:t xml:space="preserve">form of genocide and structural violence. </w:t>
      </w:r>
    </w:p>
    <w:p w14:paraId="1D76560D" w14:textId="77777777" w:rsidR="00646E4A" w:rsidRDefault="00646E4A" w:rsidP="00646E4A">
      <w:pPr>
        <w:spacing w:line="257" w:lineRule="auto"/>
      </w:pPr>
      <w:r w:rsidRPr="3A803EC8">
        <w:rPr>
          <w:rFonts w:eastAsia="Calibri" w:cs="Calibri"/>
          <w:b/>
          <w:bCs/>
          <w:sz w:val="26"/>
          <w:szCs w:val="26"/>
        </w:rPr>
        <w:t>Pettorelli ‘19</w:t>
      </w:r>
      <w:r w:rsidRPr="3A803EC8">
        <w:rPr>
          <w:rFonts w:eastAsia="Calibri" w:cs="Calibri"/>
          <w:sz w:val="16"/>
          <w:szCs w:val="16"/>
        </w:rPr>
        <w:t xml:space="preserve"> [Dr. Nathalie Pettorelli; a Senior Research Fellow at the Institute of Zoology, Zoological Society of London, the editor-in-chief of Remote Sensing in Ecology and Conservation and a senior editor for Journal of Applied Ecology; 09-25-2019; “Satellite Remote Sensing’s role in Biodiversity Conservation”; Medium; </w:t>
      </w:r>
      <w:hyperlink r:id="rId88">
        <w:r w:rsidRPr="3A803EC8">
          <w:rPr>
            <w:rStyle w:val="Hyperlink"/>
            <w:rFonts w:eastAsia="Calibri" w:cs="Calibri"/>
            <w:sz w:val="16"/>
            <w:szCs w:val="16"/>
          </w:rPr>
          <w:t>https://medium.com/science-uncovered/satellite-remote-sensings-role-in-biodiversity-conservation-fbce22a7133c</w:t>
        </w:r>
      </w:hyperlink>
      <w:r w:rsidRPr="3A803EC8">
        <w:rPr>
          <w:rFonts w:eastAsia="Calibri" w:cs="Calibri"/>
          <w:sz w:val="16"/>
          <w:szCs w:val="16"/>
        </w:rPr>
        <w:t>; Accessed 12-26-2021] AK</w:t>
      </w:r>
    </w:p>
    <w:p w14:paraId="5FCFF73B" w14:textId="77777777" w:rsidR="00646E4A" w:rsidRDefault="00646E4A" w:rsidP="00646E4A">
      <w:pPr>
        <w:rPr>
          <w:rFonts w:eastAsia="Calibri"/>
        </w:rPr>
      </w:pPr>
      <w:r w:rsidRPr="1C283E72">
        <w:t xml:space="preserve">Regional to global </w:t>
      </w:r>
      <w:r w:rsidRPr="1C283E72">
        <w:rPr>
          <w:u w:val="single"/>
        </w:rPr>
        <w:t>land cover products derived from</w:t>
      </w:r>
      <w:r w:rsidRPr="1C283E72">
        <w:t xml:space="preserve"> the </w:t>
      </w:r>
      <w:r w:rsidRPr="1C283E72">
        <w:rPr>
          <w:u w:val="single"/>
        </w:rPr>
        <w:t>info</w:t>
      </w:r>
      <w:r w:rsidRPr="1C283E72">
        <w:t xml:space="preserve">rmation </w:t>
      </w:r>
      <w:r w:rsidRPr="1C283E72">
        <w:rPr>
          <w:u w:val="single"/>
        </w:rPr>
        <w:t>captured by sensors on</w:t>
      </w:r>
      <w:r w:rsidRPr="1C283E72">
        <w:t xml:space="preserve">board </w:t>
      </w:r>
      <w:r w:rsidRPr="1C283E72">
        <w:rPr>
          <w:u w:val="single"/>
        </w:rPr>
        <w:t xml:space="preserve">long-term </w:t>
      </w:r>
      <w:r w:rsidRPr="1C283E72">
        <w:rPr>
          <w:highlight w:val="green"/>
          <w:u w:val="single"/>
        </w:rPr>
        <w:t>satellite missions</w:t>
      </w:r>
      <w:r w:rsidRPr="1C283E72">
        <w:t xml:space="preserve">, such as Landsat, the Terra and Aqua Earth Observing System satellites, </w:t>
      </w:r>
      <w:r w:rsidRPr="1C283E72">
        <w:rPr>
          <w:highlight w:val="green"/>
          <w:u w:val="single"/>
        </w:rPr>
        <w:t>and</w:t>
      </w:r>
      <w:r w:rsidRPr="1C283E72">
        <w:t xml:space="preserve"> the </w:t>
      </w:r>
      <w:r w:rsidRPr="1C283E72">
        <w:rPr>
          <w:u w:val="single"/>
        </w:rPr>
        <w:t xml:space="preserve">Polar­orbiting </w:t>
      </w:r>
      <w:r w:rsidRPr="1C283E72">
        <w:rPr>
          <w:highlight w:val="green"/>
          <w:u w:val="single"/>
        </w:rPr>
        <w:t>O</w:t>
      </w:r>
      <w:r w:rsidRPr="1C283E72">
        <w:t xml:space="preserve">perational </w:t>
      </w:r>
      <w:r w:rsidRPr="1C283E72">
        <w:rPr>
          <w:highlight w:val="green"/>
          <w:u w:val="single"/>
        </w:rPr>
        <w:t>E</w:t>
      </w:r>
      <w:r w:rsidRPr="1C283E72">
        <w:t xml:space="preserve">nvironmental </w:t>
      </w:r>
      <w:r w:rsidRPr="1C283E72">
        <w:rPr>
          <w:highlight w:val="green"/>
          <w:u w:val="single"/>
        </w:rPr>
        <w:t>S</w:t>
      </w:r>
      <w:r w:rsidRPr="1C283E72">
        <w:t xml:space="preserve">atellite series, are widely accessible and </w:t>
      </w:r>
      <w:r w:rsidRPr="1C283E72">
        <w:rPr>
          <w:u w:val="single"/>
        </w:rPr>
        <w:t>offer a</w:t>
      </w:r>
      <w:r w:rsidRPr="1C283E72">
        <w:t xml:space="preserve"> relatively </w:t>
      </w:r>
      <w:r w:rsidRPr="1C283E72">
        <w:rPr>
          <w:u w:val="single"/>
        </w:rPr>
        <w:t xml:space="preserve">inexpensive and veriﬁable means of </w:t>
      </w:r>
      <w:r w:rsidRPr="1C283E72">
        <w:rPr>
          <w:highlight w:val="green"/>
          <w:u w:val="single"/>
        </w:rPr>
        <w:t>deriv</w:t>
      </w:r>
      <w:r w:rsidRPr="1C283E72">
        <w:rPr>
          <w:u w:val="single"/>
        </w:rPr>
        <w:t xml:space="preserve">ing complete spatial coverage of </w:t>
      </w:r>
      <w:r w:rsidRPr="1C283E72">
        <w:rPr>
          <w:highlight w:val="green"/>
          <w:u w:val="single"/>
        </w:rPr>
        <w:t>environmental info</w:t>
      </w:r>
      <w:r w:rsidRPr="1C283E72">
        <w:rPr>
          <w:u w:val="single"/>
        </w:rPr>
        <w:t>rmation for large areas</w:t>
      </w:r>
      <w:r w:rsidRPr="1C283E72">
        <w:t xml:space="preserve"> in a consistent manner </w:t>
      </w:r>
      <w:r w:rsidRPr="1C283E72">
        <w:rPr>
          <w:u w:val="single"/>
        </w:rPr>
        <w:t>that may be updated regularly</w:t>
      </w:r>
      <w:r w:rsidRPr="1C283E72">
        <w:t xml:space="preserve">. Very high spatial resolution </w:t>
      </w:r>
      <w:r w:rsidRPr="1C283E72">
        <w:rPr>
          <w:u w:val="single"/>
        </w:rPr>
        <w:t>commercial optical sensors</w:t>
      </w:r>
      <w:r w:rsidRPr="1C283E72">
        <w:t xml:space="preserve"> have </w:t>
      </w:r>
      <w:r w:rsidRPr="1C283E72">
        <w:rPr>
          <w:u w:val="single"/>
        </w:rPr>
        <w:t xml:space="preserve">provided new opportunities </w:t>
      </w:r>
      <w:r w:rsidRPr="1C283E72">
        <w:rPr>
          <w:highlight w:val="green"/>
          <w:u w:val="single"/>
        </w:rPr>
        <w:t>for habitat mapping</w:t>
      </w:r>
      <w:r w:rsidRPr="1C283E72">
        <w:rPr>
          <w:u w:val="single"/>
        </w:rPr>
        <w:t xml:space="preserve"> at a ﬁner</w:t>
      </w:r>
      <w:r w:rsidRPr="1C283E72">
        <w:t xml:space="preserve"> spatial </w:t>
      </w:r>
      <w:r w:rsidRPr="1C283E72">
        <w:rPr>
          <w:u w:val="single"/>
        </w:rPr>
        <w:t>scale</w:t>
      </w:r>
      <w:r w:rsidRPr="1C283E72">
        <w:t xml:space="preserve"> than previously possible. </w:t>
      </w:r>
      <w:r w:rsidRPr="1C283E72">
        <w:rPr>
          <w:u w:val="single"/>
        </w:rPr>
        <w:t>Hyperspectral imagery</w:t>
      </w:r>
      <w:r w:rsidRPr="1C283E72">
        <w:t xml:space="preserve"> has </w:t>
      </w:r>
      <w:r w:rsidRPr="1C283E72">
        <w:rPr>
          <w:u w:val="single"/>
        </w:rPr>
        <w:t xml:space="preserve">improved opportunities for plant </w:t>
      </w:r>
      <w:r w:rsidRPr="1C283E72">
        <w:rPr>
          <w:highlight w:val="green"/>
          <w:u w:val="single"/>
        </w:rPr>
        <w:t>species id</w:t>
      </w:r>
      <w:r w:rsidRPr="1C283E72">
        <w:rPr>
          <w:u w:val="single"/>
        </w:rPr>
        <w:t xml:space="preserve">entiﬁcation, </w:t>
      </w:r>
      <w:r w:rsidRPr="1C283E72">
        <w:rPr>
          <w:highlight w:val="green"/>
          <w:u w:val="single"/>
        </w:rPr>
        <w:t>soil</w:t>
      </w:r>
      <w:r w:rsidRPr="1C283E72">
        <w:rPr>
          <w:u w:val="single"/>
        </w:rPr>
        <w:t xml:space="preserve"> properties </w:t>
      </w:r>
      <w:r w:rsidRPr="1C283E72">
        <w:rPr>
          <w:highlight w:val="green"/>
          <w:u w:val="single"/>
        </w:rPr>
        <w:t>monitoring</w:t>
      </w:r>
      <w:r w:rsidRPr="1C283E72">
        <w:rPr>
          <w:u w:val="single"/>
        </w:rPr>
        <w:t>, and habitat mapping, as well as plant condition assessment</w:t>
      </w:r>
      <w:r w:rsidRPr="1C283E72">
        <w:t>. Instruments such as synthetic aperture radar (</w:t>
      </w:r>
      <w:r w:rsidRPr="1C283E72">
        <w:rPr>
          <w:u w:val="single"/>
        </w:rPr>
        <w:t>SAR</w:t>
      </w:r>
      <w:r w:rsidRPr="1C283E72">
        <w:t xml:space="preserve">) </w:t>
      </w:r>
      <w:r w:rsidRPr="1C283E72">
        <w:rPr>
          <w:u w:val="single"/>
        </w:rPr>
        <w:t>and</w:t>
      </w:r>
      <w:r w:rsidRPr="1C283E72">
        <w:t xml:space="preserve"> light detection and ranging (</w:t>
      </w:r>
      <w:r w:rsidRPr="1C283E72">
        <w:rPr>
          <w:u w:val="single"/>
        </w:rPr>
        <w:t>LiDAR</w:t>
      </w:r>
      <w:r w:rsidRPr="1C283E72">
        <w:t xml:space="preserve">) are increasingly being used in ecology and natural resource management, and </w:t>
      </w:r>
      <w:r w:rsidRPr="1C283E72">
        <w:rPr>
          <w:u w:val="single"/>
        </w:rPr>
        <w:t>provide signiﬁcant opportunities for estimating</w:t>
      </w:r>
      <w:r w:rsidRPr="1C283E72">
        <w:t xml:space="preserve"> aboveground </w:t>
      </w:r>
      <w:r w:rsidRPr="1C283E72">
        <w:rPr>
          <w:u w:val="single"/>
        </w:rPr>
        <w:t>biomass</w:t>
      </w:r>
      <w:r w:rsidRPr="1C283E72">
        <w:t xml:space="preserve"> and the structure of woody vegetation.</w:t>
      </w:r>
    </w:p>
    <w:p w14:paraId="484C695A" w14:textId="77777777" w:rsidR="00646E4A" w:rsidRDefault="00646E4A" w:rsidP="00646E4A">
      <w:pPr>
        <w:spacing w:line="257" w:lineRule="auto"/>
      </w:pPr>
      <w:r w:rsidRPr="3A803EC8">
        <w:rPr>
          <w:rFonts w:eastAsia="Calibri" w:cs="Calibri"/>
          <w:sz w:val="16"/>
          <w:szCs w:val="16"/>
        </w:rPr>
        <w:t xml:space="preserve">Today, the archive of terrestrial satellite imagery from the Landsat system spans more than four decades at spatial resolutions of 15–82 m. Spatial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multisensor image fusion are constantly tested for application, while investigations for developing new indices to monitor vegetation have been occurring for decades. </w:t>
      </w:r>
      <w:r w:rsidRPr="3A803EC8">
        <w:rPr>
          <w:rFonts w:eastAsia="Calibri" w:cs="Calibri"/>
          <w:b/>
          <w:bCs/>
          <w:highlight w:val="green"/>
          <w:u w:val="single"/>
        </w:rPr>
        <w:t>Satellite</w:t>
      </w:r>
      <w:r w:rsidRPr="3A803EC8">
        <w:rPr>
          <w:rFonts w:eastAsia="Calibri" w:cs="Calibri"/>
          <w:b/>
          <w:bCs/>
          <w:u w:val="single"/>
        </w:rPr>
        <w:t xml:space="preserve"> remote </w:t>
      </w:r>
      <w:r w:rsidRPr="3A803EC8">
        <w:rPr>
          <w:rFonts w:eastAsia="Calibri" w:cs="Calibri"/>
          <w:b/>
          <w:bCs/>
          <w:highlight w:val="green"/>
          <w:u w:val="single"/>
        </w:rPr>
        <w:t>sensing</w:t>
      </w:r>
      <w:r w:rsidRPr="3A803EC8">
        <w:rPr>
          <w:rFonts w:eastAsia="Calibri" w:cs="Calibri"/>
          <w:b/>
          <w:bCs/>
          <w:u w:val="single"/>
        </w:rPr>
        <w:t xml:space="preserve"> has</w:t>
      </w:r>
      <w:r w:rsidRPr="3A803EC8">
        <w:rPr>
          <w:rFonts w:eastAsia="Calibri" w:cs="Calibri"/>
          <w:sz w:val="16"/>
          <w:szCs w:val="16"/>
        </w:rPr>
        <w:t xml:space="preserve"> moreover </w:t>
      </w:r>
      <w:r w:rsidRPr="3A803EC8">
        <w:rPr>
          <w:rFonts w:eastAsia="Calibri" w:cs="Calibri"/>
          <w:b/>
          <w:bCs/>
          <w:u w:val="single"/>
        </w:rPr>
        <w:t xml:space="preserve">been </w:t>
      </w:r>
      <w:r w:rsidRPr="3A803EC8">
        <w:rPr>
          <w:rFonts w:eastAsia="Calibri" w:cs="Calibri"/>
          <w:b/>
          <w:bCs/>
          <w:highlight w:val="green"/>
          <w:u w:val="single"/>
        </w:rPr>
        <w:t>successfully applied to</w:t>
      </w:r>
      <w:r w:rsidRPr="3A803EC8">
        <w:rPr>
          <w:rFonts w:eastAsia="Calibri" w:cs="Calibri"/>
          <w:b/>
          <w:bCs/>
          <w:u w:val="single"/>
        </w:rPr>
        <w:t xml:space="preserve"> address a variety of questions relevant to </w:t>
      </w:r>
      <w:r w:rsidRPr="3A803EC8">
        <w:rPr>
          <w:rFonts w:eastAsia="Calibri" w:cs="Calibri"/>
          <w:b/>
          <w:bCs/>
          <w:highlight w:val="green"/>
          <w:u w:val="single"/>
        </w:rPr>
        <w:t>environmental management</w:t>
      </w:r>
      <w:r w:rsidRPr="3A803EC8">
        <w:rPr>
          <w:rFonts w:eastAsia="Calibri" w:cs="Calibri"/>
          <w:b/>
          <w:bCs/>
          <w:u w:val="single"/>
        </w:rPr>
        <w:t>, including</w:t>
      </w:r>
      <w:r w:rsidRPr="3A803EC8">
        <w:rPr>
          <w:rFonts w:eastAsia="Calibri" w:cs="Calibri"/>
          <w:sz w:val="16"/>
          <w:szCs w:val="16"/>
        </w:rPr>
        <w:t xml:space="preserve">, but not limited to: </w:t>
      </w:r>
      <w:r w:rsidRPr="3A803EC8">
        <w:rPr>
          <w:rFonts w:eastAsia="Calibri" w:cs="Calibri"/>
          <w:b/>
          <w:bCs/>
          <w:highlight w:val="green"/>
          <w:u w:val="single"/>
        </w:rPr>
        <w:t>landscape change monitoring</w:t>
      </w:r>
      <w:r w:rsidRPr="3A803EC8">
        <w:rPr>
          <w:rFonts w:eastAsia="Calibri" w:cs="Calibri"/>
          <w:b/>
          <w:bCs/>
          <w:u w:val="single"/>
        </w:rPr>
        <w:t xml:space="preserve">; representativeness assessment; </w:t>
      </w:r>
      <w:r w:rsidRPr="3A803EC8">
        <w:rPr>
          <w:rFonts w:eastAsia="Calibri" w:cs="Calibri"/>
          <w:b/>
          <w:bCs/>
          <w:highlight w:val="green"/>
          <w:u w:val="single"/>
        </w:rPr>
        <w:t>fragmentation assessment</w:t>
      </w:r>
      <w:r w:rsidRPr="3A803EC8">
        <w:rPr>
          <w:rFonts w:eastAsia="Calibri" w:cs="Calibri"/>
          <w:b/>
          <w:bCs/>
          <w:u w:val="single"/>
        </w:rPr>
        <w:t xml:space="preserve"> and monitoring; and </w:t>
      </w:r>
      <w:r w:rsidRPr="3A803EC8">
        <w:rPr>
          <w:rFonts w:eastAsia="Calibri" w:cs="Calibri"/>
          <w:b/>
          <w:bCs/>
          <w:highlight w:val="green"/>
          <w:u w:val="single"/>
        </w:rPr>
        <w:t>climate change</w:t>
      </w:r>
      <w:r w:rsidRPr="3A803EC8">
        <w:rPr>
          <w:rFonts w:eastAsia="Calibri" w:cs="Calibri"/>
          <w:b/>
          <w:bCs/>
          <w:u w:val="single"/>
        </w:rPr>
        <w:t xml:space="preserve"> impact </w:t>
      </w:r>
      <w:r w:rsidRPr="3A803EC8">
        <w:rPr>
          <w:rFonts w:eastAsia="Calibri" w:cs="Calibri"/>
          <w:b/>
          <w:bCs/>
          <w:highlight w:val="green"/>
          <w:u w:val="single"/>
        </w:rPr>
        <w:t>analysis</w:t>
      </w:r>
      <w:r w:rsidRPr="3A803EC8">
        <w:rPr>
          <w:rFonts w:eastAsia="Calibri" w:cs="Calibri"/>
          <w:sz w:val="16"/>
          <w:szCs w:val="16"/>
        </w:rPr>
        <w:t xml:space="preserve">. In recent decades, numerous studies have also highlighted the key role of satellite data in </w:t>
      </w:r>
      <w:r w:rsidRPr="3A803EC8">
        <w:rPr>
          <w:rFonts w:eastAsia="Calibri" w:cs="Calibri"/>
          <w:b/>
          <w:bCs/>
          <w:u w:val="single"/>
        </w:rPr>
        <w:t>wildlife management</w:t>
      </w:r>
      <w:r w:rsidRPr="3A803EC8">
        <w:rPr>
          <w:rFonts w:eastAsia="Calibri" w:cs="Calibri"/>
          <w:sz w:val="16"/>
          <w:szCs w:val="16"/>
        </w:rPr>
        <w:t>, with success stories reported in macroecology, plant ecology, animal population dynamics, habitat selection and habitat use studies, movement ecology, and palaeoecology.</w:t>
      </w:r>
    </w:p>
    <w:p w14:paraId="36727025" w14:textId="77777777" w:rsidR="00646E4A" w:rsidRDefault="00646E4A" w:rsidP="00646E4A">
      <w:pPr>
        <w:spacing w:line="257" w:lineRule="auto"/>
      </w:pPr>
      <w:r w:rsidRPr="3A803EC8">
        <w:rPr>
          <w:rFonts w:eastAsia="Calibri" w:cs="Calibri"/>
          <w:b/>
          <w:bCs/>
          <w:u w:val="single"/>
        </w:rPr>
        <w:t xml:space="preserve">The role of </w:t>
      </w:r>
      <w:r w:rsidRPr="3A803EC8">
        <w:rPr>
          <w:rFonts w:eastAsia="Calibri" w:cs="Calibri"/>
          <w:b/>
          <w:bCs/>
          <w:highlight w:val="green"/>
          <w:u w:val="single"/>
        </w:rPr>
        <w:t>satellites</w:t>
      </w:r>
      <w:r w:rsidRPr="3A803EC8">
        <w:rPr>
          <w:rFonts w:eastAsia="Calibri" w:cs="Calibri"/>
          <w:b/>
          <w:bCs/>
          <w:u w:val="single"/>
        </w:rPr>
        <w:t xml:space="preserve"> in </w:t>
      </w:r>
      <w:r w:rsidRPr="3A803EC8">
        <w:rPr>
          <w:rFonts w:eastAsia="Calibri" w:cs="Calibri"/>
          <w:b/>
          <w:bCs/>
          <w:highlight w:val="green"/>
          <w:u w:val="single"/>
        </w:rPr>
        <w:t>provid</w:t>
      </w:r>
      <w:r w:rsidRPr="3A803EC8">
        <w:rPr>
          <w:rFonts w:eastAsia="Calibri" w:cs="Calibri"/>
          <w:b/>
          <w:bCs/>
          <w:u w:val="single"/>
        </w:rPr>
        <w:t xml:space="preserve">ing </w:t>
      </w:r>
      <w:r w:rsidRPr="3A803EC8">
        <w:rPr>
          <w:rFonts w:eastAsia="Calibri" w:cs="Calibri"/>
          <w:b/>
          <w:bCs/>
          <w:highlight w:val="green"/>
          <w:u w:val="single"/>
        </w:rPr>
        <w:t>critical info</w:t>
      </w:r>
      <w:r w:rsidRPr="3A803EC8">
        <w:rPr>
          <w:rFonts w:eastAsia="Calibri" w:cs="Calibri"/>
          <w:b/>
          <w:bCs/>
          <w:u w:val="single"/>
        </w:rPr>
        <w:t xml:space="preserve">rmation </w:t>
      </w:r>
      <w:r w:rsidRPr="3A803EC8">
        <w:rPr>
          <w:rFonts w:eastAsia="Calibri" w:cs="Calibri"/>
          <w:b/>
          <w:bCs/>
          <w:highlight w:val="green"/>
          <w:u w:val="single"/>
        </w:rPr>
        <w:t>for</w:t>
      </w:r>
      <w:r w:rsidRPr="3A803EC8">
        <w:rPr>
          <w:rFonts w:eastAsia="Calibri" w:cs="Calibri"/>
          <w:sz w:val="16"/>
          <w:szCs w:val="16"/>
        </w:rPr>
        <w:t xml:space="preserve"> improving the </w:t>
      </w:r>
      <w:r w:rsidRPr="3A803EC8">
        <w:rPr>
          <w:rFonts w:eastAsia="Calibri" w:cs="Calibri"/>
          <w:b/>
          <w:bCs/>
          <w:u w:val="single"/>
        </w:rPr>
        <w:t xml:space="preserve">design and implementation of </w:t>
      </w:r>
      <w:r w:rsidRPr="3A803EC8">
        <w:rPr>
          <w:rFonts w:eastAsia="Calibri" w:cs="Calibri"/>
          <w:b/>
          <w:bCs/>
          <w:highlight w:val="green"/>
          <w:u w:val="single"/>
        </w:rPr>
        <w:t>mitigation</w:t>
      </w:r>
      <w:r w:rsidRPr="3A803EC8">
        <w:rPr>
          <w:rFonts w:eastAsia="Calibri" w:cs="Calibri"/>
          <w:b/>
          <w:bCs/>
          <w:u w:val="single"/>
        </w:rPr>
        <w:t xml:space="preserve"> and adaptation </w:t>
      </w:r>
      <w:r w:rsidRPr="3A803EC8">
        <w:rPr>
          <w:rFonts w:eastAsia="Calibri" w:cs="Calibri"/>
          <w:b/>
          <w:bCs/>
          <w:highlight w:val="green"/>
          <w:u w:val="single"/>
        </w:rPr>
        <w:t>tools to reduce</w:t>
      </w:r>
      <w:r w:rsidRPr="3A803EC8">
        <w:rPr>
          <w:rFonts w:eastAsia="Calibri" w:cs="Calibri"/>
          <w:b/>
          <w:bCs/>
          <w:u w:val="single"/>
        </w:rPr>
        <w:t xml:space="preserve"> the current </w:t>
      </w:r>
      <w:r w:rsidRPr="3A803EC8">
        <w:rPr>
          <w:rFonts w:eastAsia="Calibri" w:cs="Calibri"/>
          <w:b/>
          <w:bCs/>
          <w:highlight w:val="green"/>
          <w:u w:val="single"/>
        </w:rPr>
        <w:t>rate of biodiversity loss</w:t>
      </w:r>
      <w:r w:rsidRPr="3A803EC8">
        <w:rPr>
          <w:rFonts w:eastAsia="Calibri" w:cs="Calibri"/>
          <w:b/>
          <w:bCs/>
          <w:u w:val="single"/>
        </w:rPr>
        <w:t xml:space="preserve"> is clear</w:t>
      </w:r>
      <w:r w:rsidRPr="3A803EC8">
        <w:rPr>
          <w:rFonts w:eastAsia="Calibri" w:cs="Calibri"/>
          <w:sz w:val="16"/>
          <w:szCs w:val="16"/>
        </w:rPr>
        <w:t xml:space="preserve">, with </w:t>
      </w:r>
      <w:r w:rsidRPr="3A803EC8">
        <w:rPr>
          <w:rFonts w:eastAsia="Calibri" w:cs="Calibri"/>
          <w:u w:val="single"/>
        </w:rPr>
        <w:t xml:space="preserve">satellite remote sensing data now being </w:t>
      </w:r>
      <w:r w:rsidRPr="3A803EC8">
        <w:rPr>
          <w:rFonts w:eastAsia="Calibri" w:cs="Calibri"/>
          <w:highlight w:val="green"/>
          <w:u w:val="single"/>
        </w:rPr>
        <w:t>used to</w:t>
      </w:r>
      <w:r w:rsidRPr="3A803EC8">
        <w:rPr>
          <w:rFonts w:eastAsia="Calibri" w:cs="Calibri"/>
          <w:u w:val="single"/>
        </w:rPr>
        <w:t xml:space="preserve"> help </w:t>
      </w:r>
      <w:r w:rsidRPr="3A803EC8">
        <w:rPr>
          <w:rFonts w:eastAsia="Calibri" w:cs="Calibri"/>
          <w:highlight w:val="green"/>
          <w:u w:val="single"/>
        </w:rPr>
        <w:t>identify</w:t>
      </w:r>
      <w:r w:rsidRPr="3A803EC8">
        <w:rPr>
          <w:rFonts w:eastAsia="Calibri" w:cs="Calibri"/>
          <w:u w:val="single"/>
        </w:rPr>
        <w:t xml:space="preserve"> new </w:t>
      </w:r>
      <w:r w:rsidRPr="3A803EC8">
        <w:rPr>
          <w:rFonts w:eastAsia="Calibri" w:cs="Calibri"/>
          <w:highlight w:val="green"/>
          <w:u w:val="single"/>
        </w:rPr>
        <w:t>protected areas</w:t>
      </w:r>
      <w:r w:rsidRPr="3A803EC8">
        <w:rPr>
          <w:rFonts w:eastAsia="Calibri" w:cs="Calibri"/>
          <w:u w:val="single"/>
        </w:rPr>
        <w:t xml:space="preserve">, to </w:t>
      </w:r>
      <w:r w:rsidRPr="3A803EC8">
        <w:rPr>
          <w:rFonts w:eastAsia="Calibri" w:cs="Calibri"/>
          <w:highlight w:val="green"/>
          <w:u w:val="single"/>
        </w:rPr>
        <w:t>inform translocation planning</w:t>
      </w:r>
      <w:r w:rsidRPr="3A803EC8">
        <w:rPr>
          <w:rFonts w:eastAsia="Calibri" w:cs="Calibri"/>
          <w:u w:val="single"/>
        </w:rPr>
        <w:t xml:space="preserve">, and to monitor and </w:t>
      </w:r>
      <w:r w:rsidRPr="3A803EC8">
        <w:rPr>
          <w:rFonts w:eastAsia="Calibri" w:cs="Calibri"/>
          <w:highlight w:val="green"/>
          <w:u w:val="single"/>
        </w:rPr>
        <w:t>predict</w:t>
      </w:r>
      <w:r w:rsidRPr="3A803EC8">
        <w:rPr>
          <w:rFonts w:eastAsia="Calibri" w:cs="Calibri"/>
          <w:u w:val="single"/>
        </w:rPr>
        <w:t xml:space="preserve"> potential </w:t>
      </w:r>
      <w:r w:rsidRPr="3A803EC8">
        <w:rPr>
          <w:rFonts w:eastAsia="Calibri" w:cs="Calibri"/>
          <w:highlight w:val="green"/>
          <w:u w:val="single"/>
        </w:rPr>
        <w:t>invasions</w:t>
      </w:r>
      <w:r w:rsidRPr="3A803EC8">
        <w:rPr>
          <w:rFonts w:eastAsia="Calibri" w:cs="Calibri"/>
          <w:u w:val="single"/>
        </w:rPr>
        <w:t>. Satellite</w:t>
      </w:r>
      <w:r w:rsidRPr="3A803EC8">
        <w:rPr>
          <w:rFonts w:eastAsia="Calibri" w:cs="Calibri"/>
          <w:sz w:val="16"/>
          <w:szCs w:val="16"/>
        </w:rPr>
        <w:t xml:space="preserve"> remote </w:t>
      </w:r>
      <w:r w:rsidRPr="3A803EC8">
        <w:rPr>
          <w:rFonts w:eastAsia="Calibri" w:cs="Calibri"/>
          <w:u w:val="single"/>
        </w:rPr>
        <w:t xml:space="preserve">sensing </w:t>
      </w:r>
      <w:r w:rsidRPr="3A803EC8">
        <w:rPr>
          <w:rFonts w:eastAsia="Calibri" w:cs="Calibri"/>
          <w:sz w:val="16"/>
          <w:szCs w:val="16"/>
        </w:rPr>
        <w:t xml:space="preserve">has also proven key to </w:t>
      </w:r>
      <w:r w:rsidRPr="3A803EC8">
        <w:rPr>
          <w:rFonts w:eastAsia="Calibri" w:cs="Calibri"/>
          <w:u w:val="single"/>
        </w:rPr>
        <w:t xml:space="preserve">track </w:t>
      </w:r>
      <w:r w:rsidRPr="3A803EC8">
        <w:rPr>
          <w:rFonts w:eastAsia="Calibri" w:cs="Calibri"/>
          <w:highlight w:val="green"/>
          <w:u w:val="single"/>
        </w:rPr>
        <w:t>anthropogenic pressures</w:t>
      </w:r>
      <w:r w:rsidRPr="3A803EC8">
        <w:rPr>
          <w:rFonts w:eastAsia="Calibri" w:cs="Calibri"/>
          <w:u w:val="single"/>
        </w:rPr>
        <w:t xml:space="preserve"> on biodiversity and our natural capital</w:t>
      </w:r>
      <w:r w:rsidRPr="3A803EC8">
        <w:rPr>
          <w:rFonts w:eastAsia="Calibri" w:cs="Calibri"/>
          <w:sz w:val="16"/>
          <w:szCs w:val="16"/>
        </w:rPr>
        <w:t xml:space="preserve">, in both the terrestrial and marine realms: </w:t>
      </w:r>
      <w:r w:rsidRPr="3A803EC8">
        <w:rPr>
          <w:rFonts w:eastAsia="Calibri" w:cs="Calibri"/>
          <w:u w:val="single"/>
        </w:rPr>
        <w:t>oil exploration activities, eutrophication, illegal fishing, and oil spills and run­offs</w:t>
      </w:r>
      <w:r w:rsidRPr="3A803EC8">
        <w:rPr>
          <w:rFonts w:eastAsia="Calibri" w:cs="Calibri"/>
          <w:sz w:val="16"/>
          <w:szCs w:val="16"/>
        </w:rPr>
        <w:t xml:space="preserve"> are among the many threats that </w:t>
      </w:r>
      <w:r w:rsidRPr="3A803EC8">
        <w:rPr>
          <w:rFonts w:eastAsia="Calibri" w:cs="Calibri"/>
          <w:highlight w:val="green"/>
          <w:u w:val="single"/>
        </w:rPr>
        <w:t>can be detected from space</w:t>
      </w:r>
      <w:r w:rsidRPr="3A803EC8">
        <w:rPr>
          <w:rFonts w:eastAsia="Calibri" w:cs="Calibri"/>
          <w:u w:val="single"/>
        </w:rPr>
        <w:t>. Satellite remote sensing</w:t>
      </w:r>
      <w:r w:rsidRPr="3A803EC8">
        <w:rPr>
          <w:rFonts w:eastAsia="Calibri" w:cs="Calibri"/>
          <w:sz w:val="16"/>
          <w:szCs w:val="16"/>
        </w:rPr>
        <w:t xml:space="preserve"> has thus literally opened up the possibility of addressing questions on scales inaccessible to ground based methods alone, </w:t>
      </w:r>
      <w:r w:rsidRPr="3A803EC8">
        <w:rPr>
          <w:rFonts w:eastAsia="Calibri" w:cs="Calibri"/>
          <w:u w:val="single"/>
        </w:rPr>
        <w:t>facilitating the development of an integrated approach to natural resource management, where both threats and consequences can be evaluated</w:t>
      </w:r>
      <w:r w:rsidRPr="3A803EC8">
        <w:rPr>
          <w:rFonts w:eastAsia="Calibri" w:cs="Calibri"/>
          <w:sz w:val="16"/>
          <w:szCs w:val="16"/>
        </w:rPr>
        <w:t>.</w:t>
      </w:r>
    </w:p>
    <w:p w14:paraId="5F451C19" w14:textId="77777777" w:rsidR="00646E4A" w:rsidRDefault="00646E4A" w:rsidP="00646E4A">
      <w:pPr>
        <w:spacing w:line="257" w:lineRule="auto"/>
        <w:rPr>
          <w:rFonts w:eastAsia="Calibri" w:cs="Calibri"/>
        </w:rPr>
      </w:pPr>
    </w:p>
    <w:p w14:paraId="7953D10E" w14:textId="77777777" w:rsidR="00646E4A" w:rsidRDefault="00646E4A" w:rsidP="00646E4A">
      <w:pPr>
        <w:rPr>
          <w:rFonts w:eastAsia="Calibri"/>
        </w:rPr>
      </w:pPr>
    </w:p>
    <w:p w14:paraId="1F880E75" w14:textId="77777777" w:rsidR="00646E4A" w:rsidRDefault="00646E4A" w:rsidP="00646E4A">
      <w:pPr>
        <w:pStyle w:val="Heading4"/>
      </w:pPr>
      <w:r w:rsidRPr="6FB210C5">
        <w:rPr>
          <w:rFonts w:eastAsia="Calibri" w:cs="Calibri"/>
          <w:szCs w:val="26"/>
        </w:rPr>
        <w:t xml:space="preserve">The second is the future of space exploration </w:t>
      </w:r>
      <w:r w:rsidRPr="0E5F7994">
        <w:rPr>
          <w:rFonts w:eastAsia="Calibri" w:cs="Calibri"/>
          <w:szCs w:val="26"/>
        </w:rPr>
        <w:t xml:space="preserve"> </w:t>
      </w:r>
    </w:p>
    <w:p w14:paraId="419F6875" w14:textId="77777777" w:rsidR="00646E4A" w:rsidRDefault="00646E4A" w:rsidP="00646E4A">
      <w:pPr>
        <w:pStyle w:val="Heading4"/>
      </w:pPr>
      <w:r w:rsidRPr="6FB210C5">
        <w:rPr>
          <w:rFonts w:eastAsia="Calibri" w:cs="Calibri"/>
          <w:szCs w:val="26"/>
        </w:rPr>
        <w:t>Webb ‘18</w:t>
      </w:r>
      <w:r w:rsidRPr="6FB210C5">
        <w:rPr>
          <w:rFonts w:eastAsia="Calibri" w:cs="Calibri"/>
          <w:sz w:val="22"/>
        </w:rPr>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w:t>
      </w:r>
      <w:hyperlink r:id="rId89">
        <w:r w:rsidRPr="6FB210C5">
          <w:rPr>
            <w:rStyle w:val="Hyperlink"/>
            <w:rFonts w:eastAsia="Calibri" w:cs="Calibri"/>
            <w:sz w:val="22"/>
          </w:rPr>
          <w:t>https://www.wired.com/story/we-need-a-plan-to-stop-polluting-space-before-its-too-late/</w:t>
        </w:r>
      </w:hyperlink>
      <w:r w:rsidRPr="6FB210C5">
        <w:rPr>
          <w:rFonts w:eastAsia="Calibri" w:cs="Calibri"/>
          <w:sz w:val="22"/>
        </w:rPr>
        <w:t>] TDI</w:t>
      </w:r>
    </w:p>
    <w:p w14:paraId="1B77350F" w14:textId="77777777" w:rsidR="00646E4A" w:rsidRDefault="00646E4A" w:rsidP="00646E4A">
      <w:pPr>
        <w:spacing w:line="257" w:lineRule="auto"/>
      </w:pPr>
      <w:r w:rsidRPr="4C13AEBC">
        <w:rPr>
          <w:rFonts w:eastAsia="Calibri" w:cs="Calibri"/>
          <w:u w:val="single"/>
        </w:rPr>
        <w:t>Space is our next dumping ground.</w:t>
      </w:r>
      <w:r w:rsidRPr="4C13AEBC">
        <w:rPr>
          <w:rFonts w:eastAsia="Calibri" w:cs="Calibri"/>
          <w:sz w:val="16"/>
          <w:szCs w:val="16"/>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4C13AEBC">
        <w:rPr>
          <w:rFonts w:eastAsia="Calibri" w:cs="Calibri"/>
          <w:highlight w:val="green"/>
          <w:u w:val="single"/>
        </w:rPr>
        <w:t>Size doesn’t</w:t>
      </w:r>
      <w:r w:rsidRPr="4C13AEBC">
        <w:rPr>
          <w:rFonts w:eastAsia="Calibri" w:cs="Calibri"/>
          <w:u w:val="single"/>
        </w:rPr>
        <w:t xml:space="preserve"> always </w:t>
      </w:r>
      <w:r w:rsidRPr="4C13AEBC">
        <w:rPr>
          <w:rFonts w:eastAsia="Calibri" w:cs="Calibri"/>
          <w:highlight w:val="green"/>
          <w:u w:val="single"/>
        </w:rPr>
        <w:t>matter</w:t>
      </w:r>
      <w:r w:rsidRPr="4C13AEBC">
        <w:rPr>
          <w:rFonts w:eastAsia="Calibri" w:cs="Calibri"/>
          <w:u w:val="single"/>
        </w:rPr>
        <w:t>—</w:t>
      </w:r>
      <w:r w:rsidRPr="4C13AEBC">
        <w:rPr>
          <w:rFonts w:eastAsia="Calibri" w:cs="Calibri"/>
          <w:highlight w:val="green"/>
          <w:u w:val="single"/>
        </w:rPr>
        <w:t>a fleck of paint</w:t>
      </w:r>
      <w:r w:rsidRPr="4C13AEBC">
        <w:rPr>
          <w:rFonts w:eastAsia="Calibri" w:cs="Calibri"/>
          <w:u w:val="single"/>
        </w:rPr>
        <w:t xml:space="preserve">, orbiting at a high velocity, </w:t>
      </w:r>
      <w:r w:rsidRPr="4C13AEBC">
        <w:rPr>
          <w:rFonts w:eastAsia="Calibri" w:cs="Calibri"/>
          <w:highlight w:val="green"/>
          <w:u w:val="single"/>
        </w:rPr>
        <w:t>cracked the Space Shuttle's windshield</w:t>
      </w:r>
      <w:r w:rsidRPr="4C13AEBC">
        <w:rPr>
          <w:rFonts w:eastAsia="Calibri" w:cs="Calibri"/>
          <w:u w:val="single"/>
        </w:rPr>
        <w:t>.</w:t>
      </w:r>
    </w:p>
    <w:p w14:paraId="473B5126" w14:textId="77777777" w:rsidR="00646E4A" w:rsidRDefault="00646E4A" w:rsidP="00646E4A">
      <w:pPr>
        <w:spacing w:line="257" w:lineRule="auto"/>
      </w:pPr>
      <w:r w:rsidRPr="4C13AEBC">
        <w:rPr>
          <w:rFonts w:eastAsia="Calibri" w:cs="Calibri"/>
          <w:sz w:val="16"/>
          <w:szCs w:val="16"/>
        </w:rPr>
        <w:t xml:space="preserve">This </w:t>
      </w:r>
      <w:r w:rsidRPr="4C13AEBC">
        <w:rPr>
          <w:rFonts w:eastAsia="Calibri" w:cs="Calibri"/>
          <w:b/>
          <w:bCs/>
          <w:highlight w:val="green"/>
          <w:u w:val="single"/>
        </w:rPr>
        <w:t>debris</w:t>
      </w:r>
      <w:r w:rsidRPr="4C13AEBC">
        <w:rPr>
          <w:rFonts w:eastAsia="Calibri" w:cs="Calibri"/>
          <w:b/>
          <w:bCs/>
          <w:u w:val="single"/>
        </w:rPr>
        <w:t xml:space="preserve"> will </w:t>
      </w:r>
      <w:r w:rsidRPr="4C13AEBC">
        <w:rPr>
          <w:rFonts w:eastAsia="Calibri" w:cs="Calibri"/>
          <w:b/>
          <w:bCs/>
          <w:highlight w:val="green"/>
          <w:u w:val="single"/>
        </w:rPr>
        <w:t>pose a navigation hazard for</w:t>
      </w:r>
      <w:r w:rsidRPr="4C13AEBC">
        <w:rPr>
          <w:rFonts w:eastAsia="Calibri" w:cs="Calibri"/>
          <w:b/>
          <w:bCs/>
          <w:u w:val="single"/>
        </w:rPr>
        <w:t xml:space="preserve"> many </w:t>
      </w:r>
      <w:r w:rsidRPr="4C13AEBC">
        <w:rPr>
          <w:rFonts w:eastAsia="Calibri" w:cs="Calibri"/>
          <w:b/>
          <w:bCs/>
          <w:highlight w:val="green"/>
          <w:u w:val="single"/>
        </w:rPr>
        <w:t>centuries to come</w:t>
      </w:r>
      <w:r w:rsidRPr="4C13AEBC">
        <w:rPr>
          <w:rFonts w:eastAsia="Calibri" w:cs="Calibri"/>
          <w:sz w:val="16"/>
          <w:szCs w:val="16"/>
        </w:rPr>
        <w:t xml:space="preserve">. At least 200 objects roar back into the atmosphere each year, including pieces of solar panels and antennas and fragments of metal. All of them pose dangers for future astronauts: </w:t>
      </w:r>
      <w:r w:rsidRPr="4C13AEBC">
        <w:rPr>
          <w:rFonts w:eastAsia="Calibri" w:cs="Calibri"/>
          <w:u w:val="single"/>
        </w:rPr>
        <w:t xml:space="preserve">One plum-sized piece of gnarled </w:t>
      </w:r>
      <w:r w:rsidRPr="4C13AEBC">
        <w:rPr>
          <w:rFonts w:eastAsia="Calibri" w:cs="Calibri"/>
          <w:highlight w:val="green"/>
          <w:u w:val="single"/>
        </w:rPr>
        <w:t>space trash</w:t>
      </w:r>
      <w:r w:rsidRPr="4C13AEBC">
        <w:rPr>
          <w:rFonts w:eastAsia="Calibri" w:cs="Calibri"/>
          <w:u w:val="single"/>
        </w:rPr>
        <w:t xml:space="preserve"> traveling faster than a speeding bullet </w:t>
      </w:r>
      <w:r w:rsidRPr="4C13AEBC">
        <w:rPr>
          <w:rFonts w:eastAsia="Calibri" w:cs="Calibri"/>
          <w:highlight w:val="green"/>
          <w:u w:val="single"/>
        </w:rPr>
        <w:t>could rip a</w:t>
      </w:r>
      <w:r w:rsidRPr="4C13AEBC">
        <w:rPr>
          <w:rFonts w:eastAsia="Calibri" w:cs="Calibri"/>
          <w:u w:val="single"/>
        </w:rPr>
        <w:t xml:space="preserve"> five-foot </w:t>
      </w:r>
      <w:r w:rsidRPr="4C13AEBC">
        <w:rPr>
          <w:rFonts w:eastAsia="Calibri" w:cs="Calibri"/>
          <w:highlight w:val="green"/>
          <w:u w:val="single"/>
        </w:rPr>
        <w:t>hole into a spacecraft</w:t>
      </w:r>
      <w:r w:rsidRPr="4C13AEBC">
        <w:rPr>
          <w:rFonts w:eastAsia="Calibri" w:cs="Calibri"/>
          <w:u w:val="single"/>
        </w:rPr>
        <w:t>.</w:t>
      </w:r>
      <w:r w:rsidRPr="4C13AEBC">
        <w:rPr>
          <w:rFonts w:eastAsia="Calibri" w:cs="Calibri"/>
          <w:sz w:val="16"/>
          <w:szCs w:val="16"/>
        </w:rPr>
        <w:t xml:space="preserve"> And that collision, then, would hatch its own spectacle of shrapnel, which would join the rushing river of junk already circling the planet.</w:t>
      </w:r>
    </w:p>
    <w:p w14:paraId="49A4EA55" w14:textId="77777777" w:rsidR="00646E4A" w:rsidRDefault="00646E4A" w:rsidP="00646E4A">
      <w:pPr>
        <w:spacing w:line="257" w:lineRule="auto"/>
      </w:pPr>
      <w:r w:rsidRPr="4C13AEBC">
        <w:rPr>
          <w:rFonts w:eastAsia="Calibri" w:cs="Calibri"/>
          <w:sz w:val="12"/>
          <w:szCs w:val="12"/>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56BE9C50" w14:textId="77777777" w:rsidR="00646E4A" w:rsidRDefault="00646E4A" w:rsidP="00646E4A">
      <w:pPr>
        <w:spacing w:line="257" w:lineRule="auto"/>
      </w:pPr>
      <w:r w:rsidRPr="4C13AEBC">
        <w:rPr>
          <w:rFonts w:eastAsia="Calibri" w:cs="Calibri"/>
          <w:sz w:val="12"/>
          <w:szCs w:val="12"/>
        </w:rPr>
        <w:t>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697F964E" w14:textId="77777777" w:rsidR="00646E4A" w:rsidRDefault="00646E4A" w:rsidP="00646E4A">
      <w:pPr>
        <w:spacing w:line="257" w:lineRule="auto"/>
      </w:pPr>
      <w:r w:rsidRPr="4C13AEBC">
        <w:rPr>
          <w:rFonts w:eastAsia="Calibri" w:cs="Calibri"/>
          <w:sz w:val="12"/>
          <w:szCs w:val="12"/>
        </w:rPr>
        <w:t>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5EB62818" w14:textId="77777777" w:rsidR="00646E4A" w:rsidRDefault="00646E4A" w:rsidP="00646E4A">
      <w:pPr>
        <w:spacing w:line="257" w:lineRule="auto"/>
      </w:pPr>
      <w:r w:rsidRPr="4C13AEBC">
        <w:rPr>
          <w:rFonts w:eastAsia="Calibri" w:cs="Calibri"/>
          <w:u w:val="single"/>
        </w:rPr>
        <w:t>We now have our sights set on colonizing</w:t>
      </w:r>
      <w:r w:rsidRPr="4C13AEBC">
        <w:rPr>
          <w:rFonts w:eastAsia="Calibri" w:cs="Calibri"/>
          <w:sz w:val="16"/>
          <w:szCs w:val="16"/>
        </w:rPr>
        <w:t xml:space="preserve"> Mars, mining asteroids for research and commerce, </w:t>
      </w:r>
      <w:r w:rsidRPr="4C13AEBC">
        <w:rPr>
          <w:rFonts w:eastAsia="Calibri" w:cs="Calibri"/>
          <w:u w:val="single"/>
        </w:rPr>
        <w:t>and venturing out to the furthest reaches of our galaxy. Space is no longer the final frontier; we’re already exploring it. Our current approach is about getting there</w:t>
      </w:r>
      <w:r w:rsidRPr="4C13AEBC">
        <w:rPr>
          <w:rFonts w:eastAsia="Calibri" w:cs="Calibri"/>
          <w:sz w:val="16"/>
          <w:szCs w:val="16"/>
        </w:rPr>
        <w:t>, rather than considering what “getting there” could mean for future generations of humans, not to mention other life in the universe.</w:t>
      </w:r>
    </w:p>
    <w:p w14:paraId="0D2D00EE" w14:textId="77777777" w:rsidR="00646E4A" w:rsidRDefault="00646E4A" w:rsidP="00646E4A">
      <w:pPr>
        <w:spacing w:line="257" w:lineRule="auto"/>
      </w:pPr>
      <w:r w:rsidRPr="4C13AEBC">
        <w:rPr>
          <w:rFonts w:eastAsia="Calibri" w:cs="Calibri"/>
          <w:sz w:val="12"/>
          <w:szCs w:val="12"/>
        </w:rPr>
        <w:t>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128966A2" w14:textId="77777777" w:rsidR="00646E4A" w:rsidRDefault="00646E4A" w:rsidP="00646E4A">
      <w:pPr>
        <w:spacing w:line="257" w:lineRule="auto"/>
      </w:pPr>
      <w:r w:rsidRPr="4C13AEBC">
        <w:rPr>
          <w:rFonts w:eastAsia="Calibri" w:cs="Calibri"/>
          <w:sz w:val="12"/>
          <w:szCs w:val="12"/>
        </w:rPr>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3C3302DC" w14:textId="77777777" w:rsidR="00646E4A" w:rsidRDefault="00646E4A" w:rsidP="00646E4A">
      <w:pPr>
        <w:spacing w:line="257" w:lineRule="auto"/>
      </w:pPr>
      <w:r w:rsidRPr="4C13AEBC">
        <w:rPr>
          <w:rFonts w:eastAsia="Calibri" w:cs="Calibri"/>
          <w:sz w:val="16"/>
          <w:szCs w:val="16"/>
        </w:rPr>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4C13AEBC">
        <w:rPr>
          <w:rFonts w:eastAsia="Calibri" w:cs="Calibri"/>
          <w:u w:val="single"/>
        </w:rPr>
        <w:t xml:space="preserve">The private sector could collaborate to build grand-scale orbital cleaners, but their </w:t>
      </w:r>
      <w:r w:rsidRPr="4C13AEBC">
        <w:rPr>
          <w:rFonts w:eastAsia="Calibri" w:cs="Calibri"/>
          <w:highlight w:val="green"/>
          <w:u w:val="single"/>
        </w:rPr>
        <w:t>commercial interests are driven by immediate launches</w:t>
      </w:r>
      <w:r w:rsidRPr="4C13AEBC">
        <w:rPr>
          <w:rFonts w:eastAsia="Calibri" w:cs="Calibri"/>
          <w:u w:val="single"/>
        </w:rPr>
        <w:t xml:space="preserve">. Given all the planned launches in our near future, </w:t>
      </w:r>
      <w:r w:rsidRPr="4C13AEBC">
        <w:rPr>
          <w:rFonts w:eastAsia="Calibri" w:cs="Calibri"/>
          <w:highlight w:val="green"/>
          <w:u w:val="single"/>
        </w:rPr>
        <w:t>we don’t have much time to wait</w:t>
      </w:r>
      <w:r w:rsidRPr="4C13AEBC">
        <w:rPr>
          <w:rFonts w:eastAsia="Calibri" w:cs="Calibri"/>
          <w:u w:val="single"/>
        </w:rPr>
        <w:t>.</w:t>
      </w:r>
      <w:r w:rsidRPr="4C13AEBC">
        <w:rPr>
          <w:rFonts w:eastAsia="Calibri" w:cs="Calibri"/>
          <w:sz w:val="16"/>
          <w:szCs w:val="16"/>
        </w:rPr>
        <w:t xml:space="preserve"> We must learn to be better stewards of our own planet—and commit to very long-term thinking—before we try to colonize any others.</w:t>
      </w:r>
    </w:p>
    <w:p w14:paraId="0C0179A2" w14:textId="77777777" w:rsidR="00646E4A" w:rsidRDefault="00646E4A" w:rsidP="00646E4A">
      <w:pPr>
        <w:spacing w:line="257" w:lineRule="auto"/>
        <w:rPr>
          <w:rFonts w:eastAsia="Calibri" w:cs="Calibri"/>
        </w:rPr>
      </w:pPr>
    </w:p>
    <w:p w14:paraId="2FA3E8CF" w14:textId="77777777" w:rsidR="00646E4A" w:rsidRDefault="00646E4A" w:rsidP="00646E4A">
      <w:pPr>
        <w:rPr>
          <w:rFonts w:eastAsia="Calibri"/>
        </w:rPr>
      </w:pPr>
      <w:r w:rsidRPr="785DDB05">
        <w:rPr>
          <w:rFonts w:eastAsia="Calibri"/>
          <w:b/>
          <w:bCs/>
        </w:rPr>
        <w:t xml:space="preserve">Third: Apply our impact senarios from Adv 2 – That Sats cause </w:t>
      </w:r>
      <w:r w:rsidRPr="0825221D">
        <w:rPr>
          <w:rFonts w:eastAsia="Calibri"/>
          <w:b/>
          <w:bCs/>
        </w:rPr>
        <w:t>laundry list of problems and that it hits the poor harder.</w:t>
      </w:r>
    </w:p>
    <w:p w14:paraId="3E272670" w14:textId="77777777" w:rsidR="00646E4A" w:rsidRPr="00A62AC5" w:rsidRDefault="00646E4A" w:rsidP="00646E4A">
      <w:pPr>
        <w:pStyle w:val="Heading4"/>
      </w:pPr>
      <w:r w:rsidRPr="6F506BF5">
        <w:rPr>
          <w:rFonts w:eastAsia="Calibri" w:cs="Calibri"/>
          <w:szCs w:val="26"/>
        </w:rPr>
        <w:lastRenderedPageBreak/>
        <w:t>Normal means is ratification of the Moon Treaty</w:t>
      </w:r>
    </w:p>
    <w:p w14:paraId="7EFA7D56" w14:textId="77777777" w:rsidR="00646E4A" w:rsidRPr="00A62AC5" w:rsidRDefault="00646E4A" w:rsidP="00646E4A">
      <w:pPr>
        <w:rPr>
          <w:rFonts w:eastAsia="Calibri"/>
        </w:rPr>
      </w:pPr>
      <w:r w:rsidRPr="6F506BF5">
        <w:rPr>
          <w:rFonts w:eastAsia="Calibri" w:cs="Calibri"/>
          <w:b/>
          <w:bCs/>
          <w:sz w:val="26"/>
          <w:szCs w:val="26"/>
        </w:rPr>
        <w:t>Mallick and Rajagopalan 19</w:t>
      </w:r>
      <w:r w:rsidRPr="6F506BF5">
        <w:rPr>
          <w:rFonts w:eastAsia="Calibri" w:cs="Calibri"/>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br/>
      </w:r>
      <w:r w:rsidRPr="6F506BF5">
        <w:rPr>
          <w:rFonts w:eastAsia="Calibri" w:cs="Calibri"/>
        </w:rPr>
        <w:t xml:space="preserve">A third possible option is to </w:t>
      </w:r>
      <w:r w:rsidRPr="6F506BF5">
        <w:rPr>
          <w:rFonts w:eastAsia="Calibri" w:cs="Calibri"/>
          <w:u w:val="single"/>
        </w:rPr>
        <w:t>get a larger global endorsement of the Moon Treaty</w:t>
      </w:r>
      <w:r w:rsidRPr="6F506BF5">
        <w:rPr>
          <w:rFonts w:eastAsia="Calibri" w:cs="Calibri"/>
        </w:rPr>
        <w:t xml:space="preserve">, which highlights the common heritage of mankind. </w:t>
      </w:r>
      <w:r w:rsidRPr="6F506BF5">
        <w:rPr>
          <w:rFonts w:eastAsia="Calibri" w:cs="Calibri"/>
          <w:highlight w:val="cyan"/>
          <w:u w:val="single"/>
        </w:rPr>
        <w:t>The Moon Treaty</w:t>
      </w:r>
      <w:r w:rsidRPr="6F506BF5">
        <w:rPr>
          <w:rFonts w:eastAsia="Calibri" w:cs="Calibri"/>
          <w:u w:val="single"/>
        </w:rPr>
        <w:t xml:space="preserve"> is important as it addresses a “loophole” of the OST “</w:t>
      </w:r>
      <w:r w:rsidRPr="6F506BF5">
        <w:rPr>
          <w:rFonts w:eastAsia="Calibri" w:cs="Calibri"/>
          <w:highlight w:val="cyan"/>
          <w:u w:val="single"/>
        </w:rPr>
        <w:t>by banning any ownership of any extraterrestrial property by any organization or private person</w:t>
      </w:r>
      <w:r w:rsidRPr="6F506BF5">
        <w:rPr>
          <w:rFonts w:eastAsia="Calibri" w:cs="Calibri"/>
          <w:u w:val="single"/>
        </w:rPr>
        <w:t>, unless that organization is international and governmental</w:t>
      </w:r>
      <w:r w:rsidRPr="6F506BF5">
        <w:rPr>
          <w:rFonts w:eastAsia="Calibri" w:cs="Calibri"/>
        </w:rPr>
        <w:t>.”</w:t>
      </w:r>
      <w:hyperlink r:id="rId90" w:anchor="_edn64">
        <w:r w:rsidRPr="6F506BF5">
          <w:rPr>
            <w:rStyle w:val="Hyperlink"/>
            <w:rFonts w:eastAsia="Calibri" w:cs="Calibri"/>
          </w:rPr>
          <w:t>[lxiv]</w:t>
        </w:r>
      </w:hyperlink>
      <w:r w:rsidRPr="6F506BF5">
        <w:rPr>
          <w:rFonts w:eastAsia="Calibri" w:cs="Calibri"/>
        </w:rPr>
        <w:t xml:space="preserve"> But </w:t>
      </w:r>
      <w:r w:rsidRPr="6F506BF5">
        <w:rPr>
          <w:rFonts w:eastAsia="Calibri" w:cs="Calibri"/>
          <w:u w:val="single"/>
        </w:rPr>
        <w:t xml:space="preserve">the fact that it </w:t>
      </w:r>
      <w:r w:rsidRPr="6F506BF5">
        <w:rPr>
          <w:rFonts w:eastAsia="Calibri" w:cs="Calibri"/>
          <w:highlight w:val="cyan"/>
          <w:u w:val="single"/>
        </w:rPr>
        <w:t>has been endorsed only by a handful of countries</w:t>
      </w:r>
      <w:r w:rsidRPr="6F506BF5">
        <w:rPr>
          <w:rFonts w:eastAsia="Calibri" w:cs="Calibri"/>
          <w:u w:val="single"/>
        </w:rPr>
        <w:t xml:space="preserve"> makes it a “failure” from the international law perspective</w:t>
      </w:r>
      <w:r w:rsidRPr="6F506BF5">
        <w:rPr>
          <w:rFonts w:eastAsia="Calibri" w:cs="Calibri"/>
        </w:rPr>
        <w:t>.</w:t>
      </w:r>
      <w:hyperlink r:id="rId91" w:anchor="_edn65">
        <w:r w:rsidRPr="6F506BF5">
          <w:rPr>
            <w:rStyle w:val="Hyperlink"/>
            <w:rFonts w:eastAsia="Calibri" w:cs="Calibri"/>
          </w:rPr>
          <w:t>[lxv]</w:t>
        </w:r>
      </w:hyperlink>
      <w:r w:rsidRPr="6F506BF5">
        <w:rPr>
          <w:rFonts w:eastAsia="Calibri" w:cs="Calibri"/>
        </w:rPr>
        <w:t xml:space="preserve"> Nevertheless, </w:t>
      </w:r>
      <w:r w:rsidRPr="6F506BF5">
        <w:rPr>
          <w:rFonts w:eastAsia="Calibri" w:cs="Calibri"/>
          <w:u w:val="single"/>
        </w:rPr>
        <w:t>efforts must be made to strengthen the support base for the Moon Agreement given the potential pitfalls of resource extraction and space mining activities in outer space</w:t>
      </w:r>
      <w:r w:rsidRPr="6F506BF5">
        <w:rPr>
          <w:rFonts w:eastAsia="Calibri" w:cs="Calibri"/>
        </w:rPr>
        <w:t xml:space="preserve">. Signatories to the Moon Treaty can </w:t>
      </w:r>
      <w:r w:rsidRPr="6F506BF5">
        <w:rPr>
          <w:rFonts w:eastAsia="Calibri" w:cs="Calibri"/>
          <w:u w:val="single"/>
        </w:rPr>
        <w:t>take the lead within multilateral platforms such as the UN to debate the usefulness of the treaty in the changed context of technological advancements and new geopolitical dynamics</w:t>
      </w:r>
      <w:r w:rsidRPr="6F506BF5">
        <w:rPr>
          <w:rFonts w:eastAsia="Calibri" w:cs="Calibri"/>
        </w:rPr>
        <w:t>, and potentially find compromises where there are disagreements</w:t>
      </w:r>
    </w:p>
    <w:p w14:paraId="62679EB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B3629"/>
    <w:multiLevelType w:val="hybridMultilevel"/>
    <w:tmpl w:val="038EA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6542AA"/>
    <w:multiLevelType w:val="hybridMultilevel"/>
    <w:tmpl w:val="3028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148A7"/>
    <w:multiLevelType w:val="hybridMultilevel"/>
    <w:tmpl w:val="FA6817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225B7D"/>
    <w:multiLevelType w:val="hybridMultilevel"/>
    <w:tmpl w:val="6F5C9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4061FE"/>
    <w:multiLevelType w:val="hybridMultilevel"/>
    <w:tmpl w:val="221A9C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C2617F"/>
    <w:multiLevelType w:val="hybridMultilevel"/>
    <w:tmpl w:val="6A720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832DD"/>
    <w:multiLevelType w:val="hybridMultilevel"/>
    <w:tmpl w:val="F676904A"/>
    <w:lvl w:ilvl="0" w:tplc="38BAA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3B1FB2"/>
    <w:multiLevelType w:val="multilevel"/>
    <w:tmpl w:val="62B41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5"/>
  </w:num>
  <w:num w:numId="14">
    <w:abstractNumId w:val="12"/>
  </w:num>
  <w:num w:numId="15">
    <w:abstractNumId w:val="11"/>
  </w:num>
  <w:num w:numId="16">
    <w:abstractNumId w:val="17"/>
  </w:num>
  <w:num w:numId="17">
    <w:abstractNumId w:val="14"/>
  </w:num>
  <w:num w:numId="18">
    <w:abstractNumId w:val="18"/>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6E4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6E4A"/>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5B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20D2"/>
  <w15:chartTrackingRefBased/>
  <w15:docId w15:val="{C5B60AB2-E3B8-446F-B1A3-B5494669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6E4A"/>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646E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646E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646E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646E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6E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E4A"/>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646E4A"/>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646E4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646E4A"/>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46E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646E4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6E4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646E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46E4A"/>
    <w:rPr>
      <w:color w:val="auto"/>
      <w:u w:val="none"/>
    </w:rPr>
  </w:style>
  <w:style w:type="character" w:styleId="FollowedHyperlink">
    <w:name w:val="FollowedHyperlink"/>
    <w:basedOn w:val="DefaultParagraphFont"/>
    <w:uiPriority w:val="99"/>
    <w:semiHidden/>
    <w:unhideWhenUsed/>
    <w:rsid w:val="00646E4A"/>
    <w:rPr>
      <w:color w:val="auto"/>
      <w:u w:val="none"/>
    </w:rPr>
  </w:style>
  <w:style w:type="paragraph" w:customStyle="1" w:styleId="Emphasis1">
    <w:name w:val="Emphasis1"/>
    <w:basedOn w:val="Normal"/>
    <w:link w:val="Emphasis"/>
    <w:autoRedefine/>
    <w:uiPriority w:val="7"/>
    <w:qFormat/>
    <w:rsid w:val="00646E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46E4A"/>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646E4A"/>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646E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E4A"/>
    <w:rPr>
      <w:rFonts w:ascii="Lucida Grande" w:hAnsi="Lucida Grande" w:cs="Lucida Grande"/>
      <w:sz w:val="24"/>
    </w:rPr>
  </w:style>
  <w:style w:type="paragraph" w:customStyle="1" w:styleId="Analytic">
    <w:name w:val="Analytic"/>
    <w:basedOn w:val="Normal"/>
    <w:qFormat/>
    <w:rsid w:val="00646E4A"/>
    <w:rPr>
      <w:b/>
      <w:sz w:val="26"/>
    </w:rPr>
  </w:style>
  <w:style w:type="paragraph" w:styleId="NoSpacing">
    <w:name w:val="No Spacing"/>
    <w:aliases w:val="Card Format,DDI Tag,Tag Title,No Spacing6,No Spacing tnr,ClearFormatting,Hidden Block Title,No Spacing311,No Spacing51,No Spacing8,No Spacing1111111,Note Level 2,Small Text,Note Level 21,Clear,No Spacing11211,No Spacing13,No Spacing23"/>
    <w:basedOn w:val="Heading1"/>
    <w:autoRedefine/>
    <w:uiPriority w:val="99"/>
    <w:qFormat/>
    <w:rsid w:val="00646E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46E4A"/>
    <w:pPr>
      <w:spacing w:line="256" w:lineRule="auto"/>
      <w:ind w:left="720"/>
      <w:jc w:val="both"/>
    </w:pPr>
    <w:rPr>
      <w:b/>
      <w:iCs/>
      <w:u w:val="single"/>
    </w:rPr>
  </w:style>
  <w:style w:type="paragraph" w:styleId="Title">
    <w:name w:val="Title"/>
    <w:aliases w:val="Bold Underlined,UNDERLINE,Cites and Cards,title,Block Heading,Read This,Non Read Text,Debate Normal"/>
    <w:basedOn w:val="Normal"/>
    <w:next w:val="Normal"/>
    <w:link w:val="TitleChar1"/>
    <w:uiPriority w:val="1"/>
    <w:qFormat/>
    <w:rsid w:val="00646E4A"/>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aliases w:val="Bold Underlined Char,UNDERLINE Char,Cites and Cards Char,title Char,Block Heading Char,Read This Char,Non Read Text Char,Debate Normal Char"/>
    <w:basedOn w:val="DefaultParagraphFont"/>
    <w:link w:val="Title"/>
    <w:uiPriority w:val="1"/>
    <w:rsid w:val="00646E4A"/>
    <w:rPr>
      <w:u w:val="single"/>
    </w:rPr>
  </w:style>
  <w:style w:type="paragraph" w:customStyle="1" w:styleId="paragraph">
    <w:name w:val="paragraph"/>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46E4A"/>
  </w:style>
  <w:style w:type="character" w:customStyle="1" w:styleId="eop">
    <w:name w:val="eop"/>
    <w:basedOn w:val="DefaultParagraphFont"/>
    <w:rsid w:val="00646E4A"/>
  </w:style>
  <w:style w:type="character" w:customStyle="1" w:styleId="findhit">
    <w:name w:val="findhit"/>
    <w:basedOn w:val="DefaultParagraphFont"/>
    <w:rsid w:val="00646E4A"/>
  </w:style>
  <w:style w:type="character" w:customStyle="1" w:styleId="contextualspellingandgrammarerror">
    <w:name w:val="contextualspellingandgrammarerror"/>
    <w:basedOn w:val="DefaultParagraphFont"/>
    <w:rsid w:val="00646E4A"/>
  </w:style>
  <w:style w:type="paragraph" w:styleId="ListParagraph">
    <w:name w:val="List Paragraph"/>
    <w:aliases w:val="6 font"/>
    <w:basedOn w:val="Normal"/>
    <w:uiPriority w:val="34"/>
    <w:qFormat/>
    <w:rsid w:val="00646E4A"/>
    <w:pPr>
      <w:ind w:left="720"/>
      <w:contextualSpacing/>
    </w:pPr>
  </w:style>
  <w:style w:type="character" w:styleId="UnresolvedMention">
    <w:name w:val="Unresolved Mention"/>
    <w:basedOn w:val="DefaultParagraphFont"/>
    <w:uiPriority w:val="99"/>
    <w:semiHidden/>
    <w:unhideWhenUsed/>
    <w:rsid w:val="00646E4A"/>
    <w:rPr>
      <w:color w:val="605E5C"/>
      <w:shd w:val="clear" w:color="auto" w:fill="E1DFDD"/>
    </w:rPr>
  </w:style>
  <w:style w:type="character" w:customStyle="1" w:styleId="apple-converted-space">
    <w:name w:val="apple-converted-space"/>
    <w:basedOn w:val="DefaultParagraphFont"/>
    <w:rsid w:val="00646E4A"/>
  </w:style>
  <w:style w:type="paragraph" w:styleId="TOCHeading">
    <w:name w:val="TOC Heading"/>
    <w:basedOn w:val="Heading1"/>
    <w:next w:val="Normal"/>
    <w:uiPriority w:val="39"/>
    <w:unhideWhenUsed/>
    <w:qFormat/>
    <w:rsid w:val="00646E4A"/>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Theme="majorHAnsi" w:hAnsiTheme="majorHAnsi"/>
      <w:color w:val="2E74B5" w:themeColor="accent1" w:themeShade="BF"/>
      <w:sz w:val="28"/>
      <w:szCs w:val="28"/>
    </w:rPr>
  </w:style>
  <w:style w:type="paragraph" w:styleId="TOC1">
    <w:name w:val="toc 1"/>
    <w:basedOn w:val="Normal"/>
    <w:next w:val="Normal"/>
    <w:autoRedefine/>
    <w:uiPriority w:val="39"/>
    <w:unhideWhenUsed/>
    <w:rsid w:val="00646E4A"/>
    <w:pPr>
      <w:spacing w:before="120" w:after="0"/>
    </w:pPr>
    <w:rPr>
      <w:rFonts w:asciiTheme="minorHAnsi" w:hAnsiTheme="minorHAnsi" w:cstheme="minorHAnsi"/>
      <w:b/>
      <w:bCs/>
      <w:i/>
      <w:iCs/>
      <w:sz w:val="24"/>
    </w:rPr>
  </w:style>
  <w:style w:type="paragraph" w:styleId="TOC3">
    <w:name w:val="toc 3"/>
    <w:basedOn w:val="Normal"/>
    <w:next w:val="Normal"/>
    <w:autoRedefine/>
    <w:uiPriority w:val="39"/>
    <w:unhideWhenUsed/>
    <w:rsid w:val="00646E4A"/>
    <w:pPr>
      <w:spacing w:after="0"/>
      <w:ind w:left="440"/>
    </w:pPr>
    <w:rPr>
      <w:rFonts w:asciiTheme="minorHAnsi" w:hAnsiTheme="minorHAnsi" w:cstheme="minorHAnsi"/>
      <w:sz w:val="20"/>
      <w:szCs w:val="20"/>
    </w:rPr>
  </w:style>
  <w:style w:type="paragraph" w:styleId="TOC2">
    <w:name w:val="toc 2"/>
    <w:basedOn w:val="Normal"/>
    <w:next w:val="Normal"/>
    <w:autoRedefine/>
    <w:uiPriority w:val="39"/>
    <w:unhideWhenUsed/>
    <w:rsid w:val="00646E4A"/>
    <w:pPr>
      <w:spacing w:before="120" w:after="0"/>
      <w:ind w:left="220"/>
    </w:pPr>
    <w:rPr>
      <w:rFonts w:asciiTheme="minorHAnsi" w:hAnsiTheme="minorHAnsi" w:cstheme="minorHAnsi"/>
      <w:b/>
      <w:bCs/>
    </w:rPr>
  </w:style>
  <w:style w:type="paragraph" w:styleId="TOC4">
    <w:name w:val="toc 4"/>
    <w:basedOn w:val="Normal"/>
    <w:next w:val="Normal"/>
    <w:autoRedefine/>
    <w:uiPriority w:val="39"/>
    <w:unhideWhenUsed/>
    <w:rsid w:val="00646E4A"/>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646E4A"/>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646E4A"/>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646E4A"/>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646E4A"/>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646E4A"/>
    <w:pPr>
      <w:spacing w:after="0"/>
      <w:ind w:left="1760"/>
    </w:pPr>
    <w:rPr>
      <w:rFonts w:asciiTheme="minorHAnsi" w:hAnsiTheme="minorHAnsi" w:cstheme="minorHAnsi"/>
      <w:sz w:val="20"/>
      <w:szCs w:val="20"/>
    </w:rPr>
  </w:style>
  <w:style w:type="character" w:styleId="Strong">
    <w:name w:val="Strong"/>
    <w:basedOn w:val="DefaultParagraphFont"/>
    <w:uiPriority w:val="22"/>
    <w:qFormat/>
    <w:rsid w:val="00646E4A"/>
    <w:rPr>
      <w:b/>
      <w:bCs/>
    </w:rPr>
  </w:style>
  <w:style w:type="character" w:customStyle="1" w:styleId="wikiexternallink">
    <w:name w:val="wikiexternallink"/>
    <w:basedOn w:val="DefaultParagraphFont"/>
    <w:rsid w:val="00646E4A"/>
  </w:style>
  <w:style w:type="character" w:customStyle="1" w:styleId="wikigeneratedlinkcontent">
    <w:name w:val="wikigeneratedlinkcontent"/>
    <w:basedOn w:val="DefaultParagraphFont"/>
    <w:rsid w:val="00646E4A"/>
  </w:style>
  <w:style w:type="character" w:customStyle="1" w:styleId="underline">
    <w:name w:val="underline"/>
    <w:basedOn w:val="DefaultParagraphFont"/>
    <w:rsid w:val="00646E4A"/>
  </w:style>
  <w:style w:type="paragraph" w:customStyle="1" w:styleId="css-exrw3m">
    <w:name w:val="css-exrw3m"/>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646E4A"/>
  </w:style>
  <w:style w:type="paragraph" w:customStyle="1" w:styleId="UnderlinePara">
    <w:name w:val="Underline Para"/>
    <w:basedOn w:val="Normal"/>
    <w:uiPriority w:val="6"/>
    <w:qFormat/>
    <w:rsid w:val="00646E4A"/>
    <w:pPr>
      <w:widowControl w:val="0"/>
      <w:suppressAutoHyphens/>
      <w:spacing w:after="200"/>
      <w:contextualSpacing/>
    </w:pPr>
    <w:rPr>
      <w:rFonts w:asciiTheme="minorHAnsi" w:hAnsiTheme="minorHAnsi"/>
      <w:u w:val="single"/>
    </w:rPr>
  </w:style>
  <w:style w:type="paragraph" w:customStyle="1" w:styleId="font--body">
    <w:name w:val="font--body"/>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46E4A"/>
    <w:rPr>
      <w:i/>
      <w:iCs/>
    </w:rPr>
  </w:style>
  <w:style w:type="paragraph" w:customStyle="1" w:styleId="pullquotequote">
    <w:name w:val="pullquote__quote"/>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646E4A"/>
  </w:style>
  <w:style w:type="character" w:customStyle="1" w:styleId="inlinkchart">
    <w:name w:val="inlink_chart"/>
    <w:basedOn w:val="DefaultParagraphFont"/>
    <w:rsid w:val="00646E4A"/>
  </w:style>
  <w:style w:type="paragraph" w:customStyle="1" w:styleId="more-ontitle">
    <w:name w:val="more-on__title"/>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646E4A"/>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646E4A"/>
    <w:rPr>
      <w:rFonts w:eastAsiaTheme="minorEastAsia" w:cs="Times New Roman"/>
      <w:color w:val="5A5A5A" w:themeColor="text1" w:themeTint="A5"/>
      <w:spacing w:val="15"/>
    </w:rPr>
  </w:style>
  <w:style w:type="paragraph" w:styleId="Header">
    <w:name w:val="header"/>
    <w:basedOn w:val="Normal"/>
    <w:link w:val="HeaderChar"/>
    <w:uiPriority w:val="99"/>
    <w:unhideWhenUsed/>
    <w:rsid w:val="00646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4A"/>
    <w:rPr>
      <w:rFonts w:ascii="Calibri" w:hAnsi="Calibri"/>
    </w:rPr>
  </w:style>
  <w:style w:type="paragraph" w:styleId="Footer">
    <w:name w:val="footer"/>
    <w:basedOn w:val="Normal"/>
    <w:link w:val="FooterChar"/>
    <w:uiPriority w:val="99"/>
    <w:unhideWhenUsed/>
    <w:rsid w:val="00646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4A"/>
    <w:rPr>
      <w:rFonts w:ascii="Calibri" w:hAnsi="Calibri"/>
    </w:rPr>
  </w:style>
  <w:style w:type="character" w:styleId="PlaceholderText">
    <w:name w:val="Placeholder Text"/>
    <w:basedOn w:val="DefaultParagraphFont"/>
    <w:uiPriority w:val="99"/>
    <w:semiHidden/>
    <w:rsid w:val="00646E4A"/>
    <w:rPr>
      <w:color w:val="808080"/>
    </w:rPr>
  </w:style>
  <w:style w:type="paragraph" w:customStyle="1" w:styleId="wp-caption-text">
    <w:name w:val="wp-caption-text"/>
    <w:basedOn w:val="Normal"/>
    <w:rsid w:val="00646E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646E4A"/>
  </w:style>
  <w:style w:type="paragraph" w:customStyle="1" w:styleId="Emphasize">
    <w:name w:val="Emphasize"/>
    <w:basedOn w:val="Normal"/>
    <w:uiPriority w:val="7"/>
    <w:qFormat/>
    <w:rsid w:val="00646E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46E4A"/>
    <w:rPr>
      <w:sz w:val="16"/>
      <w:szCs w:val="16"/>
    </w:rPr>
  </w:style>
  <w:style w:type="paragraph" w:styleId="CommentText">
    <w:name w:val="annotation text"/>
    <w:basedOn w:val="Normal"/>
    <w:link w:val="CommentTextChar"/>
    <w:uiPriority w:val="99"/>
    <w:semiHidden/>
    <w:unhideWhenUsed/>
    <w:rsid w:val="00646E4A"/>
    <w:pPr>
      <w:spacing w:line="240" w:lineRule="auto"/>
    </w:pPr>
    <w:rPr>
      <w:sz w:val="20"/>
      <w:szCs w:val="20"/>
    </w:rPr>
  </w:style>
  <w:style w:type="character" w:customStyle="1" w:styleId="CommentTextChar">
    <w:name w:val="Comment Text Char"/>
    <w:basedOn w:val="DefaultParagraphFont"/>
    <w:link w:val="CommentText"/>
    <w:uiPriority w:val="99"/>
    <w:semiHidden/>
    <w:rsid w:val="00646E4A"/>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46E4A"/>
    <w:rPr>
      <w:b/>
      <w:bCs/>
    </w:rPr>
  </w:style>
  <w:style w:type="character" w:customStyle="1" w:styleId="CommentSubjectChar">
    <w:name w:val="Comment Subject Char"/>
    <w:basedOn w:val="CommentTextChar"/>
    <w:link w:val="CommentSubject"/>
    <w:uiPriority w:val="99"/>
    <w:semiHidden/>
    <w:rsid w:val="00646E4A"/>
    <w:rPr>
      <w:rFonts w:ascii="Calibri" w:hAnsi="Calibri"/>
      <w:b/>
      <w:bCs/>
      <w:sz w:val="20"/>
      <w:szCs w:val="20"/>
    </w:rPr>
  </w:style>
  <w:style w:type="paragraph" w:customStyle="1" w:styleId="Shrink">
    <w:name w:val="Shrink"/>
    <w:basedOn w:val="Normal"/>
    <w:link w:val="ShrinkChar"/>
    <w:autoRedefine/>
    <w:uiPriority w:val="4"/>
    <w:qFormat/>
    <w:rsid w:val="00646E4A"/>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646E4A"/>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646E4A"/>
    <w:rPr>
      <w:b w:val="0"/>
      <w:sz w:val="22"/>
      <w:u w:val="single"/>
    </w:rPr>
  </w:style>
  <w:style w:type="character" w:customStyle="1" w:styleId="z-TopofFormChar">
    <w:name w:val="z-Top of Form Char"/>
    <w:basedOn w:val="DefaultParagraphFont"/>
    <w:link w:val="z-TopofForm"/>
    <w:uiPriority w:val="99"/>
    <w:semiHidden/>
    <w:rsid w:val="00646E4A"/>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646E4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646E4A"/>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46E4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46E4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646E4A"/>
    <w:rPr>
      <w:rFonts w:ascii="Arial" w:hAnsi="Arial" w:cs="Arial"/>
      <w:vanish/>
      <w:sz w:val="16"/>
      <w:szCs w:val="16"/>
    </w:rPr>
  </w:style>
  <w:style w:type="character" w:customStyle="1" w:styleId="authorbio">
    <w:name w:val="authorbio"/>
    <w:basedOn w:val="DefaultParagraphFont"/>
    <w:rsid w:val="00646E4A"/>
  </w:style>
  <w:style w:type="character" w:customStyle="1" w:styleId="image-caption">
    <w:name w:val="image-caption"/>
    <w:basedOn w:val="DefaultParagraphFont"/>
    <w:rsid w:val="00646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nationalhumanitiescenter.org/pds/amerbegin/exploration/text5/hakluyt.pdf" TargetMode="External"/><Relationship Id="rId21" Type="http://schemas.openxmlformats.org/officeDocument/2006/relationships/hyperlink" Target="https://en.wikipedia.org/wiki/2009_satellite_collision" TargetMode="External"/><Relationship Id="rId42" Type="http://schemas.openxmlformats.org/officeDocument/2006/relationships/hyperlink" Target="http://www.businessinsider.com/startups-in-space-2009-8" TargetMode="External"/><Relationship Id="rId47" Type="http://schemas.openxmlformats.org/officeDocument/2006/relationships/hyperlink" Target="https://www.nytimes.com/2016/09/28/science/elon-musk-spacex-mars-exploration.html?_r=0" TargetMode="External"/><Relationship Id="rId63" Type="http://schemas.openxmlformats.org/officeDocument/2006/relationships/hyperlink" Target="https://www.jacobinmag.com/2016/11/david-brock-clinton-sanders-donald-trump/" TargetMode="External"/><Relationship Id="rId68" Type="http://schemas.openxmlformats.org/officeDocument/2006/relationships/hyperlink" Target="http://blogs.discovermagazine.com/80beats/2010/02/01/obamas-nasa-budget-so-long-moon-missions-hello-private-spaceflight/" TargetMode="External"/><Relationship Id="rId84" Type="http://schemas.openxmlformats.org/officeDocument/2006/relationships/hyperlink" Target="http://www.businessinsider.com/working-with-elon-musk-tesla-2015-5" TargetMode="External"/><Relationship Id="rId89" Type="http://schemas.openxmlformats.org/officeDocument/2006/relationships/hyperlink" Target="https://www.wired.com/story/we-need-a-plan-to-stop-polluting-space-before-its-too-late/" TargetMode="External"/><Relationship Id="rId16" Type="http://schemas.openxmlformats.org/officeDocument/2006/relationships/hyperlink" Target="https://www.forbes.com/sites/jonathanocallaghan/2020/02/17/spacex-launches-fifth-starlink-mission-and-takes-its-total-number-of-satellites-up-to-300/" TargetMode="External"/><Relationship Id="rId11" Type="http://schemas.openxmlformats.org/officeDocument/2006/relationships/hyperlink" Target="https://www.analyticssteps.com/blogs/spacex-story" TargetMode="External"/><Relationship Id="rId32" Type="http://schemas.openxmlformats.org/officeDocument/2006/relationships/hyperlink" Target="https://www.dhi.ac.uk/hartlib/view?docset=main&amp;docname=64_18" TargetMode="External"/><Relationship Id="rId37" Type="http://schemas.openxmlformats.org/officeDocument/2006/relationships/hyperlink" Target="https://www.businessinsider.com/elon-musk-says-we-could-put-a-million-people-on-mars-within-a-century-2015-6" TargetMode="External"/><Relationship Id="rId53" Type="http://schemas.openxmlformats.org/officeDocument/2006/relationships/hyperlink" Target="https://www.nasa.gov/feature/first-cubesat-built-by-an-elementary-school-deployed-into-space" TargetMode="External"/><Relationship Id="rId58" Type="http://schemas.openxmlformats.org/officeDocument/2006/relationships/hyperlink" Target="https://www.newscientist.com/article/mg21628855.100-build-a-mars-base-with-a-box-of-engineered-bugs.html" TargetMode="External"/><Relationship Id="rId74" Type="http://schemas.openxmlformats.org/officeDocument/2006/relationships/hyperlink" Target="https://www.salon.com/2016/12/15/exxonmobil-ceo-and-trump-pick-rex-tillerson-my-philosophy-is-to-make-money_partner/" TargetMode="External"/><Relationship Id="rId79" Type="http://schemas.openxmlformats.org/officeDocument/2006/relationships/hyperlink" Target="http://www.peterfrase.com/2011/08/the-decay-of-the-capitalist-class/" TargetMode="External"/><Relationship Id="rId5" Type="http://schemas.openxmlformats.org/officeDocument/2006/relationships/webSettings" Target="webSettings.xml"/><Relationship Id="rId90"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conference.sdo.esoc.esa.int/proceedings/sdc8/paper/12/SDC8-paper12.pdf" TargetMode="External"/><Relationship Id="rId27" Type="http://schemas.openxmlformats.org/officeDocument/2006/relationships/hyperlink" Target="https://www.digitalhistory.uh.edu/disp_textbook.cfm?smtID=3&amp;psid=70" TargetMode="External"/><Relationship Id="rId43" Type="http://schemas.openxmlformats.org/officeDocument/2006/relationships/hyperlink" Target="http://www.space.com/19981-private-mars-mission-married-2018.html" TargetMode="External"/><Relationship Id="rId48" Type="http://schemas.openxmlformats.org/officeDocument/2006/relationships/hyperlink" Target="http://www.slate.com/blogs/future_tense/2016/09/27/elon_musk_details_his_crazy_very_real_plan_to_colonize_mars.html" TargetMode="External"/><Relationship Id="rId64" Type="http://schemas.openxmlformats.org/officeDocument/2006/relationships/hyperlink" Target="https://www.jacobinmag.com/2016/07/populism-democracy-technocrats-brexit-trump-sanders-voting-referendum/" TargetMode="External"/><Relationship Id="rId69" Type="http://schemas.openxmlformats.org/officeDocument/2006/relationships/hyperlink" Target="http://www.theregister.co.uk/2012/03/08/nasa_private_space_nasa/" TargetMode="External"/><Relationship Id="rId8" Type="http://schemas.openxmlformats.org/officeDocument/2006/relationships/hyperlink" Target="https://www.businessinsider.com/spacex-starlink-internet-satellites-percent-failure-rate-space-debris-risk-2020-10%5b/Kankee" TargetMode="External"/><Relationship Id="rId51" Type="http://schemas.openxmlformats.org/officeDocument/2006/relationships/hyperlink" Target="https://www.washingtonpost.com/news/morning-mix/wp/2015/03/03/decades-of-human-waste-have-made-mount-everest-a-fecal-time-bomb/" TargetMode="External"/><Relationship Id="rId72" Type="http://schemas.openxmlformats.org/officeDocument/2006/relationships/hyperlink" Target="https://www.theguardian.com/world/2015/mar/04/east-india-company-original-corporate-raiders" TargetMode="External"/><Relationship Id="rId80" Type="http://schemas.openxmlformats.org/officeDocument/2006/relationships/hyperlink" Target="https://www.salon.com/2016/02/21/corporate_reformers_wreck_public_schools_billionaire_foundations_and_wall_street_financiers_are_not_out_to_help_your_kids_learn/" TargetMode="External"/><Relationship Id="rId85" Type="http://schemas.openxmlformats.org/officeDocument/2006/relationships/hyperlink" Target="https://harpers.org/archive/2011/11/the-bleakness-stakes/"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guinnessworldrecords.com/world-records/628755-largest-satellite-constellation" TargetMode="External"/><Relationship Id="rId17" Type="http://schemas.openxmlformats.org/officeDocument/2006/relationships/hyperlink" Target="https://www.forbes.com/sites/startswithabang/2020/01/30/dangers-to-astronomy-intensify-with-spacexs-latest-starlink-launch/" TargetMode="External"/><Relationship Id="rId25" Type="http://schemas.openxmlformats.org/officeDocument/2006/relationships/hyperlink" Target="https://doi.org/10.7227/TSC.27.3.2" TargetMode="External"/><Relationship Id="rId33" Type="http://schemas.openxmlformats.org/officeDocument/2006/relationships/hyperlink" Target="https://www.geekwire.com/2018/jeff-bezos-isdc-space-vision/" TargetMode="External"/><Relationship Id="rId38" Type="http://schemas.openxmlformats.org/officeDocument/2006/relationships/hyperlink" Target="https://doi.org/10.1177/1354066120928127" TargetMode="External"/><Relationship Id="rId46" Type="http://schemas.openxmlformats.org/officeDocument/2006/relationships/hyperlink" Target="https://www.wired.com/2016/09/elon-musk-colonize-mars/" TargetMode="External"/><Relationship Id="rId59" Type="http://schemas.openxmlformats.org/officeDocument/2006/relationships/hyperlink" Target="https://www.outsideonline.com/1929131/how-much-does-it-cost-climb-everest" TargetMode="External"/><Relationship Id="rId67" Type="http://schemas.openxmlformats.org/officeDocument/2006/relationships/hyperlink" Target="http://nypost.com/2017/10/07/elon-musks-inspiring-vision-for-reaching-mars-and-the-stars/" TargetMode="External"/><Relationship Id="rId20" Type="http://schemas.openxmlformats.org/officeDocument/2006/relationships/hyperlink" Target="https://www.swpc.noaa.gov/impacts" TargetMode="External"/><Relationship Id="rId41" Type="http://schemas.openxmlformats.org/officeDocument/2006/relationships/hyperlink" Target="http://www.astronautix.com/m/mpk.html" TargetMode="External"/><Relationship Id="rId54" Type="http://schemas.openxmlformats.org/officeDocument/2006/relationships/hyperlink" Target="https://www.nasa.gov/press/2015/april/nasa-extends-campaign-for-public-to-name-features-on-pluto" TargetMode="External"/><Relationship Id="rId62" Type="http://schemas.openxmlformats.org/officeDocument/2006/relationships/hyperlink" Target="http://www.huffingtonpost.com/entry/boycott-starbucks-backfires_us_58903e39e4b0c90efeffd8af" TargetMode="External"/><Relationship Id="rId70" Type="http://schemas.openxmlformats.org/officeDocument/2006/relationships/hyperlink" Target="https://www.wsj.com/articles/america-will-return-to-the-moonand-go-beyond-1507158341?mod=e2fb" TargetMode="External"/><Relationship Id="rId75" Type="http://schemas.openxmlformats.org/officeDocument/2006/relationships/hyperlink" Target="https://www.jacobinmag.com/2017/02/mars-elon-musk-space-exploration-nasa-colonization" TargetMode="External"/><Relationship Id="rId83" Type="http://schemas.openxmlformats.org/officeDocument/2006/relationships/hyperlink" Target="https://www.jacobinmag.com/2017/02/mars-elon-musk-space-exploration-nasa-colonization" TargetMode="External"/><Relationship Id="rId88" Type="http://schemas.openxmlformats.org/officeDocument/2006/relationships/hyperlink" Target="https://medium.com/science-uncovered/satellite-remote-sensings-role-in-biodiversity-conservation-fbce22a7133c" TargetMode="External"/><Relationship Id="rId91"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hyperlink" Target="https://ir.lawnet.fordham.edu/cgi/viewcontent.cgi?article=1966&amp;context=flr" TargetMode="External"/><Relationship Id="rId15" Type="http://schemas.openxmlformats.org/officeDocument/2006/relationships/hyperlink" Target="https://www.forbes.com/sites/startswithabang/2020/02/19/flaremageddon-how-satellite-mega-constellations-could-create-a-new-natural-disaster/" TargetMode="External"/><Relationship Id="rId23" Type="http://schemas.openxmlformats.org/officeDocument/2006/relationships/hyperlink" Target="https://www.liebertpub.com/doi/pdf/10.1089/space.2020.0047" TargetMode="External"/><Relationship Id="rId28" Type="http://schemas.openxmlformats.org/officeDocument/2006/relationships/hyperlink" Target="https://doi.org/10.1163/15733823-00215p01" TargetMode="External"/><Relationship Id="rId36" Type="http://schemas.openxmlformats.org/officeDocument/2006/relationships/hyperlink" Target="https://www.businessinsider.com/elon-musk-spacex-mars-plan-timeline-2018-10" TargetMode="External"/><Relationship Id="rId49" Type="http://schemas.openxmlformats.org/officeDocument/2006/relationships/hyperlink" Target="https://www.nasa.gov/image-feature/frosted-dunes-on-mars" TargetMode="External"/><Relationship Id="rId57" Type="http://schemas.openxmlformats.org/officeDocument/2006/relationships/hyperlink" Target="https://www.dailykos.com/story/2015/5/5/1372730/-Skylab-and-the-Sit-Down-Strike-in-Space" TargetMode="External"/><Relationship Id="rId10" Type="http://schemas.openxmlformats.org/officeDocument/2006/relationships/hyperlink" Target="https://www.starlink.com/" TargetMode="External"/><Relationship Id="rId31" Type="http://schemas.openxmlformats.org/officeDocument/2006/relationships/hyperlink" Target="https://www.dhi.ac.uk/hartlib/view?docset=main&amp;docname=62A_08" TargetMode="External"/><Relationship Id="rId44" Type="http://schemas.openxmlformats.org/officeDocument/2006/relationships/hyperlink" Target="http://www.mars-one.com/faq/finance-and-feasibility/what-is-mars-ones-funding-model" TargetMode="External"/><Relationship Id="rId52" Type="http://schemas.openxmlformats.org/officeDocument/2006/relationships/hyperlink" Target="https://www.nasa.gov/open/data.html" TargetMode="External"/><Relationship Id="rId60" Type="http://schemas.openxmlformats.org/officeDocument/2006/relationships/hyperlink" Target="https://kristof.blogs.nytimes.com/2016/03/28/sherpa-they-die-we-go-home/" TargetMode="External"/><Relationship Id="rId65" Type="http://schemas.openxmlformats.org/officeDocument/2006/relationships/hyperlink" Target="https://www.jacobinmag.com/2015/04/aliens-extraterrestrials-active-seti/" TargetMode="External"/><Relationship Id="rId73" Type="http://schemas.openxmlformats.org/officeDocument/2006/relationships/hyperlink" Target="https://www.salon.com/2017/09/19/trumps-interior-secretary-on-national-monuments-sell-em-and-strip-em/" TargetMode="External"/><Relationship Id="rId78" Type="http://schemas.openxmlformats.org/officeDocument/2006/relationships/hyperlink" Target="https://www.jacobinmag.com/2015/11/philanthropy-charity-banga-carnegie-gates-foundation-development" TargetMode="External"/><Relationship Id="rId81" Type="http://schemas.openxmlformats.org/officeDocument/2006/relationships/hyperlink" Target="https://www.recode.net/2016/9/27/13081488/elon-musk-spacex-mars-colony-space-travel-funding-rocket-nasa" TargetMode="External"/><Relationship Id="rId86" Type="http://schemas.openxmlformats.org/officeDocument/2006/relationships/hyperlink" Target="https://www.space.com/environmental-impact-space-tourism-flights" TargetMode="External"/><Relationship Id="rId4" Type="http://schemas.openxmlformats.org/officeDocument/2006/relationships/settings" Target="settings.xml"/><Relationship Id="rId9" Type="http://schemas.openxmlformats.org/officeDocument/2006/relationships/hyperlink" Target="https://www.analyticssteps.com/blogs/what-satellite-mega-constellation-advantages-and-disadvantages" TargetMode="External"/><Relationship Id="rId13" Type="http://schemas.openxmlformats.org/officeDocument/2006/relationships/hyperlink" Target="https://www.analyticssteps.com/blogs/role-technology-neuralink" TargetMode="External"/><Relationship Id="rId18" Type="http://schemas.openxmlformats.org/officeDocument/2006/relationships/hyperlink" Target="https://en.wikipedia.org/wiki/Kessler_syndrome" TargetMode="External"/><Relationship Id="rId39" Type="http://schemas.openxmlformats.org/officeDocument/2006/relationships/hyperlink" Target="http://bostonreview.net/science-nature/alina-utrata-lost-space" TargetMode="External"/><Relationship Id="rId34" Type="http://schemas.openxmlformats.org/officeDocument/2006/relationships/hyperlink" Target="https://space.nss.org/the-colonization-of-space-gerard-k-o-neill-physics-today-1974/" TargetMode="External"/><Relationship Id="rId50" Type="http://schemas.openxmlformats.org/officeDocument/2006/relationships/hyperlink" Target="https://mars.jpl.nasa.gov/gallery/atlas/olympus-mons.html" TargetMode="External"/><Relationship Id="rId55" Type="http://schemas.openxmlformats.org/officeDocument/2006/relationships/hyperlink" Target="https://www.nytimes.com/2016/09/28/science/elon-musk-spacex-mars-exploration.html?_r=1" TargetMode="External"/><Relationship Id="rId76" Type="http://schemas.openxmlformats.org/officeDocument/2006/relationships/hyperlink" Target="http://www.dailykos.com/story/2015/5/5/1372730/-Skylab-and-the-Sit-Down-Strike-in-Space" TargetMode="External"/><Relationship Id="rId7" Type="http://schemas.openxmlformats.org/officeDocument/2006/relationships/hyperlink" Target="https://www.wsj.com/articles/blue-origin-spacex-bezos-musk-galactic-branson-tourism-space-11626968962" TargetMode="External"/><Relationship Id="rId71" Type="http://schemas.openxmlformats.org/officeDocument/2006/relationships/hyperlink" Target="https://www.salon.com/2017/08/06/tacoma-the-next-video-game-from-gone-home-creators-imagines-the-gig-economy-in-space/"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www.gutenberg.org/files/2434/2434-h/2434-h.htm" TargetMode="External"/><Relationship Id="rId24" Type="http://schemas.openxmlformats.org/officeDocument/2006/relationships/hyperlink" Target="https://wellcomecollection.org/works?query=%22bills+of+mortality%22&amp;production.dates.from=1600&amp;production.dates.to=1699&amp;sortOrder=asc&amp;sort=production.dates" TargetMode="External"/><Relationship Id="rId40" Type="http://schemas.openxmlformats.org/officeDocument/2006/relationships/hyperlink" Target="https://www.jacobinmag.com/2017/02/mars-elon-musk-space-exploration-nasa-colonization.%20%20//" TargetMode="External"/><Relationship Id="rId45" Type="http://schemas.openxmlformats.org/officeDocument/2006/relationships/hyperlink" Target="https://www.bloomberg.com/news/articles/2016-09-27/elon-musk-s-vision-for-mars-travel-focuses-on-reusable-rockets" TargetMode="External"/><Relationship Id="rId66" Type="http://schemas.openxmlformats.org/officeDocument/2006/relationships/hyperlink" Target="https://www.washingtonpost.com/news/the-switch/wp/2017/09/29/elon-musk-says-his-next-spaceship-could-not-only-take-to-you-the-moon-and-mars-but-from-n-y-to-london-in-29-minutes/?utm_term=.85279aa2076a" TargetMode="External"/><Relationship Id="rId87" Type="http://schemas.openxmlformats.org/officeDocument/2006/relationships/hyperlink" Target="https://sphera.com/spark/space-junk-a-safety-and-sustainability-problem-moving-at-18000-mph/" TargetMode="External"/><Relationship Id="rId61" Type="http://schemas.openxmlformats.org/officeDocument/2006/relationships/hyperlink" Target="http://www.businessinsider.com/starbucks-boycott-after-ceos-refugee-support-2017-1" TargetMode="External"/><Relationship Id="rId82" Type="http://schemas.openxmlformats.org/officeDocument/2006/relationships/hyperlink" Target="http://www.telegraph.co.uk/science/2017/06/21/elon-musk-create-city-mars-million-inhabitants/" TargetMode="External"/><Relationship Id="rId19" Type="http://schemas.openxmlformats.org/officeDocument/2006/relationships/hyperlink" Target="http://physics.ucsc.edu/cosmo/Mountbat.PDF" TargetMode="External"/><Relationship Id="rId14" Type="http://schemas.openxmlformats.org/officeDocument/2006/relationships/hyperlink" Target="http://megaconstellations/%20SATCOM%20OVERVIEW" TargetMode="External"/><Relationship Id="rId30" Type="http://schemas.openxmlformats.org/officeDocument/2006/relationships/hyperlink" Target="https://quod.lib.umich.edu/cgi/t/text/pageviewer-idx?cc=eebo2;c=eebo2;idno=a68588.0001.001;node=A68588.0001.001:5;seq=29;vid=15242;page=root;view=text" TargetMode="External"/><Relationship Id="rId35" Type="http://schemas.openxmlformats.org/officeDocument/2006/relationships/hyperlink" Target="https://www.businessinsider.com/nasa-just-quashed-elon-musks-plans-to-make-mars-habitable-for-humans-2018-7" TargetMode="External"/><Relationship Id="rId56" Type="http://schemas.openxmlformats.org/officeDocument/2006/relationships/hyperlink" Target="https://www.theverge.com/2016/9/30/13114704/spacex-elon-musk-vs-mars-one-nasa-mission-timeline" TargetMode="External"/><Relationship Id="rId77" Type="http://schemas.openxmlformats.org/officeDocument/2006/relationships/hyperlink" Target="https://www.jacobinmag.com/2015/11/philanthropy-charity-banga-carnegie-gates-foundation-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33</Pages>
  <Words>21490</Words>
  <Characters>122499</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5.1.1</cp:keywords>
  <dc:description/>
  <cp:lastModifiedBy>Ananya B</cp:lastModifiedBy>
  <cp:revision>1</cp:revision>
  <dcterms:created xsi:type="dcterms:W3CDTF">2022-01-28T17:03:00Z</dcterms:created>
  <dcterms:modified xsi:type="dcterms:W3CDTF">2022-01-28T17:03:00Z</dcterms:modified>
</cp:coreProperties>
</file>