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1EA96" w14:textId="6E36B589" w:rsidR="00E42E4C" w:rsidRDefault="0000720E" w:rsidP="0000720E">
      <w:pPr>
        <w:pStyle w:val="Heading1"/>
      </w:pPr>
      <w:r>
        <w:t xml:space="preserve">Round 4 – NC </w:t>
      </w:r>
    </w:p>
    <w:p w14:paraId="74FAAE19" w14:textId="2989A9E1" w:rsidR="0024073E" w:rsidRDefault="001567C7" w:rsidP="001567C7">
      <w:pPr>
        <w:pStyle w:val="Heading3"/>
      </w:pPr>
      <w:r>
        <w:t>1NC</w:t>
      </w:r>
      <w:r w:rsidR="0024073E">
        <w:t xml:space="preserve"> – OFF</w:t>
      </w:r>
    </w:p>
    <w:p w14:paraId="6313A5F5" w14:textId="77777777" w:rsidR="001567C7" w:rsidRDefault="001567C7" w:rsidP="001567C7">
      <w:pPr>
        <w:pStyle w:val="Heading4"/>
        <w:spacing w:before="200" w:after="160"/>
        <w:rPr>
          <w:sz w:val="24"/>
        </w:rPr>
      </w:pPr>
      <w:r>
        <w:rPr>
          <w:rFonts w:cs="Calibri"/>
          <w:color w:val="000000"/>
        </w:rPr>
        <w:t>Interpretation: The affirmative must defend the hypothetical implementation of the resolution.</w:t>
      </w:r>
    </w:p>
    <w:p w14:paraId="03D29148" w14:textId="77777777" w:rsidR="001567C7" w:rsidRPr="005A6FD5" w:rsidRDefault="001567C7" w:rsidP="001567C7">
      <w:pPr>
        <w:pStyle w:val="Heading4"/>
      </w:pPr>
      <w:r w:rsidRPr="005A6FD5">
        <w:t>Resolved means a legislative policy</w:t>
      </w:r>
    </w:p>
    <w:p w14:paraId="401C3280" w14:textId="77777777" w:rsidR="001567C7" w:rsidRPr="005A6FD5" w:rsidRDefault="001567C7" w:rsidP="001567C7">
      <w:pPr>
        <w:rPr>
          <w:rStyle w:val="StyleUnderline"/>
          <w:b/>
          <w:sz w:val="16"/>
        </w:rPr>
      </w:pPr>
      <w:r w:rsidRPr="005A6FD5">
        <w:rPr>
          <w:rStyle w:val="StyleUnderline"/>
        </w:rPr>
        <w:t>Words and Phrases 64</w:t>
      </w:r>
      <w:r w:rsidRPr="005A6FD5">
        <w:rPr>
          <w:sz w:val="16"/>
        </w:rPr>
        <w:t xml:space="preserve"> Words and Phrases Permanent Edition. “Resolved”. 1964.</w:t>
      </w:r>
    </w:p>
    <w:p w14:paraId="14CA2CF2" w14:textId="77777777" w:rsidR="001567C7" w:rsidRDefault="001567C7" w:rsidP="001567C7">
      <w:pPr>
        <w:rPr>
          <w:sz w:val="16"/>
        </w:rPr>
      </w:pPr>
      <w:r w:rsidRPr="005A6FD5">
        <w:rPr>
          <w:rStyle w:val="StyleUnderline"/>
        </w:rPr>
        <w:t>Definition of the word “</w:t>
      </w:r>
      <w:r w:rsidRPr="00EA7B9B">
        <w:rPr>
          <w:rStyle w:val="StyleUnderline"/>
          <w:highlight w:val="green"/>
        </w:rPr>
        <w:t>resolve</w:t>
      </w:r>
      <w:r w:rsidRPr="005A6FD5">
        <w:rPr>
          <w:rStyle w:val="StyleUnderline"/>
        </w:rPr>
        <w:t xml:space="preserve">,” given by Webster </w:t>
      </w:r>
      <w:r w:rsidRPr="00EA7B9B">
        <w:rPr>
          <w:rStyle w:val="StyleUnderline"/>
          <w:highlight w:val="green"/>
        </w:rPr>
        <w:t>is</w:t>
      </w:r>
      <w:r w:rsidRPr="005A6FD5">
        <w:rPr>
          <w:rStyle w:val="StyleUnderline"/>
        </w:rPr>
        <w:t xml:space="preserve"> “to express an opinion or </w:t>
      </w:r>
      <w:r w:rsidRPr="00EA7B9B">
        <w:rPr>
          <w:rStyle w:val="StyleUnderline"/>
          <w:highlight w:val="green"/>
        </w:rPr>
        <w:t>determination by</w:t>
      </w:r>
      <w:r w:rsidRPr="005A6FD5">
        <w:rPr>
          <w:rStyle w:val="StyleUnderline"/>
        </w:rPr>
        <w:t xml:space="preserve"> resolution or vote; as ‘it was resolved by the </w:t>
      </w:r>
      <w:r w:rsidRPr="00EA7B9B">
        <w:rPr>
          <w:rStyle w:val="StyleUnderline"/>
          <w:highlight w:val="green"/>
        </w:rPr>
        <w:t>legislature</w:t>
      </w:r>
      <w:r w:rsidRPr="005A6FD5">
        <w:rPr>
          <w:sz w:val="16"/>
        </w:rPr>
        <w:t>;” It is of similar force to the word “enact,” which is defined by Bouvier as meaning “</w:t>
      </w:r>
      <w:r w:rsidRPr="00EA7B9B">
        <w:rPr>
          <w:rStyle w:val="StyleUnderline"/>
          <w:highlight w:val="green"/>
        </w:rPr>
        <w:t>to establish by law</w:t>
      </w:r>
      <w:r w:rsidRPr="005A6FD5">
        <w:rPr>
          <w:sz w:val="16"/>
        </w:rPr>
        <w:t xml:space="preserve">”. </w:t>
      </w:r>
    </w:p>
    <w:p w14:paraId="2B2B0E97" w14:textId="77777777" w:rsidR="001567C7" w:rsidRDefault="001567C7" w:rsidP="001567C7"/>
    <w:p w14:paraId="2DDB860E" w14:textId="77777777" w:rsidR="001567C7" w:rsidRDefault="001567C7" w:rsidP="001567C7">
      <w:pPr>
        <w:pStyle w:val="Heading4"/>
        <w:spacing w:before="200" w:after="160"/>
      </w:pPr>
      <w:r>
        <w:rPr>
          <w:rFonts w:cs="Calibri"/>
          <w:color w:val="000000"/>
        </w:rPr>
        <w:t xml:space="preserve">Violation: Their advocacy states the </w:t>
      </w:r>
      <w:proofErr w:type="spellStart"/>
      <w:r>
        <w:rPr>
          <w:rFonts w:cs="Calibri"/>
          <w:color w:val="000000"/>
        </w:rPr>
        <w:t>aff</w:t>
      </w:r>
      <w:proofErr w:type="spellEnd"/>
      <w:r>
        <w:rPr>
          <w:rFonts w:cs="Calibri"/>
          <w:color w:val="000000"/>
        </w:rPr>
        <w:t xml:space="preserve"> as a general principle, which is not a </w:t>
      </w:r>
      <w:proofErr w:type="spellStart"/>
      <w:r>
        <w:rPr>
          <w:rFonts w:cs="Calibri"/>
          <w:color w:val="000000"/>
        </w:rPr>
        <w:t>fiated</w:t>
      </w:r>
      <w:proofErr w:type="spellEnd"/>
      <w:r>
        <w:rPr>
          <w:rFonts w:cs="Calibri"/>
          <w:color w:val="000000"/>
        </w:rPr>
        <w:t xml:space="preserve"> version of the </w:t>
      </w:r>
      <w:proofErr w:type="spellStart"/>
      <w:r>
        <w:rPr>
          <w:rFonts w:cs="Calibri"/>
          <w:color w:val="000000"/>
        </w:rPr>
        <w:t>aff</w:t>
      </w:r>
      <w:proofErr w:type="spellEnd"/>
    </w:p>
    <w:p w14:paraId="59B2A0B3" w14:textId="77777777" w:rsidR="001567C7" w:rsidRDefault="001567C7" w:rsidP="001567C7"/>
    <w:p w14:paraId="34CBD629" w14:textId="77777777" w:rsidR="001567C7" w:rsidRDefault="001567C7" w:rsidP="001567C7">
      <w:pPr>
        <w:pStyle w:val="Heading4"/>
        <w:spacing w:before="200" w:after="160"/>
      </w:pPr>
      <w:r>
        <w:rPr>
          <w:rFonts w:cs="Calibri"/>
          <w:color w:val="000000"/>
        </w:rPr>
        <w:t>Standards:</w:t>
      </w:r>
    </w:p>
    <w:p w14:paraId="0AE3A24A" w14:textId="77777777" w:rsidR="001567C7" w:rsidRDefault="001567C7" w:rsidP="001567C7">
      <w:pPr>
        <w:pStyle w:val="Heading4"/>
        <w:numPr>
          <w:ilvl w:val="0"/>
          <w:numId w:val="12"/>
        </w:numPr>
        <w:tabs>
          <w:tab w:val="clear" w:pos="720"/>
          <w:tab w:val="num" w:pos="360"/>
        </w:tabs>
        <w:spacing w:before="200" w:after="160"/>
        <w:ind w:left="360"/>
        <w:textAlignment w:val="baseline"/>
        <w:rPr>
          <w:rFonts w:cs="Calibri"/>
          <w:color w:val="000000"/>
        </w:rPr>
      </w:pPr>
      <w:r>
        <w:rPr>
          <w:rFonts w:cs="Calibri"/>
          <w:color w:val="000000"/>
        </w:rPr>
        <w:t xml:space="preserve">Ground- we don’t get to read CPs or even DAs because those all are predicated upon the </w:t>
      </w:r>
      <w:proofErr w:type="spellStart"/>
      <w:r>
        <w:rPr>
          <w:rFonts w:cs="Calibri"/>
          <w:color w:val="000000"/>
        </w:rPr>
        <w:t>aff</w:t>
      </w:r>
      <w:proofErr w:type="spellEnd"/>
      <w:r>
        <w:rPr>
          <w:rFonts w:cs="Calibri"/>
          <w:color w:val="000000"/>
        </w:rPr>
        <w:t xml:space="preserve"> being a policy and they can spike out of links by saying we must prove the </w:t>
      </w:r>
      <w:proofErr w:type="spellStart"/>
      <w:r>
        <w:rPr>
          <w:rFonts w:cs="Calibri"/>
          <w:color w:val="000000"/>
        </w:rPr>
        <w:t>aff</w:t>
      </w:r>
      <w:proofErr w:type="spellEnd"/>
      <w:r>
        <w:rPr>
          <w:rFonts w:cs="Calibri"/>
          <w:color w:val="000000"/>
        </w:rPr>
        <w:t xml:space="preserve"> as a general principle is bad in a normative sense, kills fairness because none of my arguments stick and education because they can skirt questions of topic literature.</w:t>
      </w:r>
    </w:p>
    <w:p w14:paraId="59D5979F" w14:textId="77777777" w:rsidR="001567C7" w:rsidRDefault="001567C7" w:rsidP="001567C7">
      <w:pPr>
        <w:pStyle w:val="Heading4"/>
        <w:numPr>
          <w:ilvl w:val="0"/>
          <w:numId w:val="12"/>
        </w:numPr>
        <w:tabs>
          <w:tab w:val="clear" w:pos="720"/>
          <w:tab w:val="num" w:pos="360"/>
        </w:tabs>
        <w:spacing w:before="200" w:after="160"/>
        <w:ind w:left="360"/>
        <w:textAlignment w:val="baseline"/>
        <w:rPr>
          <w:rFonts w:cs="Calibri"/>
          <w:color w:val="000000"/>
        </w:rPr>
      </w:pPr>
      <w:r>
        <w:rPr>
          <w:rFonts w:cs="Calibri"/>
          <w:color w:val="000000"/>
        </w:rPr>
        <w:t xml:space="preserve">Burden of Rejoinder- the burden of the neg is to prove that the </w:t>
      </w:r>
      <w:proofErr w:type="spellStart"/>
      <w:r>
        <w:rPr>
          <w:rFonts w:cs="Calibri"/>
          <w:color w:val="000000"/>
        </w:rPr>
        <w:t>aff</w:t>
      </w:r>
      <w:proofErr w:type="spellEnd"/>
      <w:r>
        <w:rPr>
          <w:rFonts w:cs="Calibri"/>
          <w:color w:val="000000"/>
        </w:rPr>
        <w:t xml:space="preserve"> is a bad idea but we can’t do this when they’re a general principle because we become constrained to solely normative indicts and can’t test the </w:t>
      </w:r>
      <w:proofErr w:type="spellStart"/>
      <w:r>
        <w:rPr>
          <w:rFonts w:cs="Calibri"/>
          <w:color w:val="000000"/>
        </w:rPr>
        <w:t>aff</w:t>
      </w:r>
      <w:proofErr w:type="spellEnd"/>
      <w:r>
        <w:rPr>
          <w:rFonts w:cs="Calibri"/>
          <w:color w:val="000000"/>
        </w:rPr>
        <w:t xml:space="preserve"> from multiple angles. Kills neg flex and our ability to engage.</w:t>
      </w:r>
    </w:p>
    <w:p w14:paraId="72268514" w14:textId="77777777" w:rsidR="001567C7" w:rsidRPr="00B82CD8" w:rsidRDefault="001567C7" w:rsidP="001567C7">
      <w:pPr>
        <w:pStyle w:val="Heading4"/>
        <w:rPr>
          <w:rFonts w:cs="Calibri"/>
        </w:rPr>
      </w:pPr>
      <w:r>
        <w:rPr>
          <w:rFonts w:cs="Calibri"/>
        </w:rPr>
        <w:t>3</w:t>
      </w:r>
      <w:r w:rsidRPr="00B82CD8">
        <w:rPr>
          <w:rFonts w:cs="Calibri"/>
        </w:rPr>
        <w:t xml:space="preserve">] </w:t>
      </w:r>
      <w:r w:rsidRPr="00C44297">
        <w:rPr>
          <w:rFonts w:cs="Calibri"/>
          <w:u w:val="single"/>
        </w:rPr>
        <w:t>SSD is good</w:t>
      </w:r>
      <w:r w:rsidRPr="00B82CD8">
        <w:rPr>
          <w:rFonts w:cs="Calibri"/>
        </w:rPr>
        <w:t xml:space="preserve"> – it forces debaters to consider a controversial issue from multiple perspectives. Non-T </w:t>
      </w:r>
      <w:proofErr w:type="spellStart"/>
      <w:r w:rsidRPr="00B82CD8">
        <w:rPr>
          <w:rFonts w:cs="Calibri"/>
        </w:rPr>
        <w:t>affs</w:t>
      </w:r>
      <w:proofErr w:type="spellEnd"/>
      <w:r w:rsidRPr="00B82CD8">
        <w:rPr>
          <w:rFonts w:cs="Calibri"/>
        </w:rPr>
        <w:t xml:space="preserve"> allow individuals to establish their own metrics for what they want to debate leading to ideological dogmatism. Even if they prove the topic is bad, our argument is that the process of preparing and defending proposals is an educational benefit of engaging it. </w:t>
      </w:r>
    </w:p>
    <w:p w14:paraId="4ACC33B2" w14:textId="77777777" w:rsidR="001567C7" w:rsidRDefault="001567C7" w:rsidP="001567C7"/>
    <w:p w14:paraId="16E80F01" w14:textId="352E735B" w:rsidR="001567C7" w:rsidRPr="00EB2935" w:rsidRDefault="001567C7" w:rsidP="001567C7">
      <w:r w:rsidRPr="00EB2935">
        <w:rPr>
          <w:rStyle w:val="Style13ptBold"/>
        </w:rPr>
        <w:t xml:space="preserve">TVA:  </w:t>
      </w:r>
      <w:r>
        <w:rPr>
          <w:rStyle w:val="Style13ptBold"/>
        </w:rPr>
        <w:t xml:space="preserve">defend a </w:t>
      </w:r>
      <w:proofErr w:type="spellStart"/>
      <w:r>
        <w:rPr>
          <w:rStyle w:val="Style13ptBold"/>
        </w:rPr>
        <w:t>fiated</w:t>
      </w:r>
      <w:proofErr w:type="spellEnd"/>
      <w:r>
        <w:rPr>
          <w:rStyle w:val="Style13ptBold"/>
        </w:rPr>
        <w:t xml:space="preserve"> version of the </w:t>
      </w:r>
      <w:r>
        <w:rPr>
          <w:rStyle w:val="Style13ptBold"/>
        </w:rPr>
        <w:t xml:space="preserve">resolution framed around laughter, insert memes, jokes, with your unique individual orientation of death. </w:t>
      </w:r>
    </w:p>
    <w:p w14:paraId="5F945CF2" w14:textId="77777777" w:rsidR="001567C7" w:rsidRDefault="001567C7" w:rsidP="001567C7"/>
    <w:p w14:paraId="59BEA9F9" w14:textId="77777777" w:rsidR="001567C7" w:rsidRDefault="001567C7" w:rsidP="001567C7">
      <w:pPr>
        <w:pStyle w:val="Heading4"/>
        <w:spacing w:before="200" w:after="160"/>
      </w:pPr>
      <w:r>
        <w:rPr>
          <w:rFonts w:cs="Calibri"/>
          <w:color w:val="000000"/>
        </w:rPr>
        <w:t>Vote neg – they’ve destroyed the round from the beginning and topicality’s key to set the correct model of debate which means it comes first.</w:t>
      </w:r>
    </w:p>
    <w:p w14:paraId="028B8B2E" w14:textId="77777777" w:rsidR="001567C7" w:rsidRDefault="001567C7" w:rsidP="001567C7"/>
    <w:p w14:paraId="3E670F65" w14:textId="77777777" w:rsidR="001567C7" w:rsidRDefault="001567C7" w:rsidP="001567C7">
      <w:pPr>
        <w:pStyle w:val="Heading4"/>
        <w:spacing w:before="200" w:after="160"/>
      </w:pPr>
      <w:r>
        <w:rPr>
          <w:rFonts w:cs="Calibri"/>
          <w:color w:val="000000"/>
        </w:rPr>
        <w:t>Voters: </w:t>
      </w:r>
    </w:p>
    <w:p w14:paraId="12C66B91" w14:textId="77777777" w:rsidR="001567C7" w:rsidRPr="00B82CD8" w:rsidRDefault="001567C7" w:rsidP="001567C7">
      <w:pPr>
        <w:pStyle w:val="Heading4"/>
        <w:rPr>
          <w:rFonts w:cs="Calibri"/>
        </w:rPr>
      </w:pPr>
      <w:r>
        <w:rPr>
          <w:rFonts w:cs="Calibri"/>
        </w:rPr>
        <w:t>Fairness is an impact</w:t>
      </w:r>
      <w:r w:rsidRPr="00B82CD8">
        <w:rPr>
          <w:rFonts w:cs="Calibri"/>
        </w:rPr>
        <w:t xml:space="preserve">—a] it’s an intrinsic good – debate is fundamentally a game and some level of competitive equity is necessary to sustain the activity, b] probability – debate can’t alter subjectivity, but it can rectify skews which means the only impact to a ballot is fairness and deciding who wins, c] </w:t>
      </w:r>
      <w:proofErr w:type="gramStart"/>
      <w:r w:rsidRPr="00B82CD8">
        <w:rPr>
          <w:rFonts w:cs="Calibri"/>
        </w:rPr>
        <w:t>it</w:t>
      </w:r>
      <w:proofErr w:type="gramEnd"/>
      <w:r w:rsidRPr="00B82CD8">
        <w:rPr>
          <w:rFonts w:cs="Calibri"/>
        </w:rPr>
        <w:t xml:space="preserve"> internal link turns every impact – a limited topic promotes in-depth research and engagement which is necessary to access all of their education</w:t>
      </w:r>
    </w:p>
    <w:p w14:paraId="611943EF" w14:textId="77777777" w:rsidR="001567C7" w:rsidRPr="00B82CD8" w:rsidRDefault="001567C7" w:rsidP="001567C7">
      <w:pPr>
        <w:pStyle w:val="Heading4"/>
        <w:rPr>
          <w:rFonts w:cs="Calibri"/>
        </w:rPr>
      </w:pPr>
      <w:r w:rsidRPr="00B82CD8">
        <w:rPr>
          <w:rFonts w:cs="Calibri"/>
        </w:rPr>
        <w:t xml:space="preserve">Use competing </w:t>
      </w:r>
      <w:proofErr w:type="spellStart"/>
      <w:r w:rsidRPr="00B82CD8">
        <w:rPr>
          <w:rFonts w:cs="Calibri"/>
        </w:rPr>
        <w:t>interps</w:t>
      </w:r>
      <w:proofErr w:type="spellEnd"/>
      <w:r w:rsidRPr="00B82CD8">
        <w:rPr>
          <w:rFonts w:cs="Calibri"/>
        </w:rPr>
        <w:t xml:space="preserve"> – topicality is question of models of debate which they should have to proactively justify and we’ll win reasonability links to our offense.</w:t>
      </w:r>
    </w:p>
    <w:p w14:paraId="215012C0" w14:textId="77777777" w:rsidR="001567C7" w:rsidRPr="00B82CD8" w:rsidRDefault="001567C7" w:rsidP="001567C7">
      <w:pPr>
        <w:pStyle w:val="Heading4"/>
        <w:rPr>
          <w:rFonts w:cs="Calibri"/>
        </w:rPr>
      </w:pPr>
      <w:r w:rsidRPr="00B82CD8">
        <w:rPr>
          <w:rFonts w:cs="Calibri"/>
        </w:rPr>
        <w:t xml:space="preserve">Drop the debater because dropping the </w:t>
      </w:r>
      <w:proofErr w:type="spellStart"/>
      <w:r w:rsidRPr="00B82CD8">
        <w:rPr>
          <w:rFonts w:cs="Calibri"/>
        </w:rPr>
        <w:t>arg</w:t>
      </w:r>
      <w:proofErr w:type="spellEnd"/>
      <w:r w:rsidRPr="00B82CD8">
        <w:rPr>
          <w:rFonts w:cs="Calibri"/>
        </w:rPr>
        <w:t xml:space="preserve"> is severance which moots 7 minutes of 1nc offense</w:t>
      </w:r>
    </w:p>
    <w:p w14:paraId="17EC0AF2" w14:textId="77777777" w:rsidR="001567C7" w:rsidRPr="00B82CD8" w:rsidRDefault="001567C7" w:rsidP="001567C7">
      <w:pPr>
        <w:pStyle w:val="Heading4"/>
        <w:rPr>
          <w:rFonts w:cs="Calibri"/>
        </w:rPr>
      </w:pPr>
      <w:r w:rsidRPr="00B82CD8">
        <w:rPr>
          <w:rFonts w:cs="Calibri"/>
        </w:rPr>
        <w:t xml:space="preserve">No </w:t>
      </w:r>
      <w:proofErr w:type="spellStart"/>
      <w:r w:rsidRPr="00B82CD8">
        <w:rPr>
          <w:rFonts w:cs="Calibri"/>
        </w:rPr>
        <w:t>rvis</w:t>
      </w:r>
      <w:proofErr w:type="spellEnd"/>
      <w:r w:rsidRPr="00B82CD8">
        <w:rPr>
          <w:rFonts w:cs="Calibri"/>
        </w:rPr>
        <w:t xml:space="preserve">—it’s your burden to be fair and T—same reason you don’t win for answering inherency or putting defense on a </w:t>
      </w:r>
      <w:proofErr w:type="spellStart"/>
      <w:r w:rsidRPr="00B82CD8">
        <w:rPr>
          <w:rFonts w:cs="Calibri"/>
        </w:rPr>
        <w:t>disad</w:t>
      </w:r>
      <w:proofErr w:type="spellEnd"/>
      <w:r w:rsidRPr="00B82CD8">
        <w:rPr>
          <w:rFonts w:cs="Calibri"/>
        </w:rPr>
        <w:t xml:space="preserve">. </w:t>
      </w:r>
    </w:p>
    <w:p w14:paraId="556CAC6C" w14:textId="77777777" w:rsidR="001567C7" w:rsidRPr="00B82CD8" w:rsidRDefault="001567C7" w:rsidP="001567C7">
      <w:pPr>
        <w:pStyle w:val="Heading4"/>
        <w:rPr>
          <w:rFonts w:cs="Calibri"/>
        </w:rPr>
      </w:pPr>
      <w:r w:rsidRPr="00B82CD8">
        <w:rPr>
          <w:rFonts w:cs="Calibri"/>
        </w:rPr>
        <w:t xml:space="preserve">They can’t weigh the case—lack of preround prep means their truth claims are untested which you should presume false—they’re also only winning case because we couldn’t engage with it </w:t>
      </w:r>
    </w:p>
    <w:p w14:paraId="451F8227" w14:textId="77777777" w:rsidR="001567C7" w:rsidRDefault="001567C7" w:rsidP="001567C7">
      <w:pPr>
        <w:pStyle w:val="Heading4"/>
        <w:rPr>
          <w:rFonts w:cs="Times New Roman"/>
        </w:rPr>
      </w:pPr>
      <w:r w:rsidRPr="00B82CD8">
        <w:rPr>
          <w:rFonts w:cs="Calibri"/>
        </w:rPr>
        <w:t>No impact turns—exclusions are inevitable because we only have 45 minutes so it’s best to draw those exclusions along reciprocal lines to ensure a role for the negative</w:t>
      </w:r>
      <w:r w:rsidRPr="00466EB8">
        <w:rPr>
          <w:rFonts w:cs="Times New Roman"/>
        </w:rPr>
        <w:t xml:space="preserve"> </w:t>
      </w:r>
    </w:p>
    <w:p w14:paraId="31B0B4C5" w14:textId="1958DA41" w:rsidR="001567C7" w:rsidRDefault="0024073E" w:rsidP="0024073E">
      <w:pPr>
        <w:pStyle w:val="Heading3"/>
      </w:pPr>
      <w:r>
        <w:t>1NC – OFF</w:t>
      </w:r>
    </w:p>
    <w:p w14:paraId="3D73AC66" w14:textId="77777777" w:rsidR="00B32C2C" w:rsidRPr="00251F49" w:rsidRDefault="00B32C2C" w:rsidP="00B32C2C">
      <w:pPr>
        <w:pStyle w:val="Heading4"/>
      </w:pPr>
      <w:r>
        <w:t>Private sector innovation in the commercial space industry is high now.</w:t>
      </w:r>
    </w:p>
    <w:p w14:paraId="19A98E56" w14:textId="77777777" w:rsidR="00B32C2C" w:rsidRPr="008D4744" w:rsidRDefault="00B32C2C" w:rsidP="00B32C2C">
      <w:r w:rsidRPr="008D4744">
        <w:rPr>
          <w:b/>
          <w:bCs/>
          <w:szCs w:val="26"/>
        </w:rPr>
        <w:t>Smith 18</w:t>
      </w:r>
      <w:r>
        <w:t xml:space="preserve"> [Matthew Smith</w:t>
      </w:r>
      <w:r w:rsidRPr="008D4744">
        <w:t>, 6-11-2018, "Commercialized Space and You," Science in the News, https://sitn.hms.harvard.edu/flash/2018/commercialized-space-and-you/</w:t>
      </w:r>
      <w:r>
        <w:t>]//DDPT</w:t>
      </w:r>
    </w:p>
    <w:p w14:paraId="18C64572" w14:textId="77777777" w:rsidR="00B32C2C" w:rsidRDefault="00B32C2C" w:rsidP="00B32C2C">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r w:rsidRPr="009C15D3">
        <w:rPr>
          <w:rStyle w:val="StyleUnderline"/>
          <w:highlight w:val="green"/>
        </w:rPr>
        <w:t>appreciated</w:t>
      </w:r>
      <w:r w:rsidRPr="00C71417">
        <w:t xml:space="preserve">, </w:t>
      </w:r>
      <w:r w:rsidRPr="009C15D3">
        <w:rPr>
          <w:highlight w:val="green"/>
        </w:rPr>
        <w:t>but</w:t>
      </w:r>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9"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10"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11"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12"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0962F5D7" w14:textId="77777777" w:rsidR="00B32C2C" w:rsidRDefault="00B32C2C" w:rsidP="00B32C2C"/>
    <w:p w14:paraId="347E0143" w14:textId="77777777" w:rsidR="00B32C2C" w:rsidRDefault="00B32C2C" w:rsidP="00B32C2C">
      <w:pPr>
        <w:pStyle w:val="Heading4"/>
      </w:pPr>
      <w:r>
        <w:t>Private space appropriation is uniquely key to ensuring ongoing innovation towards space exploration and colonization.</w:t>
      </w:r>
    </w:p>
    <w:p w14:paraId="61033E1B" w14:textId="77777777" w:rsidR="00B32C2C" w:rsidRPr="0099080E" w:rsidRDefault="00B32C2C" w:rsidP="00B32C2C">
      <w:r w:rsidRPr="00145086">
        <w:rPr>
          <w:b/>
          <w:bCs/>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547278AF" w14:textId="77777777" w:rsidR="00B32C2C" w:rsidRPr="0099080E" w:rsidRDefault="00B32C2C" w:rsidP="00B32C2C">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468CBA79" w14:textId="77777777" w:rsidR="00B32C2C" w:rsidRPr="0099080E" w:rsidRDefault="00B32C2C" w:rsidP="00B32C2C">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1FDA9930" w14:textId="77777777" w:rsidR="00B32C2C" w:rsidRPr="0099080E" w:rsidRDefault="00B32C2C" w:rsidP="00B32C2C">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20338920" w14:textId="77777777" w:rsidR="00B32C2C" w:rsidRDefault="00B32C2C" w:rsidP="00B32C2C">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74205D6C" w14:textId="77777777" w:rsidR="00B32C2C" w:rsidRDefault="00B32C2C" w:rsidP="00B32C2C"/>
    <w:p w14:paraId="18ACFF68" w14:textId="77777777" w:rsidR="00B32C2C" w:rsidRDefault="00B32C2C" w:rsidP="00B32C2C">
      <w:pPr>
        <w:pStyle w:val="Heading4"/>
      </w:pPr>
      <w:r>
        <w:t>The private sector is the key internal link to space exploration and colonization.</w:t>
      </w:r>
    </w:p>
    <w:p w14:paraId="3FCF0655" w14:textId="77777777" w:rsidR="00B32C2C" w:rsidRDefault="00B32C2C" w:rsidP="00B32C2C">
      <w:r w:rsidRPr="000613B2">
        <w:rPr>
          <w:b/>
          <w:bCs/>
          <w:szCs w:val="26"/>
        </w:rPr>
        <w:t>Sharma 9/7</w:t>
      </w:r>
      <w:r>
        <w:t xml:space="preserve"> [</w:t>
      </w:r>
      <w:proofErr w:type="spellStart"/>
      <w:r w:rsidRPr="00670573">
        <w:t>Maanas</w:t>
      </w:r>
      <w:proofErr w:type="spellEnd"/>
      <w:r w:rsidRPr="00670573">
        <w:t xml:space="preserve"> Sharma, 9-7-2021, "The Space Review: The privatized frontier: the ethical implications and role of private companies in space exploration," </w:t>
      </w:r>
      <w:r>
        <w:t>The Space Review</w:t>
      </w:r>
      <w:r w:rsidRPr="00670573">
        <w:t>, https://www.thespacereview.com/article/4238/1</w:t>
      </w:r>
      <w:r>
        <w:t>]//DDPT</w:t>
      </w:r>
    </w:p>
    <w:p w14:paraId="0432C4A6" w14:textId="77777777" w:rsidR="00B32C2C" w:rsidRPr="00C30D30" w:rsidRDefault="00B32C2C" w:rsidP="00B32C2C">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exploration as a whole.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general public on Earth.</w:t>
      </w:r>
    </w:p>
    <w:p w14:paraId="2AAEB8A6" w14:textId="77777777" w:rsidR="00B32C2C" w:rsidRPr="00C30D30" w:rsidRDefault="00B32C2C" w:rsidP="00B32C2C">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0BEE6F75" w14:textId="77777777" w:rsidR="00B32C2C" w:rsidRPr="00C30D30" w:rsidRDefault="00B32C2C" w:rsidP="00B32C2C">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C30D30">
        <w:t>Rodhan</w:t>
      </w:r>
      <w:proofErr w:type="spellEnd"/>
      <w:r w:rsidRPr="00C30D30">
        <w:t xml:space="preserve">, Head of the Geneva Centre for Security Policy’s Geopolitics and Global Futures </w:t>
      </w:r>
      <w:proofErr w:type="spellStart"/>
      <w:r w:rsidRPr="00C30D30">
        <w:t>Programme</w:t>
      </w:r>
      <w:proofErr w:type="spellEnd"/>
      <w:r w:rsidRPr="00C30D30">
        <w:t xml:space="preserve">, “because there were no alternatives to government space programs, accidents were seen to some degree as par for the course… By comparison, private companies actually have a far more difficult set of issues to face in the case of a mishap. In a </w:t>
      </w:r>
      <w:proofErr w:type="gramStart"/>
      <w:r w:rsidRPr="00C30D30">
        <w:t>worst case</w:t>
      </w:r>
      <w:proofErr w:type="gramEnd"/>
      <w:r w:rsidRPr="00C30D30">
        <w:t xml:space="preserve"> scenario, a private company could make an easy scapegoat.” [6]</w:t>
      </w:r>
    </w:p>
    <w:p w14:paraId="553682FD" w14:textId="77777777" w:rsidR="00B32C2C" w:rsidRPr="00C30D30" w:rsidRDefault="00B32C2C" w:rsidP="00B32C2C">
      <w:r w:rsidRPr="00C30D30">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C30D30">
        <w:t>dearMoon</w:t>
      </w:r>
      <w:proofErr w:type="spellEnd"/>
      <w:r w:rsidRPr="00C30D30">
        <w:t>,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274C198D" w14:textId="77777777" w:rsidR="00B32C2C" w:rsidRPr="00C30D30" w:rsidRDefault="00B32C2C" w:rsidP="00B32C2C">
      <w:r w:rsidRPr="00C30D30">
        <w:t xml:space="preserve">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C30D30">
        <w:t>Mars.[</w:t>
      </w:r>
      <w:proofErr w:type="gramEnd"/>
      <w:r w:rsidRPr="00C30D30">
        <w:t>7,10]</w:t>
      </w:r>
    </w:p>
    <w:p w14:paraId="2D7CF072" w14:textId="77777777" w:rsidR="00B32C2C" w:rsidRPr="00C30D30" w:rsidRDefault="00B32C2C" w:rsidP="00B32C2C">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proofErr w:type="gramStart"/>
      <w:r w:rsidRPr="00C30D30">
        <w:t>.”[</w:t>
      </w:r>
      <w:proofErr w:type="gramEnd"/>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2D20FE10" w14:textId="77777777" w:rsidR="00B32C2C" w:rsidRPr="00C30D30" w:rsidRDefault="00B32C2C" w:rsidP="00B32C2C">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w:t>
      </w:r>
      <w:proofErr w:type="spellStart"/>
      <w:r w:rsidRPr="0071556D">
        <w:rPr>
          <w:rStyle w:val="StyleUnderline"/>
        </w:rPr>
        <w:t>i</w:t>
      </w:r>
      <w:proofErr w:type="spellEnd"/>
      <w:r w:rsidRPr="0071556D">
        <w:rPr>
          <w:rStyle w:val="StyleUnderline"/>
        </w:rPr>
        <w:t>]</w:t>
      </w:r>
      <w:proofErr w:type="spellStart"/>
      <w:r w:rsidRPr="0071556D">
        <w:rPr>
          <w:rStyle w:val="StyleUnderline"/>
        </w:rPr>
        <w:t>nstead</w:t>
      </w:r>
      <w:proofErr w:type="spellEnd"/>
      <w:r w:rsidRPr="0071556D">
        <w:rPr>
          <w:rStyle w:val="StyleUnderline"/>
        </w:rPr>
        <w:t xml:space="preserve">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w:t>
      </w:r>
      <w:proofErr w:type="gramStart"/>
      <w:r w:rsidRPr="00C30D30">
        <w:t>.”[</w:t>
      </w:r>
      <w:proofErr w:type="gramEnd"/>
      <w:r w:rsidRPr="00C30D30">
        <w:t xml:space="preserve">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C30D30">
        <w:t>ousehold</w:t>
      </w:r>
      <w:proofErr w:type="spellEnd"/>
      <w:r w:rsidRPr="00C30D30">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65BF6B93" w14:textId="77777777" w:rsidR="00B32C2C" w:rsidRPr="00C71417" w:rsidRDefault="00B32C2C" w:rsidP="00B32C2C">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7B8ED658" w14:textId="77777777" w:rsidR="00B32C2C" w:rsidRDefault="00B32C2C" w:rsidP="00B32C2C"/>
    <w:p w14:paraId="31C1D60C" w14:textId="77777777" w:rsidR="00B32C2C" w:rsidRDefault="00B32C2C" w:rsidP="00B32C2C">
      <w:pPr>
        <w:pStyle w:val="Heading4"/>
      </w:pPr>
      <w:r>
        <w:t>Space exploration solves</w:t>
      </w:r>
      <w:r w:rsidRPr="00B476B1">
        <w:t xml:space="preserve"> </w:t>
      </w:r>
      <w:r w:rsidRPr="003A6E0F">
        <w:t>extinction</w:t>
      </w:r>
      <w:r>
        <w:t xml:space="preserve"> and </w:t>
      </w:r>
      <w:r w:rsidRPr="003A6E0F">
        <w:t>endless resource wars</w:t>
      </w:r>
      <w:r>
        <w:t>.</w:t>
      </w:r>
    </w:p>
    <w:p w14:paraId="743D495F" w14:textId="77777777" w:rsidR="00B32C2C" w:rsidRPr="003A6E0F" w:rsidRDefault="00B32C2C" w:rsidP="00B32C2C">
      <w:pPr>
        <w:rPr>
          <w:b/>
          <w:bCs/>
        </w:rPr>
      </w:pPr>
      <w:r w:rsidRPr="00BD0886">
        <w:rPr>
          <w:rStyle w:val="Style13ptBold"/>
        </w:rPr>
        <w:t>Collins 10</w:t>
      </w:r>
      <w:r>
        <w:rPr>
          <w:rStyle w:val="Style13ptBold"/>
        </w:rPr>
        <w:t xml:space="preserve"> </w:t>
      </w:r>
      <w:r w:rsidRPr="00257ECB">
        <w:rPr>
          <w:rStyle w:val="Style13ptBold"/>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6E34B87F" w14:textId="77777777" w:rsidR="00B32C2C" w:rsidRPr="009C15D3" w:rsidRDefault="00B32C2C" w:rsidP="00B32C2C">
      <w:pPr>
        <w:rPr>
          <w:rFonts w:asciiTheme="minorHAnsi" w:hAnsiTheme="minorHAnsi" w:cstheme="minorHAnsi"/>
        </w:rPr>
      </w:pPr>
      <w:r w:rsidRPr="009C15D3">
        <w:rPr>
          <w:rFonts w:asciiTheme="minorHAnsi" w:hAnsiTheme="minorHAnsi" w:cstheme="minorHAnsi"/>
        </w:rPr>
        <w:t xml:space="preserve">7. World peace and preservation of human </w:t>
      </w:r>
      <w:proofErr w:type="spellStart"/>
      <w:r w:rsidRPr="009C15D3">
        <w:rPr>
          <w:rFonts w:asciiTheme="minorHAnsi" w:hAnsiTheme="minorHAnsi" w:cstheme="minorHAnsi"/>
        </w:rPr>
        <w:t>civilisation</w:t>
      </w:r>
      <w:proofErr w:type="spellEnd"/>
    </w:p>
    <w:p w14:paraId="7796CB0E" w14:textId="77777777" w:rsidR="00B32C2C" w:rsidRPr="009C15D3" w:rsidRDefault="00B32C2C" w:rsidP="00B32C2C">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BoldUnderline"/>
          <w:rFonts w:asciiTheme="minorHAnsi" w:hAnsiTheme="minorHAnsi" w:cstheme="minorHAnsi"/>
          <w:highlight w:val="green"/>
        </w:rPr>
        <w:t>has</w:t>
      </w:r>
      <w:r w:rsidRPr="009C15D3">
        <w:rPr>
          <w:rFonts w:asciiTheme="minorHAnsi" w:hAnsiTheme="minorHAnsi" w:cstheme="minorHAnsi"/>
        </w:rPr>
        <w:t xml:space="preserve"> surely </w:t>
      </w:r>
      <w:r w:rsidRPr="009C15D3">
        <w:rPr>
          <w:rStyle w:val="BoldUnderline"/>
          <w:rFonts w:asciiTheme="minorHAnsi" w:hAnsiTheme="minorHAnsi" w:cstheme="minorHAnsi"/>
        </w:rPr>
        <w:t xml:space="preserve">always </w:t>
      </w:r>
      <w:r w:rsidRPr="009C15D3">
        <w:rPr>
          <w:rStyle w:val="BoldUnderline"/>
          <w:rFonts w:asciiTheme="minorHAnsi" w:hAnsiTheme="minorHAnsi" w:cstheme="minorHAnsi"/>
          <w:highlight w:val="green"/>
        </w:rPr>
        <w:t>been</w:t>
      </w:r>
      <w:r w:rsidRPr="009C15D3">
        <w:rPr>
          <w:rStyle w:val="BoldUnderline"/>
          <w:rFonts w:asciiTheme="minorHAnsi" w:hAnsiTheme="minorHAnsi" w:cstheme="minorHAnsi"/>
        </w:rPr>
        <w:t xml:space="preserve"> unequal </w:t>
      </w:r>
      <w:r w:rsidRPr="009C15D3">
        <w:rPr>
          <w:rStyle w:val="BoldUnderline"/>
          <w:rFonts w:asciiTheme="minorHAnsi" w:hAnsiTheme="minorHAnsi" w:cstheme="minorHAnsi"/>
          <w:highlight w:val="green"/>
        </w:rPr>
        <w:t>access to resources</w:t>
      </w:r>
      <w:r w:rsidRPr="009C15D3">
        <w:rPr>
          <w:rStyle w:val="BoldUnderline"/>
          <w:rFonts w:asciiTheme="minorHAnsi" w:hAnsiTheme="minorHAnsi" w:cstheme="minorHAnsi"/>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BoldUnderline"/>
          <w:rFonts w:asciiTheme="minorHAnsi" w:hAnsiTheme="minorHAnsi" w:cstheme="minorHAnsi"/>
        </w:rPr>
        <w:t xml:space="preserve">natural </w:t>
      </w:r>
      <w:r w:rsidRPr="009C15D3">
        <w:rPr>
          <w:rStyle w:val="BoldUnderline"/>
          <w:rFonts w:asciiTheme="minorHAnsi" w:hAnsiTheme="minorHAnsi" w:cstheme="minorHAnsi"/>
          <w:highlight w:val="green"/>
        </w:rPr>
        <w:t>resources of Earth are limited</w:t>
      </w:r>
      <w:r w:rsidRPr="009C15D3">
        <w:rPr>
          <w:rStyle w:val="BoldUnderline"/>
          <w:rFonts w:asciiTheme="minorHAnsi" w:hAnsiTheme="minorHAnsi" w:cstheme="minorHAnsi"/>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BoldUnderline"/>
          <w:rFonts w:asciiTheme="minorHAnsi" w:hAnsiTheme="minorHAnsi" w:cstheme="minorHAnsi"/>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6EF8E014" w14:textId="77777777" w:rsidR="00B32C2C" w:rsidRPr="009C15D3" w:rsidRDefault="00B32C2C" w:rsidP="00B32C2C">
      <w:pPr>
        <w:rPr>
          <w:rFonts w:asciiTheme="minorHAnsi" w:hAnsiTheme="minorHAnsi" w:cstheme="minorHAnsi"/>
        </w:rPr>
      </w:pPr>
      <w:r w:rsidRPr="009C15D3">
        <w:rPr>
          <w:rFonts w:asciiTheme="minorHAnsi" w:hAnsiTheme="minorHAnsi" w:cstheme="minorHAnsi"/>
        </w:rPr>
        <w:t xml:space="preserve">7.1. </w:t>
      </w:r>
      <w:r w:rsidRPr="009C15D3">
        <w:rPr>
          <w:rStyle w:val="BoldUnderline"/>
          <w:rFonts w:asciiTheme="minorHAnsi" w:hAnsiTheme="minorHAnsi" w:cstheme="minorHAnsi"/>
          <w:highlight w:val="green"/>
        </w:rPr>
        <w:t>Expansion into</w:t>
      </w:r>
      <w:r w:rsidRPr="009C15D3">
        <w:rPr>
          <w:rStyle w:val="BoldUnderline"/>
          <w:rFonts w:asciiTheme="minorHAnsi" w:hAnsiTheme="minorHAnsi" w:cstheme="minorHAnsi"/>
        </w:rPr>
        <w:t xml:space="preserve"> near-Earth </w:t>
      </w:r>
      <w:r w:rsidRPr="009C15D3">
        <w:rPr>
          <w:rStyle w:val="BoldUnderline"/>
          <w:rFonts w:asciiTheme="minorHAnsi" w:hAnsiTheme="minorHAnsi" w:cstheme="minorHAnsi"/>
          <w:highlight w:val="green"/>
        </w:rPr>
        <w:t xml:space="preserve">space is the </w:t>
      </w:r>
      <w:r w:rsidRPr="009C15D3">
        <w:rPr>
          <w:rStyle w:val="Emphasis"/>
          <w:rFonts w:asciiTheme="minorHAnsi" w:hAnsiTheme="minorHAnsi" w:cstheme="minorHAnsi"/>
          <w:highlight w:val="green"/>
        </w:rPr>
        <w:t>only alternative to endless “resource wars”</w:t>
      </w:r>
    </w:p>
    <w:p w14:paraId="5CB9532E" w14:textId="77777777" w:rsidR="00B32C2C" w:rsidRPr="009C15D3" w:rsidRDefault="00B32C2C" w:rsidP="00B32C2C">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BoldUnderline"/>
          <w:rFonts w:asciiTheme="minorHAnsi" w:hAnsiTheme="minorHAnsi" w:cstheme="minorHAnsi"/>
          <w:highlight w:val="green"/>
        </w:rPr>
        <w:t>clearly facilitate world peace</w:t>
      </w:r>
      <w:r w:rsidRPr="009C15D3">
        <w:rPr>
          <w:rStyle w:val="BoldUnderline"/>
          <w:rFonts w:asciiTheme="minorHAnsi" w:hAnsiTheme="minorHAnsi" w:cstheme="minorHAnsi"/>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BoldUnderline"/>
          <w:rFonts w:asciiTheme="minorHAnsi" w:hAnsiTheme="minorHAnsi" w:cstheme="minorHAnsi"/>
        </w:rPr>
        <w:t>local and strategic conflict in the 21st Century</w:t>
      </w:r>
      <w:r w:rsidRPr="009C15D3">
        <w:rPr>
          <w:rFonts w:asciiTheme="minorHAnsi" w:hAnsiTheme="minorHAnsi" w:cstheme="minorHAnsi"/>
        </w:rPr>
        <w:t xml:space="preserve">, and </w:t>
      </w:r>
      <w:r w:rsidRPr="009C15D3">
        <w:rPr>
          <w:rStyle w:val="BoldUnderline"/>
          <w:rFonts w:asciiTheme="minorHAnsi" w:hAnsiTheme="minorHAnsi" w:cstheme="minorHAnsi"/>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4CB8E58D" w14:textId="77777777" w:rsidR="00B32C2C" w:rsidRPr="009C15D3" w:rsidRDefault="00B32C2C" w:rsidP="00B32C2C">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BoldUnderline"/>
          <w:rFonts w:asciiTheme="minorHAnsi" w:hAnsiTheme="minorHAnsi" w:cstheme="minorHAnsi"/>
          <w:highlight w:val="green"/>
        </w:rPr>
        <w:t xml:space="preserve"> using known tech</w:t>
      </w:r>
      <w:r w:rsidRPr="009C15D3">
        <w:rPr>
          <w:rFonts w:asciiTheme="minorHAnsi" w:hAnsiTheme="minorHAnsi" w:cstheme="minorHAnsi"/>
        </w:rPr>
        <w:t xml:space="preserve">nology </w:t>
      </w:r>
      <w:r w:rsidRPr="009C15D3">
        <w:rPr>
          <w:rStyle w:val="BoldUnderline"/>
          <w:rFonts w:asciiTheme="minorHAnsi" w:hAnsiTheme="minorHAnsi" w:cstheme="minorHAnsi"/>
          <w:highlight w:val="green"/>
        </w:rPr>
        <w:t>is the surest way of ending the threat</w:t>
      </w:r>
      <w:r w:rsidRPr="009C15D3">
        <w:rPr>
          <w:rStyle w:val="BoldUnderline"/>
          <w:rFonts w:asciiTheme="minorHAnsi" w:hAnsiTheme="minorHAnsi" w:cstheme="minorHAnsi"/>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BoldUnderline"/>
          <w:rFonts w:asciiTheme="minorHAnsi" w:hAnsiTheme="minorHAnsi" w:cstheme="minorHAnsi"/>
        </w:rPr>
        <w:t>then</w:t>
      </w:r>
      <w:r w:rsidRPr="009C15D3">
        <w:rPr>
          <w:rFonts w:asciiTheme="minorHAnsi" w:hAnsiTheme="minorHAnsi" w:cstheme="minorHAnsi"/>
        </w:rPr>
        <w:t xml:space="preserve"> it can be argued that </w:t>
      </w:r>
      <w:r w:rsidRPr="009C15D3">
        <w:rPr>
          <w:rStyle w:val="BoldUnderline"/>
          <w:rFonts w:asciiTheme="minorHAnsi" w:hAnsiTheme="minorHAnsi" w:cstheme="minorHAnsi"/>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BoldUnderline"/>
          <w:rFonts w:asciiTheme="minorHAnsi" w:hAnsiTheme="minorHAnsi" w:cstheme="minorHAnsi"/>
          <w:highlight w:val="green"/>
        </w:rPr>
        <w:t>this</w:t>
      </w:r>
      <w:r w:rsidRPr="009C15D3">
        <w:rPr>
          <w:rStyle w:val="BoldUnderline"/>
          <w:rFonts w:asciiTheme="minorHAnsi" w:hAnsiTheme="minorHAnsi" w:cstheme="minorHAnsi"/>
        </w:rPr>
        <w:t xml:space="preserve"> not only </w:t>
      </w:r>
      <w:r w:rsidRPr="009C15D3">
        <w:rPr>
          <w:rStyle w:val="BoldUnderline"/>
          <w:rFonts w:asciiTheme="minorHAnsi" w:hAnsiTheme="minorHAnsi" w:cstheme="minorHAnsi"/>
          <w:highlight w:val="green"/>
        </w:rPr>
        <w:t>eliminates the need for</w:t>
      </w:r>
      <w:r w:rsidRPr="009C15D3">
        <w:rPr>
          <w:rStyle w:val="BoldUnderline"/>
          <w:rFonts w:asciiTheme="minorHAnsi" w:hAnsiTheme="minorHAnsi" w:cstheme="minorHAnsi"/>
        </w:rPr>
        <w:t xml:space="preserve"> resource </w:t>
      </w:r>
      <w:r w:rsidRPr="009C15D3">
        <w:rPr>
          <w:rStyle w:val="BoldUnderline"/>
          <w:rFonts w:asciiTheme="minorHAnsi" w:hAnsiTheme="minorHAnsi" w:cstheme="minorHAnsi"/>
          <w:highlight w:val="green"/>
        </w:rPr>
        <w:t>wars</w:t>
      </w:r>
      <w:r w:rsidRPr="009C15D3">
        <w:rPr>
          <w:rFonts w:asciiTheme="minorHAnsi" w:hAnsiTheme="minorHAnsi" w:cstheme="minorHAnsi"/>
        </w:rPr>
        <w:t xml:space="preserve">, it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6C4B23E4" w14:textId="77777777" w:rsidR="00B32C2C" w:rsidRPr="009C15D3" w:rsidRDefault="00B32C2C" w:rsidP="00B32C2C">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BoldUnderline"/>
          <w:rFonts w:asciiTheme="minorHAnsi" w:hAnsiTheme="minorHAnsi" w:cstheme="minorHAnsi"/>
        </w:rPr>
        <w:t xml:space="preserve">these </w:t>
      </w:r>
      <w:r w:rsidRPr="009C15D3">
        <w:rPr>
          <w:rStyle w:val="BoldUnderline"/>
          <w:rFonts w:asciiTheme="minorHAnsi" w:hAnsiTheme="minorHAnsi" w:cstheme="minorHAnsi"/>
          <w:highlight w:val="green"/>
        </w:rPr>
        <w:t>groups</w:t>
      </w:r>
      <w:r w:rsidRPr="009C15D3">
        <w:rPr>
          <w:rStyle w:val="BoldUnderline"/>
          <w:rFonts w:asciiTheme="minorHAnsi" w:hAnsiTheme="minorHAnsi" w:cstheme="minorHAnsi"/>
        </w:rPr>
        <w:t xml:space="preserve">’ continuing </w:t>
      </w:r>
      <w:r w:rsidRPr="009C15D3">
        <w:rPr>
          <w:rStyle w:val="BoldUnderline"/>
          <w:rFonts w:asciiTheme="minorHAnsi" w:hAnsiTheme="minorHAnsi" w:cstheme="minorHAnsi"/>
          <w:highlight w:val="green"/>
        </w:rPr>
        <w:t>profits are</w:t>
      </w:r>
      <w:r w:rsidRPr="009C15D3">
        <w:rPr>
          <w:rStyle w:val="BoldUnderline"/>
          <w:rFonts w:asciiTheme="minorHAnsi" w:hAnsiTheme="minorHAnsi" w:cstheme="minorHAnsi"/>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BoldUnderline"/>
          <w:rFonts w:asciiTheme="minorHAnsi" w:hAnsiTheme="minorHAnsi" w:cstheme="minorHAnsi"/>
          <w:highlight w:val="green"/>
        </w:rPr>
        <w:t xml:space="preserve">only by maintaining the </w:t>
      </w:r>
      <w:proofErr w:type="spellStart"/>
      <w:r w:rsidRPr="009C15D3">
        <w:rPr>
          <w:rStyle w:val="BoldUnderline"/>
          <w:rFonts w:asciiTheme="minorHAnsi" w:hAnsiTheme="minorHAnsi" w:cstheme="minorHAnsi"/>
          <w:highlight w:val="green"/>
        </w:rPr>
        <w:t>pretence</w:t>
      </w:r>
      <w:proofErr w:type="spellEnd"/>
      <w:r w:rsidRPr="009C15D3">
        <w:rPr>
          <w:rStyle w:val="BoldUnderline"/>
          <w:rFonts w:asciiTheme="minorHAnsi" w:hAnsiTheme="minorHAnsi" w:cstheme="minorHAnsi"/>
        </w:rPr>
        <w:t xml:space="preserve"> that </w:t>
      </w:r>
      <w:r w:rsidRPr="009C15D3">
        <w:rPr>
          <w:rStyle w:val="BoldUnderline"/>
          <w:rFonts w:asciiTheme="minorHAnsi" w:hAnsiTheme="minorHAnsi" w:cstheme="minorHAnsi"/>
          <w:highlight w:val="green"/>
        </w:rPr>
        <w:t>use of space resources is not feasible</w:t>
      </w:r>
      <w:r w:rsidRPr="009C15D3">
        <w:rPr>
          <w:rStyle w:val="BoldUnderline"/>
          <w:rFonts w:asciiTheme="minorHAnsi" w:hAnsiTheme="minorHAnsi" w:cstheme="minorHAnsi"/>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BoldUnderline"/>
          <w:rFonts w:asciiTheme="minorHAnsi" w:hAnsiTheme="minorHAnsi" w:cstheme="minorHAnsi"/>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19ACE195" w14:textId="77777777" w:rsidR="00B32C2C" w:rsidRPr="009C15D3" w:rsidRDefault="00B32C2C" w:rsidP="00B32C2C">
      <w:pPr>
        <w:rPr>
          <w:rFonts w:asciiTheme="minorHAnsi" w:hAnsiTheme="minorHAnsi" w:cstheme="minorHAnsi"/>
        </w:rPr>
      </w:pPr>
      <w:r w:rsidRPr="009C15D3">
        <w:rPr>
          <w:rFonts w:asciiTheme="minorHAnsi" w:hAnsiTheme="minorHAnsi" w:cstheme="minorHAnsi"/>
        </w:rPr>
        <w:t>7.2. High return in safety from extra-terrestrial settlement</w:t>
      </w:r>
    </w:p>
    <w:p w14:paraId="1856DF6F" w14:textId="77777777" w:rsidR="00B32C2C" w:rsidRPr="009C15D3" w:rsidRDefault="00B32C2C" w:rsidP="00B32C2C">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BoldUnderline"/>
          <w:rFonts w:asciiTheme="minorHAnsi" w:hAnsiTheme="minorHAnsi" w:cstheme="minorHAnsi"/>
        </w:rPr>
        <w:t>settlements on the Moon, Mars, asteroids and</w:t>
      </w:r>
      <w:r w:rsidRPr="009C15D3">
        <w:rPr>
          <w:rFonts w:asciiTheme="minorHAnsi" w:hAnsiTheme="minorHAnsi" w:cstheme="minorHAnsi"/>
        </w:rPr>
        <w:t xml:space="preserve"> in man[/woman]-made </w:t>
      </w:r>
      <w:r w:rsidRPr="009C15D3">
        <w:rPr>
          <w:rStyle w:val="BoldUnderline"/>
          <w:rFonts w:asciiTheme="minorHAnsi" w:hAnsiTheme="minorHAnsi" w:cstheme="minorHAnsi"/>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57C651AE" w14:textId="77777777" w:rsidR="00B32C2C" w:rsidRPr="009C15D3" w:rsidRDefault="00B32C2C" w:rsidP="00B32C2C">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BoldUnderline"/>
          <w:rFonts w:asciiTheme="minorHAnsi" w:hAnsiTheme="minorHAnsi" w:cstheme="minorHAnsi"/>
          <w:highlight w:val="green"/>
        </w:rPr>
        <w:t>reduc</w:t>
      </w:r>
      <w:r w:rsidRPr="009C15D3">
        <w:rPr>
          <w:rStyle w:val="BoldUnderline"/>
          <w:rFonts w:asciiTheme="minorHAnsi" w:hAnsiTheme="minorHAnsi" w:cstheme="minorHAnsi"/>
        </w:rPr>
        <w:t xml:space="preserve">ing </w:t>
      </w:r>
      <w:r w:rsidRPr="009C15D3">
        <w:rPr>
          <w:rStyle w:val="BoldUnderline"/>
          <w:rFonts w:asciiTheme="minorHAnsi" w:hAnsiTheme="minorHAnsi" w:cstheme="minorHAnsi"/>
          <w:highlight w:val="green"/>
        </w:rPr>
        <w:t>the danger of human extinction due</w:t>
      </w:r>
      <w:r w:rsidRPr="009C15D3">
        <w:rPr>
          <w:rStyle w:val="BoldUnderline"/>
          <w:rFonts w:asciiTheme="minorHAnsi" w:hAnsiTheme="minorHAnsi" w:cstheme="minorHAnsi"/>
        </w:rPr>
        <w:t xml:space="preserve"> to </w:t>
      </w:r>
      <w:r w:rsidRPr="009C15D3">
        <w:rPr>
          <w:rStyle w:val="BoldUnderline"/>
          <w:rFonts w:asciiTheme="minorHAnsi" w:hAnsiTheme="minorHAnsi" w:cstheme="minorHAnsi"/>
          <w:highlight w:val="green"/>
        </w:rPr>
        <w:t>planet-wide</w:t>
      </w:r>
      <w:r w:rsidRPr="009C15D3">
        <w:rPr>
          <w:rStyle w:val="BoldUnderline"/>
          <w:rFonts w:asciiTheme="minorHAnsi" w:hAnsiTheme="minorHAnsi" w:cstheme="minorHAnsi"/>
        </w:rPr>
        <w:t xml:space="preserve"> or cosmic </w:t>
      </w:r>
      <w:r w:rsidRPr="009C15D3">
        <w:rPr>
          <w:rStyle w:val="BoldUnderline"/>
          <w:rFonts w:asciiTheme="minorHAnsi" w:hAnsiTheme="minorHAnsi" w:cstheme="minorHAnsi"/>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BoldUnderline"/>
          <w:rFonts w:asciiTheme="minorHAnsi" w:hAnsiTheme="minorHAnsi" w:cstheme="minorHAnsi"/>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BoldUnderline"/>
          <w:rFonts w:asciiTheme="minorHAnsi" w:hAnsiTheme="minorHAnsi" w:cstheme="minorHAnsi"/>
        </w:rPr>
        <w:t>It is hard to think of any objective</w:t>
      </w:r>
      <w:r w:rsidRPr="009C15D3">
        <w:rPr>
          <w:rFonts w:asciiTheme="minorHAnsi" w:hAnsiTheme="minorHAnsi" w:cstheme="minorHAnsi"/>
        </w:rPr>
        <w:t xml:space="preserve"> that is </w:t>
      </w:r>
      <w:r w:rsidRPr="009C15D3">
        <w:rPr>
          <w:rStyle w:val="BoldUnderline"/>
          <w:rFonts w:asciiTheme="minorHAnsi" w:hAnsiTheme="minorHAnsi" w:cstheme="minorHAnsi"/>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BoldUnderline"/>
          <w:rFonts w:asciiTheme="minorHAnsi" w:hAnsiTheme="minorHAnsi" w:cstheme="minorHAnsi"/>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BoldUnderline"/>
          <w:rFonts w:asciiTheme="minorHAnsi" w:hAnsiTheme="minorHAnsi" w:cstheme="minorHAnsi"/>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57B91093" w14:textId="3022B676" w:rsidR="0024073E" w:rsidRDefault="00B32C2C" w:rsidP="00B32C2C">
      <w:pPr>
        <w:pStyle w:val="Heading3"/>
      </w:pPr>
      <w:r>
        <w:t>Case</w:t>
      </w:r>
    </w:p>
    <w:p w14:paraId="3EBE95FF" w14:textId="54D9FD8D" w:rsidR="00B32C2C" w:rsidRDefault="00B32C2C" w:rsidP="00B32C2C">
      <w:pPr>
        <w:pStyle w:val="Heading3"/>
      </w:pPr>
      <w:r>
        <w:t>FWK</w:t>
      </w:r>
    </w:p>
    <w:p w14:paraId="5E7485D2" w14:textId="77777777" w:rsidR="00B32C2C" w:rsidRDefault="00B32C2C" w:rsidP="00B32C2C">
      <w:pPr>
        <w:pStyle w:val="Heading4"/>
      </w:pPr>
      <w:r>
        <w:t>The standard for the ROB should be maximizing expected well-being.</w:t>
      </w:r>
    </w:p>
    <w:p w14:paraId="27C10A44" w14:textId="77777777" w:rsidR="00B32C2C" w:rsidRPr="00A0610A" w:rsidRDefault="00B32C2C" w:rsidP="00B32C2C">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33B3A32D" w14:textId="77777777" w:rsidR="00B32C2C" w:rsidRPr="00A0610A" w:rsidRDefault="00B32C2C" w:rsidP="00B32C2C">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0D87D256" w14:textId="77777777" w:rsidR="00B32C2C" w:rsidRDefault="00B32C2C" w:rsidP="00B32C2C">
      <w:pPr>
        <w:pStyle w:val="Heading4"/>
        <w:rPr>
          <w:rFonts w:cs="Calibri"/>
        </w:rPr>
      </w:pPr>
      <w:r>
        <w:rPr>
          <w:rFonts w:cs="Calibri"/>
        </w:rPr>
        <w:t xml:space="preserve">3. </w:t>
      </w:r>
      <w:r w:rsidRPr="00A0610A">
        <w:rPr>
          <w:rFonts w:cs="Calibri"/>
        </w:rPr>
        <w:t xml:space="preserve">Actor spec—governments must use util because they </w:t>
      </w:r>
      <w:r w:rsidRPr="00A0610A">
        <w:rPr>
          <w:rFonts w:cs="Calibri"/>
          <w:u w:val="single"/>
        </w:rPr>
        <w:t>don’t have intentions</w:t>
      </w:r>
      <w:r w:rsidRPr="00A0610A">
        <w:rPr>
          <w:rFonts w:cs="Calibri"/>
        </w:rPr>
        <w:t xml:space="preserve"> and are </w:t>
      </w:r>
      <w:r w:rsidRPr="00A0610A">
        <w:rPr>
          <w:rFonts w:cs="Calibri"/>
          <w:u w:val="single"/>
        </w:rPr>
        <w:t>constantly</w:t>
      </w:r>
      <w:r w:rsidRPr="00A0610A">
        <w:rPr>
          <w:rFonts w:cs="Calibri"/>
        </w:rPr>
        <w:t xml:space="preserve"> dealing with tradeoffs</w:t>
      </w:r>
    </w:p>
    <w:p w14:paraId="10B1282E" w14:textId="77777777" w:rsidR="007F71EF" w:rsidRPr="007F71EF" w:rsidRDefault="00B32C2C" w:rsidP="007F71EF">
      <w:pPr>
        <w:pStyle w:val="Heading4"/>
        <w:rPr>
          <w:rStyle w:val="Style13ptBold"/>
          <w:b/>
        </w:rPr>
      </w:pPr>
      <w:r>
        <w:t xml:space="preserve">4. </w:t>
      </w:r>
      <w:r w:rsidR="007F71EF" w:rsidRPr="007F71EF">
        <w:rPr>
          <w:rStyle w:val="Style13ptBold"/>
          <w:b/>
        </w:rPr>
        <w:t>Extinction is a unique ontological phenomenon that outweighs under every ethical theory.</w:t>
      </w:r>
    </w:p>
    <w:p w14:paraId="775F2222" w14:textId="77777777" w:rsidR="007F71EF" w:rsidRPr="004E64EE" w:rsidRDefault="007F71EF" w:rsidP="007F71EF">
      <w:r w:rsidRPr="004E64EE">
        <w:rPr>
          <w:rStyle w:val="Style13ptBold"/>
        </w:rPr>
        <w:t>Burke et al.</w:t>
      </w:r>
      <w:r w:rsidRPr="004E64EE">
        <w:t xml:space="preserve">, Associate Professor of International and Political Studies @ UNSW, Australia, </w:t>
      </w:r>
      <w:r w:rsidRPr="004E64EE">
        <w:rPr>
          <w:rStyle w:val="Style13ptBold"/>
        </w:rPr>
        <w:t>‘16</w:t>
      </w:r>
    </w:p>
    <w:p w14:paraId="17AD5FC0" w14:textId="77777777" w:rsidR="007F71EF" w:rsidRPr="004E64EE" w:rsidRDefault="007F71EF" w:rsidP="007F71EF">
      <w:r w:rsidRPr="004E64EE">
        <w:t xml:space="preserve">(Anthony, Stefanie </w:t>
      </w:r>
      <w:proofErr w:type="spellStart"/>
      <w:r w:rsidRPr="004E64EE">
        <w:t>Fishel</w:t>
      </w:r>
      <w:proofErr w:type="spellEnd"/>
      <w:r w:rsidRPr="004E64EE">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713F03B7" w14:textId="77777777" w:rsidR="007F71EF" w:rsidRPr="004E64EE" w:rsidRDefault="007F71EF" w:rsidP="007F71EF">
      <w:pPr>
        <w:rPr>
          <w:u w:val="single"/>
        </w:rPr>
      </w:pPr>
      <w:r w:rsidRPr="004E64EE">
        <w:rPr>
          <w:sz w:val="16"/>
        </w:rPr>
        <w:t xml:space="preserve">8. </w:t>
      </w:r>
      <w:r w:rsidRPr="004E64EE">
        <w:rPr>
          <w:u w:val="single"/>
        </w:rPr>
        <w:t>Global ethics must respond to mass extinction</w:t>
      </w:r>
      <w:r w:rsidRPr="004E64EE">
        <w:rPr>
          <w:sz w:val="16"/>
        </w:rPr>
        <w:t xml:space="preserve">. In late 2014, the Worldwide Fund for Nature reported a startling statistic: according to their global study, 52% of species had gone extinct between 1970 and 2010.60 This is not news: </w:t>
      </w:r>
      <w:r w:rsidRPr="004E64EE">
        <w:rPr>
          <w:u w:val="single"/>
        </w:rPr>
        <w:t>for three decades, conservation biologists have been warning of a ‘sixth mass extinction’, which, by definition, could eliminate more than three quarters of currently existing life forms in just a few centuries</w:t>
      </w:r>
      <w:r w:rsidRPr="004E64EE">
        <w:rPr>
          <w:sz w:val="16"/>
        </w:rPr>
        <w:t xml:space="preserve">.61 In other words, </w:t>
      </w:r>
      <w:r w:rsidRPr="004E64EE">
        <w:rPr>
          <w:u w:val="single"/>
        </w:rPr>
        <w:t xml:space="preserve">it could threaten the practical possibility of the survival of earthly life. </w:t>
      </w:r>
      <w:r w:rsidRPr="00C16229">
        <w:rPr>
          <w:highlight w:val="cyan"/>
          <w:u w:val="single"/>
        </w:rPr>
        <w:t>Mass extinction</w:t>
      </w:r>
      <w:r w:rsidRPr="004E64EE">
        <w:rPr>
          <w:u w:val="single"/>
        </w:rPr>
        <w:t xml:space="preserve"> is not simply extinction (or death) writ large</w:t>
      </w:r>
      <w:r w:rsidRPr="004E64EE">
        <w:rPr>
          <w:sz w:val="16"/>
        </w:rPr>
        <w:t xml:space="preserve">: </w:t>
      </w:r>
      <w:r w:rsidRPr="004E64EE">
        <w:rPr>
          <w:rStyle w:val="Emphasis"/>
        </w:rPr>
        <w:t xml:space="preserve">it </w:t>
      </w:r>
      <w:r w:rsidRPr="00C16229">
        <w:rPr>
          <w:rStyle w:val="Emphasis"/>
          <w:highlight w:val="cyan"/>
        </w:rPr>
        <w:t>is a qualitatively different</w:t>
      </w:r>
      <w:r w:rsidRPr="004E64EE">
        <w:rPr>
          <w:rStyle w:val="Emphasis"/>
        </w:rPr>
        <w:t xml:space="preserve"> </w:t>
      </w:r>
      <w:r w:rsidRPr="00C16229">
        <w:rPr>
          <w:rStyle w:val="Emphasis"/>
          <w:highlight w:val="cyan"/>
        </w:rPr>
        <w:t>phenomena that demands its own ethical categories</w:t>
      </w:r>
      <w:r w:rsidRPr="004E64EE">
        <w:rPr>
          <w:rStyle w:val="Emphasis"/>
        </w:rPr>
        <w:t>.</w:t>
      </w:r>
      <w:r w:rsidRPr="004E64EE">
        <w:rPr>
          <w:sz w:val="16"/>
        </w:rPr>
        <w:t xml:space="preserve"> </w:t>
      </w:r>
      <w:r w:rsidRPr="004E64EE">
        <w:rPr>
          <w:u w:val="single"/>
        </w:rPr>
        <w:t>It cannot be grasped by aggregating species extinctions,</w:t>
      </w:r>
      <w:r w:rsidRPr="004E64EE">
        <w:rPr>
          <w:sz w:val="16"/>
        </w:rPr>
        <w:t xml:space="preserve"> let alone the deaths of individual organisms. </w:t>
      </w:r>
      <w:r w:rsidRPr="00C16229">
        <w:rPr>
          <w:highlight w:val="cyan"/>
          <w:u w:val="single"/>
        </w:rPr>
        <w:t>Not only does it erase</w:t>
      </w:r>
      <w:r w:rsidRPr="004E64EE">
        <w:rPr>
          <w:u w:val="single"/>
        </w:rPr>
        <w:t xml:space="preserve"> diverse, irreplaceable </w:t>
      </w:r>
      <w:r w:rsidRPr="00C16229">
        <w:rPr>
          <w:highlight w:val="cyan"/>
          <w:u w:val="single"/>
        </w:rPr>
        <w:t>life</w:t>
      </w:r>
      <w:r w:rsidRPr="004E64EE">
        <w:rPr>
          <w:u w:val="single"/>
        </w:rPr>
        <w:t xml:space="preserve"> forms</w:t>
      </w:r>
      <w:r w:rsidRPr="004E64EE">
        <w:rPr>
          <w:sz w:val="16"/>
        </w:rPr>
        <w:t xml:space="preserve">, </w:t>
      </w:r>
      <w:r w:rsidRPr="00C16229">
        <w:rPr>
          <w:highlight w:val="cyan"/>
          <w:u w:val="single"/>
        </w:rPr>
        <w:t>their</w:t>
      </w:r>
      <w:r w:rsidRPr="004E64EE">
        <w:rPr>
          <w:u w:val="single"/>
        </w:rPr>
        <w:t xml:space="preserve"> </w:t>
      </w:r>
      <w:r w:rsidRPr="004E64EE">
        <w:rPr>
          <w:rStyle w:val="Emphasis"/>
        </w:rPr>
        <w:t xml:space="preserve">unique </w:t>
      </w:r>
      <w:r w:rsidRPr="00C16229">
        <w:rPr>
          <w:rStyle w:val="Emphasis"/>
          <w:highlight w:val="cyan"/>
        </w:rPr>
        <w:t>histories</w:t>
      </w:r>
      <w:r w:rsidRPr="00C16229">
        <w:rPr>
          <w:highlight w:val="cyan"/>
          <w:u w:val="single"/>
        </w:rPr>
        <w:t xml:space="preserve"> and</w:t>
      </w:r>
      <w:r w:rsidRPr="004E64EE">
        <w:rPr>
          <w:u w:val="single"/>
        </w:rPr>
        <w:t xml:space="preserve"> </w:t>
      </w:r>
      <w:r w:rsidRPr="004E64EE">
        <w:rPr>
          <w:rStyle w:val="Emphasis"/>
        </w:rPr>
        <w:t xml:space="preserve">open-ended </w:t>
      </w:r>
      <w:r w:rsidRPr="00C16229">
        <w:rPr>
          <w:rStyle w:val="Emphasis"/>
          <w:highlight w:val="cyan"/>
        </w:rPr>
        <w:t>possibilities</w:t>
      </w:r>
      <w:r w:rsidRPr="00C16229">
        <w:rPr>
          <w:highlight w:val="cyan"/>
          <w:u w:val="single"/>
        </w:rPr>
        <w:t xml:space="preserve">, but it </w:t>
      </w:r>
      <w:r w:rsidRPr="00C16229">
        <w:rPr>
          <w:rStyle w:val="Emphasis"/>
          <w:highlight w:val="cyan"/>
        </w:rPr>
        <w:t>threatens the ontological conditions of</w:t>
      </w:r>
      <w:r w:rsidRPr="004E64EE">
        <w:rPr>
          <w:rStyle w:val="Emphasis"/>
        </w:rPr>
        <w:t xml:space="preserve"> Earthly </w:t>
      </w:r>
      <w:r w:rsidRPr="00C16229">
        <w:rPr>
          <w:rStyle w:val="Emphasis"/>
          <w:highlight w:val="cyan"/>
        </w:rPr>
        <w:t>life</w:t>
      </w:r>
      <w:r w:rsidRPr="004E64EE">
        <w:rPr>
          <w:u w:val="single"/>
        </w:rPr>
        <w:t>.</w:t>
      </w:r>
    </w:p>
    <w:p w14:paraId="197E81D0" w14:textId="77777777" w:rsidR="007F71EF" w:rsidRPr="004E64EE" w:rsidRDefault="007F71EF" w:rsidP="007F71EF">
      <w:pPr>
        <w:rPr>
          <w:u w:val="single"/>
        </w:rPr>
      </w:pPr>
      <w:r w:rsidRPr="004E64EE">
        <w:rPr>
          <w:sz w:val="1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4E64EE">
        <w:rPr>
          <w:u w:val="single"/>
        </w:rPr>
        <w:t>Cold-War era concepts such as ‘nuclear winter’ and ‘omnicide’ gesture towards harms massive in their scale and moral horror</w:t>
      </w:r>
      <w:r w:rsidRPr="004E64EE">
        <w:rPr>
          <w:sz w:val="16"/>
        </w:rPr>
        <w:t xml:space="preserve">. However, </w:t>
      </w:r>
      <w:r w:rsidRPr="004E64EE">
        <w:rPr>
          <w:u w:val="single"/>
        </w:rPr>
        <w:t xml:space="preserve">they are asymptotic: </w:t>
      </w:r>
      <w:r w:rsidRPr="00C16229">
        <w:rPr>
          <w:highlight w:val="cyan"/>
          <w:u w:val="single"/>
        </w:rPr>
        <w:t>they imagine</w:t>
      </w:r>
      <w:r w:rsidRPr="004E64EE">
        <w:rPr>
          <w:u w:val="single"/>
        </w:rPr>
        <w:t xml:space="preserve"> nightmares of </w:t>
      </w:r>
      <w:r w:rsidRPr="00C16229">
        <w:rPr>
          <w:highlight w:val="cyan"/>
          <w:u w:val="single"/>
        </w:rPr>
        <w:t>a</w:t>
      </w:r>
      <w:r w:rsidRPr="004E64EE">
        <w:rPr>
          <w:u w:val="single"/>
        </w:rPr>
        <w:t xml:space="preserve"> severely </w:t>
      </w:r>
      <w:r w:rsidRPr="00C16229">
        <w:rPr>
          <w:highlight w:val="cyan"/>
          <w:u w:val="single"/>
        </w:rPr>
        <w:t>denuded planet</w:t>
      </w:r>
      <w:r w:rsidRPr="004E64EE">
        <w:rPr>
          <w:u w:val="single"/>
        </w:rPr>
        <w:t xml:space="preserve">, yet they do </w:t>
      </w:r>
      <w:r w:rsidRPr="00C16229">
        <w:rPr>
          <w:highlight w:val="cyan"/>
          <w:u w:val="single"/>
        </w:rPr>
        <w:t>not</w:t>
      </w:r>
      <w:r w:rsidRPr="004E64EE">
        <w:rPr>
          <w:u w:val="single"/>
        </w:rPr>
        <w:t xml:space="preserve"> contemplate </w:t>
      </w:r>
      <w:r w:rsidRPr="00C16229">
        <w:rPr>
          <w:highlight w:val="cyan"/>
          <w:u w:val="single"/>
        </w:rPr>
        <w:t xml:space="preserve">the </w:t>
      </w:r>
      <w:r w:rsidRPr="00C16229">
        <w:rPr>
          <w:rStyle w:val="Emphasis"/>
          <w:highlight w:val="cyan"/>
        </w:rPr>
        <w:t>comprehensive negation</w:t>
      </w:r>
      <w:r w:rsidRPr="004E64EE">
        <w:rPr>
          <w:u w:val="single"/>
        </w:rPr>
        <w:t xml:space="preserve"> that a </w:t>
      </w:r>
      <w:r w:rsidRPr="00C16229">
        <w:rPr>
          <w:highlight w:val="cyan"/>
          <w:u w:val="single"/>
        </w:rPr>
        <w:t>mass extinction</w:t>
      </w:r>
      <w:r w:rsidRPr="004E64EE">
        <w:rPr>
          <w:u w:val="single"/>
        </w:rPr>
        <w:t xml:space="preserve"> event </w:t>
      </w:r>
      <w:proofErr w:type="gramStart"/>
      <w:r w:rsidRPr="00C16229">
        <w:rPr>
          <w:highlight w:val="cyan"/>
          <w:u w:val="single"/>
        </w:rPr>
        <w:t>entails</w:t>
      </w:r>
      <w:proofErr w:type="gramEnd"/>
      <w:r w:rsidRPr="004E64EE">
        <w:rPr>
          <w:u w:val="single"/>
        </w:rPr>
        <w:t>.</w:t>
      </w:r>
      <w:r w:rsidRPr="004E64EE">
        <w:rPr>
          <w:sz w:val="16"/>
        </w:rPr>
        <w:t xml:space="preserve"> In contemporary IR discourses, where it appears at all, extinction is treated as a problem of scientific management and biopolitical control aimed at securing existing human lifestyles.63 Once again, </w:t>
      </w:r>
      <w:r w:rsidRPr="00C16229">
        <w:rPr>
          <w:highlight w:val="cyan"/>
          <w:u w:val="single"/>
        </w:rPr>
        <w:t>this</w:t>
      </w:r>
      <w:r w:rsidRPr="004E64EE">
        <w:rPr>
          <w:u w:val="single"/>
        </w:rPr>
        <w:t xml:space="preserve"> approach </w:t>
      </w:r>
      <w:r w:rsidRPr="00C16229">
        <w:rPr>
          <w:highlight w:val="cyan"/>
          <w:u w:val="single"/>
        </w:rPr>
        <w:t xml:space="preserve">fails to </w:t>
      </w:r>
      <w:proofErr w:type="spellStart"/>
      <w:r w:rsidRPr="00C16229">
        <w:rPr>
          <w:highlight w:val="cyan"/>
          <w:u w:val="single"/>
        </w:rPr>
        <w:t>recognise</w:t>
      </w:r>
      <w:proofErr w:type="spellEnd"/>
      <w:r w:rsidRPr="00C16229">
        <w:rPr>
          <w:highlight w:val="cyan"/>
          <w:u w:val="single"/>
        </w:rPr>
        <w:t xml:space="preserve"> the reality</w:t>
      </w:r>
      <w:r w:rsidRPr="004E64EE">
        <w:rPr>
          <w:u w:val="single"/>
        </w:rPr>
        <w:t xml:space="preserve"> of extinction, </w:t>
      </w:r>
      <w:r w:rsidRPr="00C16229">
        <w:rPr>
          <w:highlight w:val="cyan"/>
          <w:u w:val="single"/>
        </w:rPr>
        <w:t xml:space="preserve">which is a </w:t>
      </w:r>
      <w:r w:rsidRPr="00C16229">
        <w:rPr>
          <w:rStyle w:val="Emphasis"/>
          <w:highlight w:val="cyan"/>
        </w:rPr>
        <w:t>matter of being and nonbeing</w:t>
      </w:r>
      <w:r w:rsidRPr="00C16229">
        <w:rPr>
          <w:highlight w:val="cyan"/>
          <w:u w:val="single"/>
        </w:rPr>
        <w:t>, not one of life and death</w:t>
      </w:r>
      <w:r w:rsidRPr="004E64EE">
        <w:rPr>
          <w:u w:val="single"/>
        </w:rPr>
        <w:t xml:space="preserve"> processes.</w:t>
      </w:r>
    </w:p>
    <w:p w14:paraId="2546C5A2" w14:textId="77777777" w:rsidR="007F71EF" w:rsidRPr="004E64EE" w:rsidRDefault="007F71EF" w:rsidP="007F71EF">
      <w:pPr>
        <w:rPr>
          <w:sz w:val="16"/>
        </w:rPr>
      </w:pPr>
      <w:r w:rsidRPr="004E64EE">
        <w:rPr>
          <w:u w:val="single"/>
        </w:rPr>
        <w:t>Confronting the enormity of a possible mass extinction event requires a total overhaul of human perceptions of what is at stake in the disruption of the conditions of Earthly life. The question of what is ‘lost’ in extinction has</w:t>
      </w:r>
      <w:r w:rsidRPr="004E64EE">
        <w:rPr>
          <w:sz w:val="16"/>
        </w:rPr>
        <w:t xml:space="preserve">, since the inception of the concept of ‘conservation’, </w:t>
      </w:r>
      <w:r w:rsidRPr="004E64EE">
        <w:rPr>
          <w:u w:val="single"/>
        </w:rPr>
        <w:t>been addressed in terms of financial cost</w:t>
      </w:r>
      <w:r w:rsidRPr="004E64EE">
        <w:rPr>
          <w:sz w:val="16"/>
        </w:rPr>
        <w:t xml:space="preserve"> and economic liabilities.64 Beyond reducing life to forms to capital, currencies and financial instruments, the dominant neoliberal political economy of conservation imposes a </w:t>
      </w:r>
      <w:proofErr w:type="spellStart"/>
      <w:r w:rsidRPr="004E64EE">
        <w:rPr>
          <w:sz w:val="16"/>
        </w:rPr>
        <w:t>homogenising</w:t>
      </w:r>
      <w:proofErr w:type="spellEnd"/>
      <w:r w:rsidRPr="004E64EE">
        <w:rPr>
          <w:sz w:val="16"/>
        </w:rPr>
        <w:t xml:space="preserve">, Western secular worldview on a planetary phenomenon. </w:t>
      </w:r>
      <w:r w:rsidRPr="004E64EE">
        <w:rPr>
          <w:u w:val="single"/>
        </w:rPr>
        <w:t xml:space="preserve">Yet the </w:t>
      </w:r>
      <w:r w:rsidRPr="004E64EE">
        <w:rPr>
          <w:rStyle w:val="Emphasis"/>
        </w:rPr>
        <w:t>enormity, complexity, and scale</w:t>
      </w:r>
      <w:r w:rsidRPr="004E64EE">
        <w:rPr>
          <w:u w:val="single"/>
        </w:rPr>
        <w:t xml:space="preserve"> of mass extinction is so huge that humans need to </w:t>
      </w:r>
      <w:r w:rsidRPr="004E64EE">
        <w:rPr>
          <w:rStyle w:val="Emphasis"/>
        </w:rPr>
        <w:t>draw on every possible resource in order to find ways of responding</w:t>
      </w:r>
      <w:r w:rsidRPr="004E64EE">
        <w:rPr>
          <w:u w:val="single"/>
        </w:rPr>
        <w:t>.</w:t>
      </w:r>
      <w:r w:rsidRPr="004E64EE">
        <w:rPr>
          <w:sz w:val="16"/>
        </w:rPr>
        <w:t xml:space="preserve"> This means that they need to </w:t>
      </w:r>
      <w:proofErr w:type="spellStart"/>
      <w:r w:rsidRPr="004E64EE">
        <w:rPr>
          <w:sz w:val="16"/>
        </w:rPr>
        <w:t>mobilise</w:t>
      </w:r>
      <w:proofErr w:type="spellEnd"/>
      <w:r w:rsidRPr="004E64EE">
        <w:rPr>
          <w:sz w:val="16"/>
        </w:rPr>
        <w:t xml:space="preserve"> multiple worldviews and lifeways – including those emerging from indigenous and </w:t>
      </w:r>
      <w:proofErr w:type="spellStart"/>
      <w:r w:rsidRPr="004E64EE">
        <w:rPr>
          <w:sz w:val="16"/>
        </w:rPr>
        <w:t>marginalised</w:t>
      </w:r>
      <w:proofErr w:type="spellEnd"/>
      <w:r w:rsidRPr="004E64EE">
        <w:rPr>
          <w:sz w:val="16"/>
        </w:rPr>
        <w:t xml:space="preserve"> cosmologies. Above all, </w:t>
      </w:r>
      <w:r w:rsidRPr="004E64EE">
        <w:rPr>
          <w:u w:val="single"/>
        </w:rPr>
        <w:t xml:space="preserve">it is crucial and urgent to </w:t>
      </w:r>
      <w:proofErr w:type="spellStart"/>
      <w:r w:rsidRPr="004E64EE">
        <w:rPr>
          <w:u w:val="single"/>
        </w:rPr>
        <w:t>realise</w:t>
      </w:r>
      <w:proofErr w:type="spellEnd"/>
      <w:r w:rsidRPr="004E64EE">
        <w:rPr>
          <w:u w:val="single"/>
        </w:rPr>
        <w:t xml:space="preserve"> that extinction is a </w:t>
      </w:r>
      <w:r w:rsidRPr="004E64EE">
        <w:rPr>
          <w:rStyle w:val="Emphasis"/>
        </w:rPr>
        <w:t>matter of global ethics</w:t>
      </w:r>
      <w:r w:rsidRPr="004E64EE">
        <w:rPr>
          <w:sz w:val="16"/>
        </w:rPr>
        <w:t xml:space="preserve">. </w:t>
      </w:r>
      <w:r w:rsidRPr="004E64EE">
        <w:rPr>
          <w:u w:val="single"/>
        </w:rPr>
        <w:t>It is not simply an issue of management or security, or even of particular visions of the good life</w:t>
      </w:r>
      <w:r w:rsidRPr="004E64EE">
        <w:rPr>
          <w:sz w:val="16"/>
        </w:rPr>
        <w:t xml:space="preserve">. </w:t>
      </w:r>
      <w:r w:rsidRPr="004E64EE">
        <w:rPr>
          <w:u w:val="single"/>
        </w:rPr>
        <w:t>Instead, it is about staking a claim as to the goodness of life itself. If it does not fit within the existing parameters of global ethics, then it is these boundaries that need to change</w:t>
      </w:r>
      <w:r w:rsidRPr="004E64EE">
        <w:rPr>
          <w:sz w:val="16"/>
        </w:rPr>
        <w:t>.</w:t>
      </w:r>
    </w:p>
    <w:p w14:paraId="27188CC1" w14:textId="77777777" w:rsidR="007F71EF" w:rsidRPr="004E64EE" w:rsidRDefault="007F71EF" w:rsidP="007F71EF">
      <w:pPr>
        <w:rPr>
          <w:sz w:val="16"/>
        </w:rPr>
      </w:pPr>
      <w:r w:rsidRPr="004E64EE">
        <w:rPr>
          <w:sz w:val="16"/>
        </w:rPr>
        <w:t xml:space="preserve">9. An Earth-worldly politics. Humans are worldly – that is, we are fundamentally </w:t>
      </w:r>
      <w:proofErr w:type="spellStart"/>
      <w:r w:rsidRPr="004E64EE">
        <w:rPr>
          <w:sz w:val="16"/>
        </w:rPr>
        <w:t>worldforming</w:t>
      </w:r>
      <w:proofErr w:type="spellEnd"/>
      <w:r w:rsidRPr="004E64EE">
        <w:rPr>
          <w:sz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4E64EE">
        <w:rPr>
          <w:sz w:val="16"/>
        </w:rPr>
        <w:t>instrumentalised</w:t>
      </w:r>
      <w:proofErr w:type="spellEnd"/>
      <w:r w:rsidRPr="004E64EE">
        <w:rPr>
          <w:sz w:val="16"/>
        </w:rPr>
        <w:t xml:space="preserve"> and englobed.65 Rather, it is a complex of worlds that we share, co-constitute, create, destroy and inhabit with countless other life forms and beings.</w:t>
      </w:r>
    </w:p>
    <w:p w14:paraId="73DC84BA" w14:textId="77777777" w:rsidR="007F71EF" w:rsidRPr="004E64EE" w:rsidRDefault="007F71EF" w:rsidP="007F71EF">
      <w:pPr>
        <w:rPr>
          <w:u w:val="single"/>
        </w:rPr>
      </w:pPr>
      <w:r w:rsidRPr="004E64EE">
        <w:rPr>
          <w:sz w:val="16"/>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4E64EE">
        <w:rPr>
          <w:u w:val="single"/>
        </w:rPr>
        <w:t>we can and should reframe it as authors like Karen Barad</w:t>
      </w:r>
      <w:r w:rsidRPr="004E64EE">
        <w:rPr>
          <w:sz w:val="16"/>
        </w:rPr>
        <w:t xml:space="preserve">67 and Donna Haraway68 have done. To them and many others, </w:t>
      </w:r>
      <w:r w:rsidRPr="004E64EE">
        <w:rPr>
          <w:u w:val="single"/>
        </w:rPr>
        <w:t>‘entanglement’ is a radical, indeed fundamental condition of being-with,</w:t>
      </w:r>
      <w:r w:rsidRPr="004E64EE">
        <w:rPr>
          <w:sz w:val="16"/>
        </w:rPr>
        <w:t xml:space="preserve"> or, as Jean-Luc Nancy puts it, ‘being singular plural’.69 </w:t>
      </w:r>
      <w:r w:rsidRPr="004E64EE">
        <w:rPr>
          <w:u w:val="single"/>
        </w:rPr>
        <w:t xml:space="preserve">This means that no being is truly autonomous or separate, whether at the scale of international politics or of quantum physics. </w:t>
      </w:r>
      <w:r w:rsidRPr="004E64EE">
        <w:rPr>
          <w:sz w:val="16"/>
        </w:rPr>
        <w:t xml:space="preserve">World itself is singular plural: what humans tend to refer to as ‘the’ world is actually a multiplicity of worlds at various scales that intersect, overlap, conflict, emerge as they surge across the Earth. </w:t>
      </w:r>
      <w:r w:rsidRPr="004E64EE">
        <w:rPr>
          <w:u w:val="single"/>
        </w:rPr>
        <w:t>World emerges from the poetics of existence, the collision of energy and matter, the tumult of agencies, the fusion and diffusion of bonds.</w:t>
      </w:r>
    </w:p>
    <w:p w14:paraId="6DDCD1BF" w14:textId="77777777" w:rsidR="007F71EF" w:rsidRPr="004E64EE" w:rsidRDefault="007F71EF" w:rsidP="007F71EF">
      <w:pPr>
        <w:rPr>
          <w:b/>
          <w:iCs/>
          <w:u w:val="single"/>
        </w:rPr>
      </w:pPr>
      <w:r w:rsidRPr="00C16229">
        <w:rPr>
          <w:highlight w:val="cyan"/>
          <w:u w:val="single"/>
        </w:rPr>
        <w:t>Worlds erupt from</w:t>
      </w:r>
      <w:r w:rsidRPr="004E64EE">
        <w:rPr>
          <w:u w:val="single"/>
        </w:rPr>
        <w:t xml:space="preserve">, and consist in, </w:t>
      </w:r>
      <w:r w:rsidRPr="00C16229">
        <w:rPr>
          <w:highlight w:val="cyan"/>
          <w:u w:val="single"/>
        </w:rPr>
        <w:t xml:space="preserve">the intersection of </w:t>
      </w:r>
      <w:r w:rsidRPr="00C16229">
        <w:rPr>
          <w:rStyle w:val="Emphasis"/>
          <w:highlight w:val="cyan"/>
        </w:rPr>
        <w:t>diverse forms of being</w:t>
      </w:r>
      <w:r w:rsidRPr="004E64EE">
        <w:rPr>
          <w:sz w:val="16"/>
        </w:rPr>
        <w:t xml:space="preserve"> – material and intangible, organic and inorganic, ‘living’ and ‘nonliving’. </w:t>
      </w:r>
      <w:r w:rsidRPr="004E64EE">
        <w:rPr>
          <w:u w:val="single"/>
        </w:rPr>
        <w:t xml:space="preserve">Because of the tumultuousness of the Earth with which </w:t>
      </w:r>
      <w:r w:rsidRPr="00C16229">
        <w:rPr>
          <w:highlight w:val="cyan"/>
          <w:u w:val="single"/>
        </w:rPr>
        <w:t>they are entangled</w:t>
      </w:r>
      <w:r w:rsidRPr="004E64EE">
        <w:rPr>
          <w:u w:val="single"/>
        </w:rPr>
        <w:t>,</w:t>
      </w:r>
      <w:r w:rsidRPr="004E64EE">
        <w:rPr>
          <w:sz w:val="16"/>
        </w:rPr>
        <w:t xml:space="preserve"> ‘</w:t>
      </w:r>
      <w:r w:rsidRPr="004E64EE">
        <w:rPr>
          <w:rStyle w:val="Emphasis"/>
        </w:rPr>
        <w:t xml:space="preserve">worlds’ are </w:t>
      </w:r>
      <w:r w:rsidRPr="00C16229">
        <w:rPr>
          <w:rStyle w:val="Emphasis"/>
          <w:highlight w:val="cyan"/>
        </w:rPr>
        <w:t>not static,</w:t>
      </w:r>
      <w:r w:rsidRPr="004E64EE">
        <w:rPr>
          <w:rStyle w:val="Emphasis"/>
        </w:rPr>
        <w:t xml:space="preserve"> rigid </w:t>
      </w:r>
      <w:r w:rsidRPr="00C16229">
        <w:rPr>
          <w:rStyle w:val="Emphasis"/>
          <w:highlight w:val="cyan"/>
        </w:rPr>
        <w:t>or permanent. They are permeable and fluid</w:t>
      </w:r>
      <w:r w:rsidRPr="004E64EE">
        <w:rPr>
          <w:sz w:val="16"/>
        </w:rPr>
        <w:t xml:space="preserve">. </w:t>
      </w:r>
      <w:r w:rsidRPr="004E64EE">
        <w:rPr>
          <w:u w:val="single"/>
        </w:rPr>
        <w:t xml:space="preserve">They can be </w:t>
      </w:r>
      <w:r w:rsidRPr="004E64EE">
        <w:rPr>
          <w:rStyle w:val="Emphasis"/>
        </w:rPr>
        <w:t>created</w:t>
      </w:r>
      <w:r w:rsidRPr="004E64EE">
        <w:rPr>
          <w:u w:val="single"/>
        </w:rPr>
        <w:t xml:space="preserve">, </w:t>
      </w:r>
      <w:r w:rsidRPr="004E64EE">
        <w:rPr>
          <w:rStyle w:val="Emphasis"/>
        </w:rPr>
        <w:t>modified</w:t>
      </w:r>
      <w:r w:rsidRPr="004E64EE">
        <w:rPr>
          <w:sz w:val="16"/>
        </w:rPr>
        <w:t xml:space="preserve"> </w:t>
      </w:r>
      <w:r w:rsidRPr="004E64EE">
        <w:rPr>
          <w:u w:val="single"/>
        </w:rPr>
        <w:t xml:space="preserve">– and, of course, destroyed. </w:t>
      </w:r>
      <w:r w:rsidRPr="00C16229">
        <w:rPr>
          <w:highlight w:val="cyan"/>
          <w:u w:val="single"/>
        </w:rPr>
        <w:t>Concepts of violence</w:t>
      </w:r>
      <w:r w:rsidRPr="004E64EE">
        <w:rPr>
          <w:u w:val="single"/>
        </w:rPr>
        <w:t xml:space="preserve">, harm and (in)security </w:t>
      </w:r>
      <w:r w:rsidRPr="00C16229">
        <w:rPr>
          <w:highlight w:val="cyan"/>
          <w:u w:val="single"/>
        </w:rPr>
        <w:t>that focus only on humans ignore</w:t>
      </w:r>
      <w:r w:rsidRPr="004E64EE">
        <w:rPr>
          <w:u w:val="single"/>
        </w:rPr>
        <w:t xml:space="preserve"> at their peril </w:t>
      </w:r>
      <w:r w:rsidRPr="00C16229">
        <w:rPr>
          <w:highlight w:val="cyan"/>
          <w:u w:val="single"/>
        </w:rPr>
        <w:t>the destruction</w:t>
      </w:r>
      <w:r w:rsidRPr="004E64EE">
        <w:rPr>
          <w:u w:val="single"/>
        </w:rPr>
        <w:t xml:space="preserve"> and severance of worlds,</w:t>
      </w:r>
      <w:r w:rsidRPr="004E64EE">
        <w:rPr>
          <w:sz w:val="16"/>
        </w:rPr>
        <w:t xml:space="preserve">70 </w:t>
      </w:r>
      <w:r w:rsidRPr="00C16229">
        <w:rPr>
          <w:rStyle w:val="Emphasis"/>
          <w:highlight w:val="cyan"/>
        </w:rPr>
        <w:t>which undermines the conditions of plurality that enables life</w:t>
      </w:r>
      <w:r w:rsidRPr="004E64EE">
        <w:rPr>
          <w:rStyle w:val="Emphasis"/>
        </w:rPr>
        <w:t xml:space="preserve"> on Earth </w:t>
      </w:r>
      <w:r w:rsidRPr="00C16229">
        <w:rPr>
          <w:rStyle w:val="Emphasis"/>
          <w:highlight w:val="cyan"/>
        </w:rPr>
        <w:t>to thrive</w:t>
      </w:r>
      <w:r w:rsidRPr="004E64EE">
        <w:rPr>
          <w:rStyle w:val="Emphasis"/>
        </w:rPr>
        <w:t>.</w:t>
      </w:r>
    </w:p>
    <w:p w14:paraId="4B678818" w14:textId="77777777" w:rsidR="007F71EF" w:rsidRPr="00EA06FD" w:rsidRDefault="007F71EF" w:rsidP="007F71EF"/>
    <w:p w14:paraId="64F41A62" w14:textId="5DDCD65C" w:rsidR="00B32C2C" w:rsidRPr="001F677A" w:rsidRDefault="00B32C2C" w:rsidP="00682BC5"/>
    <w:p w14:paraId="77A15D89" w14:textId="77777777" w:rsidR="00B32C2C" w:rsidRDefault="00B32C2C" w:rsidP="00B32C2C">
      <w:pPr>
        <w:pStyle w:val="Heading4"/>
      </w:pPr>
      <w:proofErr w:type="spellStart"/>
      <w:r>
        <w:t>Lbl</w:t>
      </w:r>
      <w:proofErr w:type="spellEnd"/>
      <w:r>
        <w:t>:</w:t>
      </w:r>
    </w:p>
    <w:p w14:paraId="298AD21C" w14:textId="586872D8" w:rsidR="00B32C2C" w:rsidRDefault="00B32C2C" w:rsidP="00B32C2C">
      <w:pPr>
        <w:pStyle w:val="Heading4"/>
      </w:pPr>
      <w:r>
        <w:t xml:space="preserve">On predictability </w:t>
      </w:r>
      <w:r w:rsidR="00E72D7F">
        <w:t>–</w:t>
      </w:r>
      <w:r>
        <w:t xml:space="preserve"> </w:t>
      </w:r>
      <w:r w:rsidR="00E72D7F">
        <w:t xml:space="preserve">death is and always has been bad that’s the most predictable </w:t>
      </w:r>
    </w:p>
    <w:p w14:paraId="57F0D112" w14:textId="047FC930" w:rsidR="00E72D7F" w:rsidRDefault="00E72D7F" w:rsidP="00272CC6">
      <w:pPr>
        <w:pStyle w:val="Heading4"/>
      </w:pPr>
      <w:r>
        <w:t xml:space="preserve">On Short term – we </w:t>
      </w:r>
      <w:proofErr w:type="spellStart"/>
      <w:r>
        <w:t>shouldnt</w:t>
      </w:r>
      <w:proofErr w:type="spellEnd"/>
      <w:r>
        <w:t xml:space="preserve"> take decisions that cause death this </w:t>
      </w:r>
      <w:proofErr w:type="spellStart"/>
      <w:r>
        <w:t>interp</w:t>
      </w:r>
      <w:proofErr w:type="spellEnd"/>
      <w:r>
        <w:t xml:space="preserve"> would </w:t>
      </w:r>
      <w:proofErr w:type="spellStart"/>
      <w:r>
        <w:t>justfiy</w:t>
      </w:r>
      <w:proofErr w:type="spellEnd"/>
      <w:r>
        <w:t xml:space="preserve"> things like murder extortion and many other bad things</w:t>
      </w:r>
    </w:p>
    <w:p w14:paraId="7AA6B371" w14:textId="10CDB480" w:rsidR="00BA0B28" w:rsidRDefault="00E72D7F" w:rsidP="00272CC6">
      <w:pPr>
        <w:pStyle w:val="Heading4"/>
      </w:pPr>
      <w:r>
        <w:t xml:space="preserve">On util relies on limited ideology </w:t>
      </w:r>
      <w:r w:rsidR="00BA0B28">
        <w:t>– wrong</w:t>
      </w:r>
    </w:p>
    <w:p w14:paraId="37019D60" w14:textId="71573DE2" w:rsidR="00E72D7F" w:rsidRDefault="00E72D7F" w:rsidP="00E72D7F">
      <w:pPr>
        <w:pStyle w:val="Heading4"/>
      </w:pPr>
      <w:proofErr w:type="spellStart"/>
      <w:r>
        <w:t>Bataille</w:t>
      </w:r>
      <w:proofErr w:type="spellEnd"/>
      <w:r>
        <w:t xml:space="preserve"> fails – infinite transgression re-entrenches utilitarian logic and numbs people to </w:t>
      </w:r>
      <w:r>
        <w:rPr>
          <w:u w:val="single"/>
        </w:rPr>
        <w:t>anything</w:t>
      </w:r>
      <w:r>
        <w:t xml:space="preserve"> valuable about life </w:t>
      </w:r>
    </w:p>
    <w:p w14:paraId="53FF3395" w14:textId="77777777" w:rsidR="00E72D7F" w:rsidRDefault="00E72D7F" w:rsidP="00E72D7F">
      <w:proofErr w:type="spellStart"/>
      <w:r>
        <w:t>Shadia</w:t>
      </w:r>
      <w:proofErr w:type="spellEnd"/>
      <w:r>
        <w:t xml:space="preserve"> B. </w:t>
      </w:r>
      <w:r>
        <w:rPr>
          <w:rStyle w:val="Style13ptBold"/>
        </w:rPr>
        <w:t>Drury</w:t>
      </w:r>
      <w:r>
        <w:t xml:space="preserve">, Research Chair in Social Justice at the University of Regina, Canada, </w:t>
      </w:r>
      <w:r>
        <w:rPr>
          <w:rStyle w:val="Style13ptBold"/>
        </w:rPr>
        <w:t>’94</w:t>
      </w:r>
    </w:p>
    <w:p w14:paraId="006AAE74" w14:textId="77777777" w:rsidR="00E72D7F" w:rsidRDefault="00E72D7F" w:rsidP="00E72D7F">
      <w:r>
        <w:t>(</w:t>
      </w:r>
      <w:r>
        <w:rPr>
          <w:i/>
        </w:rPr>
        <w:t xml:space="preserve">Alexandre </w:t>
      </w:r>
      <w:proofErr w:type="spellStart"/>
      <w:r>
        <w:rPr>
          <w:i/>
        </w:rPr>
        <w:t>Kojève</w:t>
      </w:r>
      <w:proofErr w:type="spellEnd"/>
      <w:r>
        <w:rPr>
          <w:i/>
        </w:rPr>
        <w:t xml:space="preserve">: The Roots of Postmodern Politics, </w:t>
      </w:r>
      <w:r>
        <w:t>pg. 120-123)</w:t>
      </w:r>
    </w:p>
    <w:p w14:paraId="17B34B05" w14:textId="77777777" w:rsidR="00E72D7F" w:rsidRDefault="00E72D7F" w:rsidP="00E72D7F"/>
    <w:p w14:paraId="5451BF1B" w14:textId="77777777" w:rsidR="00E72D7F" w:rsidRDefault="00E72D7F" w:rsidP="00E72D7F">
      <w:r>
        <w:t xml:space="preserve">It is not difficult to sympathize with </w:t>
      </w:r>
      <w:proofErr w:type="spellStart"/>
      <w:r>
        <w:t>Bataille's</w:t>
      </w:r>
      <w:proofErr w:type="spellEnd"/>
      <w:r>
        <w:t xml:space="preserve"> disenchantment with the mechanization and routinization of life in modern society. Nor is it difficult to share </w:t>
      </w:r>
      <w:proofErr w:type="spellStart"/>
      <w:r>
        <w:t>Bataille's</w:t>
      </w:r>
      <w:proofErr w:type="spellEnd"/>
      <w:r>
        <w:t xml:space="preserve"> love of life's exuberance and vitality </w:t>
      </w:r>
      <w:proofErr w:type="gramStart"/>
      <w:r>
        <w:t>But</w:t>
      </w:r>
      <w:proofErr w:type="gramEnd"/>
      <w:r>
        <w:t xml:space="preserve"> despite its imaginative energy and its beguilements, </w:t>
      </w:r>
      <w:proofErr w:type="spellStart"/>
      <w:r>
        <w:t>Bataille's</w:t>
      </w:r>
      <w:proofErr w:type="spellEnd"/>
      <w:r>
        <w:t xml:space="preserve"> thinking is seriously </w:t>
      </w:r>
      <w:proofErr w:type="spellStart"/>
      <w:r>
        <w:t>Rawed</w:t>
      </w:r>
      <w:proofErr w:type="spellEnd"/>
      <w:r>
        <w:t xml:space="preserve">. I will argue that </w:t>
      </w:r>
      <w:proofErr w:type="spellStart"/>
      <w:r>
        <w:rPr>
          <w:b/>
          <w:u w:val="single"/>
        </w:rPr>
        <w:t>Bataille's</w:t>
      </w:r>
      <w:proofErr w:type="spellEnd"/>
      <w:r>
        <w:rPr>
          <w:b/>
          <w:u w:val="single"/>
        </w:rPr>
        <w:t xml:space="preserve"> philosophy has the effect of undermining precisely that which he holds in the highest esteem</w:t>
      </w:r>
      <w:r>
        <w:t xml:space="preserve"> I will make four criticisms as follows.</w:t>
      </w:r>
    </w:p>
    <w:p w14:paraId="5F1D4E4E" w14:textId="77777777" w:rsidR="00E72D7F" w:rsidRDefault="00E72D7F" w:rsidP="00E72D7F">
      <w:r>
        <w:t xml:space="preserve">First, </w:t>
      </w:r>
      <w:r>
        <w:rPr>
          <w:u w:val="single"/>
        </w:rPr>
        <w:t>instead of jettisoning the instrumentalism of modernity</w:t>
      </w:r>
      <w:r>
        <w:t xml:space="preserve">, </w:t>
      </w:r>
      <w:proofErr w:type="spellStart"/>
      <w:r w:rsidRPr="00951CA2">
        <w:rPr>
          <w:highlight w:val="green"/>
          <w:u w:val="single"/>
        </w:rPr>
        <w:t>Bataille</w:t>
      </w:r>
      <w:proofErr w:type="spellEnd"/>
      <w:r w:rsidRPr="00951CA2">
        <w:rPr>
          <w:highlight w:val="green"/>
          <w:u w:val="single"/>
        </w:rPr>
        <w:t xml:space="preserve"> succumbs to</w:t>
      </w:r>
      <w:r>
        <w:rPr>
          <w:u w:val="single"/>
        </w:rPr>
        <w:t xml:space="preserve"> a </w:t>
      </w:r>
      <w:r w:rsidRPr="00951CA2">
        <w:rPr>
          <w:rStyle w:val="Emphasis"/>
          <w:highlight w:val="green"/>
        </w:rPr>
        <w:t>crude</w:t>
      </w:r>
      <w:r>
        <w:rPr>
          <w:rStyle w:val="Emphasis"/>
        </w:rPr>
        <w:t xml:space="preserve"> form of </w:t>
      </w:r>
      <w:r w:rsidRPr="00951CA2">
        <w:rPr>
          <w:rStyle w:val="Emphasis"/>
          <w:highlight w:val="green"/>
        </w:rPr>
        <w:t>means/ends rationality</w:t>
      </w:r>
      <w:r>
        <w:t xml:space="preserve">. </w:t>
      </w:r>
      <w:proofErr w:type="spellStart"/>
      <w:r>
        <w:t>Bataille's</w:t>
      </w:r>
      <w:proofErr w:type="spellEnd"/>
      <w:r>
        <w:t xml:space="preserve"> celebration of everything useless, wasteful, and sovereign is itself dependent on the utilitarian distinction between means and ends. I think that </w:t>
      </w:r>
      <w:proofErr w:type="spellStart"/>
      <w:r>
        <w:rPr>
          <w:u w:val="single"/>
        </w:rPr>
        <w:t>Bataille</w:t>
      </w:r>
      <w:proofErr w:type="spellEnd"/>
      <w:r>
        <w:rPr>
          <w:u w:val="single"/>
        </w:rPr>
        <w:t xml:space="preserve"> is right in thinking that we cannot understand a civilization unless we focus on that which it values above all else</w:t>
      </w:r>
      <w:r>
        <w:t xml:space="preserve">. However, </w:t>
      </w:r>
      <w:r>
        <w:rPr>
          <w:u w:val="single"/>
        </w:rPr>
        <w:t>this understanding is not best served by relying on the utilitarian categories of means and ends</w:t>
      </w:r>
      <w:r>
        <w:t xml:space="preserve"> or associating production with the means and consumption with the ends. </w:t>
      </w:r>
      <w:r w:rsidRPr="00951CA2">
        <w:rPr>
          <w:highlight w:val="green"/>
          <w:u w:val="single"/>
        </w:rPr>
        <w:t>What a civilization holds in high esteem is</w:t>
      </w:r>
      <w:r>
        <w:rPr>
          <w:u w:val="single"/>
        </w:rPr>
        <w:t xml:space="preserve"> usually </w:t>
      </w:r>
      <w:r w:rsidRPr="00951CA2">
        <w:rPr>
          <w:highlight w:val="green"/>
          <w:u w:val="single"/>
        </w:rPr>
        <w:t xml:space="preserve">a </w:t>
      </w:r>
      <w:r w:rsidRPr="00951CA2">
        <w:rPr>
          <w:rStyle w:val="Emphasis"/>
          <w:highlight w:val="green"/>
        </w:rPr>
        <w:t>way of life</w:t>
      </w:r>
      <w:r>
        <w:t xml:space="preserve"> </w:t>
      </w:r>
      <w:r>
        <w:rPr>
          <w:u w:val="single"/>
        </w:rPr>
        <w:t>which cannot be understood as a thing intended to be consumed</w:t>
      </w:r>
      <w:r>
        <w:t xml:space="preserve"> Understood as that which is wasted or consumed, </w:t>
      </w:r>
      <w:r w:rsidRPr="00951CA2">
        <w:rPr>
          <w:b/>
          <w:highlight w:val="green"/>
          <w:u w:val="single"/>
        </w:rPr>
        <w:t>an end is reduced to a static</w:t>
      </w:r>
      <w:r>
        <w:rPr>
          <w:b/>
          <w:u w:val="single"/>
        </w:rPr>
        <w:t xml:space="preserve"> or given </w:t>
      </w:r>
      <w:r w:rsidRPr="00951CA2">
        <w:rPr>
          <w:b/>
          <w:highlight w:val="green"/>
          <w:u w:val="single"/>
        </w:rPr>
        <w:t>thing to which</w:t>
      </w:r>
      <w:r>
        <w:rPr>
          <w:b/>
          <w:u w:val="single"/>
        </w:rPr>
        <w:t xml:space="preserve"> </w:t>
      </w:r>
      <w:r w:rsidRPr="00951CA2">
        <w:rPr>
          <w:b/>
          <w:highlight w:val="green"/>
          <w:u w:val="single"/>
        </w:rPr>
        <w:t>all</w:t>
      </w:r>
      <w:r>
        <w:rPr>
          <w:b/>
          <w:u w:val="single"/>
        </w:rPr>
        <w:t xml:space="preserve"> life, </w:t>
      </w:r>
      <w:r w:rsidRPr="00951CA2">
        <w:rPr>
          <w:b/>
          <w:highlight w:val="green"/>
          <w:u w:val="single"/>
        </w:rPr>
        <w:t>action</w:t>
      </w:r>
      <w:r>
        <w:rPr>
          <w:b/>
          <w:u w:val="single"/>
        </w:rPr>
        <w:t xml:space="preserve"> and energy </w:t>
      </w:r>
      <w:r w:rsidRPr="00951CA2">
        <w:rPr>
          <w:b/>
          <w:highlight w:val="green"/>
          <w:u w:val="single"/>
        </w:rPr>
        <w:t>are</w:t>
      </w:r>
      <w:r>
        <w:rPr>
          <w:b/>
          <w:u w:val="single"/>
        </w:rPr>
        <w:t xml:space="preserve"> mere </w:t>
      </w:r>
      <w:r w:rsidRPr="00951CA2">
        <w:rPr>
          <w:b/>
          <w:highlight w:val="green"/>
          <w:u w:val="single"/>
        </w:rPr>
        <w:t>means</w:t>
      </w:r>
      <w:r>
        <w:rPr>
          <w:b/>
          <w:u w:val="single"/>
        </w:rPr>
        <w:t>.</w:t>
      </w:r>
      <w:r>
        <w:t xml:space="preserve">  </w:t>
      </w:r>
      <w:r>
        <w:rPr>
          <w:u w:val="single"/>
        </w:rPr>
        <w:t xml:space="preserve">Contrary to what </w:t>
      </w:r>
      <w:proofErr w:type="spellStart"/>
      <w:r>
        <w:rPr>
          <w:u w:val="single"/>
        </w:rPr>
        <w:t>Bataille</w:t>
      </w:r>
      <w:proofErr w:type="spellEnd"/>
      <w:r>
        <w:rPr>
          <w:u w:val="single"/>
        </w:rPr>
        <w:t xml:space="preserve"> thinks, </w:t>
      </w:r>
      <w:r w:rsidRPr="00951CA2">
        <w:rPr>
          <w:highlight w:val="green"/>
          <w:u w:val="single"/>
        </w:rPr>
        <w:t>the ends of</w:t>
      </w:r>
      <w:r>
        <w:rPr>
          <w:u w:val="single"/>
        </w:rPr>
        <w:t xml:space="preserve"> a </w:t>
      </w:r>
      <w:r w:rsidRPr="00951CA2">
        <w:rPr>
          <w:highlight w:val="green"/>
          <w:u w:val="single"/>
        </w:rPr>
        <w:t>civilization</w:t>
      </w:r>
      <w:r>
        <w:rPr>
          <w:u w:val="single"/>
        </w:rPr>
        <w:t xml:space="preserve"> </w:t>
      </w:r>
      <w:r w:rsidRPr="00951CA2">
        <w:rPr>
          <w:highlight w:val="green"/>
          <w:u w:val="single"/>
        </w:rPr>
        <w:t xml:space="preserve">are </w:t>
      </w:r>
      <w:r w:rsidRPr="00951CA2">
        <w:rPr>
          <w:rStyle w:val="Emphasis"/>
          <w:highlight w:val="green"/>
        </w:rPr>
        <w:t>not cathedrals</w:t>
      </w:r>
      <w:r>
        <w:rPr>
          <w:rStyle w:val="Emphasis"/>
        </w:rPr>
        <w:t xml:space="preserve">, ornaments, </w:t>
      </w:r>
      <w:r w:rsidRPr="00951CA2">
        <w:rPr>
          <w:rStyle w:val="Emphasis"/>
          <w:highlight w:val="green"/>
        </w:rPr>
        <w:t>and idle monks</w:t>
      </w:r>
      <w:r>
        <w:t xml:space="preserve">.  </w:t>
      </w:r>
      <w:r>
        <w:rPr>
          <w:u w:val="single"/>
        </w:rPr>
        <w:t xml:space="preserve">If the end is understood as a way of life, then </w:t>
      </w:r>
      <w:r w:rsidRPr="00951CA2">
        <w:rPr>
          <w:highlight w:val="green"/>
          <w:u w:val="single"/>
        </w:rPr>
        <w:t>it</w:t>
      </w:r>
      <w:r>
        <w:rPr>
          <w:u w:val="single"/>
        </w:rPr>
        <w:t xml:space="preserve"> </w:t>
      </w:r>
      <w:r w:rsidRPr="00951CA2">
        <w:rPr>
          <w:highlight w:val="green"/>
          <w:u w:val="single"/>
        </w:rPr>
        <w:t>cannot be</w:t>
      </w:r>
      <w:r>
        <w:rPr>
          <w:u w:val="single"/>
        </w:rPr>
        <w:t xml:space="preserve"> absolutely </w:t>
      </w:r>
      <w:r w:rsidRPr="00951CA2">
        <w:rPr>
          <w:highlight w:val="green"/>
          <w:u w:val="single"/>
        </w:rPr>
        <w:t>distinguished from the means</w:t>
      </w:r>
      <w:r>
        <w:rPr>
          <w:u w:val="single"/>
        </w:rPr>
        <w:t xml:space="preserve"> necessary </w:t>
      </w:r>
      <w:r w:rsidRPr="00951CA2">
        <w:rPr>
          <w:highlight w:val="green"/>
          <w:u w:val="single"/>
        </w:rPr>
        <w:t>to achieve it</w:t>
      </w:r>
      <w:r w:rsidRPr="00951CA2">
        <w:rPr>
          <w:highlight w:val="green"/>
        </w:rPr>
        <w:t>.</w:t>
      </w:r>
      <w:r>
        <w:t xml:space="preserve">  In other words, means are often constitutive of the ends that they supposedly serve.  </w:t>
      </w:r>
      <w:proofErr w:type="spellStart"/>
      <w:r>
        <w:rPr>
          <w:u w:val="single"/>
        </w:rPr>
        <w:t>Bataille’s</w:t>
      </w:r>
      <w:proofErr w:type="spellEnd"/>
      <w:r>
        <w:rPr>
          <w:u w:val="single"/>
        </w:rPr>
        <w:t xml:space="preserve"> preoccupation with the means/end distinction reveals the extent to which he is </w:t>
      </w:r>
      <w:r>
        <w:rPr>
          <w:b/>
          <w:u w:val="single"/>
        </w:rPr>
        <w:t xml:space="preserve">subject to the </w:t>
      </w:r>
      <w:r>
        <w:rPr>
          <w:rStyle w:val="Emphasis"/>
        </w:rPr>
        <w:t>very modes of thought</w:t>
      </w:r>
      <w:r>
        <w:rPr>
          <w:b/>
          <w:u w:val="single"/>
        </w:rPr>
        <w:t xml:space="preserve"> that he dearly wishes to escape.</w:t>
      </w:r>
      <w:r>
        <w:t xml:space="preserve">  Besides, </w:t>
      </w:r>
      <w:r w:rsidRPr="00951CA2">
        <w:rPr>
          <w:highlight w:val="green"/>
          <w:u w:val="single"/>
        </w:rPr>
        <w:t>his conception of sovereignty is</w:t>
      </w:r>
      <w:r>
        <w:rPr>
          <w:u w:val="single"/>
        </w:rPr>
        <w:t xml:space="preserve"> </w:t>
      </w:r>
      <w:r>
        <w:rPr>
          <w:rStyle w:val="Emphasis"/>
        </w:rPr>
        <w:t xml:space="preserve">absolutely </w:t>
      </w:r>
      <w:r w:rsidRPr="00951CA2">
        <w:rPr>
          <w:rStyle w:val="Emphasis"/>
          <w:highlight w:val="green"/>
        </w:rPr>
        <w:t>arbitrary</w:t>
      </w:r>
      <w:r>
        <w:t xml:space="preserve">.  </w:t>
      </w:r>
      <w:r>
        <w:rPr>
          <w:u w:val="single"/>
        </w:rPr>
        <w:t xml:space="preserve">He pronounces </w:t>
      </w:r>
      <w:r>
        <w:rPr>
          <w:rStyle w:val="Emphasis"/>
        </w:rPr>
        <w:t>whatever he likes</w:t>
      </w:r>
      <w:r>
        <w:rPr>
          <w:u w:val="single"/>
        </w:rPr>
        <w:t xml:space="preserve"> to be sovereign, and </w:t>
      </w:r>
      <w:r w:rsidRPr="00951CA2">
        <w:rPr>
          <w:highlight w:val="green"/>
          <w:u w:val="single"/>
        </w:rPr>
        <w:t>when it loses favor</w:t>
      </w:r>
      <w:r>
        <w:t xml:space="preserve">, </w:t>
      </w:r>
      <w:r w:rsidRPr="00951CA2">
        <w:rPr>
          <w:highlight w:val="green"/>
        </w:rPr>
        <w:t>he</w:t>
      </w:r>
      <w:r>
        <w:t xml:space="preserve"> </w:t>
      </w:r>
      <w:r>
        <w:rPr>
          <w:u w:val="single"/>
        </w:rPr>
        <w:t xml:space="preserve">decides that it had a purpose after all, and </w:t>
      </w:r>
      <w:r w:rsidRPr="00951CA2">
        <w:rPr>
          <w:highlight w:val="green"/>
          <w:u w:val="single"/>
        </w:rPr>
        <w:t>denounces it.</w:t>
      </w:r>
      <w:r>
        <w:rPr>
          <w:u w:val="single"/>
        </w:rPr>
        <w:t xml:space="preserve"> </w:t>
      </w:r>
      <w:r>
        <w:t xml:space="preserve"> So, </w:t>
      </w:r>
      <w:r>
        <w:rPr>
          <w:u w:val="single"/>
        </w:rPr>
        <w:t>even though he declared that war was one of the supremely sovereign activities</w:t>
      </w:r>
      <w:r>
        <w:t xml:space="preserve"> of man, </w:t>
      </w:r>
      <w:r>
        <w:rPr>
          <w:u w:val="single"/>
        </w:rPr>
        <w:t>he surmised that the violence of the fascists was not sovereign enough</w:t>
      </w:r>
      <w:r>
        <w:t xml:space="preserve">. And that the wars of bourgeois civilization were intended only to avoid stockpiling. </w:t>
      </w:r>
    </w:p>
    <w:p w14:paraId="0251E041" w14:textId="77777777" w:rsidR="00E72D7F" w:rsidRDefault="00E72D7F" w:rsidP="00E72D7F">
      <w:pPr>
        <w:rPr>
          <w:b/>
          <w:u w:val="single"/>
        </w:rPr>
      </w:pPr>
      <w:r>
        <w:t xml:space="preserve">Second, </w:t>
      </w:r>
      <w:r w:rsidRPr="00951CA2">
        <w:rPr>
          <w:highlight w:val="green"/>
          <w:u w:val="single"/>
        </w:rPr>
        <w:t>instead of promoting</w:t>
      </w:r>
      <w:r>
        <w:rPr>
          <w:u w:val="single"/>
        </w:rPr>
        <w:t xml:space="preserve"> man’s </w:t>
      </w:r>
      <w:r w:rsidRPr="00951CA2">
        <w:rPr>
          <w:highlight w:val="green"/>
          <w:u w:val="single"/>
        </w:rPr>
        <w:t>freedom</w:t>
      </w:r>
      <w:r>
        <w:rPr>
          <w:u w:val="single"/>
        </w:rPr>
        <w:t xml:space="preserve"> and autonomy, </w:t>
      </w:r>
      <w:proofErr w:type="spellStart"/>
      <w:r w:rsidRPr="00951CA2">
        <w:rPr>
          <w:highlight w:val="green"/>
          <w:u w:val="single"/>
        </w:rPr>
        <w:t>Bataille’s</w:t>
      </w:r>
      <w:proofErr w:type="spellEnd"/>
      <w:r w:rsidRPr="00951CA2">
        <w:rPr>
          <w:highlight w:val="green"/>
          <w:u w:val="single"/>
        </w:rPr>
        <w:t xml:space="preserve"> philosophy celebrates</w:t>
      </w:r>
      <w:r>
        <w:rPr>
          <w:u w:val="single"/>
        </w:rPr>
        <w:t xml:space="preserve"> the </w:t>
      </w:r>
      <w:r w:rsidRPr="00951CA2">
        <w:rPr>
          <w:rStyle w:val="Emphasis"/>
          <w:highlight w:val="green"/>
        </w:rPr>
        <w:t>total servility</w:t>
      </w:r>
      <w:r>
        <w:rPr>
          <w:u w:val="single"/>
        </w:rPr>
        <w:t xml:space="preserve"> of man to the impersonal forces of nature</w:t>
      </w:r>
      <w:r>
        <w:t xml:space="preserve">. The key to </w:t>
      </w:r>
      <w:proofErr w:type="spellStart"/>
      <w:r>
        <w:t>Bataille's</w:t>
      </w:r>
      <w:proofErr w:type="spellEnd"/>
      <w:r>
        <w:t xml:space="preserve"> way of thinking rests in his conception of life and its vitality; for it is in light of the latter that he judges modernity to be stagnant, castrated, and deathlike. </w:t>
      </w:r>
      <w:r>
        <w:rPr>
          <w:b/>
          <w:u w:val="single"/>
        </w:rPr>
        <w:t xml:space="preserve">For all his “abhorrence of nature,” </w:t>
      </w:r>
      <w:proofErr w:type="spellStart"/>
      <w:r>
        <w:rPr>
          <w:b/>
          <w:u w:val="single"/>
        </w:rPr>
        <w:t>Bataille</w:t>
      </w:r>
      <w:proofErr w:type="spellEnd"/>
      <w:r>
        <w:rPr>
          <w:b/>
          <w:u w:val="single"/>
        </w:rPr>
        <w:t xml:space="preserve"> uses nature as the model of human life and vitality.</w:t>
      </w:r>
      <w:r>
        <w:t xml:space="preserve">  For </w:t>
      </w:r>
      <w:proofErr w:type="spellStart"/>
      <w:r>
        <w:t>Bataille</w:t>
      </w:r>
      <w:proofErr w:type="spellEnd"/>
      <w:r>
        <w:t xml:space="preserve">, life is a "tumultuous movement that bursts forth and consumes itself an "effusion" that is "completely contrary to equilibrium, to stability."71 </w:t>
      </w:r>
      <w:r>
        <w:rPr>
          <w:u w:val="single"/>
        </w:rPr>
        <w:t>Life in exuberant, lavish, magnificent, and completely "untouched by the defilement of merit or intention</w:t>
      </w:r>
      <w:r>
        <w:t xml:space="preserve">."72 </w:t>
      </w:r>
      <w:r>
        <w:rPr>
          <w:u w:val="single"/>
        </w:rPr>
        <w:t xml:space="preserve">Life is a "perpetual explosion" </w:t>
      </w:r>
      <w:r>
        <w:t xml:space="preserve">that requires that the "spent organisms give way to new ones, which enter the dance with new forces." Life is a "costly process" exemplified by "expenditures that are finally excessive."7' </w:t>
      </w:r>
      <w:r>
        <w:rPr>
          <w:b/>
          <w:u w:val="single"/>
        </w:rPr>
        <w:t>Death illustrates the ruinous extravagance of life.</w:t>
      </w:r>
      <w:r>
        <w:t xml:space="preserve"> Life is a fantastic expenditure of energy toward a summit that is not. </w:t>
      </w:r>
      <w:r>
        <w:rPr>
          <w:u w:val="single"/>
        </w:rPr>
        <w:t>Life has no purpose other than death or nothingness</w:t>
      </w:r>
      <w:r>
        <w:t xml:space="preserve">. </w:t>
      </w:r>
      <w:r>
        <w:rPr>
          <w:u w:val="single"/>
        </w:rPr>
        <w:t>In the context of the "general economy," which has absolutely nothing to do with producing at the least expense, death is the ultimate "luxury.</w:t>
      </w:r>
      <w:r>
        <w:t xml:space="preserve">" It is a testimony to the sovereignty of life—an expenditure without purpose or utility. Besides, death makes room for new life and in so doing, accounts for "the youth of the world."74 </w:t>
      </w:r>
      <w:r>
        <w:rPr>
          <w:u w:val="single"/>
        </w:rPr>
        <w:t xml:space="preserve">It is the secret to the ceaseless prodigality and splendor of nature. And far from lamenting this world of nature as our "accursed share," </w:t>
      </w:r>
      <w:proofErr w:type="spellStart"/>
      <w:r>
        <w:rPr>
          <w:u w:val="single"/>
        </w:rPr>
        <w:t>Bataille</w:t>
      </w:r>
      <w:proofErr w:type="spellEnd"/>
      <w:r>
        <w:rPr>
          <w:u w:val="single"/>
        </w:rPr>
        <w:t xml:space="preserve"> bids us </w:t>
      </w:r>
      <w:r>
        <w:rPr>
          <w:b/>
          <w:u w:val="single"/>
        </w:rPr>
        <w:t>embrace and emulate it.</w:t>
      </w:r>
    </w:p>
    <w:p w14:paraId="1A14CFE5" w14:textId="77777777" w:rsidR="00E72D7F" w:rsidRDefault="00E72D7F" w:rsidP="00E72D7F">
      <w:pPr>
        <w:rPr>
          <w:b/>
          <w:u w:val="single"/>
        </w:rPr>
      </w:pPr>
      <w:proofErr w:type="spellStart"/>
      <w:r>
        <w:t>Bataille's</w:t>
      </w:r>
      <w:proofErr w:type="spellEnd"/>
      <w:r>
        <w:t xml:space="preserve"> vision of life is the model he uses to understand sexuality, civilization, history, and his own inner psychic torments. All these phenomena are subject to the same laws of nature, the laws of the "general economy.' S</w:t>
      </w:r>
      <w:r>
        <w:rPr>
          <w:u w:val="single"/>
        </w:rPr>
        <w:t>exual eroticism is a microcosmic enactment of nature—it is an outlandish expenditure of energy toward a summit that is nothing by the same token, every civilization</w:t>
      </w:r>
      <w:r>
        <w:t xml:space="preserve"> (except modern industrial civilization) is defined by </w:t>
      </w:r>
      <w:r>
        <w:rPr>
          <w:b/>
          <w:u w:val="single"/>
        </w:rPr>
        <w:t>ruinously wasteful expenditures</w:t>
      </w:r>
      <w:r>
        <w:t>—</w:t>
      </w:r>
      <w:r>
        <w:rPr>
          <w:b/>
          <w:u w:val="single"/>
        </w:rPr>
        <w:t>human sacrifices, conquests, monks, monasteries, and Gothic cathedrals</w:t>
      </w:r>
      <w:r>
        <w:t xml:space="preserve"> </w:t>
      </w:r>
      <w:r>
        <w:rPr>
          <w:u w:val="single"/>
        </w:rPr>
        <w:t>The human psyche itself mirrors the paradoxical nature of life</w:t>
      </w:r>
      <w:r>
        <w:t>; man longs for a Dionysian loss of individuation and a oneness of being that is possible only in death History follows the same laws of the "general economy'—</w:t>
      </w:r>
      <w:r>
        <w:rPr>
          <w:b/>
          <w:u w:val="single"/>
        </w:rPr>
        <w:t>it is nothing more than a costly effort to reach a summit that is the death of man.</w:t>
      </w:r>
    </w:p>
    <w:p w14:paraId="2B78331A" w14:textId="77777777" w:rsidR="00E72D7F" w:rsidRDefault="00E72D7F" w:rsidP="00E72D7F">
      <w:pPr>
        <w:rPr>
          <w:rStyle w:val="Emphasis"/>
        </w:rPr>
      </w:pPr>
      <w:r w:rsidRPr="00951CA2">
        <w:rPr>
          <w:highlight w:val="green"/>
          <w:u w:val="single"/>
        </w:rPr>
        <w:t>Despite</w:t>
      </w:r>
      <w:r>
        <w:rPr>
          <w:u w:val="single"/>
        </w:rPr>
        <w:t xml:space="preserve"> his </w:t>
      </w:r>
      <w:r w:rsidRPr="00951CA2">
        <w:rPr>
          <w:highlight w:val="green"/>
          <w:u w:val="single"/>
        </w:rPr>
        <w:t>efforts to establish</w:t>
      </w:r>
      <w:r>
        <w:rPr>
          <w:u w:val="single"/>
        </w:rPr>
        <w:t xml:space="preserve"> a </w:t>
      </w:r>
      <w:r w:rsidRPr="00951CA2">
        <w:rPr>
          <w:highlight w:val="green"/>
          <w:u w:val="single"/>
        </w:rPr>
        <w:t>distance between man and nature</w:t>
      </w:r>
      <w:r>
        <w:t xml:space="preserve">, a distance intended to underscore man's freedom from the impersonal and instinctive forces of nature. </w:t>
      </w:r>
      <w:proofErr w:type="spellStart"/>
      <w:r w:rsidRPr="00951CA2">
        <w:rPr>
          <w:highlight w:val="green"/>
          <w:u w:val="single"/>
        </w:rPr>
        <w:t>Bataille</w:t>
      </w:r>
      <w:proofErr w:type="spellEnd"/>
      <w:r w:rsidRPr="00951CA2">
        <w:rPr>
          <w:highlight w:val="green"/>
          <w:u w:val="single"/>
        </w:rPr>
        <w:t xml:space="preserve"> ends up using nature as the</w:t>
      </w:r>
      <w:r>
        <w:rPr>
          <w:u w:val="single"/>
        </w:rPr>
        <w:t xml:space="preserve"> </w:t>
      </w:r>
      <w:r w:rsidRPr="00951CA2">
        <w:rPr>
          <w:highlight w:val="green"/>
          <w:u w:val="single"/>
        </w:rPr>
        <w:t>model of human life</w:t>
      </w:r>
      <w:r>
        <w:rPr>
          <w:u w:val="single"/>
        </w:rPr>
        <w:t xml:space="preserve"> and freedom</w:t>
      </w:r>
      <w:r>
        <w:t xml:space="preserve"> </w:t>
      </w:r>
      <w:proofErr w:type="spellStart"/>
      <w:r>
        <w:rPr>
          <w:u w:val="single"/>
        </w:rPr>
        <w:t>Bataille's</w:t>
      </w:r>
      <w:proofErr w:type="spellEnd"/>
      <w:r>
        <w:rPr>
          <w:u w:val="single"/>
        </w:rPr>
        <w:t xml:space="preserve"> work on eroticism, history, and civilization succeeds merely in illustrating that the laws of the "general economy</w:t>
      </w:r>
      <w:r>
        <w:t xml:space="preserve">" to which nature is subject are also the laws to which human life and history are equally subservient. </w:t>
      </w:r>
      <w:r w:rsidRPr="00951CA2">
        <w:rPr>
          <w:b/>
          <w:highlight w:val="green"/>
          <w:u w:val="single"/>
        </w:rPr>
        <w:t>Far from understanding man</w:t>
      </w:r>
      <w:r>
        <w:t xml:space="preserve"> (properly so-called) as distinct from nature and animality, </w:t>
      </w:r>
      <w:proofErr w:type="spellStart"/>
      <w:r w:rsidRPr="00951CA2">
        <w:rPr>
          <w:rStyle w:val="Emphasis"/>
          <w:highlight w:val="green"/>
        </w:rPr>
        <w:t>Bataille</w:t>
      </w:r>
      <w:proofErr w:type="spellEnd"/>
      <w:r w:rsidRPr="00951CA2">
        <w:rPr>
          <w:rStyle w:val="Emphasis"/>
          <w:highlight w:val="green"/>
        </w:rPr>
        <w:t xml:space="preserve"> reduces him to a manifestation of the</w:t>
      </w:r>
      <w:r>
        <w:rPr>
          <w:rStyle w:val="Emphasis"/>
        </w:rPr>
        <w:t xml:space="preserve"> same tumultuous laws of the </w:t>
      </w:r>
      <w:r w:rsidRPr="00951CA2">
        <w:rPr>
          <w:rStyle w:val="Emphasis"/>
          <w:highlight w:val="green"/>
        </w:rPr>
        <w:t>"general economy."</w:t>
      </w:r>
    </w:p>
    <w:p w14:paraId="3D4D2BAF" w14:textId="77777777" w:rsidR="00E72D7F" w:rsidRPr="00AC0604" w:rsidRDefault="00E72D7F" w:rsidP="00E72D7F">
      <w:r>
        <w:t xml:space="preserve">Third, </w:t>
      </w:r>
      <w:proofErr w:type="spellStart"/>
      <w:r>
        <w:rPr>
          <w:b/>
          <w:u w:val="single"/>
        </w:rPr>
        <w:t>Bataille</w:t>
      </w:r>
      <w:proofErr w:type="spellEnd"/>
      <w:r>
        <w:rPr>
          <w:b/>
          <w:u w:val="single"/>
        </w:rPr>
        <w:t xml:space="preserve"> intended to celebrate life, but he ends </w:t>
      </w:r>
      <w:r w:rsidRPr="00AC0604">
        <w:rPr>
          <w:b/>
          <w:u w:val="single"/>
        </w:rPr>
        <w:t>up glorifying death instead</w:t>
      </w:r>
      <w:r w:rsidRPr="00AC0604">
        <w:t xml:space="preserve">. </w:t>
      </w:r>
      <w:proofErr w:type="spellStart"/>
      <w:r w:rsidRPr="00AC0604">
        <w:rPr>
          <w:u w:val="single"/>
        </w:rPr>
        <w:t>Bataille's</w:t>
      </w:r>
      <w:proofErr w:type="spellEnd"/>
      <w:r w:rsidRPr="00AC0604">
        <w:rPr>
          <w:u w:val="single"/>
        </w:rPr>
        <w:t xml:space="preserve"> longing for self-abnegation and mortification</w:t>
      </w:r>
      <w:r w:rsidRPr="00AC0604">
        <w:t xml:space="preserve"> as well as his thirst for death and annihilation </w:t>
      </w:r>
      <w:r w:rsidRPr="00AC0604">
        <w:rPr>
          <w:rStyle w:val="Emphasis"/>
        </w:rPr>
        <w:t>is radically contrary to a joyful and exuberant celebration of life.</w:t>
      </w:r>
      <w:r w:rsidRPr="00AC0604">
        <w:t xml:space="preserve"> </w:t>
      </w:r>
      <w:proofErr w:type="spellStart"/>
      <w:r w:rsidRPr="00AC0604">
        <w:rPr>
          <w:u w:val="single"/>
        </w:rPr>
        <w:t>Bataille's</w:t>
      </w:r>
      <w:proofErr w:type="spellEnd"/>
      <w:r w:rsidRPr="00AC0604">
        <w:rPr>
          <w:u w:val="single"/>
        </w:rPr>
        <w:t xml:space="preserve"> atheistic mysticism, if it makes any sense, must be deemed the </w:t>
      </w:r>
      <w:r w:rsidRPr="00AC0604">
        <w:rPr>
          <w:rStyle w:val="Emphasis"/>
        </w:rPr>
        <w:t>worst of all possible worlds</w:t>
      </w:r>
      <w:r w:rsidRPr="00AC0604">
        <w:t xml:space="preserve"> </w:t>
      </w:r>
      <w:r w:rsidRPr="00AC0604">
        <w:rPr>
          <w:u w:val="single"/>
        </w:rPr>
        <w:t>because it combines the nihilism and meaninglessness of atheism with the self-abnegation and mortification to which theism is inclined.</w:t>
      </w:r>
      <w:r w:rsidRPr="00AC0604">
        <w:t>75</w:t>
      </w:r>
    </w:p>
    <w:p w14:paraId="5491BE1A" w14:textId="77777777" w:rsidR="00E72D7F" w:rsidRDefault="00E72D7F" w:rsidP="00E72D7F">
      <w:r w:rsidRPr="00AC0604">
        <w:t xml:space="preserve">Fourth, </w:t>
      </w:r>
      <w:proofErr w:type="spellStart"/>
      <w:r w:rsidRPr="00AC0604">
        <w:rPr>
          <w:u w:val="single"/>
        </w:rPr>
        <w:t>Bataille</w:t>
      </w:r>
      <w:proofErr w:type="spellEnd"/>
      <w:r w:rsidRPr="00AC0604">
        <w:rPr>
          <w:u w:val="single"/>
        </w:rPr>
        <w:t xml:space="preserve"> was determined to replace the cold indifference of modernity with a profound, even violent intensification of life.</w:t>
      </w:r>
      <w:r w:rsidRPr="00AC0604">
        <w:t xml:space="preserve"> He experienced the modem world as a living death from which he needed to be rescued. </w:t>
      </w:r>
      <w:r w:rsidRPr="00AC0604">
        <w:rPr>
          <w:u w:val="single"/>
        </w:rPr>
        <w:t>He thought that only a cycle of extremes could dispel the spiritual and emotional vacuum from which he suffered.</w:t>
      </w:r>
      <w:r w:rsidRPr="00AC0604">
        <w:t xml:space="preserve"> </w:t>
      </w:r>
      <w:r w:rsidRPr="00AC0604">
        <w:rPr>
          <w:u w:val="single"/>
        </w:rPr>
        <w:t>He believed that he could give life a renewed vitality by embarking on a program of perpetual negation and ceaseless overturning</w:t>
      </w:r>
      <w:r w:rsidRPr="00AC0604">
        <w:t xml:space="preserve">. However, </w:t>
      </w:r>
      <w:proofErr w:type="spellStart"/>
      <w:r w:rsidRPr="00AC0604">
        <w:rPr>
          <w:rStyle w:val="Emphasis"/>
        </w:rPr>
        <w:t>Bataille's</w:t>
      </w:r>
      <w:proofErr w:type="spellEnd"/>
      <w:r w:rsidRPr="00AC0604">
        <w:rPr>
          <w:rStyle w:val="Emphasis"/>
        </w:rPr>
        <w:t xml:space="preserve"> means frustrate his ends</w:t>
      </w:r>
      <w:r w:rsidRPr="00AC0604">
        <w:t xml:space="preserve">. Instead of magnifying the vitality and intensity of life, </w:t>
      </w:r>
      <w:proofErr w:type="spellStart"/>
      <w:r w:rsidRPr="00AC0604">
        <w:rPr>
          <w:b/>
          <w:u w:val="single"/>
        </w:rPr>
        <w:t>Bataille's</w:t>
      </w:r>
      <w:proofErr w:type="spellEnd"/>
      <w:r w:rsidRPr="00AC0604">
        <w:rPr>
          <w:b/>
          <w:u w:val="single"/>
        </w:rPr>
        <w:t xml:space="preserve"> strategy of perpetual negation incites a </w:t>
      </w:r>
      <w:r w:rsidRPr="00AC0604">
        <w:rPr>
          <w:rStyle w:val="Emphasis"/>
        </w:rPr>
        <w:t>cold nihilism and a profound indifference.</w:t>
      </w:r>
      <w:r w:rsidRPr="00AC0604">
        <w:t xml:space="preserve"> </w:t>
      </w:r>
      <w:proofErr w:type="spellStart"/>
      <w:r w:rsidRPr="00AC0604">
        <w:t>Bataille's</w:t>
      </w:r>
      <w:proofErr w:type="spellEnd"/>
      <w:r w:rsidRPr="00AC0604">
        <w:t xml:space="preserve"> literary work is a case in point. </w:t>
      </w:r>
      <w:r w:rsidRPr="00AC0604">
        <w:rPr>
          <w:rStyle w:val="Emphasis"/>
        </w:rPr>
        <w:t>His novels often read like scripts for grade B horror films</w:t>
      </w:r>
      <w:r w:rsidRPr="00AC0604">
        <w:t xml:space="preserve"> </w:t>
      </w:r>
      <w:r w:rsidRPr="00AC0604">
        <w:rPr>
          <w:b/>
          <w:u w:val="single"/>
        </w:rPr>
        <w:t>The latter try to terrify their audience, but elicit laughter instead</w:t>
      </w:r>
      <w:r w:rsidRPr="00AC0604">
        <w:t xml:space="preserve">. </w:t>
      </w:r>
      <w:r w:rsidRPr="00AC0604">
        <w:rPr>
          <w:u w:val="single"/>
        </w:rPr>
        <w:t xml:space="preserve">By the same token, </w:t>
      </w:r>
      <w:proofErr w:type="spellStart"/>
      <w:r w:rsidRPr="00AC0604">
        <w:rPr>
          <w:u w:val="single"/>
        </w:rPr>
        <w:t>Bataille's</w:t>
      </w:r>
      <w:proofErr w:type="spellEnd"/>
      <w:r w:rsidRPr="00AC0604">
        <w:rPr>
          <w:u w:val="single"/>
        </w:rPr>
        <w:t xml:space="preserve"> efforts fail to arouse our archaic horror,</w:t>
      </w:r>
      <w:r w:rsidRPr="00AC0604">
        <w:t xml:space="preserve"> provoke a feverish delirium, </w:t>
      </w:r>
      <w:r w:rsidRPr="00AC0604">
        <w:rPr>
          <w:u w:val="single"/>
        </w:rPr>
        <w:t xml:space="preserve">or simulate a sense of sacrilege. </w:t>
      </w:r>
      <w:r w:rsidRPr="00AC0604">
        <w:t xml:space="preserve">Instead of driving us to distraction, </w:t>
      </w:r>
      <w:proofErr w:type="spellStart"/>
      <w:r w:rsidRPr="00AC0604">
        <w:rPr>
          <w:b/>
          <w:u w:val="single"/>
        </w:rPr>
        <w:t>Bataille's</w:t>
      </w:r>
      <w:proofErr w:type="spellEnd"/>
      <w:r w:rsidRPr="00AC0604">
        <w:rPr>
          <w:b/>
          <w:u w:val="single"/>
        </w:rPr>
        <w:t xml:space="preserve"> literary work </w:t>
      </w:r>
      <w:r w:rsidRPr="00AC0604">
        <w:rPr>
          <w:rStyle w:val="Emphasis"/>
        </w:rPr>
        <w:t>deadens the senses.</w:t>
      </w:r>
      <w:r w:rsidRPr="00AC0604">
        <w:rPr>
          <w:b/>
          <w:u w:val="single"/>
        </w:rPr>
        <w:t xml:space="preserve"> </w:t>
      </w:r>
      <w:r w:rsidRPr="00AC0604">
        <w:t xml:space="preserve"> For it is difficult to be morally horrified by characte</w:t>
      </w:r>
      <w:r>
        <w:t xml:space="preserve">rs whose conduct is as arbitrary or as “sovereign” as bolts of </w:t>
      </w:r>
      <w:proofErr w:type="spellStart"/>
      <w:r>
        <w:t>lighting</w:t>
      </w:r>
      <w:proofErr w:type="spellEnd"/>
      <w:r>
        <w:t xml:space="preserve">. </w:t>
      </w:r>
    </w:p>
    <w:p w14:paraId="7636CA00" w14:textId="77777777" w:rsidR="00E72D7F" w:rsidRDefault="00E72D7F" w:rsidP="00E72D7F">
      <w:r>
        <w:t xml:space="preserve">In conclusion, it is my contention that </w:t>
      </w:r>
      <w:proofErr w:type="spellStart"/>
      <w:r>
        <w:t>Bataille</w:t>
      </w:r>
      <w:proofErr w:type="spellEnd"/>
      <w:r>
        <w:t xml:space="preserve"> is the father of post-modernism.  First, he has bequeathed to postmodernism a Dionysian madness rooted in the abhorrence of reason.  Following </w:t>
      </w:r>
      <w:proofErr w:type="spellStart"/>
      <w:r>
        <w:t>Bataille</w:t>
      </w:r>
      <w:proofErr w:type="spellEnd"/>
      <w:r>
        <w:t xml:space="preserve">, post-modern writers like Foucault believe that all the drabness and homogeneity of modern life has its source in an excess of rationality, order, and restraint.  Accordingly, they follow </w:t>
      </w:r>
      <w:proofErr w:type="spellStart"/>
      <w:r>
        <w:t>Bataille</w:t>
      </w:r>
      <w:proofErr w:type="spellEnd"/>
      <w:r>
        <w:t xml:space="preserve"> in urging man </w:t>
      </w:r>
      <w:proofErr w:type="spellStart"/>
      <w:r>
        <w:t>ot</w:t>
      </w:r>
      <w:proofErr w:type="spellEnd"/>
      <w:r>
        <w:t xml:space="preserve"> “escape from his head” like a condemned man from a prison.</w:t>
      </w:r>
      <w:proofErr w:type="gramStart"/>
      <w:r>
        <w:t>76  Second</w:t>
      </w:r>
      <w:proofErr w:type="gramEnd"/>
      <w:r>
        <w:t xml:space="preserve">, postmodernism owes a great deal to </w:t>
      </w:r>
      <w:proofErr w:type="spellStart"/>
      <w:r>
        <w:t>Bataille’s</w:t>
      </w:r>
      <w:proofErr w:type="spellEnd"/>
      <w:r>
        <w:t xml:space="preserve"> use of gnostic as well as romantic motifs.  The alluring power of postmodernism lies in its capacity of pose as the liberator of what has been hidden, repressed, vanquished, and downtrodden.  Third, </w:t>
      </w:r>
      <w:proofErr w:type="spellStart"/>
      <w:r>
        <w:t>Bataille</w:t>
      </w:r>
      <w:proofErr w:type="spellEnd"/>
      <w:r>
        <w:t xml:space="preserve"> has bequeathed to postmodernism an appetite for endless negation and “ceaseless overturning.”  Starting from </w:t>
      </w:r>
      <w:proofErr w:type="spellStart"/>
      <w:r>
        <w:t>Kojève’s</w:t>
      </w:r>
      <w:proofErr w:type="spellEnd"/>
      <w:r>
        <w:t xml:space="preserve"> assumption that negativity is the distinctive and glorious quality of man, </w:t>
      </w:r>
      <w:proofErr w:type="spellStart"/>
      <w:r>
        <w:t>Bataille</w:t>
      </w:r>
      <w:proofErr w:type="spellEnd"/>
      <w:r>
        <w:t xml:space="preserve"> reached the logical conclusion that negativity must be celebrated. What are postmodernism and its projects of genealogy and deconstruct ion if not a perpetual negation and unmasking of the given— the 'hegemonic" or "logocentric' discourse, whatever it may be. In politics as in thought, the postmodern ethos consists of negation for the sake of negation and revolt for the sake of revolt</w:t>
      </w:r>
      <w:r>
        <w:rPr>
          <w:u w:val="single"/>
        </w:rPr>
        <w:t>. This explains the self-contradictory and self-refuting character of the postmodern enterprise.</w:t>
      </w:r>
      <w:r>
        <w:t xml:space="preserve"> </w:t>
      </w:r>
      <w:r>
        <w:rPr>
          <w:u w:val="single"/>
        </w:rPr>
        <w:t xml:space="preserve">Like </w:t>
      </w:r>
      <w:proofErr w:type="spellStart"/>
      <w:r>
        <w:rPr>
          <w:u w:val="single"/>
        </w:rPr>
        <w:t>Bataille</w:t>
      </w:r>
      <w:proofErr w:type="spellEnd"/>
      <w:r>
        <w:rPr>
          <w:u w:val="single"/>
        </w:rPr>
        <w:t xml:space="preserve">, </w:t>
      </w:r>
      <w:r w:rsidRPr="00951CA2">
        <w:rPr>
          <w:highlight w:val="green"/>
          <w:u w:val="single"/>
        </w:rPr>
        <w:t>postmodernism affirms only</w:t>
      </w:r>
      <w:r>
        <w:rPr>
          <w:u w:val="single"/>
        </w:rPr>
        <w:t xml:space="preserve"> the exhilaration of unmasking and </w:t>
      </w:r>
      <w:r w:rsidRPr="00951CA2">
        <w:rPr>
          <w:highlight w:val="green"/>
          <w:u w:val="single"/>
        </w:rPr>
        <w:t>overturning</w:t>
      </w:r>
      <w:r>
        <w:rPr>
          <w:u w:val="single"/>
        </w:rPr>
        <w:t xml:space="preserve">, and </w:t>
      </w:r>
      <w:r w:rsidRPr="00951CA2">
        <w:rPr>
          <w:highlight w:val="green"/>
          <w:u w:val="single"/>
        </w:rPr>
        <w:t>it assumes</w:t>
      </w:r>
      <w:r>
        <w:rPr>
          <w:u w:val="single"/>
        </w:rPr>
        <w:t xml:space="preserve"> that </w:t>
      </w:r>
      <w:r w:rsidRPr="00951CA2">
        <w:rPr>
          <w:highlight w:val="green"/>
          <w:u w:val="single"/>
        </w:rPr>
        <w:t>perpetual negation will empower</w:t>
      </w:r>
      <w:r>
        <w:rPr>
          <w:u w:val="single"/>
        </w:rPr>
        <w:t xml:space="preserve"> and revitalize a drab and homogeneous world</w:t>
      </w:r>
      <w:r>
        <w:t xml:space="preserve">. But </w:t>
      </w:r>
      <w:r w:rsidRPr="00951CA2">
        <w:rPr>
          <w:b/>
          <w:highlight w:val="green"/>
          <w:u w:val="single"/>
        </w:rPr>
        <w:t>in the end,</w:t>
      </w:r>
      <w:r>
        <w:rPr>
          <w:b/>
          <w:u w:val="single"/>
        </w:rPr>
        <w:t xml:space="preserve"> </w:t>
      </w:r>
      <w:r w:rsidRPr="00951CA2">
        <w:rPr>
          <w:b/>
          <w:highlight w:val="green"/>
          <w:u w:val="single"/>
        </w:rPr>
        <w:t xml:space="preserve">postmodernism </w:t>
      </w:r>
      <w:r>
        <w:rPr>
          <w:b/>
          <w:u w:val="single"/>
        </w:rPr>
        <w:t xml:space="preserve">is bound to succumb to the same fate as </w:t>
      </w:r>
      <w:proofErr w:type="spellStart"/>
      <w:r>
        <w:rPr>
          <w:b/>
          <w:u w:val="single"/>
        </w:rPr>
        <w:t>Bataille's</w:t>
      </w:r>
      <w:proofErr w:type="spellEnd"/>
      <w:r>
        <w:rPr>
          <w:b/>
          <w:u w:val="single"/>
        </w:rPr>
        <w:t xml:space="preserve"> literary efforts, instead of a heightened sense of vitality, intensity, and exhilaration, it </w:t>
      </w:r>
      <w:r w:rsidRPr="00951CA2">
        <w:rPr>
          <w:b/>
          <w:highlight w:val="green"/>
          <w:u w:val="single"/>
        </w:rPr>
        <w:t xml:space="preserve">will engender only </w:t>
      </w:r>
      <w:r w:rsidRPr="00951CA2">
        <w:rPr>
          <w:rStyle w:val="Emphasis"/>
          <w:highlight w:val="green"/>
        </w:rPr>
        <w:t>indifference</w:t>
      </w:r>
      <w:r>
        <w:rPr>
          <w:rStyle w:val="Emphasis"/>
        </w:rPr>
        <w:t xml:space="preserve">, numbness, </w:t>
      </w:r>
      <w:r w:rsidRPr="00951CA2">
        <w:rPr>
          <w:rStyle w:val="Emphasis"/>
          <w:highlight w:val="green"/>
        </w:rPr>
        <w:t>and nihilism</w:t>
      </w:r>
      <w:r>
        <w:rPr>
          <w:rStyle w:val="Emphasis"/>
        </w:rPr>
        <w:t>.</w:t>
      </w:r>
    </w:p>
    <w:p w14:paraId="2A506A16" w14:textId="77777777" w:rsidR="00E72D7F" w:rsidRPr="00E72D7F" w:rsidRDefault="00E72D7F" w:rsidP="00E72D7F">
      <w:pPr>
        <w:pStyle w:val="Heading4"/>
      </w:pPr>
      <w:r w:rsidRPr="00E72D7F">
        <w:t xml:space="preserve">4) - you link as well - you think there's one correct interpretation of death - this just devolves to </w:t>
      </w:r>
      <w:proofErr w:type="spellStart"/>
      <w:r w:rsidRPr="00E72D7F">
        <w:t>indexicals</w:t>
      </w:r>
      <w:proofErr w:type="spellEnd"/>
      <w:r w:rsidRPr="00E72D7F">
        <w:t xml:space="preserve"> where multiple worlds can be true at the same time, which shouldn't matter given the role of the debate is to determine which of those worlds is more true - we'll win that util is </w:t>
      </w:r>
      <w:proofErr w:type="spellStart"/>
      <w:r w:rsidRPr="00E72D7F">
        <w:t>truetil</w:t>
      </w:r>
      <w:proofErr w:type="spellEnd"/>
      <w:r w:rsidRPr="00E72D7F">
        <w:t xml:space="preserve"> and should generally be followed. preserving racism isn't ever the most ethical option because morality isn't contingent on the actor's personal beliefs lmao.</w:t>
      </w:r>
      <w:r w:rsidRPr="00E72D7F">
        <w:br/>
        <w:t>5) - its fine, we'll win death is bad and we shouldn't do things that cause it, but specificity outweighs on topic education - we have infinite debates to learn about our relationship to death but only 2 months to learn about space appropriation so the debate should be about that</w:t>
      </w:r>
    </w:p>
    <w:p w14:paraId="22835557" w14:textId="77777777" w:rsidR="00B32C2C" w:rsidRPr="00B32C2C" w:rsidRDefault="00B32C2C" w:rsidP="00B32C2C"/>
    <w:p w14:paraId="35F2DEC7" w14:textId="2EA275B8" w:rsidR="00B32C2C" w:rsidRDefault="00B32C2C" w:rsidP="00B32C2C">
      <w:pPr>
        <w:pStyle w:val="Heading3"/>
      </w:pPr>
      <w:r>
        <w:t>Contention</w:t>
      </w:r>
    </w:p>
    <w:p w14:paraId="03A1E6B6" w14:textId="41FE73FF" w:rsidR="00B32C2C" w:rsidRDefault="00B32C2C" w:rsidP="00B32C2C">
      <w:proofErr w:type="spellStart"/>
      <w:r>
        <w:t>Lbl</w:t>
      </w:r>
      <w:proofErr w:type="spellEnd"/>
    </w:p>
    <w:p w14:paraId="2661DB41" w14:textId="54BFFB18" w:rsidR="00F55620" w:rsidRDefault="00F55620" w:rsidP="00B32C2C">
      <w:r>
        <w:t xml:space="preserve">All their criticisms are on the basis of </w:t>
      </w:r>
      <w:r w:rsidR="0018465E">
        <w:t xml:space="preserve">governments </w:t>
      </w:r>
      <w:r>
        <w:t xml:space="preserve">taking actions to </w:t>
      </w:r>
      <w:proofErr w:type="spellStart"/>
      <w:r>
        <w:t>mitigiate</w:t>
      </w:r>
      <w:proofErr w:type="spellEnd"/>
      <w:r>
        <w:t xml:space="preserve"> extensional threats – that </w:t>
      </w:r>
      <w:proofErr w:type="spellStart"/>
      <w:r>
        <w:t>isnt</w:t>
      </w:r>
      <w:proofErr w:type="spellEnd"/>
      <w:r>
        <w:t xml:space="preserve"> the same thing as gov not taking an action because it would hurt people</w:t>
      </w:r>
      <w:r w:rsidR="009E2F69">
        <w:t xml:space="preserve"> </w:t>
      </w:r>
    </w:p>
    <w:p w14:paraId="7D19C801" w14:textId="1DE0D109" w:rsidR="00F55620" w:rsidRDefault="00F55620" w:rsidP="00B32C2C">
      <w:r>
        <w:t xml:space="preserve">All we say is that we should not take actions that cause preventable death and that death is bad not that we should do whatever we can to prevent death whenever we can – it is morally </w:t>
      </w:r>
      <w:proofErr w:type="spellStart"/>
      <w:r>
        <w:t>apphorent</w:t>
      </w:r>
      <w:proofErr w:type="spellEnd"/>
      <w:r>
        <w:t xml:space="preserve"> to </w:t>
      </w:r>
      <w:r w:rsidR="009E2F69">
        <w:t xml:space="preserve">make that choice for </w:t>
      </w:r>
      <w:r>
        <w:t xml:space="preserve">people </w:t>
      </w:r>
      <w:r w:rsidR="009E2F69">
        <w:t>knowing that</w:t>
      </w:r>
      <w:r>
        <w:t xml:space="preserve"> people will die </w:t>
      </w:r>
      <w:proofErr w:type="gramStart"/>
      <w:r w:rsidR="009E2F69">
        <w:t>it</w:t>
      </w:r>
      <w:r>
        <w:t>s</w:t>
      </w:r>
      <w:proofErr w:type="gramEnd"/>
      <w:r>
        <w:t xml:space="preserve"> </w:t>
      </w:r>
      <w:r w:rsidR="00BF3339">
        <w:t>messed</w:t>
      </w:r>
      <w:r>
        <w:t xml:space="preserve"> up</w:t>
      </w:r>
      <w:r w:rsidR="009E2F69">
        <w:t xml:space="preserve"> all of this</w:t>
      </w:r>
      <w:r>
        <w:t xml:space="preserve"> just so that we can re orient </w:t>
      </w:r>
      <w:proofErr w:type="spellStart"/>
      <w:r>
        <w:t>outselves</w:t>
      </w:r>
      <w:proofErr w:type="spellEnd"/>
      <w:r>
        <w:t xml:space="preserve"> to death</w:t>
      </w:r>
      <w:r w:rsidR="009E2F69">
        <w:t xml:space="preserve"> in another way</w:t>
      </w:r>
      <w:r>
        <w:t xml:space="preserve"> </w:t>
      </w:r>
      <w:r w:rsidR="00767D11">
        <w:t xml:space="preserve">– </w:t>
      </w:r>
    </w:p>
    <w:p w14:paraId="3C046CF9" w14:textId="7DA9695B" w:rsidR="00F43C2D" w:rsidRDefault="00F43C2D" w:rsidP="00E74AD1">
      <w:pPr>
        <w:pStyle w:val="Heading4"/>
      </w:pPr>
      <w:r>
        <w:t xml:space="preserve">Dobbs 80 – card from 4 decades ago saying we will die tomorrow –we’ve survived 40 years means that we should </w:t>
      </w:r>
      <w:r w:rsidR="00B70093">
        <w:t>not take</w:t>
      </w:r>
      <w:r>
        <w:t xml:space="preserve"> actions that </w:t>
      </w:r>
      <w:r w:rsidR="00B70093">
        <w:t>cause</w:t>
      </w:r>
      <w:r>
        <w:t xml:space="preserve"> death only the negative does this. </w:t>
      </w:r>
    </w:p>
    <w:p w14:paraId="1002E172" w14:textId="15DE4608" w:rsidR="00CA01E7" w:rsidRDefault="00F43C2D" w:rsidP="00CA01E7">
      <w:pPr>
        <w:pStyle w:val="Heading4"/>
      </w:pPr>
      <w:proofErr w:type="spellStart"/>
      <w:r>
        <w:t>Bataille</w:t>
      </w:r>
      <w:proofErr w:type="spellEnd"/>
      <w:r>
        <w:t xml:space="preserve"> 1985 card </w:t>
      </w:r>
      <w:r w:rsidR="00CA01E7">
        <w:t>is wrong</w:t>
      </w:r>
      <w:r>
        <w:t xml:space="preserve">- </w:t>
      </w:r>
      <w:proofErr w:type="spellStart"/>
      <w:r w:rsidR="00CA01E7">
        <w:t>Batailles</w:t>
      </w:r>
      <w:proofErr w:type="spellEnd"/>
      <w:r w:rsidR="00CA01E7">
        <w:t xml:space="preserve"> history of consumption is backwards – ancients founded consumption on </w:t>
      </w:r>
      <w:r w:rsidR="00CA01E7">
        <w:rPr>
          <w:u w:val="single"/>
        </w:rPr>
        <w:t>definitive</w:t>
      </w:r>
      <w:r w:rsidR="00CA01E7">
        <w:t xml:space="preserve"> concepts of wealth and class – the </w:t>
      </w:r>
      <w:proofErr w:type="spellStart"/>
      <w:r w:rsidR="00AF32C7">
        <w:t>aff</w:t>
      </w:r>
      <w:proofErr w:type="spellEnd"/>
      <w:r w:rsidR="00CA01E7">
        <w:t xml:space="preserve"> reinforces class binaries </w:t>
      </w:r>
    </w:p>
    <w:p w14:paraId="598F7DDF" w14:textId="77777777" w:rsidR="00CA01E7" w:rsidRDefault="00CA01E7" w:rsidP="00CA01E7">
      <w:proofErr w:type="spellStart"/>
      <w:r>
        <w:t>Ishay</w:t>
      </w:r>
      <w:proofErr w:type="spellEnd"/>
      <w:r>
        <w:t xml:space="preserve"> </w:t>
      </w:r>
      <w:proofErr w:type="spellStart"/>
      <w:r>
        <w:rPr>
          <w:rStyle w:val="Style13ptBold"/>
        </w:rPr>
        <w:t>Landa</w:t>
      </w:r>
      <w:proofErr w:type="spellEnd"/>
      <w:r>
        <w:t xml:space="preserve">, Ph.D., Dept. of History, Philosophy and Judaic Studies, Open University of Israel, </w:t>
      </w:r>
      <w:r>
        <w:rPr>
          <w:rStyle w:val="Style13ptBold"/>
        </w:rPr>
        <w:t>’14</w:t>
      </w:r>
      <w:r>
        <w:t xml:space="preserve"> </w:t>
      </w:r>
    </w:p>
    <w:p w14:paraId="70DCBB56" w14:textId="77777777" w:rsidR="00CA01E7" w:rsidRDefault="00CA01E7" w:rsidP="00CA01E7">
      <w:r>
        <w:t>(“</w:t>
      </w:r>
      <w:proofErr w:type="spellStart"/>
      <w:r>
        <w:t>Bataille’s</w:t>
      </w:r>
      <w:proofErr w:type="spellEnd"/>
      <w:r>
        <w:t xml:space="preserve"> Libidinal Economics: Capitalism as an Open Wound,” Critical Sociology </w:t>
      </w:r>
      <w:r>
        <w:rPr>
          <w:rFonts w:ascii="Tahoma" w:hAnsi="Tahoma" w:cs="Tahoma"/>
        </w:rPr>
        <w:t>﻿</w:t>
      </w:r>
      <w:r>
        <w:t xml:space="preserve">1-16) </w:t>
      </w:r>
    </w:p>
    <w:p w14:paraId="5F0BBE96" w14:textId="77777777" w:rsidR="00CA01E7" w:rsidRDefault="00CA01E7" w:rsidP="00CA01E7"/>
    <w:p w14:paraId="609B7381" w14:textId="77777777" w:rsidR="00CA01E7" w:rsidRDefault="00CA01E7" w:rsidP="00CA01E7">
      <w:r>
        <w:t>From Capitalism to the Sun</w:t>
      </w:r>
    </w:p>
    <w:p w14:paraId="46AB1519" w14:textId="77777777" w:rsidR="00CA01E7" w:rsidRDefault="00CA01E7" w:rsidP="00CA01E7">
      <w:proofErr w:type="spellStart"/>
      <w:r w:rsidRPr="00951CA2">
        <w:rPr>
          <w:highlight w:val="green"/>
          <w:u w:val="single"/>
        </w:rPr>
        <w:t>Bataille’s</w:t>
      </w:r>
      <w:proofErr w:type="spellEnd"/>
      <w:r w:rsidRPr="00951CA2">
        <w:rPr>
          <w:highlight w:val="green"/>
          <w:u w:val="single"/>
        </w:rPr>
        <w:t xml:space="preserve"> economic conception</w:t>
      </w:r>
      <w:r>
        <w:t xml:space="preserve"> – as unfolded in The Accursed Share </w:t>
      </w:r>
      <w:r>
        <w:rPr>
          <w:u w:val="single"/>
        </w:rPr>
        <w:t>– has the strange effect that while pretending to submit capitalism</w:t>
      </w:r>
      <w:r>
        <w:t xml:space="preserve">, ‘the restricted economy’, to a radical critique from the point of view of ‘general economy’ – the laws of circulation of energy in the cosmos, which he claims to have fathomed – </w:t>
      </w:r>
      <w:r>
        <w:rPr>
          <w:b/>
          <w:u w:val="single"/>
        </w:rPr>
        <w:t xml:space="preserve">it rather </w:t>
      </w:r>
      <w:r w:rsidRPr="00951CA2">
        <w:rPr>
          <w:b/>
          <w:highlight w:val="green"/>
          <w:u w:val="single"/>
        </w:rPr>
        <w:t xml:space="preserve">ends up </w:t>
      </w:r>
      <w:r w:rsidRPr="00951CA2">
        <w:rPr>
          <w:rStyle w:val="Emphasis"/>
          <w:highlight w:val="green"/>
        </w:rPr>
        <w:t>projecting capitalism</w:t>
      </w:r>
      <w:r>
        <w:t xml:space="preserve">, particularly its specific failings – its irrationality, its wastefulness, its crises – </w:t>
      </w:r>
      <w:r w:rsidRPr="00951CA2">
        <w:rPr>
          <w:b/>
          <w:highlight w:val="green"/>
          <w:u w:val="single"/>
        </w:rPr>
        <w:t>onto nature</w:t>
      </w:r>
      <w:r>
        <w:t xml:space="preserve">. Here again </w:t>
      </w:r>
      <w:r w:rsidRPr="00951CA2">
        <w:rPr>
          <w:highlight w:val="green"/>
          <w:u w:val="single"/>
        </w:rPr>
        <w:t>capitalism is provided</w:t>
      </w:r>
      <w:r>
        <w:rPr>
          <w:u w:val="single"/>
        </w:rPr>
        <w:t xml:space="preserve"> with </w:t>
      </w:r>
      <w:r w:rsidRPr="00951CA2">
        <w:rPr>
          <w:highlight w:val="green"/>
          <w:u w:val="single"/>
        </w:rPr>
        <w:t>an indirect apologetic outlet,</w:t>
      </w:r>
      <w:r>
        <w:t xml:space="preserve"> </w:t>
      </w:r>
      <w:r>
        <w:rPr>
          <w:u w:val="single"/>
        </w:rPr>
        <w:t>inasmuch as attention is diverted from society and history to natural, and hence insurmountable, ‘deeper’ causes which humanity can hardly expect to control</w:t>
      </w:r>
      <w:r>
        <w:t>.</w:t>
      </w:r>
    </w:p>
    <w:p w14:paraId="2C5535E0" w14:textId="77777777" w:rsidR="00CA01E7" w:rsidRDefault="00CA01E7" w:rsidP="00CA01E7">
      <w:r>
        <w:rPr>
          <w:u w:val="single"/>
        </w:rPr>
        <w:t>Accompanying such move is a related elimination of the historically positive contribution of capitalism</w:t>
      </w:r>
      <w:r>
        <w:t xml:space="preserve"> – its unprecedented development of the productive forces – and a belittling of human creativity, manifested in labor. </w:t>
      </w:r>
      <w:r>
        <w:rPr>
          <w:b/>
          <w:u w:val="single"/>
        </w:rPr>
        <w:t xml:space="preserve">The result is deeply pessimistic, with </w:t>
      </w:r>
      <w:r>
        <w:rPr>
          <w:rStyle w:val="Emphasis"/>
        </w:rPr>
        <w:t>debilitating consequences</w:t>
      </w:r>
      <w:r>
        <w:rPr>
          <w:b/>
          <w:u w:val="single"/>
        </w:rPr>
        <w:t xml:space="preserve"> for human agency, since both human culpability and capability are downplayed</w:t>
      </w:r>
      <w:r>
        <w:t>.</w:t>
      </w:r>
    </w:p>
    <w:p w14:paraId="5C00AB63" w14:textId="77777777" w:rsidR="00CA01E7" w:rsidRDefault="00CA01E7" w:rsidP="00CA01E7">
      <w:r>
        <w:t xml:space="preserve">Let us first address the way capitalism is naturalized. </w:t>
      </w:r>
      <w:r>
        <w:rPr>
          <w:u w:val="single"/>
        </w:rPr>
        <w:t>General economy to start with attributed to nature the crucial feature of capitalist production,</w:t>
      </w:r>
      <w:r>
        <w:t xml:space="preserve"> the very creation of a surplus, the ‘excess’ of ‘the accursed share’. ‘I will begin,’ </w:t>
      </w:r>
      <w:proofErr w:type="spellStart"/>
      <w:r>
        <w:t>Bataille</w:t>
      </w:r>
      <w:proofErr w:type="spellEnd"/>
      <w:r>
        <w:t xml:space="preserve"> apodictically claims, ‘with a basic fact: the living organism … ordinarily receives more energy than is necessary for maintaining life … On the surface of the globe, for living matter in general, energy is always in excess; the question is always posed in terms of extravagance. The choice is limited to how the wealth is squandered’ (1991: 21–23, emphasis in the original). General economy is thus all about wealth, and how best to consume it</w:t>
      </w:r>
      <w:r>
        <w:rPr>
          <w:u w:val="single"/>
        </w:rPr>
        <w:t xml:space="preserve">. </w:t>
      </w:r>
      <w:r w:rsidRPr="00951CA2">
        <w:rPr>
          <w:highlight w:val="green"/>
          <w:u w:val="single"/>
        </w:rPr>
        <w:t>Economic crisis</w:t>
      </w:r>
      <w:r>
        <w:rPr>
          <w:u w:val="single"/>
        </w:rPr>
        <w:t xml:space="preserve">, according to </w:t>
      </w:r>
      <w:proofErr w:type="spellStart"/>
      <w:r>
        <w:rPr>
          <w:u w:val="single"/>
        </w:rPr>
        <w:t>Bataille</w:t>
      </w:r>
      <w:proofErr w:type="spellEnd"/>
      <w:r>
        <w:rPr>
          <w:u w:val="single"/>
        </w:rPr>
        <w:t xml:space="preserve">, </w:t>
      </w:r>
      <w:r w:rsidRPr="00951CA2">
        <w:rPr>
          <w:highlight w:val="green"/>
          <w:u w:val="single"/>
        </w:rPr>
        <w:t>is</w:t>
      </w:r>
      <w:r>
        <w:rPr>
          <w:u w:val="single"/>
        </w:rPr>
        <w:t xml:space="preserve"> therefore primarily </w:t>
      </w:r>
      <w:r w:rsidRPr="00951CA2">
        <w:rPr>
          <w:highlight w:val="green"/>
          <w:u w:val="single"/>
        </w:rPr>
        <w:t>a result of alienated humanity</w:t>
      </w:r>
      <w:r>
        <w:rPr>
          <w:u w:val="single"/>
        </w:rPr>
        <w:t xml:space="preserve"> causing a bottleneck in the overflowing channels of cosmic energy.</w:t>
      </w:r>
      <w:r>
        <w:t xml:space="preserve"> Stingy humanity is finally overwhelmed by the lavish gifts showered on it by nature. </w:t>
      </w:r>
      <w:proofErr w:type="spellStart"/>
      <w:r>
        <w:t>Bataille</w:t>
      </w:r>
      <w:proofErr w:type="spellEnd"/>
      <w:r>
        <w:t xml:space="preserve"> contrasts the ‘Poverty of Organisms or Limited Systems and the Excess Wealth of Living Nature’. Humanity myopically tries to turn the boons of nature into capitalist profits at all costs, without realizing that squandering the surplus is inevitable. The result of such misapprehension is economic crisis, and often catastrophic wars, forcing the system to vomit the excess: ‘The final dissipation cannot fail to carry out the movement that animates terrestrial energy.’ (</w:t>
      </w:r>
      <w:proofErr w:type="spellStart"/>
      <w:r>
        <w:t>Bataille</w:t>
      </w:r>
      <w:proofErr w:type="spellEnd"/>
      <w:r>
        <w:t xml:space="preserve">, 1991: 22) </w:t>
      </w:r>
      <w:r>
        <w:rPr>
          <w:u w:val="single"/>
        </w:rPr>
        <w:t xml:space="preserve">In that way, </w:t>
      </w:r>
      <w:proofErr w:type="spellStart"/>
      <w:r>
        <w:rPr>
          <w:u w:val="single"/>
        </w:rPr>
        <w:t>Bataille</w:t>
      </w:r>
      <w:proofErr w:type="spellEnd"/>
      <w:r>
        <w:rPr>
          <w:u w:val="single"/>
        </w:rPr>
        <w:t xml:space="preserve"> ascribes to nature both the historical achievements of human beings</w:t>
      </w:r>
      <w:r>
        <w:t xml:space="preserve"> – the creation of wealth – and their failures: the inability of the system they have created to sustain </w:t>
      </w:r>
      <w:r>
        <w:rPr>
          <w:u w:val="single"/>
        </w:rPr>
        <w:t>growth. For wealth is anything but natural; plenty and surplus,</w:t>
      </w:r>
      <w:r>
        <w:t xml:space="preserve"> even on a very small scale, is an extremely rare phenomenon, and far from pertaining to the ‘living organism’ as such it is specifically human. </w:t>
      </w:r>
      <w:r>
        <w:rPr>
          <w:u w:val="single"/>
        </w:rPr>
        <w:t>Moreover, for almost the entire course of their existence on ‘the globe’ human beings, too, hardly had to deal with an excess</w:t>
      </w:r>
      <w:r>
        <w:t xml:space="preserve">, accursed or otherwise. </w:t>
      </w:r>
      <w:r w:rsidRPr="00951CA2">
        <w:rPr>
          <w:highlight w:val="green"/>
          <w:u w:val="single"/>
        </w:rPr>
        <w:t>If we consider</w:t>
      </w:r>
      <w:r>
        <w:rPr>
          <w:u w:val="single"/>
        </w:rPr>
        <w:t xml:space="preserve"> that </w:t>
      </w:r>
      <w:r w:rsidRPr="00951CA2">
        <w:rPr>
          <w:highlight w:val="green"/>
          <w:u w:val="single"/>
        </w:rPr>
        <w:t>humanity’s</w:t>
      </w:r>
      <w:r>
        <w:rPr>
          <w:u w:val="single"/>
        </w:rPr>
        <w:t xml:space="preserve"> early </w:t>
      </w:r>
      <w:r w:rsidRPr="00951CA2">
        <w:rPr>
          <w:highlight w:val="green"/>
          <w:u w:val="single"/>
        </w:rPr>
        <w:t>forefathers</w:t>
      </w:r>
      <w:r>
        <w:rPr>
          <w:u w:val="single"/>
        </w:rPr>
        <w:t>, the first hominines, first walked the earth about six million years ago</w:t>
      </w:r>
      <w:r>
        <w:t xml:space="preserve">, and that homo sapiens is about 125,000 years old, </w:t>
      </w:r>
      <w:r w:rsidRPr="00951CA2">
        <w:rPr>
          <w:b/>
          <w:highlight w:val="green"/>
          <w:u w:val="single"/>
        </w:rPr>
        <w:t>we can see that wealth</w:t>
      </w:r>
      <w:r>
        <w:rPr>
          <w:b/>
          <w:u w:val="single"/>
        </w:rPr>
        <w:t xml:space="preserve"> of any form, for humanity, </w:t>
      </w:r>
      <w:r w:rsidRPr="00951CA2">
        <w:rPr>
          <w:b/>
          <w:highlight w:val="green"/>
          <w:u w:val="single"/>
        </w:rPr>
        <w:t>is a striking historical novelty</w:t>
      </w:r>
      <w:r>
        <w:rPr>
          <w:b/>
          <w:u w:val="single"/>
        </w:rPr>
        <w:t xml:space="preserve">. </w:t>
      </w:r>
      <w:r>
        <w:rPr>
          <w:u w:val="single"/>
        </w:rPr>
        <w:t>Indeed, placed on the time scale of historical humanity</w:t>
      </w:r>
      <w:r>
        <w:t xml:space="preserve"> (to say nothing about that of living matter</w:t>
      </w:r>
      <w:r>
        <w:rPr>
          <w:u w:val="single"/>
        </w:rPr>
        <w:t xml:space="preserve">), </w:t>
      </w:r>
      <w:r w:rsidRPr="00951CA2">
        <w:rPr>
          <w:highlight w:val="green"/>
          <w:u w:val="single"/>
        </w:rPr>
        <w:t>the ‘ancient’ civilizations</w:t>
      </w:r>
      <w:r>
        <w:rPr>
          <w:u w:val="single"/>
        </w:rPr>
        <w:t xml:space="preserve"> that </w:t>
      </w:r>
      <w:proofErr w:type="spellStart"/>
      <w:r w:rsidRPr="00951CA2">
        <w:rPr>
          <w:highlight w:val="green"/>
          <w:u w:val="single"/>
        </w:rPr>
        <w:t>Bataille</w:t>
      </w:r>
      <w:proofErr w:type="spellEnd"/>
      <w:r w:rsidRPr="00951CA2">
        <w:rPr>
          <w:highlight w:val="green"/>
          <w:u w:val="single"/>
        </w:rPr>
        <w:t xml:space="preserve"> takes</w:t>
      </w:r>
      <w:r>
        <w:rPr>
          <w:u w:val="single"/>
        </w:rPr>
        <w:t xml:space="preserve"> for his examples of extravagant consumption,</w:t>
      </w:r>
      <w:r>
        <w:t xml:space="preserve"> </w:t>
      </w:r>
      <w:r>
        <w:rPr>
          <w:u w:val="single"/>
        </w:rPr>
        <w:t>conducted in intuitive synchrony with nature</w:t>
      </w:r>
      <w:r>
        <w:t xml:space="preserve">, </w:t>
      </w:r>
      <w:r>
        <w:rPr>
          <w:u w:val="single"/>
        </w:rPr>
        <w:t xml:space="preserve">such as the Aztec empire, </w:t>
      </w:r>
      <w:r w:rsidRPr="00951CA2">
        <w:rPr>
          <w:highlight w:val="green"/>
          <w:u w:val="single"/>
        </w:rPr>
        <w:t xml:space="preserve">happened </w:t>
      </w:r>
      <w:r w:rsidRPr="00951CA2">
        <w:rPr>
          <w:rStyle w:val="Emphasis"/>
          <w:highlight w:val="green"/>
        </w:rPr>
        <w:t>merely seconds ago</w:t>
      </w:r>
      <w:r>
        <w:t xml:space="preserve">, </w:t>
      </w:r>
      <w:r w:rsidRPr="00951CA2">
        <w:rPr>
          <w:highlight w:val="green"/>
          <w:u w:val="single"/>
        </w:rPr>
        <w:t>themselves being examples of</w:t>
      </w:r>
      <w:r>
        <w:rPr>
          <w:u w:val="single"/>
        </w:rPr>
        <w:t xml:space="preserve"> humanity at </w:t>
      </w:r>
      <w:r w:rsidRPr="00951CA2">
        <w:rPr>
          <w:highlight w:val="green"/>
          <w:u w:val="single"/>
        </w:rPr>
        <w:t xml:space="preserve">an </w:t>
      </w:r>
      <w:r w:rsidRPr="00951CA2">
        <w:rPr>
          <w:b/>
          <w:highlight w:val="green"/>
          <w:u w:val="single"/>
        </w:rPr>
        <w:t>extremely</w:t>
      </w:r>
      <w:r>
        <w:rPr>
          <w:b/>
          <w:u w:val="single"/>
        </w:rPr>
        <w:t xml:space="preserve"> </w:t>
      </w:r>
      <w:r w:rsidRPr="00951CA2">
        <w:rPr>
          <w:b/>
          <w:highlight w:val="green"/>
          <w:u w:val="single"/>
        </w:rPr>
        <w:t>advanced</w:t>
      </w:r>
      <w:r>
        <w:rPr>
          <w:b/>
          <w:u w:val="single"/>
        </w:rPr>
        <w:t xml:space="preserve"> and sophisticated historical </w:t>
      </w:r>
      <w:r w:rsidRPr="00951CA2">
        <w:rPr>
          <w:b/>
          <w:highlight w:val="green"/>
          <w:u w:val="single"/>
        </w:rPr>
        <w:t>phase</w:t>
      </w:r>
      <w:r>
        <w:rPr>
          <w:b/>
          <w:u w:val="single"/>
        </w:rPr>
        <w:t>.</w:t>
      </w:r>
      <w:r>
        <w:t xml:space="preserve"> </w:t>
      </w:r>
      <w:r>
        <w:rPr>
          <w:u w:val="single"/>
        </w:rPr>
        <w:t>For almost the entire course of their long trajectory humans lived from hand to mouth, and could only dream of significant surplus</w:t>
      </w:r>
      <w:r>
        <w:t xml:space="preserve">, which they knew neither how to produce nor – </w:t>
      </w:r>
      <w:r>
        <w:rPr>
          <w:u w:val="single"/>
        </w:rPr>
        <w:t>in times of particularly favorable natural conditions – how to store</w:t>
      </w:r>
      <w:r>
        <w:t xml:space="preserve">. </w:t>
      </w:r>
      <w:r>
        <w:rPr>
          <w:u w:val="single"/>
        </w:rPr>
        <w:t xml:space="preserve">Excess is therefore not a cosmic natural gift living organisms ‘receive’ but a product of humanity </w:t>
      </w:r>
      <w:r>
        <w:t xml:space="preserve">advancing through history in an arduous struggle with a rather tight-fisted and indifferent nature, that has left humanity to fend for itself (these are conscious anthropomorphisms of nature, meant to dialogue with </w:t>
      </w:r>
      <w:proofErr w:type="spellStart"/>
      <w:r>
        <w:t>Bataille’s</w:t>
      </w:r>
      <w:proofErr w:type="spellEnd"/>
      <w:r>
        <w:t>).7</w:t>
      </w:r>
    </w:p>
    <w:p w14:paraId="20BBED14" w14:textId="77777777" w:rsidR="00CA01E7" w:rsidRDefault="00CA01E7" w:rsidP="00CA01E7">
      <w:pPr>
        <w:rPr>
          <w:u w:val="single"/>
        </w:rPr>
      </w:pPr>
      <w:r w:rsidRPr="00951CA2">
        <w:rPr>
          <w:rStyle w:val="Emphasis"/>
          <w:highlight w:val="green"/>
        </w:rPr>
        <w:t>Wealth is</w:t>
      </w:r>
      <w:r>
        <w:rPr>
          <w:rStyle w:val="Emphasis"/>
        </w:rPr>
        <w:t xml:space="preserve"> thus </w:t>
      </w:r>
      <w:r w:rsidRPr="00951CA2">
        <w:rPr>
          <w:rStyle w:val="Emphasis"/>
          <w:highlight w:val="green"/>
        </w:rPr>
        <w:t>a colossal</w:t>
      </w:r>
      <w:r>
        <w:rPr>
          <w:rStyle w:val="Emphasis"/>
        </w:rPr>
        <w:t xml:space="preserve"> human </w:t>
      </w:r>
      <w:r w:rsidRPr="00951CA2">
        <w:rPr>
          <w:rStyle w:val="Emphasis"/>
          <w:highlight w:val="green"/>
        </w:rPr>
        <w:t>achievement</w:t>
      </w:r>
      <w:r>
        <w:rPr>
          <w:b/>
          <w:u w:val="single"/>
        </w:rPr>
        <w:t xml:space="preserve">, </w:t>
      </w:r>
      <w:r w:rsidRPr="00951CA2">
        <w:rPr>
          <w:b/>
          <w:highlight w:val="green"/>
          <w:u w:val="single"/>
        </w:rPr>
        <w:t>due</w:t>
      </w:r>
      <w:r>
        <w:rPr>
          <w:b/>
          <w:u w:val="single"/>
        </w:rPr>
        <w:t xml:space="preserve"> primarily not </w:t>
      </w:r>
      <w:r w:rsidRPr="00951CA2">
        <w:rPr>
          <w:b/>
          <w:highlight w:val="green"/>
          <w:u w:val="single"/>
        </w:rPr>
        <w:t>to</w:t>
      </w:r>
      <w:r>
        <w:rPr>
          <w:b/>
          <w:u w:val="single"/>
        </w:rPr>
        <w:t xml:space="preserve"> nature but to </w:t>
      </w:r>
      <w:r w:rsidRPr="00951CA2">
        <w:rPr>
          <w:b/>
          <w:highlight w:val="green"/>
          <w:u w:val="single"/>
        </w:rPr>
        <w:t>labor working on nature:</w:t>
      </w:r>
      <w:r>
        <w:t xml:space="preserve"> </w:t>
      </w:r>
      <w:r>
        <w:rPr>
          <w:u w:val="single"/>
        </w:rPr>
        <w:t xml:space="preserve">a point which </w:t>
      </w:r>
      <w:proofErr w:type="spellStart"/>
      <w:r>
        <w:rPr>
          <w:u w:val="single"/>
        </w:rPr>
        <w:t>Bataille</w:t>
      </w:r>
      <w:proofErr w:type="spellEnd"/>
      <w:r>
        <w:t xml:space="preserve">, furiously resisting the master-slave dialectic, </w:t>
      </w:r>
      <w:r>
        <w:rPr>
          <w:u w:val="single"/>
        </w:rPr>
        <w:t>was keen to downplay</w:t>
      </w:r>
      <w:r>
        <w:t xml:space="preserve">. In his alternative scheme, </w:t>
      </w:r>
      <w:r>
        <w:rPr>
          <w:u w:val="single"/>
        </w:rPr>
        <w:t xml:space="preserve">the cowardly slave was denied not only heroism – which Hegel, too, regarded as the prerogative of the master </w:t>
      </w:r>
      <w:r>
        <w:t xml:space="preserve">– </w:t>
      </w:r>
      <w:r>
        <w:rPr>
          <w:b/>
          <w:u w:val="single"/>
        </w:rPr>
        <w:t>but also ingenuity, creativity and productivity. It is as if the base labor of the slave is to be erased out of the picture altogether</w:t>
      </w:r>
      <w:r>
        <w:t xml:space="preserve">, leaving consumption as a strictly aristocratic interplay between the master and the life-giving sun. </w:t>
      </w:r>
      <w:proofErr w:type="spellStart"/>
      <w:r>
        <w:rPr>
          <w:u w:val="single"/>
        </w:rPr>
        <w:t>Bataille</w:t>
      </w:r>
      <w:proofErr w:type="spellEnd"/>
      <w:r>
        <w:rPr>
          <w:u w:val="single"/>
        </w:rPr>
        <w:t xml:space="preserve"> so radically transfigured the dialectic to the point that the master does not consume the slave’s labor as much as he consumes the slave himself, whom he sacrifices.</w:t>
      </w:r>
    </w:p>
    <w:p w14:paraId="6482D242" w14:textId="77777777" w:rsidR="00CA01E7" w:rsidRDefault="00CA01E7" w:rsidP="00CA01E7">
      <w:r>
        <w:rPr>
          <w:u w:val="single"/>
        </w:rPr>
        <w:t>The problematic nature of abundance</w:t>
      </w:r>
      <w:r>
        <w:t>, for its part</w:t>
      </w:r>
      <w:r>
        <w:rPr>
          <w:u w:val="single"/>
        </w:rPr>
        <w:t>, is a still younger phenomenon than wealth. The key adjective ‘accursed’ belongs to indirect apologetics</w:t>
      </w:r>
      <w:r>
        <w:t xml:space="preserve">, since material growth only becomes a problem under a historically specific mode of production. </w:t>
      </w:r>
      <w:r>
        <w:rPr>
          <w:u w:val="single"/>
        </w:rPr>
        <w:t>Only under capitalism do we have crises of over-production,</w:t>
      </w:r>
      <w:r>
        <w:t xml:space="preserve"> since here one produces precisely not in order to serve a useful purpose, as </w:t>
      </w:r>
      <w:proofErr w:type="spellStart"/>
      <w:r>
        <w:t>Bataille</w:t>
      </w:r>
      <w:proofErr w:type="spellEnd"/>
      <w:r>
        <w:t xml:space="preserve"> argues, but in order to make profit. </w:t>
      </w:r>
      <w:r>
        <w:rPr>
          <w:u w:val="single"/>
        </w:rPr>
        <w:t xml:space="preserve">And to understand over-production we need to examine the laws of motion of capitalism, not of nature or of terrestrial energy. Yet </w:t>
      </w:r>
      <w:proofErr w:type="spellStart"/>
      <w:r w:rsidRPr="00951CA2">
        <w:rPr>
          <w:highlight w:val="green"/>
          <w:u w:val="single"/>
        </w:rPr>
        <w:t>Bataille</w:t>
      </w:r>
      <w:proofErr w:type="spellEnd"/>
      <w:r>
        <w:rPr>
          <w:u w:val="single"/>
        </w:rPr>
        <w:t xml:space="preserve"> (1991: 24) </w:t>
      </w:r>
      <w:r w:rsidRPr="00951CA2">
        <w:rPr>
          <w:highlight w:val="green"/>
          <w:u w:val="single"/>
        </w:rPr>
        <w:t>proposed</w:t>
      </w:r>
      <w:r>
        <w:rPr>
          <w:u w:val="single"/>
        </w:rPr>
        <w:t xml:space="preserve">, on the contrary, to naturalize such problems, turn them into </w:t>
      </w:r>
      <w:r>
        <w:rPr>
          <w:rStyle w:val="Emphasis"/>
        </w:rPr>
        <w:t>ahistorical givens</w:t>
      </w:r>
      <w:r>
        <w:t xml:space="preserve">. ‘These excesses of life force,’ he contended, ‘are in fact the most dangerous factors of ruination … </w:t>
      </w:r>
      <w:r w:rsidRPr="00951CA2">
        <w:rPr>
          <w:highlight w:val="green"/>
          <w:u w:val="single"/>
        </w:rPr>
        <w:t>Ancient societies found relief in</w:t>
      </w:r>
      <w:r>
        <w:rPr>
          <w:u w:val="single"/>
        </w:rPr>
        <w:t xml:space="preserve"> </w:t>
      </w:r>
      <w:r w:rsidRPr="00951CA2">
        <w:rPr>
          <w:highlight w:val="green"/>
          <w:u w:val="single"/>
        </w:rPr>
        <w:t>festivals</w:t>
      </w:r>
      <w:r>
        <w:rPr>
          <w:u w:val="single"/>
        </w:rPr>
        <w:t>; some erected admirable monuments that had no useful purpose.</w:t>
      </w:r>
      <w:r>
        <w:t xml:space="preserve">’ </w:t>
      </w:r>
      <w:r>
        <w:rPr>
          <w:b/>
          <w:u w:val="single"/>
        </w:rPr>
        <w:t>Already the ancients are said to have suffered from over-production</w:t>
      </w:r>
      <w:r>
        <w:t xml:space="preserve"> </w:t>
      </w:r>
      <w:r>
        <w:rPr>
          <w:b/>
          <w:u w:val="single"/>
        </w:rPr>
        <w:t>and to have had to seek ‘relief’ from the burden of wealth, rather than to enjoyably consume such wealth</w:t>
      </w:r>
      <w:r>
        <w:t xml:space="preserve">. Similarly, </w:t>
      </w:r>
      <w:proofErr w:type="spellStart"/>
      <w:r w:rsidRPr="00951CA2">
        <w:rPr>
          <w:highlight w:val="green"/>
          <w:u w:val="single"/>
        </w:rPr>
        <w:t>Bataille</w:t>
      </w:r>
      <w:proofErr w:type="spellEnd"/>
      <w:r w:rsidRPr="00951CA2">
        <w:rPr>
          <w:highlight w:val="green"/>
          <w:u w:val="single"/>
        </w:rPr>
        <w:t xml:space="preserve"> insists</w:t>
      </w:r>
      <w:r>
        <w:rPr>
          <w:u w:val="single"/>
        </w:rPr>
        <w:t xml:space="preserve"> that the </w:t>
      </w:r>
      <w:r w:rsidRPr="00951CA2">
        <w:rPr>
          <w:highlight w:val="green"/>
          <w:u w:val="single"/>
        </w:rPr>
        <w:t>monuments</w:t>
      </w:r>
      <w:r>
        <w:rPr>
          <w:u w:val="single"/>
        </w:rPr>
        <w:t xml:space="preserve"> the ancients built </w:t>
      </w:r>
      <w:r w:rsidRPr="00951CA2">
        <w:rPr>
          <w:highlight w:val="green"/>
          <w:u w:val="single"/>
        </w:rPr>
        <w:t>were useless</w:t>
      </w:r>
      <w:r>
        <w:rPr>
          <w:u w:val="single"/>
        </w:rPr>
        <w:t>,</w:t>
      </w:r>
      <w:r>
        <w:t xml:space="preserve"> whereas actually their use was exactly the fact that they were ‘admirable’. </w:t>
      </w:r>
      <w:r w:rsidRPr="00951CA2">
        <w:rPr>
          <w:b/>
          <w:highlight w:val="green"/>
          <w:u w:val="single"/>
        </w:rPr>
        <w:t xml:space="preserve">Such monuments </w:t>
      </w:r>
      <w:r w:rsidRPr="00951CA2">
        <w:rPr>
          <w:rStyle w:val="Emphasis"/>
          <w:highlight w:val="green"/>
        </w:rPr>
        <w:t>had the same use-value</w:t>
      </w:r>
      <w:r w:rsidRPr="00951CA2">
        <w:rPr>
          <w:b/>
          <w:highlight w:val="green"/>
          <w:u w:val="single"/>
        </w:rPr>
        <w:t xml:space="preserve"> for</w:t>
      </w:r>
      <w:r>
        <w:rPr>
          <w:b/>
          <w:u w:val="single"/>
        </w:rPr>
        <w:t xml:space="preserve"> their </w:t>
      </w:r>
      <w:r w:rsidRPr="00951CA2">
        <w:rPr>
          <w:b/>
          <w:highlight w:val="green"/>
          <w:u w:val="single"/>
        </w:rPr>
        <w:t>contemporaries</w:t>
      </w:r>
      <w:r>
        <w:rPr>
          <w:u w:val="single"/>
        </w:rPr>
        <w:t>, as countless goods that the moderns consume because they find them beautiful, pleasant, decorative, etc.</w:t>
      </w:r>
      <w:r>
        <w:t xml:space="preserve"> In reality, </w:t>
      </w:r>
      <w:r>
        <w:rPr>
          <w:u w:val="single"/>
        </w:rPr>
        <w:t xml:space="preserve">one can turn against </w:t>
      </w:r>
      <w:proofErr w:type="spellStart"/>
      <w:r>
        <w:rPr>
          <w:u w:val="single"/>
        </w:rPr>
        <w:t>Bataille</w:t>
      </w:r>
      <w:proofErr w:type="spellEnd"/>
      <w:r>
        <w:rPr>
          <w:u w:val="single"/>
        </w:rPr>
        <w:t xml:space="preserve"> his admiration for ancient times where sacred sentiment was rife, and hence, allegedly, indifference to utility was great</w:t>
      </w:r>
      <w:r>
        <w:t xml:space="preserve">, as compared to profane modernity, obsessed with utility. </w:t>
      </w:r>
      <w:r w:rsidRPr="00951CA2">
        <w:rPr>
          <w:highlight w:val="green"/>
          <w:u w:val="single"/>
        </w:rPr>
        <w:t>One might argue exactly the reverse</w:t>
      </w:r>
      <w:r>
        <w:rPr>
          <w:u w:val="single"/>
        </w:rPr>
        <w:t xml:space="preserve">: precisely </w:t>
      </w:r>
      <w:r w:rsidRPr="00951CA2">
        <w:rPr>
          <w:highlight w:val="green"/>
          <w:u w:val="single"/>
        </w:rPr>
        <w:t>because they were religious</w:t>
      </w:r>
      <w:r>
        <w:rPr>
          <w:u w:val="single"/>
        </w:rPr>
        <w:t xml:space="preserve"> the </w:t>
      </w:r>
      <w:r w:rsidRPr="00951CA2">
        <w:rPr>
          <w:highlight w:val="green"/>
          <w:u w:val="single"/>
        </w:rPr>
        <w:t>monuments</w:t>
      </w:r>
      <w:r>
        <w:rPr>
          <w:u w:val="single"/>
        </w:rPr>
        <w:t xml:space="preserve"> the ancients built and their </w:t>
      </w:r>
      <w:r>
        <w:rPr>
          <w:b/>
          <w:u w:val="single"/>
        </w:rPr>
        <w:t xml:space="preserve">extravagant practices </w:t>
      </w:r>
      <w:r w:rsidRPr="00951CA2">
        <w:rPr>
          <w:b/>
          <w:highlight w:val="green"/>
          <w:u w:val="single"/>
        </w:rPr>
        <w:t>were still useful in the sense of</w:t>
      </w:r>
      <w:r>
        <w:rPr>
          <w:b/>
          <w:u w:val="single"/>
        </w:rPr>
        <w:t xml:space="preserve"> enticing or </w:t>
      </w:r>
      <w:r w:rsidRPr="00951CA2">
        <w:rPr>
          <w:rStyle w:val="Emphasis"/>
          <w:highlight w:val="green"/>
        </w:rPr>
        <w:t>placating the gods</w:t>
      </w:r>
      <w:r>
        <w:t xml:space="preserve">. </w:t>
      </w:r>
      <w:r w:rsidRPr="00951CA2">
        <w:rPr>
          <w:highlight w:val="green"/>
          <w:u w:val="single"/>
        </w:rPr>
        <w:t>Modern</w:t>
      </w:r>
      <w:r>
        <w:rPr>
          <w:u w:val="single"/>
        </w:rPr>
        <w:t xml:space="preserve"> </w:t>
      </w:r>
      <w:r w:rsidRPr="00951CA2">
        <w:rPr>
          <w:highlight w:val="green"/>
          <w:u w:val="single"/>
        </w:rPr>
        <w:t>consumption</w:t>
      </w:r>
      <w:r>
        <w:rPr>
          <w:u w:val="single"/>
        </w:rPr>
        <w:t xml:space="preserve">, in that sense, </w:t>
      </w:r>
      <w:r w:rsidRPr="00951CA2">
        <w:rPr>
          <w:highlight w:val="green"/>
          <w:u w:val="single"/>
        </w:rPr>
        <w:t>is more</w:t>
      </w:r>
      <w:r>
        <w:rPr>
          <w:u w:val="single"/>
        </w:rPr>
        <w:t xml:space="preserve"> deeply </w:t>
      </w:r>
      <w:r w:rsidRPr="00951CA2">
        <w:rPr>
          <w:highlight w:val="green"/>
          <w:u w:val="single"/>
        </w:rPr>
        <w:t>indifferent</w:t>
      </w:r>
      <w:r>
        <w:rPr>
          <w:u w:val="single"/>
        </w:rPr>
        <w:t xml:space="preserve"> to ulterior consideration of benefits</w:t>
      </w:r>
      <w:r>
        <w:t xml:space="preserve">. </w:t>
      </w:r>
      <w:r w:rsidRPr="00951CA2">
        <w:rPr>
          <w:b/>
          <w:highlight w:val="green"/>
          <w:u w:val="single"/>
        </w:rPr>
        <w:t>Think of a</w:t>
      </w:r>
      <w:r>
        <w:rPr>
          <w:b/>
          <w:u w:val="single"/>
        </w:rPr>
        <w:t xml:space="preserve"> </w:t>
      </w:r>
      <w:r w:rsidRPr="00951CA2">
        <w:rPr>
          <w:rStyle w:val="Emphasis"/>
          <w:highlight w:val="green"/>
        </w:rPr>
        <w:t>cinema</w:t>
      </w:r>
      <w:r>
        <w:rPr>
          <w:rStyle w:val="Emphasis"/>
        </w:rPr>
        <w:t xml:space="preserve"> or a football stadium</w:t>
      </w:r>
      <w:r>
        <w:rPr>
          <w:b/>
          <w:u w:val="single"/>
        </w:rPr>
        <w:t xml:space="preserve"> as </w:t>
      </w:r>
      <w:r w:rsidRPr="00951CA2">
        <w:rPr>
          <w:b/>
          <w:highlight w:val="green"/>
          <w:u w:val="single"/>
        </w:rPr>
        <w:t>compared to an Aztec temple</w:t>
      </w:r>
      <w:r>
        <w:rPr>
          <w:b/>
          <w:u w:val="single"/>
        </w:rPr>
        <w:t xml:space="preserve"> or a medieval cathedral. </w:t>
      </w:r>
      <w:r w:rsidRPr="00951CA2">
        <w:rPr>
          <w:b/>
          <w:highlight w:val="green"/>
          <w:u w:val="single"/>
        </w:rPr>
        <w:t>In the former</w:t>
      </w:r>
      <w:r>
        <w:rPr>
          <w:b/>
          <w:u w:val="single"/>
        </w:rPr>
        <w:t xml:space="preserve">, the </w:t>
      </w:r>
      <w:r w:rsidRPr="00951CA2">
        <w:rPr>
          <w:b/>
          <w:highlight w:val="green"/>
          <w:u w:val="single"/>
        </w:rPr>
        <w:t>pleasure</w:t>
      </w:r>
      <w:r>
        <w:rPr>
          <w:b/>
          <w:u w:val="single"/>
        </w:rPr>
        <w:t xml:space="preserve"> from the consumer’s point of view </w:t>
      </w:r>
      <w:r w:rsidRPr="00951CA2">
        <w:rPr>
          <w:b/>
          <w:highlight w:val="green"/>
          <w:u w:val="single"/>
        </w:rPr>
        <w:t>is more</w:t>
      </w:r>
      <w:r>
        <w:rPr>
          <w:b/>
          <w:u w:val="single"/>
        </w:rPr>
        <w:t xml:space="preserve"> properly </w:t>
      </w:r>
      <w:r w:rsidRPr="00951CA2">
        <w:rPr>
          <w:b/>
          <w:highlight w:val="green"/>
          <w:u w:val="single"/>
        </w:rPr>
        <w:t>sovereign than that of the ancient person,</w:t>
      </w:r>
      <w:r>
        <w:rPr>
          <w:b/>
          <w:u w:val="single"/>
        </w:rPr>
        <w:t xml:space="preserve"> in thrall to his sovereign divinities</w:t>
      </w:r>
      <w:r>
        <w:t>.</w:t>
      </w:r>
    </w:p>
    <w:p w14:paraId="71F8694D" w14:textId="77777777" w:rsidR="009E6AE7" w:rsidRDefault="00F43C2D" w:rsidP="009E6AE7">
      <w:pPr>
        <w:pStyle w:val="Heading4"/>
      </w:pPr>
      <w:r>
        <w:t xml:space="preserve"> </w:t>
      </w:r>
    </w:p>
    <w:p w14:paraId="3B53B30A" w14:textId="5E3352B2" w:rsidR="00BA0B28" w:rsidRDefault="002162D5" w:rsidP="009E6AE7">
      <w:pPr>
        <w:pStyle w:val="Heading4"/>
      </w:pPr>
      <w:r>
        <w:t xml:space="preserve">The “Bob” apocryphon – don’t base </w:t>
      </w:r>
      <w:proofErr w:type="spellStart"/>
      <w:r>
        <w:t>ur</w:t>
      </w:r>
      <w:proofErr w:type="spellEnd"/>
      <w:r>
        <w:t xml:space="preserve"> decision along a myth – even Bob would agree that not everyone should die a massive painful death </w:t>
      </w:r>
      <w:proofErr w:type="spellStart"/>
      <w:r>
        <w:t>rn</w:t>
      </w:r>
      <w:proofErr w:type="spellEnd"/>
      <w:r>
        <w:t xml:space="preserve"> and that we should prevent it </w:t>
      </w:r>
    </w:p>
    <w:p w14:paraId="7E497A2E" w14:textId="63E12082" w:rsidR="002162D5" w:rsidRDefault="002162D5" w:rsidP="009E6AE7">
      <w:pPr>
        <w:pStyle w:val="Heading4"/>
      </w:pPr>
    </w:p>
    <w:p w14:paraId="29AE927C" w14:textId="77777777" w:rsidR="002162D5" w:rsidRDefault="002162D5" w:rsidP="002162D5">
      <w:pPr>
        <w:pStyle w:val="Heading4"/>
        <w:rPr>
          <w:rFonts w:ascii="Georgia" w:hAnsi="Georgia"/>
        </w:rPr>
      </w:pPr>
      <w:r>
        <w:t xml:space="preserve">The </w:t>
      </w:r>
      <w:proofErr w:type="spellStart"/>
      <w:r>
        <w:t>clark</w:t>
      </w:r>
      <w:proofErr w:type="spellEnd"/>
      <w:r>
        <w:t xml:space="preserve"> 10 evidence is wrong - </w:t>
      </w:r>
      <w:r>
        <w:t xml:space="preserve">A plan of no plan is circular – you need defined policy orientation </w:t>
      </w:r>
    </w:p>
    <w:p w14:paraId="29366568" w14:textId="77777777" w:rsidR="002162D5" w:rsidRDefault="002162D5" w:rsidP="002162D5">
      <w:r>
        <w:t xml:space="preserve">Benjamin </w:t>
      </w:r>
      <w:r>
        <w:rPr>
          <w:rStyle w:val="Style13ptBold"/>
        </w:rPr>
        <w:t>Noys</w:t>
      </w:r>
      <w:r>
        <w:t xml:space="preserve">, Reader in English at the University of Chichester, Through a Glass Darkly: Alain </w:t>
      </w:r>
      <w:proofErr w:type="spellStart"/>
      <w:r>
        <w:t>Badiou’s</w:t>
      </w:r>
      <w:proofErr w:type="spellEnd"/>
      <w:r>
        <w:t xml:space="preserve"> critique of anarchism, </w:t>
      </w:r>
      <w:r>
        <w:rPr>
          <w:rStyle w:val="Style13ptBold"/>
        </w:rPr>
        <w:t>‘8</w:t>
      </w:r>
      <w:r>
        <w:t xml:space="preserve"> </w:t>
      </w:r>
      <w:hyperlink r:id="rId13" w:history="1">
        <w:r>
          <w:rPr>
            <w:rStyle w:val="Hyperlink"/>
          </w:rPr>
          <w:t>https://www.academia.edu/216175/Through_a_glass_darkly_Alain_Badiou_s_critique_of_anarchism</w:t>
        </w:r>
      </w:hyperlink>
    </w:p>
    <w:p w14:paraId="26DD0FC3" w14:textId="77777777" w:rsidR="002162D5" w:rsidRDefault="002162D5" w:rsidP="002162D5"/>
    <w:p w14:paraId="09B28289" w14:textId="77777777" w:rsidR="002162D5" w:rsidRDefault="002162D5" w:rsidP="002162D5">
      <w:pPr>
        <w:rPr>
          <w:szCs w:val="20"/>
        </w:rPr>
      </w:pPr>
      <w:proofErr w:type="spellStart"/>
      <w:r>
        <w:rPr>
          <w:szCs w:val="20"/>
        </w:rPr>
        <w:t>Badiou’s</w:t>
      </w:r>
      <w:proofErr w:type="spellEnd"/>
      <w:r>
        <w:rPr>
          <w:szCs w:val="20"/>
        </w:rPr>
        <w:t xml:space="preserve"> critique of anarchism operates indirectly; it attacks what Daniel </w:t>
      </w:r>
      <w:proofErr w:type="spellStart"/>
      <w:r>
        <w:rPr>
          <w:szCs w:val="20"/>
        </w:rPr>
        <w:t>Bensaïd</w:t>
      </w:r>
      <w:proofErr w:type="spellEnd"/>
      <w:r>
        <w:rPr>
          <w:szCs w:val="20"/>
        </w:rPr>
        <w:t xml:space="preserve"> describes as </w:t>
      </w:r>
      <w:r w:rsidRPr="00951CA2">
        <w:rPr>
          <w:rStyle w:val="StyleUnderline"/>
          <w:szCs w:val="20"/>
          <w:highlight w:val="green"/>
        </w:rPr>
        <w:t>‘[a] neo-libertarian current</w:t>
      </w:r>
      <w:r>
        <w:rPr>
          <w:rStyle w:val="StyleUnderline"/>
          <w:szCs w:val="20"/>
        </w:rPr>
        <w:t xml:space="preserve">, more diffuse but more influential than the direct heirs of anarchism …[which] </w:t>
      </w:r>
      <w:r w:rsidRPr="00951CA2">
        <w:rPr>
          <w:rStyle w:val="StyleUnderline"/>
          <w:szCs w:val="20"/>
          <w:highlight w:val="green"/>
        </w:rPr>
        <w:t>constitutes a state of mind</w:t>
      </w:r>
      <w:r>
        <w:rPr>
          <w:rStyle w:val="StyleUnderline"/>
          <w:szCs w:val="20"/>
        </w:rPr>
        <w:t xml:space="preserve">, a ‘mood’, </w:t>
      </w:r>
      <w:r w:rsidRPr="00951CA2">
        <w:rPr>
          <w:rStyle w:val="Emphasis"/>
          <w:szCs w:val="20"/>
          <w:highlight w:val="green"/>
        </w:rPr>
        <w:t xml:space="preserve">rather than </w:t>
      </w:r>
      <w:r>
        <w:rPr>
          <w:rStyle w:val="Emphasis"/>
          <w:szCs w:val="20"/>
        </w:rPr>
        <w:t xml:space="preserve">a well-defined </w:t>
      </w:r>
      <w:r w:rsidRPr="00951CA2">
        <w:rPr>
          <w:rStyle w:val="Emphasis"/>
          <w:szCs w:val="20"/>
          <w:highlight w:val="green"/>
        </w:rPr>
        <w:t>orientation</w:t>
      </w:r>
      <w:r>
        <w:rPr>
          <w:szCs w:val="20"/>
        </w:rPr>
        <w:t>.’ (</w:t>
      </w:r>
      <w:proofErr w:type="spellStart"/>
      <w:r>
        <w:rPr>
          <w:szCs w:val="20"/>
        </w:rPr>
        <w:t>Bensaïd</w:t>
      </w:r>
      <w:proofErr w:type="spellEnd"/>
      <w:r>
        <w:rPr>
          <w:szCs w:val="20"/>
        </w:rPr>
        <w:t xml:space="preserve"> 2005: 170). One of </w:t>
      </w:r>
      <w:proofErr w:type="spellStart"/>
      <w:r>
        <w:rPr>
          <w:szCs w:val="20"/>
        </w:rPr>
        <w:t>Badiou’s</w:t>
      </w:r>
      <w:proofErr w:type="spellEnd"/>
      <w:r>
        <w:rPr>
          <w:szCs w:val="20"/>
        </w:rPr>
        <w:t xml:space="preserve"> examples of this tendency, targeted while he was still a Maoist, is Gilles Deleuze and Félix </w:t>
      </w:r>
      <w:proofErr w:type="spellStart"/>
      <w:r>
        <w:rPr>
          <w:szCs w:val="20"/>
        </w:rPr>
        <w:t>Guattari’s</w:t>
      </w:r>
      <w:proofErr w:type="spellEnd"/>
      <w:r>
        <w:rPr>
          <w:szCs w:val="20"/>
        </w:rPr>
        <w:t xml:space="preserve"> book Anti-Oedipus (1972). </w:t>
      </w:r>
      <w:r>
        <w:rPr>
          <w:rStyle w:val="StyleUnderline"/>
          <w:szCs w:val="20"/>
        </w:rPr>
        <w:t>This</w:t>
      </w:r>
      <w:r>
        <w:rPr>
          <w:szCs w:val="20"/>
        </w:rPr>
        <w:t xml:space="preserve"> book, with its </w:t>
      </w:r>
      <w:r>
        <w:rPr>
          <w:rStyle w:val="StyleUnderline"/>
          <w:szCs w:val="20"/>
        </w:rPr>
        <w:t>vision of a flux of desire that can escape</w:t>
      </w:r>
      <w:r>
        <w:rPr>
          <w:szCs w:val="20"/>
        </w:rPr>
        <w:t xml:space="preserve"> the </w:t>
      </w:r>
      <w:r>
        <w:rPr>
          <w:rStyle w:val="StyleUnderline"/>
          <w:szCs w:val="20"/>
        </w:rPr>
        <w:t>constraints</w:t>
      </w:r>
      <w:r>
        <w:rPr>
          <w:szCs w:val="20"/>
        </w:rPr>
        <w:t xml:space="preserve"> of both capitalism and the ‘prison’ of the Freudian Oedipus complex, not only </w:t>
      </w:r>
      <w:r>
        <w:rPr>
          <w:rStyle w:val="StyleUnderline"/>
          <w:szCs w:val="20"/>
        </w:rPr>
        <w:t>had a significant influence on</w:t>
      </w:r>
      <w:r>
        <w:rPr>
          <w:szCs w:val="20"/>
        </w:rPr>
        <w:t xml:space="preserve"> the libertarians of the movements after May 68 but also on later anarchists and </w:t>
      </w:r>
      <w:proofErr w:type="spellStart"/>
      <w:r>
        <w:rPr>
          <w:rStyle w:val="StyleUnderline"/>
          <w:szCs w:val="20"/>
        </w:rPr>
        <w:t>postanarchists</w:t>
      </w:r>
      <w:proofErr w:type="spellEnd"/>
      <w:r>
        <w:rPr>
          <w:szCs w:val="20"/>
        </w:rPr>
        <w:t xml:space="preserve">. Where anarchists have tended to celebrate their theories of the uncontrollable fluxes of desire </w:t>
      </w:r>
      <w:proofErr w:type="spellStart"/>
      <w:r w:rsidRPr="00951CA2">
        <w:rPr>
          <w:rStyle w:val="StyleUnderline"/>
          <w:szCs w:val="20"/>
          <w:highlight w:val="green"/>
        </w:rPr>
        <w:t>Badiou</w:t>
      </w:r>
      <w:proofErr w:type="spellEnd"/>
      <w:r w:rsidRPr="00951CA2">
        <w:rPr>
          <w:rStyle w:val="StyleUnderline"/>
          <w:szCs w:val="20"/>
          <w:highlight w:val="green"/>
        </w:rPr>
        <w:t xml:space="preserve"> sarcastically comments: </w:t>
      </w:r>
      <w:r>
        <w:rPr>
          <w:rStyle w:val="StyleUnderline"/>
          <w:szCs w:val="20"/>
        </w:rPr>
        <w:t>‘Unforeseeable, desiring, irrational</w:t>
      </w:r>
      <w:r w:rsidRPr="00951CA2">
        <w:rPr>
          <w:rStyle w:val="Emphasis"/>
          <w:highlight w:val="green"/>
        </w:rPr>
        <w:t>: follow your drift, my son, and you will make the Revolution.</w:t>
      </w:r>
      <w:r>
        <w:rPr>
          <w:szCs w:val="20"/>
        </w:rPr>
        <w:t xml:space="preserve">’ (2004: 76). This point </w:t>
      </w:r>
      <w:proofErr w:type="spellStart"/>
      <w:r>
        <w:rPr>
          <w:szCs w:val="20"/>
        </w:rPr>
        <w:t>summarises</w:t>
      </w:r>
      <w:proofErr w:type="spellEnd"/>
      <w:r>
        <w:rPr>
          <w:szCs w:val="20"/>
        </w:rPr>
        <w:t xml:space="preserve"> </w:t>
      </w:r>
      <w:proofErr w:type="spellStart"/>
      <w:r>
        <w:rPr>
          <w:szCs w:val="20"/>
        </w:rPr>
        <w:t>Badiou’s</w:t>
      </w:r>
      <w:proofErr w:type="spellEnd"/>
      <w:r>
        <w:rPr>
          <w:szCs w:val="20"/>
        </w:rPr>
        <w:t xml:space="preserve"> general </w:t>
      </w:r>
      <w:proofErr w:type="spellStart"/>
      <w:r>
        <w:rPr>
          <w:szCs w:val="20"/>
        </w:rPr>
        <w:t>scepticism</w:t>
      </w:r>
      <w:proofErr w:type="spellEnd"/>
      <w:r>
        <w:rPr>
          <w:szCs w:val="20"/>
        </w:rPr>
        <w:t xml:space="preserve"> towards what he regards as the </w:t>
      </w:r>
      <w:r w:rsidRPr="00951CA2">
        <w:rPr>
          <w:rStyle w:val="StyleUnderline"/>
          <w:szCs w:val="20"/>
          <w:highlight w:val="green"/>
        </w:rPr>
        <w:t>anarchist faith in the</w:t>
      </w:r>
      <w:r>
        <w:rPr>
          <w:rStyle w:val="StyleUnderline"/>
          <w:szCs w:val="20"/>
        </w:rPr>
        <w:t xml:space="preserve"> ‘pure’ </w:t>
      </w:r>
      <w:r w:rsidRPr="00951CA2">
        <w:rPr>
          <w:rStyle w:val="StyleUnderline"/>
          <w:szCs w:val="20"/>
          <w:highlight w:val="green"/>
        </w:rPr>
        <w:t>movement of resistance</w:t>
      </w:r>
      <w:r w:rsidRPr="00951CA2">
        <w:rPr>
          <w:szCs w:val="20"/>
          <w:highlight w:val="green"/>
        </w:rPr>
        <w:t>,</w:t>
      </w:r>
      <w:r>
        <w:rPr>
          <w:szCs w:val="20"/>
        </w:rPr>
        <w:t xml:space="preserve"> a movement that </w:t>
      </w:r>
      <w:r>
        <w:rPr>
          <w:rStyle w:val="StyleUnderline"/>
          <w:szCs w:val="20"/>
        </w:rPr>
        <w:t xml:space="preserve">seems to </w:t>
      </w:r>
      <w:r w:rsidRPr="00951CA2">
        <w:rPr>
          <w:rStyle w:val="StyleUnderline"/>
          <w:szCs w:val="20"/>
          <w:highlight w:val="green"/>
        </w:rPr>
        <w:t xml:space="preserve">operate without the need for </w:t>
      </w:r>
      <w:r>
        <w:rPr>
          <w:rStyle w:val="StyleUnderline"/>
          <w:szCs w:val="20"/>
        </w:rPr>
        <w:t xml:space="preserve">aim or </w:t>
      </w:r>
      <w:r w:rsidRPr="00951CA2">
        <w:rPr>
          <w:rStyle w:val="StyleUnderline"/>
          <w:szCs w:val="20"/>
          <w:highlight w:val="green"/>
        </w:rPr>
        <w:t xml:space="preserve">direction but will somehow still result in </w:t>
      </w:r>
      <w:proofErr w:type="gramStart"/>
      <w:r w:rsidRPr="00951CA2">
        <w:rPr>
          <w:rStyle w:val="StyleUnderline"/>
          <w:szCs w:val="20"/>
          <w:highlight w:val="green"/>
        </w:rPr>
        <w:t>revolution</w:t>
      </w:r>
      <w:r>
        <w:rPr>
          <w:rStyle w:val="StyleUnderline"/>
          <w:szCs w:val="20"/>
        </w:rPr>
        <w:t>.</w:t>
      </w:r>
      <w:r>
        <w:rPr>
          <w:szCs w:val="20"/>
        </w:rPr>
        <w:t>¶</w:t>
      </w:r>
      <w:proofErr w:type="gramEnd"/>
      <w:r>
        <w:rPr>
          <w:szCs w:val="20"/>
        </w:rPr>
        <w:t xml:space="preserve"> </w:t>
      </w:r>
      <w:proofErr w:type="spellStart"/>
      <w:r>
        <w:rPr>
          <w:szCs w:val="20"/>
        </w:rPr>
        <w:t>Badiou</w:t>
      </w:r>
      <w:proofErr w:type="spellEnd"/>
      <w:r>
        <w:rPr>
          <w:szCs w:val="20"/>
        </w:rPr>
        <w:t xml:space="preserve"> refines this general </w:t>
      </w:r>
      <w:proofErr w:type="spellStart"/>
      <w:r>
        <w:rPr>
          <w:szCs w:val="20"/>
        </w:rPr>
        <w:t>scepticism</w:t>
      </w:r>
      <w:proofErr w:type="spellEnd"/>
      <w:r>
        <w:rPr>
          <w:szCs w:val="20"/>
        </w:rPr>
        <w:t xml:space="preserve"> in making a series of more precise criticisms of the ‘libertarian current’. He argues that the central problem of </w:t>
      </w:r>
      <w:r w:rsidRPr="00951CA2">
        <w:rPr>
          <w:rStyle w:val="StyleUnderline"/>
          <w:szCs w:val="20"/>
          <w:highlight w:val="green"/>
        </w:rPr>
        <w:t>this</w:t>
      </w:r>
      <w:r>
        <w:rPr>
          <w:szCs w:val="20"/>
        </w:rPr>
        <w:t xml:space="preserve"> current is that it </w:t>
      </w:r>
      <w:r w:rsidRPr="00951CA2">
        <w:rPr>
          <w:rStyle w:val="StyleUnderline"/>
          <w:szCs w:val="20"/>
          <w:highlight w:val="green"/>
        </w:rPr>
        <w:t>sets up a simple</w:t>
      </w:r>
      <w:r>
        <w:rPr>
          <w:rStyle w:val="StyleUnderline"/>
          <w:szCs w:val="20"/>
        </w:rPr>
        <w:t xml:space="preserve">-minded </w:t>
      </w:r>
      <w:r w:rsidRPr="00951CA2">
        <w:rPr>
          <w:rStyle w:val="StyleUnderline"/>
          <w:szCs w:val="20"/>
          <w:highlight w:val="green"/>
        </w:rPr>
        <w:t>opposition between power and resistance</w:t>
      </w:r>
      <w:r>
        <w:rPr>
          <w:szCs w:val="20"/>
        </w:rPr>
        <w:t xml:space="preserve"> </w:t>
      </w:r>
      <w:r>
        <w:rPr>
          <w:rStyle w:val="StyleUnderline"/>
          <w:szCs w:val="20"/>
        </w:rPr>
        <w:t xml:space="preserve">(or revolt, or rebellion). The result is a sterile set of ‘static dualisms’, from which is derived ‘the catechism of the System and the Flux, the Despot and the Nomad, the Paranoiac, and the </w:t>
      </w:r>
      <w:proofErr w:type="spellStart"/>
      <w:r>
        <w:rPr>
          <w:rStyle w:val="StyleUnderline"/>
          <w:szCs w:val="20"/>
        </w:rPr>
        <w:t>Schizo</w:t>
      </w:r>
      <w:proofErr w:type="spellEnd"/>
      <w:r>
        <w:rPr>
          <w:rStyle w:val="StyleUnderline"/>
          <w:szCs w:val="20"/>
        </w:rPr>
        <w:t>’</w:t>
      </w:r>
      <w:r>
        <w:rPr>
          <w:szCs w:val="20"/>
        </w:rPr>
        <w:t xml:space="preserve"> (</w:t>
      </w:r>
      <w:proofErr w:type="spellStart"/>
      <w:r>
        <w:rPr>
          <w:szCs w:val="20"/>
        </w:rPr>
        <w:t>Badiou</w:t>
      </w:r>
      <w:proofErr w:type="spellEnd"/>
      <w:r>
        <w:rPr>
          <w:szCs w:val="20"/>
        </w:rPr>
        <w:t xml:space="preserve"> 2004: 80). In this case </w:t>
      </w:r>
      <w:proofErr w:type="spellStart"/>
      <w:r>
        <w:rPr>
          <w:szCs w:val="20"/>
        </w:rPr>
        <w:t>Badiou</w:t>
      </w:r>
      <w:proofErr w:type="spellEnd"/>
      <w:r>
        <w:rPr>
          <w:szCs w:val="20"/>
        </w:rPr>
        <w:t xml:space="preserve"> is explicitly referring to a number of oppositions that structure the text of Deleuze and </w:t>
      </w:r>
      <w:proofErr w:type="spellStart"/>
      <w:r>
        <w:rPr>
          <w:szCs w:val="20"/>
        </w:rPr>
        <w:t>Guattari’s</w:t>
      </w:r>
      <w:proofErr w:type="spellEnd"/>
      <w:r>
        <w:rPr>
          <w:szCs w:val="20"/>
        </w:rPr>
        <w:t xml:space="preserve"> Anti-</w:t>
      </w:r>
      <w:proofErr w:type="gramStart"/>
      <w:r>
        <w:rPr>
          <w:szCs w:val="20"/>
        </w:rPr>
        <w:t>Oedipus ,</w:t>
      </w:r>
      <w:proofErr w:type="gramEnd"/>
      <w:r>
        <w:rPr>
          <w:szCs w:val="20"/>
        </w:rPr>
        <w:t xml:space="preserve"> in which </w:t>
      </w:r>
      <w:r>
        <w:rPr>
          <w:rStyle w:val="StyleUnderline"/>
          <w:szCs w:val="20"/>
        </w:rPr>
        <w:t xml:space="preserve">the second term is </w:t>
      </w:r>
      <w:proofErr w:type="spellStart"/>
      <w:r>
        <w:rPr>
          <w:rStyle w:val="StyleUnderline"/>
          <w:szCs w:val="20"/>
        </w:rPr>
        <w:t>valorised</w:t>
      </w:r>
      <w:proofErr w:type="spellEnd"/>
      <w:r>
        <w:rPr>
          <w:rStyle w:val="StyleUnderline"/>
          <w:szCs w:val="20"/>
        </w:rPr>
        <w:t xml:space="preserve"> at the expense of the first</w:t>
      </w:r>
      <w:r>
        <w:rPr>
          <w:szCs w:val="20"/>
        </w:rPr>
        <w:t xml:space="preserve">. The problem with </w:t>
      </w:r>
      <w:r>
        <w:rPr>
          <w:rStyle w:val="StyleUnderline"/>
          <w:szCs w:val="20"/>
        </w:rPr>
        <w:t>such dualisms</w:t>
      </w:r>
      <w:r>
        <w:rPr>
          <w:szCs w:val="20"/>
        </w:rPr>
        <w:t xml:space="preserve"> </w:t>
      </w:r>
      <w:r>
        <w:rPr>
          <w:rStyle w:val="StyleUnderline"/>
          <w:szCs w:val="20"/>
        </w:rPr>
        <w:t xml:space="preserve">is </w:t>
      </w:r>
      <w:r w:rsidRPr="00951CA2">
        <w:rPr>
          <w:rStyle w:val="StyleUnderline"/>
          <w:szCs w:val="20"/>
          <w:highlight w:val="green"/>
        </w:rPr>
        <w:t>that</w:t>
      </w:r>
      <w:r>
        <w:rPr>
          <w:rStyle w:val="StyleUnderline"/>
          <w:szCs w:val="20"/>
        </w:rPr>
        <w:t xml:space="preserve"> they </w:t>
      </w:r>
      <w:r w:rsidRPr="00951CA2">
        <w:rPr>
          <w:rStyle w:val="StyleUnderline"/>
          <w:szCs w:val="20"/>
          <w:highlight w:val="green"/>
        </w:rPr>
        <w:t>fail to grasp the actual way politics operates</w:t>
      </w:r>
      <w:r>
        <w:rPr>
          <w:rStyle w:val="StyleUnderline"/>
          <w:szCs w:val="20"/>
        </w:rPr>
        <w:t>: ‘power’ is not one monolithic whole, and neither is ‘resistance’.</w:t>
      </w:r>
      <w:r>
        <w:rPr>
          <w:szCs w:val="20"/>
        </w:rPr>
        <w:t xml:space="preserve"> </w:t>
      </w:r>
      <w:proofErr w:type="gramStart"/>
      <w:r>
        <w:rPr>
          <w:rStyle w:val="StyleUnderline"/>
          <w:szCs w:val="20"/>
        </w:rPr>
        <w:t>Instead</w:t>
      </w:r>
      <w:proofErr w:type="gramEnd"/>
      <w:r>
        <w:rPr>
          <w:rStyle w:val="StyleUnderline"/>
          <w:szCs w:val="20"/>
        </w:rPr>
        <w:t xml:space="preserve"> the task of </w:t>
      </w:r>
      <w:r w:rsidRPr="00951CA2">
        <w:rPr>
          <w:rStyle w:val="StyleUnderline"/>
          <w:szCs w:val="20"/>
          <w:highlight w:val="green"/>
        </w:rPr>
        <w:t>‘</w:t>
      </w:r>
      <w:r w:rsidRPr="00951CA2">
        <w:rPr>
          <w:rStyle w:val="Emphasis"/>
          <w:szCs w:val="20"/>
          <w:highlight w:val="green"/>
        </w:rPr>
        <w:t xml:space="preserve">doing politics’ involves a closer analysis </w:t>
      </w:r>
      <w:r w:rsidRPr="00951CA2">
        <w:rPr>
          <w:rStyle w:val="StyleUnderline"/>
          <w:szCs w:val="20"/>
          <w:highlight w:val="green"/>
        </w:rPr>
        <w:t xml:space="preserve">of </w:t>
      </w:r>
      <w:r>
        <w:rPr>
          <w:rStyle w:val="StyleUnderline"/>
          <w:szCs w:val="20"/>
        </w:rPr>
        <w:t xml:space="preserve">different </w:t>
      </w:r>
      <w:r w:rsidRPr="00951CA2">
        <w:rPr>
          <w:rStyle w:val="StyleUnderline"/>
          <w:szCs w:val="20"/>
          <w:highlight w:val="green"/>
        </w:rPr>
        <w:t>forces and</w:t>
      </w:r>
      <w:r>
        <w:rPr>
          <w:rStyle w:val="StyleUnderline"/>
          <w:szCs w:val="20"/>
        </w:rPr>
        <w:t xml:space="preserve"> contradictions as well as</w:t>
      </w:r>
      <w:r>
        <w:rPr>
          <w:szCs w:val="20"/>
        </w:rPr>
        <w:t xml:space="preserve">, for </w:t>
      </w:r>
      <w:proofErr w:type="spellStart"/>
      <w:r>
        <w:rPr>
          <w:szCs w:val="20"/>
        </w:rPr>
        <w:t>Badiou</w:t>
      </w:r>
      <w:proofErr w:type="spellEnd"/>
      <w:r>
        <w:rPr>
          <w:szCs w:val="20"/>
        </w:rPr>
        <w:t xml:space="preserve">, </w:t>
      </w:r>
      <w:r w:rsidRPr="00951CA2">
        <w:rPr>
          <w:rStyle w:val="StyleUnderline"/>
          <w:szCs w:val="20"/>
          <w:highlight w:val="green"/>
        </w:rPr>
        <w:t>the formation of the party</w:t>
      </w:r>
      <w:r>
        <w:rPr>
          <w:rStyle w:val="StyleUnderline"/>
          <w:szCs w:val="20"/>
        </w:rPr>
        <w:t xml:space="preserve"> as a form </w:t>
      </w:r>
      <w:r w:rsidRPr="00951CA2">
        <w:rPr>
          <w:rStyle w:val="StyleUnderline"/>
          <w:szCs w:val="20"/>
          <w:highlight w:val="green"/>
        </w:rPr>
        <w:t xml:space="preserve">to </w:t>
      </w:r>
      <w:r>
        <w:rPr>
          <w:rStyle w:val="StyleUnderline"/>
          <w:szCs w:val="20"/>
        </w:rPr>
        <w:t xml:space="preserve">handle and </w:t>
      </w:r>
      <w:proofErr w:type="spellStart"/>
      <w:r w:rsidRPr="00951CA2">
        <w:rPr>
          <w:rStyle w:val="StyleUnderline"/>
          <w:szCs w:val="20"/>
          <w:highlight w:val="green"/>
        </w:rPr>
        <w:t>organise</w:t>
      </w:r>
      <w:proofErr w:type="spellEnd"/>
      <w:r w:rsidRPr="00951CA2">
        <w:rPr>
          <w:rStyle w:val="StyleUnderline"/>
          <w:szCs w:val="20"/>
          <w:highlight w:val="green"/>
        </w:rPr>
        <w:t xml:space="preserve"> </w:t>
      </w:r>
      <w:r>
        <w:rPr>
          <w:rStyle w:val="StyleUnderline"/>
          <w:szCs w:val="20"/>
        </w:rPr>
        <w:t xml:space="preserve">these </w:t>
      </w:r>
      <w:r w:rsidRPr="00951CA2">
        <w:rPr>
          <w:rStyle w:val="StyleUnderline"/>
          <w:szCs w:val="20"/>
          <w:highlight w:val="green"/>
        </w:rPr>
        <w:t>contradictions</w:t>
      </w:r>
      <w:r>
        <w:rPr>
          <w:szCs w:val="20"/>
        </w:rPr>
        <w:t xml:space="preserve">. Whatever we might think of the second point we can, I think, accept the first is well made. While there may be a polemically or motivational gain in presenting politics in terms of a grand opposition, and there may well be times where struggle operates in this form, more often matters are considerably more complex.¶ For </w:t>
      </w:r>
      <w:proofErr w:type="spellStart"/>
      <w:r>
        <w:rPr>
          <w:szCs w:val="20"/>
        </w:rPr>
        <w:t>Badiou</w:t>
      </w:r>
      <w:proofErr w:type="spellEnd"/>
      <w:r>
        <w:rPr>
          <w:szCs w:val="20"/>
        </w:rPr>
        <w:t xml:space="preserve"> these kind of oppositions are reflective of the limits of the French political scene of the 1970s: namely the opposition between the structuralist Marxism of Louis Althusser, which finds its model in the French Communist Party, and the philosophy of desire of Deleuze and </w:t>
      </w:r>
      <w:proofErr w:type="spellStart"/>
      <w:r>
        <w:rPr>
          <w:szCs w:val="20"/>
        </w:rPr>
        <w:t>Guattari</w:t>
      </w:r>
      <w:proofErr w:type="spellEnd"/>
      <w:r>
        <w:rPr>
          <w:szCs w:val="20"/>
        </w:rPr>
        <w:t xml:space="preserve"> that gave voice to, and which finds its model in the dispersion of the little groups of libertarians (‘groupuscules’). In the first we find the relentless and </w:t>
      </w:r>
      <w:proofErr w:type="spellStart"/>
      <w:r>
        <w:rPr>
          <w:szCs w:val="20"/>
        </w:rPr>
        <w:t>paralysing</w:t>
      </w:r>
      <w:proofErr w:type="spellEnd"/>
      <w:r>
        <w:rPr>
          <w:szCs w:val="20"/>
        </w:rPr>
        <w:t xml:space="preserve"> insistence on the power of structure and, in the second, the celebration of ‘pure’ revolt. We can see here the origin of </w:t>
      </w:r>
      <w:proofErr w:type="spellStart"/>
      <w:r>
        <w:rPr>
          <w:szCs w:val="20"/>
        </w:rPr>
        <w:t>Badiou’s</w:t>
      </w:r>
      <w:proofErr w:type="spellEnd"/>
      <w:r>
        <w:rPr>
          <w:szCs w:val="20"/>
        </w:rPr>
        <w:t xml:space="preserve"> later contention that the anarchist model mirrors the communist party model. </w:t>
      </w:r>
      <w:r>
        <w:rPr>
          <w:rStyle w:val="StyleUnderline"/>
          <w:szCs w:val="20"/>
        </w:rPr>
        <w:t xml:space="preserve">Anarchists oppose their small groups to the supposedly ‘monolithic’ style of the communist party. What they fail to </w:t>
      </w:r>
      <w:proofErr w:type="spellStart"/>
      <w:r>
        <w:rPr>
          <w:rStyle w:val="StyleUnderline"/>
          <w:szCs w:val="20"/>
        </w:rPr>
        <w:t>recognise</w:t>
      </w:r>
      <w:proofErr w:type="spellEnd"/>
      <w:r>
        <w:rPr>
          <w:rStyle w:val="StyleUnderline"/>
          <w:szCs w:val="20"/>
        </w:rPr>
        <w:t xml:space="preserve"> are the fissures and contradictions that run through both power and resistance</w:t>
      </w:r>
      <w:r>
        <w:rPr>
          <w:szCs w:val="20"/>
        </w:rPr>
        <w:t xml:space="preserve">. In this period </w:t>
      </w:r>
      <w:proofErr w:type="spellStart"/>
      <w:r>
        <w:rPr>
          <w:rStyle w:val="StyleUnderline"/>
          <w:szCs w:val="20"/>
        </w:rPr>
        <w:t>Badiou</w:t>
      </w:r>
      <w:proofErr w:type="spellEnd"/>
      <w:r>
        <w:rPr>
          <w:rStyle w:val="StyleUnderline"/>
          <w:szCs w:val="20"/>
        </w:rPr>
        <w:t xml:space="preserve">, and the UCFML, are groping towards a new party-form that would be able to negotiate a dialectical reading of politics that could engage with force and place, disruption and structure, without reifying one of the terms against the </w:t>
      </w:r>
      <w:proofErr w:type="gramStart"/>
      <w:r>
        <w:rPr>
          <w:rStyle w:val="StyleUnderline"/>
          <w:szCs w:val="20"/>
        </w:rPr>
        <w:t>other.¶</w:t>
      </w:r>
      <w:proofErr w:type="gramEnd"/>
      <w:r>
        <w:rPr>
          <w:rStyle w:val="StyleUnderline"/>
          <w:szCs w:val="20"/>
        </w:rPr>
        <w:t xml:space="preserve"> The irony is that </w:t>
      </w:r>
      <w:r w:rsidRPr="00951CA2">
        <w:rPr>
          <w:rStyle w:val="StyleUnderline"/>
          <w:szCs w:val="20"/>
          <w:highlight w:val="green"/>
        </w:rPr>
        <w:t>defenders</w:t>
      </w:r>
      <w:r>
        <w:rPr>
          <w:rStyle w:val="StyleUnderline"/>
          <w:szCs w:val="20"/>
        </w:rPr>
        <w:t xml:space="preserve"> of Deleuze and </w:t>
      </w:r>
      <w:proofErr w:type="spellStart"/>
      <w:r>
        <w:rPr>
          <w:rStyle w:val="StyleUnderline"/>
          <w:szCs w:val="20"/>
        </w:rPr>
        <w:t>Guattari</w:t>
      </w:r>
      <w:proofErr w:type="spellEnd"/>
      <w:r>
        <w:rPr>
          <w:rStyle w:val="StyleUnderline"/>
          <w:szCs w:val="20"/>
        </w:rPr>
        <w:t xml:space="preserve">, or </w:t>
      </w:r>
      <w:r>
        <w:rPr>
          <w:szCs w:val="20"/>
        </w:rPr>
        <w:t>Michel</w:t>
      </w:r>
      <w:r>
        <w:rPr>
          <w:rStyle w:val="StyleUnderline"/>
          <w:szCs w:val="20"/>
        </w:rPr>
        <w:t xml:space="preserve"> Foucault, whom </w:t>
      </w:r>
      <w:proofErr w:type="spellStart"/>
      <w:r>
        <w:rPr>
          <w:rStyle w:val="StyleUnderline"/>
          <w:szCs w:val="20"/>
        </w:rPr>
        <w:t>Badiou</w:t>
      </w:r>
      <w:proofErr w:type="spellEnd"/>
      <w:r>
        <w:rPr>
          <w:rStyle w:val="StyleUnderline"/>
          <w:szCs w:val="20"/>
        </w:rPr>
        <w:t xml:space="preserve"> also attacks, </w:t>
      </w:r>
      <w:r w:rsidRPr="00951CA2">
        <w:rPr>
          <w:rStyle w:val="StyleUnderline"/>
          <w:szCs w:val="20"/>
          <w:highlight w:val="green"/>
        </w:rPr>
        <w:t xml:space="preserve">will argue that they present </w:t>
      </w:r>
      <w:r>
        <w:rPr>
          <w:rStyle w:val="StyleUnderline"/>
          <w:szCs w:val="20"/>
        </w:rPr>
        <w:t xml:space="preserve">a model of </w:t>
      </w:r>
      <w:r w:rsidRPr="00951CA2">
        <w:rPr>
          <w:rStyle w:val="StyleUnderline"/>
          <w:szCs w:val="20"/>
          <w:highlight w:val="green"/>
        </w:rPr>
        <w:t>power</w:t>
      </w:r>
      <w:r>
        <w:rPr>
          <w:rStyle w:val="StyleUnderline"/>
          <w:szCs w:val="20"/>
        </w:rPr>
        <w:t xml:space="preserve"> and resistance </w:t>
      </w:r>
      <w:r w:rsidRPr="00951CA2">
        <w:rPr>
          <w:rStyle w:val="StyleUnderline"/>
          <w:szCs w:val="20"/>
          <w:highlight w:val="green"/>
        </w:rPr>
        <w:t>as</w:t>
      </w:r>
      <w:r>
        <w:rPr>
          <w:rStyle w:val="StyleUnderline"/>
          <w:szCs w:val="20"/>
        </w:rPr>
        <w:t xml:space="preserve"> multiple, </w:t>
      </w:r>
      <w:r w:rsidRPr="00951CA2">
        <w:rPr>
          <w:rStyle w:val="StyleUnderline"/>
          <w:szCs w:val="20"/>
          <w:highlight w:val="green"/>
        </w:rPr>
        <w:t xml:space="preserve">fluid, and unstable </w:t>
      </w:r>
      <w:r>
        <w:rPr>
          <w:rStyle w:val="StyleUnderline"/>
          <w:szCs w:val="20"/>
        </w:rPr>
        <w:t xml:space="preserve">– precisely </w:t>
      </w:r>
      <w:r w:rsidRPr="00951CA2">
        <w:rPr>
          <w:rStyle w:val="StyleUnderline"/>
          <w:szCs w:val="20"/>
          <w:highlight w:val="green"/>
        </w:rPr>
        <w:t xml:space="preserve">not a binary. </w:t>
      </w:r>
      <w:proofErr w:type="spellStart"/>
      <w:r w:rsidRPr="00951CA2">
        <w:rPr>
          <w:rStyle w:val="StyleUnderline"/>
          <w:szCs w:val="20"/>
          <w:highlight w:val="green"/>
        </w:rPr>
        <w:t>Badiou</w:t>
      </w:r>
      <w:proofErr w:type="spellEnd"/>
      <w:r>
        <w:rPr>
          <w:rStyle w:val="StyleUnderline"/>
          <w:szCs w:val="20"/>
        </w:rPr>
        <w:t xml:space="preserve">, however, is correct to </w:t>
      </w:r>
      <w:r w:rsidRPr="00951CA2">
        <w:rPr>
          <w:rStyle w:val="StyleUnderline"/>
          <w:szCs w:val="20"/>
          <w:highlight w:val="green"/>
        </w:rPr>
        <w:t xml:space="preserve">note a tendency to re-constitute </w:t>
      </w:r>
      <w:r>
        <w:rPr>
          <w:rStyle w:val="StyleUnderline"/>
          <w:szCs w:val="20"/>
        </w:rPr>
        <w:t xml:space="preserve">new </w:t>
      </w:r>
      <w:r w:rsidRPr="00951CA2">
        <w:rPr>
          <w:rStyle w:val="StyleUnderline"/>
          <w:szCs w:val="20"/>
          <w:highlight w:val="green"/>
        </w:rPr>
        <w:t>binaries</w:t>
      </w:r>
      <w:r>
        <w:rPr>
          <w:rStyle w:val="StyleUnderline"/>
          <w:szCs w:val="20"/>
        </w:rPr>
        <w:t xml:space="preserve"> in these modes of thinking: ‘</w:t>
      </w:r>
      <w:proofErr w:type="spellStart"/>
      <w:r w:rsidRPr="00951CA2">
        <w:rPr>
          <w:rStyle w:val="StyleUnderline"/>
          <w:szCs w:val="20"/>
          <w:highlight w:val="green"/>
        </w:rPr>
        <w:t>Schizo</w:t>
      </w:r>
      <w:proofErr w:type="spellEnd"/>
      <w:r w:rsidRPr="00951CA2">
        <w:rPr>
          <w:rStyle w:val="StyleUnderline"/>
          <w:szCs w:val="20"/>
          <w:highlight w:val="green"/>
        </w:rPr>
        <w:t xml:space="preserve"> vs. Paranoid’</w:t>
      </w:r>
      <w:r>
        <w:rPr>
          <w:szCs w:val="20"/>
        </w:rPr>
        <w:t xml:space="preserve"> (Deleuze and </w:t>
      </w:r>
      <w:proofErr w:type="spellStart"/>
      <w:r>
        <w:rPr>
          <w:szCs w:val="20"/>
        </w:rPr>
        <w:t>Guattari</w:t>
      </w:r>
      <w:proofErr w:type="spellEnd"/>
      <w:r>
        <w:rPr>
          <w:szCs w:val="20"/>
        </w:rPr>
        <w:t>), ‘</w:t>
      </w:r>
      <w:r>
        <w:rPr>
          <w:rStyle w:val="StyleUnderline"/>
          <w:szCs w:val="20"/>
        </w:rPr>
        <w:t>Pleb vs. Power’</w:t>
      </w:r>
      <w:r>
        <w:rPr>
          <w:szCs w:val="20"/>
        </w:rPr>
        <w:t xml:space="preserve"> (Foucault), </w:t>
      </w:r>
      <w:r>
        <w:rPr>
          <w:rStyle w:val="StyleUnderline"/>
          <w:szCs w:val="20"/>
        </w:rPr>
        <w:t>or ‘</w:t>
      </w:r>
      <w:r w:rsidRPr="00951CA2">
        <w:rPr>
          <w:rStyle w:val="StyleUnderline"/>
          <w:szCs w:val="20"/>
          <w:highlight w:val="green"/>
        </w:rPr>
        <w:t>Multitude vs. Empire’</w:t>
      </w:r>
      <w:r>
        <w:rPr>
          <w:szCs w:val="20"/>
        </w:rPr>
        <w:t xml:space="preserve"> (Negri and Hardt). In each case </w:t>
      </w:r>
      <w:r>
        <w:rPr>
          <w:rStyle w:val="Emphasis"/>
          <w:szCs w:val="20"/>
        </w:rPr>
        <w:t xml:space="preserve">the attempts at </w:t>
      </w:r>
      <w:r w:rsidRPr="00951CA2">
        <w:rPr>
          <w:rStyle w:val="Emphasis"/>
          <w:szCs w:val="20"/>
          <w:highlight w:val="green"/>
        </w:rPr>
        <w:t>anti-dialectical thinking risk becoming merely un-dialectical</w:t>
      </w:r>
      <w:r>
        <w:rPr>
          <w:rStyle w:val="Emphasis"/>
          <w:szCs w:val="20"/>
        </w:rPr>
        <w:t>.</w:t>
      </w:r>
      <w:r>
        <w:rPr>
          <w:szCs w:val="20"/>
        </w:rPr>
        <w:t xml:space="preserve"> </w:t>
      </w:r>
      <w:proofErr w:type="spellStart"/>
      <w:r>
        <w:rPr>
          <w:szCs w:val="20"/>
        </w:rPr>
        <w:t>Badiou</w:t>
      </w:r>
      <w:proofErr w:type="spellEnd"/>
      <w:r>
        <w:rPr>
          <w:szCs w:val="20"/>
        </w:rPr>
        <w:t xml:space="preserve"> himself certainly changes the terms of his own thinking, but he retains the mistrust of what he regards as this fundamental libertarian or anarchist schema. So, in the </w:t>
      </w:r>
      <w:proofErr w:type="spellStart"/>
      <w:r>
        <w:rPr>
          <w:szCs w:val="20"/>
        </w:rPr>
        <w:t>later</w:t>
      </w:r>
      <w:proofErr w:type="spellEnd"/>
      <w:r>
        <w:rPr>
          <w:szCs w:val="20"/>
        </w:rPr>
        <w:t xml:space="preserve"> Being and Event (2005) </w:t>
      </w:r>
      <w:proofErr w:type="spellStart"/>
      <w:r>
        <w:rPr>
          <w:szCs w:val="20"/>
        </w:rPr>
        <w:t>Badiou</w:t>
      </w:r>
      <w:proofErr w:type="spellEnd"/>
      <w:r>
        <w:rPr>
          <w:szCs w:val="20"/>
        </w:rPr>
        <w:t xml:space="preserve"> will critique what he calls ‘speculative leftism’, which believes in the ‘pure’ event of revolt – the miracle of revolt appearing out of nothing.2 Again his point here is </w:t>
      </w:r>
      <w:r w:rsidRPr="00951CA2">
        <w:rPr>
          <w:rStyle w:val="StyleUnderline"/>
          <w:szCs w:val="20"/>
          <w:highlight w:val="green"/>
        </w:rPr>
        <w:t>there is a faith in the emergence of a</w:t>
      </w:r>
      <w:r>
        <w:rPr>
          <w:rStyle w:val="StyleUnderline"/>
          <w:szCs w:val="20"/>
        </w:rPr>
        <w:t xml:space="preserve"> force of </w:t>
      </w:r>
      <w:r w:rsidRPr="00951CA2">
        <w:rPr>
          <w:rStyle w:val="StyleUnderline"/>
          <w:szCs w:val="20"/>
          <w:highlight w:val="green"/>
        </w:rPr>
        <w:t>revolt</w:t>
      </w:r>
      <w:r>
        <w:rPr>
          <w:rStyle w:val="StyleUnderline"/>
          <w:szCs w:val="20"/>
        </w:rPr>
        <w:t xml:space="preserve"> posed against a static sense of power, </w:t>
      </w:r>
      <w:r w:rsidRPr="00951CA2">
        <w:rPr>
          <w:rStyle w:val="Emphasis"/>
          <w:szCs w:val="20"/>
          <w:highlight w:val="green"/>
        </w:rPr>
        <w:t xml:space="preserve">without any real attempt to </w:t>
      </w:r>
      <w:proofErr w:type="spellStart"/>
      <w:r w:rsidRPr="00951CA2">
        <w:rPr>
          <w:rStyle w:val="Emphasis"/>
          <w:szCs w:val="20"/>
          <w:highlight w:val="green"/>
        </w:rPr>
        <w:t>analyse</w:t>
      </w:r>
      <w:proofErr w:type="spellEnd"/>
      <w:r w:rsidRPr="00951CA2">
        <w:rPr>
          <w:rStyle w:val="Emphasis"/>
          <w:szCs w:val="20"/>
          <w:highlight w:val="green"/>
        </w:rPr>
        <w:t xml:space="preserve"> the possibilities and limits</w:t>
      </w:r>
      <w:r>
        <w:rPr>
          <w:rStyle w:val="Emphasis"/>
          <w:szCs w:val="20"/>
        </w:rPr>
        <w:t xml:space="preserve"> the forces </w:t>
      </w:r>
      <w:r w:rsidRPr="00951CA2">
        <w:rPr>
          <w:rStyle w:val="Emphasis"/>
          <w:szCs w:val="20"/>
          <w:highlight w:val="green"/>
        </w:rPr>
        <w:t>that would compose this</w:t>
      </w:r>
      <w:r>
        <w:rPr>
          <w:rStyle w:val="Emphasis"/>
          <w:szCs w:val="20"/>
        </w:rPr>
        <w:t xml:space="preserve"> ‘revolt’</w:t>
      </w:r>
      <w:r>
        <w:rPr>
          <w:szCs w:val="20"/>
        </w:rPr>
        <w:t xml:space="preserve">. This faith in the miracle of the event of revolt is coupled, </w:t>
      </w:r>
      <w:proofErr w:type="spellStart"/>
      <w:r>
        <w:rPr>
          <w:szCs w:val="20"/>
        </w:rPr>
        <w:t>Badiou</w:t>
      </w:r>
      <w:proofErr w:type="spellEnd"/>
      <w:r>
        <w:rPr>
          <w:szCs w:val="20"/>
        </w:rPr>
        <w:t xml:space="preserve"> argues, with a sense of the inevitable defeat of such revolts by power. The result is that we are left in the situation of fighting an endless (losing) war – alternating between the eruption of revolt out of nothing and then </w:t>
      </w:r>
      <w:proofErr w:type="spellStart"/>
      <w:r>
        <w:rPr>
          <w:szCs w:val="20"/>
        </w:rPr>
        <w:t>its</w:t>
      </w:r>
      <w:proofErr w:type="spellEnd"/>
      <w:r>
        <w:rPr>
          <w:szCs w:val="20"/>
        </w:rPr>
        <w:t xml:space="preserve"> inevitable return to </w:t>
      </w:r>
      <w:proofErr w:type="gramStart"/>
      <w:r>
        <w:rPr>
          <w:szCs w:val="20"/>
        </w:rPr>
        <w:t>nothing.¶</w:t>
      </w:r>
      <w:proofErr w:type="gramEnd"/>
      <w:r>
        <w:rPr>
          <w:szCs w:val="20"/>
        </w:rPr>
        <w:t xml:space="preserve"> More recently </w:t>
      </w:r>
      <w:proofErr w:type="spellStart"/>
      <w:r>
        <w:rPr>
          <w:szCs w:val="20"/>
        </w:rPr>
        <w:t>Badiou</w:t>
      </w:r>
      <w:proofErr w:type="spellEnd"/>
      <w:r>
        <w:rPr>
          <w:szCs w:val="20"/>
        </w:rPr>
        <w:t xml:space="preserve"> has focused his criticisms on the thinking of Antonio Negri (author, with Michael Hardt, of Empire (2000)), and his influence on the ‘movement of movements’. </w:t>
      </w:r>
      <w:proofErr w:type="spellStart"/>
      <w:r>
        <w:rPr>
          <w:szCs w:val="20"/>
        </w:rPr>
        <w:t>Badiou</w:t>
      </w:r>
      <w:proofErr w:type="spellEnd"/>
      <w:r>
        <w:rPr>
          <w:szCs w:val="20"/>
        </w:rPr>
        <w:t xml:space="preserve"> tends to conflate Negri with the ‘movement of movements’, and while it is true that the language and thinking of Negri has had considerable influence it has by no means passed uncontested. </w:t>
      </w:r>
      <w:proofErr w:type="spellStart"/>
      <w:r>
        <w:rPr>
          <w:szCs w:val="20"/>
        </w:rPr>
        <w:t>Badiou</w:t>
      </w:r>
      <w:proofErr w:type="spellEnd"/>
      <w:r>
        <w:rPr>
          <w:szCs w:val="20"/>
        </w:rPr>
        <w:t xml:space="preserve"> modulates his earlier general criticisms of anarchism / libertarian positions but stays within the same general frame: Negri is not truly opposed to capitalist ‘Empire’ but instead </w:t>
      </w:r>
      <w:proofErr w:type="spellStart"/>
      <w:r>
        <w:rPr>
          <w:szCs w:val="20"/>
        </w:rPr>
        <w:t>romanticises</w:t>
      </w:r>
      <w:proofErr w:type="spellEnd"/>
      <w:r>
        <w:rPr>
          <w:szCs w:val="20"/>
        </w:rPr>
        <w:t xml:space="preserve"> the power of </w:t>
      </w:r>
      <w:proofErr w:type="gramStart"/>
      <w:r>
        <w:rPr>
          <w:szCs w:val="20"/>
        </w:rPr>
        <w:t>capitalism:¶</w:t>
      </w:r>
      <w:proofErr w:type="gramEnd"/>
      <w:r>
        <w:rPr>
          <w:szCs w:val="20"/>
        </w:rPr>
        <w:t xml:space="preserve"> As is well known, for Negri, the Spinozist, there is only one historic substance, so that the capitalist empire is also the scene of an unprecedented communist deployment. This surely has the advantage of authorizing the belief that the worse it gets, the better it gets; or of getting you to (mis)take those demonstrations – fruitlessly convened to meet wherever the powerful re-unite – for the ‘creation’ and the ‘multiform invention’ of new petit-bourgeois proletarians. (</w:t>
      </w:r>
      <w:proofErr w:type="spellStart"/>
      <w:r>
        <w:rPr>
          <w:szCs w:val="20"/>
        </w:rPr>
        <w:t>Badiou</w:t>
      </w:r>
      <w:proofErr w:type="spellEnd"/>
      <w:r>
        <w:rPr>
          <w:szCs w:val="20"/>
        </w:rPr>
        <w:t xml:space="preserve"> 2006: </w:t>
      </w:r>
      <w:proofErr w:type="gramStart"/>
      <w:r>
        <w:rPr>
          <w:szCs w:val="20"/>
        </w:rPr>
        <w:t>45)¶</w:t>
      </w:r>
      <w:proofErr w:type="gramEnd"/>
      <w:r>
        <w:rPr>
          <w:szCs w:val="20"/>
        </w:rPr>
        <w:t xml:space="preserve"> Therefore </w:t>
      </w:r>
      <w:r>
        <w:rPr>
          <w:rStyle w:val="StyleUnderline"/>
          <w:szCs w:val="20"/>
        </w:rPr>
        <w:t>Negri cuts the ground from under any truly anti-capitalist politics by being overly fascinated with the mobile power of capital</w:t>
      </w:r>
      <w:r>
        <w:rPr>
          <w:szCs w:val="20"/>
        </w:rPr>
        <w:t xml:space="preserve">. At the same time </w:t>
      </w:r>
      <w:r w:rsidRPr="00951CA2">
        <w:rPr>
          <w:rStyle w:val="StyleUnderline"/>
          <w:szCs w:val="20"/>
          <w:highlight w:val="green"/>
        </w:rPr>
        <w:t>he is overly hopeful about</w:t>
      </w:r>
      <w:r>
        <w:rPr>
          <w:rStyle w:val="StyleUnderline"/>
          <w:szCs w:val="20"/>
        </w:rPr>
        <w:t xml:space="preserve"> the powers of </w:t>
      </w:r>
      <w:r w:rsidRPr="00951CA2">
        <w:rPr>
          <w:rStyle w:val="StyleUnderline"/>
          <w:szCs w:val="20"/>
          <w:highlight w:val="green"/>
        </w:rPr>
        <w:t>resistance on this ground, offering only a ‘dreamy hallucination’</w:t>
      </w:r>
      <w:r>
        <w:rPr>
          <w:szCs w:val="20"/>
        </w:rPr>
        <w:t xml:space="preserve"> (</w:t>
      </w:r>
      <w:proofErr w:type="spellStart"/>
      <w:r>
        <w:rPr>
          <w:szCs w:val="20"/>
        </w:rPr>
        <w:t>Badiou</w:t>
      </w:r>
      <w:proofErr w:type="spellEnd"/>
      <w:r>
        <w:rPr>
          <w:szCs w:val="20"/>
        </w:rPr>
        <w:t xml:space="preserve"> 2003: 126) </w:t>
      </w:r>
      <w:r w:rsidRPr="00951CA2">
        <w:rPr>
          <w:rStyle w:val="StyleUnderline"/>
          <w:szCs w:val="20"/>
          <w:highlight w:val="green"/>
        </w:rPr>
        <w:t>of</w:t>
      </w:r>
      <w:r>
        <w:rPr>
          <w:rStyle w:val="StyleUnderline"/>
          <w:szCs w:val="20"/>
        </w:rPr>
        <w:t xml:space="preserve"> the power of the ‘</w:t>
      </w:r>
      <w:r w:rsidRPr="00951CA2">
        <w:rPr>
          <w:rStyle w:val="StyleUnderline"/>
          <w:szCs w:val="20"/>
          <w:highlight w:val="green"/>
        </w:rPr>
        <w:t xml:space="preserve">multitude’, which </w:t>
      </w:r>
      <w:r w:rsidRPr="00951CA2">
        <w:rPr>
          <w:rStyle w:val="Emphasis"/>
          <w:szCs w:val="20"/>
          <w:highlight w:val="green"/>
        </w:rPr>
        <w:t xml:space="preserve">lacks the discipline to </w:t>
      </w:r>
      <w:r>
        <w:rPr>
          <w:rStyle w:val="Emphasis"/>
          <w:szCs w:val="20"/>
        </w:rPr>
        <w:t xml:space="preserve">properly </w:t>
      </w:r>
      <w:r w:rsidRPr="00951CA2">
        <w:rPr>
          <w:rStyle w:val="Emphasis"/>
          <w:szCs w:val="20"/>
          <w:highlight w:val="green"/>
        </w:rPr>
        <w:t xml:space="preserve">detach itself from the </w:t>
      </w:r>
      <w:proofErr w:type="gramStart"/>
      <w:r w:rsidRPr="00951CA2">
        <w:rPr>
          <w:rStyle w:val="Emphasis"/>
          <w:szCs w:val="20"/>
          <w:highlight w:val="green"/>
        </w:rPr>
        <w:t>state.</w:t>
      </w:r>
      <w:r>
        <w:rPr>
          <w:rStyle w:val="Emphasis"/>
          <w:szCs w:val="20"/>
        </w:rPr>
        <w:t>¶</w:t>
      </w:r>
      <w:proofErr w:type="gramEnd"/>
      <w:r>
        <w:rPr>
          <w:rStyle w:val="Emphasis"/>
          <w:szCs w:val="20"/>
        </w:rPr>
        <w:t xml:space="preserve"> </w:t>
      </w:r>
      <w:proofErr w:type="spellStart"/>
      <w:r>
        <w:rPr>
          <w:szCs w:val="20"/>
        </w:rPr>
        <w:t>Badiou’s</w:t>
      </w:r>
      <w:proofErr w:type="spellEnd"/>
      <w:r>
        <w:rPr>
          <w:szCs w:val="20"/>
        </w:rPr>
        <w:t xml:space="preserve"> critique of </w:t>
      </w:r>
      <w:r>
        <w:rPr>
          <w:rStyle w:val="StyleUnderline"/>
          <w:szCs w:val="20"/>
        </w:rPr>
        <w:t>anarchism</w:t>
      </w:r>
      <w:r>
        <w:rPr>
          <w:szCs w:val="20"/>
        </w:rPr>
        <w:t xml:space="preserve"> ranges across a number of repeated and modulated criticisms. At the fundamental level it involves a constrained sense of the possibilities of politics that </w:t>
      </w:r>
      <w:r>
        <w:rPr>
          <w:rStyle w:val="StyleUnderline"/>
          <w:szCs w:val="20"/>
        </w:rPr>
        <w:t>remains in a dualism of resistance versus power. This monolithic conception prevents a properly political assessment of the complex arrangements of political power and the means by which capitalist and state power might not only be resisted but also overthrown. This static dualism often leaves the origin of revolt unexplained or undetermined</w:t>
      </w:r>
      <w:r>
        <w:rPr>
          <w:szCs w:val="20"/>
        </w:rPr>
        <w:t xml:space="preserve">. It seems to come from nowhere and also to go nowhere; the ‘miracle’ of revolt is always doomed to defeat or recuperation. Also, </w:t>
      </w:r>
      <w:r>
        <w:rPr>
          <w:rStyle w:val="StyleUnderline"/>
          <w:szCs w:val="20"/>
        </w:rPr>
        <w:t>this dualism leads to a structure of mirroring between anarchism and state</w:t>
      </w:r>
      <w:r>
        <w:rPr>
          <w:szCs w:val="20"/>
        </w:rPr>
        <w:t xml:space="preserve"> or capitalist </w:t>
      </w:r>
      <w:r>
        <w:rPr>
          <w:rStyle w:val="StyleUnderline"/>
          <w:szCs w:val="20"/>
        </w:rPr>
        <w:t>power</w:t>
      </w:r>
      <w:r>
        <w:rPr>
          <w:szCs w:val="20"/>
        </w:rPr>
        <w:t xml:space="preserve">. </w:t>
      </w:r>
      <w:r w:rsidRPr="00951CA2">
        <w:rPr>
          <w:rStyle w:val="Emphasis"/>
          <w:szCs w:val="20"/>
          <w:highlight w:val="green"/>
        </w:rPr>
        <w:t>The invocations of drift and liberation</w:t>
      </w:r>
      <w:r>
        <w:rPr>
          <w:rStyle w:val="Emphasis"/>
          <w:szCs w:val="20"/>
        </w:rPr>
        <w:t xml:space="preserve"> found in the libertarian current </w:t>
      </w:r>
      <w:r w:rsidRPr="00951CA2">
        <w:rPr>
          <w:rStyle w:val="Emphasis"/>
          <w:szCs w:val="20"/>
          <w:highlight w:val="green"/>
        </w:rPr>
        <w:t xml:space="preserve">are </w:t>
      </w:r>
      <w:r>
        <w:rPr>
          <w:rStyle w:val="Emphasis"/>
          <w:szCs w:val="20"/>
        </w:rPr>
        <w:t xml:space="preserve">dangerously close to </w:t>
      </w:r>
      <w:r w:rsidRPr="00951CA2">
        <w:rPr>
          <w:rStyle w:val="Emphasis"/>
          <w:szCs w:val="20"/>
          <w:highlight w:val="green"/>
        </w:rPr>
        <w:t>the ideological forms of capitalism itself</w:t>
      </w:r>
      <w:r>
        <w:rPr>
          <w:szCs w:val="20"/>
        </w:rPr>
        <w:t xml:space="preserve">. For </w:t>
      </w:r>
      <w:proofErr w:type="spellStart"/>
      <w:r>
        <w:rPr>
          <w:szCs w:val="20"/>
        </w:rPr>
        <w:t>Badiou</w:t>
      </w:r>
      <w:proofErr w:type="spellEnd"/>
      <w:r>
        <w:rPr>
          <w:szCs w:val="20"/>
        </w:rPr>
        <w:t xml:space="preserve">, this means that </w:t>
      </w:r>
      <w:r>
        <w:rPr>
          <w:rStyle w:val="StyleUnderline"/>
          <w:szCs w:val="20"/>
        </w:rPr>
        <w:t>anarchism lacks the ability to ‘construct new forms of discipline to replace the discipline of political parties’</w:t>
      </w:r>
      <w:r>
        <w:rPr>
          <w:szCs w:val="20"/>
        </w:rPr>
        <w:t xml:space="preserve"> (</w:t>
      </w:r>
      <w:proofErr w:type="spellStart"/>
      <w:r>
        <w:rPr>
          <w:szCs w:val="20"/>
        </w:rPr>
        <w:t>Badiou</w:t>
      </w:r>
      <w:proofErr w:type="spellEnd"/>
      <w:r>
        <w:rPr>
          <w:szCs w:val="20"/>
        </w:rPr>
        <w:t xml:space="preserve"> 2003: 126). </w:t>
      </w:r>
      <w:proofErr w:type="gramStart"/>
      <w:r>
        <w:rPr>
          <w:szCs w:val="20"/>
        </w:rPr>
        <w:t>Of course</w:t>
      </w:r>
      <w:proofErr w:type="gramEnd"/>
      <w:r>
        <w:rPr>
          <w:szCs w:val="20"/>
        </w:rPr>
        <w:t xml:space="preserve"> anyone knowledgeable of the history of anarchism will </w:t>
      </w:r>
      <w:proofErr w:type="spellStart"/>
      <w:r>
        <w:rPr>
          <w:szCs w:val="20"/>
        </w:rPr>
        <w:t>recognise</w:t>
      </w:r>
      <w:proofErr w:type="spellEnd"/>
      <w:r>
        <w:rPr>
          <w:szCs w:val="20"/>
        </w:rPr>
        <w:t xml:space="preserve"> these kinds of criticism, particularly as it has often been advanced by Marxists. But it is the vehemence with which </w:t>
      </w:r>
      <w:proofErr w:type="spellStart"/>
      <w:r>
        <w:rPr>
          <w:szCs w:val="20"/>
        </w:rPr>
        <w:t>Badiou</w:t>
      </w:r>
      <w:proofErr w:type="spellEnd"/>
      <w:r>
        <w:rPr>
          <w:szCs w:val="20"/>
        </w:rPr>
        <w:t xml:space="preserve"> poses these questions in the present context, and his choice of theoretical targets that make them worth considering as critical questions – especially since, as we </w:t>
      </w:r>
      <w:proofErr w:type="gramStart"/>
      <w:r>
        <w:rPr>
          <w:szCs w:val="20"/>
        </w:rPr>
        <w:t>will  see</w:t>
      </w:r>
      <w:proofErr w:type="gramEnd"/>
      <w:r>
        <w:rPr>
          <w:szCs w:val="20"/>
        </w:rPr>
        <w:t>, some voices within the movement have arrived at similar conclusions.</w:t>
      </w:r>
    </w:p>
    <w:p w14:paraId="5EFF700F" w14:textId="77777777" w:rsidR="007F2FA5" w:rsidRDefault="007F2FA5" w:rsidP="007F2FA5">
      <w:pPr>
        <w:pStyle w:val="Heading4"/>
        <w:rPr>
          <w:rFonts w:ascii="Georgia" w:hAnsi="Georgia"/>
        </w:rPr>
      </w:pPr>
      <w:r>
        <w:t xml:space="preserve">Bourdon - </w:t>
      </w:r>
      <w:r>
        <w:t xml:space="preserve">Maintaining the conditions of possibility for life is a prerequisite to ongoing experiences with death </w:t>
      </w:r>
    </w:p>
    <w:p w14:paraId="087AD6B4" w14:textId="77777777" w:rsidR="007F2FA5" w:rsidRDefault="007F2FA5" w:rsidP="007F2FA5">
      <w:pPr>
        <w:rPr>
          <w:rStyle w:val="Style13ptBold"/>
        </w:rPr>
      </w:pPr>
      <w:proofErr w:type="spellStart"/>
      <w:r>
        <w:t>Nidesh</w:t>
      </w:r>
      <w:proofErr w:type="spellEnd"/>
      <w:r>
        <w:t xml:space="preserve"> </w:t>
      </w:r>
      <w:proofErr w:type="spellStart"/>
      <w:r>
        <w:rPr>
          <w:rStyle w:val="Style13ptBold"/>
        </w:rPr>
        <w:t>Lawtoo</w:t>
      </w:r>
      <w:proofErr w:type="spellEnd"/>
      <w:r>
        <w:t>, Department of Comparative Literature, University of Washington, “</w:t>
      </w:r>
      <w:proofErr w:type="spellStart"/>
      <w:r>
        <w:t>Bataille</w:t>
      </w:r>
      <w:proofErr w:type="spellEnd"/>
      <w:r>
        <w:t xml:space="preserve"> and the Suspension of Being,” Lingua </w:t>
      </w:r>
      <w:proofErr w:type="gramStart"/>
      <w:r>
        <w:t>Romana :</w:t>
      </w:r>
      <w:proofErr w:type="gramEnd"/>
      <w:r>
        <w:t xml:space="preserve"> a journal of French, Italian and Romanian culture volume 4, issue 1 / fall</w:t>
      </w:r>
      <w:r>
        <w:rPr>
          <w:rStyle w:val="Style13ptBold"/>
        </w:rPr>
        <w:t xml:space="preserve"> ‘5</w:t>
      </w:r>
    </w:p>
    <w:p w14:paraId="6B8B7667" w14:textId="77777777" w:rsidR="007F2FA5" w:rsidRDefault="007F2FA5" w:rsidP="007F2FA5"/>
    <w:p w14:paraId="24087FD7" w14:textId="6B166FB6" w:rsidR="00A42CC2" w:rsidRPr="007F2FA5" w:rsidRDefault="007F2FA5" w:rsidP="00A42CC2">
      <w:pPr>
        <w:rPr>
          <w:szCs w:val="20"/>
        </w:rPr>
      </w:pPr>
      <w:proofErr w:type="spellStart"/>
      <w:r>
        <w:rPr>
          <w:szCs w:val="20"/>
        </w:rPr>
        <w:t>Bataille's</w:t>
      </w:r>
      <w:proofErr w:type="spellEnd"/>
      <w:r>
        <w:rPr>
          <w:szCs w:val="20"/>
        </w:rPr>
        <w:t xml:space="preserve"> notion of communication involves a dialectic with two positives (hence a non-dialectic) where two sovereigns confront death not in view of an end but as an end in itself: "</w:t>
      </w:r>
      <w:r w:rsidRPr="00951CA2">
        <w:rPr>
          <w:rStyle w:val="StyleUnderline"/>
          <w:szCs w:val="20"/>
          <w:highlight w:val="green"/>
        </w:rPr>
        <w:t>confronting death</w:t>
      </w:r>
      <w:r>
        <w:rPr>
          <w:szCs w:val="20"/>
        </w:rPr>
        <w:t>," in fact, "</w:t>
      </w:r>
      <w:r w:rsidRPr="00951CA2">
        <w:rPr>
          <w:rStyle w:val="StyleUnderline"/>
          <w:szCs w:val="20"/>
          <w:highlight w:val="green"/>
        </w:rPr>
        <w:t>puts the subjects at stake</w:t>
      </w:r>
      <w:r>
        <w:rPr>
          <w:szCs w:val="20"/>
        </w:rPr>
        <w:t>-"</w:t>
      </w:r>
      <w:proofErr w:type="spellStart"/>
      <w:r>
        <w:rPr>
          <w:szCs w:val="20"/>
        </w:rPr>
        <w:t>l'être</w:t>
      </w:r>
      <w:proofErr w:type="spellEnd"/>
      <w:r>
        <w:rPr>
          <w:szCs w:val="20"/>
        </w:rPr>
        <w:t xml:space="preserve"> </w:t>
      </w:r>
      <w:proofErr w:type="spellStart"/>
      <w:r>
        <w:rPr>
          <w:szCs w:val="20"/>
        </w:rPr>
        <w:t>en</w:t>
      </w:r>
      <w:proofErr w:type="spellEnd"/>
      <w:r>
        <w:rPr>
          <w:szCs w:val="20"/>
        </w:rPr>
        <w:t xml:space="preserve"> </w:t>
      </w:r>
      <w:proofErr w:type="spellStart"/>
      <w:r>
        <w:rPr>
          <w:szCs w:val="20"/>
        </w:rPr>
        <w:t>eux-mêmes</w:t>
      </w:r>
      <w:proofErr w:type="spellEnd"/>
      <w:r>
        <w:rPr>
          <w:szCs w:val="20"/>
        </w:rPr>
        <w:t xml:space="preserve"> [</w:t>
      </w:r>
      <w:proofErr w:type="spellStart"/>
      <w:r>
        <w:rPr>
          <w:szCs w:val="20"/>
        </w:rPr>
        <w:t>est</w:t>
      </w:r>
      <w:proofErr w:type="spellEnd"/>
      <w:r>
        <w:rPr>
          <w:szCs w:val="20"/>
        </w:rPr>
        <w:t xml:space="preserve">] mis </w:t>
      </w:r>
      <w:proofErr w:type="spellStart"/>
      <w:r>
        <w:rPr>
          <w:szCs w:val="20"/>
        </w:rPr>
        <w:t>en</w:t>
      </w:r>
      <w:proofErr w:type="spellEnd"/>
      <w:r>
        <w:rPr>
          <w:szCs w:val="20"/>
        </w:rPr>
        <w:t xml:space="preserve"> jeu" (Sur Nietzsche 61). </w:t>
      </w:r>
      <w:proofErr w:type="spellStart"/>
      <w:r>
        <w:rPr>
          <w:szCs w:val="20"/>
          <w:lang w:val="fr-FR"/>
        </w:rPr>
        <w:t>Further</w:t>
      </w:r>
      <w:proofErr w:type="spellEnd"/>
      <w:r>
        <w:rPr>
          <w:szCs w:val="20"/>
          <w:lang w:val="fr-FR"/>
        </w:rPr>
        <w:t xml:space="preserve">, </w:t>
      </w:r>
      <w:r>
        <w:rPr>
          <w:rStyle w:val="StyleUnderline"/>
          <w:szCs w:val="20"/>
          <w:lang w:val="fr-FR"/>
        </w:rPr>
        <w:t xml:space="preserve">Bataille </w:t>
      </w:r>
      <w:proofErr w:type="spellStart"/>
      <w:r>
        <w:rPr>
          <w:rStyle w:val="StyleUnderline"/>
          <w:szCs w:val="20"/>
          <w:lang w:val="fr-FR"/>
        </w:rPr>
        <w:t>affirms</w:t>
      </w:r>
      <w:proofErr w:type="spellEnd"/>
      <w:r>
        <w:rPr>
          <w:szCs w:val="20"/>
          <w:lang w:val="fr-FR"/>
        </w:rPr>
        <w:t xml:space="preserve"> </w:t>
      </w:r>
      <w:proofErr w:type="spellStart"/>
      <w:r>
        <w:rPr>
          <w:szCs w:val="20"/>
          <w:lang w:val="fr-FR"/>
        </w:rPr>
        <w:t>that</w:t>
      </w:r>
      <w:proofErr w:type="spellEnd"/>
      <w:r>
        <w:rPr>
          <w:szCs w:val="20"/>
          <w:lang w:val="fr-FR"/>
        </w:rPr>
        <w:t xml:space="preserve"> "[p]</w:t>
      </w:r>
      <w:proofErr w:type="spellStart"/>
      <w:r>
        <w:rPr>
          <w:szCs w:val="20"/>
          <w:lang w:val="fr-FR"/>
        </w:rPr>
        <w:t>ersonne</w:t>
      </w:r>
      <w:proofErr w:type="spellEnd"/>
      <w:r>
        <w:rPr>
          <w:szCs w:val="20"/>
          <w:lang w:val="fr-FR"/>
        </w:rPr>
        <w:t xml:space="preserve"> n'est-un instant-souverain qui ne se perde" (OC VIII 429). </w:t>
      </w:r>
      <w:r>
        <w:rPr>
          <w:szCs w:val="20"/>
        </w:rPr>
        <w:t xml:space="preserve">It is the Nietzschean self-forgetfulness that is here evoked; </w:t>
      </w:r>
      <w:r>
        <w:rPr>
          <w:rStyle w:val="StyleUnderline"/>
          <w:szCs w:val="20"/>
        </w:rPr>
        <w:t>a self-forgetfulness which implies a transgression of the limits of</w:t>
      </w:r>
      <w:r>
        <w:rPr>
          <w:szCs w:val="20"/>
        </w:rPr>
        <w:t xml:space="preserve"> </w:t>
      </w:r>
      <w:r>
        <w:rPr>
          <w:rStyle w:val="StyleUnderline"/>
          <w:szCs w:val="20"/>
        </w:rPr>
        <w:t>both</w:t>
      </w:r>
      <w:r>
        <w:rPr>
          <w:szCs w:val="20"/>
        </w:rPr>
        <w:t xml:space="preserve"> </w:t>
      </w:r>
      <w:r>
        <w:rPr>
          <w:rStyle w:val="StyleUnderline"/>
          <w:szCs w:val="20"/>
        </w:rPr>
        <w:t>communicating subjects</w:t>
      </w:r>
      <w:r>
        <w:rPr>
          <w:szCs w:val="20"/>
        </w:rPr>
        <w:t xml:space="preserve">. </w:t>
      </w:r>
      <w:proofErr w:type="spellStart"/>
      <w:r>
        <w:rPr>
          <w:szCs w:val="20"/>
          <w:lang w:val="fr-FR"/>
        </w:rPr>
        <w:t>Again</w:t>
      </w:r>
      <w:proofErr w:type="spellEnd"/>
      <w:r>
        <w:rPr>
          <w:szCs w:val="20"/>
          <w:lang w:val="fr-FR"/>
        </w:rPr>
        <w:t xml:space="preserve">, for Bataille "[l]a 'communication' n'a lieu qu'entre deux êtres mis en jeu-déchirés, suspendus, l'un et l'autre penchés au-dessus de leur néant" (Sur Nietzsche 62). </w:t>
      </w:r>
      <w:r>
        <w:rPr>
          <w:rStyle w:val="StyleUnderline"/>
          <w:szCs w:val="20"/>
        </w:rPr>
        <w:t xml:space="preserve">However, if according to Nietzsche, </w:t>
      </w:r>
      <w:r w:rsidRPr="00951CA2">
        <w:rPr>
          <w:rStyle w:val="StyleUnderline"/>
          <w:szCs w:val="20"/>
          <w:highlight w:val="green"/>
        </w:rPr>
        <w:t>self-forgetfulness</w:t>
      </w:r>
      <w:r>
        <w:rPr>
          <w:rStyle w:val="StyleUnderline"/>
          <w:szCs w:val="20"/>
        </w:rPr>
        <w:t xml:space="preserve"> takes place in solitude, </w:t>
      </w:r>
      <w:r w:rsidRPr="00951CA2">
        <w:rPr>
          <w:rStyle w:val="StyleUnderline"/>
          <w:szCs w:val="20"/>
          <w:highlight w:val="green"/>
        </w:rPr>
        <w:t xml:space="preserve">for </w:t>
      </w:r>
      <w:proofErr w:type="spellStart"/>
      <w:r w:rsidRPr="00951CA2">
        <w:rPr>
          <w:rStyle w:val="StyleUnderline"/>
          <w:szCs w:val="20"/>
          <w:highlight w:val="green"/>
        </w:rPr>
        <w:t>Bataille</w:t>
      </w:r>
      <w:proofErr w:type="spellEnd"/>
      <w:r>
        <w:rPr>
          <w:rStyle w:val="StyleUnderline"/>
          <w:szCs w:val="20"/>
        </w:rPr>
        <w:t xml:space="preserve"> it </w:t>
      </w:r>
      <w:r w:rsidRPr="00951CA2">
        <w:rPr>
          <w:rStyle w:val="Emphasis"/>
          <w:szCs w:val="20"/>
          <w:highlight w:val="green"/>
        </w:rPr>
        <w:t>necessitates</w:t>
      </w:r>
      <w:r>
        <w:rPr>
          <w:rStyle w:val="Emphasis"/>
          <w:szCs w:val="20"/>
        </w:rPr>
        <w:t xml:space="preserve"> the presence of </w:t>
      </w:r>
      <w:r w:rsidRPr="00951CA2">
        <w:rPr>
          <w:rStyle w:val="Emphasis"/>
          <w:szCs w:val="20"/>
          <w:highlight w:val="green"/>
        </w:rPr>
        <w:t>an "other</w:t>
      </w:r>
      <w:r>
        <w:rPr>
          <w:rStyle w:val="StyleUnderline"/>
          <w:szCs w:val="20"/>
        </w:rPr>
        <w:t>."(</w:t>
      </w:r>
      <w:r>
        <w:rPr>
          <w:szCs w:val="20"/>
        </w:rPr>
        <w:t xml:space="preserve">5) Communication in fact, asks for "deux </w:t>
      </w:r>
      <w:proofErr w:type="spellStart"/>
      <w:r>
        <w:rPr>
          <w:szCs w:val="20"/>
        </w:rPr>
        <w:t>êtres</w:t>
      </w:r>
      <w:proofErr w:type="spellEnd"/>
      <w:r>
        <w:rPr>
          <w:szCs w:val="20"/>
        </w:rPr>
        <w:t xml:space="preserve"> mis </w:t>
      </w:r>
      <w:proofErr w:type="spellStart"/>
      <w:r>
        <w:rPr>
          <w:szCs w:val="20"/>
        </w:rPr>
        <w:t>en</w:t>
      </w:r>
      <w:proofErr w:type="spellEnd"/>
      <w:r>
        <w:rPr>
          <w:szCs w:val="20"/>
        </w:rPr>
        <w:t xml:space="preserve"> jeu" who participate in what he defines as "</w:t>
      </w:r>
      <w:proofErr w:type="spellStart"/>
      <w:r>
        <w:rPr>
          <w:szCs w:val="20"/>
        </w:rPr>
        <w:t>une</w:t>
      </w:r>
      <w:proofErr w:type="spellEnd"/>
      <w:r>
        <w:rPr>
          <w:szCs w:val="20"/>
        </w:rPr>
        <w:t xml:space="preserve"> fête </w:t>
      </w:r>
      <w:proofErr w:type="spellStart"/>
      <w:r>
        <w:rPr>
          <w:szCs w:val="20"/>
        </w:rPr>
        <w:t>immotivée</w:t>
      </w:r>
      <w:proofErr w:type="spellEnd"/>
      <w:r>
        <w:rPr>
          <w:szCs w:val="20"/>
        </w:rPr>
        <w:t xml:space="preserve">" (Sur Nietzsche 31). There </w:t>
      </w:r>
      <w:r>
        <w:rPr>
          <w:rStyle w:val="StyleUnderline"/>
          <w:szCs w:val="20"/>
        </w:rPr>
        <w:t>the sovereign loses himself</w:t>
      </w:r>
      <w:r>
        <w:rPr>
          <w:szCs w:val="20"/>
        </w:rPr>
        <w:t xml:space="preserve"> (se </w:t>
      </w:r>
      <w:proofErr w:type="spellStart"/>
      <w:r>
        <w:rPr>
          <w:szCs w:val="20"/>
        </w:rPr>
        <w:t>perde</w:t>
      </w:r>
      <w:proofErr w:type="spellEnd"/>
      <w:r>
        <w:rPr>
          <w:szCs w:val="20"/>
        </w:rPr>
        <w:t xml:space="preserve">) </w:t>
      </w:r>
      <w:r>
        <w:rPr>
          <w:rStyle w:val="StyleUnderline"/>
          <w:szCs w:val="20"/>
        </w:rPr>
        <w:t>with the other, through the other, in the other, in a process of "mutual laceration</w:t>
      </w:r>
      <w:r>
        <w:rPr>
          <w:szCs w:val="20"/>
        </w:rPr>
        <w:t>" (Essential 105) which is simultaneously tragic and ludic. The emphasis on the other is Hegelian, but unlike dialectics, communication does not confront the subject with an object (</w:t>
      </w:r>
      <w:proofErr w:type="spellStart"/>
      <w:r>
        <w:rPr>
          <w:szCs w:val="20"/>
        </w:rPr>
        <w:t>Gegen</w:t>
      </w:r>
      <w:proofErr w:type="spellEnd"/>
      <w:r>
        <w:rPr>
          <w:szCs w:val="20"/>
        </w:rPr>
        <w:t xml:space="preserve">-stand, something that stands against the subject). </w:t>
      </w:r>
      <w:r>
        <w:rPr>
          <w:szCs w:val="20"/>
          <w:lang w:val="fr-FR"/>
        </w:rPr>
        <w:t xml:space="preserve">As Bataille </w:t>
      </w:r>
      <w:proofErr w:type="spellStart"/>
      <w:r>
        <w:rPr>
          <w:szCs w:val="20"/>
          <w:lang w:val="fr-FR"/>
        </w:rPr>
        <w:t>puts</w:t>
      </w:r>
      <w:proofErr w:type="spellEnd"/>
      <w:r>
        <w:rPr>
          <w:szCs w:val="20"/>
          <w:lang w:val="fr-FR"/>
        </w:rPr>
        <w:t xml:space="preserve"> </w:t>
      </w:r>
      <w:proofErr w:type="spellStart"/>
      <w:r>
        <w:rPr>
          <w:szCs w:val="20"/>
          <w:lang w:val="fr-FR"/>
        </w:rPr>
        <w:t>it</w:t>
      </w:r>
      <w:proofErr w:type="spellEnd"/>
      <w:r>
        <w:rPr>
          <w:szCs w:val="20"/>
          <w:lang w:val="fr-FR"/>
        </w:rPr>
        <w:t xml:space="preserve"> (</w:t>
      </w:r>
      <w:proofErr w:type="spellStart"/>
      <w:r>
        <w:rPr>
          <w:szCs w:val="20"/>
          <w:lang w:val="fr-FR"/>
        </w:rPr>
        <w:t>apparently</w:t>
      </w:r>
      <w:proofErr w:type="spellEnd"/>
      <w:r>
        <w:rPr>
          <w:szCs w:val="20"/>
          <w:lang w:val="fr-FR"/>
        </w:rPr>
        <w:t xml:space="preserve"> </w:t>
      </w:r>
      <w:proofErr w:type="spellStart"/>
      <w:r>
        <w:rPr>
          <w:szCs w:val="20"/>
          <w:lang w:val="fr-FR"/>
        </w:rPr>
        <w:t>echoing</w:t>
      </w:r>
      <w:proofErr w:type="spellEnd"/>
      <w:r>
        <w:rPr>
          <w:szCs w:val="20"/>
          <w:lang w:val="fr-FR"/>
        </w:rPr>
        <w:t xml:space="preserve"> Baudelaire), communication </w:t>
      </w:r>
      <w:proofErr w:type="spellStart"/>
      <w:r>
        <w:rPr>
          <w:szCs w:val="20"/>
          <w:lang w:val="fr-FR"/>
        </w:rPr>
        <w:t>takes</w:t>
      </w:r>
      <w:proofErr w:type="spellEnd"/>
      <w:r>
        <w:rPr>
          <w:szCs w:val="20"/>
          <w:lang w:val="fr-FR"/>
        </w:rPr>
        <w:t xml:space="preserve"> place </w:t>
      </w:r>
      <w:proofErr w:type="spellStart"/>
      <w:r>
        <w:rPr>
          <w:szCs w:val="20"/>
          <w:lang w:val="fr-FR"/>
        </w:rPr>
        <w:t>with</w:t>
      </w:r>
      <w:proofErr w:type="spellEnd"/>
      <w:r>
        <w:rPr>
          <w:szCs w:val="20"/>
          <w:lang w:val="fr-FR"/>
        </w:rPr>
        <w:t xml:space="preserve"> "un semblable," "mon frère" (OC VIII 289). And </w:t>
      </w:r>
      <w:proofErr w:type="spellStart"/>
      <w:r>
        <w:rPr>
          <w:szCs w:val="20"/>
          <w:lang w:val="fr-FR"/>
        </w:rPr>
        <w:t>he</w:t>
      </w:r>
      <w:proofErr w:type="spellEnd"/>
      <w:r>
        <w:rPr>
          <w:szCs w:val="20"/>
          <w:lang w:val="fr-FR"/>
        </w:rPr>
        <w:t xml:space="preserve"> </w:t>
      </w:r>
      <w:proofErr w:type="spellStart"/>
      <w:proofErr w:type="gramStart"/>
      <w:r>
        <w:rPr>
          <w:szCs w:val="20"/>
          <w:lang w:val="fr-FR"/>
        </w:rPr>
        <w:t>adds</w:t>
      </w:r>
      <w:proofErr w:type="spellEnd"/>
      <w:r>
        <w:rPr>
          <w:szCs w:val="20"/>
          <w:lang w:val="fr-FR"/>
        </w:rPr>
        <w:t>:</w:t>
      </w:r>
      <w:proofErr w:type="gramEnd"/>
      <w:r>
        <w:rPr>
          <w:szCs w:val="20"/>
          <w:lang w:val="fr-FR"/>
        </w:rPr>
        <w:t xml:space="preserve"> "Cela suppose la communication de sujet à sujet" (OC VIII 288). </w:t>
      </w:r>
      <w:proofErr w:type="spellStart"/>
      <w:r>
        <w:rPr>
          <w:rStyle w:val="StyleUnderline"/>
          <w:szCs w:val="20"/>
        </w:rPr>
        <w:t>Bataille's</w:t>
      </w:r>
      <w:proofErr w:type="spellEnd"/>
      <w:r>
        <w:rPr>
          <w:rStyle w:val="StyleUnderline"/>
          <w:szCs w:val="20"/>
        </w:rPr>
        <w:t xml:space="preserve"> notion of communication is not based upon a "violent hierarchy</w:t>
      </w:r>
      <w:r>
        <w:rPr>
          <w:szCs w:val="20"/>
        </w:rPr>
        <w:t xml:space="preserve">" (Derrida's term) </w:t>
      </w:r>
      <w:r>
        <w:rPr>
          <w:rStyle w:val="StyleUnderline"/>
          <w:szCs w:val="20"/>
        </w:rPr>
        <w:t>but rather upon egalitarianism</w:t>
      </w:r>
      <w:r>
        <w:rPr>
          <w:szCs w:val="20"/>
        </w:rPr>
        <w:t xml:space="preserve">. Moreover, </w:t>
      </w:r>
      <w:r w:rsidRPr="00951CA2">
        <w:rPr>
          <w:rStyle w:val="StyleUnderline"/>
          <w:szCs w:val="20"/>
          <w:highlight w:val="green"/>
        </w:rPr>
        <w:t>transgressing the limits of the subject implies</w:t>
      </w:r>
      <w:r>
        <w:rPr>
          <w:rStyle w:val="StyleUnderline"/>
          <w:szCs w:val="20"/>
        </w:rPr>
        <w:t xml:space="preserve"> that </w:t>
      </w:r>
      <w:r w:rsidRPr="00951CA2">
        <w:rPr>
          <w:rStyle w:val="StyleUnderline"/>
          <w:szCs w:val="20"/>
          <w:highlight w:val="green"/>
        </w:rPr>
        <w:t>the</w:t>
      </w:r>
      <w:r>
        <w:rPr>
          <w:rStyle w:val="StyleUnderline"/>
          <w:szCs w:val="20"/>
        </w:rPr>
        <w:t xml:space="preserve"> two </w:t>
      </w:r>
      <w:r w:rsidRPr="00951CA2">
        <w:rPr>
          <w:rStyle w:val="StyleUnderline"/>
          <w:szCs w:val="20"/>
          <w:highlight w:val="green"/>
        </w:rPr>
        <w:t>subjects already possess</w:t>
      </w:r>
      <w:r>
        <w:rPr>
          <w:szCs w:val="20"/>
        </w:rPr>
        <w:t xml:space="preserve"> (in potential) </w:t>
      </w:r>
      <w:r>
        <w:rPr>
          <w:rStyle w:val="StyleUnderline"/>
          <w:szCs w:val="20"/>
        </w:rPr>
        <w:t xml:space="preserve">the characteristics of </w:t>
      </w:r>
      <w:r w:rsidRPr="00951CA2">
        <w:rPr>
          <w:rStyle w:val="StyleUnderline"/>
          <w:szCs w:val="20"/>
          <w:highlight w:val="green"/>
        </w:rPr>
        <w:t>sovereignty</w:t>
      </w:r>
      <w:r>
        <w:rPr>
          <w:szCs w:val="20"/>
        </w:rPr>
        <w:t xml:space="preserve">. Hence, </w:t>
      </w:r>
      <w:r w:rsidRPr="00951CA2">
        <w:rPr>
          <w:rStyle w:val="Emphasis"/>
          <w:szCs w:val="20"/>
          <w:highlight w:val="green"/>
        </w:rPr>
        <w:t>the status of sovereign is not achieved as a result of a fight to the death, but requires the subject to be open to</w:t>
      </w:r>
      <w:r>
        <w:rPr>
          <w:rStyle w:val="Emphasis"/>
          <w:szCs w:val="20"/>
        </w:rPr>
        <w:t xml:space="preserve"> </w:t>
      </w:r>
      <w:proofErr w:type="spellStart"/>
      <w:proofErr w:type="gramStart"/>
      <w:r w:rsidRPr="00951CA2">
        <w:rPr>
          <w:rStyle w:val="Emphasis"/>
          <w:szCs w:val="20"/>
          <w:highlight w:val="green"/>
        </w:rPr>
        <w:t>an other</w:t>
      </w:r>
      <w:proofErr w:type="spellEnd"/>
      <w:proofErr w:type="gramEnd"/>
      <w:r>
        <w:rPr>
          <w:rStyle w:val="Emphasis"/>
          <w:szCs w:val="20"/>
        </w:rPr>
        <w:t xml:space="preserve"> who is </w:t>
      </w:r>
      <w:r w:rsidRPr="00951CA2">
        <w:rPr>
          <w:rStyle w:val="Emphasis"/>
          <w:szCs w:val="20"/>
          <w:highlight w:val="green"/>
        </w:rPr>
        <w:t>outside</w:t>
      </w:r>
      <w:r>
        <w:rPr>
          <w:rStyle w:val="Emphasis"/>
          <w:szCs w:val="20"/>
        </w:rPr>
        <w:t xml:space="preserve"> the limits of </w:t>
      </w:r>
      <w:r w:rsidRPr="00951CA2">
        <w:rPr>
          <w:rStyle w:val="Emphasis"/>
          <w:szCs w:val="20"/>
          <w:highlight w:val="green"/>
        </w:rPr>
        <w:t>the self</w:t>
      </w:r>
      <w:r>
        <w:rPr>
          <w:szCs w:val="20"/>
        </w:rPr>
        <w:t xml:space="preserve">. </w:t>
      </w:r>
      <w:r>
        <w:rPr>
          <w:sz w:val="8"/>
          <w:szCs w:val="8"/>
        </w:rPr>
        <w:t xml:space="preserve">Derrida speaks of the "trembling" to which </w:t>
      </w:r>
      <w:proofErr w:type="spellStart"/>
      <w:r>
        <w:rPr>
          <w:sz w:val="8"/>
          <w:szCs w:val="8"/>
        </w:rPr>
        <w:t>Bataille</w:t>
      </w:r>
      <w:proofErr w:type="spellEnd"/>
      <w:r>
        <w:rPr>
          <w:sz w:val="8"/>
          <w:szCs w:val="8"/>
        </w:rPr>
        <w:t xml:space="preserve"> submits Hegelian concepts (253). This trembling, I would argue, has its source in Nietzsche (6): "The figs fall from the trees" says Zarathustra, "they are good and sweet, and when they fall, their red skins are rent. A north wind am I unto ripe figs" (qtd. in Philosophy 135). If we apply this passage to </w:t>
      </w:r>
      <w:proofErr w:type="spellStart"/>
      <w:r>
        <w:rPr>
          <w:sz w:val="8"/>
          <w:szCs w:val="8"/>
        </w:rPr>
        <w:t>Bataille's</w:t>
      </w:r>
      <w:proofErr w:type="spellEnd"/>
      <w:r>
        <w:rPr>
          <w:sz w:val="8"/>
          <w:szCs w:val="8"/>
        </w:rPr>
        <w:t xml:space="preserve"> philosophy, we could say that inherent in this "fall" is an explosion of Hegelian concepts, and in particular, as we have seen, the notion of </w:t>
      </w:r>
      <w:proofErr w:type="spellStart"/>
      <w:r>
        <w:rPr>
          <w:sz w:val="8"/>
          <w:szCs w:val="8"/>
        </w:rPr>
        <w:t>Herrshaft</w:t>
      </w:r>
      <w:proofErr w:type="spellEnd"/>
      <w:r>
        <w:rPr>
          <w:sz w:val="8"/>
          <w:szCs w:val="8"/>
        </w:rPr>
        <w:t xml:space="preserve">. Further, communication, for </w:t>
      </w:r>
      <w:proofErr w:type="spellStart"/>
      <w:r>
        <w:rPr>
          <w:sz w:val="8"/>
          <w:szCs w:val="8"/>
        </w:rPr>
        <w:t>Bataille</w:t>
      </w:r>
      <w:proofErr w:type="spellEnd"/>
      <w:r>
        <w:rPr>
          <w:sz w:val="8"/>
          <w:szCs w:val="8"/>
        </w:rPr>
        <w:t>, involves a similar "fall" which rents (</w:t>
      </w:r>
      <w:proofErr w:type="spellStart"/>
      <w:r>
        <w:rPr>
          <w:sz w:val="8"/>
          <w:szCs w:val="8"/>
        </w:rPr>
        <w:t>déchire</w:t>
      </w:r>
      <w:proofErr w:type="spellEnd"/>
      <w:r>
        <w:rPr>
          <w:sz w:val="8"/>
          <w:szCs w:val="8"/>
        </w:rPr>
        <w:t xml:space="preserve">) the skin of the subjects (their limits) exposing the red flesh which lies beneath the skin. According to the French philosopher, Nietzsche's critique of the subject is more radical than Hegel's, since, as he puts it in "Hegel, la mort et le sacrifice," Hegel's philosophy, and I would add </w:t>
      </w:r>
      <w:proofErr w:type="spellStart"/>
      <w:r>
        <w:rPr>
          <w:sz w:val="8"/>
          <w:szCs w:val="8"/>
        </w:rPr>
        <w:t>Kojève's</w:t>
      </w:r>
      <w:proofErr w:type="spellEnd"/>
      <w:r>
        <w:rPr>
          <w:sz w:val="8"/>
          <w:szCs w:val="8"/>
        </w:rPr>
        <w:t xml:space="preserve"> interpretation of it, is "</w:t>
      </w:r>
      <w:proofErr w:type="spellStart"/>
      <w:r>
        <w:rPr>
          <w:sz w:val="8"/>
          <w:szCs w:val="8"/>
        </w:rPr>
        <w:t>une</w:t>
      </w:r>
      <w:proofErr w:type="spellEnd"/>
      <w:r>
        <w:rPr>
          <w:sz w:val="8"/>
          <w:szCs w:val="8"/>
        </w:rPr>
        <w:t xml:space="preserve"> </w:t>
      </w:r>
      <w:proofErr w:type="spellStart"/>
      <w:r>
        <w:rPr>
          <w:sz w:val="8"/>
          <w:szCs w:val="8"/>
        </w:rPr>
        <w:t>théologie</w:t>
      </w:r>
      <w:proofErr w:type="spellEnd"/>
      <w:r>
        <w:rPr>
          <w:sz w:val="8"/>
          <w:szCs w:val="8"/>
        </w:rPr>
        <w:t xml:space="preserve">, </w:t>
      </w:r>
      <w:proofErr w:type="spellStart"/>
      <w:r>
        <w:rPr>
          <w:sz w:val="8"/>
          <w:szCs w:val="8"/>
        </w:rPr>
        <w:t>où</w:t>
      </w:r>
      <w:proofErr w:type="spellEnd"/>
      <w:r>
        <w:rPr>
          <w:sz w:val="8"/>
          <w:szCs w:val="8"/>
        </w:rPr>
        <w:t xml:space="preserve"> </w:t>
      </w:r>
      <w:proofErr w:type="spellStart"/>
      <w:r>
        <w:rPr>
          <w:sz w:val="8"/>
          <w:szCs w:val="8"/>
        </w:rPr>
        <w:t>l'homme</w:t>
      </w:r>
      <w:proofErr w:type="spellEnd"/>
      <w:r>
        <w:rPr>
          <w:sz w:val="8"/>
          <w:szCs w:val="8"/>
        </w:rPr>
        <w:t xml:space="preserve"> </w:t>
      </w:r>
      <w:proofErr w:type="spellStart"/>
      <w:r>
        <w:rPr>
          <w:sz w:val="8"/>
          <w:szCs w:val="8"/>
        </w:rPr>
        <w:t>aurait</w:t>
      </w:r>
      <w:proofErr w:type="spellEnd"/>
      <w:r>
        <w:rPr>
          <w:sz w:val="8"/>
          <w:szCs w:val="8"/>
        </w:rPr>
        <w:t xml:space="preserve"> pris la place de Dieu" (OC XII 329). Hegel's "theology" preserves the identity of the subject. Now, </w:t>
      </w:r>
      <w:proofErr w:type="spellStart"/>
      <w:r>
        <w:rPr>
          <w:sz w:val="8"/>
          <w:szCs w:val="8"/>
        </w:rPr>
        <w:t>Bataille</w:t>
      </w:r>
      <w:proofErr w:type="spellEnd"/>
      <w:r>
        <w:rPr>
          <w:sz w:val="8"/>
          <w:szCs w:val="8"/>
        </w:rPr>
        <w:t xml:space="preserve"> makes his position to this "theology" clear as he writes: "I don't believe in God-from the inability to believe in self" (Essential 10). By establishing a direct link between the death of the subject and the death of God, </w:t>
      </w:r>
      <w:proofErr w:type="spellStart"/>
      <w:r>
        <w:rPr>
          <w:sz w:val="8"/>
          <w:szCs w:val="8"/>
        </w:rPr>
        <w:t>Bataille</w:t>
      </w:r>
      <w:proofErr w:type="spellEnd"/>
      <w:r>
        <w:rPr>
          <w:sz w:val="8"/>
          <w:szCs w:val="8"/>
        </w:rPr>
        <w:t xml:space="preserve"> extends his critique of "beings" into the larger, ontological, critique of "Being." Implicit in this theoretical move is the articulation of the ontology of sovereignty. </w:t>
      </w:r>
      <w:proofErr w:type="spellStart"/>
      <w:r>
        <w:rPr>
          <w:sz w:val="8"/>
          <w:szCs w:val="8"/>
        </w:rPr>
        <w:t>Bataille's</w:t>
      </w:r>
      <w:proofErr w:type="spellEnd"/>
      <w:r>
        <w:rPr>
          <w:sz w:val="8"/>
          <w:szCs w:val="8"/>
        </w:rPr>
        <w:t xml:space="preserve"> philosophy is Nietzschean insofar as it is grounded in experience and in the immanence of the body. Communication, for </w:t>
      </w:r>
      <w:proofErr w:type="spellStart"/>
      <w:r>
        <w:rPr>
          <w:sz w:val="8"/>
          <w:szCs w:val="8"/>
        </w:rPr>
        <w:t>Bataille</w:t>
      </w:r>
      <w:proofErr w:type="spellEnd"/>
      <w:r>
        <w:rPr>
          <w:sz w:val="8"/>
          <w:szCs w:val="8"/>
        </w:rPr>
        <w:t xml:space="preserve"> is first and foremost a bodily affair. Hence the interrogation of the limits of the subject starts from an interrogation of what we could call the "gates," or openings of the body: the mouth, the vagina, the anus and the eyes are for </w:t>
      </w:r>
      <w:proofErr w:type="spellStart"/>
      <w:r>
        <w:rPr>
          <w:sz w:val="8"/>
          <w:szCs w:val="8"/>
        </w:rPr>
        <w:t>Bataille</w:t>
      </w:r>
      <w:proofErr w:type="spellEnd"/>
      <w:r>
        <w:rPr>
          <w:sz w:val="8"/>
          <w:szCs w:val="8"/>
        </w:rPr>
        <w:t xml:space="preserve"> central places for philosophical investigation because at these gates, the integrity of the subject is questioned; its limits can be transgressed. They are spaces of transition where a "</w:t>
      </w:r>
      <w:proofErr w:type="spellStart"/>
      <w:r>
        <w:rPr>
          <w:sz w:val="8"/>
          <w:szCs w:val="8"/>
        </w:rPr>
        <w:t>glissement</w:t>
      </w:r>
      <w:proofErr w:type="spellEnd"/>
      <w:r>
        <w:rPr>
          <w:sz w:val="8"/>
          <w:szCs w:val="8"/>
        </w:rPr>
        <w:t xml:space="preserve"> hors de </w:t>
      </w:r>
      <w:proofErr w:type="spellStart"/>
      <w:r>
        <w:rPr>
          <w:sz w:val="8"/>
          <w:szCs w:val="8"/>
        </w:rPr>
        <w:t>soi</w:t>
      </w:r>
      <w:proofErr w:type="spellEnd"/>
      <w:r>
        <w:rPr>
          <w:sz w:val="8"/>
          <w:szCs w:val="8"/>
        </w:rPr>
        <w:t xml:space="preserve">" (OC VIII 246) can take place. These bodily openings, which </w:t>
      </w:r>
      <w:proofErr w:type="spellStart"/>
      <w:r>
        <w:rPr>
          <w:sz w:val="8"/>
          <w:szCs w:val="8"/>
        </w:rPr>
        <w:t>Bataille</w:t>
      </w:r>
      <w:proofErr w:type="spellEnd"/>
      <w:r>
        <w:rPr>
          <w:sz w:val="8"/>
          <w:szCs w:val="8"/>
        </w:rPr>
        <w:t xml:space="preserve"> also defines as "</w:t>
      </w:r>
      <w:proofErr w:type="spellStart"/>
      <w:r>
        <w:rPr>
          <w:sz w:val="8"/>
          <w:szCs w:val="8"/>
        </w:rPr>
        <w:t>blessures</w:t>
      </w:r>
      <w:proofErr w:type="spellEnd"/>
      <w:r>
        <w:rPr>
          <w:sz w:val="8"/>
          <w:szCs w:val="8"/>
        </w:rPr>
        <w:t>," (Sur Nietzsche 64) found his conception of the sovereign subject. In fact, each "</w:t>
      </w:r>
      <w:proofErr w:type="spellStart"/>
      <w:r>
        <w:rPr>
          <w:sz w:val="8"/>
          <w:szCs w:val="8"/>
        </w:rPr>
        <w:t>blessure</w:t>
      </w:r>
      <w:proofErr w:type="spellEnd"/>
      <w:r>
        <w:rPr>
          <w:sz w:val="8"/>
          <w:szCs w:val="8"/>
        </w:rPr>
        <w:t xml:space="preserve">" can be linked to a specific dimension of communication which obsesses </w:t>
      </w:r>
      <w:proofErr w:type="spellStart"/>
      <w:r>
        <w:rPr>
          <w:sz w:val="8"/>
          <w:szCs w:val="8"/>
        </w:rPr>
        <w:t>Bataille</w:t>
      </w:r>
      <w:proofErr w:type="spellEnd"/>
      <w:r>
        <w:rPr>
          <w:sz w:val="8"/>
          <w:szCs w:val="8"/>
        </w:rPr>
        <w:t xml:space="preserve">. His central themes match different bodily openings: the mouth connects to laughter; the vagina to eroticism; the eyes to tears; the anus to the excrements which he links to death. Through these openings the subject is traversed by different fluxes and its integrity, totality and stability is challenged. They allow for the possibility of a </w:t>
      </w:r>
      <w:proofErr w:type="spellStart"/>
      <w:r>
        <w:rPr>
          <w:sz w:val="8"/>
          <w:szCs w:val="8"/>
        </w:rPr>
        <w:t>glissement</w:t>
      </w:r>
      <w:proofErr w:type="spellEnd"/>
      <w:r>
        <w:rPr>
          <w:sz w:val="8"/>
          <w:szCs w:val="8"/>
        </w:rPr>
        <w:t xml:space="preserve"> of the subject's being. The same could be said of </w:t>
      </w:r>
      <w:proofErr w:type="spellStart"/>
      <w:r>
        <w:rPr>
          <w:sz w:val="8"/>
          <w:szCs w:val="8"/>
        </w:rPr>
        <w:t>Bataille's</w:t>
      </w:r>
      <w:proofErr w:type="spellEnd"/>
      <w:r>
        <w:rPr>
          <w:sz w:val="8"/>
          <w:szCs w:val="8"/>
        </w:rPr>
        <w:t xml:space="preserve"> corpus: it is a unitary entity, which, like a body, escapes the totalizing temptation of closure. Despite the fact that </w:t>
      </w:r>
      <w:proofErr w:type="spellStart"/>
      <w:r>
        <w:rPr>
          <w:sz w:val="8"/>
          <w:szCs w:val="8"/>
        </w:rPr>
        <w:t>Bataille</w:t>
      </w:r>
      <w:proofErr w:type="spellEnd"/>
      <w:r>
        <w:rPr>
          <w:sz w:val="8"/>
          <w:szCs w:val="8"/>
        </w:rPr>
        <w:t xml:space="preserve"> defines sovereignty in terms of the </w:t>
      </w:r>
      <w:proofErr w:type="spellStart"/>
      <w:r>
        <w:rPr>
          <w:sz w:val="8"/>
          <w:szCs w:val="8"/>
        </w:rPr>
        <w:t>Kojèvian</w:t>
      </w:r>
      <w:proofErr w:type="spellEnd"/>
      <w:r>
        <w:rPr>
          <w:sz w:val="8"/>
          <w:szCs w:val="8"/>
        </w:rPr>
        <w:t>/Hegelian "nothingness" (</w:t>
      </w:r>
      <w:proofErr w:type="spellStart"/>
      <w:r>
        <w:rPr>
          <w:sz w:val="8"/>
          <w:szCs w:val="8"/>
        </w:rPr>
        <w:t>Bataille's</w:t>
      </w:r>
      <w:proofErr w:type="spellEnd"/>
      <w:r>
        <w:rPr>
          <w:sz w:val="8"/>
          <w:szCs w:val="8"/>
        </w:rPr>
        <w:t xml:space="preserve"> </w:t>
      </w:r>
      <w:proofErr w:type="spellStart"/>
      <w:r>
        <w:rPr>
          <w:sz w:val="8"/>
          <w:szCs w:val="8"/>
        </w:rPr>
        <w:t>Rien</w:t>
      </w:r>
      <w:proofErr w:type="spellEnd"/>
      <w:r>
        <w:rPr>
          <w:sz w:val="8"/>
          <w:szCs w:val="8"/>
        </w:rPr>
        <w:t>), his conception of communication is built upon the Nietzschean ontological distinction between the Dionysian and the Apollonian. In fact, the ontological movement that takes place in communication "</w:t>
      </w:r>
      <w:proofErr w:type="spellStart"/>
      <w:r>
        <w:rPr>
          <w:sz w:val="8"/>
          <w:szCs w:val="8"/>
        </w:rPr>
        <w:t>exige</w:t>
      </w:r>
      <w:proofErr w:type="spellEnd"/>
      <w:r>
        <w:rPr>
          <w:sz w:val="8"/>
          <w:szCs w:val="8"/>
        </w:rPr>
        <w:t xml:space="preserve"> que </w:t>
      </w:r>
      <w:proofErr w:type="spellStart"/>
      <w:r>
        <w:rPr>
          <w:sz w:val="8"/>
          <w:szCs w:val="8"/>
        </w:rPr>
        <w:t>l'on</w:t>
      </w:r>
      <w:proofErr w:type="spellEnd"/>
      <w:r>
        <w:rPr>
          <w:sz w:val="8"/>
          <w:szCs w:val="8"/>
        </w:rPr>
        <w:t xml:space="preserve"> </w:t>
      </w:r>
      <w:proofErr w:type="spellStart"/>
      <w:r>
        <w:rPr>
          <w:sz w:val="8"/>
          <w:szCs w:val="8"/>
        </w:rPr>
        <w:t>glisse</w:t>
      </w:r>
      <w:proofErr w:type="spellEnd"/>
      <w:r>
        <w:rPr>
          <w:sz w:val="8"/>
          <w:szCs w:val="8"/>
        </w:rPr>
        <w:t xml:space="preserve">" (OC VI 158) from an "insufficient" and "discontinuous" being to a reality of "continuity" that transcends binary oppositions (Erotism 13-14). To put it more simply, communication introduces a movement from the "many" to the "One"; from a "discontinuity of being" to a "continuity of being;" from separate "beings" to a common ontological ground ("Being"). The source of </w:t>
      </w:r>
      <w:proofErr w:type="spellStart"/>
      <w:r>
        <w:rPr>
          <w:sz w:val="8"/>
          <w:szCs w:val="8"/>
        </w:rPr>
        <w:t>Bataille's</w:t>
      </w:r>
      <w:proofErr w:type="spellEnd"/>
      <w:r>
        <w:rPr>
          <w:sz w:val="8"/>
          <w:szCs w:val="8"/>
        </w:rPr>
        <w:t xml:space="preserve"> ontology is clear: it stems from Nietzsche's The Birth of Tragedy which in turn, is construed upon Schopenhauer's distinction between will and representation. "As a sailor sits in a small boat in a boundless raging sea," writes Schopenhauer," surrounded on all sides by heaving mountainous waves, trusting to his frail vessel; so does the individual man sit calmly in the middle of a world of torment, trusting to the principium individuationis" (Birth 21) .(7)</w:t>
      </w:r>
      <w:r>
        <w:rPr>
          <w:szCs w:val="20"/>
        </w:rPr>
        <w:t xml:space="preserve"> </w:t>
      </w:r>
      <w:r>
        <w:rPr>
          <w:rStyle w:val="StyleUnderline"/>
          <w:szCs w:val="20"/>
        </w:rPr>
        <w:t>Communication</w:t>
      </w:r>
      <w:r>
        <w:rPr>
          <w:szCs w:val="20"/>
        </w:rPr>
        <w:t xml:space="preserve">, for </w:t>
      </w:r>
      <w:proofErr w:type="spellStart"/>
      <w:r>
        <w:rPr>
          <w:szCs w:val="20"/>
        </w:rPr>
        <w:t>Bataille</w:t>
      </w:r>
      <w:proofErr w:type="spellEnd"/>
      <w:r>
        <w:rPr>
          <w:szCs w:val="20"/>
        </w:rPr>
        <w:t xml:space="preserve">, as the Dionysian for Nietzsche, </w:t>
      </w:r>
      <w:r>
        <w:rPr>
          <w:rStyle w:val="StyleUnderline"/>
          <w:szCs w:val="20"/>
        </w:rPr>
        <w:t>involves</w:t>
      </w:r>
      <w:r>
        <w:rPr>
          <w:szCs w:val="20"/>
        </w:rPr>
        <w:t xml:space="preserve"> the shattering of the principium individuationis, a </w:t>
      </w:r>
      <w:r>
        <w:rPr>
          <w:rStyle w:val="StyleUnderline"/>
          <w:szCs w:val="20"/>
        </w:rPr>
        <w:t xml:space="preserve">tearing down </w:t>
      </w:r>
      <w:r>
        <w:rPr>
          <w:szCs w:val="20"/>
        </w:rPr>
        <w:t xml:space="preserve">of </w:t>
      </w:r>
      <w:r>
        <w:rPr>
          <w:rStyle w:val="StyleUnderline"/>
          <w:szCs w:val="20"/>
        </w:rPr>
        <w:t>the veil</w:t>
      </w:r>
      <w:r>
        <w:rPr>
          <w:szCs w:val="20"/>
        </w:rPr>
        <w:t xml:space="preserve"> of Maya </w:t>
      </w:r>
      <w:r>
        <w:rPr>
          <w:rStyle w:val="StyleUnderline"/>
          <w:szCs w:val="20"/>
        </w:rPr>
        <w:t>which constitutes</w:t>
      </w:r>
      <w:r>
        <w:rPr>
          <w:szCs w:val="20"/>
        </w:rPr>
        <w:t xml:space="preserve">, what </w:t>
      </w:r>
      <w:proofErr w:type="spellStart"/>
      <w:r>
        <w:rPr>
          <w:szCs w:val="20"/>
        </w:rPr>
        <w:t>Bataille</w:t>
      </w:r>
      <w:proofErr w:type="spellEnd"/>
      <w:r>
        <w:rPr>
          <w:szCs w:val="20"/>
        </w:rPr>
        <w:t xml:space="preserve"> calls, with a blink of the eye to Schopenhauer, </w:t>
      </w:r>
      <w:r>
        <w:rPr>
          <w:rStyle w:val="StyleUnderline"/>
          <w:szCs w:val="20"/>
        </w:rPr>
        <w:t>the "illusion of a being which is isolated</w:t>
      </w:r>
      <w:r>
        <w:rPr>
          <w:szCs w:val="20"/>
        </w:rPr>
        <w:t xml:space="preserve">" (Essential 10; my emphasis). </w:t>
      </w:r>
      <w:r w:rsidRPr="00951CA2">
        <w:rPr>
          <w:rStyle w:val="StyleUnderline"/>
          <w:szCs w:val="20"/>
          <w:highlight w:val="green"/>
        </w:rPr>
        <w:t>Communication</w:t>
      </w:r>
      <w:r>
        <w:rPr>
          <w:rStyle w:val="StyleUnderline"/>
          <w:szCs w:val="20"/>
        </w:rPr>
        <w:t xml:space="preserve">, thus, </w:t>
      </w:r>
      <w:r w:rsidRPr="00951CA2">
        <w:rPr>
          <w:rStyle w:val="StyleUnderline"/>
          <w:szCs w:val="20"/>
          <w:highlight w:val="green"/>
        </w:rPr>
        <w:t>involves</w:t>
      </w:r>
      <w:r>
        <w:rPr>
          <w:rStyle w:val="StyleUnderline"/>
          <w:szCs w:val="20"/>
        </w:rPr>
        <w:t xml:space="preserve"> an </w:t>
      </w:r>
      <w:r w:rsidRPr="00951CA2">
        <w:rPr>
          <w:rStyle w:val="StyleUnderline"/>
          <w:szCs w:val="20"/>
          <w:highlight w:val="green"/>
        </w:rPr>
        <w:t>opening</w:t>
      </w:r>
      <w:r>
        <w:rPr>
          <w:rStyle w:val="StyleUnderline"/>
          <w:szCs w:val="20"/>
        </w:rPr>
        <w:t xml:space="preserve"> of </w:t>
      </w:r>
      <w:r w:rsidRPr="00951CA2">
        <w:rPr>
          <w:rStyle w:val="StyleUnderline"/>
          <w:szCs w:val="20"/>
          <w:highlight w:val="green"/>
        </w:rPr>
        <w:t>the subject to</w:t>
      </w:r>
      <w:r>
        <w:rPr>
          <w:rStyle w:val="StyleUnderline"/>
          <w:szCs w:val="20"/>
        </w:rPr>
        <w:t xml:space="preserve"> the larger ground of </w:t>
      </w:r>
      <w:r w:rsidRPr="00951CA2">
        <w:rPr>
          <w:rStyle w:val="StyleUnderline"/>
          <w:szCs w:val="20"/>
          <w:highlight w:val="green"/>
        </w:rPr>
        <w:t>Being</w:t>
      </w:r>
      <w:r>
        <w:rPr>
          <w:rStyle w:val="StyleUnderline"/>
          <w:szCs w:val="20"/>
        </w:rPr>
        <w:t xml:space="preserve">. </w:t>
      </w:r>
      <w:r w:rsidRPr="00951CA2">
        <w:rPr>
          <w:rStyle w:val="StyleUnderline"/>
          <w:szCs w:val="20"/>
          <w:highlight w:val="green"/>
        </w:rPr>
        <w:t>The sovereign's boat is</w:t>
      </w:r>
      <w:r>
        <w:rPr>
          <w:rStyle w:val="StyleUnderline"/>
          <w:szCs w:val="20"/>
        </w:rPr>
        <w:t xml:space="preserve"> constantly </w:t>
      </w:r>
      <w:r w:rsidRPr="00951CA2">
        <w:rPr>
          <w:rStyle w:val="StyleUnderline"/>
          <w:szCs w:val="20"/>
          <w:highlight w:val="green"/>
        </w:rPr>
        <w:t>leaking</w:t>
      </w:r>
      <w:r>
        <w:rPr>
          <w:rStyle w:val="StyleUnderline"/>
          <w:szCs w:val="20"/>
        </w:rPr>
        <w:t xml:space="preserve">. </w:t>
      </w:r>
      <w:r w:rsidRPr="00951CA2">
        <w:rPr>
          <w:rStyle w:val="StyleUnderline"/>
          <w:szCs w:val="20"/>
          <w:highlight w:val="green"/>
        </w:rPr>
        <w:t>Yet</w:t>
      </w:r>
      <w:r>
        <w:rPr>
          <w:rStyle w:val="StyleUnderline"/>
          <w:szCs w:val="20"/>
        </w:rPr>
        <w:t xml:space="preserve">, in order </w:t>
      </w:r>
      <w:r w:rsidRPr="00951CA2">
        <w:rPr>
          <w:rStyle w:val="StyleUnderline"/>
          <w:szCs w:val="20"/>
          <w:highlight w:val="green"/>
        </w:rPr>
        <w:t>for communication to take place,</w:t>
      </w:r>
      <w:r>
        <w:rPr>
          <w:rStyle w:val="StyleUnderline"/>
          <w:szCs w:val="20"/>
        </w:rPr>
        <w:t xml:space="preserve"> the boat needs to keep floating</w:t>
      </w:r>
      <w:r>
        <w:rPr>
          <w:szCs w:val="20"/>
        </w:rPr>
        <w:t xml:space="preserve">. That is to say that </w:t>
      </w:r>
      <w:r w:rsidRPr="00951CA2">
        <w:rPr>
          <w:rStyle w:val="Emphasis"/>
          <w:szCs w:val="20"/>
          <w:highlight w:val="green"/>
        </w:rPr>
        <w:t>for transgression to take place, the limits of the subject need to be preserved</w:t>
      </w:r>
      <w:r>
        <w:rPr>
          <w:szCs w:val="20"/>
        </w:rPr>
        <w:t xml:space="preserve"> (Erotism 63; Foucault 34). </w:t>
      </w:r>
      <w:r>
        <w:rPr>
          <w:rStyle w:val="StyleUnderline"/>
          <w:szCs w:val="20"/>
        </w:rPr>
        <w:t>The being of the sovereign subject is suspended</w:t>
      </w:r>
      <w:r>
        <w:rPr>
          <w:szCs w:val="20"/>
        </w:rPr>
        <w:t xml:space="preserve"> upon the </w:t>
      </w:r>
      <w:proofErr w:type="spellStart"/>
      <w:r>
        <w:rPr>
          <w:szCs w:val="20"/>
        </w:rPr>
        <w:t>abîme</w:t>
      </w:r>
      <w:proofErr w:type="spellEnd"/>
      <w:r>
        <w:rPr>
          <w:szCs w:val="20"/>
        </w:rPr>
        <w:t xml:space="preserve">-what </w:t>
      </w:r>
      <w:proofErr w:type="spellStart"/>
      <w:r>
        <w:rPr>
          <w:szCs w:val="20"/>
        </w:rPr>
        <w:t>Bataille</w:t>
      </w:r>
      <w:proofErr w:type="spellEnd"/>
      <w:r>
        <w:rPr>
          <w:szCs w:val="20"/>
        </w:rPr>
        <w:t xml:space="preserve"> also calls "</w:t>
      </w:r>
      <w:proofErr w:type="spellStart"/>
      <w:r>
        <w:rPr>
          <w:szCs w:val="20"/>
        </w:rPr>
        <w:t>une</w:t>
      </w:r>
      <w:proofErr w:type="spellEnd"/>
      <w:r>
        <w:rPr>
          <w:szCs w:val="20"/>
        </w:rPr>
        <w:t xml:space="preserve"> </w:t>
      </w:r>
      <w:proofErr w:type="spellStart"/>
      <w:r>
        <w:rPr>
          <w:szCs w:val="20"/>
        </w:rPr>
        <w:t>realité</w:t>
      </w:r>
      <w:proofErr w:type="spellEnd"/>
      <w:r>
        <w:rPr>
          <w:szCs w:val="20"/>
        </w:rPr>
        <w:t xml:space="preserve"> plus </w:t>
      </w:r>
      <w:proofErr w:type="spellStart"/>
      <w:r>
        <w:rPr>
          <w:szCs w:val="20"/>
        </w:rPr>
        <w:t>vaste</w:t>
      </w:r>
      <w:proofErr w:type="spellEnd"/>
      <w:r>
        <w:rPr>
          <w:szCs w:val="20"/>
        </w:rPr>
        <w:t xml:space="preserve">" (OC II 246)-which means that </w:t>
      </w:r>
      <w:r>
        <w:rPr>
          <w:rStyle w:val="StyleUnderline"/>
          <w:szCs w:val="20"/>
        </w:rPr>
        <w:t>the subject neither dwells safely within the limits of the "small, insufficient boat" of individuation, nor within the depth of the undifferentiated "raging sea," but in the space of contact in-between the two spheres</w:t>
      </w:r>
      <w:r>
        <w:rPr>
          <w:szCs w:val="20"/>
        </w:rPr>
        <w:t xml:space="preserve">. </w:t>
      </w:r>
      <w:r>
        <w:rPr>
          <w:rStyle w:val="StyleUnderline"/>
          <w:szCs w:val="20"/>
        </w:rPr>
        <w:t xml:space="preserve">This precision is key in order to delineate </w:t>
      </w:r>
      <w:r>
        <w:rPr>
          <w:szCs w:val="20"/>
        </w:rPr>
        <w:t>the originality of</w:t>
      </w:r>
      <w:r>
        <w:rPr>
          <w:rStyle w:val="StyleUnderline"/>
          <w:szCs w:val="20"/>
        </w:rPr>
        <w:t xml:space="preserve"> </w:t>
      </w:r>
      <w:proofErr w:type="spellStart"/>
      <w:r>
        <w:rPr>
          <w:rStyle w:val="StyleUnderline"/>
          <w:szCs w:val="20"/>
        </w:rPr>
        <w:t>Bataille's</w:t>
      </w:r>
      <w:proofErr w:type="spellEnd"/>
      <w:r>
        <w:rPr>
          <w:rStyle w:val="StyleUnderline"/>
          <w:szCs w:val="20"/>
        </w:rPr>
        <w:t xml:space="preserve"> ontology of sovereignty. </w:t>
      </w:r>
      <w:proofErr w:type="spellStart"/>
      <w:r w:rsidRPr="00951CA2">
        <w:rPr>
          <w:rStyle w:val="StyleUnderline"/>
          <w:szCs w:val="20"/>
          <w:highlight w:val="green"/>
        </w:rPr>
        <w:t>Bataille's</w:t>
      </w:r>
      <w:proofErr w:type="spellEnd"/>
      <w:r w:rsidRPr="00951CA2">
        <w:rPr>
          <w:rStyle w:val="StyleUnderline"/>
          <w:szCs w:val="20"/>
          <w:highlight w:val="green"/>
        </w:rPr>
        <w:t xml:space="preserve"> conception of the</w:t>
      </w:r>
      <w:r>
        <w:rPr>
          <w:rStyle w:val="StyleUnderline"/>
          <w:szCs w:val="20"/>
        </w:rPr>
        <w:t xml:space="preserve"> communicating </w:t>
      </w:r>
      <w:r w:rsidRPr="00951CA2">
        <w:rPr>
          <w:rStyle w:val="StyleUnderline"/>
          <w:szCs w:val="20"/>
          <w:highlight w:val="green"/>
        </w:rPr>
        <w:t>subject</w:t>
      </w:r>
      <w:r>
        <w:rPr>
          <w:rStyle w:val="StyleUnderline"/>
          <w:szCs w:val="20"/>
        </w:rPr>
        <w:t xml:space="preserve"> (i.e., of sovereignty) </w:t>
      </w:r>
      <w:r w:rsidRPr="00951CA2">
        <w:rPr>
          <w:rStyle w:val="StyleUnderline"/>
          <w:szCs w:val="20"/>
          <w:highlight w:val="green"/>
        </w:rPr>
        <w:t>walks a thin line between</w:t>
      </w:r>
      <w:r>
        <w:rPr>
          <w:rStyle w:val="StyleUnderline"/>
          <w:szCs w:val="20"/>
        </w:rPr>
        <w:t xml:space="preserve"> its </w:t>
      </w:r>
      <w:r w:rsidRPr="00951CA2">
        <w:rPr>
          <w:rStyle w:val="StyleUnderline"/>
          <w:szCs w:val="20"/>
          <w:highlight w:val="green"/>
        </w:rPr>
        <w:t>self-dissolution and</w:t>
      </w:r>
      <w:r>
        <w:rPr>
          <w:rStyle w:val="StyleUnderline"/>
          <w:szCs w:val="20"/>
        </w:rPr>
        <w:t xml:space="preserve"> its self-</w:t>
      </w:r>
      <w:r w:rsidRPr="00951CA2">
        <w:rPr>
          <w:rStyle w:val="StyleUnderline"/>
          <w:szCs w:val="20"/>
          <w:highlight w:val="green"/>
        </w:rPr>
        <w:t>preservation</w:t>
      </w:r>
      <w:r>
        <w:rPr>
          <w:szCs w:val="20"/>
        </w:rPr>
        <w:t xml:space="preserve">. </w:t>
      </w:r>
      <w:r w:rsidRPr="00951CA2">
        <w:rPr>
          <w:rStyle w:val="Emphasis"/>
          <w:szCs w:val="20"/>
          <w:highlight w:val="green"/>
        </w:rPr>
        <w:t>Hence the idea</w:t>
      </w:r>
      <w:r>
        <w:rPr>
          <w:rStyle w:val="Emphasis"/>
          <w:szCs w:val="20"/>
        </w:rPr>
        <w:t xml:space="preserve"> that </w:t>
      </w:r>
      <w:r w:rsidRPr="00951CA2">
        <w:rPr>
          <w:rStyle w:val="Emphasis"/>
          <w:szCs w:val="20"/>
          <w:highlight w:val="green"/>
        </w:rPr>
        <w:t>he is above all a thinker of limits</w:t>
      </w:r>
      <w:r>
        <w:rPr>
          <w:szCs w:val="20"/>
        </w:rPr>
        <w:t xml:space="preserve"> or borders. </w:t>
      </w:r>
      <w:r>
        <w:rPr>
          <w:rStyle w:val="StyleUnderline"/>
          <w:szCs w:val="20"/>
        </w:rPr>
        <w:t>The sovereign's being</w:t>
      </w:r>
      <w:r>
        <w:rPr>
          <w:szCs w:val="20"/>
        </w:rPr>
        <w:t xml:space="preserve">, in fact, </w:t>
      </w:r>
      <w:r>
        <w:rPr>
          <w:rStyle w:val="StyleUnderline"/>
          <w:szCs w:val="20"/>
        </w:rPr>
        <w:t>is "suspended</w:t>
      </w:r>
      <w:r>
        <w:rPr>
          <w:szCs w:val="20"/>
        </w:rPr>
        <w:t xml:space="preserve">" on the "bord de </w:t>
      </w:r>
      <w:proofErr w:type="spellStart"/>
      <w:r>
        <w:rPr>
          <w:szCs w:val="20"/>
        </w:rPr>
        <w:t>l'abîme</w:t>
      </w:r>
      <w:proofErr w:type="spellEnd"/>
      <w:r>
        <w:rPr>
          <w:szCs w:val="20"/>
        </w:rPr>
        <w:t>" (</w:t>
      </w:r>
      <w:proofErr w:type="spellStart"/>
      <w:r>
        <w:rPr>
          <w:szCs w:val="20"/>
        </w:rPr>
        <w:t>Coupable</w:t>
      </w:r>
      <w:proofErr w:type="spellEnd"/>
      <w:r>
        <w:rPr>
          <w:szCs w:val="20"/>
        </w:rPr>
        <w:t xml:space="preserve"> V 355) </w:t>
      </w:r>
      <w:r>
        <w:rPr>
          <w:rStyle w:val="Emphasis"/>
          <w:szCs w:val="20"/>
        </w:rPr>
        <w:t>but never actually falls</w:t>
      </w:r>
      <w:r>
        <w:rPr>
          <w:szCs w:val="20"/>
        </w:rPr>
        <w:t xml:space="preserve">, except, of course, in death. Hence, for </w:t>
      </w:r>
      <w:proofErr w:type="spellStart"/>
      <w:r>
        <w:rPr>
          <w:szCs w:val="20"/>
        </w:rPr>
        <w:t>Bataille</w:t>
      </w:r>
      <w:proofErr w:type="spellEnd"/>
      <w:r>
        <w:rPr>
          <w:szCs w:val="20"/>
        </w:rPr>
        <w:t>, "[</w:t>
      </w:r>
      <w:proofErr w:type="spellStart"/>
      <w:r>
        <w:rPr>
          <w:szCs w:val="20"/>
        </w:rPr>
        <w:t>i</w:t>
      </w:r>
      <w:proofErr w:type="spellEnd"/>
      <w:r>
        <w:rPr>
          <w:szCs w:val="20"/>
        </w:rPr>
        <w:t xml:space="preserve">]l </w:t>
      </w:r>
      <w:proofErr w:type="spellStart"/>
      <w:r>
        <w:rPr>
          <w:szCs w:val="20"/>
        </w:rPr>
        <w:t>s'agit</w:t>
      </w:r>
      <w:proofErr w:type="spellEnd"/>
      <w:r>
        <w:rPr>
          <w:szCs w:val="20"/>
        </w:rPr>
        <w:t xml:space="preserve"> </w:t>
      </w:r>
      <w:proofErr w:type="spellStart"/>
      <w:r>
        <w:rPr>
          <w:szCs w:val="20"/>
        </w:rPr>
        <w:t>d'approcher</w:t>
      </w:r>
      <w:proofErr w:type="spellEnd"/>
      <w:r>
        <w:rPr>
          <w:szCs w:val="20"/>
        </w:rPr>
        <w:t xml:space="preserve"> la mort" [it is </w:t>
      </w:r>
      <w:r>
        <w:rPr>
          <w:rStyle w:val="StyleUnderline"/>
          <w:szCs w:val="20"/>
        </w:rPr>
        <w:t>approaching</w:t>
      </w:r>
      <w:r>
        <w:rPr>
          <w:szCs w:val="20"/>
        </w:rPr>
        <w:t xml:space="preserve"> </w:t>
      </w:r>
      <w:r>
        <w:rPr>
          <w:rStyle w:val="StyleUnderline"/>
          <w:szCs w:val="20"/>
        </w:rPr>
        <w:t>death</w:t>
      </w:r>
      <w:r>
        <w:rPr>
          <w:szCs w:val="20"/>
        </w:rPr>
        <w:t xml:space="preserve">] that is to say, the </w:t>
      </w:r>
      <w:proofErr w:type="spellStart"/>
      <w:r>
        <w:rPr>
          <w:szCs w:val="20"/>
        </w:rPr>
        <w:t>abîme</w:t>
      </w:r>
      <w:proofErr w:type="spellEnd"/>
      <w:r>
        <w:rPr>
          <w:szCs w:val="20"/>
        </w:rPr>
        <w:t>, or the continuity of being, "</w:t>
      </w:r>
      <w:proofErr w:type="spellStart"/>
      <w:r>
        <w:rPr>
          <w:szCs w:val="20"/>
        </w:rPr>
        <w:t>d'aussi</w:t>
      </w:r>
      <w:proofErr w:type="spellEnd"/>
      <w:r>
        <w:rPr>
          <w:szCs w:val="20"/>
        </w:rPr>
        <w:t xml:space="preserve"> </w:t>
      </w:r>
      <w:proofErr w:type="spellStart"/>
      <w:r>
        <w:rPr>
          <w:szCs w:val="20"/>
        </w:rPr>
        <w:t>près</w:t>
      </w:r>
      <w:proofErr w:type="spellEnd"/>
      <w:r>
        <w:rPr>
          <w:szCs w:val="20"/>
        </w:rPr>
        <w:t xml:space="preserve"> </w:t>
      </w:r>
      <w:proofErr w:type="spellStart"/>
      <w:r>
        <w:rPr>
          <w:szCs w:val="20"/>
        </w:rPr>
        <w:t>qu'on</w:t>
      </w:r>
      <w:proofErr w:type="spellEnd"/>
      <w:r>
        <w:rPr>
          <w:szCs w:val="20"/>
        </w:rPr>
        <w:t xml:space="preserve"> </w:t>
      </w:r>
      <w:proofErr w:type="spellStart"/>
      <w:r>
        <w:rPr>
          <w:szCs w:val="20"/>
        </w:rPr>
        <w:t>peut</w:t>
      </w:r>
      <w:proofErr w:type="spellEnd"/>
      <w:r>
        <w:rPr>
          <w:szCs w:val="20"/>
        </w:rPr>
        <w:t xml:space="preserve"> </w:t>
      </w:r>
      <w:proofErr w:type="spellStart"/>
      <w:r>
        <w:rPr>
          <w:szCs w:val="20"/>
        </w:rPr>
        <w:t>l'endurer</w:t>
      </w:r>
      <w:proofErr w:type="spellEnd"/>
      <w:r>
        <w:rPr>
          <w:szCs w:val="20"/>
        </w:rPr>
        <w:t>" [</w:t>
      </w:r>
      <w:r>
        <w:rPr>
          <w:rStyle w:val="StyleUnderline"/>
          <w:szCs w:val="20"/>
        </w:rPr>
        <w:t>as close as one can endure</w:t>
      </w:r>
      <w:r>
        <w:rPr>
          <w:szCs w:val="20"/>
        </w:rPr>
        <w:t xml:space="preserve">] (337-338). </w:t>
      </w:r>
      <w:r w:rsidRPr="00951CA2">
        <w:rPr>
          <w:rStyle w:val="StyleUnderline"/>
          <w:szCs w:val="20"/>
          <w:highlight w:val="green"/>
        </w:rPr>
        <w:t>The</w:t>
      </w:r>
      <w:r>
        <w:rPr>
          <w:rStyle w:val="StyleUnderline"/>
          <w:szCs w:val="20"/>
        </w:rPr>
        <w:t xml:space="preserve"> sovereign </w:t>
      </w:r>
      <w:r w:rsidRPr="00951CA2">
        <w:rPr>
          <w:rStyle w:val="StyleUnderline"/>
          <w:szCs w:val="20"/>
          <w:highlight w:val="green"/>
        </w:rPr>
        <w:t>subject</w:t>
      </w:r>
      <w:r w:rsidRPr="00951CA2">
        <w:rPr>
          <w:rStyle w:val="Emphasis"/>
          <w:szCs w:val="20"/>
          <w:highlight w:val="green"/>
        </w:rPr>
        <w:t xml:space="preserve"> confronts death while preserving</w:t>
      </w:r>
      <w:r>
        <w:rPr>
          <w:rStyle w:val="Emphasis"/>
          <w:szCs w:val="20"/>
        </w:rPr>
        <w:t xml:space="preserve"> his </w:t>
      </w:r>
      <w:r w:rsidRPr="00951CA2">
        <w:rPr>
          <w:rStyle w:val="Emphasis"/>
          <w:szCs w:val="20"/>
          <w:highlight w:val="green"/>
        </w:rPr>
        <w:t>life</w:t>
      </w:r>
      <w:r>
        <w:rPr>
          <w:rStyle w:val="Emphasis"/>
          <w:szCs w:val="20"/>
        </w:rPr>
        <w:t>.</w:t>
      </w:r>
      <w:r>
        <w:rPr>
          <w:szCs w:val="20"/>
        </w:rPr>
        <w:t xml:space="preserve"> His </w:t>
      </w:r>
      <w:r>
        <w:rPr>
          <w:rStyle w:val="StyleUnderline"/>
          <w:szCs w:val="20"/>
        </w:rPr>
        <w:t>being is placed at the border between life and death</w:t>
      </w:r>
      <w:r>
        <w:rPr>
          <w:szCs w:val="20"/>
        </w:rPr>
        <w:t xml:space="preserve">. Hence, </w:t>
      </w:r>
      <w:r>
        <w:rPr>
          <w:rStyle w:val="StyleUnderline"/>
          <w:szCs w:val="20"/>
        </w:rPr>
        <w:t xml:space="preserve">if </w:t>
      </w:r>
      <w:proofErr w:type="spellStart"/>
      <w:r>
        <w:rPr>
          <w:rStyle w:val="StyleUnderline"/>
          <w:szCs w:val="20"/>
        </w:rPr>
        <w:t>Bataille</w:t>
      </w:r>
      <w:proofErr w:type="spellEnd"/>
      <w:r>
        <w:rPr>
          <w:rStyle w:val="StyleUnderline"/>
          <w:szCs w:val="20"/>
        </w:rPr>
        <w:t xml:space="preserve"> defines philosophy as "existence striving to reach its limits</w:t>
      </w:r>
      <w:r>
        <w:rPr>
          <w:szCs w:val="20"/>
        </w:rPr>
        <w:t xml:space="preserve">" (Essential 146), </w:t>
      </w:r>
      <w:r>
        <w:rPr>
          <w:rStyle w:val="StyleUnderline"/>
          <w:szCs w:val="20"/>
        </w:rPr>
        <w:t>it should be specified that the being of the subject is not found beyond its limits</w:t>
      </w:r>
      <w:r>
        <w:rPr>
          <w:szCs w:val="20"/>
        </w:rPr>
        <w:t xml:space="preserve">, as his use </w:t>
      </w:r>
      <w:r>
        <w:rPr>
          <w:rStyle w:val="StyleUnderline"/>
          <w:szCs w:val="20"/>
        </w:rPr>
        <w:t>of "existence</w:t>
      </w:r>
      <w:r>
        <w:rPr>
          <w:szCs w:val="20"/>
        </w:rPr>
        <w:t>" seems to suggest (</w:t>
      </w:r>
      <w:proofErr w:type="spellStart"/>
      <w:r>
        <w:rPr>
          <w:szCs w:val="20"/>
        </w:rPr>
        <w:t>Ek-sistenz</w:t>
      </w:r>
      <w:proofErr w:type="spellEnd"/>
      <w:r>
        <w:rPr>
          <w:szCs w:val="20"/>
        </w:rPr>
        <w:t xml:space="preserve">) </w:t>
      </w:r>
      <w:r>
        <w:rPr>
          <w:rStyle w:val="StyleUnderline"/>
          <w:szCs w:val="20"/>
        </w:rPr>
        <w:t>since that would imply a total dissolution of the subject</w:t>
      </w:r>
      <w:r>
        <w:rPr>
          <w:szCs w:val="20"/>
        </w:rPr>
        <w:t xml:space="preserve">. </w:t>
      </w:r>
      <w:proofErr w:type="spellStart"/>
      <w:r>
        <w:rPr>
          <w:szCs w:val="20"/>
        </w:rPr>
        <w:t>Bataille's</w:t>
      </w:r>
      <w:proofErr w:type="spellEnd"/>
      <w:r>
        <w:rPr>
          <w:szCs w:val="20"/>
        </w:rPr>
        <w:t xml:space="preserve"> philosophy of </w:t>
      </w:r>
      <w:r w:rsidRPr="00951CA2">
        <w:rPr>
          <w:rStyle w:val="StyleUnderline"/>
          <w:szCs w:val="20"/>
          <w:highlight w:val="green"/>
        </w:rPr>
        <w:t>transgression implies</w:t>
      </w:r>
      <w:r>
        <w:rPr>
          <w:rStyle w:val="StyleUnderline"/>
          <w:szCs w:val="20"/>
        </w:rPr>
        <w:t xml:space="preserve"> the </w:t>
      </w:r>
      <w:r w:rsidRPr="00951CA2">
        <w:rPr>
          <w:rStyle w:val="Emphasis"/>
          <w:highlight w:val="green"/>
        </w:rPr>
        <w:t>preservation of</w:t>
      </w:r>
      <w:r>
        <w:rPr>
          <w:rStyle w:val="Emphasis"/>
        </w:rPr>
        <w:t xml:space="preserve"> the limits of </w:t>
      </w:r>
      <w:r w:rsidRPr="00951CA2">
        <w:rPr>
          <w:rStyle w:val="Emphasis"/>
          <w:highlight w:val="green"/>
        </w:rPr>
        <w:t>the subject so</w:t>
      </w:r>
      <w:r>
        <w:rPr>
          <w:rStyle w:val="Emphasis"/>
        </w:rPr>
        <w:t xml:space="preserve"> that </w:t>
      </w:r>
      <w:r w:rsidRPr="00951CA2">
        <w:rPr>
          <w:rStyle w:val="Emphasis"/>
          <w:highlight w:val="green"/>
        </w:rPr>
        <w:t>the sovereign can experience and endure death in life</w:t>
      </w:r>
      <w:r>
        <w:rPr>
          <w:rStyle w:val="Emphasis"/>
        </w:rPr>
        <w:t>.</w:t>
      </w:r>
      <w:r>
        <w:rPr>
          <w:szCs w:val="20"/>
        </w:rPr>
        <w:t xml:space="preserve"> </w:t>
      </w:r>
      <w:r>
        <w:rPr>
          <w:rStyle w:val="StyleUnderline"/>
          <w:szCs w:val="20"/>
        </w:rPr>
        <w:t>The tension between self-expenditure</w:t>
      </w:r>
      <w:r>
        <w:rPr>
          <w:szCs w:val="20"/>
        </w:rPr>
        <w:t xml:space="preserve"> (Nietzsche's </w:t>
      </w:r>
      <w:proofErr w:type="spellStart"/>
      <w:r>
        <w:rPr>
          <w:szCs w:val="20"/>
        </w:rPr>
        <w:t>Verschwendung</w:t>
      </w:r>
      <w:proofErr w:type="spellEnd"/>
      <w:r>
        <w:rPr>
          <w:szCs w:val="20"/>
        </w:rPr>
        <w:t xml:space="preserve">) </w:t>
      </w:r>
      <w:r>
        <w:rPr>
          <w:rStyle w:val="StyleUnderline"/>
          <w:szCs w:val="20"/>
        </w:rPr>
        <w:t>and self-preservation</w:t>
      </w:r>
      <w:r>
        <w:rPr>
          <w:szCs w:val="20"/>
        </w:rPr>
        <w:t xml:space="preserve"> (linked to Hegel's </w:t>
      </w:r>
      <w:proofErr w:type="spellStart"/>
      <w:r>
        <w:rPr>
          <w:szCs w:val="20"/>
        </w:rPr>
        <w:t>Anerkennung</w:t>
      </w:r>
      <w:proofErr w:type="spellEnd"/>
      <w:r>
        <w:rPr>
          <w:szCs w:val="20"/>
        </w:rPr>
        <w:t xml:space="preserve">) </w:t>
      </w:r>
      <w:r>
        <w:rPr>
          <w:rStyle w:val="StyleUnderline"/>
          <w:szCs w:val="20"/>
        </w:rPr>
        <w:t xml:space="preserve">is analogous to the movement of a moth that is first attracted by the fire of a candle and subsequently distances itself from the fire in order to preserve its </w:t>
      </w:r>
      <w:proofErr w:type="gramStart"/>
      <w:r>
        <w:rPr>
          <w:rStyle w:val="StyleUnderline"/>
          <w:szCs w:val="20"/>
        </w:rPr>
        <w:t>life.</w:t>
      </w:r>
      <w:r>
        <w:rPr>
          <w:szCs w:val="20"/>
        </w:rPr>
        <w:t>(</w:t>
      </w:r>
      <w:proofErr w:type="gramEnd"/>
      <w:r>
        <w:rPr>
          <w:szCs w:val="20"/>
        </w:rPr>
        <w:t xml:space="preserve">8) </w:t>
      </w:r>
      <w:r>
        <w:rPr>
          <w:rStyle w:val="StyleUnderline"/>
          <w:szCs w:val="20"/>
        </w:rPr>
        <w:t xml:space="preserve">This repeated back and forth movement recapitulates the movement of communication and is responsible for the underlying tension which traverses </w:t>
      </w:r>
      <w:proofErr w:type="spellStart"/>
      <w:r>
        <w:rPr>
          <w:rStyle w:val="StyleUnderline"/>
          <w:szCs w:val="20"/>
        </w:rPr>
        <w:t>Bataille's</w:t>
      </w:r>
      <w:proofErr w:type="spellEnd"/>
      <w:r>
        <w:rPr>
          <w:rStyle w:val="StyleUnderline"/>
          <w:szCs w:val="20"/>
        </w:rPr>
        <w:t xml:space="preserve"> philosophy. It is an inner (bodily) drive that attracts the moth to death</w:t>
      </w:r>
      <w:r>
        <w:rPr>
          <w:szCs w:val="20"/>
        </w:rPr>
        <w:t xml:space="preserve"> and not, as it is the case for Hegel's master, a reasoned project in view of an end (recognition). The moth's self-sacrifice, in fact, is perfectly useless (it serves no purpose) and hence is truly sovereign. </w:t>
      </w:r>
      <w:proofErr w:type="spellStart"/>
      <w:r>
        <w:rPr>
          <w:szCs w:val="20"/>
        </w:rPr>
        <w:t>Bataille</w:t>
      </w:r>
      <w:proofErr w:type="spellEnd"/>
      <w:r>
        <w:rPr>
          <w:szCs w:val="20"/>
        </w:rPr>
        <w:t xml:space="preserve"> would call it "</w:t>
      </w:r>
      <w:proofErr w:type="spellStart"/>
      <w:r>
        <w:rPr>
          <w:szCs w:val="20"/>
        </w:rPr>
        <w:t>une</w:t>
      </w:r>
      <w:proofErr w:type="spellEnd"/>
      <w:r>
        <w:rPr>
          <w:szCs w:val="20"/>
        </w:rPr>
        <w:t xml:space="preserve"> </w:t>
      </w:r>
      <w:proofErr w:type="spellStart"/>
      <w:r>
        <w:rPr>
          <w:szCs w:val="20"/>
        </w:rPr>
        <w:t>négativité</w:t>
      </w:r>
      <w:proofErr w:type="spellEnd"/>
      <w:r>
        <w:rPr>
          <w:szCs w:val="20"/>
        </w:rPr>
        <w:t xml:space="preserve"> sans </w:t>
      </w:r>
      <w:proofErr w:type="spellStart"/>
      <w:r>
        <w:rPr>
          <w:szCs w:val="20"/>
        </w:rPr>
        <w:t>emploi</w:t>
      </w:r>
      <w:proofErr w:type="spellEnd"/>
      <w:r>
        <w:rPr>
          <w:szCs w:val="20"/>
        </w:rPr>
        <w:t xml:space="preserve">." Or, as he says with respect to eroticism in his first and last interview before he died, "it is purely squandering, an expenditure of energy for itself" (in Essential 220). </w:t>
      </w:r>
      <w:r>
        <w:rPr>
          <w:rStyle w:val="StyleUnderline"/>
          <w:szCs w:val="20"/>
        </w:rPr>
        <w:t>This movement forwards, towards the flame of self-dissolution</w:t>
      </w:r>
      <w:r>
        <w:rPr>
          <w:szCs w:val="20"/>
        </w:rPr>
        <w:t xml:space="preserve"> (which takes place in death, eroticism, laughter…) </w:t>
      </w:r>
      <w:r>
        <w:rPr>
          <w:rStyle w:val="StyleUnderline"/>
          <w:szCs w:val="20"/>
        </w:rPr>
        <w:t xml:space="preserve">and its retreat backwards, towards life and the limits it involves, epitomizes </w:t>
      </w:r>
      <w:proofErr w:type="spellStart"/>
      <w:r>
        <w:rPr>
          <w:rStyle w:val="StyleUnderline"/>
          <w:szCs w:val="20"/>
        </w:rPr>
        <w:t>Bataille's</w:t>
      </w:r>
      <w:proofErr w:type="spellEnd"/>
      <w:r>
        <w:rPr>
          <w:rStyle w:val="StyleUnderline"/>
          <w:szCs w:val="20"/>
        </w:rPr>
        <w:t xml:space="preserve"> notion of communication.</w:t>
      </w:r>
      <w:r>
        <w:rPr>
          <w:szCs w:val="20"/>
        </w:rPr>
        <w:t xml:space="preserve"> A practice which for </w:t>
      </w:r>
      <w:proofErr w:type="spellStart"/>
      <w:r>
        <w:rPr>
          <w:szCs w:val="20"/>
        </w:rPr>
        <w:t>Bataille</w:t>
      </w:r>
      <w:proofErr w:type="spellEnd"/>
      <w:r>
        <w:rPr>
          <w:szCs w:val="20"/>
        </w:rPr>
        <w:t xml:space="preserve"> seems to have the characteristic of a fort-da game in which the subject is not in control of the movement. This movement, </w:t>
      </w:r>
      <w:proofErr w:type="spellStart"/>
      <w:r>
        <w:rPr>
          <w:szCs w:val="20"/>
        </w:rPr>
        <w:t>Bataille</w:t>
      </w:r>
      <w:proofErr w:type="spellEnd"/>
      <w:r>
        <w:rPr>
          <w:szCs w:val="20"/>
        </w:rPr>
        <w:t xml:space="preserve"> writes in the Preface to Madame </w:t>
      </w:r>
      <w:proofErr w:type="spellStart"/>
      <w:r>
        <w:rPr>
          <w:szCs w:val="20"/>
        </w:rPr>
        <w:t>Edwarda</w:t>
      </w:r>
      <w:proofErr w:type="spellEnd"/>
      <w:r>
        <w:rPr>
          <w:szCs w:val="20"/>
        </w:rPr>
        <w:t xml:space="preserve">, happens "malgré nous" (III 11). Thus conceived the sovereign accepts the place of a toy in the hands of a child playing-a definition similar to Heraclitus' vision of life, which he defines as "a child at play, moving pieces in a game (Fragment 52, in GM 149). This view of communication is both tragic and joyful; violent and useless. A joyful tragedy, which challenges the limits of the subject; that puts the subject's being </w:t>
      </w:r>
      <w:proofErr w:type="spellStart"/>
      <w:r>
        <w:rPr>
          <w:szCs w:val="20"/>
        </w:rPr>
        <w:t>en</w:t>
      </w:r>
      <w:proofErr w:type="spellEnd"/>
      <w:r>
        <w:rPr>
          <w:szCs w:val="20"/>
        </w:rPr>
        <w:t xml:space="preserve"> jeu. </w:t>
      </w:r>
      <w:r w:rsidRPr="00951CA2">
        <w:rPr>
          <w:rStyle w:val="StyleUnderline"/>
          <w:szCs w:val="20"/>
          <w:highlight w:val="green"/>
        </w:rPr>
        <w:t xml:space="preserve">If </w:t>
      </w:r>
      <w:proofErr w:type="spellStart"/>
      <w:r w:rsidRPr="00951CA2">
        <w:rPr>
          <w:rStyle w:val="StyleUnderline"/>
          <w:szCs w:val="20"/>
          <w:highlight w:val="green"/>
        </w:rPr>
        <w:t>Bataille</w:t>
      </w:r>
      <w:proofErr w:type="spellEnd"/>
      <w:r w:rsidRPr="00951CA2">
        <w:rPr>
          <w:rStyle w:val="StyleUnderline"/>
          <w:szCs w:val="20"/>
          <w:highlight w:val="green"/>
        </w:rPr>
        <w:t xml:space="preserve"> is</w:t>
      </w:r>
      <w:r>
        <w:rPr>
          <w:rStyle w:val="StyleUnderline"/>
          <w:szCs w:val="20"/>
        </w:rPr>
        <w:t xml:space="preserve"> deeply </w:t>
      </w:r>
      <w:r w:rsidRPr="00951CA2">
        <w:rPr>
          <w:rStyle w:val="StyleUnderline"/>
          <w:szCs w:val="20"/>
          <w:highlight w:val="green"/>
        </w:rPr>
        <w:t>fascinated by death</w:t>
      </w:r>
      <w:r>
        <w:rPr>
          <w:rStyle w:val="StyleUnderline"/>
          <w:szCs w:val="20"/>
        </w:rPr>
        <w:t xml:space="preserve">, decay </w:t>
      </w:r>
      <w:r w:rsidRPr="00951CA2">
        <w:rPr>
          <w:rStyle w:val="StyleUnderline"/>
          <w:szCs w:val="20"/>
          <w:highlight w:val="green"/>
        </w:rPr>
        <w:t>and</w:t>
      </w:r>
      <w:r>
        <w:rPr>
          <w:rStyle w:val="StyleUnderline"/>
          <w:szCs w:val="20"/>
        </w:rPr>
        <w:t xml:space="preserve"> the </w:t>
      </w:r>
      <w:r w:rsidRPr="00951CA2">
        <w:rPr>
          <w:rStyle w:val="StyleUnderline"/>
          <w:szCs w:val="20"/>
          <w:highlight w:val="green"/>
        </w:rPr>
        <w:t>dissolution</w:t>
      </w:r>
      <w:r>
        <w:rPr>
          <w:rStyle w:val="StyleUnderline"/>
          <w:szCs w:val="20"/>
        </w:rPr>
        <w:t xml:space="preserve"> of the subject in a continuity of being, </w:t>
      </w:r>
      <w:r w:rsidRPr="00951CA2">
        <w:rPr>
          <w:rStyle w:val="Emphasis"/>
          <w:szCs w:val="20"/>
          <w:highlight w:val="green"/>
        </w:rPr>
        <w:t>he escapes the temptation to embrace death at the expense of life</w:t>
      </w:r>
      <w:r>
        <w:rPr>
          <w:rStyle w:val="StyleUnderline"/>
          <w:szCs w:val="20"/>
        </w:rPr>
        <w:t>.</w:t>
      </w:r>
      <w:r>
        <w:rPr>
          <w:szCs w:val="20"/>
        </w:rPr>
        <w:t xml:space="preserve"> </w:t>
      </w:r>
      <w:r>
        <w:rPr>
          <w:rStyle w:val="StyleUnderline"/>
          <w:szCs w:val="20"/>
        </w:rPr>
        <w:t>His definition of eroticism sums up this fundamental tension: "Eroticism," he writes, "is assenting to life up to the point of death"</w:t>
      </w:r>
      <w:r>
        <w:rPr>
          <w:szCs w:val="20"/>
        </w:rPr>
        <w:t xml:space="preserve"> (Erotism11</w:t>
      </w:r>
      <w:r w:rsidRPr="00951CA2">
        <w:rPr>
          <w:szCs w:val="20"/>
          <w:highlight w:val="green"/>
        </w:rPr>
        <w:t xml:space="preserve">). </w:t>
      </w:r>
      <w:r w:rsidRPr="00951CA2">
        <w:rPr>
          <w:rStyle w:val="StyleUnderline"/>
          <w:szCs w:val="20"/>
          <w:highlight w:val="green"/>
        </w:rPr>
        <w:t>This applies</w:t>
      </w:r>
      <w:r>
        <w:rPr>
          <w:szCs w:val="20"/>
        </w:rPr>
        <w:t xml:space="preserve"> not only to eroticism but also </w:t>
      </w:r>
      <w:r w:rsidRPr="00951CA2">
        <w:rPr>
          <w:rStyle w:val="StyleUnderline"/>
          <w:szCs w:val="20"/>
          <w:highlight w:val="green"/>
        </w:rPr>
        <w:t>to all</w:t>
      </w:r>
      <w:r>
        <w:rPr>
          <w:rStyle w:val="StyleUnderline"/>
          <w:szCs w:val="20"/>
        </w:rPr>
        <w:t xml:space="preserve"> </w:t>
      </w:r>
      <w:r>
        <w:rPr>
          <w:szCs w:val="20"/>
        </w:rPr>
        <w:t xml:space="preserve">communicating </w:t>
      </w:r>
      <w:r w:rsidRPr="00951CA2">
        <w:rPr>
          <w:rStyle w:val="StyleUnderline"/>
          <w:szCs w:val="20"/>
          <w:highlight w:val="green"/>
        </w:rPr>
        <w:t>activities</w:t>
      </w:r>
      <w:r>
        <w:rPr>
          <w:szCs w:val="20"/>
        </w:rPr>
        <w:t xml:space="preserve"> such as laughter, play, tears, and ultimately to the ethos </w:t>
      </w:r>
      <w:r>
        <w:rPr>
          <w:rStyle w:val="StyleUnderline"/>
          <w:szCs w:val="20"/>
        </w:rPr>
        <w:t xml:space="preserve">that sustains the totality of </w:t>
      </w:r>
      <w:proofErr w:type="spellStart"/>
      <w:r>
        <w:rPr>
          <w:rStyle w:val="StyleUnderline"/>
          <w:szCs w:val="20"/>
        </w:rPr>
        <w:t>Bataille's</w:t>
      </w:r>
      <w:proofErr w:type="spellEnd"/>
      <w:r>
        <w:rPr>
          <w:rStyle w:val="StyleUnderline"/>
          <w:szCs w:val="20"/>
        </w:rPr>
        <w:t xml:space="preserve"> philosophy</w:t>
      </w:r>
      <w:r>
        <w:rPr>
          <w:szCs w:val="20"/>
        </w:rPr>
        <w:t xml:space="preserve">. If </w:t>
      </w:r>
      <w:proofErr w:type="spellStart"/>
      <w:r>
        <w:rPr>
          <w:szCs w:val="20"/>
        </w:rPr>
        <w:t>Kojève</w:t>
      </w:r>
      <w:proofErr w:type="spellEnd"/>
      <w:r>
        <w:rPr>
          <w:szCs w:val="20"/>
        </w:rPr>
        <w:t xml:space="preserve"> defines dialectics as a "negating-negativity" (5), </w:t>
      </w:r>
      <w:proofErr w:type="spellStart"/>
      <w:r>
        <w:rPr>
          <w:rStyle w:val="StyleUnderline"/>
          <w:szCs w:val="20"/>
        </w:rPr>
        <w:t>Bataille's</w:t>
      </w:r>
      <w:proofErr w:type="spellEnd"/>
      <w:r>
        <w:rPr>
          <w:rStyle w:val="StyleUnderline"/>
          <w:szCs w:val="20"/>
        </w:rPr>
        <w:t xml:space="preserve"> communication can be read as an affirmative negativity.</w:t>
      </w:r>
      <w:r>
        <w:rPr>
          <w:szCs w:val="20"/>
        </w:rPr>
        <w:t xml:space="preserve"> In fact, </w:t>
      </w:r>
      <w:r>
        <w:rPr>
          <w:rStyle w:val="StyleUnderline"/>
          <w:szCs w:val="20"/>
        </w:rPr>
        <w:t>death is confronted and even invoked</w:t>
      </w:r>
      <w:r>
        <w:rPr>
          <w:rStyle w:val="Emphasis"/>
          <w:szCs w:val="20"/>
        </w:rPr>
        <w:t>, but what is found in death is the ultimate affirmation of life.</w:t>
      </w:r>
      <w:r>
        <w:rPr>
          <w:szCs w:val="20"/>
        </w:rPr>
        <w:t xml:space="preserve"> </w:t>
      </w:r>
      <w:r>
        <w:rPr>
          <w:rStyle w:val="StyleUnderline"/>
          <w:szCs w:val="20"/>
        </w:rPr>
        <w:t xml:space="preserve">Negation of the integrity (the limits) of the subject leads to a </w:t>
      </w:r>
      <w:r>
        <w:rPr>
          <w:rStyle w:val="Emphasis"/>
          <w:szCs w:val="20"/>
        </w:rPr>
        <w:t>radical affirmation of life</w:t>
      </w:r>
      <w:r>
        <w:rPr>
          <w:rStyle w:val="StyleUnderline"/>
          <w:szCs w:val="20"/>
        </w:rPr>
        <w:t>.</w:t>
      </w:r>
      <w:r>
        <w:rPr>
          <w:szCs w:val="20"/>
        </w:rPr>
        <w:t xml:space="preserve"> And if in the Preface to Madame </w:t>
      </w:r>
      <w:proofErr w:type="spellStart"/>
      <w:r>
        <w:rPr>
          <w:szCs w:val="20"/>
        </w:rPr>
        <w:t>Edwarda</w:t>
      </w:r>
      <w:proofErr w:type="spellEnd"/>
      <w:r>
        <w:rPr>
          <w:szCs w:val="20"/>
        </w:rPr>
        <w:t xml:space="preserve">, </w:t>
      </w:r>
      <w:proofErr w:type="spellStart"/>
      <w:r>
        <w:rPr>
          <w:szCs w:val="20"/>
        </w:rPr>
        <w:t>Bataille</w:t>
      </w:r>
      <w:proofErr w:type="spellEnd"/>
      <w:r>
        <w:rPr>
          <w:szCs w:val="20"/>
        </w:rPr>
        <w:t xml:space="preserve"> can </w:t>
      </w:r>
      <w:proofErr w:type="spellStart"/>
      <w:r>
        <w:rPr>
          <w:szCs w:val="20"/>
        </w:rPr>
        <w:t>affirme</w:t>
      </w:r>
      <w:proofErr w:type="spellEnd"/>
      <w:r>
        <w:rPr>
          <w:szCs w:val="20"/>
        </w:rPr>
        <w:t xml:space="preserve"> "</w:t>
      </w:r>
      <w:proofErr w:type="spellStart"/>
      <w:r>
        <w:rPr>
          <w:szCs w:val="20"/>
        </w:rPr>
        <w:t>l'identité</w:t>
      </w:r>
      <w:proofErr w:type="spellEnd"/>
      <w:r>
        <w:rPr>
          <w:szCs w:val="20"/>
        </w:rPr>
        <w:t xml:space="preserve"> de </w:t>
      </w:r>
      <w:proofErr w:type="spellStart"/>
      <w:r>
        <w:rPr>
          <w:szCs w:val="20"/>
        </w:rPr>
        <w:t>l'être</w:t>
      </w:r>
      <w:proofErr w:type="spellEnd"/>
      <w:r>
        <w:rPr>
          <w:szCs w:val="20"/>
        </w:rPr>
        <w:t xml:space="preserve"> et de la mort" (OC III 10), let us also note that </w:t>
      </w:r>
      <w:r>
        <w:rPr>
          <w:rStyle w:val="Emphasis"/>
        </w:rPr>
        <w:t>the identity of being and death is realized in life</w:t>
      </w:r>
      <w:r>
        <w:rPr>
          <w:rStyle w:val="Emphasis"/>
          <w:szCs w:val="20"/>
        </w:rPr>
        <w:t>.</w:t>
      </w:r>
      <w:r>
        <w:rPr>
          <w:szCs w:val="20"/>
        </w:rPr>
        <w:t xml:space="preserve"> Faithful to Nietzsche, </w:t>
      </w:r>
      <w:proofErr w:type="spellStart"/>
      <w:r>
        <w:rPr>
          <w:rStyle w:val="StyleUnderline"/>
          <w:szCs w:val="20"/>
        </w:rPr>
        <w:t>Bataille</w:t>
      </w:r>
      <w:proofErr w:type="spellEnd"/>
      <w:r>
        <w:rPr>
          <w:rStyle w:val="StyleUnderline"/>
          <w:szCs w:val="20"/>
        </w:rPr>
        <w:t xml:space="preserve"> does not become a negator of the will; a negator of life; a pessimist</w:t>
      </w:r>
      <w:r>
        <w:rPr>
          <w:szCs w:val="20"/>
        </w:rPr>
        <w:t xml:space="preserve">, a Buddhist </w:t>
      </w:r>
      <w:r>
        <w:rPr>
          <w:rStyle w:val="StyleUnderline"/>
          <w:szCs w:val="20"/>
        </w:rPr>
        <w:t>or worse, a nihilist</w:t>
      </w:r>
      <w:r>
        <w:rPr>
          <w:szCs w:val="20"/>
        </w:rPr>
        <w:t xml:space="preserve"> (some of the derogatory terms used by Nietzsche to retrospectively define his first and last master). </w:t>
      </w:r>
      <w:proofErr w:type="spellStart"/>
      <w:r>
        <w:rPr>
          <w:rStyle w:val="Emphasis"/>
          <w:szCs w:val="20"/>
        </w:rPr>
        <w:t>Bataille</w:t>
      </w:r>
      <w:proofErr w:type="spellEnd"/>
      <w:r>
        <w:rPr>
          <w:rStyle w:val="Emphasis"/>
          <w:szCs w:val="20"/>
        </w:rPr>
        <w:t xml:space="preserve"> remains truthful to life</w:t>
      </w:r>
      <w:r>
        <w:rPr>
          <w:szCs w:val="20"/>
        </w:rPr>
        <w:t xml:space="preserve">. While the ontological premises grounding sovereignty are taken from Schopenhauer (via Nietzsche), </w:t>
      </w:r>
      <w:proofErr w:type="spellStart"/>
      <w:r>
        <w:rPr>
          <w:szCs w:val="20"/>
        </w:rPr>
        <w:t>Bataille's</w:t>
      </w:r>
      <w:proofErr w:type="spellEnd"/>
      <w:r>
        <w:rPr>
          <w:szCs w:val="20"/>
        </w:rPr>
        <w:t xml:space="preserve"> conclusions are diametrically opposed to Nietzsche's first master. In fact, </w:t>
      </w:r>
      <w:proofErr w:type="spellStart"/>
      <w:r>
        <w:rPr>
          <w:rStyle w:val="StyleUnderline"/>
          <w:szCs w:val="20"/>
        </w:rPr>
        <w:t>Bataille's</w:t>
      </w:r>
      <w:proofErr w:type="spellEnd"/>
      <w:r>
        <w:rPr>
          <w:rStyle w:val="StyleUnderline"/>
          <w:szCs w:val="20"/>
        </w:rPr>
        <w:t xml:space="preserve"> philosophy can be seen as an affirmation of the will</w:t>
      </w:r>
      <w:r>
        <w:rPr>
          <w:szCs w:val="20"/>
        </w:rPr>
        <w:t xml:space="preserve"> (he operates an inversion of values) </w:t>
      </w:r>
      <w:r>
        <w:rPr>
          <w:rStyle w:val="StyleUnderline"/>
          <w:szCs w:val="20"/>
        </w:rPr>
        <w:t>through Dionysian practices</w:t>
      </w:r>
      <w:r>
        <w:rPr>
          <w:szCs w:val="20"/>
        </w:rPr>
        <w:t xml:space="preserve"> (included sexuality which Schopenhauer condemned) </w:t>
      </w:r>
      <w:r>
        <w:rPr>
          <w:rStyle w:val="StyleUnderline"/>
          <w:szCs w:val="20"/>
        </w:rPr>
        <w:t xml:space="preserve">that put the subject in touch with the ultimate ground of being, </w:t>
      </w:r>
      <w:r>
        <w:rPr>
          <w:rStyle w:val="Emphasis"/>
          <w:szCs w:val="20"/>
        </w:rPr>
        <w:t>without dissolving him/her in it</w:t>
      </w:r>
      <w:r>
        <w:rPr>
          <w:szCs w:val="20"/>
        </w:rPr>
        <w:t>.</w:t>
      </w:r>
    </w:p>
    <w:sectPr w:rsidR="00A42CC2" w:rsidRPr="007F2FA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2CF51C9"/>
    <w:multiLevelType w:val="multilevel"/>
    <w:tmpl w:val="B128D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720E"/>
    <w:rsid w:val="000029E3"/>
    <w:rsid w:val="000029E8"/>
    <w:rsid w:val="00004225"/>
    <w:rsid w:val="000066CA"/>
    <w:rsid w:val="0000720E"/>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1561"/>
    <w:rsid w:val="001567C7"/>
    <w:rsid w:val="001761FC"/>
    <w:rsid w:val="00182655"/>
    <w:rsid w:val="001840F2"/>
    <w:rsid w:val="0018465E"/>
    <w:rsid w:val="00185134"/>
    <w:rsid w:val="001856C6"/>
    <w:rsid w:val="00191B5F"/>
    <w:rsid w:val="00192487"/>
    <w:rsid w:val="00193416"/>
    <w:rsid w:val="00195073"/>
    <w:rsid w:val="0019668D"/>
    <w:rsid w:val="001A1F0A"/>
    <w:rsid w:val="001A25FD"/>
    <w:rsid w:val="001A5371"/>
    <w:rsid w:val="001A6D3C"/>
    <w:rsid w:val="001A72C7"/>
    <w:rsid w:val="001B0D80"/>
    <w:rsid w:val="001B73E3"/>
    <w:rsid w:val="001C316D"/>
    <w:rsid w:val="001D1A0D"/>
    <w:rsid w:val="001D36BF"/>
    <w:rsid w:val="001D4C28"/>
    <w:rsid w:val="001E0B1F"/>
    <w:rsid w:val="001E0C0F"/>
    <w:rsid w:val="001E1E0B"/>
    <w:rsid w:val="001F0A7B"/>
    <w:rsid w:val="001F1173"/>
    <w:rsid w:val="002005A8"/>
    <w:rsid w:val="00203DD8"/>
    <w:rsid w:val="00204E1D"/>
    <w:rsid w:val="002059BD"/>
    <w:rsid w:val="00207FD8"/>
    <w:rsid w:val="00210FAF"/>
    <w:rsid w:val="00213B1E"/>
    <w:rsid w:val="00215284"/>
    <w:rsid w:val="002162D5"/>
    <w:rsid w:val="002168F2"/>
    <w:rsid w:val="0022589F"/>
    <w:rsid w:val="002343FE"/>
    <w:rsid w:val="00235F7B"/>
    <w:rsid w:val="0024073E"/>
    <w:rsid w:val="002502CF"/>
    <w:rsid w:val="002503A7"/>
    <w:rsid w:val="00251594"/>
    <w:rsid w:val="002602E0"/>
    <w:rsid w:val="00267EBB"/>
    <w:rsid w:val="0027023B"/>
    <w:rsid w:val="00272CC6"/>
    <w:rsid w:val="00272F3F"/>
    <w:rsid w:val="00274EDB"/>
    <w:rsid w:val="0027729E"/>
    <w:rsid w:val="002843B2"/>
    <w:rsid w:val="00284ED6"/>
    <w:rsid w:val="00287E2F"/>
    <w:rsid w:val="00290C5A"/>
    <w:rsid w:val="00290C92"/>
    <w:rsid w:val="0029647A"/>
    <w:rsid w:val="00296504"/>
    <w:rsid w:val="002B5511"/>
    <w:rsid w:val="002B7ACF"/>
    <w:rsid w:val="002E0643"/>
    <w:rsid w:val="002E392E"/>
    <w:rsid w:val="002E4B45"/>
    <w:rsid w:val="002E6BBC"/>
    <w:rsid w:val="002F1BA9"/>
    <w:rsid w:val="002F6E74"/>
    <w:rsid w:val="003106B3"/>
    <w:rsid w:val="0031385D"/>
    <w:rsid w:val="003171AB"/>
    <w:rsid w:val="00320F23"/>
    <w:rsid w:val="003223B2"/>
    <w:rsid w:val="00322A67"/>
    <w:rsid w:val="00330E13"/>
    <w:rsid w:val="00335A23"/>
    <w:rsid w:val="00336B5B"/>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273"/>
    <w:rsid w:val="004170BF"/>
    <w:rsid w:val="00423016"/>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9DE"/>
    <w:rsid w:val="004B37B4"/>
    <w:rsid w:val="004B72B4"/>
    <w:rsid w:val="004C0314"/>
    <w:rsid w:val="004C0D3D"/>
    <w:rsid w:val="004C213E"/>
    <w:rsid w:val="004C376C"/>
    <w:rsid w:val="004C657F"/>
    <w:rsid w:val="004D17D8"/>
    <w:rsid w:val="004D52D8"/>
    <w:rsid w:val="004E2881"/>
    <w:rsid w:val="004E355B"/>
    <w:rsid w:val="005028E5"/>
    <w:rsid w:val="00503735"/>
    <w:rsid w:val="00516A88"/>
    <w:rsid w:val="00520601"/>
    <w:rsid w:val="00522065"/>
    <w:rsid w:val="005224F2"/>
    <w:rsid w:val="00533F1C"/>
    <w:rsid w:val="00536D8B"/>
    <w:rsid w:val="005379C3"/>
    <w:rsid w:val="005519C2"/>
    <w:rsid w:val="005523E0"/>
    <w:rsid w:val="0055320F"/>
    <w:rsid w:val="0055699B"/>
    <w:rsid w:val="0056020A"/>
    <w:rsid w:val="00563D3D"/>
    <w:rsid w:val="005659AA"/>
    <w:rsid w:val="005676E8"/>
    <w:rsid w:val="005712B9"/>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7F"/>
    <w:rsid w:val="00607D6C"/>
    <w:rsid w:val="0061383D"/>
    <w:rsid w:val="00614D69"/>
    <w:rsid w:val="00617030"/>
    <w:rsid w:val="00621301"/>
    <w:rsid w:val="0062173F"/>
    <w:rsid w:val="006235FB"/>
    <w:rsid w:val="00626A15"/>
    <w:rsid w:val="0063150D"/>
    <w:rsid w:val="006379E9"/>
    <w:rsid w:val="006438CB"/>
    <w:rsid w:val="006529B9"/>
    <w:rsid w:val="00654695"/>
    <w:rsid w:val="0065500A"/>
    <w:rsid w:val="00655217"/>
    <w:rsid w:val="0065727C"/>
    <w:rsid w:val="006616E1"/>
    <w:rsid w:val="00674A78"/>
    <w:rsid w:val="00682BC5"/>
    <w:rsid w:val="00696A16"/>
    <w:rsid w:val="006A4840"/>
    <w:rsid w:val="006A52A0"/>
    <w:rsid w:val="006A7E1D"/>
    <w:rsid w:val="006B3761"/>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D11"/>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2E6A"/>
    <w:rsid w:val="007E6631"/>
    <w:rsid w:val="007F2FA5"/>
    <w:rsid w:val="007F71EF"/>
    <w:rsid w:val="00803A12"/>
    <w:rsid w:val="00805417"/>
    <w:rsid w:val="008220A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0F2"/>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BDC"/>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F69"/>
    <w:rsid w:val="009E6AE7"/>
    <w:rsid w:val="009F1CBB"/>
    <w:rsid w:val="009F3305"/>
    <w:rsid w:val="009F6FB2"/>
    <w:rsid w:val="00A071C0"/>
    <w:rsid w:val="00A212DC"/>
    <w:rsid w:val="00A22670"/>
    <w:rsid w:val="00A24B35"/>
    <w:rsid w:val="00A271BA"/>
    <w:rsid w:val="00A27F86"/>
    <w:rsid w:val="00A42CC2"/>
    <w:rsid w:val="00A431C6"/>
    <w:rsid w:val="00A54315"/>
    <w:rsid w:val="00A60FBC"/>
    <w:rsid w:val="00A65C0B"/>
    <w:rsid w:val="00A776BA"/>
    <w:rsid w:val="00A81FD2"/>
    <w:rsid w:val="00A8441A"/>
    <w:rsid w:val="00A849BD"/>
    <w:rsid w:val="00A8674A"/>
    <w:rsid w:val="00A96E24"/>
    <w:rsid w:val="00AA6F6E"/>
    <w:rsid w:val="00AB122B"/>
    <w:rsid w:val="00AB21B0"/>
    <w:rsid w:val="00AB48D3"/>
    <w:rsid w:val="00AC0604"/>
    <w:rsid w:val="00AD7AAA"/>
    <w:rsid w:val="00AE0243"/>
    <w:rsid w:val="00AE1BAD"/>
    <w:rsid w:val="00AE2124"/>
    <w:rsid w:val="00AE24BC"/>
    <w:rsid w:val="00AE3E3F"/>
    <w:rsid w:val="00AF2516"/>
    <w:rsid w:val="00AF32C7"/>
    <w:rsid w:val="00AF4760"/>
    <w:rsid w:val="00AF55D4"/>
    <w:rsid w:val="00B0505F"/>
    <w:rsid w:val="00B05C2D"/>
    <w:rsid w:val="00B12933"/>
    <w:rsid w:val="00B12B88"/>
    <w:rsid w:val="00B137E0"/>
    <w:rsid w:val="00B13BC8"/>
    <w:rsid w:val="00B24662"/>
    <w:rsid w:val="00B32C2C"/>
    <w:rsid w:val="00B3569C"/>
    <w:rsid w:val="00B43676"/>
    <w:rsid w:val="00B5602D"/>
    <w:rsid w:val="00B60125"/>
    <w:rsid w:val="00B6656B"/>
    <w:rsid w:val="00B70093"/>
    <w:rsid w:val="00B71625"/>
    <w:rsid w:val="00B75C54"/>
    <w:rsid w:val="00B8710E"/>
    <w:rsid w:val="00B92A93"/>
    <w:rsid w:val="00BA0B28"/>
    <w:rsid w:val="00BA17A8"/>
    <w:rsid w:val="00BA3C33"/>
    <w:rsid w:val="00BB0878"/>
    <w:rsid w:val="00BB1879"/>
    <w:rsid w:val="00BC0ABE"/>
    <w:rsid w:val="00BC30DB"/>
    <w:rsid w:val="00BC64FF"/>
    <w:rsid w:val="00BC7C37"/>
    <w:rsid w:val="00BD2244"/>
    <w:rsid w:val="00BE6472"/>
    <w:rsid w:val="00BF29B8"/>
    <w:rsid w:val="00BF3339"/>
    <w:rsid w:val="00BF46EA"/>
    <w:rsid w:val="00C07769"/>
    <w:rsid w:val="00C07D05"/>
    <w:rsid w:val="00C10856"/>
    <w:rsid w:val="00C203FA"/>
    <w:rsid w:val="00C244F5"/>
    <w:rsid w:val="00C3164F"/>
    <w:rsid w:val="00C31B5E"/>
    <w:rsid w:val="00C34D3E"/>
    <w:rsid w:val="00C35B37"/>
    <w:rsid w:val="00C3747A"/>
    <w:rsid w:val="00C37F29"/>
    <w:rsid w:val="00C41EB2"/>
    <w:rsid w:val="00C51CF4"/>
    <w:rsid w:val="00C56DCC"/>
    <w:rsid w:val="00C57075"/>
    <w:rsid w:val="00C72AFE"/>
    <w:rsid w:val="00C81619"/>
    <w:rsid w:val="00CA013C"/>
    <w:rsid w:val="00CA01E7"/>
    <w:rsid w:val="00CA6D6D"/>
    <w:rsid w:val="00CB3AF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D7F"/>
    <w:rsid w:val="00E74AD1"/>
    <w:rsid w:val="00E8322E"/>
    <w:rsid w:val="00E903E0"/>
    <w:rsid w:val="00EA1115"/>
    <w:rsid w:val="00EA39EB"/>
    <w:rsid w:val="00EA58CE"/>
    <w:rsid w:val="00EB33FF"/>
    <w:rsid w:val="00EB3D1A"/>
    <w:rsid w:val="00EC2759"/>
    <w:rsid w:val="00EC7106"/>
    <w:rsid w:val="00EC7D4D"/>
    <w:rsid w:val="00ED0120"/>
    <w:rsid w:val="00ED3BBA"/>
    <w:rsid w:val="00ED4E12"/>
    <w:rsid w:val="00ED6682"/>
    <w:rsid w:val="00EE051B"/>
    <w:rsid w:val="00EE54B4"/>
    <w:rsid w:val="00EE7E7A"/>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C2D"/>
    <w:rsid w:val="00F43EA3"/>
    <w:rsid w:val="00F50C55"/>
    <w:rsid w:val="00F55620"/>
    <w:rsid w:val="00F57FFB"/>
    <w:rsid w:val="00F601E6"/>
    <w:rsid w:val="00F64A84"/>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E1727"/>
  <w14:defaultImageDpi w14:val="300"/>
  <w15:docId w15:val="{391CB028-57E4-7B45-9670-F2ABB32A7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720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072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Heading 21,Heading 2 Char Char Char Char Char,Heading 2 Char Char Char Char Char Char Char Char Char Char Char,Heading 2 Char1 Char1,Heading 2 Char Char Char1,Super Script,Char,Heading 2 Char Char1 Char,t"/>
    <w:basedOn w:val="Normal"/>
    <w:next w:val="Normal"/>
    <w:link w:val="Heading2Char"/>
    <w:uiPriority w:val="9"/>
    <w:unhideWhenUsed/>
    <w:qFormat/>
    <w:rsid w:val="000072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072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0072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072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720E"/>
  </w:style>
  <w:style w:type="character" w:customStyle="1" w:styleId="Heading1Char">
    <w:name w:val="Heading 1 Char"/>
    <w:aliases w:val="Pocket Char"/>
    <w:basedOn w:val="DefaultParagraphFont"/>
    <w:link w:val="Heading1"/>
    <w:uiPriority w:val="9"/>
    <w:rsid w:val="0000720E"/>
    <w:rPr>
      <w:rFonts w:ascii="Calibri" w:eastAsiaTheme="majorEastAsia" w:hAnsi="Calibri" w:cstheme="majorBidi"/>
      <w:b/>
      <w:bCs/>
      <w:sz w:val="52"/>
      <w:szCs w:val="32"/>
    </w:rPr>
  </w:style>
  <w:style w:type="character" w:customStyle="1" w:styleId="Heading2Char">
    <w:name w:val="Heading 2 Char"/>
    <w:aliases w:val="Hat Char,BlockText Char,Heading 2 Char Char Char,Heading 21 Char,Heading 2 Char Char Char Char Char Char,Heading 2 Char Char Char Char Char Char Char Char Char Char Char Char,Heading 2 Char1 Char1 Char,Heading 2 Char Char Char1 Char"/>
    <w:basedOn w:val="DefaultParagraphFont"/>
    <w:link w:val="Heading2"/>
    <w:uiPriority w:val="9"/>
    <w:rsid w:val="000072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0720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00720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720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8."/>
    <w:basedOn w:val="DefaultParagraphFont"/>
    <w:uiPriority w:val="1"/>
    <w:qFormat/>
    <w:rsid w:val="0000720E"/>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20"/>
    <w:qFormat/>
    <w:rsid w:val="0000720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0720E"/>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Char Char1,Hat Char1,BlockText Char1,F2 - Heading 1 Char1"/>
    <w:basedOn w:val="DefaultParagraphFont"/>
    <w:uiPriority w:val="99"/>
    <w:unhideWhenUsed/>
    <w:rsid w:val="0000720E"/>
    <w:rPr>
      <w:color w:val="auto"/>
      <w:u w:val="none"/>
    </w:rPr>
  </w:style>
  <w:style w:type="paragraph" w:styleId="DocumentMap">
    <w:name w:val="Document Map"/>
    <w:basedOn w:val="Normal"/>
    <w:link w:val="DocumentMapChar"/>
    <w:uiPriority w:val="99"/>
    <w:semiHidden/>
    <w:unhideWhenUsed/>
    <w:rsid w:val="000072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720E"/>
    <w:rPr>
      <w:rFonts w:ascii="Lucida Grande" w:hAnsi="Lucida Grande" w:cs="Lucida Grande"/>
    </w:rPr>
  </w:style>
  <w:style w:type="character" w:customStyle="1" w:styleId="BoldUnderline">
    <w:name w:val="Bold Underline"/>
    <w:basedOn w:val="DefaultParagraphFont"/>
    <w:uiPriority w:val="1"/>
    <w:qFormat/>
    <w:rsid w:val="00B32C2C"/>
    <w:rPr>
      <w:rFonts w:ascii="Arial" w:hAnsi="Arial"/>
      <w:b/>
      <w:sz w:val="20"/>
      <w:u w:val="single"/>
    </w:rPr>
  </w:style>
  <w:style w:type="paragraph" w:customStyle="1" w:styleId="textbold">
    <w:name w:val="text bold"/>
    <w:basedOn w:val="Normal"/>
    <w:link w:val="Emphasis"/>
    <w:uiPriority w:val="20"/>
    <w:qFormat/>
    <w:rsid w:val="00B32C2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7377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cademia.edu/216175/Through_a_glass_darkly_Alain_Badiou_s_critique_of_anarch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bes.com/sites/alexknapp/2018/04/10/nearly-1-billion-was-invested-in-space-startups-in-1q2018-new-report-say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itn.hms.harvard.edu/flash/2018/spacex-launches-falcon-heavy-rocket-successfully/" TargetMode="External"/><Relationship Id="rId4" Type="http://schemas.openxmlformats.org/officeDocument/2006/relationships/customXml" Target="../customXml/item4.xml"/><Relationship Id="rId9" Type="http://schemas.openxmlformats.org/officeDocument/2006/relationships/hyperlink" Target="https://www.geekwire.com/2018/jeff-bezos-blue-origin-space-venture-go-moon-settlement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92</TotalTime>
  <Pages>1</Pages>
  <Words>10170</Words>
  <Characters>57971</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68005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56</cp:revision>
  <dcterms:created xsi:type="dcterms:W3CDTF">2022-02-06T15:23:00Z</dcterms:created>
  <dcterms:modified xsi:type="dcterms:W3CDTF">2022-02-06T18:10:00Z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