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12EAE" w14:textId="77777777" w:rsidR="002D269F" w:rsidRDefault="002D269F" w:rsidP="002D269F">
      <w:pPr>
        <w:pStyle w:val="Heading1"/>
      </w:pPr>
      <w:r>
        <w:t>Round 5 – NC</w:t>
      </w:r>
    </w:p>
    <w:p w14:paraId="7DC8D1CD" w14:textId="0DF43E34" w:rsidR="002D269F" w:rsidRDefault="002D269F" w:rsidP="002D269F">
      <w:pPr>
        <w:pStyle w:val="Heading3"/>
      </w:pPr>
      <w:r>
        <w:lastRenderedPageBreak/>
        <w:t>1NC – OFF</w:t>
      </w:r>
    </w:p>
    <w:p w14:paraId="1C25AAC6" w14:textId="77777777" w:rsidR="002D269F" w:rsidRDefault="002D269F" w:rsidP="002D269F">
      <w:pPr>
        <w:pStyle w:val="Heading4"/>
      </w:pPr>
      <w:r>
        <w:t xml:space="preserve">Interpretation: Private entities are majority owned and managed by nonstate actors </w:t>
      </w:r>
    </w:p>
    <w:p w14:paraId="6C1526CC" w14:textId="77777777" w:rsidR="002D269F" w:rsidRDefault="002D269F" w:rsidP="002D269F">
      <w:proofErr w:type="spellStart"/>
      <w:r w:rsidRPr="009A45CE">
        <w:rPr>
          <w:rStyle w:val="Style13ptBold"/>
        </w:rPr>
        <w:t>Warners</w:t>
      </w:r>
      <w:proofErr w:type="spellEnd"/>
      <w:r w:rsidRPr="009A45CE">
        <w:rPr>
          <w:rStyle w:val="Style13ptBold"/>
        </w:rPr>
        <w:t xml:space="preserve"> 20 </w:t>
      </w:r>
      <w:r>
        <w:t xml:space="preserve">(Bill, JD Candidate, May 2021, at UIC John Marshall Law School) "Patents 254 Miles up: Jurisdictional Issues Onboard the International Space Station." UIC Review of Intellectual Property Law, vol. 19, no. 4, 2020, p. 365-380. </w:t>
      </w:r>
      <w:proofErr w:type="spellStart"/>
      <w:r>
        <w:t>HeinOnline</w:t>
      </w:r>
      <w:proofErr w:type="spellEnd"/>
      <w:r>
        <w:t>. EE</w:t>
      </w:r>
    </w:p>
    <w:p w14:paraId="027E5B25" w14:textId="77777777" w:rsidR="002D269F" w:rsidRDefault="002D269F" w:rsidP="002D269F">
      <w: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9A45CE">
        <w:rPr>
          <w:rStyle w:val="StyleUnderline"/>
          <w:highlight w:val="green"/>
        </w:rPr>
        <w:t>the term "private entity"</w:t>
      </w:r>
      <w:r w:rsidRPr="009A45CE">
        <w:rPr>
          <w:rStyle w:val="StyleUnderline"/>
        </w:rPr>
        <w:t xml:space="preserve"> as </w:t>
      </w:r>
      <w:r w:rsidRPr="009A45CE">
        <w:rPr>
          <w:rStyle w:val="StyleUnderline"/>
          <w:highlight w:val="green"/>
        </w:rPr>
        <w:t xml:space="preserve">an individual, organization, or business </w:t>
      </w:r>
      <w:r w:rsidRPr="00B03651">
        <w:rPr>
          <w:rStyle w:val="StyleUnderline"/>
        </w:rPr>
        <w:t xml:space="preserve">which is </w:t>
      </w:r>
      <w:r w:rsidRPr="009A45CE">
        <w:rPr>
          <w:rStyle w:val="StyleUnderline"/>
          <w:highlight w:val="green"/>
        </w:rPr>
        <w:t xml:space="preserve">primarily privately owned </w:t>
      </w:r>
      <w:r w:rsidRPr="00B03651">
        <w:rPr>
          <w:rStyle w:val="StyleUnderline"/>
          <w:highlight w:val="green"/>
        </w:rPr>
        <w:t>and</w:t>
      </w:r>
      <w:r w:rsidRPr="009A45CE">
        <w:rPr>
          <w:rStyle w:val="StyleUnderline"/>
        </w:rPr>
        <w:t>/</w:t>
      </w:r>
      <w:r w:rsidRPr="00B03651">
        <w:rPr>
          <w:rStyle w:val="StyleUnderline"/>
        </w:rPr>
        <w:t>or</w:t>
      </w:r>
      <w:r w:rsidRPr="009A45CE">
        <w:rPr>
          <w:rStyle w:val="StyleUnderline"/>
        </w:rPr>
        <w:t xml:space="preserve"> </w:t>
      </w:r>
      <w:r w:rsidRPr="009A45CE">
        <w:rPr>
          <w:rStyle w:val="StyleUnderline"/>
          <w:highlight w:val="green"/>
        </w:rPr>
        <w:t>managed by nonstate affiliates</w:t>
      </w:r>
      <w:r>
        <w:t xml:space="preserve">.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w:t>
      </w:r>
      <w:proofErr w:type="spellStart"/>
      <w:r>
        <w:t>almostas</w:t>
      </w:r>
      <w:proofErr w:type="spellEnd"/>
      <w:r>
        <w:t xml:space="preserve"> comprehensively as national organizations. 102</w:t>
      </w:r>
    </w:p>
    <w:p w14:paraId="447B57CF" w14:textId="77777777" w:rsidR="002D269F" w:rsidRDefault="002D269F" w:rsidP="002D269F">
      <w:pPr>
        <w:pStyle w:val="Heading4"/>
      </w:pPr>
      <w:r>
        <w:t>Violation – they defend a multi-lateral agreement</w:t>
      </w:r>
    </w:p>
    <w:p w14:paraId="4AE470F9" w14:textId="77777777" w:rsidR="002D269F" w:rsidRPr="00B406B1" w:rsidRDefault="002D269F" w:rsidP="002D269F">
      <w:pPr>
        <w:pStyle w:val="Heading4"/>
      </w:pPr>
      <w:r>
        <w:t xml:space="preserve">Vote neg for predictable limits – expanding the topic to governmental bodies explodes potential </w:t>
      </w:r>
      <w:proofErr w:type="spellStart"/>
      <w:r>
        <w:t>affs</w:t>
      </w:r>
      <w:proofErr w:type="spellEnd"/>
      <w:r>
        <w:t xml:space="preserve"> by including advantages about the OST, country-country relations, the UN while spiking out of our core space mining and commercial satellite </w:t>
      </w:r>
      <w:proofErr w:type="spellStart"/>
      <w:r>
        <w:t>disads</w:t>
      </w:r>
      <w:proofErr w:type="spellEnd"/>
      <w:r>
        <w:t xml:space="preserve">.  Topicality is a voting issue that should be evaluated through competing interpretations—it tells the negative what they do and do not have to prepare for. Reasonability is arbitrary and unpredictable, inviting a race to the bottom and we’ll win it links to our offense. </w:t>
      </w: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p>
    <w:p w14:paraId="38CEE9F5" w14:textId="7A5A891A" w:rsidR="002D269F" w:rsidRDefault="002D269F" w:rsidP="002D269F">
      <w:pPr>
        <w:pStyle w:val="Heading3"/>
      </w:pPr>
      <w:r>
        <w:lastRenderedPageBreak/>
        <w:t>1NC – OFF</w:t>
      </w:r>
    </w:p>
    <w:p w14:paraId="74F22C40" w14:textId="77777777" w:rsidR="002D269F" w:rsidRDefault="002D269F" w:rsidP="002D269F">
      <w:pPr>
        <w:pStyle w:val="Heading4"/>
      </w:pPr>
      <w:r>
        <w:t>Space faring nations ought to:</w:t>
      </w:r>
    </w:p>
    <w:p w14:paraId="099881B3" w14:textId="77777777" w:rsidR="002D269F" w:rsidRPr="007529D5" w:rsidRDefault="002D269F" w:rsidP="002D269F">
      <w:pPr>
        <w:pStyle w:val="Heading4"/>
      </w:pPr>
      <w:r w:rsidRPr="007529D5">
        <w:t xml:space="preserve">--Announce that </w:t>
      </w:r>
      <w:r>
        <w:t>appropriation of outer space by private actors in the form of asteroid mining violates the Outer Space Treaty</w:t>
      </w:r>
      <w:r w:rsidRPr="007529D5">
        <w:t xml:space="preserve"> and that this is a settled matter of customary international law</w:t>
      </w:r>
    </w:p>
    <w:p w14:paraId="3AB4599D" w14:textId="77777777" w:rsidR="002D269F" w:rsidRPr="007529D5" w:rsidRDefault="002D269F" w:rsidP="002D269F">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33DEAE9B" w14:textId="77777777" w:rsidR="002D269F" w:rsidRPr="007529D5" w:rsidRDefault="002D269F" w:rsidP="002D269F">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00DD5098" w14:textId="77777777" w:rsidR="002D269F" w:rsidRPr="007529D5" w:rsidRDefault="002D269F" w:rsidP="002D269F"/>
    <w:p w14:paraId="45699A5B" w14:textId="77777777" w:rsidR="002D269F" w:rsidRPr="00DE27BE" w:rsidRDefault="002D269F" w:rsidP="002D269F">
      <w:pPr>
        <w:pStyle w:val="Heading4"/>
      </w:pPr>
      <w:r>
        <w:t xml:space="preserve">Solves the </w:t>
      </w:r>
      <w:proofErr w:type="spellStart"/>
      <w:r>
        <w:t>Aff</w:t>
      </w:r>
      <w:proofErr w:type="spellEnd"/>
      <w:r>
        <w:t>.</w:t>
      </w:r>
    </w:p>
    <w:p w14:paraId="7F53654E" w14:textId="77777777" w:rsidR="002D269F" w:rsidRPr="0050183F" w:rsidRDefault="002D269F" w:rsidP="002D269F">
      <w:pPr>
        <w:rPr>
          <w:rFonts w:cs="Calibri"/>
          <w:szCs w:val="22"/>
        </w:rPr>
      </w:pPr>
      <w:hyperlink r:id="rId9" w:history="1">
        <w:r w:rsidRPr="0050183F">
          <w:rPr>
            <w:rStyle w:val="Hyperlink"/>
            <w:rFonts w:cs="Calibri"/>
            <w:szCs w:val="22"/>
          </w:rPr>
          <w:t>Fabio</w:t>
        </w:r>
      </w:hyperlink>
      <w:r w:rsidRPr="0050183F">
        <w:rPr>
          <w:rFonts w:cs="Calibri"/>
          <w:szCs w:val="22"/>
        </w:rPr>
        <w:t xml:space="preserve"> </w:t>
      </w:r>
      <w:proofErr w:type="spellStart"/>
      <w:r w:rsidRPr="0050183F">
        <w:rPr>
          <w:rFonts w:cs="Calibri"/>
          <w:b/>
          <w:bCs/>
          <w:sz w:val="26"/>
          <w:szCs w:val="26"/>
        </w:rPr>
        <w:t>Tronchetti</w:t>
      </w:r>
      <w:proofErr w:type="spellEnd"/>
      <w:r w:rsidRPr="0050183F">
        <w:rPr>
          <w:rFonts w:cs="Calibri"/>
          <w:b/>
          <w:bCs/>
          <w:sz w:val="26"/>
          <w:szCs w:val="26"/>
        </w:rPr>
        <w:t xml:space="preserve"> 8</w:t>
      </w:r>
      <w:r w:rsidRPr="0050183F">
        <w:rPr>
          <w:rFonts w:cs="Calibri"/>
          <w:szCs w:val="22"/>
        </w:rPr>
        <w:t xml:space="preserve">. </w:t>
      </w:r>
      <w:r w:rsidRPr="0050183F">
        <w:rPr>
          <w:rFonts w:cs="Calibri"/>
          <w:szCs w:val="22"/>
          <w:shd w:val="clear" w:color="auto" w:fill="FFFFFF"/>
        </w:rPr>
        <w:t xml:space="preserve">Dr. Fabio </w:t>
      </w:r>
      <w:proofErr w:type="spellStart"/>
      <w:r w:rsidRPr="0050183F">
        <w:rPr>
          <w:rFonts w:cs="Calibri"/>
          <w:szCs w:val="22"/>
          <w:shd w:val="clear" w:color="auto" w:fill="FFFFFF"/>
        </w:rPr>
        <w:t>Tronchetti</w:t>
      </w:r>
      <w:proofErr w:type="spellEnd"/>
      <w:r w:rsidRPr="0050183F">
        <w:rPr>
          <w:rFonts w:cs="Calibri"/>
          <w:szCs w:val="22"/>
          <w:shd w:val="clear" w:color="auto" w:fill="FFFFFF"/>
        </w:rPr>
        <w:t xml:space="preserve"> works as a Co-Director of the Institute of Space Law and Strategy and as a </w:t>
      </w:r>
      <w:proofErr w:type="spellStart"/>
      <w:r w:rsidRPr="0050183F">
        <w:rPr>
          <w:rFonts w:cs="Calibri"/>
          <w:szCs w:val="22"/>
          <w:shd w:val="clear" w:color="auto" w:fill="FFFFFF"/>
        </w:rPr>
        <w:t>Zhuoyue</w:t>
      </w:r>
      <w:proofErr w:type="spellEnd"/>
      <w:r w:rsidRPr="0050183F">
        <w:rPr>
          <w:rFonts w:cs="Calibri"/>
          <w:szCs w:val="22"/>
          <w:shd w:val="clear" w:color="auto" w:fill="FFFFFF"/>
        </w:rPr>
        <w:t xml:space="preserve"> Associate Professor at </w:t>
      </w:r>
      <w:proofErr w:type="spellStart"/>
      <w:r w:rsidRPr="0050183F">
        <w:rPr>
          <w:rFonts w:cs="Calibri"/>
          <w:szCs w:val="22"/>
          <w:shd w:val="clear" w:color="auto" w:fill="FFFFFF"/>
        </w:rPr>
        <w:t>Beihang</w:t>
      </w:r>
      <w:proofErr w:type="spellEnd"/>
      <w:r w:rsidRPr="0050183F">
        <w:rPr>
          <w:rFonts w:cs="Calibri"/>
          <w:szCs w:val="22"/>
          <w:shd w:val="clear" w:color="auto" w:fill="FFFFFF"/>
        </w:rPr>
        <w:t xml:space="preserve"> University, “</w:t>
      </w:r>
      <w:r w:rsidRPr="0050183F">
        <w:rPr>
          <w:rFonts w:cs="Calibri"/>
          <w:szCs w:val="22"/>
        </w:rPr>
        <w:t xml:space="preserve">The Non–Appropriation Principle as a Structural Norm of International Law: A New Way of Interpreting Article II of the Outer Space Treaty,” Air and Space Law, Volume 33, No 3, 2008, </w:t>
      </w:r>
      <w:hyperlink r:id="rId10" w:history="1">
        <w:r w:rsidRPr="0050183F">
          <w:rPr>
            <w:rStyle w:val="Hyperlink"/>
            <w:rFonts w:cs="Calibri"/>
            <w:szCs w:val="22"/>
          </w:rPr>
          <w:t>https://kluwerlawonline.com/journalarticle/Air+and+Space+Law/33.3/AILA2008021</w:t>
        </w:r>
      </w:hyperlink>
      <w:r w:rsidRPr="0050183F">
        <w:rPr>
          <w:rFonts w:cs="Calibri"/>
          <w:szCs w:val="22"/>
        </w:rPr>
        <w:t xml:space="preserve">, RJP, </w:t>
      </w:r>
      <w:proofErr w:type="spellStart"/>
      <w:r w:rsidRPr="0050183F">
        <w:rPr>
          <w:rFonts w:cs="Calibri"/>
          <w:b/>
          <w:bCs/>
          <w:szCs w:val="22"/>
        </w:rPr>
        <w:t>DebateDrills</w:t>
      </w:r>
      <w:proofErr w:type="spellEnd"/>
      <w:r w:rsidRPr="0050183F">
        <w:rPr>
          <w:rFonts w:cs="Calibri"/>
          <w:szCs w:val="22"/>
        </w:rPr>
        <w:t>.</w:t>
      </w:r>
    </w:p>
    <w:p w14:paraId="3D625B3F" w14:textId="77777777" w:rsidR="002D269F" w:rsidRDefault="002D269F" w:rsidP="002D269F"/>
    <w:p w14:paraId="015347BF" w14:textId="77777777" w:rsidR="002D269F" w:rsidRDefault="002D269F" w:rsidP="002D269F">
      <w:pPr>
        <w:rPr>
          <w:rFonts w:cs="Calibri"/>
        </w:rPr>
      </w:pPr>
    </w:p>
    <w:p w14:paraId="72F42547" w14:textId="77777777" w:rsidR="002D269F" w:rsidRPr="00DE33BD" w:rsidRDefault="002D269F" w:rsidP="002D269F">
      <w:pPr>
        <w:rPr>
          <w:rFonts w:cs="Calibri"/>
        </w:rPr>
      </w:pPr>
    </w:p>
    <w:p w14:paraId="1B470C28" w14:textId="77777777" w:rsidR="002D269F" w:rsidRPr="00DE27BE" w:rsidRDefault="002D269F" w:rsidP="002D269F">
      <w:pPr>
        <w:rPr>
          <w:rFonts w:cs="Calibri"/>
          <w:szCs w:val="22"/>
          <w:u w:val="single"/>
        </w:rPr>
      </w:pPr>
      <w:r w:rsidRPr="00DE27BE">
        <w:rPr>
          <w:rFonts w:cs="Calibri"/>
          <w:color w:val="474747"/>
          <w:szCs w:val="22"/>
          <w:u w:val="single"/>
          <w:shd w:val="clear" w:color="auto" w:fill="FFFFFF"/>
        </w:rPr>
        <w:t xml:space="preserve">The </w:t>
      </w:r>
      <w:r w:rsidRPr="006C75E4">
        <w:rPr>
          <w:rFonts w:cs="Calibri"/>
          <w:color w:val="474747"/>
          <w:szCs w:val="22"/>
          <w:highlight w:val="green"/>
          <w:u w:val="single"/>
          <w:shd w:val="clear" w:color="auto" w:fill="FFFFFF"/>
        </w:rPr>
        <w:t>non–appropriation</w:t>
      </w:r>
      <w:r w:rsidRPr="00DE27BE">
        <w:rPr>
          <w:rFonts w:cs="Calibri"/>
          <w:color w:val="474747"/>
          <w:szCs w:val="22"/>
          <w:u w:val="single"/>
          <w:shd w:val="clear" w:color="auto" w:fill="FFFFFF"/>
        </w:rPr>
        <w:t xml:space="preserve"> principle </w:t>
      </w:r>
      <w:r w:rsidRPr="006C75E4">
        <w:rPr>
          <w:rFonts w:cs="Calibri"/>
          <w:color w:val="474747"/>
          <w:szCs w:val="22"/>
          <w:highlight w:val="green"/>
          <w:u w:val="single"/>
          <w:shd w:val="clear" w:color="auto" w:fill="FFFFFF"/>
        </w:rPr>
        <w:t xml:space="preserve">represents the </w:t>
      </w:r>
      <w:r w:rsidRPr="006C75E4">
        <w:rPr>
          <w:rStyle w:val="Emphasis"/>
          <w:rFonts w:cs="Calibri"/>
          <w:szCs w:val="22"/>
          <w:highlight w:val="green"/>
        </w:rPr>
        <w:t>fundamental rule of</w:t>
      </w:r>
      <w:r w:rsidRPr="00DE27BE">
        <w:rPr>
          <w:rStyle w:val="Emphasis"/>
          <w:rFonts w:cs="Calibri"/>
          <w:szCs w:val="22"/>
        </w:rPr>
        <w:t xml:space="preserve"> the </w:t>
      </w:r>
      <w:r w:rsidRPr="006C75E4">
        <w:rPr>
          <w:rStyle w:val="Emphasis"/>
          <w:rFonts w:cs="Calibri"/>
          <w:szCs w:val="22"/>
          <w:highlight w:val="green"/>
        </w:rPr>
        <w:t>space law</w:t>
      </w:r>
      <w:r w:rsidRPr="00DE27BE">
        <w:rPr>
          <w:rStyle w:val="Emphasis"/>
          <w:rFonts w:cs="Calibri"/>
          <w:szCs w:val="22"/>
        </w:rPr>
        <w:t xml:space="preserve"> system</w:t>
      </w:r>
      <w:r w:rsidRPr="00DE27BE">
        <w:rPr>
          <w:rFonts w:cs="Calibri"/>
          <w:color w:val="474747"/>
          <w:szCs w:val="22"/>
          <w:shd w:val="clear" w:color="auto" w:fill="FFFFFF"/>
        </w:rPr>
        <w:t xml:space="preserve">. Since the beginning of the space era, it has allowed for the safe and orderly development of space activities. Nowadays, however, </w:t>
      </w:r>
      <w:r w:rsidRPr="00DE27BE">
        <w:rPr>
          <w:rFonts w:cs="Calibri"/>
          <w:color w:val="474747"/>
          <w:szCs w:val="22"/>
          <w:u w:val="single"/>
          <w:shd w:val="clear" w:color="auto" w:fill="FFFFFF"/>
        </w:rPr>
        <w:t xml:space="preserve">the </w:t>
      </w:r>
      <w:r w:rsidRPr="00DE27BE">
        <w:rPr>
          <w:rStyle w:val="Emphasis"/>
          <w:rFonts w:cs="Calibri"/>
          <w:szCs w:val="22"/>
        </w:rPr>
        <w:t>principle is under attack</w:t>
      </w:r>
      <w:r w:rsidRPr="00DE27BE">
        <w:rPr>
          <w:rFonts w:cs="Calibri"/>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rFonts w:cs="Calibri"/>
          <w:color w:val="474747"/>
          <w:szCs w:val="22"/>
          <w:highlight w:val="green"/>
          <w:shd w:val="clear" w:color="auto" w:fill="FFFFFF"/>
        </w:rPr>
        <w:t>T</w:t>
      </w:r>
      <w:r w:rsidRPr="006C75E4">
        <w:rPr>
          <w:rFonts w:cs="Calibri"/>
          <w:color w:val="474747"/>
          <w:szCs w:val="22"/>
          <w:highlight w:val="green"/>
          <w:u w:val="single"/>
          <w:shd w:val="clear" w:color="auto" w:fill="FFFFFF"/>
        </w:rPr>
        <w:t xml:space="preserve">his paper aims at safeguarding the </w:t>
      </w:r>
      <w:r w:rsidRPr="006C75E4">
        <w:rPr>
          <w:rStyle w:val="Emphasis"/>
          <w:rFonts w:cs="Calibri"/>
          <w:szCs w:val="22"/>
          <w:highlight w:val="green"/>
        </w:rPr>
        <w:t>non–appropriative nature</w:t>
      </w:r>
      <w:r w:rsidRPr="006C75E4">
        <w:rPr>
          <w:rFonts w:cs="Calibri"/>
          <w:color w:val="474747"/>
          <w:szCs w:val="22"/>
          <w:highlight w:val="green"/>
          <w:u w:val="single"/>
          <w:shd w:val="clear" w:color="auto" w:fill="FFFFFF"/>
        </w:rPr>
        <w:t xml:space="preserve"> of outer space by suggesting a </w:t>
      </w:r>
      <w:r w:rsidRPr="006C75E4">
        <w:rPr>
          <w:rStyle w:val="Emphasis"/>
          <w:rFonts w:cs="Calibri"/>
          <w:szCs w:val="22"/>
          <w:highlight w:val="green"/>
        </w:rPr>
        <w:t>new interpretation</w:t>
      </w:r>
      <w:r w:rsidRPr="00DE27BE">
        <w:rPr>
          <w:rFonts w:cs="Calibri"/>
          <w:color w:val="474747"/>
          <w:szCs w:val="22"/>
          <w:u w:val="single"/>
          <w:shd w:val="clear" w:color="auto" w:fill="FFFFFF"/>
        </w:rPr>
        <w:t xml:space="preserve"> of the non–appropriation principle that is </w:t>
      </w:r>
      <w:r w:rsidRPr="006C75E4">
        <w:rPr>
          <w:rFonts w:cs="Calibri"/>
          <w:color w:val="474747"/>
          <w:szCs w:val="22"/>
          <w:highlight w:val="green"/>
          <w:u w:val="single"/>
          <w:shd w:val="clear" w:color="auto" w:fill="FFFFFF"/>
        </w:rPr>
        <w:t>based on</w:t>
      </w:r>
      <w:r w:rsidRPr="00DE27BE">
        <w:rPr>
          <w:rFonts w:cs="Calibri"/>
          <w:color w:val="474747"/>
          <w:szCs w:val="22"/>
          <w:u w:val="single"/>
          <w:shd w:val="clear" w:color="auto" w:fill="FFFFFF"/>
        </w:rPr>
        <w:t xml:space="preserve"> the view that this principle should be regarded as </w:t>
      </w:r>
      <w:r w:rsidRPr="006C75E4">
        <w:rPr>
          <w:rFonts w:cs="Calibri"/>
          <w:color w:val="474747"/>
          <w:szCs w:val="22"/>
          <w:highlight w:val="green"/>
          <w:u w:val="single"/>
          <w:shd w:val="clear" w:color="auto" w:fill="FFFFFF"/>
        </w:rPr>
        <w:t xml:space="preserve">a </w:t>
      </w:r>
      <w:r w:rsidRPr="006C75E4">
        <w:rPr>
          <w:rStyle w:val="Emphasis"/>
          <w:rFonts w:cs="Calibri"/>
          <w:szCs w:val="22"/>
          <w:highlight w:val="green"/>
        </w:rPr>
        <w:t>customary rule of international law</w:t>
      </w:r>
      <w:r w:rsidRPr="00DE27BE">
        <w:rPr>
          <w:rFonts w:cs="Calibri"/>
          <w:color w:val="474747"/>
          <w:szCs w:val="22"/>
          <w:u w:val="single"/>
          <w:shd w:val="clear" w:color="auto" w:fill="FFFFFF"/>
        </w:rPr>
        <w:t xml:space="preserve"> of a special character, namely ‘</w:t>
      </w:r>
      <w:r w:rsidRPr="006C75E4">
        <w:rPr>
          <w:rFonts w:cs="Calibri"/>
          <w:color w:val="474747"/>
          <w:szCs w:val="22"/>
          <w:highlight w:val="green"/>
          <w:u w:val="single"/>
          <w:shd w:val="clear" w:color="auto" w:fill="FFFFFF"/>
        </w:rPr>
        <w:t>a structural norm’ of international law</w:t>
      </w:r>
      <w:r w:rsidRPr="00DE27BE">
        <w:rPr>
          <w:rFonts w:cs="Calibri"/>
          <w:color w:val="474747"/>
          <w:szCs w:val="22"/>
          <w:u w:val="single"/>
          <w:shd w:val="clear" w:color="auto" w:fill="FFFFFF"/>
        </w:rPr>
        <w:t>.</w:t>
      </w:r>
    </w:p>
    <w:p w14:paraId="0FAA2730" w14:textId="77777777" w:rsidR="002D269F" w:rsidRPr="00DE33BD" w:rsidRDefault="002D269F" w:rsidP="002D269F">
      <w:pPr>
        <w:rPr>
          <w:rFonts w:cs="Calibri"/>
        </w:rPr>
      </w:pPr>
    </w:p>
    <w:p w14:paraId="0DAE08F3" w14:textId="77777777" w:rsidR="002D269F" w:rsidRPr="00DE27BE" w:rsidRDefault="002D269F" w:rsidP="002D269F"/>
    <w:p w14:paraId="689A01B4" w14:textId="77777777" w:rsidR="002D269F" w:rsidRDefault="002D269F" w:rsidP="002D269F">
      <w:pPr>
        <w:pStyle w:val="Heading4"/>
        <w:rPr>
          <w:rFonts w:cs="Calibri"/>
        </w:rPr>
      </w:pPr>
      <w:r>
        <w:rPr>
          <w:rFonts w:cs="Calibri"/>
        </w:rPr>
        <w:lastRenderedPageBreak/>
        <w:t>That competes ---</w:t>
      </w:r>
    </w:p>
    <w:p w14:paraId="774055C4" w14:textId="77777777" w:rsidR="002D269F" w:rsidRDefault="002D269F" w:rsidP="002D269F">
      <w:pPr>
        <w:pStyle w:val="Heading4"/>
      </w:pPr>
      <w:r>
        <w:t>1] Widespread support for OST overhaul means a new treaty is likely---top military leaders are pushing it.</w:t>
      </w:r>
    </w:p>
    <w:p w14:paraId="7A27384F" w14:textId="77777777" w:rsidR="002D269F" w:rsidRPr="00CF7516" w:rsidRDefault="002D269F" w:rsidP="002D269F">
      <w:pPr>
        <w:rPr>
          <w:rFonts w:cs="Calibri"/>
          <w:szCs w:val="22"/>
        </w:rPr>
      </w:pPr>
      <w:r w:rsidRPr="00CF7516">
        <w:rPr>
          <w:rFonts w:cs="Calibri"/>
          <w:szCs w:val="22"/>
        </w:rPr>
        <w:t xml:space="preserve">Theresa </w:t>
      </w:r>
      <w:r w:rsidRPr="00CF7516">
        <w:rPr>
          <w:rFonts w:cs="Calibri"/>
          <w:b/>
          <w:bCs/>
          <w:sz w:val="26"/>
          <w:szCs w:val="26"/>
        </w:rPr>
        <w:t>Hitchens 21</w:t>
      </w:r>
      <w:r w:rsidRPr="00CF7516">
        <w:rPr>
          <w:rFonts w:cs="Calibri"/>
          <w:szCs w:val="22"/>
        </w:rPr>
        <w:t xml:space="preserve">. </w:t>
      </w:r>
      <w:r w:rsidRPr="00CF7516">
        <w:rPr>
          <w:rFonts w:cs="Calibri"/>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1" w:history="1">
        <w:r w:rsidRPr="00CF7516">
          <w:rPr>
            <w:rStyle w:val="Hyperlink"/>
            <w:rFonts w:cs="Calibri"/>
            <w:szCs w:val="22"/>
            <w:shd w:val="clear" w:color="auto" w:fill="FFFFFF"/>
          </w:rPr>
          <w:t>https://breakingdefense.com/2021/04/us-should-push-new-space-treaty-atlantic-council/</w:t>
        </w:r>
      </w:hyperlink>
      <w:r w:rsidRPr="00CF7516">
        <w:rPr>
          <w:rFonts w:cs="Calibri"/>
          <w:color w:val="333333"/>
          <w:szCs w:val="22"/>
          <w:shd w:val="clear" w:color="auto" w:fill="FFFFFF"/>
        </w:rPr>
        <w:t xml:space="preserve">, RJP, </w:t>
      </w:r>
      <w:proofErr w:type="spellStart"/>
      <w:r w:rsidRPr="00CF7516">
        <w:rPr>
          <w:rFonts w:cs="Calibri"/>
          <w:b/>
          <w:bCs/>
          <w:color w:val="333333"/>
          <w:szCs w:val="22"/>
          <w:shd w:val="clear" w:color="auto" w:fill="FFFFFF"/>
        </w:rPr>
        <w:t>DebateDrills</w:t>
      </w:r>
      <w:proofErr w:type="spellEnd"/>
    </w:p>
    <w:p w14:paraId="4DA8357F" w14:textId="77777777" w:rsidR="002D269F" w:rsidRPr="00B63600" w:rsidRDefault="002D269F" w:rsidP="002D269F"/>
    <w:p w14:paraId="49191A49" w14:textId="77777777" w:rsidR="002D269F" w:rsidRPr="00804FA2" w:rsidRDefault="002D269F" w:rsidP="002D269F"/>
    <w:p w14:paraId="6312317E" w14:textId="77777777" w:rsidR="002D269F" w:rsidRPr="00CF7516" w:rsidRDefault="002D269F" w:rsidP="002D269F">
      <w:pPr>
        <w:rPr>
          <w:rFonts w:cs="Calibri"/>
          <w:szCs w:val="22"/>
        </w:rPr>
      </w:pPr>
      <w:r w:rsidRPr="00CF7516">
        <w:rPr>
          <w:rFonts w:cs="Calibri"/>
          <w:szCs w:val="22"/>
        </w:rPr>
        <w:t xml:space="preserve">WASHINGTON: </w:t>
      </w:r>
      <w:r w:rsidRPr="006C75E4">
        <w:rPr>
          <w:rFonts w:cs="Calibri"/>
          <w:szCs w:val="22"/>
          <w:highlight w:val="green"/>
          <w:u w:val="single"/>
        </w:rPr>
        <w:t xml:space="preserve">The US should push hard to overhaul the </w:t>
      </w:r>
      <w:r w:rsidRPr="006C75E4">
        <w:rPr>
          <w:rStyle w:val="Emphasis"/>
          <w:rFonts w:cs="Calibri"/>
          <w:szCs w:val="22"/>
          <w:highlight w:val="green"/>
        </w:rPr>
        <w:t>entire international legal</w:t>
      </w:r>
      <w:r w:rsidRPr="00CF7516">
        <w:rPr>
          <w:rStyle w:val="Emphasis"/>
          <w:rFonts w:cs="Calibri"/>
          <w:szCs w:val="22"/>
        </w:rPr>
        <w:t xml:space="preserve"> </w:t>
      </w:r>
      <w:r w:rsidRPr="006C75E4">
        <w:rPr>
          <w:rStyle w:val="Emphasis"/>
          <w:rFonts w:cs="Calibri"/>
          <w:szCs w:val="22"/>
          <w:highlight w:val="green"/>
        </w:rPr>
        <w:t>framework</w:t>
      </w:r>
      <w:r w:rsidRPr="00CF7516">
        <w:rPr>
          <w:rFonts w:cs="Calibri"/>
          <w:szCs w:val="22"/>
        </w:rPr>
        <w:t xml:space="preserve"> for outer space — including </w:t>
      </w:r>
      <w:r w:rsidRPr="006C75E4">
        <w:rPr>
          <w:rStyle w:val="Emphasis"/>
          <w:rFonts w:cs="Calibri"/>
          <w:szCs w:val="22"/>
          <w:highlight w:val="green"/>
        </w:rPr>
        <w:t>replacing</w:t>
      </w:r>
      <w:r w:rsidRPr="006C75E4">
        <w:rPr>
          <w:rFonts w:cs="Calibri"/>
          <w:szCs w:val="22"/>
          <w:highlight w:val="green"/>
          <w:u w:val="single"/>
        </w:rPr>
        <w:t xml:space="preserve"> the</w:t>
      </w:r>
      <w:r w:rsidRPr="00CF7516">
        <w:rPr>
          <w:rFonts w:cs="Calibri"/>
          <w:szCs w:val="22"/>
          <w:u w:val="single"/>
        </w:rPr>
        <w:t xml:space="preserve"> foundational </w:t>
      </w:r>
      <w:hyperlink r:id="rId12" w:history="1">
        <w:r w:rsidRPr="00CF7516">
          <w:rPr>
            <w:rStyle w:val="Hyperlink"/>
            <w:rFonts w:eastAsiaTheme="majorEastAsia" w:cs="Calibri"/>
            <w:szCs w:val="22"/>
            <w:u w:val="single"/>
          </w:rPr>
          <w:t xml:space="preserve">1967 Outer Space Treaty </w:t>
        </w:r>
        <w:r w:rsidRPr="006C75E4">
          <w:rPr>
            <w:rStyle w:val="Hyperlink"/>
            <w:rFonts w:eastAsiaTheme="majorEastAsia" w:cs="Calibri"/>
            <w:szCs w:val="22"/>
            <w:highlight w:val="green"/>
            <w:u w:val="single"/>
          </w:rPr>
          <w:t>(OST)</w:t>
        </w:r>
        <w:r w:rsidRPr="00CF7516">
          <w:rPr>
            <w:rStyle w:val="Hyperlink"/>
            <w:rFonts w:eastAsiaTheme="majorEastAsia" w:cs="Calibri"/>
            <w:szCs w:val="22"/>
            <w:u w:val="single"/>
          </w:rPr>
          <w:t>,</w:t>
        </w:r>
      </w:hyperlink>
      <w:r w:rsidRPr="00CF7516">
        <w:rPr>
          <w:rFonts w:cs="Calibri"/>
          <w:szCs w:val="22"/>
        </w:rPr>
        <w:t> a new report from the Atlantic Council says.</w:t>
      </w:r>
    </w:p>
    <w:p w14:paraId="4C0199D8" w14:textId="77777777" w:rsidR="002D269F" w:rsidRPr="00CF7516" w:rsidRDefault="002D269F" w:rsidP="002D269F">
      <w:pPr>
        <w:rPr>
          <w:rFonts w:cs="Calibri"/>
          <w:szCs w:val="22"/>
        </w:rPr>
      </w:pPr>
      <w:r w:rsidRPr="00CF7516">
        <w:rPr>
          <w:rFonts w:cs="Calibri"/>
          <w:szCs w:val="22"/>
        </w:rPr>
        <w:t>As it moves to do so, the US also should more aggressively court allies with an eye to establishing a “collective security alliance for space” among likeminded countries to “deter aggression” and defend “key resources and access.”</w:t>
      </w:r>
    </w:p>
    <w:p w14:paraId="7477E2F6" w14:textId="77777777" w:rsidR="002D269F" w:rsidRPr="00CF7516" w:rsidRDefault="002D269F" w:rsidP="002D269F">
      <w:pPr>
        <w:rPr>
          <w:rFonts w:cs="Calibri"/>
          <w:szCs w:val="22"/>
        </w:rPr>
      </w:pPr>
      <w:r w:rsidRPr="00CF7516">
        <w:rPr>
          <w:rFonts w:cs="Calibri"/>
          <w:szCs w:val="22"/>
        </w:rPr>
        <w:t>“</w:t>
      </w:r>
      <w:r w:rsidRPr="00CF7516">
        <w:rPr>
          <w:rFonts w:cs="Calibri"/>
          <w:szCs w:val="22"/>
          <w:u w:val="single"/>
        </w:rPr>
        <w:t>The 1967 Treaty is dated. It was written, literally, in a different era</w:t>
      </w:r>
      <w:r w:rsidRPr="00CF7516">
        <w:rPr>
          <w:rFonts w:cs="Calibri"/>
          <w:szCs w:val="22"/>
        </w:rPr>
        <w:t xml:space="preserve">,” </w:t>
      </w:r>
      <w:r w:rsidRPr="006C75E4">
        <w:rPr>
          <w:rFonts w:cs="Calibri"/>
          <w:szCs w:val="22"/>
          <w:highlight w:val="green"/>
          <w:u w:val="single"/>
        </w:rPr>
        <w:t xml:space="preserve">said </w:t>
      </w:r>
      <w:r w:rsidRPr="00BF1F77">
        <w:rPr>
          <w:rFonts w:cs="Calibri"/>
          <w:szCs w:val="22"/>
          <w:u w:val="single"/>
        </w:rPr>
        <w:t>former</w:t>
      </w:r>
      <w:r w:rsidRPr="006C75E4">
        <w:rPr>
          <w:rFonts w:cs="Calibri"/>
          <w:szCs w:val="22"/>
          <w:highlight w:val="green"/>
          <w:u w:val="single"/>
        </w:rPr>
        <w:t xml:space="preserve"> Air Force</w:t>
      </w:r>
      <w:r w:rsidRPr="00CF7516">
        <w:rPr>
          <w:rFonts w:cs="Calibri"/>
          <w:szCs w:val="22"/>
          <w:u w:val="single"/>
        </w:rPr>
        <w:t xml:space="preserve"> </w:t>
      </w:r>
      <w:r w:rsidRPr="006C75E4">
        <w:rPr>
          <w:rFonts w:cs="Calibri"/>
          <w:szCs w:val="22"/>
          <w:highlight w:val="green"/>
          <w:u w:val="single"/>
        </w:rPr>
        <w:t>Secretary</w:t>
      </w:r>
      <w:r w:rsidRPr="00BF1F77">
        <w:rPr>
          <w:rFonts w:cs="Calibri"/>
          <w:szCs w:val="22"/>
          <w:u w:val="single"/>
        </w:rPr>
        <w:t xml:space="preserve"> Deborah Lee </w:t>
      </w:r>
      <w:r w:rsidRPr="006C75E4">
        <w:rPr>
          <w:rFonts w:cs="Calibri"/>
          <w:szCs w:val="22"/>
          <w:highlight w:val="green"/>
          <w:u w:val="single"/>
        </w:rPr>
        <w:t>James</w:t>
      </w:r>
      <w:r w:rsidRPr="00BF1F77">
        <w:rPr>
          <w:rFonts w:cs="Calibri"/>
          <w:szCs w:val="22"/>
          <w:u w:val="single"/>
        </w:rPr>
        <w:t xml:space="preserve"> in an Atlantic Council briefing today</w:t>
      </w:r>
      <w:r w:rsidRPr="00BF1F77">
        <w:rPr>
          <w:rFonts w:cs="Calibri"/>
          <w:szCs w:val="22"/>
        </w:rPr>
        <w:t>. “At present it is too broad,</w:t>
      </w:r>
      <w:r w:rsidRPr="00CF7516">
        <w:rPr>
          <w:rFonts w:cs="Calibri"/>
          <w:szCs w:val="22"/>
        </w:rPr>
        <w:t xml:space="preserve"> and in some cases it’s probably overly specific.”</w:t>
      </w:r>
    </w:p>
    <w:p w14:paraId="364ADBFF" w14:textId="77777777" w:rsidR="002D269F" w:rsidRPr="00CF7516" w:rsidRDefault="002D269F" w:rsidP="002D269F">
      <w:pPr>
        <w:rPr>
          <w:rFonts w:cs="Calibri"/>
          <w:szCs w:val="22"/>
        </w:rPr>
      </w:pPr>
      <w:r w:rsidRPr="00CF7516">
        <w:rPr>
          <w:rFonts w:cs="Calibri"/>
          <w:szCs w:val="22"/>
        </w:rPr>
        <w:t>The year-long study, </w:t>
      </w:r>
      <w:hyperlink r:id="rId13" w:history="1">
        <w:r w:rsidRPr="00CF7516">
          <w:rPr>
            <w:rStyle w:val="Hyperlink"/>
            <w:rFonts w:eastAsiaTheme="majorEastAsia" w:cs="Calibri"/>
            <w:szCs w:val="22"/>
          </w:rPr>
          <w:t>“The Future of Security In Space: A Thirty-Years US Strategy” </w:t>
        </w:r>
      </w:hyperlink>
      <w:r w:rsidRPr="00CF7516">
        <w:rPr>
          <w:rFonts w:cs="Calibri"/>
          <w:szCs w:val="22"/>
        </w:rPr>
        <w:t xml:space="preserve">was co-chaired by James and retired </w:t>
      </w:r>
      <w:r w:rsidRPr="006C75E4">
        <w:rPr>
          <w:rFonts w:cs="Calibri"/>
          <w:szCs w:val="22"/>
          <w:highlight w:val="green"/>
          <w:u w:val="single"/>
        </w:rPr>
        <w:t>Marine Corps Gen</w:t>
      </w:r>
      <w:r w:rsidRPr="00CF7516">
        <w:rPr>
          <w:rFonts w:cs="Calibri"/>
          <w:szCs w:val="22"/>
          <w:u w:val="single"/>
        </w:rPr>
        <w:t xml:space="preserve">. Hoss </w:t>
      </w:r>
      <w:r w:rsidRPr="006C75E4">
        <w:rPr>
          <w:rFonts w:cs="Calibri"/>
          <w:szCs w:val="22"/>
          <w:highlight w:val="green"/>
          <w:u w:val="single"/>
        </w:rPr>
        <w:t>Cartwright</w:t>
      </w:r>
      <w:r w:rsidRPr="00CF7516">
        <w:rPr>
          <w:rFonts w:cs="Calibri"/>
          <w:szCs w:val="22"/>
        </w:rPr>
        <w:t xml:space="preserve">, former vice chair of the Joint Chiefs of Staff. In essence, it </w:t>
      </w:r>
      <w:r w:rsidRPr="006C75E4">
        <w:rPr>
          <w:rFonts w:cs="Calibri"/>
          <w:szCs w:val="22"/>
          <w:highlight w:val="green"/>
          <w:u w:val="single"/>
        </w:rPr>
        <w:t xml:space="preserve">argues that the US needs to lead international efforts to </w:t>
      </w:r>
      <w:r w:rsidRPr="006C75E4">
        <w:rPr>
          <w:rStyle w:val="Emphasis"/>
          <w:rFonts w:cs="Calibri"/>
          <w:szCs w:val="22"/>
          <w:highlight w:val="green"/>
        </w:rPr>
        <w:t>craft a new rules-based regime</w:t>
      </w:r>
      <w:r w:rsidRPr="00CF7516">
        <w:rPr>
          <w:rStyle w:val="Emphasis"/>
          <w:rFonts w:cs="Calibri"/>
          <w:szCs w:val="22"/>
        </w:rPr>
        <w:t xml:space="preserve"> </w:t>
      </w:r>
      <w:r w:rsidRPr="00CF7516">
        <w:rPr>
          <w:rFonts w:cs="Calibri"/>
          <w:szCs w:val="22"/>
          <w:u w:val="single"/>
        </w:rPr>
        <w:t>to govern all space activities</w:t>
      </w:r>
      <w:r w:rsidRPr="00CF7516">
        <w:rPr>
          <w:rFonts w:cs="Calibri"/>
          <w:szCs w:val="22"/>
        </w:rPr>
        <w:t xml:space="preserve"> — from exploration to commercial ventures to military interactions. As the two argued in a recent </w:t>
      </w:r>
      <w:hyperlink r:id="rId14" w:history="1">
        <w:r w:rsidRPr="00CF7516">
          <w:rPr>
            <w:rStyle w:val="Hyperlink"/>
            <w:rFonts w:eastAsiaTheme="majorEastAsia" w:cs="Calibri"/>
            <w:szCs w:val="22"/>
          </w:rPr>
          <w:t>op-ed in Breaking D,</w:t>
        </w:r>
      </w:hyperlink>
      <w:r w:rsidRPr="00CF7516">
        <w:rPr>
          <w:rFonts w:cs="Calibri"/>
          <w:szCs w:val="22"/>
        </w:rPr>
        <w:t> “Great-power competition among the United States, China, and Russia has launched into outer space without rules governing the game.”</w:t>
      </w:r>
    </w:p>
    <w:p w14:paraId="70E69D60" w14:textId="77777777" w:rsidR="002D269F" w:rsidRPr="00CF7516" w:rsidRDefault="002D269F" w:rsidP="002D269F">
      <w:pPr>
        <w:rPr>
          <w:rFonts w:cs="Calibri"/>
          <w:szCs w:val="22"/>
        </w:rPr>
      </w:pPr>
      <w:r w:rsidRPr="00CF7516">
        <w:rPr>
          <w:rFonts w:cs="Calibri"/>
          <w:szCs w:val="22"/>
        </w:rPr>
        <w:t xml:space="preserve">“The international law of space, centered on </w:t>
      </w:r>
      <w:r w:rsidRPr="00CF7516">
        <w:rPr>
          <w:rFonts w:cs="Calibri"/>
          <w:szCs w:val="22"/>
          <w:u w:val="single"/>
        </w:rPr>
        <w:t xml:space="preserve">the 1967 Outer Space Treaty, is outdated and insufficient for a future of space in which economic activity is primary. The international community </w:t>
      </w:r>
      <w:r w:rsidRPr="00CF7516">
        <w:rPr>
          <w:rStyle w:val="Emphasis"/>
          <w:rFonts w:cs="Calibri"/>
          <w:szCs w:val="22"/>
        </w:rPr>
        <w:t xml:space="preserve">needs </w:t>
      </w:r>
      <w:r w:rsidRPr="006C75E4">
        <w:rPr>
          <w:rStyle w:val="Emphasis"/>
          <w:rFonts w:cs="Calibri"/>
          <w:szCs w:val="22"/>
          <w:highlight w:val="green"/>
        </w:rPr>
        <w:t>a new foundational space treaty</w:t>
      </w:r>
      <w:r w:rsidRPr="006C75E4">
        <w:rPr>
          <w:rFonts w:cs="Calibri"/>
          <w:szCs w:val="22"/>
          <w:highlight w:val="green"/>
          <w:u w:val="single"/>
        </w:rPr>
        <w:t xml:space="preserve">, </w:t>
      </w:r>
      <w:r w:rsidRPr="00BF1F77">
        <w:rPr>
          <w:rFonts w:cs="Calibri"/>
          <w:szCs w:val="22"/>
          <w:u w:val="single"/>
        </w:rPr>
        <w:t>and</w:t>
      </w:r>
      <w:r w:rsidRPr="00CF7516">
        <w:rPr>
          <w:rFonts w:cs="Calibri"/>
          <w:szCs w:val="22"/>
          <w:u w:val="single"/>
        </w:rPr>
        <w:t xml:space="preserve"> the United States should precipitate its negotiation,”</w:t>
      </w:r>
      <w:r w:rsidRPr="00CF7516">
        <w:rPr>
          <w:rFonts w:cs="Calibri"/>
          <w:szCs w:val="22"/>
        </w:rPr>
        <w:t xml:space="preserve"> the study argues.</w:t>
      </w:r>
    </w:p>
    <w:p w14:paraId="5A30609D" w14:textId="77777777" w:rsidR="002D269F" w:rsidRDefault="002D269F" w:rsidP="002D269F">
      <w:pPr>
        <w:rPr>
          <w:rFonts w:cs="Calibri"/>
          <w:szCs w:val="22"/>
        </w:rPr>
      </w:pPr>
      <w:r w:rsidRPr="00CF7516">
        <w:rPr>
          <w:rFonts w:cs="Calibri"/>
          <w:szCs w:val="22"/>
        </w:rPr>
        <w:t xml:space="preserve">James elaborated that the idea would be to craft </w:t>
      </w:r>
      <w:r w:rsidRPr="006C75E4">
        <w:rPr>
          <w:rFonts w:cs="Calibri"/>
          <w:szCs w:val="22"/>
          <w:highlight w:val="green"/>
          <w:u w:val="single"/>
        </w:rPr>
        <w:t>a more expansive treaty</w:t>
      </w:r>
      <w:r w:rsidRPr="00CF7516">
        <w:rPr>
          <w:rFonts w:cs="Calibri"/>
          <w:szCs w:val="22"/>
        </w:rPr>
        <w:t xml:space="preserve"> that </w:t>
      </w:r>
      <w:r w:rsidRPr="006C75E4">
        <w:rPr>
          <w:rFonts w:cs="Calibri"/>
          <w:szCs w:val="22"/>
          <w:highlight w:val="green"/>
          <w:u w:val="single"/>
        </w:rPr>
        <w:t>covers</w:t>
      </w:r>
      <w:r w:rsidRPr="00CF7516">
        <w:rPr>
          <w:rFonts w:cs="Calibri"/>
          <w:szCs w:val="22"/>
          <w:u w:val="single"/>
        </w:rPr>
        <w:t xml:space="preserve"> emerging issues like debris mitigation and removal and </w:t>
      </w:r>
      <w:hyperlink r:id="rId15" w:history="1">
        <w:r w:rsidRPr="006C75E4">
          <w:rPr>
            <w:rStyle w:val="Emphasis"/>
            <w:rFonts w:eastAsiaTheme="majorEastAsia" w:cs="Calibri"/>
            <w:szCs w:val="22"/>
            <w:highlight w:val="green"/>
          </w:rPr>
          <w:t>commercial extraction of resources</w:t>
        </w:r>
      </w:hyperlink>
      <w:r w:rsidRPr="006C75E4">
        <w:rPr>
          <w:rStyle w:val="Emphasis"/>
          <w:rFonts w:cs="Calibri"/>
          <w:szCs w:val="22"/>
          <w:highlight w:val="green"/>
        </w:rPr>
        <w:t> from the Moon and/or asteroids</w:t>
      </w:r>
      <w:r w:rsidRPr="006C75E4">
        <w:rPr>
          <w:rFonts w:cs="Calibri"/>
          <w:szCs w:val="22"/>
          <w:highlight w:val="green"/>
        </w:rPr>
        <w:t>.</w:t>
      </w:r>
      <w:r w:rsidRPr="00CF7516">
        <w:rPr>
          <w:rFonts w:cs="Calibri"/>
          <w:szCs w:val="22"/>
        </w:rPr>
        <w:t xml:space="preserve"> That said, she stressed that the US should not abandon the OST — which has been signed by 193 nations — unless and until something new is there to replace it.</w:t>
      </w:r>
    </w:p>
    <w:p w14:paraId="0CF740E1" w14:textId="77777777" w:rsidR="002D269F" w:rsidRDefault="002D269F" w:rsidP="002D269F">
      <w:pPr>
        <w:pStyle w:val="Heading4"/>
      </w:pPr>
      <w:r>
        <w:lastRenderedPageBreak/>
        <w:t>2] Space law is typically treaty-based---Russian and Chinese proposals prove.</w:t>
      </w:r>
    </w:p>
    <w:p w14:paraId="0480A30D" w14:textId="77777777" w:rsidR="002D269F" w:rsidRDefault="002D269F" w:rsidP="002D269F">
      <w:pPr>
        <w:rPr>
          <w:rFonts w:cs="Calibri"/>
          <w:b/>
          <w:bCs/>
          <w:szCs w:val="22"/>
        </w:rPr>
      </w:pPr>
      <w:r w:rsidRPr="00937040">
        <w:rPr>
          <w:rFonts w:cs="Calibri"/>
          <w:szCs w:val="22"/>
        </w:rPr>
        <w:t xml:space="preserve">Stephanie </w:t>
      </w:r>
      <w:proofErr w:type="spellStart"/>
      <w:r w:rsidRPr="00937040">
        <w:rPr>
          <w:rFonts w:cs="Calibri"/>
          <w:b/>
          <w:bCs/>
          <w:sz w:val="26"/>
          <w:szCs w:val="26"/>
        </w:rPr>
        <w:t>Nebehay</w:t>
      </w:r>
      <w:proofErr w:type="spellEnd"/>
      <w:r w:rsidRPr="00937040">
        <w:rPr>
          <w:rFonts w:cs="Calibri"/>
          <w:b/>
          <w:bCs/>
          <w:sz w:val="26"/>
          <w:szCs w:val="26"/>
        </w:rPr>
        <w:t xml:space="preserve"> 8</w:t>
      </w:r>
      <w:r w:rsidRPr="00937040">
        <w:rPr>
          <w:rFonts w:cs="Calibri"/>
          <w:szCs w:val="22"/>
        </w:rPr>
        <w:t xml:space="preserve">. Reporter, Reuters, “China, Russia to Offer Treaty to Ban Arms in Space,” Reuters, January 26, 2008, </w:t>
      </w:r>
      <w:hyperlink r:id="rId16" w:history="1">
        <w:r w:rsidRPr="00937040">
          <w:rPr>
            <w:rStyle w:val="Hyperlink"/>
            <w:rFonts w:cs="Calibri"/>
            <w:szCs w:val="22"/>
          </w:rPr>
          <w:t>https://www.reuters.com/article/us-arms-space/china-russia-to-offer-treaty-to-ban-arms-in-space-idUSL2578979020080125</w:t>
        </w:r>
      </w:hyperlink>
      <w:r w:rsidRPr="00937040">
        <w:rPr>
          <w:rFonts w:cs="Calibri"/>
          <w:szCs w:val="22"/>
        </w:rPr>
        <w:t xml:space="preserve">, RJP, </w:t>
      </w:r>
      <w:proofErr w:type="spellStart"/>
      <w:r w:rsidRPr="00937040">
        <w:rPr>
          <w:rFonts w:cs="Calibri"/>
          <w:b/>
          <w:bCs/>
          <w:szCs w:val="22"/>
        </w:rPr>
        <w:t>DebateDrills</w:t>
      </w:r>
      <w:proofErr w:type="spellEnd"/>
    </w:p>
    <w:p w14:paraId="55FBDCBF" w14:textId="77777777" w:rsidR="002D269F" w:rsidRPr="00937040" w:rsidRDefault="002D269F" w:rsidP="002D269F">
      <w:pPr>
        <w:rPr>
          <w:rFonts w:cs="Calibri"/>
          <w:szCs w:val="22"/>
        </w:rPr>
      </w:pPr>
    </w:p>
    <w:p w14:paraId="3A507FFA" w14:textId="77777777" w:rsidR="002D269F" w:rsidRPr="00477939" w:rsidRDefault="002D269F" w:rsidP="002D269F">
      <w:pPr>
        <w:rPr>
          <w:rFonts w:cs="Calibri"/>
          <w:szCs w:val="22"/>
        </w:rPr>
      </w:pPr>
      <w:r w:rsidRPr="00477939">
        <w:rPr>
          <w:rFonts w:cs="Calibri"/>
          <w:szCs w:val="22"/>
        </w:rPr>
        <w:t xml:space="preserve">GENEVA (Reuters) - </w:t>
      </w:r>
      <w:r w:rsidRPr="006C75E4">
        <w:rPr>
          <w:rFonts w:cs="Calibri"/>
          <w:szCs w:val="22"/>
          <w:highlight w:val="green"/>
          <w:u w:val="single"/>
        </w:rPr>
        <w:t xml:space="preserve">China and Russia will submit a joint proposal next month for an </w:t>
      </w:r>
      <w:r w:rsidRPr="006C75E4">
        <w:rPr>
          <w:rStyle w:val="Emphasis"/>
          <w:rFonts w:cs="Calibri"/>
          <w:szCs w:val="22"/>
          <w:highlight w:val="green"/>
        </w:rPr>
        <w:t>international treaty</w:t>
      </w:r>
      <w:r w:rsidRPr="00477939">
        <w:rPr>
          <w:rFonts w:cs="Calibri"/>
          <w:szCs w:val="22"/>
          <w:u w:val="single"/>
        </w:rPr>
        <w:t xml:space="preserve"> </w:t>
      </w:r>
      <w:r w:rsidRPr="00477939">
        <w:rPr>
          <w:rFonts w:cs="Calibri"/>
          <w:szCs w:val="22"/>
        </w:rPr>
        <w:t>to ban the deployment of weapons</w:t>
      </w:r>
      <w:r w:rsidRPr="00477939">
        <w:rPr>
          <w:rFonts w:cs="Calibri"/>
          <w:szCs w:val="22"/>
          <w:u w:val="single"/>
        </w:rPr>
        <w:t xml:space="preserve"> </w:t>
      </w:r>
      <w:r w:rsidRPr="006C75E4">
        <w:rPr>
          <w:rStyle w:val="Emphasis"/>
          <w:rFonts w:cs="Calibri"/>
          <w:szCs w:val="22"/>
          <w:highlight w:val="green"/>
        </w:rPr>
        <w:t>in outer space</w:t>
      </w:r>
      <w:r w:rsidRPr="00477939">
        <w:rPr>
          <w:rFonts w:cs="Calibri"/>
          <w:szCs w:val="22"/>
        </w:rPr>
        <w:t>, a senior Russian arms negotiator said on Friday.</w:t>
      </w:r>
    </w:p>
    <w:p w14:paraId="3D4A6593" w14:textId="77777777" w:rsidR="002D269F" w:rsidRPr="00477939" w:rsidRDefault="002D269F" w:rsidP="002D269F">
      <w:pPr>
        <w:rPr>
          <w:rFonts w:cs="Calibri"/>
          <w:szCs w:val="22"/>
          <w:u w:val="single"/>
        </w:rPr>
      </w:pPr>
      <w:r w:rsidRPr="00477939">
        <w:rPr>
          <w:rFonts w:cs="Calibri"/>
          <w:szCs w:val="22"/>
        </w:rPr>
        <w:t xml:space="preserve">Valery </w:t>
      </w:r>
      <w:proofErr w:type="spellStart"/>
      <w:r w:rsidRPr="00477939">
        <w:rPr>
          <w:rFonts w:cs="Calibri"/>
          <w:szCs w:val="22"/>
        </w:rPr>
        <w:t>Loshchinin</w:t>
      </w:r>
      <w:proofErr w:type="spellEnd"/>
      <w:r w:rsidRPr="00477939">
        <w:rPr>
          <w:rFonts w:cs="Calibri"/>
          <w:szCs w:val="22"/>
        </w:rPr>
        <w:t xml:space="preserve">, Russia’s ambassador to the United Nations-sponsored Conference on Disarmament, said </w:t>
      </w:r>
      <w:r w:rsidRPr="006C75E4">
        <w:rPr>
          <w:rFonts w:cs="Calibri"/>
          <w:szCs w:val="22"/>
          <w:highlight w:val="green"/>
          <w:u w:val="single"/>
        </w:rPr>
        <w:t xml:space="preserve">the </w:t>
      </w:r>
      <w:r w:rsidRPr="006C75E4">
        <w:rPr>
          <w:rStyle w:val="Emphasis"/>
          <w:rFonts w:cs="Calibri"/>
          <w:szCs w:val="22"/>
          <w:highlight w:val="green"/>
        </w:rPr>
        <w:t>draft treaty</w:t>
      </w:r>
      <w:r w:rsidRPr="006C75E4">
        <w:rPr>
          <w:rFonts w:cs="Calibri"/>
          <w:szCs w:val="22"/>
          <w:highlight w:val="green"/>
          <w:u w:val="single"/>
        </w:rPr>
        <w:t xml:space="preserve"> would be presented to</w:t>
      </w:r>
      <w:r w:rsidRPr="00477939">
        <w:rPr>
          <w:rFonts w:cs="Calibri"/>
          <w:szCs w:val="22"/>
          <w:u w:val="single"/>
        </w:rPr>
        <w:t xml:space="preserve"> the 65-member forum on February 12.</w:t>
      </w:r>
    </w:p>
    <w:p w14:paraId="6A278461" w14:textId="77777777" w:rsidR="002D269F" w:rsidRPr="00477939" w:rsidRDefault="002D269F" w:rsidP="002D269F">
      <w:pPr>
        <w:rPr>
          <w:rFonts w:cs="Calibri"/>
          <w:szCs w:val="22"/>
        </w:rPr>
      </w:pPr>
      <w:r w:rsidRPr="00477939">
        <w:rPr>
          <w:rFonts w:cs="Calibri"/>
          <w:szCs w:val="22"/>
        </w:rPr>
        <w:t xml:space="preserve">Russian Foreign Minister Sergei Lavrov is due to address </w:t>
      </w:r>
      <w:r w:rsidRPr="00477939">
        <w:rPr>
          <w:rFonts w:cs="Calibri"/>
          <w:szCs w:val="22"/>
          <w:u w:val="single"/>
        </w:rPr>
        <w:t xml:space="preserve">the </w:t>
      </w:r>
      <w:r w:rsidRPr="006C75E4">
        <w:rPr>
          <w:rFonts w:cs="Calibri"/>
          <w:szCs w:val="22"/>
          <w:highlight w:val="green"/>
          <w:u w:val="single"/>
        </w:rPr>
        <w:t>Geneva</w:t>
      </w:r>
      <w:r w:rsidRPr="00477939">
        <w:rPr>
          <w:rFonts w:cs="Calibri"/>
          <w:szCs w:val="22"/>
          <w:u w:val="single"/>
        </w:rPr>
        <w:t xml:space="preserve"> forum</w:t>
      </w:r>
      <w:r w:rsidRPr="00477939">
        <w:rPr>
          <w:rFonts w:cs="Calibri"/>
          <w:szCs w:val="22"/>
        </w:rPr>
        <w:t xml:space="preserve">, which </w:t>
      </w:r>
      <w:r w:rsidRPr="00477939">
        <w:rPr>
          <w:rFonts w:cs="Calibri"/>
          <w:szCs w:val="22"/>
          <w:u w:val="single"/>
        </w:rPr>
        <w:t xml:space="preserve">constitutes </w:t>
      </w:r>
      <w:r w:rsidRPr="006C75E4">
        <w:rPr>
          <w:rFonts w:cs="Calibri"/>
          <w:szCs w:val="22"/>
          <w:highlight w:val="green"/>
          <w:u w:val="single"/>
        </w:rPr>
        <w:t>the world’s</w:t>
      </w:r>
      <w:r w:rsidRPr="00477939">
        <w:rPr>
          <w:rFonts w:cs="Calibri"/>
          <w:szCs w:val="22"/>
          <w:u w:val="single"/>
        </w:rPr>
        <w:t xml:space="preserve"> main disarmament </w:t>
      </w:r>
      <w:r w:rsidRPr="006C75E4">
        <w:rPr>
          <w:rStyle w:val="Emphasis"/>
          <w:rFonts w:cs="Calibri"/>
          <w:szCs w:val="22"/>
          <w:highlight w:val="green"/>
        </w:rPr>
        <w:t>negotiating body</w:t>
      </w:r>
      <w:r w:rsidRPr="00477939">
        <w:rPr>
          <w:rFonts w:cs="Calibri"/>
          <w:szCs w:val="22"/>
          <w:u w:val="single"/>
        </w:rPr>
        <w:t>, on that day</w:t>
      </w:r>
      <w:r w:rsidRPr="00477939">
        <w:rPr>
          <w:rFonts w:cs="Calibri"/>
          <w:szCs w:val="22"/>
        </w:rPr>
        <w:t xml:space="preserve">. </w:t>
      </w:r>
      <w:proofErr w:type="spellStart"/>
      <w:r w:rsidRPr="00477939">
        <w:rPr>
          <w:rFonts w:cs="Calibri"/>
          <w:szCs w:val="22"/>
        </w:rPr>
        <w:t>Loshchinin</w:t>
      </w:r>
      <w:proofErr w:type="spellEnd"/>
      <w:r w:rsidRPr="00477939">
        <w:rPr>
          <w:rFonts w:cs="Calibri"/>
          <w:szCs w:val="22"/>
        </w:rPr>
        <w:t xml:space="preserve"> gave no details on the proposal which has been circulated to some senior diplomats.</w:t>
      </w:r>
    </w:p>
    <w:p w14:paraId="090E5E20" w14:textId="77777777" w:rsidR="002D269F" w:rsidRPr="00477939" w:rsidRDefault="002D269F" w:rsidP="002D269F">
      <w:pPr>
        <w:rPr>
          <w:rFonts w:cs="Calibri"/>
          <w:szCs w:val="22"/>
        </w:rPr>
      </w:pPr>
      <w:r w:rsidRPr="00477939">
        <w:rPr>
          <w:rFonts w:cs="Calibri"/>
          <w:szCs w:val="22"/>
        </w:rPr>
        <w:t>Tensions between Russia and the United States have deepened in recent years over U.S. plans to revive its stalled “Star Wars” program from the 1980s with a new generation of missile defense shields.</w:t>
      </w:r>
    </w:p>
    <w:p w14:paraId="073D9FC9" w14:textId="77777777" w:rsidR="002D269F" w:rsidRPr="00477939" w:rsidRDefault="002D269F" w:rsidP="002D269F">
      <w:pPr>
        <w:rPr>
          <w:rFonts w:cs="Calibri"/>
          <w:szCs w:val="22"/>
        </w:rPr>
      </w:pPr>
      <w:r w:rsidRPr="00477939">
        <w:rPr>
          <w:rFonts w:cs="Calibri"/>
          <w:szCs w:val="22"/>
          <w:u w:val="single"/>
        </w:rPr>
        <w:t xml:space="preserve">Nuclear and other weapons of mass destruction are banned from space under </w:t>
      </w:r>
      <w:r w:rsidRPr="00477939">
        <w:rPr>
          <w:rStyle w:val="Emphasis"/>
          <w:rFonts w:cs="Calibri"/>
          <w:szCs w:val="22"/>
        </w:rPr>
        <w:t>a 1967 international treaty.</w:t>
      </w:r>
      <w:r w:rsidRPr="00477939">
        <w:rPr>
          <w:rFonts w:cs="Calibri"/>
          <w:szCs w:val="22"/>
        </w:rPr>
        <w:t xml:space="preserve"> But Washington’s plans have stirred concerns about non-nuclear arms in space.</w:t>
      </w:r>
    </w:p>
    <w:p w14:paraId="6227914C" w14:textId="77777777" w:rsidR="002D269F" w:rsidRDefault="002D269F" w:rsidP="002D269F">
      <w:pPr>
        <w:pStyle w:val="Heading4"/>
      </w:pPr>
      <w:r>
        <w:t>3] Treaties are the foundation of space law.</w:t>
      </w:r>
    </w:p>
    <w:p w14:paraId="22FE020E" w14:textId="77777777" w:rsidR="002D269F" w:rsidRPr="00937040" w:rsidRDefault="002D269F" w:rsidP="002D269F">
      <w:pPr>
        <w:rPr>
          <w:rFonts w:cs="Calibri"/>
          <w:szCs w:val="22"/>
        </w:rPr>
      </w:pPr>
      <w:r w:rsidRPr="00937040">
        <w:rPr>
          <w:rFonts w:cs="Calibri"/>
          <w:szCs w:val="22"/>
        </w:rPr>
        <w:t xml:space="preserve">Sophie </w:t>
      </w:r>
      <w:proofErr w:type="spellStart"/>
      <w:r w:rsidRPr="00937040">
        <w:rPr>
          <w:rFonts w:cs="Calibri"/>
          <w:b/>
          <w:bCs/>
          <w:sz w:val="26"/>
          <w:szCs w:val="26"/>
        </w:rPr>
        <w:t>Goguichvili</w:t>
      </w:r>
      <w:proofErr w:type="spellEnd"/>
      <w:r w:rsidRPr="00937040">
        <w:rPr>
          <w:rFonts w:cs="Calibri"/>
          <w:b/>
          <w:bCs/>
          <w:sz w:val="26"/>
          <w:szCs w:val="26"/>
        </w:rPr>
        <w:t xml:space="preserve"> et. al 21</w:t>
      </w:r>
      <w:r w:rsidRPr="00937040">
        <w:rPr>
          <w:rFonts w:cs="Calibri"/>
          <w:szCs w:val="22"/>
        </w:rPr>
        <w:t xml:space="preserve">. Program Associate, the Wilson Center, “The Global Legal Landscape of Space: Who Writes the Rules on the Final Frontier?” The Wilson Center, October 1, 2021, </w:t>
      </w:r>
      <w:hyperlink r:id="rId17" w:history="1">
        <w:r w:rsidRPr="00937040">
          <w:rPr>
            <w:rStyle w:val="Hyperlink"/>
            <w:rFonts w:cs="Calibri"/>
            <w:szCs w:val="22"/>
          </w:rPr>
          <w:t>https://www.wilsoncenter.org/article/global-legal-landscape-space-who-writes-rules-final-frontier</w:t>
        </w:r>
      </w:hyperlink>
      <w:r w:rsidRPr="00937040">
        <w:rPr>
          <w:rFonts w:cs="Calibri"/>
          <w:szCs w:val="22"/>
        </w:rPr>
        <w:t xml:space="preserve">, RJP, </w:t>
      </w:r>
      <w:proofErr w:type="spellStart"/>
      <w:r w:rsidRPr="00937040">
        <w:rPr>
          <w:rFonts w:cs="Calibri"/>
          <w:b/>
          <w:bCs/>
          <w:szCs w:val="22"/>
        </w:rPr>
        <w:t>DebateDrills</w:t>
      </w:r>
      <w:proofErr w:type="spellEnd"/>
    </w:p>
    <w:p w14:paraId="05A186B7" w14:textId="77777777" w:rsidR="002D269F" w:rsidRPr="00937040" w:rsidRDefault="002D269F" w:rsidP="002D269F"/>
    <w:p w14:paraId="20B9D3BA" w14:textId="77777777" w:rsidR="002D269F" w:rsidRPr="00253B27" w:rsidRDefault="002D269F" w:rsidP="002D269F">
      <w:pPr>
        <w:rPr>
          <w:rFonts w:cs="Calibri"/>
          <w:szCs w:val="22"/>
        </w:rPr>
      </w:pPr>
      <w:r w:rsidRPr="00253B27">
        <w:rPr>
          <w:rFonts w:cs="Calibri"/>
          <w:szCs w:val="22"/>
        </w:rPr>
        <w:t xml:space="preserve">As previously mentioned, </w:t>
      </w:r>
      <w:r w:rsidRPr="006C75E4">
        <w:rPr>
          <w:rFonts w:cs="Calibri"/>
          <w:szCs w:val="22"/>
          <w:highlight w:val="green"/>
          <w:u w:val="single"/>
        </w:rPr>
        <w:t xml:space="preserve">a </w:t>
      </w:r>
      <w:r w:rsidRPr="006C75E4">
        <w:rPr>
          <w:rStyle w:val="Emphasis"/>
          <w:rFonts w:cs="Calibri"/>
          <w:szCs w:val="22"/>
          <w:highlight w:val="green"/>
        </w:rPr>
        <w:t>series of treaties</w:t>
      </w:r>
      <w:r w:rsidRPr="00253B27">
        <w:rPr>
          <w:rFonts w:cs="Calibri"/>
          <w:szCs w:val="22"/>
          <w:u w:val="single"/>
        </w:rPr>
        <w:t xml:space="preserve"> adopted by the U.N. General Assembly (UNGA) </w:t>
      </w:r>
      <w:r w:rsidRPr="006C75E4">
        <w:rPr>
          <w:rFonts w:cs="Calibri"/>
          <w:szCs w:val="22"/>
          <w:highlight w:val="green"/>
          <w:u w:val="single"/>
        </w:rPr>
        <w:t xml:space="preserve">form the </w:t>
      </w:r>
      <w:r w:rsidRPr="006C75E4">
        <w:rPr>
          <w:rStyle w:val="Emphasis"/>
          <w:rFonts w:cs="Calibri"/>
          <w:szCs w:val="22"/>
          <w:highlight w:val="green"/>
        </w:rPr>
        <w:t>foundation</w:t>
      </w:r>
      <w:r w:rsidRPr="006C75E4">
        <w:rPr>
          <w:rFonts w:cs="Calibri"/>
          <w:szCs w:val="22"/>
          <w:highlight w:val="green"/>
          <w:u w:val="single"/>
        </w:rPr>
        <w:t xml:space="preserve"> of the global space governance system. The first and most significant</w:t>
      </w:r>
      <w:r w:rsidRPr="00253B27">
        <w:rPr>
          <w:rFonts w:cs="Calibri"/>
          <w:szCs w:val="22"/>
        </w:rPr>
        <w:t xml:space="preserve"> of these treaties </w:t>
      </w:r>
      <w:r w:rsidRPr="00253B27">
        <w:rPr>
          <w:rFonts w:cs="Calibri"/>
          <w:szCs w:val="22"/>
          <w:u w:val="single"/>
        </w:rPr>
        <w:t>is the</w:t>
      </w:r>
      <w:r w:rsidRPr="00253B27">
        <w:rPr>
          <w:rFonts w:cs="Calibri"/>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s="Calibri"/>
          <w:color w:val="484247"/>
          <w:szCs w:val="22"/>
        </w:rPr>
        <w:t>Outer Space Treaty </w:t>
      </w:r>
      <w:r w:rsidRPr="00253B27">
        <w:rPr>
          <w:rFonts w:cs="Calibri"/>
          <w:szCs w:val="22"/>
        </w:rPr>
        <w:t>or</w:t>
      </w:r>
      <w:r w:rsidRPr="00253B27">
        <w:rPr>
          <w:rFonts w:cs="Calibri"/>
          <w:b/>
          <w:bCs/>
          <w:szCs w:val="22"/>
        </w:rPr>
        <w:t> </w:t>
      </w:r>
      <w:r w:rsidRPr="00253B27">
        <w:rPr>
          <w:rStyle w:val="Strong"/>
          <w:rFonts w:eastAsiaTheme="majorEastAsia" w:cs="Calibri"/>
          <w:color w:val="484247"/>
          <w:szCs w:val="22"/>
          <w:u w:val="single"/>
        </w:rPr>
        <w:t>OST</w:t>
      </w:r>
      <w:r w:rsidRPr="00253B27">
        <w:rPr>
          <w:rFonts w:cs="Calibri"/>
          <w:szCs w:val="22"/>
        </w:rPr>
        <w:t xml:space="preserve"> for short (1967). </w:t>
      </w:r>
      <w:r w:rsidRPr="00253B27">
        <w:rPr>
          <w:rFonts w:cs="Calibri"/>
          <w:szCs w:val="22"/>
          <w:u w:val="single"/>
        </w:rPr>
        <w:t xml:space="preserve">The </w:t>
      </w:r>
      <w:r w:rsidRPr="006C75E4">
        <w:rPr>
          <w:rFonts w:cs="Calibri"/>
          <w:szCs w:val="22"/>
          <w:highlight w:val="green"/>
          <w:u w:val="single"/>
        </w:rPr>
        <w:t>Outer Space Treaty</w:t>
      </w:r>
      <w:r w:rsidRPr="00253B27">
        <w:rPr>
          <w:rFonts w:cs="Calibri"/>
          <w:szCs w:val="22"/>
          <w:u w:val="single"/>
        </w:rPr>
        <w:t xml:space="preserve"> is considered the </w:t>
      </w:r>
      <w:r w:rsidRPr="00253B27">
        <w:rPr>
          <w:rStyle w:val="Emphasis"/>
          <w:rFonts w:cs="Calibri"/>
          <w:szCs w:val="22"/>
        </w:rPr>
        <w:t>most comprehensive space treaty</w:t>
      </w:r>
      <w:r w:rsidRPr="00253B27">
        <w:rPr>
          <w:rFonts w:cs="Calibri"/>
          <w:szCs w:val="22"/>
          <w:u w:val="single"/>
        </w:rPr>
        <w:t xml:space="preserve"> and </w:t>
      </w:r>
      <w:r w:rsidRPr="006C75E4">
        <w:rPr>
          <w:rFonts w:cs="Calibri"/>
          <w:szCs w:val="22"/>
          <w:highlight w:val="green"/>
          <w:u w:val="single"/>
        </w:rPr>
        <w:t>provides the basic framework for</w:t>
      </w:r>
      <w:r w:rsidRPr="00253B27">
        <w:rPr>
          <w:rFonts w:cs="Calibri"/>
          <w:szCs w:val="22"/>
          <w:u w:val="single"/>
        </w:rPr>
        <w:t xml:space="preserve"> </w:t>
      </w:r>
      <w:r w:rsidRPr="006C75E4">
        <w:rPr>
          <w:rFonts w:cs="Calibri"/>
          <w:szCs w:val="22"/>
          <w:highlight w:val="green"/>
          <w:u w:val="single"/>
        </w:rPr>
        <w:t>international space law</w:t>
      </w:r>
      <w:r w:rsidRPr="00253B27">
        <w:rPr>
          <w:rFonts w:cs="Calibri"/>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13FC57B8" w14:textId="77777777" w:rsidR="002D269F" w:rsidRDefault="002D269F" w:rsidP="002D269F"/>
    <w:p w14:paraId="52BDFCD1" w14:textId="77777777" w:rsidR="002D269F" w:rsidRPr="00840343" w:rsidRDefault="002D269F" w:rsidP="002D269F"/>
    <w:p w14:paraId="5D98C8FF" w14:textId="77777777" w:rsidR="002D269F" w:rsidRPr="00B63600" w:rsidRDefault="002D269F" w:rsidP="002D269F">
      <w:pPr>
        <w:rPr>
          <w:rFonts w:cs="Calibri"/>
          <w:szCs w:val="22"/>
        </w:rPr>
      </w:pPr>
    </w:p>
    <w:p w14:paraId="4963CE21" w14:textId="77777777" w:rsidR="002D269F" w:rsidRPr="00DE33BD" w:rsidRDefault="002D269F" w:rsidP="002D269F">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14E7AC9F" w14:textId="77777777" w:rsidR="002D269F" w:rsidRPr="00DE33BD" w:rsidRDefault="002D269F" w:rsidP="002D269F">
      <w:pPr>
        <w:rPr>
          <w:rFonts w:cs="Calibri"/>
        </w:rPr>
      </w:pPr>
      <w:r w:rsidRPr="00DE33BD">
        <w:rPr>
          <w:rStyle w:val="Style13ptBold"/>
          <w:rFonts w:cs="Calibri"/>
        </w:rPr>
        <w:t>Koplow, 9</w:t>
      </w:r>
      <w:r w:rsidRPr="00DE33BD">
        <w:rPr>
          <w:rFonts w:cs="Calibri"/>
        </w:rPr>
        <w:t xml:space="preserve"> – Professor of Law, Georgetown University Law Center.</w:t>
      </w:r>
    </w:p>
    <w:p w14:paraId="16D60111" w14:textId="77777777" w:rsidR="002D269F" w:rsidRPr="00DE33BD" w:rsidRDefault="002D269F" w:rsidP="002D269F">
      <w:pPr>
        <w:rPr>
          <w:rFonts w:cs="Calibri"/>
        </w:rPr>
      </w:pPr>
      <w:r w:rsidRPr="00DE33BD">
        <w:rPr>
          <w:rFonts w:cs="Calibri"/>
        </w:rPr>
        <w:t>David A. Koplow, “ASAT-</w:t>
      </w:r>
      <w:proofErr w:type="spellStart"/>
      <w:r w:rsidRPr="00DE33BD">
        <w:rPr>
          <w:rFonts w:cs="Calibri"/>
        </w:rPr>
        <w:t>isfaction</w:t>
      </w:r>
      <w:proofErr w:type="spellEnd"/>
      <w:r w:rsidRPr="00DE33BD">
        <w:rPr>
          <w:rFonts w:cs="Calibri"/>
        </w:rPr>
        <w:t xml:space="preserve">: Customary International Law and the Regulation of Anti-Satellite Weapons,” Michigan Journal of International Law. Volume 30, Summer 2009. </w:t>
      </w:r>
      <w:hyperlink r:id="rId18" w:history="1">
        <w:r w:rsidRPr="00DE33BD">
          <w:rPr>
            <w:rStyle w:val="Hyperlink"/>
            <w:rFonts w:cs="Calibri"/>
          </w:rPr>
          <w:t>http://scholarship.law.georgetown.edu/cgi/viewcontent.cgi?article=1452&amp;context=facpub</w:t>
        </w:r>
      </w:hyperlink>
    </w:p>
    <w:p w14:paraId="2AF3B096" w14:textId="77777777" w:rsidR="002D269F" w:rsidRPr="00DE33BD" w:rsidRDefault="002D269F" w:rsidP="002D269F">
      <w:pPr>
        <w:rPr>
          <w:rFonts w:cs="Calibri"/>
        </w:rPr>
      </w:pPr>
    </w:p>
    <w:p w14:paraId="61CA21F0" w14:textId="77777777" w:rsidR="002D269F" w:rsidRPr="00DE33BD" w:rsidRDefault="002D269F" w:rsidP="002D269F">
      <w:pPr>
        <w:rPr>
          <w:rFonts w:cs="Calibri"/>
        </w:rPr>
      </w:pPr>
    </w:p>
    <w:p w14:paraId="2284DDEA" w14:textId="77777777" w:rsidR="002D269F" w:rsidRPr="00DE33BD" w:rsidRDefault="002D269F" w:rsidP="002D269F">
      <w:pPr>
        <w:rPr>
          <w:rFonts w:cs="Calibri"/>
        </w:rPr>
      </w:pPr>
      <w:r w:rsidRPr="00DE33BD">
        <w:rPr>
          <w:rFonts w:cs="Calibri"/>
        </w:rPr>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rFonts w:cs="Calibri"/>
          <w:highlight w:val="green"/>
        </w:rPr>
        <w:t>I would</w:t>
      </w:r>
      <w:r w:rsidRPr="00DE33BD">
        <w:rPr>
          <w:rStyle w:val="StyleUnderline"/>
          <w:rFonts w:cs="Calibri"/>
        </w:rPr>
        <w:t xml:space="preserve"> certainly </w:t>
      </w:r>
      <w:r w:rsidRPr="006C75E4">
        <w:rPr>
          <w:rStyle w:val="StyleUnderline"/>
          <w:rFonts w:cs="Calibri"/>
          <w:highlight w:val="green"/>
        </w:rPr>
        <w:t>support</w:t>
      </w:r>
      <w:r w:rsidRPr="00DE33BD">
        <w:rPr>
          <w:rFonts w:cs="Calibri"/>
        </w:rPr>
        <w:t xml:space="preserve"> the </w:t>
      </w:r>
      <w:r w:rsidRPr="00DE33BD">
        <w:rPr>
          <w:rStyle w:val="StyleUnderline"/>
          <w:rFonts w:cs="Calibri"/>
        </w:rPr>
        <w:t>negotiation</w:t>
      </w:r>
      <w:r w:rsidRPr="00DE33BD">
        <w:rPr>
          <w:rFonts w:cs="Calibri"/>
        </w:rPr>
        <w:t xml:space="preserve"> and implementation </w:t>
      </w:r>
      <w:r w:rsidRPr="00DE33BD">
        <w:rPr>
          <w:rStyle w:val="StyleUnderline"/>
          <w:rFonts w:cs="Calibri"/>
        </w:rPr>
        <w:t xml:space="preserve">of </w:t>
      </w:r>
      <w:r w:rsidRPr="006C75E4">
        <w:rPr>
          <w:rStyle w:val="StyleUnderline"/>
          <w:rFonts w:cs="Calibri"/>
          <w:highlight w:val="green"/>
        </w:rPr>
        <w:t xml:space="preserve">a </w:t>
      </w:r>
      <w:r w:rsidRPr="00DE33BD">
        <w:rPr>
          <w:rStyle w:val="Emphasis"/>
          <w:rFonts w:cs="Calibri"/>
        </w:rPr>
        <w:t xml:space="preserve">comprehensive </w:t>
      </w:r>
      <w:r w:rsidRPr="006C75E4">
        <w:rPr>
          <w:rStyle w:val="Emphasis"/>
          <w:rFonts w:cs="Calibri"/>
          <w:highlight w:val="green"/>
        </w:rPr>
        <w:t xml:space="preserve">new treaty </w:t>
      </w:r>
      <w:r w:rsidRPr="00DE33BD">
        <w:rPr>
          <w:rStyle w:val="Emphasis"/>
          <w:rFonts w:cs="Calibri"/>
        </w:rPr>
        <w:t xml:space="preserve">to prevent an arms race </w:t>
      </w:r>
      <w:r w:rsidRPr="006C75E4">
        <w:rPr>
          <w:rStyle w:val="Emphasis"/>
          <w:rFonts w:cs="Calibri"/>
          <w:highlight w:val="green"/>
        </w:rPr>
        <w:t>in</w:t>
      </w:r>
      <w:r w:rsidRPr="00DE33BD">
        <w:rPr>
          <w:rStyle w:val="Emphasis"/>
          <w:rFonts w:cs="Calibri"/>
        </w:rPr>
        <w:t xml:space="preserve"> outer </w:t>
      </w:r>
      <w:r w:rsidRPr="006C75E4">
        <w:rPr>
          <w:rStyle w:val="Emphasis"/>
          <w:rFonts w:cs="Calibri"/>
          <w:highlight w:val="green"/>
        </w:rPr>
        <w:t>space</w:t>
      </w:r>
      <w:r w:rsidRPr="00DE33BD">
        <w:rPr>
          <w:rFonts w:cs="Calibri"/>
        </w:rPr>
        <w:t xml:space="preserve">, and a carefully drafted, widely accepted accord could accomplish much, well beyond what customary law alone could create. </w:t>
      </w:r>
      <w:r w:rsidRPr="006C75E4">
        <w:rPr>
          <w:rStyle w:val="Emphasis"/>
          <w:rFonts w:cs="Calibri"/>
          <w:highlight w:val="green"/>
        </w:rPr>
        <w:t xml:space="preserve">But the </w:t>
      </w:r>
      <w:r w:rsidRPr="00DE33BD">
        <w:rPr>
          <w:rStyle w:val="Emphasis"/>
          <w:rFonts w:cs="Calibri"/>
        </w:rPr>
        <w:t xml:space="preserve">treaty </w:t>
      </w:r>
      <w:r w:rsidRPr="006C75E4">
        <w:rPr>
          <w:rStyle w:val="Emphasis"/>
          <w:rFonts w:cs="Calibri"/>
          <w:highlight w:val="green"/>
        </w:rPr>
        <w:t>process</w:t>
      </w:r>
      <w:r w:rsidRPr="00DE33BD">
        <w:rPr>
          <w:rStyle w:val="Emphasis"/>
          <w:rFonts w:cs="Calibri"/>
        </w:rPr>
        <w:t>, too</w:t>
      </w:r>
      <w:r w:rsidRPr="00DE33BD">
        <w:rPr>
          <w:rFonts w:cs="Calibri"/>
        </w:rPr>
        <w:t xml:space="preserve">, </w:t>
      </w:r>
      <w:r w:rsidRPr="006C75E4">
        <w:rPr>
          <w:rStyle w:val="Emphasis"/>
          <w:rFonts w:cs="Calibri"/>
          <w:highlight w:val="green"/>
        </w:rPr>
        <w:t>has</w:t>
      </w:r>
      <w:r w:rsidRPr="00DE33BD">
        <w:rPr>
          <w:rStyle w:val="Emphasis"/>
          <w:rFonts w:cs="Calibri"/>
        </w:rPr>
        <w:t xml:space="preserve"> costs and </w:t>
      </w:r>
      <w:r w:rsidRPr="006C75E4">
        <w:rPr>
          <w:rStyle w:val="Emphasis"/>
          <w:rFonts w:cs="Calibri"/>
          <w:highlight w:val="green"/>
        </w:rPr>
        <w:t>disad</w:t>
      </w:r>
      <w:r w:rsidRPr="00DE33BD">
        <w:rPr>
          <w:rStyle w:val="Emphasis"/>
          <w:rFonts w:cs="Calibri"/>
        </w:rPr>
        <w:t>vantage</w:t>
      </w:r>
      <w:r w:rsidRPr="006C75E4">
        <w:rPr>
          <w:rStyle w:val="Emphasis"/>
          <w:rFonts w:cs="Calibri"/>
          <w:highlight w:val="green"/>
        </w:rPr>
        <w:t>s</w:t>
      </w:r>
      <w:r w:rsidRPr="00DE33BD">
        <w:rPr>
          <w:rFonts w:cs="Calibri"/>
        </w:rPr>
        <w:t>, and the world need not pursue just one of these alternatives in isolation.</w:t>
      </w:r>
    </w:p>
    <w:p w14:paraId="5E4218CC" w14:textId="77777777" w:rsidR="002D269F" w:rsidRPr="00DE33BD" w:rsidRDefault="002D269F" w:rsidP="002D269F">
      <w:pPr>
        <w:rPr>
          <w:rStyle w:val="Emphasis"/>
          <w:rFonts w:cs="Calibri"/>
        </w:rPr>
      </w:pPr>
      <w:r w:rsidRPr="006C75E4">
        <w:rPr>
          <w:rStyle w:val="Emphasis"/>
          <w:rFonts w:cs="Calibri"/>
          <w:highlight w:val="green"/>
        </w:rPr>
        <w:t>If</w:t>
      </w:r>
      <w:r w:rsidRPr="00DE33BD">
        <w:rPr>
          <w:rStyle w:val="Emphasis"/>
          <w:rFonts w:cs="Calibri"/>
        </w:rPr>
        <w:t xml:space="preserve"> the </w:t>
      </w:r>
      <w:r w:rsidRPr="006C75E4">
        <w:rPr>
          <w:rStyle w:val="Emphasis"/>
          <w:rFonts w:cs="Calibri"/>
          <w:highlight w:val="green"/>
        </w:rPr>
        <w:t>absence of global consensus</w:t>
      </w:r>
      <w:r w:rsidRPr="00DE33BD">
        <w:rPr>
          <w:rStyle w:val="Emphasis"/>
          <w:rFonts w:cs="Calibri"/>
        </w:rPr>
        <w:t xml:space="preserve"> currently </w:t>
      </w:r>
      <w:r w:rsidRPr="006C75E4">
        <w:rPr>
          <w:rStyle w:val="Emphasis"/>
          <w:rFonts w:cs="Calibri"/>
          <w:highlight w:val="green"/>
        </w:rPr>
        <w:t>inhibits agreements</w:t>
      </w:r>
      <w:r w:rsidRPr="00DE33BD">
        <w:rPr>
          <w:rStyle w:val="Emphasis"/>
          <w:rFonts w:cs="Calibri"/>
        </w:rPr>
        <w:t xml:space="preserve"> that </w:t>
      </w:r>
      <w:r w:rsidRPr="006C75E4">
        <w:rPr>
          <w:rStyle w:val="Emphasis"/>
          <w:rFonts w:cs="Calibri"/>
          <w:highlight w:val="green"/>
        </w:rPr>
        <w:t>countries could already sign</w:t>
      </w:r>
      <w:r w:rsidRPr="00DE33BD">
        <w:rPr>
          <w:rFonts w:cs="Calibri"/>
        </w:rPr>
        <w:t xml:space="preserve">, perhaps </w:t>
      </w:r>
      <w:r w:rsidRPr="006C75E4">
        <w:rPr>
          <w:rStyle w:val="StyleUnderline"/>
          <w:rFonts w:cs="Calibri"/>
          <w:highlight w:val="green"/>
        </w:rPr>
        <w:t xml:space="preserve">the world </w:t>
      </w:r>
      <w:r w:rsidRPr="00DE33BD">
        <w:rPr>
          <w:rStyle w:val="StyleUnderline"/>
          <w:rFonts w:cs="Calibri"/>
        </w:rPr>
        <w:t xml:space="preserve">community </w:t>
      </w:r>
      <w:r w:rsidRPr="006C75E4">
        <w:rPr>
          <w:rStyle w:val="StyleUnderline"/>
          <w:rFonts w:cs="Calibri"/>
          <w:highlight w:val="green"/>
        </w:rPr>
        <w:t>can</w:t>
      </w:r>
      <w:r w:rsidRPr="00DE33BD">
        <w:rPr>
          <w:rStyle w:val="StyleUnderline"/>
          <w:rFonts w:cs="Calibri"/>
        </w:rPr>
        <w:t xml:space="preserve"> nevertheless </w:t>
      </w:r>
      <w:r w:rsidRPr="006C75E4">
        <w:rPr>
          <w:rStyle w:val="StyleUnderline"/>
          <w:rFonts w:cs="Calibri"/>
          <w:highlight w:val="green"/>
        </w:rPr>
        <w:t>get</w:t>
      </w:r>
      <w:r w:rsidRPr="00DE33BD">
        <w:rPr>
          <w:rStyle w:val="StyleUnderline"/>
          <w:rFonts w:cs="Calibri"/>
        </w:rPr>
        <w:t xml:space="preserve"> some "</w:t>
      </w:r>
      <w:r w:rsidRPr="006C75E4">
        <w:rPr>
          <w:rStyle w:val="StyleUnderline"/>
          <w:rFonts w:cs="Calibri"/>
          <w:highlight w:val="green"/>
        </w:rPr>
        <w:t>satisfaction</w:t>
      </w:r>
      <w:r w:rsidRPr="00DE33BD">
        <w:rPr>
          <w:rStyle w:val="StyleUnderline"/>
          <w:rFonts w:cs="Calibri"/>
        </w:rPr>
        <w:t xml:space="preserve">" </w:t>
      </w:r>
      <w:r w:rsidRPr="006C75E4">
        <w:rPr>
          <w:rStyle w:val="StyleUnderline"/>
          <w:rFonts w:cs="Calibri"/>
          <w:highlight w:val="green"/>
        </w:rPr>
        <w:t>via</w:t>
      </w:r>
      <w:r w:rsidRPr="00DE33BD">
        <w:rPr>
          <w:rStyle w:val="StyleUnderline"/>
          <w:rFonts w:cs="Calibri"/>
        </w:rPr>
        <w:t xml:space="preserve"> the operation of </w:t>
      </w:r>
      <w:r w:rsidRPr="006C75E4">
        <w:rPr>
          <w:rStyle w:val="StyleUnderline"/>
          <w:rFonts w:cs="Calibri"/>
          <w:highlight w:val="green"/>
        </w:rPr>
        <w:t>CIL</w:t>
      </w:r>
      <w:r w:rsidRPr="00DE33BD">
        <w:rPr>
          <w:rFonts w:cs="Calibri"/>
        </w:rPr>
        <w:t xml:space="preserve">, </w:t>
      </w:r>
      <w:r w:rsidRPr="006C75E4">
        <w:rPr>
          <w:rStyle w:val="StyleUnderline"/>
          <w:rFonts w:cs="Calibri"/>
          <w:highlight w:val="green"/>
        </w:rPr>
        <w:t>constructing a similar</w:t>
      </w:r>
      <w:r w:rsidRPr="00DE33BD">
        <w:rPr>
          <w:rFonts w:cs="Calibri"/>
        </w:rPr>
        <w:t xml:space="preserve"> (</w:t>
      </w:r>
      <w:r w:rsidRPr="00DE33BD">
        <w:rPr>
          <w:rStyle w:val="Emphasis"/>
          <w:rFonts w:cs="Calibri"/>
        </w:rPr>
        <w:t>although not completely equivalent</w:t>
      </w:r>
      <w:r w:rsidRPr="00DE33BD">
        <w:rPr>
          <w:rFonts w:cs="Calibri"/>
        </w:rPr>
        <w:t xml:space="preserve">) </w:t>
      </w:r>
      <w:r w:rsidRPr="00DE33BD">
        <w:rPr>
          <w:rStyle w:val="StyleUnderline"/>
          <w:rFonts w:cs="Calibri"/>
        </w:rPr>
        <w:t xml:space="preserve">edifice of </w:t>
      </w:r>
      <w:r w:rsidRPr="006C75E4">
        <w:rPr>
          <w:rStyle w:val="StyleUnderline"/>
          <w:rFonts w:cs="Calibri"/>
          <w:highlight w:val="green"/>
        </w:rPr>
        <w:t>international reg</w:t>
      </w:r>
      <w:r w:rsidRPr="00DE33BD">
        <w:rPr>
          <w:rStyle w:val="StyleUnderline"/>
          <w:rFonts w:cs="Calibri"/>
        </w:rPr>
        <w:t xml:space="preserve">ulation </w:t>
      </w:r>
      <w:r w:rsidRPr="006C75E4">
        <w:rPr>
          <w:rStyle w:val="StyleUnderline"/>
          <w:rFonts w:cs="Calibri"/>
          <w:highlight w:val="green"/>
        </w:rPr>
        <w:t xml:space="preserve">of ASATs </w:t>
      </w:r>
      <w:r w:rsidRPr="006C75E4">
        <w:rPr>
          <w:rStyle w:val="Emphasis"/>
          <w:rFonts w:cs="Calibri"/>
          <w:highlight w:val="green"/>
        </w:rPr>
        <w:t>based simply on what countries do.</w:t>
      </w:r>
    </w:p>
    <w:p w14:paraId="28BE2C31" w14:textId="77777777" w:rsidR="002D269F" w:rsidRDefault="002D269F" w:rsidP="002D269F"/>
    <w:p w14:paraId="22B224BA" w14:textId="38923784" w:rsidR="002D269F" w:rsidRDefault="002D269F" w:rsidP="002D269F">
      <w:pPr>
        <w:pStyle w:val="Heading3"/>
      </w:pPr>
      <w:r>
        <w:lastRenderedPageBreak/>
        <w:t>1NC – OFF</w:t>
      </w:r>
    </w:p>
    <w:p w14:paraId="2737ADA4" w14:textId="77777777" w:rsidR="002D269F" w:rsidRPr="00DE33BD" w:rsidRDefault="002D269F" w:rsidP="002D269F">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1E0D3DA7" w14:textId="77777777" w:rsidR="002D269F" w:rsidRPr="00DE33BD" w:rsidRDefault="002D269F" w:rsidP="002D269F">
      <w:pPr>
        <w:rPr>
          <w:rFonts w:cs="Calibri"/>
        </w:rPr>
      </w:pPr>
      <w:r w:rsidRPr="00DE33BD">
        <w:rPr>
          <w:rFonts w:cs="Calibri"/>
        </w:rPr>
        <w:t xml:space="preserve">Alexander William </w:t>
      </w:r>
      <w:r w:rsidRPr="00DE33BD">
        <w:rPr>
          <w:rStyle w:val="Style13ptBold"/>
          <w:rFonts w:cs="Calibri"/>
        </w:rPr>
        <w:t>Salter 16</w:t>
      </w:r>
      <w:r w:rsidRPr="00DE33BD">
        <w:rPr>
          <w:rFonts w:cs="Calibri"/>
        </w:rPr>
        <w:t>, Assistant Professor of Economics, Rawls College of Business, Texas Tech University, "SPACE DEBRIS: A LAW AND ECONOMICS ANALYSIS OF THE ORBITAL COMMONS", 19 STAN. TECH. L. REV. 221 (2016), https://law.stanford.edu/wp-content/uploads/2017/11/19-2-2-salter-final_0.pdf</w:t>
      </w:r>
    </w:p>
    <w:p w14:paraId="7D02F7AC" w14:textId="77777777" w:rsidR="002D269F" w:rsidRPr="00DE33BD" w:rsidRDefault="002D269F" w:rsidP="002D269F">
      <w:pPr>
        <w:rPr>
          <w:rFonts w:cs="Calibri"/>
          <w:sz w:val="16"/>
          <w:szCs w:val="16"/>
        </w:rPr>
      </w:pPr>
      <w:r w:rsidRPr="00DE33BD">
        <w:rPr>
          <w:rFonts w:cs="Calibri"/>
          <w:sz w:val="16"/>
          <w:szCs w:val="16"/>
        </w:rPr>
        <w:t>V. MITIGATION VS. REMOVAL</w:t>
      </w:r>
    </w:p>
    <w:p w14:paraId="75E470AD" w14:textId="77777777" w:rsidR="002D269F" w:rsidRPr="00DE33BD" w:rsidRDefault="002D269F" w:rsidP="002D269F">
      <w:pPr>
        <w:rPr>
          <w:rStyle w:val="StyleUnderline"/>
          <w:rFonts w:cs="Calibri"/>
        </w:rPr>
      </w:pPr>
      <w:r w:rsidRPr="00DE33BD">
        <w:rPr>
          <w:rStyle w:val="StyleUnderline"/>
          <w:rFonts w:cs="Calibri"/>
        </w:rPr>
        <w:t>Relying on international law to create an environment conducive to space debris removal initially seems promising</w:t>
      </w:r>
      <w:r w:rsidRPr="00DE33BD">
        <w:rPr>
          <w:rFonts w:cs="Calibri"/>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Fonts w:cs="Calibri"/>
        </w:rPr>
        <w:t>the role of nation-states</w:t>
      </w:r>
      <w:r w:rsidRPr="00DE33BD">
        <w:rPr>
          <w:rFonts w:cs="Calibri"/>
          <w:sz w:val="16"/>
        </w:rPr>
        <w:t xml:space="preserve">, or their space agencies, </w:t>
      </w:r>
      <w:r w:rsidRPr="00DE33BD">
        <w:rPr>
          <w:rStyle w:val="StyleUnderline"/>
          <w:rFonts w:cs="Calibri"/>
        </w:rPr>
        <w:t>would be to create an international legal framework that clearly specifies the rules that will govern space debris removal</w:t>
      </w:r>
      <w:r w:rsidRPr="00DE33BD">
        <w:rPr>
          <w:rFonts w:cs="Calibri"/>
          <w:sz w:val="16"/>
        </w:rPr>
        <w:t xml:space="preserve"> and the interactions in space more generally. </w:t>
      </w:r>
      <w:r w:rsidRPr="00DE33BD">
        <w:rPr>
          <w:rStyle w:val="StyleUnderline"/>
          <w:rFonts w:cs="Calibri"/>
        </w:rPr>
        <w:t xml:space="preserve">The certainty afforded by clear </w:t>
      </w:r>
      <w:r w:rsidRPr="00DE33BD">
        <w:rPr>
          <w:rFonts w:cs="Calibri"/>
          <w:sz w:val="16"/>
        </w:rPr>
        <w:t xml:space="preserve">and nondiscriminatory48 </w:t>
      </w:r>
      <w:r w:rsidRPr="00DE33BD">
        <w:rPr>
          <w:rStyle w:val="StyleUnderline"/>
          <w:rFonts w:cs="Calibri"/>
        </w:rPr>
        <w:t>rules would enable the parties of the space debris “social contract” to use efficient strategies for coping with space debris. However, this ideal result is, in practice, far from certain</w:t>
      </w:r>
      <w:r w:rsidRPr="00DE33BD">
        <w:rPr>
          <w:rFonts w:cs="Calibri"/>
          <w:sz w:val="16"/>
        </w:rPr>
        <w:t xml:space="preserve">. To borrow a concept from Buchanan and </w:t>
      </w:r>
      <w:proofErr w:type="spellStart"/>
      <w:r w:rsidRPr="00DE33BD">
        <w:rPr>
          <w:rFonts w:cs="Calibri"/>
          <w:sz w:val="16"/>
        </w:rPr>
        <w:t>Tullock’s</w:t>
      </w:r>
      <w:proofErr w:type="spellEnd"/>
      <w:r w:rsidRPr="00DE33BD">
        <w:rPr>
          <w:rFonts w:cs="Calibri"/>
          <w:sz w:val="16"/>
        </w:rPr>
        <w:t xml:space="preserve"> framework,49 </w:t>
      </w:r>
      <w:r w:rsidRPr="00DE33BD">
        <w:rPr>
          <w:rStyle w:val="Emphasis"/>
          <w:rFonts w:cs="Calibri"/>
        </w:rPr>
        <w:t xml:space="preserve">the </w:t>
      </w:r>
      <w:r w:rsidRPr="00D35B18">
        <w:rPr>
          <w:rStyle w:val="Emphasis"/>
          <w:rFonts w:cs="Calibri"/>
          <w:highlight w:val="green"/>
        </w:rPr>
        <w:t>costs of amending</w:t>
      </w:r>
      <w:r w:rsidRPr="00DE33BD">
        <w:rPr>
          <w:rStyle w:val="Emphasis"/>
          <w:rFonts w:cs="Calibri"/>
        </w:rPr>
        <w:t xml:space="preserve"> the </w:t>
      </w:r>
      <w:r w:rsidRPr="00D35B18">
        <w:rPr>
          <w:rStyle w:val="Emphasis"/>
          <w:rFonts w:cs="Calibri"/>
          <w:highlight w:val="green"/>
        </w:rPr>
        <w:t xml:space="preserve">rules </w:t>
      </w:r>
      <w:r w:rsidRPr="00DE33BD">
        <w:rPr>
          <w:rStyle w:val="Emphasis"/>
          <w:rFonts w:cs="Calibri"/>
        </w:rPr>
        <w:t xml:space="preserve">in the case of international space law </w:t>
      </w:r>
      <w:r w:rsidRPr="00D35B18">
        <w:rPr>
          <w:rStyle w:val="Emphasis"/>
          <w:rFonts w:cs="Calibri"/>
          <w:highlight w:val="green"/>
        </w:rPr>
        <w:t xml:space="preserve">are </w:t>
      </w:r>
      <w:r w:rsidRPr="00DE33BD">
        <w:rPr>
          <w:rStyle w:val="Emphasis"/>
          <w:rFonts w:cs="Calibri"/>
        </w:rPr>
        <w:t xml:space="preserve">exceptionally </w:t>
      </w:r>
      <w:r w:rsidRPr="00D35B18">
        <w:rPr>
          <w:rStyle w:val="Emphasis"/>
          <w:rFonts w:cs="Calibri"/>
          <w:highlight w:val="green"/>
        </w:rPr>
        <w:t>high</w:t>
      </w:r>
      <w:r w:rsidRPr="00DE33BD">
        <w:rPr>
          <w:rFonts w:cs="Calibri"/>
          <w:sz w:val="16"/>
        </w:rPr>
        <w:t xml:space="preserve">. Although </w:t>
      </w:r>
      <w:r w:rsidRPr="00DE33BD">
        <w:rPr>
          <w:rStyle w:val="StyleUnderline"/>
          <w:rFonts w:cs="Calibri"/>
        </w:rPr>
        <w:t>a social contract</w:t>
      </w:r>
      <w:r w:rsidRPr="00DE33BD">
        <w:rPr>
          <w:rFonts w:cs="Calibri"/>
          <w:sz w:val="16"/>
        </w:rPr>
        <w:t xml:space="preserve"> is beneficial in that it prevents stronger nation-states from imposing their will on weaker nation-states, it also </w:t>
      </w:r>
      <w:r w:rsidRPr="00D35B18">
        <w:rPr>
          <w:rStyle w:val="StyleUnderline"/>
          <w:rFonts w:cs="Calibri"/>
          <w:highlight w:val="green"/>
        </w:rPr>
        <w:t xml:space="preserve">creates incentives </w:t>
      </w:r>
      <w:r w:rsidRPr="00DE33BD">
        <w:rPr>
          <w:rStyle w:val="StyleUnderline"/>
          <w:rFonts w:cs="Calibri"/>
        </w:rPr>
        <w:t xml:space="preserve">for the main spacefaring nations </w:t>
      </w:r>
      <w:r w:rsidRPr="00D35B18">
        <w:rPr>
          <w:rStyle w:val="StyleUnderline"/>
          <w:rFonts w:cs="Calibri"/>
          <w:highlight w:val="green"/>
        </w:rPr>
        <w:t xml:space="preserve">to </w:t>
      </w:r>
      <w:r w:rsidRPr="00D35B18">
        <w:rPr>
          <w:rStyle w:val="Emphasis"/>
          <w:rFonts w:cs="Calibri"/>
          <w:highlight w:val="green"/>
        </w:rPr>
        <w:t>block reforms</w:t>
      </w:r>
      <w:r w:rsidRPr="00D35B18">
        <w:rPr>
          <w:rStyle w:val="StyleUnderline"/>
          <w:rFonts w:cs="Calibri"/>
          <w:highlight w:val="green"/>
        </w:rPr>
        <w:t xml:space="preserve"> </w:t>
      </w:r>
      <w:r w:rsidRPr="00DE33BD">
        <w:rPr>
          <w:rStyle w:val="StyleUnderline"/>
          <w:rFonts w:cs="Calibri"/>
        </w:rPr>
        <w:t>that are overall welfare-enhancing but that do not sufficiently or directly benefit the stronger nations.</w:t>
      </w:r>
    </w:p>
    <w:p w14:paraId="57C38BF7" w14:textId="77777777" w:rsidR="002D269F" w:rsidRPr="00DD79F1" w:rsidRDefault="002D269F" w:rsidP="002D269F">
      <w:pPr>
        <w:rPr>
          <w:rStyle w:val="Emphasis"/>
          <w:rFonts w:cs="Calibri"/>
        </w:rPr>
      </w:pPr>
      <w:r w:rsidRPr="00DE33BD">
        <w:rPr>
          <w:rFonts w:cs="Calibri"/>
          <w:sz w:val="16"/>
        </w:rPr>
        <w:t xml:space="preserve">The 1967 Treaty on Principles Governing the Activities of States in the Exploration and Use of Outer Space, including the Moon and Other Celestial Bodies (more commonly known as </w:t>
      </w:r>
      <w:r w:rsidRPr="00DE33BD">
        <w:rPr>
          <w:rStyle w:val="StyleUnderline"/>
          <w:rFonts w:cs="Calibri"/>
        </w:rPr>
        <w:t xml:space="preserve">the </w:t>
      </w:r>
      <w:r w:rsidRPr="00DE33BD">
        <w:rPr>
          <w:rStyle w:val="Emphasis"/>
          <w:rFonts w:cs="Calibri"/>
        </w:rPr>
        <w:t>O</w:t>
      </w:r>
      <w:r w:rsidRPr="00DE33BD">
        <w:rPr>
          <w:rStyle w:val="StyleUnderline"/>
          <w:rFonts w:cs="Calibri"/>
        </w:rPr>
        <w:t xml:space="preserve">uter </w:t>
      </w:r>
      <w:r w:rsidRPr="00DE33BD">
        <w:rPr>
          <w:rStyle w:val="Emphasis"/>
          <w:rFonts w:cs="Calibri"/>
        </w:rPr>
        <w:t>S</w:t>
      </w:r>
      <w:r w:rsidRPr="00DE33BD">
        <w:rPr>
          <w:rStyle w:val="StyleUnderline"/>
          <w:rFonts w:cs="Calibri"/>
        </w:rPr>
        <w:t xml:space="preserve">pace </w:t>
      </w:r>
      <w:r w:rsidRPr="00DE33BD">
        <w:rPr>
          <w:rStyle w:val="Emphasis"/>
          <w:rFonts w:cs="Calibri"/>
        </w:rPr>
        <w:t>T</w:t>
      </w:r>
      <w:r w:rsidRPr="00DE33BD">
        <w:rPr>
          <w:rStyle w:val="StyleUnderline"/>
          <w:rFonts w:cs="Calibri"/>
        </w:rPr>
        <w:t>reaty</w:t>
      </w:r>
      <w:r w:rsidRPr="00DE33BD">
        <w:rPr>
          <w:rFonts w:cs="Calibri"/>
          <w:sz w:val="16"/>
        </w:rPr>
        <w:t xml:space="preserve">) </w:t>
      </w:r>
      <w:r w:rsidRPr="00DE33BD">
        <w:rPr>
          <w:rStyle w:val="StyleUnderline"/>
          <w:rFonts w:cs="Calibri"/>
        </w:rPr>
        <w:t>is the foundation for current international space law</w:t>
      </w:r>
      <w:r w:rsidRPr="00DE33BD">
        <w:rPr>
          <w:rFonts w:cs="Calibri"/>
          <w:sz w:val="16"/>
        </w:rPr>
        <w:t xml:space="preserve">.50 All major spacefaring nations are signatories. </w:t>
      </w:r>
      <w:r w:rsidRPr="00DE33BD">
        <w:rPr>
          <w:rStyle w:val="StyleUnderline"/>
          <w:rFonts w:cs="Calibri"/>
        </w:rPr>
        <w:t>Article VIII of this treaty is the largest legal barrier to space debris removal efforts. This article stipulates that parties to the treaty retain jurisdiction over objects they launch into space</w:t>
      </w:r>
      <w:r w:rsidRPr="00DE33BD">
        <w:rPr>
          <w:rFonts w:cs="Calibri"/>
          <w:sz w:val="16"/>
        </w:rPr>
        <w:t xml:space="preserve">, whether in orbit or on a celestial body such as the Moon. </w:t>
      </w:r>
      <w:r w:rsidRPr="00DE33BD">
        <w:rPr>
          <w:rStyle w:val="StyleUnderline"/>
          <w:rFonts w:cs="Calibri"/>
        </w:rPr>
        <w:t xml:space="preserve">This article means that American organizations, whether private firms or the government, cannot remove pieces of Chinese </w:t>
      </w:r>
      <w:r w:rsidRPr="00DD79F1">
        <w:rPr>
          <w:rStyle w:val="StyleUnderline"/>
          <w:rFonts w:cs="Calibri"/>
        </w:rPr>
        <w:t xml:space="preserve">or Russian debris without the permission of their respective governments. Perhaps contrary to intuition, </w:t>
      </w:r>
      <w:r w:rsidRPr="00DD79F1">
        <w:rPr>
          <w:rStyle w:val="Emphasis"/>
          <w:rFonts w:cs="Calibri"/>
        </w:rPr>
        <w:t>consent will probably not be easy to secure.</w:t>
      </w:r>
    </w:p>
    <w:p w14:paraId="03DD6AF6" w14:textId="77777777" w:rsidR="002D269F" w:rsidRPr="00DE33BD" w:rsidRDefault="002D269F" w:rsidP="002D269F">
      <w:pPr>
        <w:rPr>
          <w:rStyle w:val="StyleUnderline"/>
          <w:rFonts w:cs="Calibri"/>
        </w:rPr>
      </w:pPr>
      <w:r w:rsidRPr="00DD79F1">
        <w:rPr>
          <w:rStyle w:val="StyleUnderline"/>
          <w:rFonts w:cs="Calibri"/>
        </w:rPr>
        <w:t xml:space="preserve">A major difficulty lies in the realization that much </w:t>
      </w:r>
      <w:r w:rsidRPr="00DD79F1">
        <w:rPr>
          <w:rStyle w:val="Emphasis"/>
          <w:rFonts w:cs="Calibri"/>
        </w:rPr>
        <w:t>debris is valuable scrap material</w:t>
      </w:r>
      <w:r w:rsidRPr="00DD79F1">
        <w:rPr>
          <w:rStyle w:val="StyleUnderline"/>
          <w:rFonts w:cs="Calibri"/>
        </w:rPr>
        <w:t xml:space="preserve"> </w:t>
      </w:r>
      <w:r w:rsidRPr="00DD79F1">
        <w:rPr>
          <w:rFonts w:cs="Calibri"/>
          <w:sz w:val="16"/>
        </w:rPr>
        <w:t xml:space="preserve">that is already in orbit. A significant fraction of the costs associated with putting spacecraft in orbit comes from escaping Earth’s gravity well. </w:t>
      </w:r>
      <w:r w:rsidRPr="00DD79F1">
        <w:rPr>
          <w:rStyle w:val="StyleUnderline"/>
          <w:rFonts w:cs="Calibri"/>
        </w:rPr>
        <w:t>The presence of valuable material already in space can justifiably be claimed as a valuable resource for repairs to current spacecraft and eventual manufacturing in space</w:t>
      </w:r>
      <w:r w:rsidRPr="00DD79F1">
        <w:rPr>
          <w:rFonts w:cs="Calibri"/>
          <w:sz w:val="16"/>
        </w:rPr>
        <w:t xml:space="preserve">. As an example, </w:t>
      </w:r>
      <w:r w:rsidRPr="00DD79F1">
        <w:rPr>
          <w:rStyle w:val="StyleUnderline"/>
          <w:rFonts w:cs="Calibri"/>
        </w:rPr>
        <w:t>approximately 1,000 tons of aluminum orbit as debris from the upper stages of launch vehicles alone. Launching those materials into orbit could cost between $5 billion and $10 billion and would take several years.</w:t>
      </w:r>
      <w:r w:rsidRPr="00DD79F1">
        <w:rPr>
          <w:rFonts w:cs="Calibri"/>
          <w:sz w:val="16"/>
        </w:rPr>
        <w:t xml:space="preserve">51 </w:t>
      </w:r>
      <w:r w:rsidRPr="00DD79F1">
        <w:rPr>
          <w:rStyle w:val="StyleUnderline"/>
          <w:rFonts w:cs="Calibri"/>
        </w:rPr>
        <w:t xml:space="preserve">Another difficulty lies in the fact that </w:t>
      </w:r>
      <w:r w:rsidRPr="00DD79F1">
        <w:rPr>
          <w:rStyle w:val="Emphasis"/>
          <w:rFonts w:cs="Calibri"/>
        </w:rPr>
        <w:t>no definition of space debris is currently accepted internationally</w:t>
      </w:r>
      <w:r w:rsidRPr="00DD79F1">
        <w:rPr>
          <w:rStyle w:val="StyleUnderline"/>
          <w:rFonts w:cs="Calibri"/>
        </w:rPr>
        <w:t>. T</w:t>
      </w:r>
      <w:r w:rsidRPr="00DE33BD">
        <w:rPr>
          <w:rStyle w:val="StyleUnderline"/>
          <w:rFonts w:cs="Calibri"/>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rFonts w:cs="Calibri"/>
          <w:highlight w:val="green"/>
        </w:rPr>
        <w:t>resolving it</w:t>
      </w:r>
      <w:r w:rsidRPr="00DE33BD">
        <w:rPr>
          <w:rStyle w:val="StyleUnderline"/>
          <w:rFonts w:cs="Calibri"/>
        </w:rPr>
        <w:t xml:space="preserve"> does pose some legal difficulties. Doing so </w:t>
      </w:r>
      <w:r w:rsidRPr="00D35B18">
        <w:rPr>
          <w:rStyle w:val="StyleUnderline"/>
          <w:rFonts w:cs="Calibri"/>
          <w:highlight w:val="green"/>
        </w:rPr>
        <w:t>would require consensus</w:t>
      </w:r>
      <w:r w:rsidRPr="00DE33BD">
        <w:rPr>
          <w:rStyle w:val="StyleUnderline"/>
          <w:rFonts w:cs="Calibri"/>
        </w:rPr>
        <w:t xml:space="preserve"> among the spacefaring nations. </w:t>
      </w:r>
      <w:r w:rsidRPr="00DE33BD">
        <w:rPr>
          <w:rStyle w:val="Emphasis"/>
          <w:rFonts w:cs="Calibri"/>
        </w:rPr>
        <w:t xml:space="preserve">The </w:t>
      </w:r>
      <w:r w:rsidRPr="00D35B18">
        <w:rPr>
          <w:rStyle w:val="Emphasis"/>
          <w:rFonts w:cs="Calibri"/>
          <w:highlight w:val="green"/>
        </w:rPr>
        <w:t xml:space="preserve">negotiation </w:t>
      </w:r>
      <w:r w:rsidRPr="00DE33BD">
        <w:rPr>
          <w:rStyle w:val="Emphasis"/>
          <w:rFonts w:cs="Calibri"/>
        </w:rPr>
        <w:t xml:space="preserve">process for obtaining consent </w:t>
      </w:r>
      <w:r w:rsidRPr="00D35B18">
        <w:rPr>
          <w:rStyle w:val="Emphasis"/>
          <w:rFonts w:cs="Calibri"/>
          <w:highlight w:val="green"/>
        </w:rPr>
        <w:t>would be costly</w:t>
      </w:r>
      <w:r w:rsidRPr="00D35B18">
        <w:rPr>
          <w:rStyle w:val="StyleUnderline"/>
          <w:rFonts w:cs="Calibri"/>
          <w:highlight w:val="green"/>
        </w:rPr>
        <w:t>.</w:t>
      </w:r>
    </w:p>
    <w:p w14:paraId="605D05E1" w14:textId="77777777" w:rsidR="002D269F" w:rsidRPr="00DE33BD" w:rsidRDefault="002D269F" w:rsidP="002D269F">
      <w:pPr>
        <w:rPr>
          <w:rFonts w:cs="Calibri"/>
          <w:sz w:val="16"/>
        </w:rPr>
      </w:pPr>
      <w:r w:rsidRPr="00DE33BD">
        <w:rPr>
          <w:rFonts w:cs="Calibri"/>
          <w:sz w:val="16"/>
        </w:rPr>
        <w:lastRenderedPageBreak/>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Fonts w:cs="Calibri"/>
        </w:rPr>
        <w:t xml:space="preserve">Under the Liability </w:t>
      </w:r>
      <w:r w:rsidRPr="00DD79F1">
        <w:rPr>
          <w:rStyle w:val="StyleUnderline"/>
          <w:rFonts w:cs="Calibri"/>
        </w:rPr>
        <w:t xml:space="preserve">Convention, any government “shall be </w:t>
      </w:r>
      <w:r w:rsidRPr="00DD79F1">
        <w:rPr>
          <w:rStyle w:val="Emphasis"/>
          <w:rFonts w:cs="Calibri"/>
        </w:rPr>
        <w:t>absolutely liable</w:t>
      </w:r>
      <w:r w:rsidRPr="00DD79F1">
        <w:rPr>
          <w:rStyle w:val="StyleUnderline"/>
          <w:rFonts w:cs="Calibri"/>
        </w:rPr>
        <w:t xml:space="preserve"> to pay compensation for damage caused by its space objects </w:t>
      </w:r>
      <w:r w:rsidRPr="00DD79F1">
        <w:rPr>
          <w:rFonts w:cs="Calibri"/>
          <w:sz w:val="16"/>
        </w:rPr>
        <w:t xml:space="preserve">on the surface of the Earth or to aircraft, and liable for damage due to its faults in space.”52 In other words, </w:t>
      </w:r>
      <w:r w:rsidRPr="00DD79F1">
        <w:rPr>
          <w:rStyle w:val="StyleUnderline"/>
          <w:rFonts w:cs="Calibri"/>
        </w:rPr>
        <w:t>if a US party attempts to remove debris and accidentally damages another nation’s space objects, the US government would be liable for damages</w:t>
      </w:r>
      <w:r w:rsidRPr="00DD79F1">
        <w:rPr>
          <w:rFonts w:cs="Calibri"/>
          <w:sz w:val="16"/>
        </w:rPr>
        <w:t xml:space="preserve">. More generally, </w:t>
      </w:r>
      <w:r w:rsidRPr="00DD79F1">
        <w:rPr>
          <w:rStyle w:val="StyleUnderline"/>
          <w:rFonts w:cs="Calibri"/>
        </w:rPr>
        <w:t xml:space="preserve">because launching states would bear costs associated with accidents during debris removal, those states may be </w:t>
      </w:r>
      <w:r w:rsidRPr="00DD79F1">
        <w:rPr>
          <w:rStyle w:val="Emphasis"/>
          <w:rFonts w:cs="Calibri"/>
        </w:rPr>
        <w:t>unwilling to participate</w:t>
      </w:r>
      <w:r w:rsidRPr="00DD79F1">
        <w:rPr>
          <w:rStyle w:val="StyleUnderline"/>
          <w:rFonts w:cs="Calibri"/>
        </w:rPr>
        <w:t xml:space="preserve"> in or permit such efforts</w:t>
      </w:r>
      <w:r w:rsidRPr="00DD79F1">
        <w:rPr>
          <w:rFonts w:cs="Calibri"/>
          <w:sz w:val="16"/>
        </w:rPr>
        <w:t xml:space="preserve">. In theory, </w:t>
      </w:r>
      <w:r w:rsidRPr="00DD79F1">
        <w:rPr>
          <w:rStyle w:val="StyleUnderline"/>
          <w:rFonts w:cs="Calibri"/>
        </w:rPr>
        <w:t>insurance</w:t>
      </w:r>
      <w:r w:rsidRPr="00DD79F1">
        <w:rPr>
          <w:rFonts w:cs="Calibri"/>
          <w:sz w:val="16"/>
        </w:rPr>
        <w:t xml:space="preserve"> can partly remediate the</w:t>
      </w:r>
      <w:r w:rsidRPr="00DE33BD">
        <w:rPr>
          <w:rFonts w:cs="Calibri"/>
          <w:sz w:val="16"/>
        </w:rPr>
        <w:t xml:space="preserve"> costs, but that remediation </w:t>
      </w:r>
      <w:r w:rsidRPr="00DE33BD">
        <w:rPr>
          <w:rStyle w:val="StyleUnderline"/>
          <w:rFonts w:cs="Calibri"/>
        </w:rPr>
        <w:t>would</w:t>
      </w:r>
      <w:r w:rsidRPr="00DE33BD">
        <w:rPr>
          <w:rFonts w:cs="Calibri"/>
          <w:sz w:val="16"/>
        </w:rPr>
        <w:t xml:space="preserve"> still </w:t>
      </w:r>
      <w:r w:rsidRPr="00DE33BD">
        <w:rPr>
          <w:rStyle w:val="StyleUnderline"/>
          <w:rFonts w:cs="Calibri"/>
        </w:rPr>
        <w:t>make debris removal engagement less appealing</w:t>
      </w:r>
      <w:r w:rsidRPr="00DE33BD">
        <w:rPr>
          <w:rFonts w:cs="Calibri"/>
          <w:sz w:val="16"/>
        </w:rPr>
        <w:t>.</w:t>
      </w:r>
    </w:p>
    <w:p w14:paraId="6BB77083" w14:textId="77777777" w:rsidR="002D269F" w:rsidRPr="00DE33BD" w:rsidRDefault="002D269F" w:rsidP="002D269F">
      <w:pPr>
        <w:rPr>
          <w:rStyle w:val="StyleUnderline"/>
          <w:rFonts w:cs="Calibri"/>
        </w:rPr>
      </w:pPr>
      <w:r w:rsidRPr="00DE33BD">
        <w:rPr>
          <w:rStyle w:val="StyleUnderline"/>
          <w:rFonts w:cs="Calibri"/>
        </w:rPr>
        <w:t>A global effort to remediate debris would, by necessity, involve the three major spacefaring nations: the United States, Russia, and China</w:t>
      </w:r>
      <w:r w:rsidRPr="00DE33BD">
        <w:rPr>
          <w:rFonts w:cs="Calibri"/>
          <w:sz w:val="16"/>
        </w:rPr>
        <w:t xml:space="preserve">.53 </w:t>
      </w:r>
      <w:r w:rsidRPr="00DE33BD">
        <w:rPr>
          <w:rStyle w:val="StyleUnderline"/>
          <w:rFonts w:cs="Calibri"/>
        </w:rPr>
        <w:t xml:space="preserve">However, </w:t>
      </w:r>
      <w:r w:rsidRPr="00D35B18">
        <w:rPr>
          <w:rStyle w:val="Emphasis"/>
          <w:rFonts w:cs="Calibri"/>
          <w:highlight w:val="green"/>
        </w:rPr>
        <w:t xml:space="preserve">any effort would </w:t>
      </w:r>
      <w:r w:rsidRPr="00DE33BD">
        <w:rPr>
          <w:rStyle w:val="Emphasis"/>
          <w:rFonts w:cs="Calibri"/>
        </w:rPr>
        <w:t xml:space="preserve">also </w:t>
      </w:r>
      <w:r w:rsidRPr="00D35B18">
        <w:rPr>
          <w:rStyle w:val="Emphasis"/>
          <w:rFonts w:cs="Calibri"/>
          <w:szCs w:val="26"/>
          <w:highlight w:val="green"/>
        </w:rPr>
        <w:t>require</w:t>
      </w:r>
      <w:r w:rsidRPr="00D35B18">
        <w:rPr>
          <w:rStyle w:val="Emphasis"/>
          <w:rFonts w:cs="Calibri"/>
          <w:highlight w:val="green"/>
        </w:rPr>
        <w:t xml:space="preserve">—at a minimum—a significant clarification and—at most —a </w:t>
      </w:r>
      <w:r w:rsidRPr="00D35B18">
        <w:rPr>
          <w:rStyle w:val="Emphasis"/>
          <w:rFonts w:cs="Calibri"/>
          <w:szCs w:val="26"/>
          <w:highlight w:val="green"/>
        </w:rPr>
        <w:t>complete overhaul</w:t>
      </w:r>
      <w:r w:rsidRPr="00D35B18">
        <w:rPr>
          <w:rStyle w:val="Emphasis"/>
          <w:rFonts w:cs="Calibri"/>
          <w:highlight w:val="green"/>
        </w:rPr>
        <w:t xml:space="preserve"> of existing space law</w:t>
      </w:r>
      <w:r w:rsidRPr="00DE33BD">
        <w:rPr>
          <w:rFonts w:cs="Calibri"/>
          <w:sz w:val="16"/>
        </w:rPr>
        <w:t xml:space="preserve">.54 </w:t>
      </w:r>
      <w:r w:rsidRPr="00DE33BD">
        <w:rPr>
          <w:rStyle w:val="Emphasis"/>
          <w:rFonts w:cs="Calibri"/>
        </w:rPr>
        <w:t xml:space="preserve">One </w:t>
      </w:r>
      <w:r w:rsidRPr="00D35B18">
        <w:rPr>
          <w:rStyle w:val="Emphasis"/>
          <w:rFonts w:cs="Calibri"/>
          <w:highlight w:val="green"/>
        </w:rPr>
        <w:t>cannot assume that parties</w:t>
      </w:r>
      <w:r w:rsidRPr="00DE33BD">
        <w:rPr>
          <w:rStyle w:val="Emphasis"/>
          <w:rFonts w:cs="Calibri"/>
        </w:rPr>
        <w:t xml:space="preserve"> to the necessary political bargains </w:t>
      </w:r>
      <w:r w:rsidRPr="00D35B18">
        <w:rPr>
          <w:rStyle w:val="Emphasis"/>
          <w:rFonts w:cs="Calibri"/>
          <w:highlight w:val="green"/>
        </w:rPr>
        <w:t>would limit parleying to space-related issues.</w:t>
      </w:r>
      <w:r w:rsidRPr="00D35B18">
        <w:rPr>
          <w:rStyle w:val="StyleUnderline"/>
          <w:rFonts w:cs="Calibri"/>
          <w:highlight w:val="green"/>
        </w:rPr>
        <w:t xml:space="preserve"> Agreements</w:t>
      </w:r>
      <w:r w:rsidRPr="00DE33BD">
        <w:rPr>
          <w:rStyle w:val="StyleUnderline"/>
          <w:rFonts w:cs="Calibri"/>
        </w:rPr>
        <w:t xml:space="preserve"> between sovereign nation-states </w:t>
      </w:r>
      <w:r w:rsidRPr="00D35B18">
        <w:rPr>
          <w:rStyle w:val="StyleUnderline"/>
          <w:rFonts w:cs="Calibri"/>
          <w:highlight w:val="green"/>
        </w:rPr>
        <w:t>must be</w:t>
      </w:r>
      <w:r w:rsidRPr="00D35B18">
        <w:rPr>
          <w:rStyle w:val="Emphasis"/>
          <w:rFonts w:cs="Calibri"/>
          <w:highlight w:val="green"/>
        </w:rPr>
        <w:t xml:space="preserve"> self-enforcing.</w:t>
      </w:r>
      <w:r w:rsidRPr="00DE33BD">
        <w:rPr>
          <w:rFonts w:cs="Calibri"/>
          <w:sz w:val="16"/>
        </w:rPr>
        <w:t xml:space="preserve">55 </w:t>
      </w:r>
      <w:r w:rsidRPr="00DE33BD">
        <w:rPr>
          <w:rStyle w:val="StyleUnderline"/>
          <w:rFonts w:cs="Calibri"/>
        </w:rPr>
        <w:t xml:space="preserve">To secure consent, various </w:t>
      </w:r>
      <w:r w:rsidRPr="00D35B18">
        <w:rPr>
          <w:rStyle w:val="StyleUnderline"/>
          <w:rFonts w:cs="Calibri"/>
          <w:highlight w:val="green"/>
        </w:rPr>
        <w:t>parties</w:t>
      </w:r>
      <w:r w:rsidRPr="00DE33BD">
        <w:rPr>
          <w:rStyle w:val="StyleUnderline"/>
          <w:rFonts w:cs="Calibri"/>
        </w:rPr>
        <w:t xml:space="preserve"> to the change in the international legal-institutional framework </w:t>
      </w:r>
      <w:r w:rsidRPr="00D35B18">
        <w:rPr>
          <w:rStyle w:val="StyleUnderline"/>
          <w:rFonts w:cs="Calibri"/>
          <w:highlight w:val="green"/>
        </w:rPr>
        <w:t xml:space="preserve">may </w:t>
      </w:r>
      <w:r w:rsidRPr="00D35B18">
        <w:rPr>
          <w:rStyle w:val="Emphasis"/>
          <w:rFonts w:cs="Calibri"/>
          <w:highlight w:val="green"/>
        </w:rPr>
        <w:t>bargain strategically</w:t>
      </w:r>
      <w:r w:rsidRPr="00D35B18">
        <w:rPr>
          <w:rStyle w:val="StyleUnderline"/>
          <w:rFonts w:cs="Calibri"/>
          <w:highlight w:val="green"/>
        </w:rPr>
        <w:t xml:space="preserve"> and</w:t>
      </w:r>
      <w:r w:rsidRPr="00DE33BD">
        <w:rPr>
          <w:rStyle w:val="StyleUnderline"/>
          <w:rFonts w:cs="Calibri"/>
        </w:rPr>
        <w:t xml:space="preserve"> may </w:t>
      </w:r>
      <w:r w:rsidRPr="00D35B18">
        <w:rPr>
          <w:rStyle w:val="StyleUnderline"/>
          <w:rFonts w:cs="Calibri"/>
          <w:highlight w:val="green"/>
        </w:rPr>
        <w:t xml:space="preserve">hold out for </w:t>
      </w:r>
      <w:r w:rsidRPr="00D35B18">
        <w:rPr>
          <w:rStyle w:val="Emphasis"/>
          <w:rFonts w:cs="Calibri"/>
          <w:highlight w:val="green"/>
        </w:rPr>
        <w:t>unrelated concessions</w:t>
      </w:r>
      <w:r w:rsidRPr="00DE33BD">
        <w:rPr>
          <w:rStyle w:val="StyleUnderline"/>
          <w:rFonts w:cs="Calibri"/>
        </w:rPr>
        <w:t xml:space="preserve"> </w:t>
      </w:r>
      <w:r w:rsidRPr="00DE33BD">
        <w:rPr>
          <w:rFonts w:cs="Calibri"/>
          <w:sz w:val="16"/>
        </w:rPr>
        <w:t xml:space="preserve">as a way of maximizing private surplus. </w:t>
      </w:r>
      <w:r w:rsidRPr="00D35B18">
        <w:rPr>
          <w:rStyle w:val="StyleUnderline"/>
          <w:rFonts w:cs="Calibri"/>
          <w:highlight w:val="green"/>
        </w:rPr>
        <w:t xml:space="preserve">The </w:t>
      </w:r>
      <w:r w:rsidRPr="00D35B18">
        <w:rPr>
          <w:rStyle w:val="Emphasis"/>
          <w:rFonts w:cs="Calibri"/>
          <w:highlight w:val="green"/>
        </w:rPr>
        <w:t>costs</w:t>
      </w:r>
      <w:r w:rsidRPr="00DE33BD">
        <w:rPr>
          <w:rStyle w:val="StyleUnderline"/>
          <w:rFonts w:cs="Calibri"/>
        </w:rPr>
        <w:t xml:space="preserve">, especially the decision-making costs, </w:t>
      </w:r>
      <w:r w:rsidRPr="00D35B18">
        <w:rPr>
          <w:rStyle w:val="StyleUnderline"/>
          <w:rFonts w:cs="Calibri"/>
          <w:highlight w:val="green"/>
        </w:rPr>
        <w:t>of changing the legal framework to secure a global response</w:t>
      </w:r>
      <w:r w:rsidRPr="00DE33BD">
        <w:rPr>
          <w:rStyle w:val="StyleUnderline"/>
          <w:rFonts w:cs="Calibri"/>
        </w:rPr>
        <w:t xml:space="preserve"> to a global commons problem </w:t>
      </w:r>
      <w:r w:rsidRPr="00D35B18">
        <w:rPr>
          <w:rStyle w:val="StyleUnderline"/>
          <w:rFonts w:cs="Calibri"/>
          <w:highlight w:val="green"/>
        </w:rPr>
        <w:t>are</w:t>
      </w:r>
      <w:r w:rsidRPr="00DE33BD">
        <w:rPr>
          <w:rStyle w:val="StyleUnderline"/>
          <w:rFonts w:cs="Calibri"/>
        </w:rPr>
        <w:t xml:space="preserve"> potentially quite </w:t>
      </w:r>
      <w:r w:rsidRPr="00D35B18">
        <w:rPr>
          <w:rStyle w:val="Emphasis"/>
          <w:rFonts w:cs="Calibri"/>
          <w:highlight w:val="green"/>
        </w:rPr>
        <w:t>high</w:t>
      </w:r>
      <w:r w:rsidRPr="00D35B18">
        <w:rPr>
          <w:rStyle w:val="StyleUnderline"/>
          <w:rFonts w:cs="Calibri"/>
          <w:highlight w:val="green"/>
        </w:rPr>
        <w:t>.</w:t>
      </w:r>
    </w:p>
    <w:p w14:paraId="77644161" w14:textId="77777777" w:rsidR="002D269F" w:rsidRPr="00212B24" w:rsidRDefault="002D269F" w:rsidP="002D269F">
      <w:pPr>
        <w:pStyle w:val="Heading4"/>
        <w:rPr>
          <w:b w:val="0"/>
          <w:bCs w:val="0"/>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5C2D26BD" w14:textId="77777777" w:rsidR="002D269F" w:rsidRDefault="002D269F" w:rsidP="002D269F">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4B340E48" w14:textId="77777777" w:rsidR="002D269F" w:rsidRPr="00EB170E" w:rsidRDefault="002D269F" w:rsidP="002D269F">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2714B008" w14:textId="77777777" w:rsidR="002D269F" w:rsidRPr="00FE63F2" w:rsidRDefault="002D269F" w:rsidP="002D269F">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w:t>
      </w:r>
      <w:r w:rsidRPr="00D35B18">
        <w:rPr>
          <w:rStyle w:val="StyleUnderline"/>
          <w:highlight w:val="green"/>
        </w:rPr>
        <w:lastRenderedPageBreak/>
        <w:t xml:space="preserve">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5FB1EE82" w14:textId="77777777" w:rsidR="002D269F" w:rsidRPr="00FE63F2" w:rsidRDefault="002D269F" w:rsidP="002D269F">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4817D5A1" w14:textId="77777777" w:rsidR="002D269F" w:rsidRPr="00FE63F2" w:rsidRDefault="002D269F" w:rsidP="002D269F">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556B6A9D" w14:textId="77777777" w:rsidR="002D269F" w:rsidRPr="00FE63F2" w:rsidRDefault="002D269F" w:rsidP="002D269F">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14E5DCCF" w14:textId="77777777" w:rsidR="002D269F" w:rsidRPr="00E54708" w:rsidRDefault="002D269F" w:rsidP="002D269F">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5154A786" w14:textId="77777777" w:rsidR="002D269F" w:rsidRPr="00FE63F2" w:rsidRDefault="002D269F" w:rsidP="002D269F">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37AB8D9B" w14:textId="77777777" w:rsidR="002D269F" w:rsidRPr="00FE63F2" w:rsidRDefault="002D269F" w:rsidP="002D269F">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4B64498D" w14:textId="77777777" w:rsidR="002D269F" w:rsidRPr="00FE63F2" w:rsidRDefault="002D269F" w:rsidP="002D269F">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t>
      </w:r>
      <w:r w:rsidRPr="00E5085F">
        <w:rPr>
          <w:rStyle w:val="StyleUnderline"/>
        </w:rPr>
        <w:lastRenderedPageBreak/>
        <w:t xml:space="preserve">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616682AF" w14:textId="77777777" w:rsidR="002D269F" w:rsidRPr="007F01F5" w:rsidRDefault="002D269F" w:rsidP="002D269F">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34B052F5" w14:textId="77777777" w:rsidR="002D269F" w:rsidRDefault="002D269F" w:rsidP="002D269F">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6B6B639B" w14:textId="77777777" w:rsidR="002D269F" w:rsidRDefault="002D269F" w:rsidP="002D269F">
      <w:pPr>
        <w:pStyle w:val="Heading4"/>
      </w:pPr>
      <w:r>
        <w:t>The PPWT prohibits space-based missile defense</w:t>
      </w:r>
    </w:p>
    <w:p w14:paraId="11D93303" w14:textId="77777777" w:rsidR="002D269F" w:rsidRDefault="002D269F" w:rsidP="002D269F">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9" w:history="1">
        <w:r w:rsidRPr="00DF3EC5">
          <w:rPr>
            <w:rStyle w:val="Hyperlink"/>
          </w:rPr>
          <w:t>https://digitalcommons.unl.edu/cgi/viewcontent.cgi?referer=&amp;httpsredir=1&amp;article=1086&amp;context=spacelaw</w:t>
        </w:r>
      </w:hyperlink>
    </w:p>
    <w:p w14:paraId="5486BDC0" w14:textId="77777777" w:rsidR="002D269F" w:rsidRPr="00CA7AC9" w:rsidRDefault="002D269F" w:rsidP="002D269F">
      <w:pPr>
        <w:rPr>
          <w:sz w:val="16"/>
          <w:szCs w:val="16"/>
        </w:rPr>
      </w:pPr>
      <w:r w:rsidRPr="00CA7AC9">
        <w:rPr>
          <w:sz w:val="16"/>
          <w:szCs w:val="16"/>
        </w:rPr>
        <w:t>B. Avoid Arms Control Traps in Space</w:t>
      </w:r>
    </w:p>
    <w:p w14:paraId="502A496A" w14:textId="77777777" w:rsidR="002D269F" w:rsidRPr="00212B24" w:rsidRDefault="002D269F" w:rsidP="002D269F">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014F391C" w14:textId="77777777" w:rsidR="002D269F" w:rsidRPr="00212B24" w:rsidRDefault="002D269F" w:rsidP="002D269F">
      <w:pPr>
        <w:rPr>
          <w:sz w:val="16"/>
        </w:rPr>
      </w:pPr>
      <w:r w:rsidRPr="00212B24">
        <w:rPr>
          <w:sz w:val="16"/>
        </w:rPr>
        <w:lastRenderedPageBreak/>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574E933B" w14:textId="77777777" w:rsidR="002D269F" w:rsidRPr="00CA7AC9" w:rsidRDefault="002D269F" w:rsidP="002D269F">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7C7310C7" w14:textId="77777777" w:rsidR="002D269F" w:rsidRPr="00CA7AC9" w:rsidRDefault="002D269F" w:rsidP="002D269F">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65579F7F" w14:textId="77777777" w:rsidR="002D269F" w:rsidRPr="00212B24" w:rsidRDefault="002D269F" w:rsidP="002D269F">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6D8EB90E" w14:textId="77777777" w:rsidR="002D269F" w:rsidRDefault="002D269F" w:rsidP="002D269F">
      <w:pPr>
        <w:pStyle w:val="Heading4"/>
      </w:pPr>
      <w:r>
        <w:t>Causes rogue state missile threats---that escalates</w:t>
      </w:r>
    </w:p>
    <w:p w14:paraId="175E39D6" w14:textId="77777777" w:rsidR="002D269F" w:rsidRPr="00826255" w:rsidRDefault="002D269F" w:rsidP="002D269F">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14DD8203" w14:textId="77777777" w:rsidR="002D269F" w:rsidRPr="001C1B40" w:rsidRDefault="002D269F" w:rsidP="002D269F">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10D17A92" w14:textId="77777777" w:rsidR="002D269F" w:rsidRPr="001C1B40" w:rsidRDefault="002D269F" w:rsidP="002D269F">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4F57DF79" w14:textId="77777777" w:rsidR="002D269F" w:rsidRPr="00422DF9" w:rsidRDefault="002D269F" w:rsidP="002D269F">
      <w:pPr>
        <w:rPr>
          <w:sz w:val="16"/>
        </w:rPr>
      </w:pPr>
      <w:r w:rsidRPr="00A86086">
        <w:rPr>
          <w:rStyle w:val="StyleUnderline"/>
        </w:rPr>
        <w:lastRenderedPageBreak/>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7924F3C7" w14:textId="77777777" w:rsidR="002D269F" w:rsidRPr="00A86086" w:rsidRDefault="002D269F" w:rsidP="002D269F">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19A91CCB" w14:textId="77777777" w:rsidR="002D269F" w:rsidRPr="00587AC9" w:rsidRDefault="002D269F" w:rsidP="002D269F">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07C26932" w14:textId="77777777" w:rsidR="002D269F" w:rsidRPr="00252179" w:rsidRDefault="002D269F" w:rsidP="002D269F">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484A67A6" w14:textId="77777777" w:rsidR="002D269F" w:rsidRPr="00252179" w:rsidRDefault="002D269F" w:rsidP="002D269F">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697725E4" w14:textId="77777777" w:rsidR="002D269F" w:rsidRPr="009B5A7D" w:rsidRDefault="002D269F" w:rsidP="002D269F"/>
    <w:p w14:paraId="1AF58CD3" w14:textId="48778927" w:rsidR="002D269F" w:rsidRDefault="002D269F" w:rsidP="002D269F">
      <w:pPr>
        <w:pStyle w:val="Heading3"/>
      </w:pPr>
      <w:r>
        <w:lastRenderedPageBreak/>
        <w:t>1NC – OFF</w:t>
      </w:r>
    </w:p>
    <w:p w14:paraId="59282AD4" w14:textId="77777777" w:rsidR="002D269F" w:rsidRPr="00BE3F12" w:rsidRDefault="002D269F" w:rsidP="002D269F">
      <w:pPr>
        <w:pStyle w:val="Heading4"/>
      </w:pPr>
      <w:r w:rsidRPr="009D39CB">
        <w:rPr>
          <w:rFonts w:asciiTheme="majorHAnsi" w:hAnsiTheme="majorHAnsi" w:cstheme="majorHAnsi"/>
        </w:rPr>
        <w:t xml:space="preserve">CP: </w:t>
      </w:r>
      <w:r>
        <w:t xml:space="preserve">Space faring nations should establish a multilateral agreement that restricts asteroid mining done by private entities </w:t>
      </w:r>
      <w:r w:rsidRPr="009D39CB">
        <w:rPr>
          <w:rFonts w:asciiTheme="majorHAnsi" w:hAnsiTheme="majorHAnsi" w:cstheme="majorHAnsi"/>
        </w:rPr>
        <w:t xml:space="preserve">except for private entities registered within The Republic of India. </w:t>
      </w:r>
    </w:p>
    <w:p w14:paraId="74FFFF59" w14:textId="77777777" w:rsidR="002D269F" w:rsidRPr="009D39CB" w:rsidRDefault="002D269F" w:rsidP="002D269F">
      <w:pPr>
        <w:pStyle w:val="Heading4"/>
        <w:rPr>
          <w:rFonts w:asciiTheme="majorHAnsi" w:hAnsiTheme="majorHAnsi" w:cstheme="majorHAnsi"/>
        </w:rPr>
      </w:pPr>
      <w:r w:rsidRPr="009D39CB">
        <w:rPr>
          <w:rFonts w:asciiTheme="majorHAnsi" w:hAnsiTheme="majorHAnsi" w:cstheme="majorHAnsi"/>
        </w:rPr>
        <w:t>The Republic of India should limit the Indian Space Research Organization’s market share to 7.5%</w:t>
      </w:r>
    </w:p>
    <w:p w14:paraId="1BF3EE99" w14:textId="77777777" w:rsidR="002D269F" w:rsidRDefault="002D269F" w:rsidP="002D269F"/>
    <w:p w14:paraId="78152165" w14:textId="77777777" w:rsidR="002D269F" w:rsidRPr="009D39CB" w:rsidRDefault="002D269F" w:rsidP="002D269F">
      <w:pPr>
        <w:pStyle w:val="Heading4"/>
        <w:rPr>
          <w:rFonts w:asciiTheme="majorHAnsi" w:hAnsiTheme="majorHAnsi" w:cstheme="majorHAnsi"/>
        </w:rPr>
      </w:pPr>
      <w:r w:rsidRPr="009D39CB">
        <w:rPr>
          <w:rFonts w:asciiTheme="majorHAnsi" w:hAnsiTheme="majorHAnsi" w:cstheme="majorHAnsi"/>
        </w:rPr>
        <w:t xml:space="preserve">Private appropriation </w:t>
      </w:r>
      <w:r>
        <w:rPr>
          <w:rFonts w:asciiTheme="majorHAnsi" w:hAnsiTheme="majorHAnsi" w:cstheme="majorHAnsi"/>
        </w:rPr>
        <w:t xml:space="preserve">for Indian private entities </w:t>
      </w:r>
      <w:r w:rsidRPr="009D39CB">
        <w:rPr>
          <w:rFonts w:asciiTheme="majorHAnsi" w:hAnsiTheme="majorHAnsi" w:cstheme="majorHAnsi"/>
        </w:rPr>
        <w:t>is key for investor confidence</w:t>
      </w:r>
      <w:r>
        <w:rPr>
          <w:rFonts w:asciiTheme="majorHAnsi" w:hAnsiTheme="majorHAnsi" w:cstheme="majorHAnsi"/>
        </w:rPr>
        <w:t>.</w:t>
      </w:r>
    </w:p>
    <w:p w14:paraId="5DAF1A46" w14:textId="77777777" w:rsidR="002D269F" w:rsidRPr="009D39CB" w:rsidRDefault="002D269F" w:rsidP="002D269F">
      <w:pPr>
        <w:rPr>
          <w:rFonts w:asciiTheme="majorHAnsi" w:hAnsiTheme="majorHAnsi" w:cstheme="majorHAnsi"/>
        </w:rPr>
      </w:pPr>
      <w:r w:rsidRPr="009D39CB">
        <w:rPr>
          <w:rFonts w:asciiTheme="majorHAnsi" w:hAnsiTheme="majorHAnsi" w:cstheme="majorHAnsi"/>
        </w:rPr>
        <w:t>This card is so good #amritaisthebest</w:t>
      </w:r>
    </w:p>
    <w:p w14:paraId="218FCF91" w14:textId="77777777" w:rsidR="002D269F" w:rsidRPr="009D39CB" w:rsidRDefault="002D269F" w:rsidP="002D269F">
      <w:pPr>
        <w:rPr>
          <w:rFonts w:asciiTheme="majorHAnsi" w:hAnsiTheme="majorHAnsi" w:cstheme="majorHAnsi"/>
        </w:rPr>
      </w:pPr>
      <w:r w:rsidRPr="009D39CB">
        <w:rPr>
          <w:rStyle w:val="Style13ptBold"/>
          <w:rFonts w:asciiTheme="majorHAnsi" w:hAnsiTheme="majorHAnsi" w:cstheme="majorHAnsi"/>
        </w:rPr>
        <w:t xml:space="preserve">Sen 20 </w:t>
      </w:r>
      <w:r w:rsidRPr="009D39CB">
        <w:rPr>
          <w:rFonts w:asciiTheme="majorHAnsi" w:hAnsiTheme="majorHAnsi" w:cstheme="majorHAnsi"/>
        </w:rPr>
        <w:t>[</w:t>
      </w:r>
      <w:proofErr w:type="spellStart"/>
      <w:r w:rsidRPr="009D39CB">
        <w:rPr>
          <w:rFonts w:asciiTheme="majorHAnsi" w:hAnsiTheme="majorHAnsi" w:cstheme="majorHAnsi"/>
        </w:rPr>
        <w:t>Nilanjan</w:t>
      </w:r>
      <w:proofErr w:type="spellEnd"/>
      <w:r w:rsidRPr="009D39CB">
        <w:rPr>
          <w:rFonts w:asciiTheme="majorHAnsi" w:hAnsiTheme="majorHAnsi" w:cstheme="majorHAnsi"/>
        </w:rPr>
        <w:t xml:space="preserve"> Sen, who is an experienced lawyer, </w:t>
      </w:r>
      <w:proofErr w:type="spellStart"/>
      <w:r w:rsidRPr="009D39CB">
        <w:rPr>
          <w:rFonts w:asciiTheme="majorHAnsi" w:hAnsiTheme="majorHAnsi" w:cstheme="majorHAnsi"/>
        </w:rPr>
        <w:t>specialising</w:t>
      </w:r>
      <w:proofErr w:type="spellEnd"/>
      <w:r w:rsidRPr="009D39CB">
        <w:rPr>
          <w:rFonts w:asciiTheme="majorHAnsi" w:hAnsiTheme="majorHAnsi" w:cstheme="majorHAnsi"/>
        </w:rPr>
        <w:t xml:space="preserve"> in International Law and Arbitration, 07-26-</w:t>
      </w:r>
      <w:proofErr w:type="gramStart"/>
      <w:r w:rsidRPr="009D39CB">
        <w:rPr>
          <w:rFonts w:asciiTheme="majorHAnsi" w:hAnsiTheme="majorHAnsi" w:cstheme="majorHAnsi"/>
        </w:rPr>
        <w:t>2020,Business</w:t>
      </w:r>
      <w:proofErr w:type="gramEnd"/>
      <w:r w:rsidRPr="009D39CB">
        <w:rPr>
          <w:rFonts w:asciiTheme="majorHAnsi" w:hAnsiTheme="majorHAnsi" w:cstheme="majorHAnsi"/>
        </w:rPr>
        <w:t xml:space="preserve"> Insider,https://www.businessinsider.in/science/space/news/the-fault-in-our-stars-indias-bid-at-privatizing-space/articleshow/77182064.cms, 12-7-2021 amrita]</w:t>
      </w:r>
    </w:p>
    <w:p w14:paraId="251AA2E0" w14:textId="77777777" w:rsidR="002D269F" w:rsidRPr="009D39CB" w:rsidRDefault="002D269F" w:rsidP="002D269F">
      <w:pPr>
        <w:rPr>
          <w:rFonts w:asciiTheme="majorHAnsi" w:hAnsiTheme="majorHAnsi" w:cstheme="majorHAnsi"/>
          <w:b/>
          <w:bCs/>
          <w:u w:val="single"/>
        </w:rPr>
      </w:pPr>
      <w:r w:rsidRPr="009D39CB">
        <w:rPr>
          <w:rFonts w:asciiTheme="majorHAnsi" w:hAnsiTheme="majorHAnsi" w:cstheme="majorHAnsi"/>
          <w:sz w:val="16"/>
        </w:rPr>
        <w:t xml:space="preserve">With the creation of the Indian National Committee for Space Research (now </w:t>
      </w:r>
      <w:r w:rsidRPr="009D39CB">
        <w:rPr>
          <w:rFonts w:asciiTheme="majorHAnsi" w:hAnsiTheme="majorHAnsi" w:cstheme="majorHAnsi"/>
          <w:u w:val="single"/>
        </w:rPr>
        <w:t>ISRO</w:t>
      </w:r>
      <w:r w:rsidRPr="009D39CB">
        <w:rPr>
          <w:rFonts w:asciiTheme="majorHAnsi" w:hAnsiTheme="majorHAnsi" w:cstheme="majorHAnsi"/>
          <w:sz w:val="16"/>
        </w:rPr>
        <w:t xml:space="preserve">) in 1962, </w:t>
      </w:r>
      <w:r w:rsidRPr="009D39CB">
        <w:rPr>
          <w:rFonts w:asciiTheme="majorHAnsi" w:hAnsiTheme="majorHAnsi" w:cstheme="majorHAnsi"/>
          <w:u w:val="single"/>
        </w:rPr>
        <w:t>India has been an active patron to mankind’s space efforts.</w:t>
      </w:r>
      <w:r w:rsidRPr="009D39CB">
        <w:rPr>
          <w:rFonts w:asciiTheme="majorHAnsi" w:hAnsiTheme="majorHAnsi" w:cstheme="majorHAnsi"/>
          <w:sz w:val="16"/>
        </w:rPr>
        <w:t xml:space="preserve"> From Aryabhata to Chandrayaan-2, India has launched 113 satellites, including the first privately built and funded satellite ExceedSat-1 which was launched from USA, as a part of Elon Musk’s Space X </w:t>
      </w:r>
      <w:proofErr w:type="gramStart"/>
      <w:r w:rsidRPr="009D39CB">
        <w:rPr>
          <w:rFonts w:asciiTheme="majorHAnsi" w:hAnsiTheme="majorHAnsi" w:cstheme="majorHAnsi"/>
          <w:sz w:val="16"/>
        </w:rPr>
        <w:t>project</w:t>
      </w:r>
      <w:proofErr w:type="gramEnd"/>
      <w:r w:rsidRPr="009D39CB">
        <w:rPr>
          <w:rFonts w:asciiTheme="majorHAnsi" w:hAnsiTheme="majorHAnsi" w:cstheme="majorHAnsi"/>
          <w:sz w:val="16"/>
        </w:rPr>
        <w:t xml:space="preserve"> Falcon-9. </w:t>
      </w:r>
      <w:r w:rsidRPr="009D39CB">
        <w:rPr>
          <w:rFonts w:asciiTheme="majorHAnsi" w:hAnsiTheme="majorHAnsi" w:cstheme="majorHAnsi"/>
          <w:u w:val="single"/>
        </w:rPr>
        <w:t>Up</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until 2016, India</w:t>
      </w:r>
      <w:r w:rsidRPr="009D39CB">
        <w:rPr>
          <w:rFonts w:asciiTheme="majorHAnsi" w:hAnsiTheme="majorHAnsi" w:cstheme="majorHAnsi"/>
          <w:b/>
          <w:bCs/>
          <w:u w:val="single"/>
        </w:rPr>
        <w:t>’</w:t>
      </w:r>
      <w:r w:rsidRPr="009D39CB">
        <w:rPr>
          <w:rFonts w:asciiTheme="majorHAnsi" w:hAnsiTheme="majorHAnsi" w:cstheme="majorHAnsi"/>
          <w:u w:val="single"/>
        </w:rPr>
        <w:t>s space activities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have been the exclusive domain of the State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however</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the launch of the IRNSS-1H </w:t>
      </w:r>
      <w:r w:rsidRPr="009D39CB">
        <w:rPr>
          <w:rFonts w:asciiTheme="majorHAnsi" w:hAnsiTheme="majorHAnsi" w:cstheme="majorHAnsi"/>
          <w:u w:val="single"/>
        </w:rPr>
        <w:t xml:space="preserve">in 2017 was the herald of a new era in India’s Space </w:t>
      </w:r>
      <w:proofErr w:type="spellStart"/>
      <w:r w:rsidRPr="009D39CB">
        <w:rPr>
          <w:rFonts w:asciiTheme="majorHAnsi" w:hAnsiTheme="majorHAnsi" w:cstheme="majorHAnsi"/>
          <w:u w:val="single"/>
        </w:rPr>
        <w:t>endeavours</w:t>
      </w:r>
      <w:proofErr w:type="spellEnd"/>
      <w:r w:rsidRPr="009D39CB">
        <w:rPr>
          <w:rFonts w:asciiTheme="majorHAnsi" w:hAnsiTheme="majorHAnsi" w:cstheme="majorHAnsi"/>
          <w:sz w:val="16"/>
        </w:rPr>
        <w:t xml:space="preserve">. The IRNSS-1H </w:t>
      </w:r>
      <w:r w:rsidRPr="009D39CB">
        <w:rPr>
          <w:rFonts w:asciiTheme="majorHAnsi" w:hAnsiTheme="majorHAnsi" w:cstheme="majorHAnsi"/>
          <w:b/>
          <w:bCs/>
          <w:highlight w:val="green"/>
          <w:u w:val="single"/>
        </w:rPr>
        <w:t>marked the</w:t>
      </w:r>
      <w:r w:rsidRPr="009D39CB">
        <w:rPr>
          <w:rFonts w:asciiTheme="majorHAnsi" w:hAnsiTheme="majorHAnsi" w:cstheme="majorHAnsi"/>
          <w:b/>
          <w:bCs/>
          <w:u w:val="single"/>
        </w:rPr>
        <w:t xml:space="preserve"> </w:t>
      </w:r>
      <w:r w:rsidRPr="009D39CB">
        <w:rPr>
          <w:rFonts w:asciiTheme="majorHAnsi" w:hAnsiTheme="majorHAnsi" w:cstheme="majorHAnsi"/>
          <w:u w:val="single"/>
        </w:rPr>
        <w:t>beginning of</w:t>
      </w:r>
      <w:r w:rsidRPr="009D39CB">
        <w:rPr>
          <w:rFonts w:asciiTheme="majorHAnsi" w:hAnsiTheme="majorHAnsi" w:cstheme="majorHAnsi"/>
          <w:b/>
          <w:bCs/>
          <w:u w:val="single"/>
        </w:rPr>
        <w:t xml:space="preserve"> </w:t>
      </w:r>
      <w:proofErr w:type="spellStart"/>
      <w:r w:rsidRPr="009D39CB">
        <w:rPr>
          <w:rFonts w:asciiTheme="majorHAnsi" w:hAnsiTheme="majorHAnsi" w:cstheme="majorHAnsi"/>
          <w:b/>
          <w:bCs/>
          <w:highlight w:val="green"/>
          <w:u w:val="single"/>
        </w:rPr>
        <w:t>privatisation</w:t>
      </w:r>
      <w:proofErr w:type="spellEnd"/>
      <w:r w:rsidRPr="009D39CB">
        <w:rPr>
          <w:rFonts w:asciiTheme="majorHAnsi" w:hAnsiTheme="majorHAnsi" w:cstheme="majorHAnsi"/>
          <w:b/>
          <w:bCs/>
          <w:highlight w:val="green"/>
          <w:u w:val="single"/>
        </w:rPr>
        <w:t xml:space="preserve"> in this area </w:t>
      </w:r>
      <w:r w:rsidRPr="009D39CB">
        <w:rPr>
          <w:rFonts w:asciiTheme="majorHAnsi" w:hAnsiTheme="majorHAnsi" w:cstheme="majorHAnsi"/>
          <w:u w:val="single"/>
        </w:rPr>
        <w:t>by being the first Indian satellite, to be designed in collaboration with the private parties</w:t>
      </w:r>
      <w:r w:rsidRPr="009D39CB">
        <w:rPr>
          <w:rFonts w:asciiTheme="majorHAnsi" w:hAnsiTheme="majorHAnsi" w:cstheme="majorHAnsi"/>
          <w:sz w:val="16"/>
        </w:rPr>
        <w:t xml:space="preserve">. In the following year, the ExseedSat-1 was to become the first privately funded and built satellite launched in collaboration with the private Space X project. Interestingly, </w:t>
      </w:r>
      <w:r w:rsidRPr="009D39CB">
        <w:rPr>
          <w:rFonts w:asciiTheme="majorHAnsi" w:hAnsiTheme="majorHAnsi" w:cstheme="majorHAnsi"/>
          <w:b/>
          <w:bCs/>
          <w:highlight w:val="green"/>
          <w:u w:val="single"/>
        </w:rPr>
        <w:t>up until now</w:t>
      </w:r>
      <w:r w:rsidRPr="009D39CB">
        <w:rPr>
          <w:rFonts w:asciiTheme="majorHAnsi" w:hAnsiTheme="majorHAnsi" w:cstheme="majorHAnsi"/>
          <w:u w:val="single"/>
        </w:rPr>
        <w:t>, all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missions have been conducted for </w:t>
      </w:r>
      <w:r w:rsidRPr="009D39CB">
        <w:rPr>
          <w:rFonts w:asciiTheme="majorHAnsi" w:hAnsiTheme="majorHAnsi" w:cstheme="majorHAnsi"/>
          <w:u w:val="single"/>
        </w:rPr>
        <w:t>purposes of research, reconnaissance as well as for augmenting communication systems since there wa</w:t>
      </w:r>
      <w:r w:rsidRPr="009D39CB">
        <w:rPr>
          <w:rFonts w:asciiTheme="majorHAnsi" w:hAnsiTheme="majorHAnsi" w:cstheme="majorHAnsi"/>
          <w:b/>
          <w:bCs/>
          <w:u w:val="single"/>
        </w:rPr>
        <w:t xml:space="preserve">s </w:t>
      </w:r>
      <w:r w:rsidRPr="009D39CB">
        <w:rPr>
          <w:rFonts w:asciiTheme="majorHAnsi" w:hAnsiTheme="majorHAnsi" w:cstheme="majorHAnsi"/>
          <w:b/>
          <w:bCs/>
          <w:highlight w:val="green"/>
          <w:u w:val="single"/>
        </w:rPr>
        <w:t>a substantial State monopoly</w:t>
      </w:r>
      <w:r w:rsidRPr="009D39CB">
        <w:rPr>
          <w:rFonts w:asciiTheme="majorHAnsi" w:hAnsiTheme="majorHAnsi" w:cstheme="majorHAnsi"/>
          <w:sz w:val="16"/>
        </w:rPr>
        <w:t xml:space="preserve">. </w:t>
      </w:r>
      <w:r w:rsidRPr="009D39CB">
        <w:rPr>
          <w:rFonts w:asciiTheme="majorHAnsi" w:hAnsiTheme="majorHAnsi" w:cstheme="majorHAnsi"/>
          <w:u w:val="single"/>
        </w:rPr>
        <w:t>With the recent announcement of</w:t>
      </w:r>
      <w:r w:rsidRPr="009D39CB">
        <w:rPr>
          <w:rFonts w:asciiTheme="majorHAnsi" w:hAnsiTheme="majorHAnsi" w:cstheme="majorHAnsi"/>
          <w:b/>
          <w:bCs/>
          <w:u w:val="single"/>
        </w:rPr>
        <w:t xml:space="preserve"> </w:t>
      </w:r>
      <w:r w:rsidRPr="009D39CB">
        <w:rPr>
          <w:rFonts w:asciiTheme="majorHAnsi" w:hAnsiTheme="majorHAnsi" w:cstheme="majorHAnsi"/>
          <w:sz w:val="16"/>
        </w:rPr>
        <w:t xml:space="preserve">the creation of the Indian National Space Promotion and Authorization Centre or </w:t>
      </w:r>
      <w:r w:rsidRPr="009D39CB">
        <w:rPr>
          <w:rFonts w:asciiTheme="majorHAnsi" w:hAnsiTheme="majorHAnsi" w:cstheme="majorHAnsi"/>
          <w:u w:val="single"/>
        </w:rPr>
        <w:t>IN-</w:t>
      </w:r>
      <w:proofErr w:type="spellStart"/>
      <w:r w:rsidRPr="009D39CB">
        <w:rPr>
          <w:rFonts w:asciiTheme="majorHAnsi" w:hAnsiTheme="majorHAnsi" w:cstheme="majorHAnsi"/>
          <w:u w:val="single"/>
        </w:rPr>
        <w:t>SPACe</w:t>
      </w:r>
      <w:proofErr w:type="spellEnd"/>
      <w:r w:rsidRPr="009D39CB">
        <w:rPr>
          <w:rFonts w:asciiTheme="majorHAnsi" w:hAnsiTheme="majorHAnsi" w:cstheme="majorHAnsi"/>
          <w:b/>
          <w:bCs/>
          <w:u w:val="single"/>
        </w:rPr>
        <w:t xml:space="preserve"> </w:t>
      </w:r>
      <w:r w:rsidRPr="009D39CB">
        <w:rPr>
          <w:rFonts w:asciiTheme="majorHAnsi" w:hAnsiTheme="majorHAnsi" w:cstheme="majorHAnsi"/>
          <w:sz w:val="16"/>
        </w:rPr>
        <w:t xml:space="preserve">by the Government of India as part of its </w:t>
      </w:r>
      <w:proofErr w:type="spellStart"/>
      <w:r w:rsidRPr="009D39CB">
        <w:rPr>
          <w:rFonts w:asciiTheme="majorHAnsi" w:hAnsiTheme="majorHAnsi" w:cstheme="majorHAnsi"/>
          <w:sz w:val="16"/>
        </w:rPr>
        <w:t>atma</w:t>
      </w:r>
      <w:proofErr w:type="spellEnd"/>
      <w:r w:rsidRPr="009D39CB">
        <w:rPr>
          <w:rFonts w:asciiTheme="majorHAnsi" w:hAnsiTheme="majorHAnsi" w:cstheme="majorHAnsi"/>
          <w:sz w:val="16"/>
        </w:rPr>
        <w:t xml:space="preserve"> </w:t>
      </w:r>
      <w:proofErr w:type="spellStart"/>
      <w:r w:rsidRPr="009D39CB">
        <w:rPr>
          <w:rFonts w:asciiTheme="majorHAnsi" w:hAnsiTheme="majorHAnsi" w:cstheme="majorHAnsi"/>
          <w:sz w:val="16"/>
        </w:rPr>
        <w:t>nirbhar</w:t>
      </w:r>
      <w:proofErr w:type="spellEnd"/>
      <w:r w:rsidRPr="009D39CB">
        <w:rPr>
          <w:rFonts w:asciiTheme="majorHAnsi" w:hAnsiTheme="majorHAnsi" w:cstheme="majorHAnsi"/>
          <w:sz w:val="16"/>
        </w:rPr>
        <w:t xml:space="preserve"> Bharat scheme, </w:t>
      </w:r>
      <w:r w:rsidRPr="009D39CB">
        <w:rPr>
          <w:rFonts w:asciiTheme="majorHAnsi" w:hAnsiTheme="majorHAnsi" w:cstheme="majorHAnsi"/>
          <w:u w:val="single"/>
        </w:rPr>
        <w:t>which aims at providing a “level playing field” and a supportive regulatory regime to allow Indian private enterprises to grow and carve their own niche in the so-called “fast-growing global space sector”</w:t>
      </w:r>
      <w:r w:rsidRPr="009D39CB">
        <w:rPr>
          <w:rFonts w:asciiTheme="majorHAnsi" w:hAnsiTheme="majorHAnsi" w:cstheme="majorHAnsi"/>
          <w:b/>
          <w:bCs/>
          <w:highlight w:val="green"/>
          <w:u w:val="single"/>
        </w:rPr>
        <w:t xml:space="preserve">, India has </w:t>
      </w:r>
      <w:r w:rsidRPr="009D39CB">
        <w:rPr>
          <w:rFonts w:asciiTheme="majorHAnsi" w:hAnsiTheme="majorHAnsi" w:cstheme="majorHAnsi"/>
          <w:u w:val="single"/>
        </w:rPr>
        <w:t>in fact</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shown an inclination to </w:t>
      </w:r>
      <w:proofErr w:type="spellStart"/>
      <w:r w:rsidRPr="009D39CB">
        <w:rPr>
          <w:rFonts w:asciiTheme="majorHAnsi" w:hAnsiTheme="majorHAnsi" w:cstheme="majorHAnsi"/>
          <w:b/>
          <w:bCs/>
          <w:highlight w:val="green"/>
          <w:u w:val="single"/>
        </w:rPr>
        <w:t>capitalise</w:t>
      </w:r>
      <w:proofErr w:type="spellEnd"/>
      <w:r w:rsidRPr="009D39CB">
        <w:rPr>
          <w:rFonts w:asciiTheme="majorHAnsi" w:hAnsiTheme="majorHAnsi" w:cstheme="majorHAnsi"/>
          <w:sz w:val="16"/>
        </w:rPr>
        <w:t xml:space="preserve"> on the US strategy of opening up the avidly touted space “sector” to private participation. </w:t>
      </w:r>
      <w:r w:rsidRPr="009D39CB">
        <w:rPr>
          <w:rFonts w:asciiTheme="majorHAnsi" w:hAnsiTheme="majorHAnsi" w:cstheme="majorHAnsi"/>
          <w:u w:val="single"/>
        </w:rPr>
        <w:t>While the initiative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sounds exhilarating </w:t>
      </w:r>
      <w:r w:rsidRPr="009D39CB">
        <w:rPr>
          <w:rFonts w:asciiTheme="majorHAnsi" w:hAnsiTheme="majorHAnsi" w:cstheme="majorHAnsi"/>
          <w:u w:val="single"/>
        </w:rPr>
        <w:t xml:space="preserve">and will definitely go a long way in defining India’s image as an emerging global technology </w:t>
      </w:r>
      <w:r w:rsidRPr="00962276">
        <w:rPr>
          <w:rFonts w:asciiTheme="majorHAnsi" w:hAnsiTheme="majorHAnsi" w:cstheme="majorHAnsi"/>
          <w:u w:val="single"/>
        </w:rPr>
        <w:t>powerhouse</w:t>
      </w:r>
      <w:r w:rsidRPr="00962276">
        <w:rPr>
          <w:rFonts w:asciiTheme="majorHAnsi" w:hAnsiTheme="majorHAnsi" w:cstheme="majorHAnsi"/>
          <w:b/>
          <w:bCs/>
          <w:u w:val="single"/>
        </w:rPr>
        <w:t xml:space="preserve">, it is </w:t>
      </w:r>
      <w:r w:rsidRPr="00962276">
        <w:rPr>
          <w:rFonts w:asciiTheme="majorHAnsi" w:hAnsiTheme="majorHAnsi" w:cstheme="majorHAnsi"/>
          <w:u w:val="single"/>
        </w:rPr>
        <w:t>extremely</w:t>
      </w:r>
      <w:r w:rsidRPr="00962276">
        <w:rPr>
          <w:rFonts w:asciiTheme="majorHAnsi" w:hAnsiTheme="majorHAnsi" w:cstheme="majorHAnsi"/>
          <w:b/>
          <w:bCs/>
          <w:u w:val="single"/>
        </w:rPr>
        <w:t xml:space="preserve"> difficult to fathom why private players, would </w:t>
      </w:r>
      <w:r w:rsidRPr="00962276">
        <w:rPr>
          <w:rFonts w:asciiTheme="majorHAnsi" w:hAnsiTheme="majorHAnsi" w:cstheme="majorHAnsi"/>
          <w:u w:val="single"/>
        </w:rPr>
        <w:t>be willing to readily come forward and</w:t>
      </w:r>
      <w:r w:rsidRPr="00962276">
        <w:rPr>
          <w:rFonts w:asciiTheme="majorHAnsi" w:hAnsiTheme="majorHAnsi" w:cstheme="majorHAnsi"/>
          <w:b/>
          <w:bCs/>
          <w:u w:val="single"/>
        </w:rPr>
        <w:t xml:space="preserve"> invest billions, </w:t>
      </w:r>
      <w:r w:rsidRPr="00962276">
        <w:rPr>
          <w:rFonts w:asciiTheme="majorHAnsi" w:hAnsiTheme="majorHAnsi" w:cstheme="majorHAnsi"/>
          <w:u w:val="single"/>
        </w:rPr>
        <w:t>by confining their activities for research purposes alone,</w:t>
      </w:r>
      <w:r w:rsidRPr="00962276">
        <w:rPr>
          <w:rFonts w:asciiTheme="majorHAnsi" w:hAnsiTheme="majorHAnsi" w:cstheme="majorHAnsi"/>
          <w:b/>
          <w:bCs/>
          <w:u w:val="single"/>
        </w:rPr>
        <w:t xml:space="preserve"> without any expectation of commercial gains </w:t>
      </w:r>
      <w:r w:rsidRPr="00962276">
        <w:rPr>
          <w:rFonts w:asciiTheme="majorHAnsi" w:hAnsiTheme="majorHAnsi" w:cstheme="majorHAnsi"/>
          <w:u w:val="single"/>
        </w:rPr>
        <w:t>or simply, return on their investment</w:t>
      </w:r>
      <w:r w:rsidRPr="00962276">
        <w:rPr>
          <w:rFonts w:asciiTheme="majorHAnsi" w:hAnsiTheme="majorHAnsi" w:cstheme="majorHAnsi"/>
          <w:sz w:val="16"/>
        </w:rPr>
        <w:t xml:space="preserve">. This is so because, matters concerning space and space exploration are subject of a special branch of customary international law, that are mainly </w:t>
      </w:r>
      <w:proofErr w:type="spellStart"/>
      <w:r w:rsidRPr="00962276">
        <w:rPr>
          <w:rFonts w:asciiTheme="majorHAnsi" w:hAnsiTheme="majorHAnsi" w:cstheme="majorHAnsi"/>
          <w:sz w:val="16"/>
        </w:rPr>
        <w:t>centred</w:t>
      </w:r>
      <w:proofErr w:type="spellEnd"/>
      <w:r w:rsidRPr="00962276">
        <w:rPr>
          <w:rFonts w:asciiTheme="majorHAnsi" w:hAnsiTheme="majorHAnsi" w:cstheme="majorHAnsi"/>
          <w:sz w:val="16"/>
        </w:rPr>
        <w:t xml:space="preserve">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sidRPr="00962276">
        <w:rPr>
          <w:rFonts w:asciiTheme="majorHAnsi" w:hAnsiTheme="majorHAnsi" w:cstheme="majorHAnsi"/>
          <w:b/>
          <w:bCs/>
          <w:u w:val="single"/>
        </w:rPr>
        <w:t xml:space="preserve">Article II restricts </w:t>
      </w:r>
      <w:r w:rsidRPr="00962276">
        <w:rPr>
          <w:rFonts w:asciiTheme="majorHAnsi" w:hAnsiTheme="majorHAnsi" w:cstheme="majorHAnsi"/>
          <w:u w:val="single"/>
        </w:rPr>
        <w:t>claims of sovereignty and national</w:t>
      </w:r>
      <w:r w:rsidRPr="00962276">
        <w:rPr>
          <w:rFonts w:asciiTheme="majorHAnsi" w:hAnsiTheme="majorHAnsi" w:cstheme="majorHAnsi"/>
          <w:b/>
          <w:bCs/>
          <w:u w:val="single"/>
        </w:rPr>
        <w:t xml:space="preserve"> appropriation </w:t>
      </w:r>
      <w:r w:rsidRPr="00962276">
        <w:rPr>
          <w:rFonts w:asciiTheme="majorHAnsi" w:hAnsiTheme="majorHAnsi" w:cstheme="majorHAnsi"/>
          <w:u w:val="single"/>
        </w:rPr>
        <w:t>by any means whatsoever, Article VI</w:t>
      </w:r>
      <w:r w:rsidRPr="00962276">
        <w:rPr>
          <w:rFonts w:asciiTheme="majorHAnsi" w:hAnsiTheme="majorHAnsi" w:cstheme="majorHAnsi"/>
          <w:b/>
          <w:bCs/>
          <w:u w:val="single"/>
        </w:rPr>
        <w:t xml:space="preserve"> places international responsibility on all activities carried on by </w:t>
      </w:r>
      <w:r w:rsidRPr="00962276">
        <w:rPr>
          <w:rFonts w:asciiTheme="majorHAnsi" w:hAnsiTheme="majorHAnsi" w:cstheme="majorHAnsi"/>
          <w:u w:val="single"/>
        </w:rPr>
        <w:t>governmental or by</w:t>
      </w:r>
      <w:r w:rsidRPr="00962276">
        <w:rPr>
          <w:rFonts w:asciiTheme="majorHAnsi" w:hAnsiTheme="majorHAnsi" w:cstheme="majorHAnsi"/>
          <w:b/>
          <w:bCs/>
          <w:u w:val="single"/>
        </w:rPr>
        <w:t xml:space="preserve"> non-governmental entities</w:t>
      </w:r>
      <w:r w:rsidRPr="00962276">
        <w:rPr>
          <w:rFonts w:asciiTheme="majorHAnsi" w:hAnsiTheme="majorHAnsi" w:cstheme="majorHAnsi"/>
          <w:sz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w:t>
      </w:r>
      <w:r w:rsidRPr="00962276">
        <w:rPr>
          <w:rFonts w:asciiTheme="majorHAnsi" w:hAnsiTheme="majorHAnsi" w:cstheme="majorHAnsi"/>
          <w:sz w:val="16"/>
        </w:rPr>
        <w:lastRenderedPageBreak/>
        <w:t>that these are domestic Court rulings and the fact that Space</w:t>
      </w:r>
      <w:r w:rsidRPr="009D39CB">
        <w:rPr>
          <w:rFonts w:asciiTheme="majorHAnsi" w:hAnsiTheme="majorHAnsi" w:cstheme="majorHAnsi"/>
          <w:sz w:val="16"/>
        </w:rPr>
        <w:t xml:space="preserve"> law is part of Customary International law which is affirmed by decades of State </w:t>
      </w:r>
      <w:proofErr w:type="spellStart"/>
      <w:r w:rsidRPr="009D39CB">
        <w:rPr>
          <w:rFonts w:asciiTheme="majorHAnsi" w:hAnsiTheme="majorHAnsi" w:cstheme="majorHAnsi"/>
          <w:sz w:val="16"/>
        </w:rPr>
        <w:t>practise</w:t>
      </w:r>
      <w:proofErr w:type="spellEnd"/>
      <w:r w:rsidRPr="009D39CB">
        <w:rPr>
          <w:rFonts w:asciiTheme="majorHAnsi" w:hAnsiTheme="majorHAnsi" w:cstheme="majorHAnsi"/>
          <w:sz w:val="16"/>
        </w:rPr>
        <w:t xml:space="preserv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sidRPr="009D39CB">
        <w:rPr>
          <w:rFonts w:asciiTheme="majorHAnsi" w:hAnsiTheme="majorHAnsi" w:cstheme="majorHAnsi"/>
          <w:u w:val="single"/>
        </w:rPr>
        <w:t>it is no secret that</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private corporations operate predominantly with </w:t>
      </w:r>
      <w:r w:rsidRPr="009D39CB">
        <w:rPr>
          <w:rFonts w:asciiTheme="majorHAnsi" w:hAnsiTheme="majorHAnsi" w:cstheme="majorHAnsi"/>
          <w:u w:val="single"/>
        </w:rPr>
        <w:t>the object of individual gains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and </w:t>
      </w:r>
      <w:r w:rsidRPr="009D39CB">
        <w:rPr>
          <w:rFonts w:asciiTheme="majorHAnsi" w:hAnsiTheme="majorHAnsi" w:cstheme="majorHAnsi"/>
          <w:u w:val="single"/>
        </w:rPr>
        <w:t>unless driven by the zeal to serve mankind and share profits with all countries,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chances are</w:t>
      </w:r>
      <w:r w:rsidRPr="009D39CB">
        <w:rPr>
          <w:rFonts w:asciiTheme="majorHAnsi" w:hAnsiTheme="majorHAnsi" w:cstheme="majorHAnsi"/>
          <w:b/>
          <w:bCs/>
          <w:u w:val="single"/>
        </w:rPr>
        <w:t xml:space="preserve"> </w:t>
      </w:r>
      <w:r w:rsidRPr="009D39CB">
        <w:rPr>
          <w:rFonts w:asciiTheme="majorHAnsi" w:hAnsiTheme="majorHAnsi" w:cstheme="majorHAnsi"/>
          <w:u w:val="single"/>
        </w:rPr>
        <w:t>that the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investments </w:t>
      </w:r>
      <w:r w:rsidRPr="009D39CB">
        <w:rPr>
          <w:rFonts w:asciiTheme="majorHAnsi" w:hAnsiTheme="majorHAnsi" w:cstheme="majorHAnsi"/>
          <w:u w:val="single"/>
        </w:rPr>
        <w:t>made by private parties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will have little </w:t>
      </w:r>
      <w:r w:rsidRPr="009D39CB">
        <w:rPr>
          <w:rFonts w:asciiTheme="majorHAnsi" w:hAnsiTheme="majorHAnsi" w:cstheme="majorHAnsi"/>
          <w:u w:val="single"/>
        </w:rPr>
        <w:t>to nil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returns</w:t>
      </w:r>
      <w:r w:rsidRPr="009D39CB">
        <w:rPr>
          <w:rFonts w:asciiTheme="majorHAnsi" w:hAnsiTheme="majorHAnsi" w:cstheme="majorHAnsi"/>
          <w:b/>
          <w:bCs/>
          <w:u w:val="single"/>
        </w:rPr>
        <w:t xml:space="preserve">, </w:t>
      </w:r>
      <w:r w:rsidRPr="009D39CB">
        <w:rPr>
          <w:rFonts w:asciiTheme="majorHAnsi" w:hAnsiTheme="majorHAnsi" w:cstheme="majorHAnsi"/>
          <w:u w:val="single"/>
        </w:rPr>
        <w:t>far less any substantive protection</w:t>
      </w:r>
      <w:r w:rsidRPr="009D39CB">
        <w:rPr>
          <w:rFonts w:asciiTheme="majorHAnsi" w:hAnsiTheme="majorHAnsi" w:cstheme="majorHAnsi"/>
          <w:b/>
          <w:bCs/>
          <w:u w:val="single"/>
        </w:rPr>
        <w:t>.</w:t>
      </w:r>
    </w:p>
    <w:p w14:paraId="09E743DE" w14:textId="77777777" w:rsidR="002D269F" w:rsidRPr="009D39CB" w:rsidRDefault="002D269F" w:rsidP="002D269F">
      <w:pPr>
        <w:rPr>
          <w:rFonts w:asciiTheme="majorHAnsi" w:hAnsiTheme="majorHAnsi" w:cstheme="majorHAnsi"/>
        </w:rPr>
      </w:pPr>
    </w:p>
    <w:p w14:paraId="082362FC" w14:textId="77777777" w:rsidR="002D269F" w:rsidRPr="009D39CB" w:rsidRDefault="002D269F" w:rsidP="002D269F">
      <w:pPr>
        <w:pStyle w:val="Heading4"/>
        <w:rPr>
          <w:rFonts w:asciiTheme="majorHAnsi" w:hAnsiTheme="majorHAnsi" w:cstheme="majorHAnsi"/>
        </w:rPr>
      </w:pPr>
      <w:r w:rsidRPr="009D39CB">
        <w:rPr>
          <w:rFonts w:asciiTheme="majorHAnsi" w:hAnsiTheme="majorHAnsi" w:cstheme="majorHAnsi"/>
        </w:rPr>
        <w:t xml:space="preserve">Investor confidence is necessary for strong Indian private space-tech—that spills over, boosts Indian military </w:t>
      </w:r>
      <w:proofErr w:type="spellStart"/>
      <w:r w:rsidRPr="009D39CB">
        <w:rPr>
          <w:rFonts w:asciiTheme="majorHAnsi" w:hAnsiTheme="majorHAnsi" w:cstheme="majorHAnsi"/>
        </w:rPr>
        <w:t>heg</w:t>
      </w:r>
      <w:proofErr w:type="spellEnd"/>
      <w:r w:rsidRPr="009D39CB">
        <w:rPr>
          <w:rFonts w:asciiTheme="majorHAnsi" w:hAnsiTheme="majorHAnsi" w:cstheme="majorHAnsi"/>
        </w:rPr>
        <w:t xml:space="preserve">, and turns case. </w:t>
      </w:r>
    </w:p>
    <w:p w14:paraId="50990E06" w14:textId="77777777" w:rsidR="002D269F" w:rsidRPr="009D39CB" w:rsidRDefault="002D269F" w:rsidP="002D269F">
      <w:pPr>
        <w:rPr>
          <w:rFonts w:asciiTheme="majorHAnsi" w:hAnsiTheme="majorHAnsi" w:cstheme="majorHAnsi"/>
        </w:rPr>
      </w:pPr>
      <w:r w:rsidRPr="009D39CB">
        <w:rPr>
          <w:rStyle w:val="Style13ptBold"/>
          <w:rFonts w:asciiTheme="majorHAnsi" w:hAnsiTheme="majorHAnsi" w:cstheme="majorHAnsi"/>
        </w:rPr>
        <w:t xml:space="preserve">Prasad 16 </w:t>
      </w:r>
      <w:r w:rsidRPr="009D39CB">
        <w:rPr>
          <w:rFonts w:asciiTheme="majorHAnsi" w:hAnsiTheme="majorHAnsi" w:cstheme="majorHAnsi"/>
        </w:rP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1ABBEA07" w14:textId="77777777" w:rsidR="002D269F" w:rsidRPr="009D39CB" w:rsidRDefault="002D269F" w:rsidP="002D269F">
      <w:pPr>
        <w:rPr>
          <w:rFonts w:asciiTheme="majorHAnsi" w:hAnsiTheme="majorHAnsi" w:cstheme="majorHAnsi"/>
          <w:sz w:val="14"/>
        </w:rPr>
      </w:pPr>
      <w:r w:rsidRPr="009D39CB">
        <w:rPr>
          <w:rFonts w:asciiTheme="majorHAnsi" w:hAnsiTheme="majorHAnsi" w:cstheme="majorHAnsi"/>
          <w:u w:val="single"/>
        </w:rPr>
        <w:t xml:space="preserve">As India ramps up its space </w:t>
      </w:r>
      <w:proofErr w:type="spellStart"/>
      <w:r w:rsidRPr="009D39CB">
        <w:rPr>
          <w:rFonts w:asciiTheme="majorHAnsi" w:hAnsiTheme="majorHAnsi" w:cstheme="majorHAnsi"/>
          <w:u w:val="single"/>
        </w:rPr>
        <w:t>defence</w:t>
      </w:r>
      <w:proofErr w:type="spellEnd"/>
      <w:r w:rsidRPr="009D39CB">
        <w:rPr>
          <w:rFonts w:asciiTheme="majorHAnsi" w:hAnsiTheme="majorHAnsi" w:cstheme="majorHAnsi"/>
          <w:u w:val="single"/>
        </w:rPr>
        <w:t xml:space="preserve"> capabilities,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lack of a mature space industrial base will </w:t>
      </w:r>
      <w:r w:rsidRPr="009D39CB">
        <w:rPr>
          <w:rFonts w:asciiTheme="majorHAnsi" w:hAnsiTheme="majorHAnsi" w:cstheme="majorHAnsi"/>
          <w:u w:val="single"/>
        </w:rPr>
        <w:t>potentially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hurt</w:t>
      </w:r>
      <w:r w:rsidRPr="009D39CB">
        <w:rPr>
          <w:rFonts w:asciiTheme="majorHAnsi" w:hAnsiTheme="majorHAnsi" w:cstheme="majorHAnsi"/>
          <w:b/>
          <w:bCs/>
          <w:u w:val="single"/>
        </w:rPr>
        <w:t xml:space="preserve"> </w:t>
      </w:r>
      <w:r w:rsidRPr="009D39CB">
        <w:rPr>
          <w:rFonts w:asciiTheme="majorHAnsi" w:hAnsiTheme="majorHAnsi" w:cstheme="majorHAnsi"/>
          <w:u w:val="single"/>
        </w:rPr>
        <w:t>its ambitions</w:t>
      </w:r>
      <w:r w:rsidRPr="009D39CB">
        <w:rPr>
          <w:rFonts w:asciiTheme="majorHAnsi" w:hAnsiTheme="majorHAnsi" w:cstheme="majorHAnsi"/>
          <w:b/>
          <w:bCs/>
          <w:u w:val="single"/>
        </w:rPr>
        <w:t>.</w:t>
      </w:r>
      <w:r w:rsidRPr="009D39CB">
        <w:rPr>
          <w:rFonts w:asciiTheme="majorHAnsi" w:hAnsiTheme="majorHAnsi" w:cstheme="majorHAnsi"/>
          <w:sz w:val="14"/>
        </w:rPr>
        <w:t xml:space="preserve"> </w:t>
      </w:r>
      <w:r w:rsidRPr="009D39CB">
        <w:rPr>
          <w:rFonts w:asciiTheme="majorHAnsi" w:hAnsiTheme="majorHAnsi" w:cstheme="majorHAnsi"/>
          <w:b/>
          <w:bCs/>
          <w:highlight w:val="green"/>
          <w:u w:val="single"/>
        </w:rPr>
        <w:t>India</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counts among the top nations in the world in terms of government space investment </w:t>
      </w:r>
      <w:proofErr w:type="gramStart"/>
      <w:r w:rsidRPr="009D39CB">
        <w:rPr>
          <w:rFonts w:asciiTheme="majorHAnsi" w:hAnsiTheme="majorHAnsi" w:cstheme="majorHAnsi"/>
          <w:sz w:val="14"/>
        </w:rPr>
        <w:t>4 ,</w:t>
      </w:r>
      <w:proofErr w:type="gramEnd"/>
      <w:r w:rsidRPr="009D39CB">
        <w:rPr>
          <w:rFonts w:asciiTheme="majorHAnsi" w:hAnsiTheme="majorHAnsi" w:cstheme="majorHAnsi"/>
          <w:sz w:val="14"/>
        </w:rPr>
        <w:t xml:space="preserve"> but </w:t>
      </w:r>
      <w:r w:rsidRPr="009D39CB">
        <w:rPr>
          <w:rFonts w:asciiTheme="majorHAnsi" w:hAnsiTheme="majorHAnsi" w:cstheme="majorHAnsi"/>
          <w:b/>
          <w:bCs/>
          <w:highlight w:val="green"/>
          <w:u w:val="single"/>
        </w:rPr>
        <w:t>is far behind</w:t>
      </w:r>
      <w:r w:rsidRPr="009D39CB">
        <w:rPr>
          <w:rFonts w:asciiTheme="majorHAnsi" w:hAnsiTheme="majorHAnsi" w:cstheme="majorHAnsi"/>
          <w:b/>
          <w:bCs/>
          <w:u w:val="single"/>
        </w:rPr>
        <w:t xml:space="preserve"> </w:t>
      </w:r>
      <w:r w:rsidRPr="009D39CB">
        <w:rPr>
          <w:rFonts w:asciiTheme="majorHAnsi" w:hAnsiTheme="majorHAnsi" w:cstheme="majorHAnsi"/>
          <w:u w:val="single"/>
        </w:rPr>
        <w:t>when it comes to</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creating successful private industry</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sidRPr="009D39CB">
        <w:rPr>
          <w:rFonts w:asciiTheme="majorHAnsi" w:hAnsiTheme="majorHAnsi" w:cstheme="majorHAnsi"/>
          <w:u w:val="single"/>
        </w:rPr>
        <w:t>Most of</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the apprehensions </w:t>
      </w:r>
      <w:r w:rsidRPr="009D39CB">
        <w:rPr>
          <w:rFonts w:asciiTheme="majorHAnsi" w:hAnsiTheme="majorHAnsi" w:cstheme="majorHAnsi"/>
          <w:u w:val="single"/>
        </w:rPr>
        <w:t>for private investment in space industry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come from</w:t>
      </w:r>
      <w:r w:rsidRPr="009D39CB">
        <w:rPr>
          <w:rFonts w:asciiTheme="majorHAnsi" w:hAnsiTheme="majorHAnsi" w:cstheme="majorHAnsi"/>
          <w:b/>
          <w:bCs/>
          <w:u w:val="single"/>
        </w:rPr>
        <w:t xml:space="preserve"> </w:t>
      </w:r>
      <w:r w:rsidRPr="009D39CB">
        <w:rPr>
          <w:rFonts w:asciiTheme="majorHAnsi" w:hAnsiTheme="majorHAnsi" w:cstheme="majorHAnsi"/>
          <w:u w:val="single"/>
        </w:rPr>
        <w:t>the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requirements</w:t>
      </w:r>
      <w:r w:rsidRPr="009D39CB">
        <w:rPr>
          <w:rFonts w:asciiTheme="majorHAnsi" w:hAnsiTheme="majorHAnsi" w:cstheme="majorHAnsi"/>
          <w:b/>
          <w:bCs/>
          <w:u w:val="single"/>
        </w:rPr>
        <w:t xml:space="preserve"> </w:t>
      </w:r>
      <w:r w:rsidRPr="009D39CB">
        <w:rPr>
          <w:rFonts w:asciiTheme="majorHAnsi" w:hAnsiTheme="majorHAnsi" w:cstheme="majorHAnsi"/>
          <w:u w:val="single"/>
        </w:rPr>
        <w:t>of high capital investment</w:t>
      </w:r>
      <w:r w:rsidRPr="009D39CB">
        <w:rPr>
          <w:rFonts w:asciiTheme="majorHAnsi" w:hAnsiTheme="majorHAnsi" w:cstheme="majorHAnsi"/>
          <w:sz w:val="14"/>
        </w:rPr>
        <w:t>,</w:t>
      </w:r>
      <w:r w:rsidRPr="009D39CB">
        <w:rPr>
          <w:rFonts w:asciiTheme="majorHAnsi" w:hAnsiTheme="majorHAnsi" w:cstheme="majorHAnsi"/>
          <w:b/>
          <w:bCs/>
          <w:szCs w:val="22"/>
          <w:u w:val="single"/>
        </w:rPr>
        <w:t xml:space="preserve"> </w:t>
      </w:r>
      <w:r w:rsidRPr="009D39CB">
        <w:rPr>
          <w:rFonts w:asciiTheme="majorHAnsi" w:hAnsiTheme="majorHAnsi" w:cstheme="majorHAnsi"/>
          <w:b/>
          <w:bCs/>
          <w:szCs w:val="22"/>
          <w:highlight w:val="green"/>
          <w:u w:val="single"/>
        </w:rPr>
        <w:t>and</w:t>
      </w:r>
      <w:r w:rsidRPr="009D39CB">
        <w:rPr>
          <w:rFonts w:asciiTheme="majorHAnsi" w:hAnsiTheme="majorHAnsi" w:cstheme="majorHAnsi"/>
          <w:sz w:val="14"/>
        </w:rPr>
        <w:t xml:space="preserve"> the long gestation periods of space projects to get substantial Return on Investment (</w:t>
      </w:r>
      <w:proofErr w:type="spellStart"/>
      <w:r w:rsidRPr="009D39CB">
        <w:rPr>
          <w:rFonts w:asciiTheme="majorHAnsi" w:hAnsiTheme="majorHAnsi" w:cstheme="majorHAnsi"/>
          <w:sz w:val="14"/>
        </w:rPr>
        <w:t>RoI</w:t>
      </w:r>
      <w:proofErr w:type="spellEnd"/>
      <w:r w:rsidRPr="009D39CB">
        <w:rPr>
          <w:rFonts w:asciiTheme="majorHAnsi" w:hAnsiTheme="majorHAnsi" w:cstheme="majorHAnsi"/>
          <w:sz w:val="14"/>
        </w:rPr>
        <w:t>) for the investors. These trends have been put aside by a new breed of space companies calling themselves ‘</w:t>
      </w:r>
      <w:proofErr w:type="spellStart"/>
      <w:r w:rsidRPr="009D39CB">
        <w:rPr>
          <w:rFonts w:asciiTheme="majorHAnsi" w:hAnsiTheme="majorHAnsi" w:cstheme="majorHAnsi"/>
          <w:sz w:val="14"/>
        </w:rPr>
        <w:t>NewSpace</w:t>
      </w:r>
      <w:proofErr w:type="spellEnd"/>
      <w:r w:rsidRPr="009D39CB">
        <w:rPr>
          <w:rFonts w:asciiTheme="majorHAnsi" w:hAnsiTheme="majorHAnsi" w:cstheme="majorHAnsi"/>
          <w:sz w:val="14"/>
        </w:rPr>
        <w:t xml:space="preserve">’, which thrive on new business models of </w:t>
      </w:r>
      <w:proofErr w:type="gramStart"/>
      <w:r w:rsidRPr="009D39CB">
        <w:rPr>
          <w:rFonts w:asciiTheme="majorHAnsi" w:hAnsiTheme="majorHAnsi" w:cstheme="majorHAnsi"/>
          <w:sz w:val="14"/>
        </w:rPr>
        <w:t>low cost</w:t>
      </w:r>
      <w:proofErr w:type="gramEnd"/>
      <w:r w:rsidRPr="009D39CB">
        <w:rPr>
          <w:rFonts w:asciiTheme="majorHAnsi" w:hAnsiTheme="majorHAnsi" w:cstheme="majorHAnsi"/>
          <w:sz w:val="14"/>
        </w:rPr>
        <w:t xml:space="preserve"> access to space by </w:t>
      </w:r>
      <w:proofErr w:type="spellStart"/>
      <w:r w:rsidRPr="009D39CB">
        <w:rPr>
          <w:rFonts w:asciiTheme="majorHAnsi" w:hAnsiTheme="majorHAnsi" w:cstheme="majorHAnsi"/>
          <w:sz w:val="14"/>
        </w:rPr>
        <w:t>capitalising</w:t>
      </w:r>
      <w:proofErr w:type="spellEnd"/>
      <w:r w:rsidRPr="009D39CB">
        <w:rPr>
          <w:rFonts w:asciiTheme="majorHAnsi" w:hAnsiTheme="majorHAnsi" w:cstheme="majorHAnsi"/>
          <w:sz w:val="14"/>
        </w:rPr>
        <w:t xml:space="preserve"> on the advancements made in recent years in small satellite technology, consumer electronics, and computing power. Tiny modular satellites called ‘CubeSats’, weighing 1-4 kgs and costing under $100,000 have </w:t>
      </w:r>
      <w:proofErr w:type="spellStart"/>
      <w:r w:rsidRPr="009D39CB">
        <w:rPr>
          <w:rFonts w:asciiTheme="majorHAnsi" w:hAnsiTheme="majorHAnsi" w:cstheme="majorHAnsi"/>
          <w:sz w:val="14"/>
        </w:rPr>
        <w:t>revolutionised</w:t>
      </w:r>
      <w:proofErr w:type="spellEnd"/>
      <w:r w:rsidRPr="009D39CB">
        <w:rPr>
          <w:rFonts w:asciiTheme="majorHAnsi" w:hAnsiTheme="majorHAnsi" w:cstheme="majorHAnsi"/>
          <w:sz w:val="14"/>
        </w:rPr>
        <w:t xml:space="preserve"> the way space products and services are delivered to end users. The movement began in Europe and US simultaneously as a by-product of university and space agency collaborated research, but it was the US which took the lead in successfully </w:t>
      </w:r>
      <w:proofErr w:type="spellStart"/>
      <w:r w:rsidRPr="009D39CB">
        <w:rPr>
          <w:rFonts w:asciiTheme="majorHAnsi" w:hAnsiTheme="majorHAnsi" w:cstheme="majorHAnsi"/>
          <w:sz w:val="14"/>
        </w:rPr>
        <w:t>commercialising</w:t>
      </w:r>
      <w:proofErr w:type="spellEnd"/>
      <w:r w:rsidRPr="009D39CB">
        <w:rPr>
          <w:rFonts w:asciiTheme="majorHAnsi" w:hAnsiTheme="majorHAnsi" w:cstheme="majorHAnsi"/>
          <w:sz w:val="14"/>
        </w:rPr>
        <w:t xml:space="preserve"> these technologies developed in laboratories. Figure 3 shows the forecast of nano satellites weighing between 1-50 kg, which are scheduled to be launched during 2014-16 globally.6The high number arises from the fact that such nano satellites have short development timelines, and provide the necessary agility for satellite operators to develop large constellations that can cater to a larger customer base with high service quality. These </w:t>
      </w:r>
      <w:proofErr w:type="spellStart"/>
      <w:r w:rsidRPr="009D39CB">
        <w:rPr>
          <w:rFonts w:asciiTheme="majorHAnsi" w:hAnsiTheme="majorHAnsi" w:cstheme="majorHAnsi"/>
          <w:sz w:val="14"/>
        </w:rPr>
        <w:t>NewSpace</w:t>
      </w:r>
      <w:proofErr w:type="spellEnd"/>
      <w:r w:rsidRPr="009D39CB">
        <w:rPr>
          <w:rFonts w:asciiTheme="majorHAnsi" w:hAnsiTheme="majorHAnsi" w:cstheme="majorHAnsi"/>
          <w:sz w:val="14"/>
        </w:rPr>
        <w:t xml:space="preserve"> companies have ushered in widespread changes in the traditional satellite manufacturing and launch services industry, with companies like </w:t>
      </w:r>
      <w:proofErr w:type="spellStart"/>
      <w:r w:rsidRPr="009D39CB">
        <w:rPr>
          <w:rFonts w:asciiTheme="majorHAnsi" w:hAnsiTheme="majorHAnsi" w:cstheme="majorHAnsi"/>
          <w:sz w:val="14"/>
        </w:rPr>
        <w:t>RocketLabs</w:t>
      </w:r>
      <w:proofErr w:type="spellEnd"/>
      <w:r w:rsidRPr="009D39CB">
        <w:rPr>
          <w:rFonts w:asciiTheme="majorHAnsi" w:hAnsiTheme="majorHAnsi" w:cstheme="majorHAnsi"/>
          <w:sz w:val="14"/>
        </w:rPr>
        <w:t xml:space="preserve"> and Firefly Systems building new launchers cheaply using innovative techniques like additive manufacturing, to reduce the cost to orbit for these satellites. The impact of these companies has been felt within the space industry, as practices from these ‘</w:t>
      </w:r>
      <w:proofErr w:type="spellStart"/>
      <w:r w:rsidRPr="009D39CB">
        <w:rPr>
          <w:rFonts w:asciiTheme="majorHAnsi" w:hAnsiTheme="majorHAnsi" w:cstheme="majorHAnsi"/>
          <w:sz w:val="14"/>
        </w:rPr>
        <w:t>NewSpace’companies</w:t>
      </w:r>
      <w:proofErr w:type="spellEnd"/>
      <w:r w:rsidRPr="009D39CB">
        <w:rPr>
          <w:rFonts w:asciiTheme="majorHAnsi" w:hAnsiTheme="majorHAnsi" w:cstheme="majorHAnsi"/>
          <w:sz w:val="14"/>
        </w:rPr>
        <w:t xml:space="preserve"> have been adopted to keep the costs low and have a factory type approach in building systems in order to cater to the increasing demand. The </w:t>
      </w:r>
      <w:proofErr w:type="spellStart"/>
      <w:r w:rsidRPr="009D39CB">
        <w:rPr>
          <w:rFonts w:asciiTheme="majorHAnsi" w:hAnsiTheme="majorHAnsi" w:cstheme="majorHAnsi"/>
          <w:sz w:val="14"/>
        </w:rPr>
        <w:t>NewSpace</w:t>
      </w:r>
      <w:proofErr w:type="spellEnd"/>
      <w:r w:rsidRPr="009D39CB">
        <w:rPr>
          <w:rFonts w:asciiTheme="majorHAnsi" w:hAnsiTheme="majorHAnsi" w:cstheme="majorHAnsi"/>
          <w:sz w:val="14"/>
        </w:rPr>
        <w:t xml:space="preserve"> revolution has now led to companies such as Google, Virgin, and Qualcomm investing in small satellite-based communication technologies. India, however, has remained shielded from the rapid changes that have happened in the global space industry over the past decade</w:t>
      </w:r>
      <w:r w:rsidRPr="009D39CB">
        <w:rPr>
          <w:rFonts w:asciiTheme="majorHAnsi" w:hAnsiTheme="majorHAnsi" w:cstheme="majorHAnsi"/>
          <w:sz w:val="14"/>
          <w:highlight w:val="green"/>
        </w:rPr>
        <w:t xml:space="preserve">. </w:t>
      </w:r>
      <w:r w:rsidRPr="009D39CB">
        <w:rPr>
          <w:rFonts w:asciiTheme="majorHAnsi" w:hAnsiTheme="majorHAnsi" w:cstheme="majorHAnsi"/>
          <w:b/>
          <w:bCs/>
          <w:highlight w:val="green"/>
          <w:u w:val="single"/>
        </w:rPr>
        <w:t>ISRO</w:t>
      </w:r>
      <w:r w:rsidRPr="009D39CB">
        <w:rPr>
          <w:rFonts w:asciiTheme="majorHAnsi" w:hAnsiTheme="majorHAnsi" w:cstheme="majorHAnsi"/>
          <w:b/>
          <w:bCs/>
          <w:u w:val="single"/>
        </w:rPr>
        <w:t xml:space="preserve"> </w:t>
      </w:r>
      <w:r w:rsidRPr="009D39CB">
        <w:rPr>
          <w:rFonts w:asciiTheme="majorHAnsi" w:hAnsiTheme="majorHAnsi" w:cstheme="majorHAnsi"/>
          <w:u w:val="single"/>
        </w:rPr>
        <w:t>has been</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slow to respond on </w:t>
      </w:r>
      <w:r w:rsidRPr="009D39CB">
        <w:rPr>
          <w:rFonts w:asciiTheme="majorHAnsi" w:hAnsiTheme="majorHAnsi" w:cstheme="majorHAnsi"/>
          <w:u w:val="single"/>
        </w:rPr>
        <w:t>both</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commercial</w:t>
      </w:r>
      <w:r w:rsidRPr="009D39CB">
        <w:rPr>
          <w:rFonts w:asciiTheme="majorHAnsi" w:hAnsiTheme="majorHAnsi" w:cstheme="majorHAnsi"/>
          <w:b/>
          <w:bCs/>
          <w:u w:val="single"/>
        </w:rPr>
        <w:t xml:space="preserve"> </w:t>
      </w:r>
      <w:r w:rsidRPr="009D39CB">
        <w:rPr>
          <w:rFonts w:asciiTheme="majorHAnsi" w:hAnsiTheme="majorHAnsi" w:cstheme="majorHAnsi"/>
          <w:u w:val="single"/>
        </w:rPr>
        <w:t>and academic</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fronts</w:t>
      </w:r>
      <w:r w:rsidRPr="009D39CB">
        <w:rPr>
          <w:rFonts w:asciiTheme="majorHAnsi" w:hAnsiTheme="majorHAnsi" w:cstheme="majorHAnsi"/>
          <w:b/>
          <w:bCs/>
          <w:u w:val="single"/>
        </w:rPr>
        <w:t xml:space="preserve">, </w:t>
      </w:r>
      <w:r w:rsidRPr="009D39CB">
        <w:rPr>
          <w:rFonts w:asciiTheme="majorHAnsi" w:hAnsiTheme="majorHAnsi" w:cstheme="majorHAnsi"/>
          <w:u w:val="single"/>
        </w:rPr>
        <w:t>with only a handful of university-level small satellite missions being launched during the same period, none of which could transform into a full-fledged commercial opportunity for the people involved in these projects</w:t>
      </w:r>
      <w:r w:rsidRPr="009D39CB">
        <w:rPr>
          <w:rFonts w:asciiTheme="majorHAnsi" w:hAnsiTheme="majorHAnsi" w:cstheme="majorHAnsi"/>
          <w:sz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sidRPr="009D39CB">
        <w:rPr>
          <w:rFonts w:asciiTheme="majorHAnsi" w:hAnsiTheme="majorHAnsi" w:cstheme="majorHAnsi"/>
          <w:u w:val="single"/>
        </w:rPr>
        <w:t>Presently,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India has inherent advantages </w:t>
      </w:r>
      <w:r w:rsidRPr="009D39CB">
        <w:rPr>
          <w:rFonts w:asciiTheme="majorHAnsi" w:hAnsiTheme="majorHAnsi" w:cstheme="majorHAnsi"/>
          <w:u w:val="single"/>
        </w:rPr>
        <w:t>over other countries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due</w:t>
      </w:r>
      <w:r w:rsidRPr="009D39CB">
        <w:rPr>
          <w:rFonts w:asciiTheme="majorHAnsi" w:hAnsiTheme="majorHAnsi" w:cstheme="majorHAnsi"/>
          <w:b/>
          <w:bCs/>
          <w:u w:val="single"/>
        </w:rPr>
        <w:t xml:space="preserve"> </w:t>
      </w:r>
      <w:r w:rsidRPr="009D39CB">
        <w:rPr>
          <w:rFonts w:asciiTheme="majorHAnsi" w:hAnsiTheme="majorHAnsi" w:cstheme="majorHAnsi"/>
          <w:u w:val="single"/>
        </w:rPr>
        <w:t>the availability of</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skilled workforce</w:t>
      </w:r>
      <w:r w:rsidRPr="009D39CB">
        <w:rPr>
          <w:rFonts w:asciiTheme="majorHAnsi" w:hAnsiTheme="majorHAnsi" w:cstheme="majorHAnsi"/>
          <w:u w:val="single"/>
        </w:rPr>
        <w:t>, a stable and business friendly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government</w:t>
      </w:r>
      <w:r w:rsidRPr="009D39CB">
        <w:rPr>
          <w:rFonts w:asciiTheme="majorHAnsi" w:hAnsiTheme="majorHAnsi" w:cstheme="majorHAnsi"/>
          <w:b/>
          <w:bCs/>
          <w:u w:val="single"/>
        </w:rPr>
        <w:t xml:space="preserve">, </w:t>
      </w:r>
      <w:r w:rsidRPr="009D39CB">
        <w:rPr>
          <w:rFonts w:asciiTheme="majorHAnsi" w:hAnsiTheme="majorHAnsi" w:cstheme="majorHAnsi"/>
          <w:u w:val="single"/>
        </w:rPr>
        <w:t>positive investor climate and low cost of operations</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Because India was an early mover in space technology, </w:t>
      </w:r>
      <w:r w:rsidRPr="009D39CB">
        <w:rPr>
          <w:rFonts w:asciiTheme="majorHAnsi" w:hAnsiTheme="majorHAnsi" w:cstheme="majorHAnsi"/>
          <w:u w:val="single"/>
        </w:rPr>
        <w:t>it is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poised to become a major space power albeit</w:t>
      </w:r>
      <w:r w:rsidRPr="009D39CB">
        <w:rPr>
          <w:rFonts w:asciiTheme="majorHAnsi" w:hAnsiTheme="majorHAnsi" w:cstheme="majorHAnsi"/>
          <w:b/>
          <w:bCs/>
          <w:u w:val="single"/>
        </w:rPr>
        <w:t xml:space="preserve"> </w:t>
      </w:r>
      <w:r w:rsidRPr="009D39CB">
        <w:rPr>
          <w:rFonts w:asciiTheme="majorHAnsi" w:hAnsiTheme="majorHAnsi" w:cstheme="majorHAnsi"/>
          <w:u w:val="single"/>
        </w:rPr>
        <w:t>slight policy push towards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greater </w:t>
      </w:r>
      <w:proofErr w:type="spellStart"/>
      <w:r w:rsidRPr="009D39CB">
        <w:rPr>
          <w:rFonts w:asciiTheme="majorHAnsi" w:hAnsiTheme="majorHAnsi" w:cstheme="majorHAnsi"/>
          <w:b/>
          <w:bCs/>
          <w:highlight w:val="green"/>
          <w:u w:val="single"/>
        </w:rPr>
        <w:t>commercialisation</w:t>
      </w:r>
      <w:proofErr w:type="spellEnd"/>
      <w:r w:rsidRPr="009D39CB">
        <w:rPr>
          <w:rFonts w:asciiTheme="majorHAnsi" w:hAnsiTheme="majorHAnsi" w:cstheme="majorHAnsi"/>
          <w:b/>
          <w:bCs/>
          <w:highlight w:val="green"/>
          <w:u w:val="single"/>
        </w:rPr>
        <w:t xml:space="preserve"> </w:t>
      </w:r>
      <w:r w:rsidRPr="009D39CB">
        <w:rPr>
          <w:rFonts w:asciiTheme="majorHAnsi" w:hAnsiTheme="majorHAnsi" w:cstheme="majorHAnsi"/>
          <w:u w:val="single"/>
        </w:rPr>
        <w:t>of the industry</w:t>
      </w:r>
      <w:r w:rsidRPr="009D39CB">
        <w:rPr>
          <w:rFonts w:asciiTheme="majorHAnsi" w:hAnsiTheme="majorHAnsi" w:cstheme="majorHAnsi"/>
          <w:sz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w:t>
      </w:r>
      <w:r w:rsidRPr="009D39CB">
        <w:rPr>
          <w:rFonts w:asciiTheme="majorHAnsi" w:hAnsiTheme="majorHAnsi" w:cstheme="majorHAnsi"/>
          <w:sz w:val="14"/>
        </w:rPr>
        <w:lastRenderedPageBreak/>
        <w:t xml:space="preserve">to both the spectrums across the industry value chain. A focused space policy mandate can have multiple direct and fringe benefits to the government, especially in the </w:t>
      </w:r>
      <w:proofErr w:type="spellStart"/>
      <w:r w:rsidRPr="009D39CB">
        <w:rPr>
          <w:rFonts w:asciiTheme="majorHAnsi" w:hAnsiTheme="majorHAnsi" w:cstheme="majorHAnsi"/>
          <w:sz w:val="14"/>
        </w:rPr>
        <w:t>defence</w:t>
      </w:r>
      <w:proofErr w:type="spellEnd"/>
      <w:r w:rsidRPr="009D39CB">
        <w:rPr>
          <w:rFonts w:asciiTheme="majorHAnsi" w:hAnsiTheme="majorHAnsi" w:cstheme="majorHAnsi"/>
          <w:sz w:val="14"/>
        </w:rPr>
        <w:t xml:space="preserve"> sector which has been the current government’s area of interest through its ‘Make in India’ initiative. Some of the direct and indirect benefits of space technology include: Civilian and Commercial </w:t>
      </w:r>
      <w:r w:rsidRPr="009D39CB">
        <w:rPr>
          <w:rFonts w:asciiTheme="majorHAnsi" w:hAnsiTheme="majorHAnsi" w:cstheme="majorHAnsi"/>
          <w:b/>
          <w:bCs/>
          <w:highlight w:val="green"/>
          <w:u w:val="single"/>
        </w:rPr>
        <w:t>Space industry has the potential to</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emerge as the third </w:t>
      </w:r>
      <w:r w:rsidRPr="009D39CB">
        <w:rPr>
          <w:rFonts w:asciiTheme="majorHAnsi" w:hAnsiTheme="majorHAnsi" w:cstheme="majorHAnsi"/>
          <w:u w:val="single"/>
        </w:rPr>
        <w:t>technological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success</w:t>
      </w:r>
      <w:r w:rsidRPr="009D39CB">
        <w:rPr>
          <w:rFonts w:asciiTheme="majorHAnsi" w:hAnsiTheme="majorHAnsi" w:cstheme="majorHAnsi"/>
          <w:b/>
          <w:bCs/>
          <w:u w:val="single"/>
        </w:rPr>
        <w:t xml:space="preserve"> </w:t>
      </w:r>
      <w:r w:rsidRPr="009D39CB">
        <w:rPr>
          <w:rFonts w:asciiTheme="majorHAnsi" w:hAnsiTheme="majorHAnsi" w:cstheme="majorHAnsi"/>
          <w:u w:val="single"/>
        </w:rPr>
        <w:t>front</w:t>
      </w:r>
      <w:r w:rsidRPr="009D39CB">
        <w:rPr>
          <w:rFonts w:asciiTheme="majorHAnsi" w:hAnsiTheme="majorHAnsi" w:cstheme="majorHAnsi"/>
          <w:sz w:val="14"/>
        </w:rPr>
        <w:t xml:space="preserve"> following the successes of the Information Technology (IT) and Biotechnology in the country. </w:t>
      </w:r>
      <w:r w:rsidRPr="009D39CB">
        <w:rPr>
          <w:rFonts w:asciiTheme="majorHAnsi" w:hAnsiTheme="majorHAnsi" w:cstheme="majorHAnsi"/>
          <w:u w:val="single"/>
        </w:rPr>
        <w:t>Space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has an important role in </w:t>
      </w:r>
      <w:r w:rsidRPr="009D39CB">
        <w:rPr>
          <w:rFonts w:asciiTheme="majorHAnsi" w:hAnsiTheme="majorHAnsi" w:cstheme="majorHAnsi"/>
          <w:u w:val="single"/>
        </w:rPr>
        <w:t>the overall</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economic development</w:t>
      </w:r>
      <w:r w:rsidRPr="009D39CB">
        <w:rPr>
          <w:rFonts w:asciiTheme="majorHAnsi" w:hAnsiTheme="majorHAnsi" w:cstheme="majorHAnsi"/>
          <w:b/>
          <w:bCs/>
          <w:u w:val="single"/>
        </w:rPr>
        <w:t xml:space="preserve"> </w:t>
      </w:r>
      <w:r w:rsidRPr="009D39CB">
        <w:rPr>
          <w:rFonts w:asciiTheme="majorHAnsi" w:hAnsiTheme="majorHAnsi" w:cstheme="majorHAnsi"/>
          <w:u w:val="single"/>
        </w:rPr>
        <w:t>of the country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and </w:t>
      </w:r>
      <w:r w:rsidRPr="009D39CB">
        <w:rPr>
          <w:rFonts w:asciiTheme="majorHAnsi" w:hAnsiTheme="majorHAnsi" w:cstheme="majorHAnsi"/>
          <w:u w:val="single"/>
        </w:rPr>
        <w:t>in the success of the government initiatives</w:t>
      </w:r>
      <w:r w:rsidRPr="009D39CB">
        <w:rPr>
          <w:rFonts w:asciiTheme="majorHAnsi" w:hAnsiTheme="majorHAnsi" w:cstheme="majorHAnsi"/>
          <w:sz w:val="14"/>
        </w:rPr>
        <w:t xml:space="preserve"> such as Digital India and Make in India. </w:t>
      </w:r>
      <w:r w:rsidRPr="009D39CB">
        <w:rPr>
          <w:rFonts w:asciiTheme="majorHAnsi" w:hAnsiTheme="majorHAnsi" w:cstheme="majorHAnsi"/>
          <w:u w:val="single"/>
        </w:rPr>
        <w:t xml:space="preserve">The development of the private space industry shall </w:t>
      </w:r>
      <w:r w:rsidRPr="009D39CB">
        <w:rPr>
          <w:rFonts w:asciiTheme="majorHAnsi" w:hAnsiTheme="majorHAnsi" w:cstheme="majorHAnsi"/>
          <w:b/>
          <w:bCs/>
          <w:highlight w:val="green"/>
          <w:u w:val="single"/>
        </w:rPr>
        <w:t>aid in rural connectivity, e-governance and</w:t>
      </w:r>
      <w:r w:rsidRPr="009D39CB">
        <w:rPr>
          <w:rFonts w:asciiTheme="majorHAnsi" w:hAnsiTheme="majorHAnsi" w:cstheme="majorHAnsi"/>
          <w:b/>
          <w:bCs/>
          <w:u w:val="single"/>
        </w:rPr>
        <w:t xml:space="preserve"> </w:t>
      </w:r>
      <w:r w:rsidRPr="009D39CB">
        <w:rPr>
          <w:rFonts w:asciiTheme="majorHAnsi" w:hAnsiTheme="majorHAnsi" w:cstheme="majorHAnsi"/>
          <w:u w:val="single"/>
        </w:rPr>
        <w:t>setting up of</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manufacturing facilities </w:t>
      </w:r>
      <w:r w:rsidRPr="009D39CB">
        <w:rPr>
          <w:rFonts w:asciiTheme="majorHAnsi" w:hAnsiTheme="majorHAnsi" w:cstheme="majorHAnsi"/>
          <w:u w:val="single"/>
        </w:rPr>
        <w:t>base for products of high technology in India, creating headways in the overall emergence of the country at the world stage</w:t>
      </w:r>
      <w:r w:rsidRPr="009D39CB">
        <w:rPr>
          <w:rFonts w:asciiTheme="majorHAnsi" w:hAnsiTheme="majorHAnsi" w:cstheme="majorHAnsi"/>
          <w:sz w:val="14"/>
        </w:rPr>
        <w:t xml:space="preserve">. The success of the space industry will enhance capacities within the country and complement the government-driven </w:t>
      </w:r>
      <w:proofErr w:type="spellStart"/>
      <w:r w:rsidRPr="009D39CB">
        <w:rPr>
          <w:rFonts w:asciiTheme="majorHAnsi" w:hAnsiTheme="majorHAnsi" w:cstheme="majorHAnsi"/>
          <w:sz w:val="14"/>
        </w:rPr>
        <w:t>programme</w:t>
      </w:r>
      <w:proofErr w:type="spellEnd"/>
      <w:r w:rsidRPr="009D39CB">
        <w:rPr>
          <w:rFonts w:asciiTheme="majorHAnsi" w:hAnsiTheme="majorHAnsi" w:cstheme="majorHAnsi"/>
          <w:sz w:val="14"/>
        </w:rPr>
        <w:t xml:space="preserve">, which has been historically proven in advanced space faring countries such as the US. Capacity building in the private industry at a turnkey level for both upstream and downstream shall assist </w:t>
      </w:r>
      <w:proofErr w:type="spellStart"/>
      <w:r w:rsidRPr="009D39CB">
        <w:rPr>
          <w:rFonts w:asciiTheme="majorHAnsi" w:hAnsiTheme="majorHAnsi" w:cstheme="majorHAnsi"/>
          <w:sz w:val="14"/>
        </w:rPr>
        <w:t>theeconomic</w:t>
      </w:r>
      <w:proofErr w:type="spellEnd"/>
      <w:r w:rsidRPr="009D39CB">
        <w:rPr>
          <w:rFonts w:asciiTheme="majorHAnsi" w:hAnsiTheme="majorHAnsi" w:cstheme="majorHAnsi"/>
          <w:sz w:val="14"/>
        </w:rPr>
        <w:t xml:space="preserve"> development of the country by keeping up to the pace of requirement of the marketplace (</w:t>
      </w:r>
      <w:proofErr w:type="gramStart"/>
      <w:r w:rsidRPr="009D39CB">
        <w:rPr>
          <w:rFonts w:asciiTheme="majorHAnsi" w:hAnsiTheme="majorHAnsi" w:cstheme="majorHAnsi"/>
          <w:sz w:val="14"/>
        </w:rPr>
        <w:t>e.g.</w:t>
      </w:r>
      <w:proofErr w:type="gramEnd"/>
      <w:r w:rsidRPr="009D39CB">
        <w:rPr>
          <w:rFonts w:asciiTheme="majorHAnsi" w:hAnsiTheme="majorHAnsi" w:cstheme="majorHAnsi"/>
          <w:sz w:val="14"/>
        </w:rPr>
        <w:t xml:space="preserve"> Direct-to-Home TV, Broadband Internet), while reducing the inherent dependence on foreign assets. For example, as per a recent Comptroller and Auditor General (CAG) report, only one among </w:t>
      </w:r>
      <w:r w:rsidRPr="00677DC4">
        <w:rPr>
          <w:rFonts w:asciiTheme="majorHAnsi" w:hAnsiTheme="majorHAnsi" w:cstheme="majorHAnsi"/>
          <w:sz w:val="14"/>
        </w:rPr>
        <w:t>the seven DTH providers is leasing transponder from the INSAT system</w:t>
      </w:r>
      <w:r w:rsidRPr="00677DC4">
        <w:rPr>
          <w:rFonts w:asciiTheme="majorHAnsi" w:hAnsiTheme="majorHAnsi" w:cstheme="majorHAnsi"/>
          <w:b/>
          <w:bCs/>
          <w:u w:val="single"/>
        </w:rPr>
        <w:t xml:space="preserve">. The </w:t>
      </w:r>
      <w:r w:rsidRPr="00677DC4">
        <w:rPr>
          <w:rFonts w:asciiTheme="majorHAnsi" w:hAnsiTheme="majorHAnsi" w:cstheme="majorHAnsi"/>
          <w:u w:val="single"/>
        </w:rPr>
        <w:t>primary</w:t>
      </w:r>
      <w:r w:rsidRPr="00677DC4">
        <w:rPr>
          <w:rFonts w:asciiTheme="majorHAnsi" w:hAnsiTheme="majorHAnsi" w:cstheme="majorHAnsi"/>
          <w:b/>
          <w:bCs/>
          <w:u w:val="single"/>
        </w:rPr>
        <w:t xml:space="preserve"> reason for this disparity is </w:t>
      </w:r>
      <w:r w:rsidRPr="00677DC4">
        <w:rPr>
          <w:rFonts w:asciiTheme="majorHAnsi" w:hAnsiTheme="majorHAnsi" w:cstheme="majorHAnsi"/>
          <w:u w:val="single"/>
        </w:rPr>
        <w:t>the</w:t>
      </w:r>
      <w:r w:rsidRPr="00677DC4">
        <w:rPr>
          <w:rFonts w:asciiTheme="majorHAnsi" w:hAnsiTheme="majorHAnsi" w:cstheme="majorHAnsi"/>
          <w:b/>
          <w:bCs/>
          <w:u w:val="single"/>
        </w:rPr>
        <w:t xml:space="preserve"> slow pace </w:t>
      </w:r>
      <w:r w:rsidRPr="00677DC4">
        <w:rPr>
          <w:rFonts w:asciiTheme="majorHAnsi" w:hAnsiTheme="majorHAnsi" w:cstheme="majorHAnsi"/>
          <w:u w:val="single"/>
        </w:rPr>
        <w:t>at which</w:t>
      </w:r>
      <w:r w:rsidRPr="00677DC4">
        <w:rPr>
          <w:rFonts w:asciiTheme="majorHAnsi" w:hAnsiTheme="majorHAnsi" w:cstheme="majorHAnsi"/>
          <w:b/>
          <w:bCs/>
          <w:u w:val="single"/>
        </w:rPr>
        <w:t xml:space="preserve"> ISRO has added </w:t>
      </w:r>
      <w:r w:rsidRPr="00677DC4">
        <w:rPr>
          <w:rFonts w:asciiTheme="majorHAnsi" w:hAnsiTheme="majorHAnsi" w:cstheme="majorHAnsi"/>
          <w:u w:val="single"/>
        </w:rPr>
        <w:t>satellite transponders</w:t>
      </w:r>
      <w:r w:rsidRPr="00677DC4">
        <w:rPr>
          <w:rFonts w:asciiTheme="majorHAnsi" w:hAnsiTheme="majorHAnsi" w:cstheme="majorHAnsi"/>
          <w:b/>
          <w:bCs/>
          <w:u w:val="single"/>
        </w:rPr>
        <w:t xml:space="preserve"> to the commercial market.</w:t>
      </w:r>
      <w:r w:rsidRPr="00677DC4">
        <w:rPr>
          <w:rFonts w:asciiTheme="majorHAnsi" w:hAnsiTheme="majorHAnsi" w:cstheme="majorHAnsi"/>
          <w:sz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w:t>
      </w:r>
      <w:proofErr w:type="spellStart"/>
      <w:r w:rsidRPr="00677DC4">
        <w:rPr>
          <w:rFonts w:asciiTheme="majorHAnsi" w:hAnsiTheme="majorHAnsi" w:cstheme="majorHAnsi"/>
          <w:sz w:val="14"/>
        </w:rPr>
        <w:t>revolutionise</w:t>
      </w:r>
      <w:proofErr w:type="spellEnd"/>
      <w:r w:rsidRPr="00677DC4">
        <w:rPr>
          <w:rFonts w:asciiTheme="majorHAnsi" w:hAnsiTheme="majorHAnsi" w:cstheme="majorHAnsi"/>
          <w:sz w:val="14"/>
        </w:rPr>
        <w:t xml:space="preserve"> the mindset of the national talent pool and can potentially aid in reversal of brain drain from the country. Public outreach, awareness, and STEM education are some of the intangible </w:t>
      </w:r>
      <w:proofErr w:type="gramStart"/>
      <w:r w:rsidRPr="00677DC4">
        <w:rPr>
          <w:rFonts w:asciiTheme="majorHAnsi" w:hAnsiTheme="majorHAnsi" w:cstheme="majorHAnsi"/>
          <w:sz w:val="14"/>
        </w:rPr>
        <w:t>impact</w:t>
      </w:r>
      <w:proofErr w:type="gramEnd"/>
      <w:r w:rsidRPr="00677DC4">
        <w:rPr>
          <w:rFonts w:asciiTheme="majorHAnsi" w:hAnsiTheme="majorHAnsi" w:cstheme="majorHAnsi"/>
          <w:sz w:val="14"/>
        </w:rPr>
        <w:t xml:space="preserve"> that investment in space technology produces. The capacity built up within the industry shall foster Business-to-Business (B2B) collaborations within the country and with enterprises across the globe and create also a strong focus on Business-to-Customer (B2C) applications which moves from the traditional Government-to-Government (G2G) flow of development of capacity and application of technology. </w:t>
      </w:r>
      <w:r w:rsidRPr="00677DC4">
        <w:rPr>
          <w:rFonts w:asciiTheme="majorHAnsi" w:hAnsiTheme="majorHAnsi" w:cstheme="majorHAnsi"/>
          <w:u w:val="single"/>
        </w:rPr>
        <w:t xml:space="preserve">The B2B, B2C ecosystem in the space industry has immense potential of tapping the much successful IT infrastructure of the country and extending the IT knowledge base to core </w:t>
      </w:r>
      <w:proofErr w:type="gramStart"/>
      <w:r w:rsidRPr="00677DC4">
        <w:rPr>
          <w:rFonts w:asciiTheme="majorHAnsi" w:hAnsiTheme="majorHAnsi" w:cstheme="majorHAnsi"/>
          <w:u w:val="single"/>
        </w:rPr>
        <w:t>software based</w:t>
      </w:r>
      <w:proofErr w:type="gramEnd"/>
      <w:r w:rsidRPr="00677DC4">
        <w:rPr>
          <w:rFonts w:asciiTheme="majorHAnsi" w:hAnsiTheme="majorHAnsi" w:cstheme="majorHAnsi"/>
          <w:u w:val="single"/>
        </w:rPr>
        <w:t xml:space="preserve"> applications of </w:t>
      </w:r>
      <w:proofErr w:type="spellStart"/>
      <w:r w:rsidRPr="00677DC4">
        <w:rPr>
          <w:rFonts w:asciiTheme="majorHAnsi" w:hAnsiTheme="majorHAnsi" w:cstheme="majorHAnsi"/>
          <w:u w:val="single"/>
        </w:rPr>
        <w:t>spacebased</w:t>
      </w:r>
      <w:proofErr w:type="spellEnd"/>
      <w:r w:rsidRPr="00677DC4">
        <w:rPr>
          <w:rFonts w:asciiTheme="majorHAnsi" w:hAnsiTheme="majorHAnsi" w:cstheme="majorHAnsi"/>
          <w:u w:val="single"/>
        </w:rPr>
        <w:t xml:space="preserve"> information such as Geographical Information Systems (GIS).</w:t>
      </w:r>
      <w:r w:rsidRPr="00677DC4">
        <w:rPr>
          <w:rFonts w:asciiTheme="majorHAnsi" w:hAnsiTheme="majorHAnsi" w:cstheme="majorHAnsi"/>
          <w:b/>
          <w:bCs/>
          <w:u w:val="single"/>
        </w:rPr>
        <w:t xml:space="preserve"> </w:t>
      </w:r>
      <w:r w:rsidRPr="00677DC4">
        <w:rPr>
          <w:rFonts w:asciiTheme="majorHAnsi" w:hAnsiTheme="majorHAnsi" w:cstheme="majorHAnsi"/>
          <w:sz w:val="14"/>
        </w:rPr>
        <w:t xml:space="preserve">It shall create an environment of technological innovation which when supported and encouraged can sustain to create a secondary source of development of high-tech hardware, software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sidRPr="00677DC4">
        <w:rPr>
          <w:rFonts w:asciiTheme="majorHAnsi" w:hAnsiTheme="majorHAnsi" w:cstheme="majorHAnsi"/>
          <w:b/>
          <w:bCs/>
          <w:u w:val="single"/>
        </w:rPr>
        <w:t>In the development of space technology with several dual use capabilities, there exists a case for the building up a sustained indigenous industry ecosystem that shall support the safety and security apparatus of the country</w:t>
      </w:r>
      <w:r w:rsidRPr="00677DC4">
        <w:rPr>
          <w:rFonts w:asciiTheme="majorHAnsi" w:hAnsiTheme="majorHAnsi" w:cstheme="majorHAnsi"/>
          <w:sz w:val="14"/>
        </w:rPr>
        <w:t xml:space="preserve">. </w:t>
      </w:r>
      <w:r w:rsidRPr="00677DC4">
        <w:rPr>
          <w:rFonts w:asciiTheme="majorHAnsi" w:hAnsiTheme="majorHAnsi" w:cstheme="majorHAnsi"/>
          <w:u w:val="single"/>
        </w:rPr>
        <w:t>These range</w:t>
      </w:r>
      <w:r w:rsidRPr="00677DC4">
        <w:rPr>
          <w:rFonts w:asciiTheme="majorHAnsi" w:hAnsiTheme="majorHAnsi" w:cstheme="majorHAnsi"/>
          <w:b/>
          <w:bCs/>
          <w:u w:val="single"/>
        </w:rPr>
        <w:t xml:space="preserve"> from development of capabilities in upstream </w:t>
      </w:r>
      <w:r w:rsidRPr="00677DC4">
        <w:rPr>
          <w:rFonts w:asciiTheme="majorHAnsi" w:hAnsiTheme="majorHAnsi" w:cstheme="majorHAnsi"/>
          <w:u w:val="single"/>
        </w:rPr>
        <w:t>such as satellite, launch vehicle development</w:t>
      </w:r>
      <w:r w:rsidRPr="00677DC4">
        <w:rPr>
          <w:rFonts w:asciiTheme="majorHAnsi" w:hAnsiTheme="majorHAnsi" w:cstheme="majorHAnsi"/>
          <w:b/>
          <w:bCs/>
          <w:u w:val="single"/>
        </w:rPr>
        <w:t xml:space="preserve"> to </w:t>
      </w:r>
      <w:r w:rsidRPr="00677DC4">
        <w:rPr>
          <w:rFonts w:asciiTheme="majorHAnsi" w:hAnsiTheme="majorHAnsi" w:cstheme="majorHAnsi"/>
          <w:u w:val="single"/>
        </w:rPr>
        <w:t>creating specific downstream applications</w:t>
      </w:r>
      <w:r w:rsidRPr="00677DC4">
        <w:rPr>
          <w:rFonts w:asciiTheme="majorHAnsi" w:hAnsiTheme="majorHAnsi" w:cstheme="majorHAnsi"/>
          <w:b/>
          <w:bCs/>
          <w:u w:val="single"/>
        </w:rPr>
        <w:t xml:space="preserve"> </w:t>
      </w:r>
      <w:r w:rsidRPr="00677DC4">
        <w:rPr>
          <w:rFonts w:asciiTheme="majorHAnsi" w:hAnsiTheme="majorHAnsi" w:cstheme="majorHAnsi"/>
          <w:sz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sidRPr="00677DC4">
        <w:rPr>
          <w:rFonts w:asciiTheme="majorHAnsi" w:hAnsiTheme="majorHAnsi" w:cstheme="majorHAnsi"/>
          <w:b/>
          <w:bCs/>
          <w:u w:val="single"/>
        </w:rPr>
        <w:t>the ability to view, understand and predict the physical location of natural and man-made objects orbiting the Earth. SSA is a prominent concern for both military and commercial systems, mainly because of the increasing military reliance on space assets</w:t>
      </w:r>
      <w:r w:rsidRPr="00677DC4">
        <w:rPr>
          <w:rFonts w:asciiTheme="majorHAnsi" w:hAnsiTheme="majorHAnsi" w:cstheme="majorHAnsi"/>
          <w:sz w:val="14"/>
        </w:rPr>
        <w:t xml:space="preserve">. The debris created by the anti-satellite testing by China in 2007 and the </w:t>
      </w:r>
      <w:proofErr w:type="spellStart"/>
      <w:r w:rsidRPr="00677DC4">
        <w:rPr>
          <w:rFonts w:asciiTheme="majorHAnsi" w:hAnsiTheme="majorHAnsi" w:cstheme="majorHAnsi"/>
          <w:sz w:val="14"/>
        </w:rPr>
        <w:t>Kosmos</w:t>
      </w:r>
      <w:proofErr w:type="spellEnd"/>
      <w:r w:rsidRPr="00677DC4">
        <w:rPr>
          <w:rFonts w:asciiTheme="majorHAnsi" w:hAnsiTheme="majorHAnsi" w:cstheme="majorHAnsi"/>
          <w:sz w:val="14"/>
        </w:rPr>
        <w:t xml:space="preserve">-Iridium collision in 2009 has raised additional concerns about the safety of space assets. India currently relies on NASA’s data, and will </w:t>
      </w:r>
      <w:proofErr w:type="spellStart"/>
      <w:r w:rsidRPr="00677DC4">
        <w:rPr>
          <w:rFonts w:asciiTheme="majorHAnsi" w:hAnsiTheme="majorHAnsi" w:cstheme="majorHAnsi"/>
          <w:sz w:val="14"/>
        </w:rPr>
        <w:t>operationalise</w:t>
      </w:r>
      <w:proofErr w:type="spellEnd"/>
      <w:r w:rsidRPr="00677DC4">
        <w:rPr>
          <w:rFonts w:asciiTheme="majorHAnsi" w:hAnsiTheme="majorHAnsi" w:cstheme="majorHAnsi"/>
          <w:sz w:val="14"/>
        </w:rPr>
        <w:t xml:space="preserv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w:t>
      </w:r>
      <w:r w:rsidRPr="009D39CB">
        <w:rPr>
          <w:rFonts w:asciiTheme="majorHAnsi" w:hAnsiTheme="majorHAnsi" w:cstheme="majorHAnsi"/>
          <w:sz w:val="14"/>
        </w:rPr>
        <w:t xml:space="preserve">n surveillance network.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 xml:space="preserve">changing space security environment </w:t>
      </w:r>
      <w:r w:rsidRPr="009D39CB">
        <w:rPr>
          <w:rFonts w:asciiTheme="majorHAnsi" w:hAnsiTheme="majorHAnsi" w:cstheme="majorHAnsi"/>
          <w:b/>
          <w:bCs/>
          <w:u w:val="single"/>
        </w:rPr>
        <w:t xml:space="preserve">and the rising international concerns over the rapid growth of military assets in space </w:t>
      </w:r>
      <w:r w:rsidRPr="009D39CB">
        <w:rPr>
          <w:rFonts w:asciiTheme="majorHAnsi" w:hAnsiTheme="majorHAnsi" w:cstheme="majorHAnsi"/>
          <w:b/>
          <w:bCs/>
          <w:highlight w:val="green"/>
          <w:u w:val="single"/>
        </w:rPr>
        <w:t>makes space security one of the most important issues</w:t>
      </w:r>
      <w:r w:rsidRPr="009D39CB">
        <w:rPr>
          <w:rFonts w:asciiTheme="majorHAnsi" w:hAnsiTheme="majorHAnsi" w:cstheme="majorHAnsi"/>
          <w:b/>
          <w:bCs/>
          <w:u w:val="single"/>
        </w:rPr>
        <w:t xml:space="preserve"> to address. </w:t>
      </w:r>
      <w:r w:rsidRPr="009D39CB">
        <w:rPr>
          <w:rFonts w:asciiTheme="majorHAnsi" w:hAnsiTheme="majorHAnsi" w:cstheme="majorHAnsi"/>
          <w:sz w:val="14"/>
        </w:rPr>
        <w:t xml:space="preserve">The need to have a </w:t>
      </w:r>
      <w:r w:rsidRPr="001A6382">
        <w:rPr>
          <w:rFonts w:asciiTheme="majorHAnsi" w:hAnsiTheme="majorHAnsi" w:cstheme="majorHAnsi"/>
          <w:sz w:val="14"/>
        </w:rPr>
        <w:t xml:space="preserve">space security policy is being 7 increasingly debated in India </w:t>
      </w:r>
      <w:r w:rsidRPr="001A6382">
        <w:rPr>
          <w:rFonts w:asciiTheme="majorHAnsi" w:hAnsiTheme="majorHAnsi" w:cstheme="majorHAnsi"/>
          <w:b/>
          <w:bCs/>
          <w:szCs w:val="22"/>
          <w:u w:val="single"/>
        </w:rPr>
        <w:t>and</w:t>
      </w:r>
      <w:r w:rsidRPr="001A6382">
        <w:rPr>
          <w:rFonts w:asciiTheme="majorHAnsi" w:hAnsiTheme="majorHAnsi" w:cstheme="majorHAnsi"/>
          <w:sz w:val="14"/>
        </w:rPr>
        <w:t xml:space="preserve"> the IDSA Task force in 2009 produced a report which attempted to </w:t>
      </w:r>
      <w:proofErr w:type="spellStart"/>
      <w:r w:rsidRPr="001A6382">
        <w:rPr>
          <w:rFonts w:asciiTheme="majorHAnsi" w:hAnsiTheme="majorHAnsi" w:cstheme="majorHAnsi"/>
          <w:sz w:val="14"/>
        </w:rPr>
        <w:t>conceptualise</w:t>
      </w:r>
      <w:proofErr w:type="spellEnd"/>
      <w:r w:rsidRPr="001A6382">
        <w:rPr>
          <w:rFonts w:asciiTheme="majorHAnsi" w:hAnsiTheme="majorHAnsi" w:cstheme="majorHAnsi"/>
          <w:sz w:val="14"/>
        </w:rPr>
        <w:t xml:space="preserve"> such a policy. However, </w:t>
      </w:r>
      <w:r w:rsidRPr="001A6382">
        <w:rPr>
          <w:rFonts w:asciiTheme="majorHAnsi" w:hAnsiTheme="majorHAnsi" w:cstheme="majorHAnsi"/>
          <w:u w:val="single"/>
        </w:rPr>
        <w:t>there is reluctance to talk about use of space for national security needs including its military applications</w:t>
      </w:r>
      <w:r w:rsidRPr="001A6382">
        <w:rPr>
          <w:rFonts w:asciiTheme="majorHAnsi" w:hAnsiTheme="majorHAnsi" w:cstheme="majorHAnsi"/>
          <w:sz w:val="14"/>
        </w:rPr>
        <w:t xml:space="preserve">. Though efforts are being made to synchronize the activities of ISRO which is responsible for India’s civilian space </w:t>
      </w:r>
      <w:proofErr w:type="spellStart"/>
      <w:r w:rsidRPr="001A6382">
        <w:rPr>
          <w:rFonts w:asciiTheme="majorHAnsi" w:hAnsiTheme="majorHAnsi" w:cstheme="majorHAnsi"/>
          <w:sz w:val="14"/>
        </w:rPr>
        <w:t>programme</w:t>
      </w:r>
      <w:proofErr w:type="spellEnd"/>
      <w:r w:rsidRPr="001A6382">
        <w:rPr>
          <w:rFonts w:asciiTheme="majorHAnsi" w:hAnsiTheme="majorHAnsi" w:cstheme="majorHAnsi"/>
          <w:sz w:val="14"/>
        </w:rPr>
        <w:t xml:space="preserve"> and the </w:t>
      </w:r>
      <w:proofErr w:type="spellStart"/>
      <w:r w:rsidRPr="001A6382">
        <w:rPr>
          <w:rFonts w:asciiTheme="majorHAnsi" w:hAnsiTheme="majorHAnsi" w:cstheme="majorHAnsi"/>
          <w:sz w:val="14"/>
        </w:rPr>
        <w:t>Defence</w:t>
      </w:r>
      <w:proofErr w:type="spellEnd"/>
      <w:r w:rsidRPr="001A6382">
        <w:rPr>
          <w:rFonts w:asciiTheme="majorHAnsi" w:hAnsiTheme="majorHAnsi" w:cstheme="majorHAnsi"/>
          <w:sz w:val="14"/>
        </w:rPr>
        <w:t xml:space="preserve"> Research and Development </w:t>
      </w:r>
      <w:proofErr w:type="spellStart"/>
      <w:r w:rsidRPr="001A6382">
        <w:rPr>
          <w:rFonts w:asciiTheme="majorHAnsi" w:hAnsiTheme="majorHAnsi" w:cstheme="majorHAnsi"/>
          <w:sz w:val="14"/>
        </w:rPr>
        <w:t>Organisation</w:t>
      </w:r>
      <w:proofErr w:type="spellEnd"/>
      <w:r w:rsidRPr="001A6382">
        <w:rPr>
          <w:rFonts w:asciiTheme="majorHAnsi" w:hAnsiTheme="majorHAnsi" w:cstheme="majorHAnsi"/>
          <w:sz w:val="14"/>
        </w:rPr>
        <w:t xml:space="preserve"> (DRDO) which works on the use of space for national security needs, </w:t>
      </w:r>
      <w:r w:rsidRPr="001A6382">
        <w:rPr>
          <w:rFonts w:asciiTheme="majorHAnsi" w:hAnsiTheme="majorHAnsi" w:cstheme="majorHAnsi"/>
          <w:b/>
          <w:bCs/>
          <w:sz w:val="23"/>
          <w:szCs w:val="23"/>
          <w:u w:val="single"/>
        </w:rPr>
        <w:t xml:space="preserve">the lack of a strong private industry that can meet </w:t>
      </w:r>
      <w:r w:rsidRPr="001A6382">
        <w:rPr>
          <w:rFonts w:asciiTheme="majorHAnsi" w:hAnsiTheme="majorHAnsi" w:cstheme="majorHAnsi"/>
          <w:b/>
          <w:bCs/>
          <w:u w:val="single"/>
        </w:rPr>
        <w:t xml:space="preserve">heightened </w:t>
      </w:r>
      <w:r w:rsidRPr="001A6382">
        <w:rPr>
          <w:rFonts w:asciiTheme="majorHAnsi" w:hAnsiTheme="majorHAnsi" w:cstheme="majorHAnsi"/>
          <w:b/>
          <w:bCs/>
          <w:sz w:val="23"/>
          <w:szCs w:val="23"/>
          <w:u w:val="single"/>
        </w:rPr>
        <w:t xml:space="preserve">needs </w:t>
      </w:r>
      <w:r w:rsidRPr="001A6382">
        <w:rPr>
          <w:rFonts w:asciiTheme="majorHAnsi" w:hAnsiTheme="majorHAnsi" w:cstheme="majorHAnsi"/>
          <w:b/>
          <w:bCs/>
          <w:u w:val="single"/>
        </w:rPr>
        <w:t xml:space="preserve">for such sophisticated missions </w:t>
      </w:r>
      <w:r w:rsidRPr="001A6382">
        <w:rPr>
          <w:rFonts w:asciiTheme="majorHAnsi" w:hAnsiTheme="majorHAnsi" w:cstheme="majorHAnsi"/>
          <w:b/>
          <w:bCs/>
          <w:sz w:val="23"/>
          <w:szCs w:val="23"/>
          <w:u w:val="single"/>
        </w:rPr>
        <w:t>hampers the progress in this direction</w:t>
      </w:r>
      <w:r w:rsidRPr="001A6382">
        <w:rPr>
          <w:rFonts w:asciiTheme="majorHAnsi" w:hAnsiTheme="majorHAnsi" w:cstheme="majorHAnsi"/>
          <w:b/>
          <w:bCs/>
          <w:u w:val="single"/>
        </w:rPr>
        <w:t xml:space="preserve">, </w:t>
      </w:r>
      <w:r w:rsidRPr="001A6382">
        <w:rPr>
          <w:rFonts w:asciiTheme="majorHAnsi" w:hAnsiTheme="majorHAnsi" w:cstheme="majorHAnsi"/>
          <w:u w:val="single"/>
        </w:rPr>
        <w:t>apart from the bureaucratic delay that is normally associated when two high security government agencies interact.</w:t>
      </w:r>
      <w:r w:rsidRPr="001A6382">
        <w:rPr>
          <w:rFonts w:asciiTheme="majorHAnsi" w:hAnsiTheme="majorHAnsi" w:cstheme="majorHAnsi"/>
          <w:sz w:val="14"/>
        </w:rPr>
        <w:t xml:space="preserve"> Capacity building within the space industry shall not only drive commercial applications, but shall aid the government in situations of emergencies (</w:t>
      </w:r>
      <w:proofErr w:type="gramStart"/>
      <w:r w:rsidRPr="001A6382">
        <w:rPr>
          <w:rFonts w:asciiTheme="majorHAnsi" w:hAnsiTheme="majorHAnsi" w:cstheme="majorHAnsi"/>
          <w:sz w:val="14"/>
        </w:rPr>
        <w:t>e.g.</w:t>
      </w:r>
      <w:proofErr w:type="gramEnd"/>
      <w:r w:rsidRPr="001A6382">
        <w:rPr>
          <w:rFonts w:asciiTheme="majorHAnsi" w:hAnsiTheme="majorHAnsi" w:cstheme="majorHAnsi"/>
          <w:sz w:val="14"/>
        </w:rPr>
        <w:t xml:space="preserve"> natural disasters, intelligence gathering for fighting against terrorism) and can eventually develop into a foundation that could</w:t>
      </w:r>
      <w:r w:rsidRPr="009D39CB">
        <w:rPr>
          <w:rFonts w:asciiTheme="majorHAnsi" w:hAnsiTheme="majorHAnsi" w:cstheme="majorHAnsi"/>
          <w:sz w:val="14"/>
        </w:rPr>
        <w:t xml:space="preserve"> potentially contribute as a part of a strong foreign policy drive. Studying the impact of space technology on civilian life is a complicated task, especially </w:t>
      </w:r>
      <w:r w:rsidRPr="009D39CB">
        <w:rPr>
          <w:rFonts w:asciiTheme="majorHAnsi" w:hAnsiTheme="majorHAnsi" w:cstheme="majorHAnsi"/>
          <w:sz w:val="14"/>
        </w:rPr>
        <w:lastRenderedPageBreak/>
        <w:t xml:space="preserve">when it comes to quantifying the tangible and intangible impact.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spill-over of space tech</w:t>
      </w:r>
      <w:r w:rsidRPr="009D39CB">
        <w:rPr>
          <w:rFonts w:asciiTheme="majorHAnsi" w:hAnsiTheme="majorHAnsi" w:cstheme="majorHAnsi"/>
          <w:b/>
          <w:bCs/>
          <w:u w:val="single"/>
        </w:rPr>
        <w:t xml:space="preserve">nology </w:t>
      </w:r>
      <w:r w:rsidRPr="009D39CB">
        <w:rPr>
          <w:rFonts w:asciiTheme="majorHAnsi" w:hAnsiTheme="majorHAnsi" w:cstheme="majorHAnsi"/>
          <w:b/>
          <w:bCs/>
          <w:highlight w:val="green"/>
          <w:u w:val="single"/>
        </w:rPr>
        <w:t xml:space="preserve">is in </w:t>
      </w:r>
      <w:r w:rsidRPr="009D39CB">
        <w:rPr>
          <w:rFonts w:asciiTheme="majorHAnsi" w:hAnsiTheme="majorHAnsi" w:cstheme="majorHAnsi"/>
          <w:b/>
          <w:bCs/>
          <w:u w:val="single"/>
        </w:rPr>
        <w:t xml:space="preserve">sectors as varied as </w:t>
      </w:r>
      <w:proofErr w:type="spellStart"/>
      <w:r w:rsidRPr="009D39CB">
        <w:rPr>
          <w:rFonts w:asciiTheme="majorHAnsi" w:hAnsiTheme="majorHAnsi" w:cstheme="majorHAnsi"/>
          <w:b/>
          <w:bCs/>
          <w:highlight w:val="green"/>
          <w:u w:val="single"/>
        </w:rPr>
        <w:t>defence</w:t>
      </w:r>
      <w:proofErr w:type="spellEnd"/>
      <w:r w:rsidRPr="009D39CB">
        <w:rPr>
          <w:rFonts w:asciiTheme="majorHAnsi" w:hAnsiTheme="majorHAnsi" w:cstheme="majorHAnsi"/>
          <w:b/>
          <w:bCs/>
          <w:highlight w:val="green"/>
          <w:u w:val="single"/>
        </w:rPr>
        <w:t>, agriculture and education</w:t>
      </w:r>
      <w:r w:rsidRPr="009D39CB">
        <w:rPr>
          <w:rFonts w:asciiTheme="majorHAnsi" w:hAnsiTheme="majorHAnsi" w:cstheme="majorHAnsi"/>
          <w:b/>
          <w:bCs/>
          <w:u w:val="single"/>
        </w:rPr>
        <w:t xml:space="preserve">. </w:t>
      </w:r>
      <w:r w:rsidRPr="009D39CB">
        <w:rPr>
          <w:rFonts w:asciiTheme="majorHAnsi" w:hAnsiTheme="majorHAnsi" w:cstheme="majorHAnsi"/>
          <w:u w:val="single"/>
        </w:rPr>
        <w:t>There exist many ways to show the impact of investment in space technology; some of them illustrated above.</w:t>
      </w:r>
      <w:r w:rsidRPr="009D39CB">
        <w:rPr>
          <w:rFonts w:asciiTheme="majorHAnsi" w:hAnsiTheme="majorHAnsi" w:cstheme="majorHAnsi"/>
          <w:b/>
          <w:bCs/>
          <w:u w:val="single"/>
        </w:rPr>
        <w:t xml:space="preserve"> Thus, </w:t>
      </w:r>
      <w:r w:rsidRPr="009D39CB">
        <w:rPr>
          <w:rFonts w:asciiTheme="majorHAnsi" w:hAnsiTheme="majorHAnsi" w:cstheme="majorHAnsi"/>
          <w:b/>
          <w:bCs/>
          <w:highlight w:val="green"/>
          <w:u w:val="single"/>
        </w:rPr>
        <w:t>the</w:t>
      </w:r>
      <w:r w:rsidRPr="009D39CB">
        <w:rPr>
          <w:rFonts w:asciiTheme="majorHAnsi" w:hAnsiTheme="majorHAnsi" w:cstheme="majorHAnsi"/>
          <w:b/>
          <w:bCs/>
          <w:u w:val="single"/>
        </w:rPr>
        <w:t xml:space="preserve"> technological and knowledge </w:t>
      </w:r>
      <w:r w:rsidRPr="009D39CB">
        <w:rPr>
          <w:rFonts w:asciiTheme="majorHAnsi" w:hAnsiTheme="majorHAnsi" w:cstheme="majorHAnsi"/>
          <w:b/>
          <w:bCs/>
          <w:highlight w:val="green"/>
          <w:u w:val="single"/>
        </w:rPr>
        <w:t>backbone for space tech</w:t>
      </w:r>
      <w:r w:rsidRPr="009D39CB">
        <w:rPr>
          <w:rFonts w:asciiTheme="majorHAnsi" w:hAnsiTheme="majorHAnsi" w:cstheme="majorHAnsi"/>
          <w:b/>
          <w:bCs/>
          <w:u w:val="single"/>
        </w:rPr>
        <w:t xml:space="preserve">nology </w:t>
      </w:r>
      <w:r w:rsidRPr="009D39CB">
        <w:rPr>
          <w:rFonts w:asciiTheme="majorHAnsi" w:hAnsiTheme="majorHAnsi" w:cstheme="majorHAnsi"/>
          <w:b/>
          <w:bCs/>
          <w:highlight w:val="green"/>
          <w:u w:val="single"/>
        </w:rPr>
        <w:t>creates opportunities in the market</w:t>
      </w:r>
      <w:r w:rsidRPr="009D39CB">
        <w:rPr>
          <w:rFonts w:asciiTheme="majorHAnsi" w:hAnsiTheme="majorHAnsi" w:cstheme="majorHAnsi"/>
          <w:b/>
          <w:bCs/>
          <w:u w:val="single"/>
        </w:rPr>
        <w:t xml:space="preserve">place </w:t>
      </w:r>
      <w:r w:rsidRPr="009D39CB">
        <w:rPr>
          <w:rFonts w:asciiTheme="majorHAnsi" w:hAnsiTheme="majorHAnsi" w:cstheme="majorHAnsi"/>
          <w:b/>
          <w:bCs/>
          <w:highlight w:val="green"/>
          <w:u w:val="single"/>
        </w:rPr>
        <w:t>to create</w:t>
      </w:r>
      <w:r w:rsidRPr="009D39CB">
        <w:rPr>
          <w:rFonts w:asciiTheme="majorHAnsi" w:hAnsiTheme="majorHAnsi" w:cstheme="majorHAnsi"/>
          <w:b/>
          <w:bCs/>
          <w:u w:val="single"/>
        </w:rPr>
        <w:t xml:space="preserve"> and explore </w:t>
      </w:r>
      <w:r w:rsidRPr="009D39CB">
        <w:rPr>
          <w:rFonts w:asciiTheme="majorHAnsi" w:hAnsiTheme="majorHAnsi" w:cstheme="majorHAnsi"/>
          <w:b/>
          <w:bCs/>
          <w:highlight w:val="green"/>
          <w:u w:val="single"/>
        </w:rPr>
        <w:t>commercial applications on a global scale</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which </w:t>
      </w:r>
      <w:r w:rsidRPr="009D39CB">
        <w:rPr>
          <w:rFonts w:asciiTheme="majorHAnsi" w:hAnsiTheme="majorHAnsi" w:cstheme="majorHAnsi"/>
          <w:u w:val="single"/>
        </w:rPr>
        <w:t>traditionally might not be the fundamental focus a governmental space agency, as well as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create multiple intangible impacts </w:t>
      </w:r>
      <w:r w:rsidRPr="009D39CB">
        <w:rPr>
          <w:rFonts w:asciiTheme="majorHAnsi" w:hAnsiTheme="majorHAnsi" w:cstheme="majorHAnsi"/>
          <w:u w:val="single"/>
        </w:rPr>
        <w:t xml:space="preserve">across various sectors such as </w:t>
      </w:r>
      <w:proofErr w:type="spellStart"/>
      <w:r w:rsidRPr="009D39CB">
        <w:rPr>
          <w:rFonts w:asciiTheme="majorHAnsi" w:hAnsiTheme="majorHAnsi" w:cstheme="majorHAnsi"/>
          <w:u w:val="single"/>
        </w:rPr>
        <w:t>defence</w:t>
      </w:r>
      <w:proofErr w:type="spellEnd"/>
      <w:r w:rsidRPr="009D39CB">
        <w:rPr>
          <w:rFonts w:asciiTheme="majorHAnsi" w:hAnsiTheme="majorHAnsi" w:cstheme="majorHAnsi"/>
          <w:u w:val="single"/>
        </w:rPr>
        <w:t>, education, agriculture, energy, transportation and environment</w:t>
      </w:r>
      <w:r w:rsidRPr="009D39CB">
        <w:rPr>
          <w:rFonts w:asciiTheme="majorHAnsi" w:hAnsiTheme="majorHAnsi" w:cstheme="majorHAnsi"/>
          <w:b/>
          <w:bCs/>
          <w:u w:val="single"/>
        </w:rPr>
        <w:t>.</w:t>
      </w:r>
      <w:r w:rsidRPr="009D39CB">
        <w:rPr>
          <w:rFonts w:asciiTheme="majorHAnsi" w:hAnsiTheme="majorHAnsi" w:cstheme="majorHAnsi"/>
          <w:sz w:val="14"/>
        </w:rPr>
        <w:t xml:space="preserve"> India has made substantial investment in its government space </w:t>
      </w:r>
      <w:proofErr w:type="spellStart"/>
      <w:r w:rsidRPr="009D39CB">
        <w:rPr>
          <w:rFonts w:asciiTheme="majorHAnsi" w:hAnsiTheme="majorHAnsi" w:cstheme="majorHAnsi"/>
          <w:sz w:val="14"/>
        </w:rPr>
        <w:t>programme</w:t>
      </w:r>
      <w:proofErr w:type="spellEnd"/>
      <w:r w:rsidRPr="009D39CB">
        <w:rPr>
          <w:rFonts w:asciiTheme="majorHAnsi" w:hAnsiTheme="majorHAnsi" w:cstheme="majorHAnsi"/>
          <w:sz w:val="14"/>
        </w:rPr>
        <w:t xml:space="preserve"> over the years, but it is </w:t>
      </w:r>
      <w:r w:rsidRPr="009D39CB">
        <w:rPr>
          <w:rFonts w:asciiTheme="majorHAnsi" w:hAnsiTheme="majorHAnsi" w:cstheme="majorHAnsi"/>
          <w:b/>
          <w:bCs/>
          <w:u w:val="single"/>
        </w:rPr>
        <w:t xml:space="preserve">a </w:t>
      </w:r>
      <w:r w:rsidRPr="009D39CB">
        <w:rPr>
          <w:rFonts w:asciiTheme="majorHAnsi" w:hAnsiTheme="majorHAnsi" w:cstheme="majorHAnsi"/>
          <w:b/>
          <w:bCs/>
          <w:highlight w:val="green"/>
          <w:u w:val="single"/>
        </w:rPr>
        <w:t>sustained policy push</w:t>
      </w:r>
      <w:r w:rsidRPr="009D39CB">
        <w:rPr>
          <w:rFonts w:asciiTheme="majorHAnsi" w:hAnsiTheme="majorHAnsi" w:cstheme="majorHAnsi"/>
          <w:b/>
          <w:bCs/>
          <w:u w:val="single"/>
        </w:rPr>
        <w:t xml:space="preserve"> towards investments</w:t>
      </w:r>
      <w:r w:rsidRPr="009D39CB">
        <w:rPr>
          <w:rFonts w:asciiTheme="majorHAnsi" w:hAnsiTheme="majorHAnsi" w:cstheme="majorHAnsi"/>
          <w:b/>
          <w:bCs/>
          <w:highlight w:val="green"/>
          <w:u w:val="single"/>
        </w:rPr>
        <w:t xml:space="preserve"> in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 xml:space="preserve">private space </w:t>
      </w:r>
      <w:r w:rsidRPr="009D39CB">
        <w:rPr>
          <w:rFonts w:asciiTheme="majorHAnsi" w:hAnsiTheme="majorHAnsi" w:cstheme="majorHAnsi"/>
          <w:b/>
          <w:bCs/>
          <w:u w:val="single"/>
        </w:rPr>
        <w:t xml:space="preserve">industry ecosystem that will </w:t>
      </w:r>
      <w:r w:rsidRPr="009D39CB">
        <w:rPr>
          <w:rFonts w:asciiTheme="majorHAnsi" w:hAnsiTheme="majorHAnsi" w:cstheme="majorHAnsi"/>
          <w:b/>
          <w:bCs/>
          <w:highlight w:val="green"/>
          <w:u w:val="single"/>
        </w:rPr>
        <w:t xml:space="preserve">create commercial space </w:t>
      </w:r>
      <w:r w:rsidRPr="009D39CB">
        <w:rPr>
          <w:rFonts w:asciiTheme="majorHAnsi" w:hAnsiTheme="majorHAnsi" w:cstheme="majorHAnsi"/>
          <w:b/>
          <w:bCs/>
          <w:u w:val="single"/>
        </w:rPr>
        <w:t>applications</w:t>
      </w:r>
      <w:r w:rsidRPr="009D39CB">
        <w:rPr>
          <w:rFonts w:asciiTheme="majorHAnsi" w:hAnsiTheme="majorHAnsi" w:cstheme="majorHAnsi"/>
          <w:sz w:val="14"/>
        </w:rPr>
        <w:t>, complementing the societal benefits motivation currently being pursued by the government.</w:t>
      </w:r>
    </w:p>
    <w:p w14:paraId="360DCCF6" w14:textId="77777777" w:rsidR="002D269F" w:rsidRPr="009D39CB" w:rsidRDefault="002D269F" w:rsidP="002D269F">
      <w:pPr>
        <w:rPr>
          <w:rFonts w:asciiTheme="majorHAnsi" w:hAnsiTheme="majorHAnsi" w:cstheme="majorHAnsi"/>
        </w:rPr>
      </w:pPr>
    </w:p>
    <w:p w14:paraId="4A7CB89B" w14:textId="77777777" w:rsidR="002D269F" w:rsidRPr="009D39CB" w:rsidRDefault="002D269F" w:rsidP="002D269F">
      <w:pPr>
        <w:pStyle w:val="Heading4"/>
        <w:rPr>
          <w:rFonts w:asciiTheme="majorHAnsi" w:hAnsiTheme="majorHAnsi" w:cstheme="majorHAnsi"/>
        </w:rPr>
      </w:pPr>
      <w:r w:rsidRPr="009D39CB">
        <w:rPr>
          <w:rFonts w:asciiTheme="majorHAnsi" w:hAnsiTheme="majorHAnsi" w:cstheme="majorHAnsi"/>
        </w:rPr>
        <w:t xml:space="preserve">Indian space military </w:t>
      </w:r>
      <w:proofErr w:type="spellStart"/>
      <w:r w:rsidRPr="009D39CB">
        <w:rPr>
          <w:rFonts w:asciiTheme="majorHAnsi" w:hAnsiTheme="majorHAnsi" w:cstheme="majorHAnsi"/>
        </w:rPr>
        <w:t>heg</w:t>
      </w:r>
      <w:proofErr w:type="spellEnd"/>
      <w:r w:rsidRPr="009D39CB">
        <w:rPr>
          <w:rFonts w:asciiTheme="majorHAnsi" w:hAnsiTheme="majorHAnsi" w:cstheme="majorHAnsi"/>
        </w:rPr>
        <w:t xml:space="preserve"> checks and limits Chinese </w:t>
      </w:r>
      <w:proofErr w:type="spellStart"/>
      <w:r w:rsidRPr="009D39CB">
        <w:rPr>
          <w:rFonts w:asciiTheme="majorHAnsi" w:hAnsiTheme="majorHAnsi" w:cstheme="majorHAnsi"/>
        </w:rPr>
        <w:t>heg</w:t>
      </w:r>
      <w:proofErr w:type="spellEnd"/>
      <w:r w:rsidRPr="009D39CB">
        <w:rPr>
          <w:rFonts w:asciiTheme="majorHAnsi" w:hAnsiTheme="majorHAnsi" w:cstheme="majorHAnsi"/>
        </w:rPr>
        <w:t xml:space="preserve"> in the Indo-Pacific. </w:t>
      </w:r>
    </w:p>
    <w:p w14:paraId="2DC2F7D6" w14:textId="77777777" w:rsidR="002D269F" w:rsidRPr="009D39CB" w:rsidRDefault="002D269F" w:rsidP="002D269F">
      <w:pPr>
        <w:rPr>
          <w:rFonts w:asciiTheme="majorHAnsi" w:hAnsiTheme="majorHAnsi" w:cstheme="majorHAnsi"/>
        </w:rPr>
      </w:pPr>
      <w:proofErr w:type="spellStart"/>
      <w:r w:rsidRPr="009D39CB">
        <w:rPr>
          <w:rStyle w:val="Style13ptBold"/>
          <w:rFonts w:asciiTheme="majorHAnsi" w:hAnsiTheme="majorHAnsi" w:cstheme="majorHAnsi"/>
        </w:rPr>
        <w:t>Bommakanti</w:t>
      </w:r>
      <w:proofErr w:type="spellEnd"/>
      <w:r w:rsidRPr="009D39CB">
        <w:rPr>
          <w:rStyle w:val="Style13ptBold"/>
          <w:rFonts w:asciiTheme="majorHAnsi" w:hAnsiTheme="majorHAnsi" w:cstheme="majorHAnsi"/>
        </w:rPr>
        <w:t xml:space="preserve"> 7-15-20</w:t>
      </w:r>
      <w:r w:rsidRPr="009D39CB">
        <w:rPr>
          <w:rFonts w:asciiTheme="majorHAnsi" w:hAnsiTheme="majorHAnsi" w:cstheme="majorHAnsi"/>
        </w:rPr>
        <w:t xml:space="preserve">[Kartik </w:t>
      </w:r>
      <w:proofErr w:type="spellStart"/>
      <w:r w:rsidRPr="009D39CB">
        <w:rPr>
          <w:rFonts w:asciiTheme="majorHAnsi" w:hAnsiTheme="majorHAnsi" w:cstheme="majorHAnsi"/>
        </w:rPr>
        <w:t>Bommakanti</w:t>
      </w:r>
      <w:proofErr w:type="spellEnd"/>
      <w:r w:rsidRPr="009D39CB">
        <w:rPr>
          <w:rFonts w:asciiTheme="majorHAnsi" w:hAnsiTheme="majorHAnsi" w:cstheme="majorHAnsi"/>
        </w:rPr>
        <w:t xml:space="preserve"> is a Fellow with the Strategic Studies </w:t>
      </w:r>
      <w:proofErr w:type="spellStart"/>
      <w:r w:rsidRPr="009D39CB">
        <w:rPr>
          <w:rFonts w:asciiTheme="majorHAnsi" w:hAnsiTheme="majorHAnsi" w:cstheme="majorHAnsi"/>
        </w:rPr>
        <w:t>Programme</w:t>
      </w:r>
      <w:proofErr w:type="spellEnd"/>
      <w:r w:rsidRPr="009D39CB">
        <w:rPr>
          <w:rFonts w:asciiTheme="majorHAnsi" w:hAnsiTheme="majorHAnsi" w:cstheme="majorHAnsi"/>
        </w:rPr>
        <w:t xml:space="preserve">. Kartik </w:t>
      </w:r>
      <w:proofErr w:type="spellStart"/>
      <w:r w:rsidRPr="009D39CB">
        <w:rPr>
          <w:rFonts w:asciiTheme="majorHAnsi" w:hAnsiTheme="majorHAnsi" w:cstheme="majorHAnsi"/>
        </w:rPr>
        <w:t>specialises</w:t>
      </w:r>
      <w:proofErr w:type="spellEnd"/>
      <w:r w:rsidRPr="009D39CB">
        <w:rPr>
          <w:rFonts w:asciiTheme="majorHAnsi" w:hAnsiTheme="majorHAnsi" w:cstheme="majorHAnsi"/>
        </w:rPr>
        <w:t xml:space="preserve"> in space military issues and his research is primarily </w:t>
      </w:r>
      <w:proofErr w:type="spellStart"/>
      <w:r w:rsidRPr="009D39CB">
        <w:rPr>
          <w:rFonts w:asciiTheme="majorHAnsi" w:hAnsiTheme="majorHAnsi" w:cstheme="majorHAnsi"/>
        </w:rPr>
        <w:t>centred</w:t>
      </w:r>
      <w:proofErr w:type="spellEnd"/>
      <w:r w:rsidRPr="009D39CB">
        <w:rPr>
          <w:rFonts w:asciiTheme="majorHAnsi" w:hAnsiTheme="majorHAnsi" w:cstheme="majorHAnsi"/>
        </w:rPr>
        <w:t xml:space="preserve"> on the Indo-Pacific region. He also works on emerging technologies as well as nuclear, conventional and sub-conventional coercion, particularly in the context of the Indian subcontinent and the role of great powers in the subcontinent’s strategic dynamics. He has published in peer reviewed journals., The enduring significance of space weapons for India, 7-15-</w:t>
      </w:r>
      <w:proofErr w:type="gramStart"/>
      <w:r w:rsidRPr="009D39CB">
        <w:rPr>
          <w:rFonts w:asciiTheme="majorHAnsi" w:hAnsiTheme="majorHAnsi" w:cstheme="majorHAnsi"/>
        </w:rPr>
        <w:t>2020,ORF</w:t>
      </w:r>
      <w:proofErr w:type="gramEnd"/>
      <w:r w:rsidRPr="009D39CB">
        <w:rPr>
          <w:rFonts w:asciiTheme="majorHAnsi" w:hAnsiTheme="majorHAnsi" w:cstheme="majorHAnsi"/>
        </w:rPr>
        <w:t>,https://www.orfonline.org/expert-speak/the-enduring-significance-of-space-weapons-for-india/, 12-8-2021 amrita]</w:t>
      </w:r>
    </w:p>
    <w:p w14:paraId="2BAAAB4E" w14:textId="77777777" w:rsidR="002D269F" w:rsidRPr="009D39CB" w:rsidRDefault="002D269F" w:rsidP="002D269F">
      <w:pPr>
        <w:rPr>
          <w:rFonts w:asciiTheme="majorHAnsi" w:hAnsiTheme="majorHAnsi" w:cstheme="majorHAnsi"/>
          <w:b/>
          <w:bCs/>
          <w:u w:val="single"/>
        </w:rPr>
      </w:pPr>
      <w:r w:rsidRPr="009D39CB">
        <w:rPr>
          <w:rFonts w:asciiTheme="majorHAnsi" w:hAnsiTheme="majorHAnsi" w:cstheme="majorHAnsi"/>
          <w:u w:val="single"/>
        </w:rPr>
        <w:t>Regardless of the Americans protestations about the Russian test</w:t>
      </w:r>
      <w:r w:rsidRPr="009D39CB">
        <w:rPr>
          <w:rFonts w:asciiTheme="majorHAnsi" w:hAnsiTheme="majorHAnsi" w:cstheme="majorHAnsi"/>
          <w:b/>
          <w:bCs/>
          <w:highlight w:val="green"/>
          <w:u w:val="single"/>
        </w:rPr>
        <w:t xml:space="preserve">, there are </w:t>
      </w:r>
      <w:r w:rsidRPr="009D39CB">
        <w:rPr>
          <w:rFonts w:asciiTheme="majorHAnsi" w:hAnsiTheme="majorHAnsi" w:cstheme="majorHAnsi"/>
          <w:b/>
          <w:bCs/>
          <w:u w:val="single"/>
        </w:rPr>
        <w:t xml:space="preserve">important underlying </w:t>
      </w:r>
      <w:r w:rsidRPr="009D39CB">
        <w:rPr>
          <w:rFonts w:asciiTheme="majorHAnsi" w:hAnsiTheme="majorHAnsi" w:cstheme="majorHAnsi"/>
          <w:b/>
          <w:bCs/>
          <w:highlight w:val="green"/>
          <w:u w:val="single"/>
        </w:rPr>
        <w:t>implications for India</w:t>
      </w:r>
      <w:r w:rsidRPr="009D39CB">
        <w:rPr>
          <w:rFonts w:asciiTheme="majorHAnsi" w:hAnsiTheme="majorHAnsi" w:cstheme="majorHAnsi"/>
          <w:b/>
          <w:bCs/>
          <w:u w:val="single"/>
        </w:rPr>
        <w:t xml:space="preserve"> particularly </w:t>
      </w:r>
      <w:r w:rsidRPr="009D39CB">
        <w:rPr>
          <w:rFonts w:asciiTheme="majorHAnsi" w:hAnsiTheme="majorHAnsi" w:cstheme="majorHAnsi"/>
          <w:b/>
          <w:bCs/>
          <w:highlight w:val="green"/>
          <w:u w:val="single"/>
        </w:rPr>
        <w:t xml:space="preserve">in the context of Chinas’ </w:t>
      </w:r>
      <w:r w:rsidRPr="009D39CB">
        <w:rPr>
          <w:rFonts w:asciiTheme="majorHAnsi" w:hAnsiTheme="majorHAnsi" w:cstheme="majorHAnsi"/>
          <w:b/>
          <w:bCs/>
          <w:u w:val="single"/>
        </w:rPr>
        <w:t>growing</w:t>
      </w:r>
      <w:r w:rsidRPr="009D39CB">
        <w:rPr>
          <w:rFonts w:asciiTheme="majorHAnsi" w:hAnsiTheme="majorHAnsi" w:cstheme="majorHAnsi"/>
          <w:b/>
          <w:bCs/>
          <w:highlight w:val="green"/>
          <w:u w:val="single"/>
        </w:rPr>
        <w:t xml:space="preserve"> space </w:t>
      </w:r>
      <w:r w:rsidRPr="009D39CB">
        <w:rPr>
          <w:rFonts w:asciiTheme="majorHAnsi" w:hAnsiTheme="majorHAnsi" w:cstheme="majorHAnsi"/>
          <w:b/>
          <w:bCs/>
          <w:u w:val="single"/>
        </w:rPr>
        <w:t xml:space="preserve">and counterspace </w:t>
      </w:r>
      <w:r w:rsidRPr="009D39CB">
        <w:rPr>
          <w:rFonts w:asciiTheme="majorHAnsi" w:hAnsiTheme="majorHAnsi" w:cstheme="majorHAnsi"/>
          <w:b/>
          <w:bCs/>
          <w:highlight w:val="green"/>
          <w:u w:val="single"/>
        </w:rPr>
        <w:t xml:space="preserve">capabilities as well as the repercussions </w:t>
      </w:r>
      <w:r w:rsidRPr="009D39CB">
        <w:rPr>
          <w:rFonts w:asciiTheme="majorHAnsi" w:hAnsiTheme="majorHAnsi" w:cstheme="majorHAnsi"/>
          <w:b/>
          <w:bCs/>
          <w:u w:val="single"/>
        </w:rPr>
        <w:t xml:space="preserve">that are </w:t>
      </w:r>
      <w:r w:rsidRPr="009D39CB">
        <w:rPr>
          <w:rFonts w:asciiTheme="majorHAnsi" w:hAnsiTheme="majorHAnsi" w:cstheme="majorHAnsi"/>
          <w:b/>
          <w:bCs/>
          <w:highlight w:val="green"/>
          <w:u w:val="single"/>
        </w:rPr>
        <w:t>l</w:t>
      </w:r>
      <w:r w:rsidRPr="009D39CB">
        <w:rPr>
          <w:rFonts w:asciiTheme="majorHAnsi" w:hAnsiTheme="majorHAnsi" w:cstheme="majorHAnsi"/>
          <w:b/>
          <w:bCs/>
          <w:u w:val="single"/>
        </w:rPr>
        <w:t>ikely</w:t>
      </w:r>
      <w:r w:rsidRPr="009D39CB">
        <w:rPr>
          <w:rFonts w:asciiTheme="majorHAnsi" w:hAnsiTheme="majorHAnsi" w:cstheme="majorHAnsi"/>
          <w:b/>
          <w:bCs/>
          <w:highlight w:val="green"/>
          <w:u w:val="single"/>
        </w:rPr>
        <w:t xml:space="preserve"> to ensue </w:t>
      </w:r>
      <w:r w:rsidRPr="009D39CB">
        <w:rPr>
          <w:rFonts w:asciiTheme="majorHAnsi" w:hAnsiTheme="majorHAnsi" w:cstheme="majorHAnsi"/>
          <w:b/>
          <w:bCs/>
          <w:u w:val="single"/>
        </w:rPr>
        <w:t xml:space="preserve">if New Delhi were to </w:t>
      </w:r>
      <w:r w:rsidRPr="009D39CB">
        <w:rPr>
          <w:rFonts w:asciiTheme="majorHAnsi" w:hAnsiTheme="majorHAnsi" w:cstheme="majorHAnsi"/>
          <w:b/>
          <w:bCs/>
          <w:highlight w:val="green"/>
          <w:u w:val="single"/>
        </w:rPr>
        <w:t>pursue a weak response to Chinese space military power</w:t>
      </w:r>
      <w:r w:rsidRPr="009D39CB">
        <w:rPr>
          <w:rFonts w:asciiTheme="majorHAnsi" w:hAnsiTheme="majorHAnsi" w:cstheme="majorHAnsi"/>
          <w:b/>
          <w:bCs/>
          <w:u w:val="single"/>
        </w:rPr>
        <w:t>.</w:t>
      </w:r>
      <w:r w:rsidRPr="009D39CB">
        <w:rPr>
          <w:rFonts w:asciiTheme="majorHAnsi" w:hAnsiTheme="majorHAnsi" w:cstheme="majorHAnsi"/>
          <w:sz w:val="14"/>
        </w:rPr>
        <w:t xml:space="preserve"> India will need a whole set of additional KEW tests. This author made the case for sea-launched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sidRPr="009D39CB">
        <w:rPr>
          <w:rFonts w:asciiTheme="majorHAnsi" w:hAnsiTheme="majorHAnsi" w:cstheme="majorHAnsi"/>
          <w:u w:val="single"/>
        </w:rPr>
        <w:t xml:space="preserve">Investment in additional KEW capabilities assumes considerable importance especially for India because of the long-term </w:t>
      </w:r>
      <w:proofErr w:type="spellStart"/>
      <w:r w:rsidRPr="009D39CB">
        <w:rPr>
          <w:rFonts w:asciiTheme="majorHAnsi" w:hAnsiTheme="majorHAnsi" w:cstheme="majorHAnsi"/>
          <w:u w:val="single"/>
        </w:rPr>
        <w:t>defence</w:t>
      </w:r>
      <w:proofErr w:type="spellEnd"/>
      <w:r w:rsidRPr="009D39CB">
        <w:rPr>
          <w:rFonts w:asciiTheme="majorHAnsi" w:hAnsiTheme="majorHAnsi" w:cstheme="majorHAnsi"/>
          <w:u w:val="single"/>
        </w:rPr>
        <w:t xml:space="preserve"> related challenges presented by the People’s Republic of </w:t>
      </w:r>
      <w:r w:rsidRPr="00595590">
        <w:rPr>
          <w:rFonts w:asciiTheme="majorHAnsi" w:hAnsiTheme="majorHAnsi" w:cstheme="majorHAnsi"/>
          <w:u w:val="single"/>
        </w:rPr>
        <w:t>China (PRC).</w:t>
      </w:r>
      <w:r w:rsidRPr="00595590">
        <w:rPr>
          <w:rFonts w:asciiTheme="majorHAnsi" w:hAnsiTheme="majorHAnsi" w:cstheme="majorHAnsi"/>
          <w:b/>
          <w:bCs/>
          <w:u w:val="single"/>
        </w:rPr>
        <w:t xml:space="preserve"> The ongoing boundary crisis should only lend greater urgency to India’s space weapons </w:t>
      </w:r>
      <w:proofErr w:type="spellStart"/>
      <w:r w:rsidRPr="00595590">
        <w:rPr>
          <w:rFonts w:asciiTheme="majorHAnsi" w:hAnsiTheme="majorHAnsi" w:cstheme="majorHAnsi"/>
          <w:b/>
          <w:bCs/>
          <w:u w:val="single"/>
        </w:rPr>
        <w:t>programme</w:t>
      </w:r>
      <w:proofErr w:type="spellEnd"/>
      <w:r w:rsidRPr="00595590">
        <w:rPr>
          <w:rFonts w:asciiTheme="majorHAnsi" w:hAnsiTheme="majorHAnsi" w:cstheme="majorHAnsi"/>
          <w:b/>
          <w:bCs/>
          <w:u w:val="single"/>
        </w:rPr>
        <w:t>, simply because space assets in India’s inventory are vital to the prosecution of a potential military campaign whether on land, sea or air against the People’s Republic China (PRC).</w:t>
      </w:r>
      <w:r w:rsidRPr="00595590">
        <w:rPr>
          <w:rFonts w:asciiTheme="majorHAnsi" w:hAnsiTheme="majorHAnsi" w:cstheme="majorHAnsi"/>
          <w:sz w:val="14"/>
        </w:rPr>
        <w:t xml:space="preserve"> The PRC is known to have developed the accoutrements necessary to conduct co-orbital test. For instance, in 2008 the Chinese BX-1 microsatellite while orbiting in close proximity to its mother satellite, executed a maneuver within 45 kilometers of the International Space Station (ISS). While BX-1 did not definitively establish a PRC co-orbital ASAT capability, it did indicate the PRC’s latent capability to conduct co</w:t>
      </w:r>
      <w:r w:rsidRPr="009D39CB">
        <w:rPr>
          <w:rFonts w:asciiTheme="majorHAnsi" w:hAnsiTheme="majorHAnsi" w:cstheme="majorHAnsi"/>
          <w:sz w:val="14"/>
        </w:rPr>
        <w:t xml:space="preserve">-orbital kinetic tests and mount attacks against a potential adversary’ space assets. India must avoid what one leading Indian space analyst prior to India’s March 2019 KEW test observed: </w:t>
      </w:r>
      <w:r w:rsidRPr="009D39CB">
        <w:rPr>
          <w:rFonts w:asciiTheme="majorHAnsi" w:hAnsiTheme="majorHAnsi" w:cstheme="majorHAnsi"/>
          <w:u w:val="single"/>
        </w:rPr>
        <w:t>“To date, India’s interests in space have been restricted to using space assets for reconnaissance, navigation and communication. However, China’s ASAT test could influence India’s policies in the field of counter-space capabilities.</w:t>
      </w:r>
      <w:r w:rsidRPr="009D39CB">
        <w:rPr>
          <w:rFonts w:asciiTheme="majorHAnsi" w:hAnsiTheme="majorHAnsi" w:cstheme="majorHAnsi"/>
          <w:sz w:val="14"/>
        </w:rPr>
        <w:t xml:space="preserve"> To address the concerns raised at the regional and global level about this Chinese bravado, the best option for India could be to follow the disarmament and arms control route.” The statement is a non-sequitur, </w:t>
      </w:r>
      <w:r w:rsidRPr="009D39CB">
        <w:rPr>
          <w:rFonts w:asciiTheme="majorHAnsi" w:hAnsiTheme="majorHAnsi" w:cstheme="majorHAnsi"/>
          <w:b/>
          <w:bCs/>
          <w:highlight w:val="green"/>
          <w:u w:val="single"/>
        </w:rPr>
        <w:t>while India has conducted only</w:t>
      </w:r>
      <w:r w:rsidRPr="009D39CB">
        <w:rPr>
          <w:rFonts w:asciiTheme="majorHAnsi" w:hAnsiTheme="majorHAnsi" w:cstheme="majorHAnsi"/>
          <w:b/>
          <w:bCs/>
          <w:u w:val="single"/>
        </w:rPr>
        <w:t xml:space="preserve"> but </w:t>
      </w:r>
      <w:r w:rsidRPr="009D39CB">
        <w:rPr>
          <w:rFonts w:asciiTheme="majorHAnsi" w:hAnsiTheme="majorHAnsi" w:cstheme="majorHAnsi"/>
          <w:b/>
          <w:bCs/>
          <w:highlight w:val="green"/>
          <w:u w:val="single"/>
        </w:rPr>
        <w:t>one direct ascent</w:t>
      </w:r>
      <w:r w:rsidRPr="009D39CB">
        <w:rPr>
          <w:rFonts w:asciiTheme="majorHAnsi" w:hAnsiTheme="majorHAnsi" w:cstheme="majorHAnsi"/>
          <w:b/>
          <w:bCs/>
          <w:u w:val="single"/>
        </w:rPr>
        <w:t xml:space="preserve"> KEW </w:t>
      </w:r>
      <w:r w:rsidRPr="009D39CB">
        <w:rPr>
          <w:rFonts w:asciiTheme="majorHAnsi" w:hAnsiTheme="majorHAnsi" w:cstheme="majorHAnsi"/>
          <w:b/>
          <w:bCs/>
          <w:highlight w:val="green"/>
          <w:u w:val="single"/>
        </w:rPr>
        <w:t>test, it has not matched China</w:t>
      </w:r>
      <w:r w:rsidRPr="009D39CB">
        <w:rPr>
          <w:rFonts w:asciiTheme="majorHAnsi" w:hAnsiTheme="majorHAnsi" w:cstheme="majorHAnsi"/>
          <w:b/>
          <w:bCs/>
          <w:u w:val="single"/>
        </w:rPr>
        <w:t xml:space="preserve"> </w:t>
      </w:r>
      <w:r w:rsidRPr="009D39CB">
        <w:rPr>
          <w:rFonts w:asciiTheme="majorHAnsi" w:hAnsiTheme="majorHAnsi" w:cstheme="majorHAnsi"/>
          <w:u w:val="single"/>
        </w:rPr>
        <w:t xml:space="preserve">in developing and executing non-destructive earth to space KEW tests, let alone fully match Chinese KEW, DEW, electronic and cyber weapon capabilities to target space </w:t>
      </w:r>
      <w:r w:rsidRPr="008D7C8B">
        <w:rPr>
          <w:rFonts w:asciiTheme="majorHAnsi" w:hAnsiTheme="majorHAnsi" w:cstheme="majorHAnsi"/>
          <w:u w:val="single"/>
        </w:rPr>
        <w:t>assets.</w:t>
      </w:r>
      <w:r w:rsidRPr="008D7C8B">
        <w:rPr>
          <w:rFonts w:asciiTheme="majorHAnsi" w:hAnsiTheme="majorHAnsi" w:cstheme="majorHAnsi"/>
          <w:b/>
          <w:bCs/>
          <w:u w:val="single"/>
        </w:rPr>
        <w:t xml:space="preserve"> Pursuing the arms control and disarmament route by India will be premature </w:t>
      </w:r>
      <w:r w:rsidRPr="008D7C8B">
        <w:rPr>
          <w:rFonts w:asciiTheme="majorHAnsi" w:hAnsiTheme="majorHAnsi" w:cstheme="majorHAnsi"/>
          <w:u w:val="single"/>
        </w:rPr>
        <w:t>in response to the PRC’s extensive development of space</w:t>
      </w:r>
      <w:r w:rsidRPr="008D7C8B">
        <w:rPr>
          <w:rFonts w:asciiTheme="majorHAnsi" w:hAnsiTheme="majorHAnsi" w:cstheme="majorHAnsi"/>
          <w:b/>
          <w:bCs/>
          <w:u w:val="single"/>
        </w:rPr>
        <w:t xml:space="preserve"> and </w:t>
      </w:r>
      <w:r w:rsidRPr="008D7C8B">
        <w:rPr>
          <w:rFonts w:asciiTheme="majorHAnsi" w:hAnsiTheme="majorHAnsi" w:cstheme="majorHAnsi"/>
          <w:u w:val="single"/>
        </w:rPr>
        <w:t>counterspace capabilities</w:t>
      </w:r>
      <w:r w:rsidRPr="008D7C8B">
        <w:rPr>
          <w:rFonts w:asciiTheme="majorHAnsi" w:hAnsiTheme="majorHAnsi" w:cstheme="majorHAnsi"/>
          <w:b/>
          <w:bCs/>
          <w:u w:val="single"/>
        </w:rPr>
        <w:t>.</w:t>
      </w:r>
      <w:r w:rsidRPr="008D7C8B">
        <w:rPr>
          <w:rFonts w:asciiTheme="majorHAnsi" w:hAnsiTheme="majorHAnsi" w:cstheme="majorHAnsi"/>
          <w:sz w:val="14"/>
        </w:rPr>
        <w:t xml:space="preserve"> Reinforcing this point is that the </w:t>
      </w:r>
      <w:r w:rsidRPr="008D7C8B">
        <w:rPr>
          <w:rFonts w:asciiTheme="majorHAnsi" w:hAnsiTheme="majorHAnsi" w:cstheme="majorHAnsi"/>
          <w:sz w:val="14"/>
        </w:rPr>
        <w:lastRenderedPageBreak/>
        <w:t xml:space="preserve">PRC’s current and evolving space weapons </w:t>
      </w:r>
      <w:proofErr w:type="spellStart"/>
      <w:r w:rsidRPr="008D7C8B">
        <w:rPr>
          <w:rFonts w:asciiTheme="majorHAnsi" w:hAnsiTheme="majorHAnsi" w:cstheme="majorHAnsi"/>
          <w:sz w:val="14"/>
        </w:rPr>
        <w:t>programme</w:t>
      </w:r>
      <w:proofErr w:type="spellEnd"/>
      <w:r w:rsidRPr="008D7C8B">
        <w:rPr>
          <w:rFonts w:asciiTheme="majorHAnsi" w:hAnsiTheme="majorHAnsi" w:cstheme="majorHAnsi"/>
          <w:sz w:val="14"/>
        </w:rPr>
        <w:t xml:space="preserve"> deserve a sustained response. </w:t>
      </w:r>
      <w:r w:rsidRPr="008D7C8B">
        <w:rPr>
          <w:rFonts w:asciiTheme="majorHAnsi" w:hAnsiTheme="majorHAnsi" w:cstheme="majorHAnsi"/>
          <w:u w:val="single"/>
        </w:rPr>
        <w:t>Bringing closure to the development of space and counterspace capabilities</w:t>
      </w:r>
      <w:r w:rsidRPr="008D7C8B">
        <w:rPr>
          <w:rFonts w:asciiTheme="majorHAnsi" w:hAnsiTheme="majorHAnsi" w:cstheme="majorHAnsi"/>
          <w:b/>
          <w:bCs/>
          <w:u w:val="single"/>
        </w:rPr>
        <w:t xml:space="preserve"> would imply surrender that is completely unwarranted in light of Beijing’s recent and ongoing aggressiveness, </w:t>
      </w:r>
      <w:r w:rsidRPr="008D7C8B">
        <w:rPr>
          <w:rFonts w:asciiTheme="majorHAnsi" w:hAnsiTheme="majorHAnsi" w:cstheme="majorHAnsi"/>
          <w:u w:val="single"/>
        </w:rPr>
        <w:t xml:space="preserve">which India is evidently bearing the brunt. Very likely Beijing will be emboldened even more in deducing that India’s skittish response to its space weapons </w:t>
      </w:r>
      <w:proofErr w:type="spellStart"/>
      <w:r w:rsidRPr="008D7C8B">
        <w:rPr>
          <w:rFonts w:asciiTheme="majorHAnsi" w:hAnsiTheme="majorHAnsi" w:cstheme="majorHAnsi"/>
          <w:u w:val="single"/>
        </w:rPr>
        <w:t>programme</w:t>
      </w:r>
      <w:proofErr w:type="spellEnd"/>
      <w:r w:rsidRPr="008D7C8B">
        <w:rPr>
          <w:rFonts w:asciiTheme="majorHAnsi" w:hAnsiTheme="majorHAnsi" w:cstheme="majorHAnsi"/>
          <w:u w:val="single"/>
        </w:rPr>
        <w:t xml:space="preserve"> should be treated as weakness</w:t>
      </w:r>
      <w:r w:rsidRPr="008D7C8B">
        <w:rPr>
          <w:rFonts w:asciiTheme="majorHAnsi" w:hAnsiTheme="majorHAnsi" w:cstheme="majorHAnsi"/>
          <w:b/>
          <w:bCs/>
          <w:u w:val="single"/>
        </w:rPr>
        <w:t xml:space="preserve"> and India subjected to further aggression, not just terrestrially, but equally in space.</w:t>
      </w:r>
      <w:r w:rsidRPr="008D7C8B">
        <w:rPr>
          <w:rFonts w:asciiTheme="majorHAnsi" w:hAnsiTheme="majorHAnsi" w:cstheme="majorHAnsi"/>
          <w:sz w:val="14"/>
        </w:rPr>
        <w:t xml:space="preserve"> The External Affairs</w:t>
      </w:r>
      <w:r w:rsidRPr="009D39CB">
        <w:rPr>
          <w:rFonts w:asciiTheme="majorHAnsi" w:hAnsiTheme="majorHAnsi" w:cstheme="majorHAnsi"/>
          <w:sz w:val="14"/>
        </w:rPr>
        <w:t xml:space="preserve">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sidRPr="009D39CB">
        <w:rPr>
          <w:rFonts w:asciiTheme="majorHAnsi" w:hAnsiTheme="majorHAnsi" w:cstheme="majorHAnsi"/>
          <w:b/>
          <w:bCs/>
          <w:highlight w:val="green"/>
          <w:u w:val="single"/>
        </w:rPr>
        <w:t>Space military power has grown in importance</w:t>
      </w:r>
      <w:r w:rsidRPr="009D39CB">
        <w:rPr>
          <w:rFonts w:asciiTheme="majorHAnsi" w:hAnsiTheme="majorHAnsi" w:cstheme="majorHAnsi"/>
          <w:b/>
          <w:bCs/>
          <w:u w:val="single"/>
        </w:rPr>
        <w:t xml:space="preserve"> </w:t>
      </w:r>
      <w:r w:rsidRPr="009D39CB">
        <w:rPr>
          <w:rFonts w:asciiTheme="majorHAnsi" w:hAnsiTheme="majorHAnsi" w:cstheme="majorHAnsi"/>
          <w:u w:val="single"/>
        </w:rPr>
        <w:t>from reconnaissance, navigation and communications to space weapons</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and will be crucial to</w:t>
      </w:r>
      <w:r w:rsidRPr="009D39CB">
        <w:rPr>
          <w:rFonts w:asciiTheme="majorHAnsi" w:hAnsiTheme="majorHAnsi" w:cstheme="majorHAnsi"/>
          <w:b/>
          <w:bCs/>
          <w:u w:val="single"/>
        </w:rPr>
        <w:t xml:space="preserve"> generating </w:t>
      </w:r>
      <w:r w:rsidRPr="009D39CB">
        <w:rPr>
          <w:rFonts w:asciiTheme="majorHAnsi" w:hAnsiTheme="majorHAnsi" w:cstheme="majorHAnsi"/>
          <w:b/>
          <w:bCs/>
          <w:highlight w:val="green"/>
          <w:u w:val="single"/>
        </w:rPr>
        <w:t>an equilibrium</w:t>
      </w:r>
      <w:r w:rsidRPr="009D39CB">
        <w:rPr>
          <w:rFonts w:asciiTheme="majorHAnsi" w:hAnsiTheme="majorHAnsi" w:cstheme="majorHAnsi"/>
          <w:b/>
          <w:bCs/>
          <w:u w:val="single"/>
        </w:rPr>
        <w:t xml:space="preserve">. </w:t>
      </w:r>
      <w:r w:rsidRPr="009D39CB">
        <w:rPr>
          <w:rFonts w:asciiTheme="majorHAnsi" w:hAnsiTheme="majorHAnsi" w:cstheme="majorHAnsi"/>
          <w:u w:val="single"/>
        </w:rPr>
        <w:t>Ignoring the eventual deployment of weapons in space would be foolhardy for a state such as India when pitted against the PRC</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Consequently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space </w:t>
      </w:r>
      <w:r w:rsidRPr="009D39CB">
        <w:rPr>
          <w:rFonts w:asciiTheme="majorHAnsi" w:hAnsiTheme="majorHAnsi" w:cstheme="majorHAnsi"/>
          <w:b/>
          <w:bCs/>
          <w:u w:val="single"/>
        </w:rPr>
        <w:t xml:space="preserve">military power </w:t>
      </w:r>
      <w:r w:rsidRPr="009D39CB">
        <w:rPr>
          <w:rFonts w:asciiTheme="majorHAnsi" w:hAnsiTheme="majorHAnsi" w:cstheme="majorHAnsi"/>
          <w:b/>
          <w:bCs/>
          <w:highlight w:val="green"/>
          <w:u w:val="single"/>
        </w:rPr>
        <w:t xml:space="preserve">is a key </w:t>
      </w:r>
      <w:r w:rsidRPr="009D39CB">
        <w:rPr>
          <w:rFonts w:asciiTheme="majorHAnsi" w:hAnsiTheme="majorHAnsi" w:cstheme="majorHAnsi"/>
          <w:b/>
          <w:bCs/>
          <w:u w:val="single"/>
        </w:rPr>
        <w:t xml:space="preserve">constituent </w:t>
      </w:r>
      <w:r w:rsidRPr="009D39CB">
        <w:rPr>
          <w:rFonts w:asciiTheme="majorHAnsi" w:hAnsiTheme="majorHAnsi" w:cstheme="majorHAnsi"/>
          <w:b/>
          <w:bCs/>
          <w:highlight w:val="green"/>
          <w:u w:val="single"/>
        </w:rPr>
        <w:t xml:space="preserve">element in India’s </w:t>
      </w:r>
      <w:r w:rsidRPr="009D39CB">
        <w:rPr>
          <w:rFonts w:asciiTheme="majorHAnsi" w:hAnsiTheme="majorHAnsi" w:cstheme="majorHAnsi"/>
          <w:b/>
          <w:bCs/>
          <w:u w:val="single"/>
        </w:rPr>
        <w:t xml:space="preserve">capacity to </w:t>
      </w:r>
      <w:r w:rsidRPr="009D39CB">
        <w:rPr>
          <w:rFonts w:asciiTheme="majorHAnsi" w:hAnsiTheme="majorHAnsi" w:cstheme="majorHAnsi"/>
          <w:b/>
          <w:bCs/>
          <w:highlight w:val="green"/>
          <w:u w:val="single"/>
        </w:rPr>
        <w:t xml:space="preserve">contribute to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Asian balance of power</w:t>
      </w:r>
      <w:r w:rsidRPr="009D39CB">
        <w:rPr>
          <w:rFonts w:asciiTheme="majorHAnsi" w:hAnsiTheme="majorHAnsi" w:cstheme="majorHAnsi"/>
          <w:sz w:val="14"/>
        </w:rPr>
        <w:t xml:space="preserve">. Thus, </w:t>
      </w:r>
      <w:r w:rsidRPr="009D39CB">
        <w:rPr>
          <w:rFonts w:asciiTheme="majorHAnsi" w:hAnsiTheme="majorHAnsi" w:cstheme="majorHAnsi"/>
          <w:b/>
          <w:bCs/>
          <w:highlight w:val="green"/>
          <w:u w:val="single"/>
        </w:rPr>
        <w:t xml:space="preserve">investing in </w:t>
      </w:r>
      <w:r w:rsidRPr="009D39CB">
        <w:rPr>
          <w:rFonts w:asciiTheme="majorHAnsi" w:hAnsiTheme="majorHAnsi" w:cstheme="majorHAnsi"/>
          <w:b/>
          <w:bCs/>
          <w:u w:val="single"/>
        </w:rPr>
        <w:t xml:space="preserve">a direct ascent and co-orbital KEWs as well as DEWS and cyber and electronic </w:t>
      </w:r>
      <w:r w:rsidRPr="009D39CB">
        <w:rPr>
          <w:rFonts w:asciiTheme="majorHAnsi" w:hAnsiTheme="majorHAnsi" w:cstheme="majorHAnsi"/>
          <w:b/>
          <w:bCs/>
          <w:highlight w:val="green"/>
          <w:u w:val="single"/>
        </w:rPr>
        <w:t>weapons geared for</w:t>
      </w:r>
      <w:r w:rsidRPr="009D39CB">
        <w:rPr>
          <w:rFonts w:asciiTheme="majorHAnsi" w:hAnsiTheme="majorHAnsi" w:cstheme="majorHAnsi"/>
          <w:b/>
          <w:bCs/>
          <w:u w:val="single"/>
        </w:rPr>
        <w:t xml:space="preserve"> destroying or </w:t>
      </w:r>
      <w:r w:rsidRPr="009D39CB">
        <w:rPr>
          <w:rFonts w:asciiTheme="majorHAnsi" w:hAnsiTheme="majorHAnsi" w:cstheme="majorHAnsi"/>
          <w:b/>
          <w:bCs/>
          <w:highlight w:val="green"/>
          <w:u w:val="single"/>
        </w:rPr>
        <w:t>disabling spacecraft is crucial</w:t>
      </w:r>
      <w:r w:rsidRPr="009D39CB">
        <w:rPr>
          <w:rFonts w:asciiTheme="majorHAnsi" w:hAnsiTheme="majorHAnsi" w:cstheme="majorHAnsi"/>
          <w:sz w:val="14"/>
        </w:rPr>
        <w:t>.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t>
      </w:r>
      <w:proofErr w:type="spellStart"/>
      <w:r w:rsidRPr="009D39CB">
        <w:rPr>
          <w:rFonts w:asciiTheme="majorHAnsi" w:hAnsiTheme="majorHAnsi" w:cstheme="majorHAnsi"/>
          <w:sz w:val="14"/>
        </w:rPr>
        <w:t>weaponisation</w:t>
      </w:r>
      <w:proofErr w:type="spellEnd"/>
      <w:r w:rsidRPr="009D39CB">
        <w:rPr>
          <w:rFonts w:asciiTheme="majorHAnsi" w:hAnsiTheme="majorHAnsi" w:cstheme="majorHAnsi"/>
          <w:sz w:val="14"/>
        </w:rPr>
        <w:t xml:space="preserve"> of space. The Modi government must see the emerging space military competition as an opportunity to bolster India’s counterspace capabilities. </w:t>
      </w:r>
      <w:r w:rsidRPr="009D39CB">
        <w:rPr>
          <w:rFonts w:asciiTheme="majorHAnsi" w:hAnsiTheme="majorHAnsi" w:cstheme="majorHAnsi"/>
          <w:b/>
          <w:bCs/>
          <w:u w:val="single"/>
        </w:rPr>
        <w:t xml:space="preserve">It </w:t>
      </w:r>
      <w:r w:rsidRPr="009D39CB">
        <w:rPr>
          <w:rFonts w:asciiTheme="majorHAnsi" w:hAnsiTheme="majorHAnsi" w:cstheme="majorHAnsi"/>
          <w:b/>
          <w:bCs/>
          <w:highlight w:val="green"/>
          <w:u w:val="single"/>
        </w:rPr>
        <w:t xml:space="preserve">will </w:t>
      </w:r>
      <w:r w:rsidRPr="009D39CB">
        <w:rPr>
          <w:rFonts w:asciiTheme="majorHAnsi" w:hAnsiTheme="majorHAnsi" w:cstheme="majorHAnsi"/>
          <w:b/>
          <w:bCs/>
          <w:u w:val="single"/>
        </w:rPr>
        <w:t xml:space="preserve">help </w:t>
      </w:r>
      <w:r w:rsidRPr="009D39CB">
        <w:rPr>
          <w:rFonts w:asciiTheme="majorHAnsi" w:hAnsiTheme="majorHAnsi" w:cstheme="majorHAnsi"/>
          <w:b/>
          <w:bCs/>
          <w:highlight w:val="green"/>
          <w:u w:val="single"/>
        </w:rPr>
        <w:t>cement India as a major space military power and prevent Chinese hegemony over the Indo-Pacific</w:t>
      </w:r>
      <w:r w:rsidRPr="009D39CB">
        <w:rPr>
          <w:rFonts w:asciiTheme="majorHAnsi" w:hAnsiTheme="majorHAnsi" w:cstheme="majorHAnsi"/>
          <w:b/>
          <w:bCs/>
          <w:u w:val="single"/>
        </w:rPr>
        <w:t xml:space="preserve">. </w:t>
      </w:r>
      <w:r w:rsidRPr="009D39CB">
        <w:rPr>
          <w:rFonts w:asciiTheme="majorHAnsi" w:hAnsiTheme="majorHAnsi" w:cstheme="majorHAnsi"/>
          <w:u w:val="single"/>
        </w:rPr>
        <w:t>Chinese hegemony on the other hand will become a certainty, if New Delhi lapses into self-doubt and remains unduly restrained in the testing, integration and deployment of space weapons.</w:t>
      </w:r>
    </w:p>
    <w:p w14:paraId="4D7A8BA7" w14:textId="77777777" w:rsidR="002D269F" w:rsidRPr="009D39CB" w:rsidRDefault="002D269F" w:rsidP="002D269F">
      <w:pPr>
        <w:rPr>
          <w:rFonts w:asciiTheme="majorHAnsi" w:hAnsiTheme="majorHAnsi" w:cstheme="majorHAnsi"/>
        </w:rPr>
      </w:pPr>
    </w:p>
    <w:p w14:paraId="714C67F9" w14:textId="77777777" w:rsidR="002D269F" w:rsidRPr="009D39CB" w:rsidRDefault="002D269F" w:rsidP="002D269F">
      <w:pPr>
        <w:pStyle w:val="Heading4"/>
        <w:rPr>
          <w:rFonts w:asciiTheme="majorHAnsi" w:hAnsiTheme="majorHAnsi" w:cstheme="majorHAnsi"/>
        </w:rPr>
      </w:pPr>
      <w:r w:rsidRPr="009D39CB">
        <w:rPr>
          <w:rFonts w:asciiTheme="majorHAnsi" w:hAnsiTheme="majorHAnsi" w:cstheme="majorHAnsi"/>
        </w:rPr>
        <w:t xml:space="preserve">China </w:t>
      </w:r>
      <w:proofErr w:type="spellStart"/>
      <w:r w:rsidRPr="009D39CB">
        <w:rPr>
          <w:rFonts w:asciiTheme="majorHAnsi" w:hAnsiTheme="majorHAnsi" w:cstheme="majorHAnsi"/>
        </w:rPr>
        <w:t>heg</w:t>
      </w:r>
      <w:proofErr w:type="spellEnd"/>
      <w:r w:rsidRPr="009D39CB">
        <w:rPr>
          <w:rFonts w:asciiTheme="majorHAnsi" w:hAnsiTheme="majorHAnsi" w:cstheme="majorHAnsi"/>
        </w:rPr>
        <w:t xml:space="preserve"> is revisionist and offensive-- in the Indo-Pacific that causes draw-in.</w:t>
      </w:r>
    </w:p>
    <w:p w14:paraId="1B3DA14A" w14:textId="77777777" w:rsidR="002D269F" w:rsidRPr="009D39CB" w:rsidRDefault="002D269F" w:rsidP="002D269F">
      <w:pPr>
        <w:rPr>
          <w:rFonts w:asciiTheme="majorHAnsi" w:hAnsiTheme="majorHAnsi" w:cstheme="majorHAnsi"/>
        </w:rPr>
      </w:pPr>
      <w:bookmarkStart w:id="0" w:name="_Hlk82847119"/>
      <w:r w:rsidRPr="009D39CB">
        <w:rPr>
          <w:rStyle w:val="Style13ptBold"/>
          <w:rFonts w:asciiTheme="majorHAnsi" w:hAnsiTheme="majorHAnsi" w:cstheme="majorHAnsi"/>
        </w:rPr>
        <w:t>Brands 19</w:t>
      </w:r>
      <w:r w:rsidRPr="009D39CB">
        <w:rPr>
          <w:rFonts w:asciiTheme="majorHAnsi" w:hAnsiTheme="majorHAnsi" w:cstheme="majorHAnsi"/>
        </w:rP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20" w:history="1">
        <w:r w:rsidRPr="009D39CB">
          <w:rPr>
            <w:rStyle w:val="Hyperlink"/>
            <w:rFonts w:asciiTheme="majorHAnsi" w:hAnsiTheme="majorHAnsi" w:cstheme="majorHAnsi"/>
          </w:rPr>
          <w:t>https://tnsr.org/2019/02/after-the-responsible-stakeholder-what-debating-americas-china-strategy-2/</w:t>
        </w:r>
      </w:hyperlink>
      <w:r w:rsidRPr="009D39CB">
        <w:rPr>
          <w:rFonts w:asciiTheme="majorHAnsi" w:hAnsiTheme="majorHAnsi" w:cstheme="majorHAnsi"/>
        </w:rPr>
        <w:t xml:space="preserve"> 12-10-2021 amrita]</w:t>
      </w:r>
    </w:p>
    <w:p w14:paraId="266141AA" w14:textId="77777777" w:rsidR="002D269F" w:rsidRPr="009D39CB" w:rsidRDefault="002D269F" w:rsidP="002D269F">
      <w:pPr>
        <w:rPr>
          <w:rFonts w:asciiTheme="majorHAnsi" w:hAnsiTheme="majorHAnsi" w:cstheme="majorHAnsi"/>
          <w:sz w:val="14"/>
        </w:rPr>
      </w:pPr>
      <w:r w:rsidRPr="009D39CB">
        <w:rPr>
          <w:rFonts w:asciiTheme="majorHAnsi" w:hAnsiTheme="majorHAnsi" w:cstheme="majorHAnsi"/>
          <w:sz w:val="14"/>
          <w:szCs w:val="14"/>
        </w:rPr>
        <w:t xml:space="preserve">The responsible-stakeholder paradigm offered a coherent “theory of victory”: It identified a desired outcome and employed all elements of American power to bring about that outcome. </w:t>
      </w:r>
      <w:r w:rsidRPr="009D39CB">
        <w:rPr>
          <w:rFonts w:asciiTheme="majorHAnsi" w:hAnsiTheme="majorHAnsi" w:cstheme="majorHAnsi"/>
          <w:sz w:val="14"/>
        </w:rPr>
        <w:t xml:space="preserve">Over time, the strategy produced greater Sino-American cooperation on a range of issues, from counter-piracy to climate change. </w:t>
      </w:r>
      <w:r w:rsidRPr="009D39CB">
        <w:rPr>
          <w:rFonts w:asciiTheme="majorHAnsi" w:hAnsiTheme="majorHAnsi" w:cstheme="majorHAnsi"/>
          <w:b/>
          <w:bCs/>
          <w:u w:val="single"/>
        </w:rPr>
        <w:t xml:space="preserve">It is increasingly clear, however, that </w:t>
      </w:r>
      <w:r w:rsidRPr="009D39CB">
        <w:rPr>
          <w:rFonts w:asciiTheme="majorHAnsi" w:hAnsiTheme="majorHAnsi" w:cstheme="majorHAnsi"/>
          <w:b/>
          <w:bCs/>
          <w:highlight w:val="green"/>
          <w:u w:val="single"/>
        </w:rPr>
        <w:t>the</w:t>
      </w:r>
      <w:r w:rsidRPr="009D39CB">
        <w:rPr>
          <w:rFonts w:asciiTheme="majorHAnsi" w:hAnsiTheme="majorHAnsi" w:cstheme="majorHAnsi"/>
          <w:b/>
          <w:bCs/>
          <w:u w:val="single"/>
        </w:rPr>
        <w:t xml:space="preserve"> responsible-stakeholder strategy failed. Two of its </w:t>
      </w:r>
      <w:r w:rsidRPr="009D39CB">
        <w:rPr>
          <w:rFonts w:asciiTheme="majorHAnsi" w:hAnsiTheme="majorHAnsi" w:cstheme="majorHAnsi"/>
          <w:b/>
          <w:bCs/>
          <w:highlight w:val="green"/>
          <w:u w:val="single"/>
        </w:rPr>
        <w:t xml:space="preserve">core assumptions </w:t>
      </w:r>
      <w:r w:rsidRPr="009D39CB">
        <w:rPr>
          <w:rFonts w:asciiTheme="majorHAnsi" w:hAnsiTheme="majorHAnsi" w:cstheme="majorHAnsi"/>
          <w:b/>
          <w:bCs/>
          <w:u w:val="single"/>
        </w:rPr>
        <w:t xml:space="preserve">now appear misplaced: the idea </w:t>
      </w:r>
      <w:r w:rsidRPr="009D39CB">
        <w:rPr>
          <w:rFonts w:asciiTheme="majorHAnsi" w:hAnsiTheme="majorHAnsi" w:cstheme="majorHAnsi"/>
          <w:b/>
          <w:bCs/>
          <w:highlight w:val="green"/>
          <w:u w:val="single"/>
        </w:rPr>
        <w:t>that China’s intentions</w:t>
      </w:r>
      <w:r w:rsidRPr="009D39CB">
        <w:rPr>
          <w:rFonts w:asciiTheme="majorHAnsi" w:hAnsiTheme="majorHAnsi" w:cstheme="majorHAnsi"/>
          <w:b/>
          <w:bCs/>
          <w:u w:val="single"/>
        </w:rPr>
        <w:t xml:space="preserve"> would </w:t>
      </w:r>
      <w:r w:rsidRPr="009D39CB">
        <w:rPr>
          <w:rFonts w:asciiTheme="majorHAnsi" w:hAnsiTheme="majorHAnsi" w:cstheme="majorHAnsi"/>
          <w:b/>
          <w:bCs/>
          <w:highlight w:val="green"/>
          <w:u w:val="single"/>
        </w:rPr>
        <w:t xml:space="preserve">become more benign </w:t>
      </w:r>
      <w:r w:rsidRPr="009D39CB">
        <w:rPr>
          <w:rFonts w:asciiTheme="majorHAnsi" w:hAnsiTheme="majorHAnsi" w:cstheme="majorHAnsi"/>
          <w:b/>
          <w:bCs/>
          <w:u w:val="single"/>
        </w:rPr>
        <w:t xml:space="preserve">over time, </w:t>
      </w:r>
      <w:r w:rsidRPr="009D39CB">
        <w:rPr>
          <w:rFonts w:asciiTheme="majorHAnsi" w:hAnsiTheme="majorHAnsi" w:cstheme="majorHAnsi"/>
          <w:b/>
          <w:bCs/>
          <w:highlight w:val="green"/>
          <w:u w:val="single"/>
        </w:rPr>
        <w:t xml:space="preserve">and </w:t>
      </w:r>
      <w:r w:rsidRPr="009D39CB">
        <w:rPr>
          <w:rFonts w:asciiTheme="majorHAnsi" w:hAnsiTheme="majorHAnsi" w:cstheme="majorHAnsi"/>
          <w:b/>
          <w:bCs/>
          <w:u w:val="single"/>
        </w:rPr>
        <w:t xml:space="preserve">the belief </w:t>
      </w:r>
      <w:r w:rsidRPr="009D39CB">
        <w:rPr>
          <w:rFonts w:asciiTheme="majorHAnsi" w:hAnsiTheme="majorHAnsi" w:cstheme="majorHAnsi"/>
          <w:b/>
          <w:bCs/>
          <w:highlight w:val="green"/>
          <w:u w:val="single"/>
        </w:rPr>
        <w:t>that Washington</w:t>
      </w:r>
      <w:r w:rsidRPr="009D39CB">
        <w:rPr>
          <w:rFonts w:asciiTheme="majorHAnsi" w:hAnsiTheme="majorHAnsi" w:cstheme="majorHAnsi"/>
          <w:b/>
          <w:bCs/>
          <w:u w:val="single"/>
        </w:rPr>
        <w:t xml:space="preserve"> had the power to </w:t>
      </w:r>
      <w:r w:rsidRPr="009D39CB">
        <w:rPr>
          <w:rFonts w:asciiTheme="majorHAnsi" w:hAnsiTheme="majorHAnsi" w:cstheme="majorHAnsi"/>
          <w:b/>
          <w:bCs/>
          <w:highlight w:val="green"/>
          <w:u w:val="single"/>
        </w:rPr>
        <w:t>keep</w:t>
      </w:r>
      <w:r w:rsidRPr="009D39CB">
        <w:rPr>
          <w:rFonts w:asciiTheme="majorHAnsi" w:hAnsiTheme="majorHAnsi" w:cstheme="majorHAnsi"/>
          <w:b/>
          <w:bCs/>
          <w:u w:val="single"/>
        </w:rPr>
        <w:t xml:space="preserve"> Chinese </w:t>
      </w:r>
      <w:r w:rsidRPr="009D39CB">
        <w:rPr>
          <w:rFonts w:asciiTheme="majorHAnsi" w:hAnsiTheme="majorHAnsi" w:cstheme="majorHAnsi"/>
          <w:b/>
          <w:bCs/>
          <w:highlight w:val="green"/>
          <w:u w:val="single"/>
        </w:rPr>
        <w:t xml:space="preserve">ambitions in check </w:t>
      </w:r>
      <w:r w:rsidRPr="009D39CB">
        <w:rPr>
          <w:rFonts w:asciiTheme="majorHAnsi" w:hAnsiTheme="majorHAnsi" w:cstheme="majorHAnsi"/>
          <w:b/>
          <w:bCs/>
          <w:u w:val="single"/>
        </w:rPr>
        <w:t>until that shift occurred.</w:t>
      </w:r>
      <w:r w:rsidRPr="009D39CB">
        <w:rPr>
          <w:rFonts w:asciiTheme="majorHAnsi" w:hAnsiTheme="majorHAnsi" w:cstheme="majorHAnsi"/>
          <w:sz w:val="14"/>
        </w:rPr>
        <w:t xml:space="preserve"> What happened instead was that, as China rose, the Chinese Communist Party became more willing to use its newfound power in coercive and disruptive ways.3 Confounding Western hopes that China would liberalize, </w:t>
      </w:r>
      <w:r w:rsidRPr="009D39CB">
        <w:rPr>
          <w:rFonts w:asciiTheme="majorHAnsi" w:hAnsiTheme="majorHAnsi" w:cstheme="majorHAnsi"/>
          <w:b/>
          <w:bCs/>
          <w:u w:val="single"/>
        </w:rPr>
        <w:t xml:space="preserve">the </w:t>
      </w:r>
      <w:r w:rsidRPr="009D39CB">
        <w:rPr>
          <w:rFonts w:asciiTheme="majorHAnsi" w:hAnsiTheme="majorHAnsi" w:cstheme="majorHAnsi"/>
          <w:b/>
          <w:bCs/>
          <w:highlight w:val="green"/>
          <w:u w:val="single"/>
        </w:rPr>
        <w:t>C</w:t>
      </w:r>
      <w:r w:rsidRPr="009D39CB">
        <w:rPr>
          <w:rFonts w:asciiTheme="majorHAnsi" w:hAnsiTheme="majorHAnsi" w:cstheme="majorHAnsi"/>
          <w:b/>
          <w:bCs/>
          <w:u w:val="single"/>
        </w:rPr>
        <w:t xml:space="preserve">hinese </w:t>
      </w:r>
      <w:r w:rsidRPr="009D39CB">
        <w:rPr>
          <w:rFonts w:asciiTheme="majorHAnsi" w:hAnsiTheme="majorHAnsi" w:cstheme="majorHAnsi"/>
          <w:b/>
          <w:bCs/>
          <w:highlight w:val="green"/>
          <w:u w:val="single"/>
        </w:rPr>
        <w:t>C</w:t>
      </w:r>
      <w:r w:rsidRPr="009D39CB">
        <w:rPr>
          <w:rFonts w:asciiTheme="majorHAnsi" w:hAnsiTheme="majorHAnsi" w:cstheme="majorHAnsi"/>
          <w:b/>
          <w:bCs/>
          <w:u w:val="single"/>
        </w:rPr>
        <w:t xml:space="preserve">ommunist </w:t>
      </w:r>
      <w:r w:rsidRPr="009D39CB">
        <w:rPr>
          <w:rFonts w:asciiTheme="majorHAnsi" w:hAnsiTheme="majorHAnsi" w:cstheme="majorHAnsi"/>
          <w:b/>
          <w:bCs/>
          <w:highlight w:val="green"/>
          <w:u w:val="single"/>
        </w:rPr>
        <w:t>P</w:t>
      </w:r>
      <w:r w:rsidRPr="009D39CB">
        <w:rPr>
          <w:rFonts w:asciiTheme="majorHAnsi" w:hAnsiTheme="majorHAnsi" w:cstheme="majorHAnsi"/>
          <w:b/>
          <w:bCs/>
          <w:u w:val="single"/>
        </w:rPr>
        <w:t xml:space="preserve">arty </w:t>
      </w:r>
      <w:r w:rsidRPr="009D39CB">
        <w:rPr>
          <w:rFonts w:asciiTheme="majorHAnsi" w:hAnsiTheme="majorHAnsi" w:cstheme="majorHAnsi"/>
          <w:b/>
          <w:bCs/>
          <w:highlight w:val="green"/>
          <w:u w:val="single"/>
        </w:rPr>
        <w:t>embraced more repressive policies</w:t>
      </w:r>
      <w:r w:rsidRPr="009D39CB">
        <w:rPr>
          <w:rFonts w:asciiTheme="majorHAnsi" w:hAnsiTheme="majorHAnsi" w:cstheme="majorHAnsi"/>
          <w:sz w:val="14"/>
        </w:rPr>
        <w:t xml:space="preserve">, especially after Xi Jinping became general secretary in 2012. </w:t>
      </w:r>
      <w:r w:rsidRPr="009D39CB">
        <w:rPr>
          <w:rFonts w:asciiTheme="majorHAnsi" w:hAnsiTheme="majorHAnsi" w:cstheme="majorHAnsi"/>
          <w:b/>
          <w:bCs/>
          <w:u w:val="single"/>
        </w:rPr>
        <w:t xml:space="preserve">Meanwhile, Beijing </w:t>
      </w:r>
      <w:r w:rsidRPr="009D39CB">
        <w:rPr>
          <w:rFonts w:asciiTheme="majorHAnsi" w:hAnsiTheme="majorHAnsi" w:cstheme="majorHAnsi"/>
          <w:b/>
          <w:bCs/>
          <w:highlight w:val="green"/>
          <w:u w:val="single"/>
        </w:rPr>
        <w:t xml:space="preserve">sought to control the Indo-Pacific </w:t>
      </w:r>
      <w:r w:rsidRPr="009D39CB">
        <w:rPr>
          <w:rFonts w:asciiTheme="majorHAnsi" w:hAnsiTheme="majorHAnsi" w:cstheme="majorHAnsi"/>
          <w:b/>
          <w:bCs/>
          <w:u w:val="single"/>
        </w:rPr>
        <w:t xml:space="preserve">region </w:t>
      </w:r>
      <w:r w:rsidRPr="009D39CB">
        <w:rPr>
          <w:rFonts w:asciiTheme="majorHAnsi" w:hAnsiTheme="majorHAnsi" w:cstheme="majorHAnsi"/>
          <w:b/>
          <w:bCs/>
          <w:highlight w:val="green"/>
          <w:u w:val="single"/>
        </w:rPr>
        <w:t>by</w:t>
      </w:r>
      <w:r w:rsidRPr="009D39CB">
        <w:rPr>
          <w:rFonts w:asciiTheme="majorHAnsi" w:hAnsiTheme="majorHAnsi" w:cstheme="majorHAnsi"/>
          <w:b/>
          <w:bCs/>
          <w:u w:val="single"/>
        </w:rPr>
        <w:t xml:space="preserve"> </w:t>
      </w:r>
      <w:r w:rsidRPr="009D39CB">
        <w:rPr>
          <w:rFonts w:asciiTheme="majorHAnsi" w:hAnsiTheme="majorHAnsi" w:cstheme="majorHAnsi"/>
          <w:u w:val="single"/>
        </w:rPr>
        <w:t>coercing its neighbors, undermining U.S. alliances, practicing mercantilist policies, steadily</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 xml:space="preserve">increasing its presence </w:t>
      </w:r>
      <w:r w:rsidRPr="009D39CB">
        <w:rPr>
          <w:rFonts w:asciiTheme="majorHAnsi" w:hAnsiTheme="majorHAnsi" w:cstheme="majorHAnsi"/>
          <w:u w:val="single"/>
        </w:rPr>
        <w:t>and influence in the South China Sea</w:t>
      </w:r>
      <w:r w:rsidRPr="009D39CB">
        <w:rPr>
          <w:rFonts w:asciiTheme="majorHAnsi" w:hAnsiTheme="majorHAnsi" w:cstheme="majorHAnsi"/>
          <w:b/>
          <w:bCs/>
          <w:u w:val="single"/>
        </w:rPr>
        <w:t xml:space="preserve">, </w:t>
      </w:r>
      <w:r w:rsidRPr="009D39CB">
        <w:rPr>
          <w:rFonts w:asciiTheme="majorHAnsi" w:hAnsiTheme="majorHAnsi" w:cstheme="majorHAnsi"/>
          <w:b/>
          <w:bCs/>
          <w:highlight w:val="green"/>
          <w:u w:val="single"/>
        </w:rPr>
        <w:t>and modernizing its military</w:t>
      </w:r>
      <w:r w:rsidRPr="009D39CB">
        <w:rPr>
          <w:rFonts w:asciiTheme="majorHAnsi" w:hAnsiTheme="majorHAnsi" w:cstheme="majorHAnsi"/>
          <w:b/>
          <w:bCs/>
          <w:u w:val="single"/>
        </w:rPr>
        <w:t xml:space="preserve">. In </w:t>
      </w:r>
      <w:r w:rsidRPr="009D39CB">
        <w:rPr>
          <w:rFonts w:asciiTheme="majorHAnsi" w:hAnsiTheme="majorHAnsi" w:cstheme="majorHAnsi"/>
          <w:b/>
          <w:bCs/>
          <w:highlight w:val="green"/>
          <w:u w:val="single"/>
        </w:rPr>
        <w:t>the Indo-Pacific and beyond</w:t>
      </w:r>
      <w:r w:rsidRPr="009D39CB">
        <w:rPr>
          <w:rFonts w:asciiTheme="majorHAnsi" w:hAnsiTheme="majorHAnsi" w:cstheme="majorHAnsi"/>
          <w:b/>
          <w:bCs/>
          <w:u w:val="single"/>
        </w:rPr>
        <w:t xml:space="preserve">, moreover, </w:t>
      </w:r>
      <w:r w:rsidRPr="009D39CB">
        <w:rPr>
          <w:rFonts w:asciiTheme="majorHAnsi" w:hAnsiTheme="majorHAnsi" w:cstheme="majorHAnsi"/>
          <w:b/>
          <w:bCs/>
          <w:highlight w:val="green"/>
          <w:u w:val="single"/>
        </w:rPr>
        <w:t>China</w:t>
      </w:r>
      <w:r w:rsidRPr="009D39CB">
        <w:rPr>
          <w:rFonts w:asciiTheme="majorHAnsi" w:hAnsiTheme="majorHAnsi" w:cstheme="majorHAnsi"/>
          <w:b/>
          <w:bCs/>
          <w:u w:val="single"/>
        </w:rPr>
        <w:t xml:space="preserve"> has </w:t>
      </w:r>
      <w:r w:rsidRPr="009D39CB">
        <w:rPr>
          <w:rFonts w:asciiTheme="majorHAnsi" w:hAnsiTheme="majorHAnsi" w:cstheme="majorHAnsi"/>
          <w:b/>
          <w:bCs/>
          <w:highlight w:val="green"/>
          <w:u w:val="single"/>
        </w:rPr>
        <w:t xml:space="preserve">engaged in </w:t>
      </w:r>
      <w:r w:rsidRPr="009D39CB">
        <w:rPr>
          <w:rFonts w:asciiTheme="majorHAnsi" w:hAnsiTheme="majorHAnsi" w:cstheme="majorHAnsi"/>
          <w:b/>
          <w:bCs/>
          <w:u w:val="single"/>
        </w:rPr>
        <w:t xml:space="preserve">a range of behaviors that challenge American </w:t>
      </w:r>
      <w:r w:rsidRPr="009D39CB">
        <w:rPr>
          <w:rFonts w:asciiTheme="majorHAnsi" w:hAnsiTheme="majorHAnsi" w:cstheme="majorHAnsi"/>
          <w:b/>
          <w:bCs/>
          <w:u w:val="single"/>
        </w:rPr>
        <w:lastRenderedPageBreak/>
        <w:t xml:space="preserve">interests: supporting </w:t>
      </w:r>
      <w:r w:rsidRPr="009D39CB">
        <w:rPr>
          <w:rFonts w:asciiTheme="majorHAnsi" w:hAnsiTheme="majorHAnsi" w:cstheme="majorHAnsi"/>
          <w:b/>
          <w:bCs/>
          <w:highlight w:val="green"/>
          <w:u w:val="single"/>
        </w:rPr>
        <w:t>authoritarian regimes</w:t>
      </w:r>
      <w:r w:rsidRPr="009D39CB">
        <w:rPr>
          <w:rFonts w:asciiTheme="majorHAnsi" w:hAnsiTheme="majorHAnsi" w:cstheme="majorHAnsi"/>
          <w:b/>
          <w:bCs/>
          <w:u w:val="single"/>
        </w:rPr>
        <w:t xml:space="preserve">, engaging in widespread </w:t>
      </w:r>
      <w:r w:rsidRPr="009D39CB">
        <w:rPr>
          <w:rFonts w:asciiTheme="majorHAnsi" w:hAnsiTheme="majorHAnsi" w:cstheme="majorHAnsi"/>
          <w:b/>
          <w:bCs/>
          <w:highlight w:val="green"/>
          <w:u w:val="single"/>
        </w:rPr>
        <w:t>corruption</w:t>
      </w:r>
      <w:r w:rsidRPr="009D39CB">
        <w:rPr>
          <w:rFonts w:asciiTheme="majorHAnsi" w:hAnsiTheme="majorHAnsi" w:cstheme="majorHAnsi"/>
          <w:b/>
          <w:bCs/>
          <w:u w:val="single"/>
        </w:rPr>
        <w:t xml:space="preserve">, pursuing </w:t>
      </w:r>
      <w:r w:rsidRPr="009D39CB">
        <w:rPr>
          <w:rFonts w:asciiTheme="majorHAnsi" w:hAnsiTheme="majorHAnsi" w:cstheme="majorHAnsi"/>
          <w:b/>
          <w:bCs/>
          <w:highlight w:val="green"/>
          <w:u w:val="single"/>
        </w:rPr>
        <w:t>predatory trade</w:t>
      </w:r>
      <w:r w:rsidRPr="009D39CB">
        <w:rPr>
          <w:rFonts w:asciiTheme="majorHAnsi" w:hAnsiTheme="majorHAnsi" w:cstheme="majorHAnsi"/>
          <w:b/>
          <w:bCs/>
          <w:u w:val="single"/>
        </w:rPr>
        <w:t xml:space="preserve"> practices </w:t>
      </w:r>
      <w:r w:rsidRPr="009D39CB">
        <w:rPr>
          <w:rFonts w:asciiTheme="majorHAnsi" w:hAnsiTheme="majorHAnsi" w:cstheme="majorHAnsi"/>
          <w:b/>
          <w:bCs/>
          <w:highlight w:val="green"/>
          <w:u w:val="single"/>
        </w:rPr>
        <w:t xml:space="preserve">and </w:t>
      </w:r>
      <w:r w:rsidRPr="009D39CB">
        <w:rPr>
          <w:rFonts w:asciiTheme="majorHAnsi" w:hAnsiTheme="majorHAnsi" w:cstheme="majorHAnsi"/>
          <w:b/>
          <w:bCs/>
          <w:u w:val="single"/>
        </w:rPr>
        <w:t xml:space="preserve">major geo-economic projects meant to </w:t>
      </w:r>
      <w:r w:rsidRPr="009D39CB">
        <w:rPr>
          <w:rFonts w:asciiTheme="majorHAnsi" w:hAnsiTheme="majorHAnsi" w:cstheme="majorHAnsi"/>
          <w:b/>
          <w:bCs/>
          <w:highlight w:val="green"/>
          <w:u w:val="single"/>
        </w:rPr>
        <w:t xml:space="preserve">project Chinese influence </w:t>
      </w:r>
      <w:r w:rsidRPr="009D39CB">
        <w:rPr>
          <w:rFonts w:asciiTheme="majorHAnsi" w:hAnsiTheme="majorHAnsi" w:cstheme="majorHAnsi"/>
          <w:b/>
          <w:bCs/>
          <w:u w:val="single"/>
        </w:rPr>
        <w:t xml:space="preserve">further afield, </w:t>
      </w:r>
      <w:r w:rsidRPr="009D39CB">
        <w:rPr>
          <w:rFonts w:asciiTheme="majorHAnsi" w:hAnsiTheme="majorHAnsi" w:cstheme="majorHAnsi"/>
          <w:u w:val="single"/>
        </w:rPr>
        <w:t>seeking to stifle international criticism of its human rights abuses, practicing massive intellectual property theft, and striving for technological dominance in critical emerging fields such as artificial intelligence.</w:t>
      </w:r>
      <w:r w:rsidRPr="009D39CB">
        <w:rPr>
          <w:rFonts w:asciiTheme="majorHAnsi" w:hAnsiTheme="majorHAnsi" w:cstheme="majorHAnsi"/>
          <w:b/>
          <w:bCs/>
          <w:u w:val="single"/>
        </w:rPr>
        <w:t xml:space="preserve"> </w:t>
      </w:r>
      <w:r w:rsidRPr="009D39CB">
        <w:rPr>
          <w:rFonts w:asciiTheme="majorHAnsi" w:hAnsiTheme="majorHAnsi" w:cstheme="majorHAnsi"/>
          <w:sz w:val="14"/>
        </w:rPr>
        <w:t xml:space="preserve">Recently, China’s confidence has been on display, with Xi stating in 2018 that “no one is in a position to dictate to the Chinese people,” after declaring in 2017 that China is ready to “take center stage in the world.”4 Rather than becoming a responsible stakeholder in a U.S.-led system, </w:t>
      </w:r>
      <w:r w:rsidRPr="009D39CB">
        <w:rPr>
          <w:rFonts w:asciiTheme="majorHAnsi" w:hAnsiTheme="majorHAnsi" w:cstheme="majorHAnsi"/>
          <w:b/>
          <w:bCs/>
          <w:highlight w:val="green"/>
          <w:u w:val="single"/>
        </w:rPr>
        <w:t xml:space="preserve">China appears </w:t>
      </w:r>
      <w:r w:rsidRPr="009D39CB">
        <w:rPr>
          <w:rFonts w:asciiTheme="majorHAnsi" w:hAnsiTheme="majorHAnsi" w:cstheme="majorHAnsi"/>
          <w:b/>
          <w:bCs/>
          <w:u w:val="single"/>
        </w:rPr>
        <w:t xml:space="preserve">increasingly </w:t>
      </w:r>
      <w:r w:rsidRPr="009D39CB">
        <w:rPr>
          <w:rFonts w:asciiTheme="majorHAnsi" w:hAnsiTheme="majorHAnsi" w:cstheme="majorHAnsi"/>
          <w:b/>
          <w:bCs/>
          <w:highlight w:val="green"/>
          <w:u w:val="single"/>
        </w:rPr>
        <w:t xml:space="preserve">determined to compete </w:t>
      </w:r>
      <w:r w:rsidRPr="009D39CB">
        <w:rPr>
          <w:rFonts w:asciiTheme="majorHAnsi" w:hAnsiTheme="majorHAnsi" w:cstheme="majorHAnsi"/>
          <w:b/>
          <w:bCs/>
          <w:u w:val="single"/>
        </w:rPr>
        <w:t xml:space="preserve">with Washington </w:t>
      </w:r>
      <w:r w:rsidRPr="009D39CB">
        <w:rPr>
          <w:rFonts w:asciiTheme="majorHAnsi" w:hAnsiTheme="majorHAnsi" w:cstheme="majorHAnsi"/>
          <w:b/>
          <w:bCs/>
          <w:highlight w:val="green"/>
          <w:u w:val="single"/>
        </w:rPr>
        <w:t xml:space="preserve">for primacy in the Indo-Pacific </w:t>
      </w:r>
      <w:r w:rsidRPr="009D39CB">
        <w:rPr>
          <w:rFonts w:asciiTheme="majorHAnsi" w:hAnsiTheme="majorHAnsi" w:cstheme="majorHAnsi"/>
          <w:b/>
          <w:bCs/>
          <w:u w:val="single"/>
        </w:rPr>
        <w:t xml:space="preserve">and beyond. </w:t>
      </w:r>
      <w:r w:rsidRPr="009D39CB">
        <w:rPr>
          <w:rFonts w:asciiTheme="majorHAnsi" w:hAnsiTheme="majorHAnsi" w:cstheme="majorHAnsi"/>
          <w:u w:val="single"/>
        </w:rPr>
        <w:t>These more assertive policies have been made possible by China’s surprisingly rapid growth</w:t>
      </w:r>
      <w:r w:rsidRPr="009D39CB">
        <w:rPr>
          <w:rFonts w:asciiTheme="majorHAnsi" w:hAnsiTheme="majorHAnsi" w:cstheme="majorHAnsi"/>
          <w:b/>
          <w:bCs/>
          <w:u w:val="single"/>
        </w:rPr>
        <w:t>.</w:t>
      </w:r>
      <w:r w:rsidRPr="009D39CB">
        <w:rPr>
          <w:rFonts w:asciiTheme="majorHAnsi" w:hAnsiTheme="majorHAnsi" w:cstheme="majorHAnsi"/>
          <w:sz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sidRPr="009D39CB">
        <w:rPr>
          <w:rFonts w:asciiTheme="majorHAnsi" w:hAnsiTheme="majorHAnsi" w:cstheme="majorHAnsi"/>
          <w:u w:val="single"/>
        </w:rPr>
        <w:t>Surging national wealth also led to an explosion of Chinese trade, lending, and investment abroad, which enabled far more ambitious geo-economic statecraft</w:t>
      </w:r>
      <w:r w:rsidRPr="009D39CB">
        <w:rPr>
          <w:rFonts w:asciiTheme="majorHAnsi" w:hAnsiTheme="majorHAnsi" w:cstheme="majorHAnsi"/>
          <w:b/>
          <w:bCs/>
          <w:u w:val="single"/>
        </w:rPr>
        <w:t xml:space="preserve">. </w:t>
      </w:r>
      <w:r w:rsidRPr="009D39CB">
        <w:rPr>
          <w:rFonts w:asciiTheme="majorHAnsi" w:hAnsiTheme="majorHAnsi" w:cstheme="majorHAnsi"/>
          <w:sz w:val="14"/>
        </w:rPr>
        <w:t>All told</w:t>
      </w:r>
      <w:r w:rsidRPr="009D39CB">
        <w:rPr>
          <w:rFonts w:asciiTheme="majorHAnsi" w:hAnsiTheme="majorHAnsi" w:cstheme="majorHAnsi"/>
          <w:sz w:val="14"/>
          <w:highlight w:val="green"/>
        </w:rPr>
        <w:t xml:space="preserve">, </w:t>
      </w:r>
      <w:r w:rsidRPr="009D39CB">
        <w:rPr>
          <w:rFonts w:asciiTheme="majorHAnsi" w:hAnsiTheme="majorHAnsi" w:cstheme="majorHAnsi"/>
          <w:b/>
          <w:bCs/>
          <w:highlight w:val="green"/>
          <w:u w:val="single"/>
        </w:rPr>
        <w:t xml:space="preserve">this expansion </w:t>
      </w:r>
      <w:r w:rsidRPr="009D39CB">
        <w:rPr>
          <w:rFonts w:asciiTheme="majorHAnsi" w:hAnsiTheme="majorHAnsi" w:cstheme="majorHAnsi"/>
          <w:b/>
          <w:bCs/>
          <w:u w:val="single"/>
        </w:rPr>
        <w:t xml:space="preserve">of Chinese national power </w:t>
      </w:r>
      <w:r w:rsidRPr="009D39CB">
        <w:rPr>
          <w:rFonts w:asciiTheme="majorHAnsi" w:hAnsiTheme="majorHAnsi" w:cstheme="majorHAnsi"/>
          <w:b/>
          <w:bCs/>
          <w:highlight w:val="green"/>
          <w:u w:val="single"/>
        </w:rPr>
        <w:t xml:space="preserve">is unprecedented </w:t>
      </w:r>
      <w:r w:rsidRPr="009D39CB">
        <w:rPr>
          <w:rFonts w:asciiTheme="majorHAnsi" w:hAnsiTheme="majorHAnsi" w:cstheme="majorHAnsi"/>
          <w:b/>
          <w:bCs/>
          <w:u w:val="single"/>
        </w:rPr>
        <w:t xml:space="preserve">in modern history. </w:t>
      </w:r>
      <w:r w:rsidRPr="009D39CB">
        <w:rPr>
          <w:rFonts w:asciiTheme="majorHAnsi" w:hAnsiTheme="majorHAnsi" w:cstheme="majorHAnsi"/>
          <w:u w:val="single"/>
        </w:rPr>
        <w:t>It has dramatically narrowed the gap between China and the United States and made it far more difficult for Washington to shape Beijing’s behavior</w:t>
      </w:r>
      <w:r w:rsidRPr="009D39CB">
        <w:rPr>
          <w:rFonts w:asciiTheme="majorHAnsi" w:hAnsiTheme="majorHAnsi" w:cstheme="majorHAnsi"/>
          <w:sz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sidRPr="009D39CB">
        <w:rPr>
          <w:rFonts w:asciiTheme="majorHAnsi" w:hAnsiTheme="majorHAnsi" w:cstheme="majorHAnsi"/>
          <w:b/>
          <w:bCs/>
          <w:highlight w:val="green"/>
          <w:u w:val="single"/>
        </w:rPr>
        <w:t>China’s behavior</w:t>
      </w:r>
      <w:r w:rsidRPr="009D39CB">
        <w:rPr>
          <w:rFonts w:asciiTheme="majorHAnsi" w:hAnsiTheme="majorHAnsi" w:cstheme="majorHAnsi"/>
          <w:b/>
          <w:bCs/>
          <w:u w:val="single"/>
        </w:rPr>
        <w:t xml:space="preserve"> increasingly </w:t>
      </w:r>
      <w:r w:rsidRPr="009D39CB">
        <w:rPr>
          <w:rFonts w:asciiTheme="majorHAnsi" w:hAnsiTheme="majorHAnsi" w:cstheme="majorHAnsi"/>
          <w:b/>
          <w:bCs/>
          <w:highlight w:val="green"/>
          <w:u w:val="single"/>
        </w:rPr>
        <w:t xml:space="preserve">threatens </w:t>
      </w:r>
      <w:r w:rsidRPr="009D39CB">
        <w:rPr>
          <w:rFonts w:asciiTheme="majorHAnsi" w:hAnsiTheme="majorHAnsi" w:cstheme="majorHAnsi"/>
          <w:b/>
          <w:bCs/>
          <w:u w:val="single"/>
        </w:rPr>
        <w:t xml:space="preserve">three enduring U.S. interests. First, the United States seeks to maintain a favorable </w:t>
      </w:r>
      <w:r w:rsidRPr="009D39CB">
        <w:rPr>
          <w:rFonts w:asciiTheme="majorHAnsi" w:hAnsiTheme="majorHAnsi" w:cstheme="majorHAnsi"/>
          <w:b/>
          <w:bCs/>
          <w:highlight w:val="green"/>
          <w:u w:val="single"/>
        </w:rPr>
        <w:t>balance of power in the Indo-Pacific region</w:t>
      </w:r>
      <w:r w:rsidRPr="009D39CB">
        <w:rPr>
          <w:rFonts w:asciiTheme="majorHAnsi" w:hAnsiTheme="majorHAnsi" w:cstheme="majorHAnsi"/>
          <w:b/>
          <w:bCs/>
          <w:u w:val="single"/>
        </w:rPr>
        <w:t xml:space="preserve"> </w:t>
      </w:r>
      <w:r w:rsidRPr="009D39CB">
        <w:rPr>
          <w:rFonts w:asciiTheme="majorHAnsi" w:hAnsiTheme="majorHAnsi" w:cstheme="majorHAnsi"/>
          <w:u w:val="single"/>
        </w:rPr>
        <w:t>and to deter a military conflict — over Taiwan, Korea, or maritime Asia — that could undermine the regional order and cost American or allied lives</w:t>
      </w:r>
      <w:r w:rsidRPr="009D39CB">
        <w:rPr>
          <w:rFonts w:asciiTheme="majorHAnsi" w:hAnsiTheme="majorHAnsi" w:cstheme="majorHAnsi"/>
          <w:sz w:val="14"/>
        </w:rPr>
        <w:t xml:space="preserve">. Second, </w:t>
      </w:r>
      <w:r w:rsidRPr="009D39CB">
        <w:rPr>
          <w:rFonts w:asciiTheme="majorHAnsi" w:hAnsiTheme="majorHAnsi" w:cstheme="majorHAnsi"/>
          <w:b/>
          <w:bCs/>
          <w:u w:val="single"/>
        </w:rPr>
        <w:t xml:space="preserve">U.S. leaders have an interest in ensuring </w:t>
      </w:r>
      <w:r w:rsidRPr="009D39CB">
        <w:rPr>
          <w:rFonts w:asciiTheme="majorHAnsi" w:hAnsiTheme="majorHAnsi" w:cstheme="majorHAnsi"/>
          <w:b/>
          <w:bCs/>
          <w:highlight w:val="green"/>
          <w:u w:val="single"/>
        </w:rPr>
        <w:t xml:space="preserve">an open </w:t>
      </w:r>
      <w:r w:rsidRPr="009D39CB">
        <w:rPr>
          <w:rFonts w:asciiTheme="majorHAnsi" w:hAnsiTheme="majorHAnsi" w:cstheme="majorHAnsi"/>
          <w:b/>
          <w:bCs/>
          <w:u w:val="single"/>
        </w:rPr>
        <w:t xml:space="preserve">international </w:t>
      </w:r>
      <w:r w:rsidRPr="009D39CB">
        <w:rPr>
          <w:rFonts w:asciiTheme="majorHAnsi" w:hAnsiTheme="majorHAnsi" w:cstheme="majorHAnsi"/>
          <w:b/>
          <w:bCs/>
          <w:highlight w:val="green"/>
          <w:u w:val="single"/>
        </w:rPr>
        <w:t>econ</w:t>
      </w:r>
      <w:r w:rsidRPr="009D39CB">
        <w:rPr>
          <w:rFonts w:asciiTheme="majorHAnsi" w:hAnsiTheme="majorHAnsi" w:cstheme="majorHAnsi"/>
          <w:b/>
          <w:bCs/>
          <w:u w:val="single"/>
        </w:rPr>
        <w:t xml:space="preserve">omy conducive to American prosperity </w:t>
      </w:r>
      <w:r w:rsidRPr="009D39CB">
        <w:rPr>
          <w:rFonts w:asciiTheme="majorHAnsi" w:hAnsiTheme="majorHAnsi" w:cstheme="majorHAnsi"/>
          <w:b/>
          <w:bCs/>
          <w:highlight w:val="green"/>
          <w:u w:val="single"/>
        </w:rPr>
        <w:t>and</w:t>
      </w:r>
      <w:r w:rsidRPr="009D39CB">
        <w:rPr>
          <w:rFonts w:asciiTheme="majorHAnsi" w:hAnsiTheme="majorHAnsi" w:cstheme="majorHAnsi"/>
          <w:b/>
          <w:bCs/>
          <w:u w:val="single"/>
        </w:rPr>
        <w:t xml:space="preserve"> competitiveness. </w:t>
      </w:r>
      <w:r w:rsidRPr="009D39CB">
        <w:rPr>
          <w:rFonts w:asciiTheme="majorHAnsi" w:hAnsiTheme="majorHAnsi" w:cstheme="majorHAnsi"/>
          <w:sz w:val="14"/>
        </w:rPr>
        <w:t xml:space="preserve">Third, </w:t>
      </w:r>
      <w:r w:rsidRPr="009D39CB">
        <w:rPr>
          <w:rFonts w:asciiTheme="majorHAnsi" w:hAnsiTheme="majorHAnsi" w:cstheme="majorHAnsi"/>
          <w:b/>
          <w:bCs/>
          <w:u w:val="single"/>
        </w:rPr>
        <w:t xml:space="preserve">the United States seeks to preserve an international environment in which </w:t>
      </w:r>
      <w:r w:rsidRPr="009D39CB">
        <w:rPr>
          <w:rFonts w:asciiTheme="majorHAnsi" w:hAnsiTheme="majorHAnsi" w:cstheme="majorHAnsi"/>
          <w:b/>
          <w:bCs/>
          <w:highlight w:val="green"/>
          <w:u w:val="single"/>
        </w:rPr>
        <w:t>democracy</w:t>
      </w:r>
      <w:r w:rsidRPr="009D39CB">
        <w:rPr>
          <w:rFonts w:asciiTheme="majorHAnsi" w:hAnsiTheme="majorHAnsi" w:cstheme="majorHAnsi"/>
          <w:b/>
          <w:bCs/>
          <w:u w:val="single"/>
        </w:rPr>
        <w:t xml:space="preserve">, human rights, and the rule of law can </w:t>
      </w:r>
      <w:r w:rsidRPr="009D39CB">
        <w:rPr>
          <w:rFonts w:asciiTheme="majorHAnsi" w:hAnsiTheme="majorHAnsi" w:cstheme="majorHAnsi"/>
          <w:sz w:val="14"/>
        </w:rPr>
        <w:t xml:space="preserve">flourish, and it seeks to </w:t>
      </w:r>
      <w:r w:rsidRPr="009D39CB">
        <w:rPr>
          <w:rFonts w:asciiTheme="majorHAnsi" w:hAnsiTheme="majorHAnsi" w:cstheme="majorHAnsi"/>
          <w:b/>
          <w:bCs/>
          <w:u w:val="single"/>
        </w:rPr>
        <w:t>strengthen</w:t>
      </w:r>
      <w:r w:rsidRPr="009D39CB">
        <w:rPr>
          <w:rFonts w:asciiTheme="majorHAnsi" w:hAnsiTheme="majorHAnsi" w:cstheme="majorHAnsi"/>
          <w:sz w:val="14"/>
        </w:rPr>
        <w:t xml:space="preserve"> — where possible — the prevalence of those practices abroad. As Chinese power has grown and Chinese behavior has become more assertive, U.S. policymakers have come to see all three of these interests as being imperiled.</w:t>
      </w:r>
    </w:p>
    <w:bookmarkEnd w:id="0"/>
    <w:p w14:paraId="7C20EFEB" w14:textId="77777777" w:rsidR="002D269F" w:rsidRPr="009D39CB" w:rsidRDefault="002D269F" w:rsidP="002D269F">
      <w:pPr>
        <w:rPr>
          <w:rFonts w:asciiTheme="majorHAnsi" w:hAnsiTheme="majorHAnsi" w:cstheme="majorHAnsi"/>
        </w:rPr>
      </w:pPr>
    </w:p>
    <w:p w14:paraId="16A1106C" w14:textId="77777777" w:rsidR="002D269F" w:rsidRPr="009D39CB" w:rsidRDefault="002D269F" w:rsidP="002D269F">
      <w:pPr>
        <w:pStyle w:val="Heading4"/>
        <w:rPr>
          <w:rFonts w:asciiTheme="majorHAnsi" w:hAnsiTheme="majorHAnsi" w:cstheme="majorHAnsi"/>
        </w:rPr>
      </w:pPr>
      <w:r w:rsidRPr="009D39CB">
        <w:rPr>
          <w:rFonts w:asciiTheme="majorHAnsi" w:hAnsiTheme="majorHAnsi" w:cstheme="majorHAnsi"/>
        </w:rPr>
        <w:t xml:space="preserve">That goes nuclear-- extinction :/ </w:t>
      </w:r>
    </w:p>
    <w:p w14:paraId="3BFFB110" w14:textId="77777777" w:rsidR="002D269F" w:rsidRPr="00141FD6" w:rsidRDefault="002D269F" w:rsidP="002D269F">
      <w:pPr>
        <w:shd w:val="clear" w:color="auto" w:fill="FFFFFF"/>
        <w:ind w:left="720" w:hanging="720"/>
        <w:rPr>
          <w:rFonts w:asciiTheme="majorHAnsi" w:hAnsiTheme="majorHAnsi" w:cstheme="majorHAnsi"/>
        </w:rPr>
      </w:pPr>
      <w:r w:rsidRPr="009D39CB">
        <w:rPr>
          <w:rStyle w:val="Style13ptBold"/>
          <w:rFonts w:asciiTheme="majorHAnsi" w:hAnsiTheme="majorHAnsi" w:cstheme="majorHAnsi"/>
        </w:rPr>
        <w:t>Hayes 18</w:t>
      </w:r>
      <w:r>
        <w:rPr>
          <w:rFonts w:asciiTheme="majorHAnsi" w:hAnsiTheme="majorHAnsi" w:cstheme="majorHAnsi"/>
          <w:color w:val="000000"/>
        </w:rPr>
        <w:t xml:space="preserve"> </w:t>
      </w:r>
      <w:r w:rsidRPr="009D39CB">
        <w:rPr>
          <w:rFonts w:asciiTheme="majorHAnsi" w:hAnsiTheme="majorHAnsi" w:cstheme="majorHAnsi"/>
        </w:rPr>
        <w:t>[Peter John Hayes is the Executive Director of the Nautilus Institute for Security and</w:t>
      </w:r>
      <w:r>
        <w:rPr>
          <w:rFonts w:asciiTheme="majorHAnsi" w:hAnsiTheme="majorHAnsi" w:cstheme="majorHAnsi"/>
        </w:rPr>
        <w:t xml:space="preserve"> </w:t>
      </w:r>
      <w:r w:rsidRPr="009D39CB">
        <w:rPr>
          <w:rFonts w:asciiTheme="majorHAnsi" w:hAnsiTheme="majorHAnsi" w:cstheme="majorHAnsi"/>
        </w:rPr>
        <w:t>Sustainability, a non-governmental policy-oriented research and advocacy group. He graduated from the University of Melbourne with a degree in History, and from University of California, Berkeley with a Ph.D. in energy and resources. #</w:t>
      </w:r>
      <w:proofErr w:type="gramStart"/>
      <w:r w:rsidRPr="009D39CB">
        <w:rPr>
          <w:rFonts w:asciiTheme="majorHAnsi" w:hAnsiTheme="majorHAnsi" w:cstheme="majorHAnsi"/>
        </w:rPr>
        <w:t>gobears</w:t>
      </w:r>
      <w:proofErr w:type="gramEnd"/>
      <w:r w:rsidRPr="009D39CB">
        <w:rPr>
          <w:rFonts w:asciiTheme="majorHAnsi" w:hAnsiTheme="majorHAnsi" w:cstheme="majorHAnsi"/>
        </w:rPr>
        <w:t>, Trump and the Interregnum of American Nuclear Hegemony, November 8, 2018.</w:t>
      </w:r>
      <w:r>
        <w:rPr>
          <w:rFonts w:asciiTheme="majorHAnsi" w:hAnsiTheme="majorHAnsi" w:cstheme="majorHAnsi"/>
        </w:rPr>
        <w:t xml:space="preserve"> </w:t>
      </w:r>
      <w:hyperlink r:id="rId21" w:history="1">
        <w:r w:rsidRPr="009D39CB">
          <w:rPr>
            <w:rStyle w:val="Hyperlink"/>
            <w:rFonts w:asciiTheme="majorHAnsi" w:hAnsiTheme="majorHAnsi" w:cstheme="majorHAnsi"/>
          </w:rPr>
          <w:t>https://www.tandfonline.com/doi/full/10.1080/25751654.2018.1532525 recut 12-10-2021</w:t>
        </w:r>
      </w:hyperlink>
      <w:r w:rsidRPr="009D39CB">
        <w:rPr>
          <w:rStyle w:val="Hyperlink"/>
          <w:rFonts w:asciiTheme="majorHAnsi" w:hAnsiTheme="majorHAnsi" w:cstheme="majorHAnsi"/>
        </w:rPr>
        <w:t xml:space="preserve"> amrita</w:t>
      </w:r>
      <w:r w:rsidRPr="009D39CB">
        <w:rPr>
          <w:rFonts w:asciiTheme="majorHAnsi" w:hAnsiTheme="majorHAnsi" w:cstheme="majorHAnsi"/>
        </w:rPr>
        <w:t>]</w:t>
      </w:r>
    </w:p>
    <w:p w14:paraId="5B3884A2" w14:textId="77777777" w:rsidR="002D269F" w:rsidRPr="009D39CB" w:rsidRDefault="002D269F" w:rsidP="002D269F">
      <w:pPr>
        <w:rPr>
          <w:rFonts w:asciiTheme="majorHAnsi" w:hAnsiTheme="majorHAnsi" w:cstheme="majorHAnsi"/>
          <w:sz w:val="14"/>
        </w:rPr>
      </w:pPr>
      <w:r w:rsidRPr="009D39CB">
        <w:rPr>
          <w:rFonts w:asciiTheme="majorHAnsi" w:hAnsiTheme="majorHAnsi" w:cstheme="majorHAnsi"/>
          <w:sz w:val="14"/>
        </w:rPr>
        <w:t xml:space="preserve">During a post-hegemonic era, long-standing </w:t>
      </w:r>
      <w:r w:rsidRPr="009D39CB">
        <w:rPr>
          <w:rFonts w:asciiTheme="majorHAnsi" w:hAnsiTheme="majorHAnsi" w:cstheme="majorHAnsi"/>
          <w:b/>
          <w:bCs/>
          <w:highlight w:val="green"/>
          <w:u w:val="single"/>
        </w:rPr>
        <w:t>nuclear alliances are</w:t>
      </w:r>
      <w:r w:rsidRPr="009D39CB">
        <w:rPr>
          <w:rFonts w:asciiTheme="majorHAnsi" w:hAnsiTheme="majorHAnsi" w:cstheme="majorHAnsi"/>
          <w:u w:val="single"/>
        </w:rPr>
        <w:t xml:space="preserve"> likely to be </w:t>
      </w:r>
      <w:r w:rsidRPr="009D39CB">
        <w:rPr>
          <w:rFonts w:asciiTheme="majorHAnsi" w:hAnsiTheme="majorHAnsi" w:cstheme="majorHAnsi"/>
          <w:b/>
          <w:bCs/>
          <w:highlight w:val="green"/>
          <w:u w:val="single"/>
        </w:rPr>
        <w:t>replaced by</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ad hoc nuclear </w:t>
      </w:r>
      <w:r w:rsidRPr="009D39CB">
        <w:rPr>
          <w:rFonts w:asciiTheme="majorHAnsi" w:hAnsiTheme="majorHAnsi" w:cstheme="majorHAnsi"/>
          <w:b/>
          <w:bCs/>
          <w:highlight w:val="green"/>
          <w:u w:val="single"/>
        </w:rPr>
        <w:t>coalitions</w:t>
      </w:r>
      <w:r w:rsidRPr="009D39CB">
        <w:rPr>
          <w:rFonts w:asciiTheme="majorHAnsi" w:hAnsiTheme="majorHAnsi" w:cstheme="majorHAnsi"/>
          <w:sz w:val="14"/>
        </w:rPr>
        <w:t xml:space="preserve">, aligning and realigning around different congeries of threat and even actual nuclear wars, </w:t>
      </w:r>
      <w:r w:rsidRPr="009D39CB">
        <w:rPr>
          <w:rFonts w:asciiTheme="majorHAnsi" w:hAnsiTheme="majorHAnsi" w:cstheme="majorHAnsi"/>
          <w:b/>
          <w:bCs/>
          <w:highlight w:val="green"/>
          <w:u w:val="single"/>
        </w:rPr>
        <w:t>with</w:t>
      </w:r>
      <w:r w:rsidRPr="009D39CB">
        <w:rPr>
          <w:rFonts w:asciiTheme="majorHAnsi" w:hAnsiTheme="majorHAnsi" w:cstheme="majorHAnsi"/>
          <w:u w:val="single"/>
        </w:rPr>
        <w:t xml:space="preserve"> much </w:t>
      </w:r>
      <w:r w:rsidRPr="009D39CB">
        <w:rPr>
          <w:rFonts w:asciiTheme="majorHAnsi" w:hAnsiTheme="majorHAnsi" w:cstheme="majorHAnsi"/>
          <w:b/>
          <w:bCs/>
          <w:highlight w:val="green"/>
          <w:u w:val="single"/>
        </w:rPr>
        <w:t>higher levels of</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uncertainty and </w:t>
      </w:r>
      <w:r w:rsidRPr="009D39CB">
        <w:rPr>
          <w:rFonts w:asciiTheme="majorHAnsi" w:hAnsiTheme="majorHAnsi" w:cstheme="majorHAnsi"/>
          <w:b/>
          <w:bCs/>
          <w:highlight w:val="green"/>
          <w:u w:val="single"/>
        </w:rPr>
        <w:t>unpredictability</w:t>
      </w:r>
      <w:r w:rsidRPr="009D39CB">
        <w:rPr>
          <w:rFonts w:asciiTheme="majorHAnsi" w:hAnsiTheme="majorHAnsi" w:cstheme="majorHAnsi"/>
          <w:highlight w:val="green"/>
          <w:u w:val="single"/>
        </w:rPr>
        <w:t xml:space="preserve"> </w:t>
      </w:r>
      <w:r w:rsidRPr="009D39CB">
        <w:rPr>
          <w:rFonts w:asciiTheme="majorHAnsi" w:hAnsiTheme="majorHAnsi" w:cstheme="majorHAnsi"/>
          <w:sz w:val="14"/>
        </w:rPr>
        <w:t xml:space="preserve">than was the case in the nuclear hegemonic system. There are a number of ways that this dynamic could play out during the interregnum, and these dynamics are likely to be inconsistent and contradictory. In some instances, </w:t>
      </w:r>
      <w:r w:rsidRPr="009D39CB">
        <w:rPr>
          <w:rFonts w:asciiTheme="majorHAnsi" w:hAnsiTheme="majorHAnsi" w:cstheme="majorHAnsi"/>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sidRPr="009D39CB">
        <w:rPr>
          <w:rFonts w:asciiTheme="majorHAnsi" w:hAnsiTheme="majorHAnsi" w:cstheme="majorHAnsi"/>
          <w:sz w:val="14"/>
        </w:rPr>
        <w:t xml:space="preserve">. Even as they reach for the old anchors, </w:t>
      </w:r>
      <w:r w:rsidRPr="009D39CB">
        <w:rPr>
          <w:rFonts w:asciiTheme="majorHAnsi" w:hAnsiTheme="majorHAnsi" w:cstheme="majorHAnsi"/>
          <w:u w:val="single"/>
        </w:rPr>
        <w:t xml:space="preserve">these </w:t>
      </w:r>
      <w:r w:rsidRPr="009D39CB">
        <w:rPr>
          <w:rFonts w:asciiTheme="majorHAnsi" w:hAnsiTheme="majorHAnsi" w:cstheme="majorHAnsi"/>
          <w:b/>
          <w:bCs/>
          <w:highlight w:val="green"/>
          <w:u w:val="single"/>
        </w:rPr>
        <w:t>states may be forced to adjust</w:t>
      </w:r>
      <w:r w:rsidRPr="009D39CB">
        <w:rPr>
          <w:rFonts w:asciiTheme="majorHAnsi" w:hAnsiTheme="majorHAnsi" w:cstheme="majorHAnsi"/>
          <w:u w:val="single"/>
        </w:rPr>
        <w:t xml:space="preserve"> and retrench </w:t>
      </w:r>
      <w:r w:rsidRPr="009D39CB">
        <w:rPr>
          <w:rFonts w:asciiTheme="majorHAnsi" w:hAnsiTheme="majorHAnsi" w:cstheme="majorHAnsi"/>
          <w:b/>
          <w:bCs/>
          <w:highlight w:val="green"/>
          <w:u w:val="single"/>
        </w:rPr>
        <w:t>strategically, or start</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to take their own nuclear risks by </w:t>
      </w:r>
      <w:r w:rsidRPr="009D39CB">
        <w:rPr>
          <w:rFonts w:asciiTheme="majorHAnsi" w:hAnsiTheme="majorHAnsi" w:cstheme="majorHAnsi"/>
          <w:b/>
          <w:bCs/>
          <w:highlight w:val="green"/>
          <w:u w:val="single"/>
        </w:rPr>
        <w:t>making</w:t>
      </w:r>
      <w:r w:rsidRPr="009D39CB">
        <w:rPr>
          <w:rFonts w:asciiTheme="majorHAnsi" w:hAnsiTheme="majorHAnsi" w:cstheme="majorHAnsi"/>
          <w:u w:val="single"/>
        </w:rPr>
        <w:t xml:space="preserve"> increasingly explicit </w:t>
      </w:r>
      <w:r w:rsidRPr="009D39CB">
        <w:rPr>
          <w:rFonts w:asciiTheme="majorHAnsi" w:hAnsiTheme="majorHAnsi" w:cstheme="majorHAnsi"/>
          <w:b/>
          <w:bCs/>
          <w:highlight w:val="green"/>
          <w:u w:val="single"/>
        </w:rPr>
        <w:t>nuclear threats</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and deployments </w:t>
      </w:r>
      <w:r w:rsidRPr="009D39CB">
        <w:rPr>
          <w:rFonts w:asciiTheme="majorHAnsi" w:hAnsiTheme="majorHAnsi" w:cstheme="majorHAnsi"/>
          <w:b/>
          <w:bCs/>
          <w:highlight w:val="green"/>
          <w:u w:val="single"/>
        </w:rPr>
        <w:t>against nuclear-</w:t>
      </w:r>
      <w:r w:rsidRPr="009D39CB">
        <w:rPr>
          <w:rFonts w:asciiTheme="majorHAnsi" w:hAnsiTheme="majorHAnsi" w:cstheme="majorHAnsi"/>
          <w:b/>
          <w:bCs/>
          <w:highlight w:val="green"/>
          <w:u w:val="single"/>
        </w:rPr>
        <w:lastRenderedPageBreak/>
        <w:t>armed adversaries</w:t>
      </w:r>
      <w:r w:rsidRPr="009D39CB">
        <w:rPr>
          <w:rFonts w:asciiTheme="majorHAnsi" w:hAnsiTheme="majorHAnsi" w:cstheme="majorHAnsi"/>
          <w:u w:val="single"/>
        </w:rPr>
        <w:t xml:space="preserve"> </w:t>
      </w:r>
      <w:r w:rsidRPr="009D39CB">
        <w:rPr>
          <w:rFonts w:asciiTheme="majorHAnsi" w:hAnsiTheme="majorHAnsi" w:cstheme="majorHAnsi"/>
          <w:sz w:val="14"/>
        </w:rPr>
        <w:t xml:space="preserve">– as Japan has begun to do with reference to its “technological deterrent” since about 2012.9 This period could last for many years until and </w:t>
      </w:r>
      <w:r w:rsidRPr="009D39CB">
        <w:rPr>
          <w:rFonts w:asciiTheme="majorHAnsi" w:hAnsiTheme="majorHAnsi" w:cstheme="majorHAnsi"/>
          <w:b/>
          <w:bCs/>
          <w:highlight w:val="green"/>
          <w:u w:val="single"/>
        </w:rPr>
        <w:t>when</w:t>
      </w:r>
      <w:r w:rsidRPr="009D39CB">
        <w:rPr>
          <w:rFonts w:asciiTheme="majorHAnsi" w:hAnsiTheme="majorHAnsi" w:cstheme="majorHAnsi"/>
          <w:u w:val="single"/>
        </w:rPr>
        <w:t xml:space="preserve"> nuclear </w:t>
      </w:r>
      <w:r w:rsidRPr="009D39CB">
        <w:rPr>
          <w:rFonts w:asciiTheme="majorHAnsi" w:hAnsiTheme="majorHAnsi" w:cstheme="majorHAnsi"/>
          <w:b/>
          <w:bCs/>
          <w:highlight w:val="green"/>
          <w:u w:val="single"/>
        </w:rPr>
        <w:t>war breaks out</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and leads to a post-nuclear war disorder; or </w:t>
      </w:r>
      <w:r w:rsidRPr="009D39CB">
        <w:rPr>
          <w:rFonts w:asciiTheme="majorHAnsi" w:hAnsiTheme="majorHAnsi" w:cstheme="majorHAnsi"/>
          <w:b/>
          <w:bCs/>
          <w:highlight w:val="green"/>
          <w:u w:val="single"/>
        </w:rPr>
        <w:t>a</w:t>
      </w:r>
      <w:r w:rsidRPr="009D39CB">
        <w:rPr>
          <w:rFonts w:asciiTheme="majorHAnsi" w:hAnsiTheme="majorHAnsi" w:cstheme="majorHAnsi"/>
          <w:u w:val="single"/>
        </w:rPr>
        <w:t xml:space="preserve"> new, post-hegemonic strategic </w:t>
      </w:r>
      <w:r w:rsidRPr="009D39CB">
        <w:rPr>
          <w:rFonts w:asciiTheme="majorHAnsi" w:hAnsiTheme="majorHAnsi" w:cstheme="majorHAnsi"/>
          <w:b/>
          <w:bCs/>
          <w:highlight w:val="green"/>
          <w:u w:val="single"/>
        </w:rPr>
        <w:t>framework is established</w:t>
      </w:r>
      <w:r w:rsidRPr="009D39CB">
        <w:rPr>
          <w:rFonts w:asciiTheme="majorHAnsi" w:hAnsiTheme="majorHAnsi" w:cstheme="majorHAnsi"/>
          <w:u w:val="single"/>
        </w:rPr>
        <w:t xml:space="preserve"> to manage and/or abolish nuclear threat</w:t>
      </w:r>
      <w:r w:rsidRPr="009D39CB">
        <w:rPr>
          <w:rFonts w:asciiTheme="majorHAnsi" w:hAnsiTheme="majorHAnsi" w:cstheme="majorHAnsi"/>
          <w:sz w:val="14"/>
        </w:rPr>
        <w:t xml:space="preserve">. Under full-blown American nuclear hegemony, fewer states had nuclear weapons, </w:t>
      </w:r>
      <w:r w:rsidRPr="009D39CB">
        <w:rPr>
          <w:rFonts w:asciiTheme="majorHAnsi" w:hAnsiTheme="majorHAnsi" w:cstheme="majorHAnsi"/>
          <w:u w:val="single"/>
        </w:rPr>
        <w:t>the major nuclear weapons states entered into legally binding restraints on force levels and they learned from nuclear near-misses to promulgate rules of the road and tacit understandings</w:t>
      </w:r>
      <w:r w:rsidRPr="009D39CB">
        <w:rPr>
          <w:rFonts w:asciiTheme="majorHAnsi" w:hAnsiTheme="majorHAnsi" w:cstheme="majorHAnsi"/>
          <w:sz w:val="14"/>
        </w:rPr>
        <w:t xml:space="preserve">. The lines drawn during full-blown collisions involving nuclear weapons were stark and concentrated the minds of leaders greatly. In a nuclear duel, it was clear that only one of two sides could fire first; the only question was which one. </w:t>
      </w:r>
      <w:r w:rsidRPr="009D39CB">
        <w:rPr>
          <w:rFonts w:asciiTheme="majorHAnsi" w:hAnsiTheme="majorHAnsi" w:cstheme="majorHAnsi"/>
          <w:b/>
          <w:bCs/>
          <w:highlight w:val="green"/>
          <w:u w:val="single"/>
        </w:rPr>
        <w:t>Now, with nine</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nuclear weapons </w:t>
      </w:r>
      <w:r w:rsidRPr="009D39CB">
        <w:rPr>
          <w:rFonts w:asciiTheme="majorHAnsi" w:hAnsiTheme="majorHAnsi" w:cstheme="majorHAnsi"/>
          <w:b/>
          <w:bCs/>
          <w:highlight w:val="green"/>
          <w:u w:val="single"/>
        </w:rPr>
        <w:t>states, and conflicts</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conceivably </w:t>
      </w:r>
      <w:r w:rsidRPr="009D39CB">
        <w:rPr>
          <w:rFonts w:asciiTheme="majorHAnsi" w:hAnsiTheme="majorHAnsi" w:cstheme="majorHAnsi"/>
          <w:b/>
          <w:bCs/>
          <w:highlight w:val="green"/>
          <w:u w:val="single"/>
        </w:rPr>
        <w:t>involving</w:t>
      </w:r>
      <w:r w:rsidRPr="009D39CB">
        <w:rPr>
          <w:rFonts w:asciiTheme="majorHAnsi" w:hAnsiTheme="majorHAnsi" w:cstheme="majorHAnsi"/>
          <w:u w:val="single"/>
        </w:rPr>
        <w:t xml:space="preserve"> three, four or </w:t>
      </w:r>
      <w:r w:rsidRPr="009D39CB">
        <w:rPr>
          <w:rFonts w:asciiTheme="majorHAnsi" w:hAnsiTheme="majorHAnsi" w:cstheme="majorHAnsi"/>
          <w:b/>
          <w:bCs/>
          <w:highlight w:val="green"/>
          <w:u w:val="single"/>
        </w:rPr>
        <w:t>more of them</w:t>
      </w:r>
      <w:r w:rsidRPr="009D39CB">
        <w:rPr>
          <w:rFonts w:asciiTheme="majorHAnsi" w:hAnsiTheme="majorHAnsi" w:cstheme="majorHAnsi"/>
          <w:u w:val="single"/>
        </w:rPr>
        <w:t xml:space="preserve">, no matter how much leaders concentrate, </w:t>
      </w:r>
      <w:r w:rsidRPr="009D39CB">
        <w:rPr>
          <w:rFonts w:asciiTheme="majorHAnsi" w:hAnsiTheme="majorHAnsi" w:cstheme="majorHAnsi"/>
          <w:b/>
          <w:bCs/>
          <w:highlight w:val="green"/>
          <w:u w:val="single"/>
        </w:rPr>
        <w:t>it will not be evident</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who is aiming at who, </w:t>
      </w:r>
      <w:r w:rsidRPr="009D39CB">
        <w:rPr>
          <w:rFonts w:asciiTheme="majorHAnsi" w:hAnsiTheme="majorHAnsi" w:cstheme="majorHAnsi"/>
          <w:b/>
          <w:bCs/>
          <w:highlight w:val="green"/>
          <w:u w:val="single"/>
        </w:rPr>
        <w:t>who may fire</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first, and during a volley, who fired first and even who hit whom. </w:t>
      </w:r>
      <w:r w:rsidRPr="009D39CB">
        <w:rPr>
          <w:rFonts w:asciiTheme="majorHAnsi" w:hAnsiTheme="majorHAnsi" w:cstheme="majorHAnsi"/>
          <w:sz w:val="14"/>
        </w:rPr>
        <w:t xml:space="preserve">In a highly proliferated world, </w:t>
      </w:r>
      <w:r w:rsidRPr="009D39CB">
        <w:rPr>
          <w:rFonts w:asciiTheme="majorHAnsi" w:hAnsiTheme="majorHAnsi" w:cstheme="majorHAnsi"/>
          <w:b/>
          <w:bCs/>
          <w:highlight w:val="green"/>
          <w:u w:val="single"/>
        </w:rPr>
        <w:t>nuclear-armed states</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may </w:t>
      </w:r>
      <w:r w:rsidRPr="009D39CB">
        <w:rPr>
          <w:rFonts w:asciiTheme="majorHAnsi" w:hAnsiTheme="majorHAnsi" w:cstheme="majorHAnsi"/>
          <w:b/>
          <w:bCs/>
          <w:highlight w:val="green"/>
          <w:u w:val="single"/>
        </w:rPr>
        <w:t>feel driven to obtain larger</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nuclear </w:t>
      </w:r>
      <w:r w:rsidRPr="009D39CB">
        <w:rPr>
          <w:rFonts w:asciiTheme="majorHAnsi" w:hAnsiTheme="majorHAnsi" w:cstheme="majorHAnsi"/>
          <w:b/>
          <w:bCs/>
          <w:highlight w:val="green"/>
          <w:u w:val="single"/>
        </w:rPr>
        <w:t>forces</w:t>
      </w:r>
      <w:r w:rsidRPr="009D39CB">
        <w:rPr>
          <w:rFonts w:asciiTheme="majorHAnsi" w:hAnsiTheme="majorHAnsi" w:cstheme="majorHAnsi"/>
          <w:u w:val="single"/>
        </w:rPr>
        <w:t xml:space="preserve"> able </w:t>
      </w:r>
      <w:r w:rsidRPr="009D39CB">
        <w:rPr>
          <w:rFonts w:asciiTheme="majorHAnsi" w:hAnsiTheme="majorHAnsi" w:cstheme="majorHAnsi"/>
          <w:b/>
          <w:bCs/>
          <w:highlight w:val="green"/>
          <w:u w:val="single"/>
        </w:rPr>
        <w:t>to deter multiple adversaries</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at the same time, sufficient to conduct not only a few nuclear attacks but </w:t>
      </w:r>
      <w:r w:rsidRPr="009D39CB">
        <w:rPr>
          <w:rFonts w:asciiTheme="majorHAnsi" w:hAnsiTheme="majorHAnsi" w:cstheme="majorHAnsi"/>
          <w:b/>
          <w:bCs/>
          <w:highlight w:val="green"/>
          <w:u w:val="single"/>
        </w:rPr>
        <w:t>configured to fight more than one</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protracted </w:t>
      </w:r>
      <w:r w:rsidRPr="009D39CB">
        <w:rPr>
          <w:rFonts w:asciiTheme="majorHAnsi" w:hAnsiTheme="majorHAnsi" w:cstheme="majorHAnsi"/>
          <w:b/>
          <w:bCs/>
          <w:highlight w:val="green"/>
          <w:u w:val="single"/>
        </w:rPr>
        <w:t>nuclear war at a time, especially in</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nuclear </w:t>
      </w:r>
      <w:r w:rsidRPr="009D39CB">
        <w:rPr>
          <w:rFonts w:asciiTheme="majorHAnsi" w:hAnsiTheme="majorHAnsi" w:cstheme="majorHAnsi"/>
          <w:b/>
          <w:bCs/>
          <w:highlight w:val="green"/>
          <w:u w:val="single"/>
        </w:rPr>
        <w:t>states torn apart by civil war</w:t>
      </w:r>
      <w:r w:rsidRPr="009D39CB">
        <w:rPr>
          <w:rFonts w:asciiTheme="majorHAnsi" w:hAnsiTheme="majorHAnsi" w:cstheme="majorHAnsi"/>
          <w:highlight w:val="green"/>
          <w:u w:val="single"/>
        </w:rPr>
        <w:t xml:space="preserve"> </w:t>
      </w:r>
      <w:r w:rsidRPr="009D39CB">
        <w:rPr>
          <w:rFonts w:asciiTheme="majorHAnsi" w:hAnsiTheme="majorHAnsi" w:cstheme="majorHAnsi"/>
          <w:u w:val="single"/>
        </w:rPr>
        <w:t xml:space="preserve">and post-nuclear attack reconstruction. </w:t>
      </w:r>
      <w:r w:rsidRPr="009D39CB">
        <w:rPr>
          <w:rFonts w:asciiTheme="majorHAnsi" w:hAnsiTheme="majorHAnsi" w:cstheme="majorHAnsi"/>
          <w:sz w:val="14"/>
        </w:rPr>
        <w:t xml:space="preserve">The </w:t>
      </w:r>
      <w:proofErr w:type="gramStart"/>
      <w:r w:rsidRPr="009D39CB">
        <w:rPr>
          <w:rFonts w:asciiTheme="majorHAnsi" w:hAnsiTheme="majorHAnsi" w:cstheme="majorHAnsi"/>
          <w:sz w:val="14"/>
        </w:rPr>
        <w:t>first time</w:t>
      </w:r>
      <w:proofErr w:type="gramEnd"/>
      <w:r w:rsidRPr="009D39CB">
        <w:rPr>
          <w:rFonts w:asciiTheme="majorHAnsi" w:hAnsiTheme="majorHAnsi" w:cstheme="majorHAnsi"/>
          <w:sz w:val="14"/>
        </w:rPr>
        <w:t xml:space="preserve"> nuclear weapons are used since 1945 will be shocking, the second time, less so, the third time, the new normal.</w:t>
      </w:r>
    </w:p>
    <w:p w14:paraId="27706C34" w14:textId="2BA8EA83" w:rsidR="00B406B1" w:rsidRPr="00B406B1" w:rsidRDefault="002876B3" w:rsidP="002D269F">
      <w:pPr>
        <w:pStyle w:val="Heading3"/>
      </w:pPr>
      <w:r>
        <w:lastRenderedPageBreak/>
        <w:t>Cas</w:t>
      </w:r>
      <w:r w:rsidR="002D269F">
        <w:t>e</w:t>
      </w:r>
    </w:p>
    <w:p w14:paraId="29811AF6" w14:textId="27D6D0AB" w:rsidR="001222E2" w:rsidRDefault="001222E2" w:rsidP="001222E2">
      <w:pPr>
        <w:pStyle w:val="Heading3"/>
      </w:pPr>
      <w:r>
        <w:lastRenderedPageBreak/>
        <w:t>First adv</w:t>
      </w:r>
    </w:p>
    <w:p w14:paraId="37D1D3CC" w14:textId="5E0B7360" w:rsidR="00B406B1" w:rsidRPr="00D9792A" w:rsidRDefault="00CF4FCA" w:rsidP="00B406B1">
      <w:pPr>
        <w:pStyle w:val="Heading4"/>
      </w:pPr>
      <w:r>
        <w:t xml:space="preserve">1] </w:t>
      </w:r>
      <w:r w:rsidR="00B406B1">
        <w:t>No tech ever—USFG expert report</w:t>
      </w:r>
      <w:r>
        <w:t>.</w:t>
      </w:r>
    </w:p>
    <w:p w14:paraId="07B71101" w14:textId="77777777" w:rsidR="00B406B1" w:rsidRPr="00E436A7" w:rsidRDefault="00B406B1" w:rsidP="00B406B1">
      <w:pPr>
        <w:rPr>
          <w:rStyle w:val="Style13ptBold"/>
        </w:rPr>
      </w:pPr>
      <w:r w:rsidRPr="00E436A7">
        <w:rPr>
          <w:rStyle w:val="Style13ptBold"/>
        </w:rPr>
        <w:t>USCC 19</w:t>
      </w:r>
      <w:r>
        <w:t xml:space="preserve"> – Permanent commission of 13 experts on US-China policy, in end-of-year report to Congress</w:t>
      </w:r>
    </w:p>
    <w:p w14:paraId="3CB61383" w14:textId="78560822" w:rsidR="00B406B1" w:rsidRPr="00E436A7" w:rsidRDefault="00B406B1" w:rsidP="00B406B1">
      <w:r>
        <w:t xml:space="preserve">US-China Economic and Security Review Commission, Chaired by Carolyn Bartholomew, worked at senior levels in the U.S. Congress, serving as counsel, legislative director, and chief of staff to Nancy Pelosi with particular expertise on US-China relations and WMD </w:t>
      </w:r>
      <w:proofErr w:type="spellStart"/>
      <w:r>
        <w:t>prolif</w:t>
      </w:r>
      <w:proofErr w:type="spellEnd"/>
      <w:r>
        <w:t>, with 12 other expert members, REPORT TO CONGRESS of the U.S.-CHINA ECONOMIC AND SECURITY REVIEW COMMISSION ONE HUNDRED SIXTEENTH CONGRESS FIRST SESSION, NOVEMBER 2019, https://www.uscc.gov/sites/default/files/2019-11/Chapter%204%20Section%203%20-%20China%E2%80%99s%20Ambitions%20in%20Space%20-%20Contesting%20the%20Final%20Frontier.pdf</w:t>
      </w:r>
    </w:p>
    <w:p w14:paraId="30174D13" w14:textId="77777777" w:rsidR="00B406B1" w:rsidRPr="005E2EBB" w:rsidRDefault="00B406B1" w:rsidP="00B406B1">
      <w:r w:rsidRPr="00E436A7">
        <w:rPr>
          <w:rStyle w:val="StyleUnderline"/>
        </w:rPr>
        <w:t>China has set plans for other technologically ambitious milestones, such as mining of near-earth asteroids</w:t>
      </w:r>
      <w:r>
        <w:t xml:space="preserve">, which if successful could generate both significant national prestige and wealth.31 For example, based on 1997 estimates by U.S. planetary scientist John Lewis that one known near-earth asteroid could contain precious metals worth approximately $20 trillion, Li </w:t>
      </w:r>
      <w:proofErr w:type="spellStart"/>
      <w:r>
        <w:t>Mingtao</w:t>
      </w:r>
      <w:proofErr w:type="spellEnd"/>
      <w:r>
        <w:t xml:space="preserve">, a scientist at the National Space Center under the Chinese Academy of Sciences, has asserted capturing asteroids and sending them to Earth to be mined may become “a new engine for the global economy.”32 </w:t>
      </w:r>
      <w:r w:rsidRPr="00555E33">
        <w:rPr>
          <w:rStyle w:val="Emphasis"/>
          <w:highlight w:val="cyan"/>
        </w:rPr>
        <w:t>Tech-</w:t>
      </w:r>
      <w:proofErr w:type="spellStart"/>
      <w:r w:rsidRPr="00555E33">
        <w:rPr>
          <w:rStyle w:val="Emphasis"/>
          <w:highlight w:val="cyan"/>
        </w:rPr>
        <w:t>nology</w:t>
      </w:r>
      <w:proofErr w:type="spellEnd"/>
      <w:r w:rsidRPr="00555E33">
        <w:rPr>
          <w:rStyle w:val="Emphasis"/>
          <w:highlight w:val="cyan"/>
        </w:rPr>
        <w:t xml:space="preserve"> to make this type of mining possible does not yet exist</w:t>
      </w:r>
      <w:r>
        <w:t xml:space="preserve">, </w:t>
      </w:r>
      <w:r w:rsidRPr="00AD34CA">
        <w:rPr>
          <w:rStyle w:val="StyleUnderline"/>
          <w:highlight w:val="cyan"/>
        </w:rPr>
        <w:t>according to testimony</w:t>
      </w:r>
      <w:r w:rsidRPr="00E436A7">
        <w:rPr>
          <w:rStyle w:val="StyleUnderline"/>
        </w:rPr>
        <w:t xml:space="preserve"> from two witnesses at the Commission’s April 25 hearing, </w:t>
      </w:r>
      <w:r w:rsidRPr="00555E33">
        <w:rPr>
          <w:rStyle w:val="Emphasis"/>
          <w:highlight w:val="cyan"/>
        </w:rPr>
        <w:t>and it would be extremely difficult to implement</w:t>
      </w:r>
      <w:r w:rsidRPr="00555E33">
        <w:rPr>
          <w:highlight w:val="cyan"/>
        </w:rPr>
        <w:t xml:space="preserve">. </w:t>
      </w:r>
      <w:r w:rsidRPr="00555E33">
        <w:rPr>
          <w:rStyle w:val="Emphasis"/>
          <w:highlight w:val="cyan"/>
        </w:rPr>
        <w:t>Two U.S. companies have already gone out of business after failing</w:t>
      </w:r>
      <w:r w:rsidRPr="00E436A7">
        <w:rPr>
          <w:rStyle w:val="StyleUnderline"/>
        </w:rPr>
        <w:t xml:space="preserve"> </w:t>
      </w:r>
      <w:r w:rsidRPr="00AD34CA">
        <w:rPr>
          <w:rStyle w:val="StyleUnderline"/>
          <w:highlight w:val="cyan"/>
        </w:rPr>
        <w:t>to create a sustainable business model</w:t>
      </w:r>
      <w:r w:rsidRPr="00E436A7">
        <w:rPr>
          <w:rStyle w:val="StyleUnderline"/>
        </w:rPr>
        <w:t xml:space="preserve"> around this concept</w:t>
      </w:r>
      <w:r>
        <w:t xml:space="preserve">.33 Nevertheless, given Li </w:t>
      </w:r>
      <w:proofErr w:type="spellStart"/>
      <w:r>
        <w:t>Mingtao’s</w:t>
      </w:r>
      <w:proofErr w:type="spellEnd"/>
      <w:r>
        <w:t xml:space="preserve"> dual affiliation both with the Chinese Academy of Sciences and as part of a specialized team at the Qian </w:t>
      </w:r>
      <w:proofErr w:type="spellStart"/>
      <w:r>
        <w:t>Xuesen</w:t>
      </w:r>
      <w:proofErr w:type="spellEnd"/>
      <w:r>
        <w:t xml:space="preserve"> Laboratory working on a plan to detect, capture, and mine very small near-earth asteroids, Beijing appears to be serious about trying to overcome these technical challenges.34</w:t>
      </w:r>
    </w:p>
    <w:p w14:paraId="283CCDF6" w14:textId="77777777" w:rsidR="00B406B1" w:rsidRPr="00A01A69" w:rsidRDefault="00B406B1" w:rsidP="00B406B1"/>
    <w:p w14:paraId="3FB62857" w14:textId="183FC400" w:rsidR="00B406B1" w:rsidRPr="00CF4FCA" w:rsidRDefault="00CF4FCA" w:rsidP="00B406B1">
      <w:pPr>
        <w:pStyle w:val="Heading4"/>
      </w:pPr>
      <w:r>
        <w:t xml:space="preserve">2] </w:t>
      </w:r>
      <w:r w:rsidR="00B406B1">
        <w:t xml:space="preserve">Too many obstacles </w:t>
      </w:r>
      <w:proofErr w:type="gramStart"/>
      <w:r w:rsidR="00B406B1">
        <w:t>makes</w:t>
      </w:r>
      <w:proofErr w:type="gramEnd"/>
      <w:r w:rsidR="00B406B1">
        <w:t xml:space="preserve"> progress </w:t>
      </w:r>
      <w:r w:rsidR="00B406B1" w:rsidRPr="00FF3F87">
        <w:rPr>
          <w:u w:val="single"/>
        </w:rPr>
        <w:t>impossible</w:t>
      </w:r>
      <w:r w:rsidR="00955542">
        <w:t>—their author takes out their own internal link!</w:t>
      </w:r>
    </w:p>
    <w:p w14:paraId="232118F8" w14:textId="1FF7851C" w:rsidR="00B406B1" w:rsidRPr="00CF4FCA" w:rsidRDefault="00B406B1" w:rsidP="00B406B1">
      <w:pPr>
        <w:rPr>
          <w:rStyle w:val="Style13ptBold"/>
        </w:rPr>
      </w:pPr>
      <w:proofErr w:type="spellStart"/>
      <w:r>
        <w:rPr>
          <w:rStyle w:val="Style13ptBold"/>
        </w:rPr>
        <w:t>Scoles</w:t>
      </w:r>
      <w:proofErr w:type="spellEnd"/>
      <w:r>
        <w:rPr>
          <w:rStyle w:val="Style13ptBold"/>
        </w:rPr>
        <w:t xml:space="preserve"> 17</w:t>
      </w:r>
      <w:r w:rsidR="00CF4FCA">
        <w:rPr>
          <w:rStyle w:val="Style13ptBold"/>
        </w:rPr>
        <w:t xml:space="preserve"> </w:t>
      </w:r>
      <w:r w:rsidRPr="00CF4FCA">
        <w:rPr>
          <w:rStyle w:val="Style13ptBold"/>
          <w:b w:val="0"/>
          <w:bCs/>
        </w:rPr>
        <w:t xml:space="preserve">(Sarah </w:t>
      </w:r>
      <w:proofErr w:type="spellStart"/>
      <w:r w:rsidRPr="00CF4FCA">
        <w:rPr>
          <w:rStyle w:val="Style13ptBold"/>
          <w:b w:val="0"/>
          <w:bCs/>
        </w:rPr>
        <w:t>Scoles</w:t>
      </w:r>
      <w:proofErr w:type="spellEnd"/>
      <w:r w:rsidRPr="00CF4FCA">
        <w:rPr>
          <w:rStyle w:val="Style13ptBold"/>
          <w:b w:val="0"/>
          <w:bCs/>
        </w:rPr>
        <w:t>, space writer for Wired, cites DSI CEO. “ASTEROID MINING</w:t>
      </w:r>
      <w:r w:rsidRPr="00FF3F87">
        <w:rPr>
          <w:rStyle w:val="Style13ptBold"/>
        </w:rPr>
        <w:t xml:space="preserve"> </w:t>
      </w:r>
      <w:r w:rsidRPr="00CF4FCA">
        <w:rPr>
          <w:rStyle w:val="Style13ptBold"/>
          <w:b w:val="0"/>
          <w:bCs/>
        </w:rPr>
        <w:t xml:space="preserve">SOUNDS HARD, RIGHT? YOU DON’T KNOW THE HALF OF IT”, </w:t>
      </w:r>
      <w:hyperlink r:id="rId22" w:history="1">
        <w:r w:rsidRPr="00CF4FCA">
          <w:rPr>
            <w:rStyle w:val="Hyperlink"/>
          </w:rPr>
          <w:t>https://www.wired.com/2017/01/asteroid-mining-sounds-hard-right-dont-know-half/</w:t>
        </w:r>
      </w:hyperlink>
      <w:r w:rsidRPr="00CF4FCA">
        <w:rPr>
          <w:rStyle w:val="Style13ptBold"/>
        </w:rPr>
        <w:t xml:space="preserve">, </w:t>
      </w:r>
      <w:proofErr w:type="spellStart"/>
      <w:r w:rsidRPr="00CF4FCA">
        <w:rPr>
          <w:rStyle w:val="Style13ptBold"/>
          <w:b w:val="0"/>
          <w:bCs/>
        </w:rPr>
        <w:t>SRatakonda</w:t>
      </w:r>
      <w:proofErr w:type="spellEnd"/>
      <w:r w:rsidRPr="00CF4FCA">
        <w:rPr>
          <w:rStyle w:val="Style13ptBold"/>
          <w:b w:val="0"/>
          <w:bCs/>
        </w:rPr>
        <w:t>)</w:t>
      </w:r>
    </w:p>
    <w:p w14:paraId="47C7AF58" w14:textId="77777777" w:rsidR="00B406B1" w:rsidRDefault="00B406B1" w:rsidP="00B406B1">
      <w:pPr>
        <w:rPr>
          <w:rStyle w:val="StyleUnderline"/>
        </w:rPr>
      </w:pPr>
      <w:r w:rsidRPr="00FF3F87">
        <w:rPr>
          <w:rStyle w:val="StyleUnderline"/>
        </w:rPr>
        <w:t xml:space="preserve">THE COMMERCIAL SPACE industry pushes a particular brand of optimism. Its urge to inspire manifests as soaring soundtracks to three-minute mission-promo videos, press releases with words like “humanity,” and slick graphics of spacecraft that don’t exist yet but could any day now. In the particular case of asteroid mining, business leaders are selling a future in which materials plucked from space rocks make up for Earth’s shortfalls and support a thriving civilization. Everyone is rich, all are happy, and no one wants for anything. O pioneers! We are </w:t>
      </w:r>
      <w:r w:rsidRPr="00FF3F87">
        <w:rPr>
          <w:rStyle w:val="StyleUnderline"/>
        </w:rPr>
        <w:lastRenderedPageBreak/>
        <w:t>them!</w:t>
      </w:r>
      <w:r>
        <w:rPr>
          <w:rStyle w:val="StyleUnderline"/>
        </w:rPr>
        <w:t xml:space="preserve"> </w:t>
      </w:r>
      <w:r w:rsidRPr="00FF3F87">
        <w:rPr>
          <w:rStyle w:val="StyleUnderline"/>
        </w:rPr>
        <w:t xml:space="preserve">OK, fine, that’s an exaggeration. But </w:t>
      </w:r>
      <w:r w:rsidRPr="00FB69A2">
        <w:rPr>
          <w:rStyle w:val="StyleUnderline"/>
          <w:highlight w:val="cyan"/>
        </w:rPr>
        <w:t>the toned-down version of asteroid mining</w:t>
      </w:r>
      <w:r w:rsidRPr="00FF3F87">
        <w:rPr>
          <w:rStyle w:val="StyleUnderline"/>
        </w:rPr>
        <w:t xml:space="preserve">’s prospects </w:t>
      </w:r>
      <w:r w:rsidRPr="00FB69A2">
        <w:rPr>
          <w:rStyle w:val="StyleUnderline"/>
          <w:highlight w:val="cyan"/>
        </w:rPr>
        <w:t>is</w:t>
      </w:r>
      <w:r w:rsidRPr="00FF3F87">
        <w:rPr>
          <w:rStyle w:val="StyleUnderline"/>
        </w:rPr>
        <w:t xml:space="preserve"> still </w:t>
      </w:r>
      <w:r w:rsidRPr="00FB69A2">
        <w:rPr>
          <w:rStyle w:val="StyleUnderline"/>
          <w:highlight w:val="cyan"/>
        </w:rPr>
        <w:t>hyperreal</w:t>
      </w:r>
      <w:r w:rsidRPr="00FF3F87">
        <w:rPr>
          <w:rStyle w:val="StyleUnderline"/>
        </w:rPr>
        <w:t>.</w:t>
      </w:r>
      <w:r w:rsidRPr="00FF3F87">
        <w:rPr>
          <w:sz w:val="16"/>
        </w:rPr>
        <w:t xml:space="preserve"> "Our vision is to catalyze humanity's growth, both on and off the Earth," says Peter Diamandis, co-founder of mining company Planetary Resources, in a PR video. A graphical spacecraft, presumably future-theirs, flies away from our planet while he speaks. "At the end, the entire human race will be the beneficiary, as we expand our reach beyond the Earth, into the solar system," he continues. </w:t>
      </w:r>
      <w:r w:rsidRPr="00FF3F87">
        <w:rPr>
          <w:rStyle w:val="StyleUnderline"/>
        </w:rPr>
        <w:t>But traveling the road to space-based industry will require giant leaps. Like picking the most lucrative asteroids—the ones with lots of water and precious metals—from far afield. And negotiating spacecraft near their complicated gravitational fields. To do that, companies will have to leave the comfy confines of Earth's orbit, where they currently do all their experimenting.</w:t>
      </w:r>
      <w:r>
        <w:rPr>
          <w:rStyle w:val="StyleUnderline"/>
        </w:rPr>
        <w:t xml:space="preserve"> </w:t>
      </w:r>
      <w:r w:rsidRPr="00FF3F87">
        <w:rPr>
          <w:sz w:val="16"/>
        </w:rPr>
        <w:t xml:space="preserve">In May, Planetary Resources raised $21 million of venture capital for an Earth-observation program called Ceres. Ten small satellites will fly low around the planet, taking twice-daily images of Earth in wavelengths ranging from mid-infrared to visible—images that will “benefit multiple industries including agriculture, oil &amp; gas, water quality, financial intelligence and forestry.” These satellites will, essentially, be prospecting Earth, using the same sensors Planetary Resources has developed to prospect asteroids. The utility, says president and CEO Chris Lewicki, is dual. “We are taking pictures of the Earth and using them not only to understand how our technology works but also to understand more about our planet,” he says. True enough, but it's also about the balance sheet: Earth-facing spacecraft, as all that venture capital suggests, are big money. Which is important for a company that has to continue existing until it can actually </w:t>
      </w:r>
      <w:proofErr w:type="gramStart"/>
      <w:r w:rsidRPr="00FF3F87">
        <w:rPr>
          <w:sz w:val="16"/>
        </w:rPr>
        <w:t>mine</w:t>
      </w:r>
      <w:proofErr w:type="gramEnd"/>
      <w:r w:rsidRPr="00FF3F87">
        <w:rPr>
          <w:sz w:val="16"/>
        </w:rPr>
        <w:t xml:space="preserve"> asteroids. TRENDING NOW Movies &amp; TV Machine Gun Kelly Answers the Web's Most Searched Questions The other big name in the industry, Deep Space Industries, is also in the Earth-observation business, kind of: It sells its spacecraft technologies to other companies, some of whom want to use them to peer down at our planet. Like </w:t>
      </w:r>
      <w:proofErr w:type="spellStart"/>
      <w:r w:rsidRPr="00FF3F87">
        <w:rPr>
          <w:sz w:val="16"/>
        </w:rPr>
        <w:t>HawkEye</w:t>
      </w:r>
      <w:proofErr w:type="spellEnd"/>
      <w:r w:rsidRPr="00FF3F87">
        <w:rPr>
          <w:sz w:val="16"/>
        </w:rPr>
        <w:t xml:space="preserve"> 360, a company that plans to monitor and map radio-wave broadcasts in near real-time. Deep Space Industries is the prime contractor developing and making the satellites that will become </w:t>
      </w:r>
      <w:proofErr w:type="spellStart"/>
      <w:r w:rsidRPr="00FF3F87">
        <w:rPr>
          <w:sz w:val="16"/>
        </w:rPr>
        <w:t>HawkEye's</w:t>
      </w:r>
      <w:proofErr w:type="spellEnd"/>
      <w:r w:rsidRPr="00FF3F87">
        <w:rPr>
          <w:sz w:val="16"/>
        </w:rPr>
        <w:t xml:space="preserve"> Pathfinder prototype. “Earth observation is kind of the hot thing in space right now,” says Meagan Crawford, Deep Space Industries' chief operating officer. “It’s where most of the value is being created.” </w:t>
      </w:r>
      <w:r w:rsidRPr="00FF3F87">
        <w:rPr>
          <w:rStyle w:val="StyleUnderline"/>
        </w:rPr>
        <w:t xml:space="preserve">But unlike Planetary Resources, Deep Space Industries isn’t planning its own world-watching missions, even if they plan to profit from others’. Their personal path to an asteroid is straighter: They hope to launch the prototype Prospector-X this year to see how its propulsion performs, how its avionics stand up to space radiation, and how its optical navigation system fares against obstacles. </w:t>
      </w:r>
      <w:r w:rsidRPr="00FF3F87">
        <w:rPr>
          <w:sz w:val="16"/>
        </w:rPr>
        <w:t xml:space="preserve">It will be in Earth orbit, but it’s not on the Earth-observation beat. It’s meant to show that the follow-on Prospector-1 will work—hopefully going to an asteroid by the end of the decade, the same timescale on which Deep Space is also working. “We think the best way to determine what these asteroids are really like is to go touch and feel and interact with one,” Crawford says. Spacecraft shortfalls </w:t>
      </w:r>
      <w:r w:rsidRPr="00FF3F87">
        <w:rPr>
          <w:rStyle w:val="StyleUnderline"/>
        </w:rPr>
        <w:t xml:space="preserve">Becoming a prime prospector of Earth doesn’t quite translate to asteroids, as the two space-body types are quite different. For one, Earth is, like, right here. </w:t>
      </w:r>
      <w:r w:rsidRPr="00FB69A2">
        <w:rPr>
          <w:rStyle w:val="StyleUnderline"/>
          <w:highlight w:val="cyan"/>
        </w:rPr>
        <w:t>Asteroids are way out</w:t>
      </w:r>
      <w:r w:rsidRPr="00FF3F87">
        <w:rPr>
          <w:rStyle w:val="StyleUnderline"/>
        </w:rPr>
        <w:t xml:space="preserve"> there, </w:t>
      </w:r>
      <w:r w:rsidRPr="00FB69A2">
        <w:rPr>
          <w:rStyle w:val="StyleUnderline"/>
          <w:highlight w:val="cyan"/>
        </w:rPr>
        <w:t>moving very fast.</w:t>
      </w:r>
      <w:r w:rsidRPr="00FF3F87">
        <w:rPr>
          <w:rStyle w:val="StyleUnderline"/>
        </w:rPr>
        <w:t xml:space="preserve"> And that makes getting to know them hard. The </w:t>
      </w:r>
      <w:r w:rsidRPr="00FB69A2">
        <w:rPr>
          <w:rStyle w:val="StyleUnderline"/>
          <w:highlight w:val="cyan"/>
        </w:rPr>
        <w:t>companies need to know</w:t>
      </w:r>
      <w:r w:rsidRPr="00FF3F87">
        <w:rPr>
          <w:rStyle w:val="StyleUnderline"/>
        </w:rPr>
        <w:t xml:space="preserve"> about </w:t>
      </w:r>
      <w:r w:rsidRPr="00FB69A2">
        <w:rPr>
          <w:rStyle w:val="StyleUnderline"/>
          <w:highlight w:val="cyan"/>
        </w:rPr>
        <w:t>a</w:t>
      </w:r>
      <w:r w:rsidRPr="00FF3F87">
        <w:rPr>
          <w:rStyle w:val="StyleUnderline"/>
        </w:rPr>
        <w:t xml:space="preserve"> specific </w:t>
      </w:r>
      <w:r w:rsidRPr="00FB69A2">
        <w:rPr>
          <w:rStyle w:val="StyleUnderline"/>
          <w:highlight w:val="cyan"/>
        </w:rPr>
        <w:t>rock's composition before</w:t>
      </w:r>
      <w:r w:rsidRPr="00FF3F87">
        <w:rPr>
          <w:rStyle w:val="StyleUnderline"/>
        </w:rPr>
        <w:t xml:space="preserve"> embarking on a </w:t>
      </w:r>
      <w:r w:rsidRPr="00FB69A2">
        <w:rPr>
          <w:rStyle w:val="StyleUnderline"/>
          <w:highlight w:val="cyan"/>
        </w:rPr>
        <w:t>mining</w:t>
      </w:r>
      <w:r w:rsidRPr="00FF3F87">
        <w:rPr>
          <w:rStyle w:val="StyleUnderline"/>
        </w:rPr>
        <w:t xml:space="preserve"> mission—</w:t>
      </w:r>
      <w:r w:rsidRPr="00FB69A2">
        <w:rPr>
          <w:rStyle w:val="StyleUnderline"/>
          <w:highlight w:val="cyan"/>
        </w:rPr>
        <w:t>something they can't accomplish</w:t>
      </w:r>
      <w:r w:rsidRPr="00FF3F87">
        <w:rPr>
          <w:rStyle w:val="StyleUnderline"/>
        </w:rPr>
        <w:t xml:space="preserve"> with the same sensors they are deploying in Earth orbit, the same ones they hope to use to get detailed information once they are actually close to an asteroid.</w:t>
      </w:r>
      <w:r>
        <w:rPr>
          <w:rStyle w:val="StyleUnderline"/>
        </w:rPr>
        <w:t xml:space="preserve"> </w:t>
      </w:r>
      <w:r w:rsidRPr="00FF3F87">
        <w:rPr>
          <w:rStyle w:val="StyleUnderline"/>
        </w:rPr>
        <w:t xml:space="preserve">Scientific missions </w:t>
      </w:r>
      <w:proofErr w:type="spellStart"/>
      <w:r w:rsidRPr="00FF3F87">
        <w:rPr>
          <w:rStyle w:val="StyleUnderline"/>
        </w:rPr>
        <w:t>specced</w:t>
      </w:r>
      <w:proofErr w:type="spellEnd"/>
      <w:r w:rsidRPr="00FF3F87">
        <w:rPr>
          <w:rStyle w:val="StyleUnderline"/>
        </w:rPr>
        <w:t xml:space="preserve"> to learn more about what asteroids are made of, like NASA's newly funded Lucy and Psyche, will help the companies get the knowledge they need to get power. But Crawford admits that "the biggest missing piece for asteroid mining is scientific knowledge of target asteroids."</w:t>
      </w:r>
      <w:r>
        <w:rPr>
          <w:rStyle w:val="StyleUnderline"/>
        </w:rPr>
        <w:t xml:space="preserve"> </w:t>
      </w:r>
      <w:r w:rsidRPr="00FF3F87">
        <w:rPr>
          <w:sz w:val="16"/>
        </w:rPr>
        <w:t>Asteroids’ specifics are still fuzzy. That’s why space agencies keep sending missions like Lucy and Psyche, as well as the already-launched OSIRIS-</w:t>
      </w:r>
      <w:proofErr w:type="spellStart"/>
      <w:r w:rsidRPr="00FF3F87">
        <w:rPr>
          <w:sz w:val="16"/>
        </w:rPr>
        <w:t>REx</w:t>
      </w:r>
      <w:proofErr w:type="spellEnd"/>
      <w:r w:rsidRPr="00FF3F87">
        <w:rPr>
          <w:sz w:val="16"/>
        </w:rPr>
        <w:t xml:space="preserve">, Dawn, and Hayabusa to them: because we don’t know a super lot about their details, beyond predictive models based on broad categories. “We don’t have a lot of experience with the real characteristics of asteroids,” says Zoe </w:t>
      </w:r>
      <w:proofErr w:type="spellStart"/>
      <w:r w:rsidRPr="00FF3F87">
        <w:rPr>
          <w:sz w:val="16"/>
        </w:rPr>
        <w:t>Szajnfarber</w:t>
      </w:r>
      <w:proofErr w:type="spellEnd"/>
      <w:r w:rsidRPr="00FF3F87">
        <w:rPr>
          <w:sz w:val="16"/>
        </w:rPr>
        <w:t xml:space="preserve">, who studies the dynamics of technological innovation at George Washington University. </w:t>
      </w:r>
      <w:r w:rsidRPr="00FF3F87">
        <w:rPr>
          <w:rStyle w:val="StyleUnderline"/>
        </w:rPr>
        <w:t xml:space="preserve">What if a company chose a target asteroid based on predictions, only to find, upon arrival, that it holds much less water and platinum than checkbooks and customers hoped? Too bad, so sad. “If you make the choice to go to the one asteroid, that’s where you’re going,” says </w:t>
      </w:r>
      <w:proofErr w:type="spellStart"/>
      <w:r w:rsidRPr="00FF3F87">
        <w:rPr>
          <w:rStyle w:val="StyleUnderline"/>
        </w:rPr>
        <w:t>Szajnfarber</w:t>
      </w:r>
      <w:proofErr w:type="spellEnd"/>
      <w:r w:rsidRPr="00FF3F87">
        <w:rPr>
          <w:rStyle w:val="StyleUnderline"/>
        </w:rPr>
        <w:t>. “</w:t>
      </w:r>
      <w:r w:rsidRPr="00FB69A2">
        <w:rPr>
          <w:rStyle w:val="StyleUnderline"/>
          <w:highlight w:val="cyan"/>
        </w:rPr>
        <w:t xml:space="preserve">It’s </w:t>
      </w:r>
      <w:r w:rsidRPr="00FB69A2">
        <w:rPr>
          <w:rStyle w:val="StyleUnderline"/>
        </w:rPr>
        <w:t xml:space="preserve">almost </w:t>
      </w:r>
      <w:r w:rsidRPr="00FB69A2">
        <w:rPr>
          <w:rStyle w:val="StyleUnderline"/>
          <w:highlight w:val="cyan"/>
        </w:rPr>
        <w:t xml:space="preserve">impossible to have enough fuel to </w:t>
      </w:r>
      <w:r w:rsidRPr="00FB69A2">
        <w:rPr>
          <w:rStyle w:val="StyleUnderline"/>
        </w:rPr>
        <w:t>change</w:t>
      </w:r>
      <w:r w:rsidRPr="00FF3F87">
        <w:rPr>
          <w:rStyle w:val="StyleUnderline"/>
        </w:rPr>
        <w:t xml:space="preserve"> your mind and go </w:t>
      </w:r>
      <w:r w:rsidRPr="00FB69A2">
        <w:rPr>
          <w:rStyle w:val="StyleUnderline"/>
          <w:highlight w:val="cyan"/>
        </w:rPr>
        <w:t>to a different one</w:t>
      </w:r>
      <w:r w:rsidRPr="00FF3F87">
        <w:rPr>
          <w:rStyle w:val="StyleUnderline"/>
        </w:rPr>
        <w:t>.”</w:t>
      </w:r>
      <w:r>
        <w:rPr>
          <w:rStyle w:val="StyleUnderline"/>
        </w:rPr>
        <w:t xml:space="preserve"> </w:t>
      </w:r>
      <w:r w:rsidRPr="00FF3F87">
        <w:rPr>
          <w:rStyle w:val="StyleUnderline"/>
        </w:rPr>
        <w:t xml:space="preserve">Then, </w:t>
      </w:r>
      <w:r w:rsidRPr="00FB69A2">
        <w:rPr>
          <w:rStyle w:val="StyleUnderline"/>
          <w:highlight w:val="cyan"/>
        </w:rPr>
        <w:t>once you get there, there’s the</w:t>
      </w:r>
      <w:r w:rsidRPr="00FF3F87">
        <w:rPr>
          <w:rStyle w:val="StyleUnderline"/>
        </w:rPr>
        <w:t xml:space="preserve"> </w:t>
      </w:r>
      <w:r w:rsidRPr="00FB69A2">
        <w:rPr>
          <w:rStyle w:val="StyleUnderline"/>
          <w:highlight w:val="cyan"/>
        </w:rPr>
        <w:t>problem of gravity</w:t>
      </w:r>
      <w:r w:rsidRPr="00FF3F87">
        <w:rPr>
          <w:rStyle w:val="StyleUnderline"/>
        </w:rPr>
        <w:t xml:space="preserve">. The companies' craft may master constellation- or formation-flying around our planet. But Earth, as globes have suggested for centuries, is basically a sphere. And its mass is pretty evenly distributed. Gravity is basically the same everywhere in a spacecraft’s orbit. Keeping spacecraft in line in such a boring </w:t>
      </w:r>
      <w:r w:rsidRPr="00FF3F87">
        <w:rPr>
          <w:rStyle w:val="StyleUnderline"/>
        </w:rPr>
        <w:lastRenderedPageBreak/>
        <w:t>gravitational field is “easy.”</w:t>
      </w:r>
      <w:r>
        <w:rPr>
          <w:rStyle w:val="StyleUnderline"/>
        </w:rPr>
        <w:t xml:space="preserve"> </w:t>
      </w:r>
      <w:r w:rsidRPr="00FF3F87">
        <w:rPr>
          <w:sz w:val="16"/>
        </w:rPr>
        <w:t xml:space="preserve">But have you seen pictures of asteroids? Those pockmarked potato colonies with weird peaks and valleys have complicated gravity and composition. </w:t>
      </w:r>
      <w:r w:rsidRPr="00FF3F87">
        <w:rPr>
          <w:rStyle w:val="StyleUnderline"/>
        </w:rPr>
        <w:t>The companies will have to climb over both these early obstacles before they get to even bigger ones: that part where they have to build robots that can mine and spacecraft that can bring the haul back into humanity’s reach. They can’t do any of it by planetary navel-gazing alone. But they are going to do planetary navel-gazing, whether under their own flags or customers’. That globe-centric system will at least make the companies money, which means they may be able to survive long enough to figure out how to do what they really want to do.</w:t>
      </w:r>
    </w:p>
    <w:p w14:paraId="77506B91" w14:textId="0BCB16BC" w:rsidR="003538B1" w:rsidRDefault="003538B1" w:rsidP="008111D0">
      <w:pPr>
        <w:pStyle w:val="Heading4"/>
        <w:rPr>
          <w:rFonts w:eastAsia="Calibri" w:cs="Calibri"/>
        </w:rPr>
      </w:pPr>
      <w:r>
        <w:rPr>
          <w:rFonts w:eastAsia="Calibri" w:cs="Calibri"/>
        </w:rPr>
        <w:t xml:space="preserve">3] Biggs says absolutely nothing about debris, asteroid mining, or any of their internal links- it’s </w:t>
      </w:r>
      <w:proofErr w:type="spellStart"/>
      <w:r>
        <w:rPr>
          <w:rFonts w:eastAsia="Calibri" w:cs="Calibri"/>
        </w:rPr>
        <w:t>powertagged</w:t>
      </w:r>
      <w:proofErr w:type="spellEnd"/>
      <w:r>
        <w:rPr>
          <w:rFonts w:eastAsia="Calibri" w:cs="Calibri"/>
        </w:rPr>
        <w:t xml:space="preserve"> which means they have 0 evidence that debris collapse satellites.</w:t>
      </w:r>
    </w:p>
    <w:p w14:paraId="2F9A5A59" w14:textId="082A37AC" w:rsidR="003538B1" w:rsidRPr="003538B1" w:rsidRDefault="003538B1" w:rsidP="008111D0">
      <w:pPr>
        <w:pStyle w:val="Heading4"/>
        <w:rPr>
          <w:rFonts w:eastAsia="Calibri" w:cs="Calibri"/>
          <w:sz w:val="22"/>
          <w:szCs w:val="22"/>
        </w:rPr>
      </w:pPr>
      <w:r>
        <w:rPr>
          <w:rFonts w:eastAsia="Calibri" w:cs="Calibri"/>
        </w:rPr>
        <w:t>4] Alt causes- the Johnson 13 evidence says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3538B1">
        <w:t xml:space="preserve"> </w:t>
      </w:r>
      <w:r w:rsidRPr="003538B1">
        <w:rPr>
          <w:highlight w:val="yellow"/>
        </w:rPr>
        <w:t>in orbit</w:t>
      </w:r>
      <w:r>
        <w:t xml:space="preserve">” </w:t>
      </w:r>
      <w:r>
        <w:rPr>
          <w:sz w:val="22"/>
          <w:szCs w:val="22"/>
        </w:rPr>
        <w:t>but they forgot to tell you about the orbit aspect- that means that this scenario can happen regardless of the plan</w:t>
      </w:r>
    </w:p>
    <w:p w14:paraId="62D09B5B" w14:textId="334D17E4" w:rsidR="008111D0" w:rsidRDefault="003538B1" w:rsidP="008111D0">
      <w:pPr>
        <w:pStyle w:val="Heading4"/>
        <w:rPr>
          <w:rFonts w:eastAsia="Calibri" w:cs="Calibri"/>
        </w:rPr>
      </w:pPr>
      <w:r>
        <w:rPr>
          <w:rFonts w:eastAsia="Calibri" w:cs="Calibri"/>
        </w:rPr>
        <w:t>5</w:t>
      </w:r>
      <w:r w:rsidR="00CF4FCA">
        <w:rPr>
          <w:rFonts w:eastAsia="Calibri" w:cs="Calibri"/>
        </w:rPr>
        <w:t xml:space="preserve">] </w:t>
      </w:r>
      <w:r w:rsidR="008111D0">
        <w:rPr>
          <w:rFonts w:eastAsia="Calibri" w:cs="Calibri"/>
        </w:rPr>
        <w:t>Turn – space wars are more likely when governments are the only ones with vested interest in space, because they’re the ones with military interests.</w:t>
      </w:r>
    </w:p>
    <w:p w14:paraId="77E4EA9D" w14:textId="77777777" w:rsidR="008111D0" w:rsidRDefault="008111D0" w:rsidP="008111D0">
      <w:r>
        <w:rPr>
          <w:b/>
          <w:sz w:val="26"/>
          <w:szCs w:val="26"/>
        </w:rPr>
        <w:t xml:space="preserve">Bender 18 </w:t>
      </w:r>
      <w:r>
        <w:t>[Bryan, “Space war is coming – and the US is not ready”, Futurism. 6 April 2018 https://www.politico.com/story/2018/04/06/outer-space-war-defense-russia-china-463067] //</w:t>
      </w:r>
      <w:proofErr w:type="spellStart"/>
      <w:r>
        <w:t>DebateDrills</w:t>
      </w:r>
      <w:proofErr w:type="spellEnd"/>
      <w:r>
        <w:t xml:space="preserve"> LC</w:t>
      </w:r>
    </w:p>
    <w:p w14:paraId="24099334" w14:textId="77777777" w:rsidR="008111D0" w:rsidRDefault="008111D0" w:rsidP="008111D0">
      <w:pPr>
        <w:rPr>
          <w:sz w:val="16"/>
          <w:szCs w:val="16"/>
        </w:rPr>
      </w:pPr>
      <w:r>
        <w:rPr>
          <w:sz w:val="16"/>
          <w:szCs w:val="16"/>
        </w:rPr>
        <w:t>W</w:t>
      </w:r>
      <w:r>
        <w:rPr>
          <w:b/>
          <w:u w:val="single"/>
        </w:rPr>
        <w:t>ar is coming to outer space, and the Pentagon warns it is not yet ready</w:t>
      </w:r>
      <w:r>
        <w:rPr>
          <w:sz w:val="16"/>
          <w:szCs w:val="16"/>
        </w:rPr>
        <w:t>, following years of underinvesting while the military focused on a host of threats on Earth.</w:t>
      </w:r>
    </w:p>
    <w:p w14:paraId="1E6109A2" w14:textId="77777777" w:rsidR="008111D0" w:rsidRDefault="008111D0" w:rsidP="008111D0">
      <w:pPr>
        <w:rPr>
          <w:sz w:val="16"/>
          <w:szCs w:val="16"/>
        </w:rPr>
      </w:pPr>
      <w:r>
        <w:rPr>
          <w:sz w:val="16"/>
          <w:szCs w:val="16"/>
        </w:rPr>
        <w:t>Russia and China are years ahead of the United States in developing the means to destroy or disable satellites that the U.S. military depends on for everything from gathering intelligence to guiding precision bombs, missiles and drones.</w:t>
      </w:r>
    </w:p>
    <w:p w14:paraId="0BBB5A3B" w14:textId="77777777" w:rsidR="008111D0" w:rsidRDefault="008111D0" w:rsidP="008111D0">
      <w:pPr>
        <w:rPr>
          <w:sz w:val="16"/>
          <w:szCs w:val="16"/>
        </w:rPr>
      </w:pPr>
      <w:r>
        <w:rPr>
          <w:sz w:val="16"/>
          <w:szCs w:val="16"/>
        </w:rPr>
        <w:t xml:space="preserve">Now </w:t>
      </w:r>
      <w:r>
        <w:rPr>
          <w:b/>
          <w:highlight w:val="yellow"/>
          <w:u w:val="single"/>
        </w:rPr>
        <w:t>the Pentagon is</w:t>
      </w:r>
      <w:r>
        <w:rPr>
          <w:sz w:val="16"/>
          <w:szCs w:val="16"/>
        </w:rPr>
        <w:t xml:space="preserve"> trying to catch up — </w:t>
      </w:r>
      <w:r>
        <w:rPr>
          <w:b/>
          <w:highlight w:val="yellow"/>
          <w:u w:val="single"/>
        </w:rPr>
        <w:t>pouring billions more dollars into hardening its defenses</w:t>
      </w:r>
      <w:r>
        <w:rPr>
          <w:b/>
          <w:u w:val="single"/>
        </w:rPr>
        <w:t xml:space="preserve"> against anti-satellite weapons, </w:t>
      </w:r>
      <w:r>
        <w:rPr>
          <w:b/>
          <w:highlight w:val="yellow"/>
          <w:u w:val="single"/>
        </w:rPr>
        <w:t>training troops</w:t>
      </w:r>
      <w:r>
        <w:rPr>
          <w:b/>
          <w:u w:val="single"/>
        </w:rPr>
        <w:t xml:space="preserve"> to operate in the event their space lifeline is cut, </w:t>
      </w:r>
      <w:r>
        <w:rPr>
          <w:b/>
          <w:highlight w:val="yellow"/>
          <w:u w:val="single"/>
        </w:rPr>
        <w:t>and honing ways to retaliate against a new form of combat</w:t>
      </w:r>
      <w:r>
        <w:rPr>
          <w:b/>
          <w:u w:val="single"/>
        </w:rPr>
        <w:t xml:space="preserve"> that experts warn could affect millions of people</w:t>
      </w:r>
      <w:r>
        <w:rPr>
          <w:sz w:val="16"/>
          <w:szCs w:val="16"/>
        </w:rPr>
        <w:t>, cause untold collateral damage and spread to battlefields on Earth.</w:t>
      </w:r>
    </w:p>
    <w:p w14:paraId="2D813CC3" w14:textId="77777777" w:rsidR="008111D0" w:rsidRDefault="008111D0" w:rsidP="008111D0">
      <w:r>
        <w:rPr>
          <w:sz w:val="16"/>
          <w:szCs w:val="16"/>
        </w:rPr>
        <w:t xml:space="preserve">“We are now approaching a point where ‘Star Wars’ is not just a movie,” said Steve </w:t>
      </w:r>
      <w:proofErr w:type="spellStart"/>
      <w:r>
        <w:rPr>
          <w:sz w:val="16"/>
          <w:szCs w:val="16"/>
        </w:rPr>
        <w:t>Isakowitz</w:t>
      </w:r>
      <w:proofErr w:type="spellEnd"/>
      <w:r>
        <w:rPr>
          <w:sz w:val="16"/>
          <w:szCs w:val="16"/>
        </w:rPr>
        <w:t xml:space="preserve">, CEO of The Aerospace Corp., a government-funded think tank that serves as the military’s leading adviser on space. He said </w:t>
      </w:r>
      <w:r>
        <w:rPr>
          <w:b/>
          <w:u w:val="single"/>
        </w:rPr>
        <w:t>the U.S. can no longer afford to take its dominance for granted.</w:t>
      </w:r>
    </w:p>
    <w:p w14:paraId="770FE504" w14:textId="77777777" w:rsidR="00B406B1" w:rsidRPr="00B406B1" w:rsidRDefault="00B406B1" w:rsidP="00B406B1"/>
    <w:p w14:paraId="0775A8A8" w14:textId="61C0CD82" w:rsidR="001222E2" w:rsidRPr="001222E2" w:rsidRDefault="001222E2" w:rsidP="001222E2">
      <w:pPr>
        <w:pStyle w:val="Heading3"/>
      </w:pPr>
      <w:r>
        <w:lastRenderedPageBreak/>
        <w:t>Second Adv</w:t>
      </w:r>
    </w:p>
    <w:p w14:paraId="7F668686" w14:textId="3174C0BD" w:rsidR="00CF4FCA" w:rsidRPr="00CF4FCA" w:rsidRDefault="00CF4FCA" w:rsidP="0055096D">
      <w:pPr>
        <w:pStyle w:val="Heading4"/>
        <w:rPr>
          <w:rFonts w:asciiTheme="majorHAnsi" w:hAnsiTheme="majorHAnsi" w:cstheme="majorHAnsi"/>
        </w:rPr>
      </w:pPr>
      <w:r w:rsidRPr="00CF4FCA">
        <w:rPr>
          <w:rFonts w:asciiTheme="majorHAnsi" w:hAnsiTheme="majorHAnsi" w:cstheme="majorHAnsi"/>
        </w:rPr>
        <w:t xml:space="preserve">1] </w:t>
      </w:r>
      <w:r>
        <w:rPr>
          <w:rFonts w:asciiTheme="majorHAnsi" w:hAnsiTheme="majorHAnsi" w:cstheme="majorHAnsi"/>
          <w:color w:val="000000"/>
          <w:sz w:val="24"/>
        </w:rPr>
        <w:t>T</w:t>
      </w:r>
      <w:r w:rsidRPr="00CF4FCA">
        <w:rPr>
          <w:rFonts w:asciiTheme="majorHAnsi" w:hAnsiTheme="majorHAnsi" w:cstheme="majorHAnsi"/>
          <w:color w:val="000000"/>
          <w:sz w:val="24"/>
        </w:rPr>
        <w:t>he plan establishes a multilateral agreement that restricts</w:t>
      </w:r>
      <w:r>
        <w:rPr>
          <w:rFonts w:asciiTheme="majorHAnsi" w:hAnsiTheme="majorHAnsi" w:cstheme="majorHAnsi"/>
          <w:color w:val="000000"/>
          <w:sz w:val="24"/>
        </w:rPr>
        <w:t xml:space="preserve"> action</w:t>
      </w:r>
      <w:r w:rsidRPr="00CF4FCA">
        <w:rPr>
          <w:rFonts w:asciiTheme="majorHAnsi" w:hAnsiTheme="majorHAnsi" w:cstheme="majorHAnsi"/>
          <w:color w:val="000000"/>
          <w:sz w:val="24"/>
        </w:rPr>
        <w:t xml:space="preserve">- </w:t>
      </w:r>
      <w:proofErr w:type="spellStart"/>
      <w:r w:rsidRPr="00CF4FCA">
        <w:rPr>
          <w:rFonts w:asciiTheme="majorHAnsi" w:hAnsiTheme="majorHAnsi" w:cstheme="majorHAnsi"/>
          <w:color w:val="000000"/>
          <w:sz w:val="24"/>
        </w:rPr>
        <w:t>thats</w:t>
      </w:r>
      <w:proofErr w:type="spellEnd"/>
      <w:r w:rsidRPr="00CF4FCA">
        <w:rPr>
          <w:rFonts w:asciiTheme="majorHAnsi" w:hAnsiTheme="majorHAnsi" w:cstheme="majorHAnsi"/>
          <w:color w:val="000000"/>
          <w:sz w:val="24"/>
        </w:rPr>
        <w:t xml:space="preserve"> not the same as everyone agreeing to pursue things communally</w:t>
      </w:r>
      <w:r>
        <w:rPr>
          <w:rFonts w:asciiTheme="majorHAnsi" w:hAnsiTheme="majorHAnsi" w:cstheme="majorHAnsi"/>
          <w:color w:val="000000"/>
          <w:sz w:val="24"/>
        </w:rPr>
        <w:t xml:space="preserve"> means no solvency.</w:t>
      </w:r>
    </w:p>
    <w:p w14:paraId="0B1EEF4F" w14:textId="47F79045" w:rsidR="0055096D" w:rsidRDefault="00CF4FCA" w:rsidP="0055096D">
      <w:pPr>
        <w:pStyle w:val="Heading4"/>
        <w:rPr>
          <w:rFonts w:cs="Arial"/>
        </w:rPr>
      </w:pPr>
      <w:r>
        <w:rPr>
          <w:rFonts w:cs="Arial"/>
        </w:rPr>
        <w:t>2]</w:t>
      </w:r>
      <w:r w:rsidR="0055096D" w:rsidRPr="00333ECC">
        <w:rPr>
          <w:rFonts w:cs="Arial"/>
        </w:rPr>
        <w:t xml:space="preserve">Space coop doesn’t </w:t>
      </w:r>
      <w:r w:rsidR="0055096D">
        <w:rPr>
          <w:rFonts w:cs="Arial"/>
        </w:rPr>
        <w:t xml:space="preserve">reverse causally </w:t>
      </w:r>
      <w:r w:rsidR="0055096D" w:rsidRPr="00333ECC">
        <w:rPr>
          <w:rFonts w:cs="Arial"/>
        </w:rPr>
        <w:t xml:space="preserve">solve relations </w:t>
      </w:r>
    </w:p>
    <w:p w14:paraId="6ECCFC33" w14:textId="084B8ED1" w:rsidR="0055096D" w:rsidRPr="00333ECC" w:rsidRDefault="0055096D" w:rsidP="0055096D">
      <w:proofErr w:type="spellStart"/>
      <w:r w:rsidRPr="004B4770">
        <w:rPr>
          <w:rStyle w:val="Style13ptBold"/>
        </w:rPr>
        <w:t>Knipfer</w:t>
      </w:r>
      <w:proofErr w:type="spellEnd"/>
      <w:r w:rsidRPr="004B4770">
        <w:rPr>
          <w:rStyle w:val="Style13ptBold"/>
        </w:rPr>
        <w:t>, 17</w:t>
      </w:r>
      <w:r>
        <w:t xml:space="preserve"> - </w:t>
      </w:r>
      <w:r w:rsidRPr="00333ECC">
        <w:t xml:space="preserve">BA in </w:t>
      </w:r>
      <w:proofErr w:type="spellStart"/>
      <w:r w:rsidRPr="00333ECC">
        <w:t>Polisci</w:t>
      </w:r>
      <w:proofErr w:type="spellEnd"/>
      <w:r w:rsidRPr="00333ECC">
        <w:t xml:space="preserve"> &amp; IR from McDaniel College with a specialized focus on outer space history, affairs, and policy; pursuing Masters studies in Space Policy at George Washington University’s Space Policy Institute</w:t>
      </w:r>
      <w:r w:rsidR="00CF4FCA">
        <w:t xml:space="preserve"> </w:t>
      </w:r>
      <w:r>
        <w:t xml:space="preserve">Cody </w:t>
      </w:r>
      <w:proofErr w:type="spellStart"/>
      <w:r>
        <w:t>Knipfer</w:t>
      </w:r>
      <w:proofErr w:type="spellEnd"/>
      <w:r>
        <w:t>,</w:t>
      </w:r>
      <w:r w:rsidRPr="00333ECC">
        <w:t xml:space="preserve"> “International Cooperation and Competition in Space” http://www.reallycoolblog.com/international-cooperation-and-competition-in-space/ </w:t>
      </w:r>
    </w:p>
    <w:p w14:paraId="48F41B9A" w14:textId="77777777" w:rsidR="0055096D" w:rsidRDefault="0055096D" w:rsidP="0055096D">
      <w:r w:rsidRPr="004B4770">
        <w:rPr>
          <w:rStyle w:val="StyleUnderline"/>
        </w:rPr>
        <w:t xml:space="preserve">It need be remembered that </w:t>
      </w:r>
      <w:r w:rsidRPr="006673D3">
        <w:rPr>
          <w:rStyle w:val="StyleUnderline"/>
          <w:highlight w:val="cyan"/>
        </w:rPr>
        <w:t>while space coop</w:t>
      </w:r>
      <w:r w:rsidRPr="004B4770">
        <w:rPr>
          <w:rStyle w:val="StyleUnderline"/>
        </w:rPr>
        <w:t xml:space="preserve">eration may </w:t>
      </w:r>
      <w:r w:rsidRPr="006673D3">
        <w:rPr>
          <w:rStyle w:val="StyleUnderline"/>
          <w:highlight w:val="cyan"/>
        </w:rPr>
        <w:t>serve as diplomatic signaling</w:t>
      </w:r>
      <w:r w:rsidRPr="004B4770">
        <w:rPr>
          <w:rStyle w:val="StyleUnderline"/>
        </w:rPr>
        <w:t xml:space="preserve"> and as “grease on the wheels” for a country seeking to achieve its foreign policy aims, </w:t>
      </w:r>
      <w:r w:rsidRPr="006673D3">
        <w:rPr>
          <w:rStyle w:val="StyleUnderline"/>
          <w:highlight w:val="cyan"/>
        </w:rPr>
        <w:t xml:space="preserve">it is </w:t>
      </w:r>
      <w:r w:rsidRPr="006673D3">
        <w:rPr>
          <w:rStyle w:val="Emphasis"/>
          <w:highlight w:val="cyan"/>
        </w:rPr>
        <w:t>more</w:t>
      </w:r>
      <w:r w:rsidRPr="004B4770">
        <w:rPr>
          <w:rStyle w:val="Emphasis"/>
        </w:rPr>
        <w:t xml:space="preserve"> often </w:t>
      </w:r>
      <w:r w:rsidRPr="006673D3">
        <w:rPr>
          <w:rStyle w:val="Emphasis"/>
          <w:highlight w:val="cyan"/>
        </w:rPr>
        <w:t>an effect of developments</w:t>
      </w:r>
      <w:r w:rsidRPr="006673D3">
        <w:rPr>
          <w:rStyle w:val="StyleUnderline"/>
          <w:highlight w:val="cyan"/>
        </w:rPr>
        <w:t xml:space="preserve"> in i</w:t>
      </w:r>
      <w:r w:rsidRPr="006673D3">
        <w:rPr>
          <w:rStyle w:val="StyleUnderline"/>
        </w:rPr>
        <w:t>n</w:t>
      </w:r>
      <w:r w:rsidRPr="004B4770">
        <w:rPr>
          <w:rStyle w:val="StyleUnderline"/>
        </w:rPr>
        <w:t xml:space="preserve">ternational </w:t>
      </w:r>
      <w:r w:rsidRPr="006673D3">
        <w:rPr>
          <w:rStyle w:val="StyleUnderline"/>
          <w:highlight w:val="cyan"/>
        </w:rPr>
        <w:t>r</w:t>
      </w:r>
      <w:r w:rsidRPr="004B4770">
        <w:rPr>
          <w:rStyle w:val="StyleUnderline"/>
        </w:rPr>
        <w:t xml:space="preserve">elations </w:t>
      </w:r>
      <w:r w:rsidRPr="006673D3">
        <w:rPr>
          <w:rStyle w:val="Emphasis"/>
          <w:highlight w:val="cyan"/>
        </w:rPr>
        <w:t>than a direct cause</w:t>
      </w:r>
      <w:r w:rsidRPr="006673D3">
        <w:rPr>
          <w:rStyle w:val="StyleUnderline"/>
          <w:highlight w:val="cyan"/>
        </w:rPr>
        <w:t>.</w:t>
      </w:r>
      <w:r w:rsidRPr="004B4770">
        <w:rPr>
          <w:rStyle w:val="StyleUnderline"/>
        </w:rPr>
        <w:t xml:space="preserve"> </w:t>
      </w:r>
      <w:r w:rsidRPr="006673D3">
        <w:rPr>
          <w:rStyle w:val="StyleUnderline"/>
          <w:highlight w:val="cyan"/>
        </w:rPr>
        <w:t>While</w:t>
      </w:r>
      <w:r w:rsidRPr="004B4770">
        <w:rPr>
          <w:rStyle w:val="StyleUnderline"/>
        </w:rPr>
        <w:t xml:space="preserve"> the </w:t>
      </w:r>
      <w:r w:rsidRPr="006673D3">
        <w:rPr>
          <w:rStyle w:val="StyleUnderline"/>
          <w:highlight w:val="cyan"/>
        </w:rPr>
        <w:t>Apollo</w:t>
      </w:r>
      <w:r w:rsidRPr="004B4770">
        <w:rPr>
          <w:rStyle w:val="StyleUnderline"/>
        </w:rPr>
        <w:t>-</w:t>
      </w:r>
      <w:r w:rsidRPr="006673D3">
        <w:rPr>
          <w:rStyle w:val="StyleUnderline"/>
          <w:highlight w:val="cyan"/>
        </w:rPr>
        <w:t>Soyuz</w:t>
      </w:r>
      <w:r w:rsidRPr="004B4770">
        <w:rPr>
          <w:rStyle w:val="StyleUnderline"/>
        </w:rPr>
        <w:t xml:space="preserve"> Test Project </w:t>
      </w:r>
      <w:r w:rsidRPr="006673D3">
        <w:rPr>
          <w:rStyle w:val="StyleUnderline"/>
          <w:highlight w:val="cyan"/>
        </w:rPr>
        <w:t xml:space="preserve">was a </w:t>
      </w:r>
      <w:r w:rsidRPr="006673D3">
        <w:rPr>
          <w:rStyle w:val="StyleUnderline"/>
        </w:rPr>
        <w:t>marker</w:t>
      </w:r>
      <w:r w:rsidRPr="004B4770">
        <w:rPr>
          <w:rStyle w:val="StyleUnderline"/>
        </w:rPr>
        <w:t xml:space="preserve"> and symbol </w:t>
      </w:r>
      <w:r w:rsidRPr="006673D3">
        <w:rPr>
          <w:rStyle w:val="StyleUnderline"/>
          <w:highlight w:val="cyan"/>
        </w:rPr>
        <w:t>of détente</w:t>
      </w:r>
      <w:r w:rsidRPr="004B4770">
        <w:t xml:space="preserve"> between the United States and Soviet Union, for example, </w:t>
      </w:r>
      <w:r w:rsidRPr="006673D3">
        <w:rPr>
          <w:rStyle w:val="StyleUnderline"/>
          <w:highlight w:val="cyan"/>
        </w:rPr>
        <w:t xml:space="preserve">it was </w:t>
      </w:r>
      <w:r w:rsidRPr="006673D3">
        <w:rPr>
          <w:rStyle w:val="Emphasis"/>
          <w:highlight w:val="cyan"/>
        </w:rPr>
        <w:t xml:space="preserve">not </w:t>
      </w:r>
      <w:r w:rsidRPr="006673D3">
        <w:rPr>
          <w:rStyle w:val="Emphasis"/>
        </w:rPr>
        <w:t xml:space="preserve">the </w:t>
      </w:r>
      <w:r w:rsidRPr="006673D3">
        <w:rPr>
          <w:rStyle w:val="Emphasis"/>
          <w:highlight w:val="cyan"/>
        </w:rPr>
        <w:t>catalyst nor</w:t>
      </w:r>
      <w:r w:rsidRPr="004B4770">
        <w:rPr>
          <w:rStyle w:val="Emphasis"/>
        </w:rPr>
        <w:t xml:space="preserve"> the </w:t>
      </w:r>
      <w:r w:rsidRPr="006673D3">
        <w:rPr>
          <w:rStyle w:val="Emphasis"/>
          <w:highlight w:val="cyan"/>
        </w:rPr>
        <w:t>primary driver</w:t>
      </w:r>
      <w:r w:rsidRPr="004B4770">
        <w:t xml:space="preserve">. Likewise, </w:t>
      </w:r>
      <w:r w:rsidRPr="006673D3">
        <w:rPr>
          <w:rStyle w:val="StyleUnderline"/>
          <w:highlight w:val="cyan"/>
        </w:rPr>
        <w:t>American coop</w:t>
      </w:r>
      <w:r w:rsidRPr="004B4770">
        <w:rPr>
          <w:rStyle w:val="StyleUnderline"/>
        </w:rPr>
        <w:t xml:space="preserve">eration </w:t>
      </w:r>
      <w:r w:rsidRPr="006673D3">
        <w:rPr>
          <w:rStyle w:val="StyleUnderline"/>
          <w:highlight w:val="cyan"/>
        </w:rPr>
        <w:t>with</w:t>
      </w:r>
      <w:r w:rsidRPr="004B4770">
        <w:t xml:space="preserve"> – and indeed current reliance on, for crew transportation – </w:t>
      </w:r>
      <w:r w:rsidRPr="004B4770">
        <w:rPr>
          <w:rStyle w:val="StyleUnderline"/>
        </w:rPr>
        <w:t xml:space="preserve">Russia in the </w:t>
      </w:r>
      <w:r w:rsidRPr="006673D3">
        <w:rPr>
          <w:rStyle w:val="StyleUnderline"/>
          <w:highlight w:val="cyan"/>
        </w:rPr>
        <w:t>I</w:t>
      </w:r>
      <w:r w:rsidRPr="004B4770">
        <w:rPr>
          <w:rStyle w:val="StyleUnderline"/>
        </w:rPr>
        <w:t xml:space="preserve">nternational </w:t>
      </w:r>
      <w:r w:rsidRPr="006673D3">
        <w:rPr>
          <w:rStyle w:val="StyleUnderline"/>
          <w:highlight w:val="cyan"/>
        </w:rPr>
        <w:t>S</w:t>
      </w:r>
      <w:r w:rsidRPr="004B4770">
        <w:rPr>
          <w:rStyle w:val="StyleUnderline"/>
        </w:rPr>
        <w:t xml:space="preserve">pace </w:t>
      </w:r>
      <w:r w:rsidRPr="006673D3">
        <w:rPr>
          <w:rStyle w:val="StyleUnderline"/>
          <w:highlight w:val="cyan"/>
        </w:rPr>
        <w:t>S</w:t>
      </w:r>
      <w:r w:rsidRPr="004B4770">
        <w:rPr>
          <w:rStyle w:val="StyleUnderline"/>
        </w:rPr>
        <w:t xml:space="preserve">tation </w:t>
      </w:r>
      <w:r w:rsidRPr="006673D3">
        <w:rPr>
          <w:rStyle w:val="StyleUnderline"/>
          <w:highlight w:val="cyan"/>
        </w:rPr>
        <w:t>did not prevent</w:t>
      </w:r>
      <w:r w:rsidRPr="004B4770">
        <w:rPr>
          <w:rStyle w:val="StyleUnderline"/>
        </w:rPr>
        <w:t xml:space="preserve"> nor has stymied the reemergence and </w:t>
      </w:r>
      <w:r w:rsidRPr="006673D3">
        <w:rPr>
          <w:rStyle w:val="StyleUnderline"/>
          <w:highlight w:val="cyan"/>
        </w:rPr>
        <w:t>growth of tensions</w:t>
      </w:r>
      <w:r w:rsidRPr="004B4770">
        <w:rPr>
          <w:rStyle w:val="StyleUnderline"/>
        </w:rPr>
        <w:t xml:space="preserve"> between the two countries</w:t>
      </w:r>
      <w:r w:rsidRPr="004B4770">
        <w:t>. Nonetheless, when coupled with an active diplomatic strategy on Earth, space cooperation can serve to strengthen a country’s foreign policy pursuits. And, by process of establishing diplomatic channels and acclimating leaders to partners’ decision-making processes, institutional cultures, and standard operating procedures, it enables future cooperation between countries in space and on Earth – and, critically, builds trust.</w:t>
      </w:r>
    </w:p>
    <w:p w14:paraId="174E39BC" w14:textId="54312A03" w:rsidR="0055096D" w:rsidRPr="000770F1" w:rsidRDefault="00CF4FCA" w:rsidP="0055096D">
      <w:pPr>
        <w:pStyle w:val="Heading4"/>
        <w:rPr>
          <w:b w:val="0"/>
        </w:rPr>
      </w:pPr>
      <w:r>
        <w:t>3</w:t>
      </w:r>
      <w:r w:rsidR="0055096D">
        <w:t>] Space isn’t insulated---terrestrial politics come prior---</w:t>
      </w:r>
      <w:r w:rsidR="0055096D" w:rsidRPr="000770F1">
        <w:rPr>
          <w:b w:val="0"/>
        </w:rPr>
        <w:t>Soyuz proves</w:t>
      </w:r>
    </w:p>
    <w:p w14:paraId="2F09A230" w14:textId="2FCBBBC7" w:rsidR="0055096D" w:rsidRDefault="0055096D" w:rsidP="0055096D">
      <w:proofErr w:type="spellStart"/>
      <w:r w:rsidRPr="009307DB">
        <w:rPr>
          <w:rStyle w:val="Style13ptBold"/>
        </w:rPr>
        <w:t>Koren</w:t>
      </w:r>
      <w:proofErr w:type="spellEnd"/>
      <w:r w:rsidRPr="009307DB">
        <w:rPr>
          <w:rStyle w:val="Style13ptBold"/>
        </w:rPr>
        <w:t xml:space="preserve"> </w:t>
      </w:r>
      <w:r w:rsidR="00CF4FCA">
        <w:rPr>
          <w:rStyle w:val="Style13ptBold"/>
        </w:rPr>
        <w:t>19</w:t>
      </w:r>
      <w:r>
        <w:t xml:space="preserve"> – staff writer at </w:t>
      </w:r>
      <w:r>
        <w:rPr>
          <w:i/>
          <w:iCs/>
        </w:rPr>
        <w:t>The Atlantic</w:t>
      </w:r>
      <w:r>
        <w:t>.</w:t>
      </w:r>
    </w:p>
    <w:p w14:paraId="1F9FCA74" w14:textId="77777777" w:rsidR="0055096D" w:rsidRPr="009307DB" w:rsidRDefault="0055096D" w:rsidP="0055096D">
      <w:r>
        <w:t xml:space="preserve">Marina </w:t>
      </w:r>
      <w:proofErr w:type="spellStart"/>
      <w:r>
        <w:t>Koren</w:t>
      </w:r>
      <w:proofErr w:type="spellEnd"/>
      <w:r>
        <w:t xml:space="preserve">, “The Chill of U.S.-Russia Relations Creeps into Space,” </w:t>
      </w:r>
      <w:r>
        <w:rPr>
          <w:i/>
          <w:iCs/>
        </w:rPr>
        <w:t>The Atlantic</w:t>
      </w:r>
      <w:r>
        <w:t xml:space="preserve">, 11 January 2019, </w:t>
      </w:r>
      <w:hyperlink r:id="rId23" w:history="1">
        <w:r>
          <w:rPr>
            <w:rStyle w:val="Hyperlink"/>
          </w:rPr>
          <w:t>https://www.theatlantic.com/science/archive/2019/01/nasa-roscosmos-russia-bridenstine-rogozin/579973/</w:t>
        </w:r>
      </w:hyperlink>
    </w:p>
    <w:p w14:paraId="502694C3" w14:textId="77777777" w:rsidR="0055096D" w:rsidRPr="006D10BD" w:rsidRDefault="0055096D" w:rsidP="0055096D">
      <w:pPr>
        <w:rPr>
          <w:sz w:val="16"/>
        </w:rPr>
      </w:pPr>
      <w:r w:rsidRPr="009B68B8">
        <w:rPr>
          <w:rStyle w:val="Emphasis"/>
          <w:highlight w:val="cyan"/>
        </w:rPr>
        <w:t>Space exploration is</w:t>
      </w:r>
      <w:r w:rsidRPr="006D10BD">
        <w:rPr>
          <w:rStyle w:val="Emphasis"/>
        </w:rPr>
        <w:t xml:space="preserve"> indeed </w:t>
      </w:r>
      <w:r w:rsidRPr="009B68B8">
        <w:rPr>
          <w:rStyle w:val="Emphasis"/>
          <w:highlight w:val="cyan"/>
        </w:rPr>
        <w:t>insulated</w:t>
      </w:r>
      <w:r w:rsidRPr="006D10BD">
        <w:rPr>
          <w:rStyle w:val="Emphasis"/>
        </w:rPr>
        <w:t xml:space="preserve"> at times from politics, </w:t>
      </w:r>
      <w:r w:rsidRPr="009B68B8">
        <w:rPr>
          <w:rStyle w:val="Emphasis"/>
          <w:highlight w:val="cyan"/>
        </w:rPr>
        <w:t>but</w:t>
      </w:r>
      <w:r w:rsidRPr="006D10BD">
        <w:rPr>
          <w:rStyle w:val="Emphasis"/>
        </w:rPr>
        <w:t xml:space="preserve"> it is </w:t>
      </w:r>
      <w:r w:rsidRPr="009B68B8">
        <w:rPr>
          <w:rStyle w:val="Emphasis"/>
          <w:highlight w:val="cyan"/>
        </w:rPr>
        <w:t>not immune</w:t>
      </w:r>
      <w:r w:rsidRPr="006D10BD">
        <w:rPr>
          <w:rStyle w:val="Emphasis"/>
        </w:rPr>
        <w:t>. In the middle of the 20th century</w:t>
      </w:r>
      <w:r w:rsidRPr="006D10BD">
        <w:rPr>
          <w:sz w:val="16"/>
        </w:rPr>
        <w:t xml:space="preserve">, when nations began trying to reach orbit, </w:t>
      </w:r>
      <w:r w:rsidRPr="006D10BD">
        <w:rPr>
          <w:rStyle w:val="Emphasis"/>
        </w:rPr>
        <w:t>space policy was foreign policy</w:t>
      </w:r>
      <w:r w:rsidRPr="006D10BD">
        <w:rPr>
          <w:sz w:val="16"/>
        </w:rPr>
        <w:t xml:space="preserve">, thanks to the two-faced nature of the effort; rockets could launch both science instruments and bombs. But even as the focus of space policy has shifted to scientific discovery, </w:t>
      </w:r>
      <w:r w:rsidRPr="009B68B8">
        <w:rPr>
          <w:rStyle w:val="Emphasis"/>
          <w:highlight w:val="cyan"/>
        </w:rPr>
        <w:t>world</w:t>
      </w:r>
      <w:r w:rsidRPr="006D10BD">
        <w:rPr>
          <w:rStyle w:val="Emphasis"/>
        </w:rPr>
        <w:t xml:space="preserve"> events </w:t>
      </w:r>
      <w:r w:rsidRPr="009B68B8">
        <w:rPr>
          <w:rStyle w:val="Emphasis"/>
          <w:highlight w:val="cyan"/>
        </w:rPr>
        <w:t>and political changes</w:t>
      </w:r>
      <w:r w:rsidRPr="006D10BD">
        <w:rPr>
          <w:rStyle w:val="Emphasis"/>
        </w:rPr>
        <w:t xml:space="preserve"> have often </w:t>
      </w:r>
      <w:r w:rsidRPr="009B68B8">
        <w:rPr>
          <w:rStyle w:val="Emphasis"/>
          <w:highlight w:val="cyan"/>
        </w:rPr>
        <w:t>derailed the U</w:t>
      </w:r>
      <w:r w:rsidRPr="006D10BD">
        <w:rPr>
          <w:rStyle w:val="Emphasis"/>
        </w:rPr>
        <w:t xml:space="preserve">nited </w:t>
      </w:r>
      <w:r w:rsidRPr="009B68B8">
        <w:rPr>
          <w:rStyle w:val="Emphasis"/>
          <w:highlight w:val="cyan"/>
        </w:rPr>
        <w:t>S</w:t>
      </w:r>
      <w:r w:rsidRPr="006D10BD">
        <w:rPr>
          <w:rStyle w:val="Emphasis"/>
        </w:rPr>
        <w:t xml:space="preserve">tates’ </w:t>
      </w:r>
      <w:r w:rsidRPr="009B68B8">
        <w:rPr>
          <w:rStyle w:val="Emphasis"/>
          <w:highlight w:val="cyan"/>
        </w:rPr>
        <w:t>and Russia’s best intentions</w:t>
      </w:r>
      <w:r w:rsidRPr="006D10BD">
        <w:rPr>
          <w:sz w:val="16"/>
        </w:rPr>
        <w:t>.</w:t>
      </w:r>
    </w:p>
    <w:p w14:paraId="7325E7C2" w14:textId="77777777" w:rsidR="0055096D" w:rsidRPr="006D10BD" w:rsidRDefault="0055096D" w:rsidP="0055096D">
      <w:pPr>
        <w:rPr>
          <w:sz w:val="16"/>
          <w:szCs w:val="16"/>
        </w:rPr>
      </w:pPr>
      <w:r w:rsidRPr="006D10BD">
        <w:rPr>
          <w:sz w:val="16"/>
          <w:szCs w:val="16"/>
        </w:rPr>
        <w:t>As early as 1962, at the height of the space race between the United States and the Soviet Union, President John F. Kennedy and Premier Nikita Khrushchev exchanged letters about working together on uncomplicated space matters, such as weather satellites. But earnest cooperation didn’t emerge until 1970, after Americans had landed on the moon and there was little left to compete over. President Richard Nixon had a new policy of closer relations with the Soviet Union, and he thought an international space project would be a political winner. (The world may have Hollywood to thank for this, too: According to historians, the Soviets warmed up to the idea after U.S. officials invoked Marooned, the 1969 film in which Soviet cosmonauts help rescue stranded American astronauts.)</w:t>
      </w:r>
    </w:p>
    <w:p w14:paraId="10390566" w14:textId="77777777" w:rsidR="0055096D" w:rsidRPr="006D10BD" w:rsidRDefault="0055096D" w:rsidP="0055096D">
      <w:pPr>
        <w:rPr>
          <w:sz w:val="16"/>
          <w:szCs w:val="16"/>
        </w:rPr>
      </w:pPr>
      <w:r w:rsidRPr="006D10BD">
        <w:rPr>
          <w:sz w:val="16"/>
          <w:szCs w:val="16"/>
        </w:rPr>
        <w:t>Soon, talks led to a high-flying maneuver between American and Soviet spacecraft in 1975. Two capsules launched 10,000 miles apart, rendezvoused in space, and locked onto each other somewhere over the Atlantic Ocean. Astronauts and cosmonauts on either side opened the hatches and exchanged handshakes.</w:t>
      </w:r>
    </w:p>
    <w:p w14:paraId="7690E0B6" w14:textId="77777777" w:rsidR="0055096D" w:rsidRPr="006D10BD" w:rsidRDefault="0055096D" w:rsidP="0055096D">
      <w:pPr>
        <w:rPr>
          <w:sz w:val="16"/>
          <w:szCs w:val="16"/>
        </w:rPr>
      </w:pPr>
      <w:r w:rsidRPr="006D10BD">
        <w:rPr>
          <w:sz w:val="16"/>
          <w:szCs w:val="16"/>
        </w:rPr>
        <w:t xml:space="preserve">The mission was heralded as a historic moment of unity between spacefaring nations, and plans for collaboration picked up. Officials discussed the possibility of docking an American launch vehicle, the Space Shuttle, to the Russian space station, Salyut. But the </w:t>
      </w:r>
      <w:r w:rsidRPr="006D10BD">
        <w:rPr>
          <w:sz w:val="16"/>
          <w:szCs w:val="16"/>
        </w:rPr>
        <w:lastRenderedPageBreak/>
        <w:t>election of Jimmy Carter slowed these plans. Unlike his predecessor, Carter disliked the idea of exchanging technical information. Then, in 1979, the Soviet Union invaded Afghanistan, and by the next summer the U.S. government was boycotting the Olympic Games in Moscow instead of brainstorming space missions.</w:t>
      </w:r>
    </w:p>
    <w:p w14:paraId="2F098AF9" w14:textId="77777777" w:rsidR="0055096D" w:rsidRPr="006D10BD" w:rsidRDefault="0055096D" w:rsidP="0055096D">
      <w:pPr>
        <w:rPr>
          <w:sz w:val="16"/>
        </w:rPr>
      </w:pPr>
      <w:r w:rsidRPr="009B68B8">
        <w:rPr>
          <w:rStyle w:val="Emphasis"/>
          <w:highlight w:val="cyan"/>
        </w:rPr>
        <w:t>Only after</w:t>
      </w:r>
      <w:r w:rsidRPr="006D10BD">
        <w:rPr>
          <w:rStyle w:val="Emphasis"/>
        </w:rPr>
        <w:t xml:space="preserve"> the </w:t>
      </w:r>
      <w:r w:rsidRPr="009B68B8">
        <w:rPr>
          <w:rStyle w:val="Emphasis"/>
          <w:highlight w:val="cyan"/>
        </w:rPr>
        <w:t>dissolution of the Soviet Union did</w:t>
      </w:r>
      <w:r w:rsidRPr="006D10BD">
        <w:rPr>
          <w:rStyle w:val="Emphasis"/>
        </w:rPr>
        <w:t xml:space="preserve"> the most </w:t>
      </w:r>
      <w:r w:rsidRPr="009B68B8">
        <w:rPr>
          <w:rStyle w:val="Emphasis"/>
          <w:highlight w:val="cyan"/>
        </w:rPr>
        <w:t>significant partnerships</w:t>
      </w:r>
      <w:r w:rsidRPr="006D10BD">
        <w:rPr>
          <w:rStyle w:val="Emphasis"/>
        </w:rPr>
        <w:t xml:space="preserve"> begin to </w:t>
      </w:r>
      <w:r w:rsidRPr="009B68B8">
        <w:rPr>
          <w:rStyle w:val="Emphasis"/>
          <w:highlight w:val="cyan"/>
        </w:rPr>
        <w:t>take shape</w:t>
      </w:r>
      <w:r w:rsidRPr="006D10BD">
        <w:rPr>
          <w:sz w:val="16"/>
        </w:rPr>
        <w:t>. In the early 1990s, the United States sought to build an international space station and invited Russia to join, along with Japan, Canada, and nine European nations. It was a self-serving decision; while showing support for a country in crisis, the United States would also gain access to impressive space technology, reduce costs, and employ former Soviet scientists and engineers who might otherwise work for enemy governments. That politically motivated choice, though, has led to decades of productive collaboration. Today the International Space Station has been continuously occupied, by rotating crews from both nations, for 18 years.</w:t>
      </w:r>
    </w:p>
    <w:p w14:paraId="1C2538D1" w14:textId="77777777" w:rsidR="0055096D" w:rsidRPr="006D10BD" w:rsidRDefault="0055096D" w:rsidP="0055096D">
      <w:pPr>
        <w:rPr>
          <w:sz w:val="16"/>
        </w:rPr>
      </w:pPr>
      <w:r w:rsidRPr="006D10BD">
        <w:rPr>
          <w:rStyle w:val="Emphasis"/>
        </w:rPr>
        <w:t xml:space="preserve">The American-Russian partnership was tested in the spring of 2014, though. </w:t>
      </w:r>
      <w:r w:rsidRPr="009B68B8">
        <w:rPr>
          <w:rStyle w:val="Emphasis"/>
          <w:highlight w:val="cyan"/>
        </w:rPr>
        <w:t>After Russia’s</w:t>
      </w:r>
      <w:r w:rsidRPr="006D10BD">
        <w:rPr>
          <w:rStyle w:val="Emphasis"/>
        </w:rPr>
        <w:t xml:space="preserve"> unlawful </w:t>
      </w:r>
      <w:r w:rsidRPr="009B68B8">
        <w:rPr>
          <w:rStyle w:val="Emphasis"/>
          <w:highlight w:val="cyan"/>
        </w:rPr>
        <w:t>annexation of</w:t>
      </w:r>
      <w:r w:rsidRPr="006D10BD">
        <w:rPr>
          <w:rStyle w:val="Emphasis"/>
        </w:rPr>
        <w:t xml:space="preserve"> </w:t>
      </w:r>
      <w:r w:rsidRPr="009B68B8">
        <w:rPr>
          <w:rStyle w:val="Emphasis"/>
          <w:highlight w:val="cyan"/>
        </w:rPr>
        <w:t>Crimea, the U</w:t>
      </w:r>
      <w:r w:rsidRPr="006D10BD">
        <w:rPr>
          <w:rStyle w:val="Emphasis"/>
        </w:rPr>
        <w:t xml:space="preserve">nited </w:t>
      </w:r>
      <w:r w:rsidRPr="009B68B8">
        <w:rPr>
          <w:rStyle w:val="Emphasis"/>
          <w:highlight w:val="cyan"/>
        </w:rPr>
        <w:t>S</w:t>
      </w:r>
      <w:r w:rsidRPr="006D10BD">
        <w:rPr>
          <w:rStyle w:val="Emphasis"/>
        </w:rPr>
        <w:t xml:space="preserve">tates </w:t>
      </w:r>
      <w:r w:rsidRPr="009B68B8">
        <w:rPr>
          <w:rStyle w:val="Emphasis"/>
          <w:highlight w:val="cyan"/>
        </w:rPr>
        <w:t>cut Putin out</w:t>
      </w:r>
      <w:r w:rsidRPr="006D10BD">
        <w:rPr>
          <w:rStyle w:val="Emphasis"/>
        </w:rPr>
        <w:t xml:space="preserve"> of global meetings and imposed punitive measures against his cronies</w:t>
      </w:r>
      <w:r w:rsidRPr="006D10BD">
        <w:rPr>
          <w:sz w:val="16"/>
        </w:rPr>
        <w:t xml:space="preserve">. The disintegrating diplomatic relations raised concerns about the International Space Station. By then, the space shuttles that had transported Americans to space for decades were sitting in museums. The U.S. government now relied on the Russian Soyuz system, which cost American taxpayers $70 million a seat. </w:t>
      </w:r>
      <w:proofErr w:type="spellStart"/>
      <w:r w:rsidRPr="006D10BD">
        <w:rPr>
          <w:sz w:val="16"/>
        </w:rPr>
        <w:t>nasa</w:t>
      </w:r>
      <w:proofErr w:type="spellEnd"/>
      <w:r w:rsidRPr="006D10BD">
        <w:rPr>
          <w:sz w:val="16"/>
        </w:rPr>
        <w:t xml:space="preserve"> officials, flooded with questions, tried to assuage concerns, while </w:t>
      </w:r>
      <w:r w:rsidRPr="009B68B8">
        <w:rPr>
          <w:rStyle w:val="Emphasis"/>
          <w:highlight w:val="cyan"/>
        </w:rPr>
        <w:t>Rogozin</w:t>
      </w:r>
      <w:r w:rsidRPr="006D10BD">
        <w:rPr>
          <w:rStyle w:val="Emphasis"/>
        </w:rPr>
        <w:t xml:space="preserve">, in response to U.S. sanctions prohibiting work with Russian aerospace companies, </w:t>
      </w:r>
      <w:r w:rsidRPr="009B68B8">
        <w:rPr>
          <w:rStyle w:val="Emphasis"/>
          <w:highlight w:val="cyan"/>
        </w:rPr>
        <w:t>wrote</w:t>
      </w:r>
      <w:r w:rsidRPr="006D10BD">
        <w:rPr>
          <w:rStyle w:val="Emphasis"/>
        </w:rPr>
        <w:t>,</w:t>
      </w:r>
      <w:r w:rsidRPr="006D10BD">
        <w:rPr>
          <w:sz w:val="16"/>
        </w:rPr>
        <w:t xml:space="preserve"> “After analyzing the sanctions against our space industry, </w:t>
      </w:r>
      <w:r w:rsidRPr="009B68B8">
        <w:rPr>
          <w:rStyle w:val="Emphasis"/>
          <w:highlight w:val="cyan"/>
        </w:rPr>
        <w:t>I suggest the U.S. delivers</w:t>
      </w:r>
      <w:r w:rsidRPr="006D10BD">
        <w:rPr>
          <w:rStyle w:val="Emphasis"/>
        </w:rPr>
        <w:t xml:space="preserve"> its </w:t>
      </w:r>
      <w:r w:rsidRPr="009B68B8">
        <w:rPr>
          <w:rStyle w:val="Emphasis"/>
          <w:highlight w:val="cyan"/>
        </w:rPr>
        <w:t>astronauts</w:t>
      </w:r>
      <w:r w:rsidRPr="006D10BD">
        <w:rPr>
          <w:rStyle w:val="Emphasis"/>
        </w:rPr>
        <w:t xml:space="preserve"> to the ISS </w:t>
      </w:r>
      <w:r w:rsidRPr="009B68B8">
        <w:rPr>
          <w:rStyle w:val="Emphasis"/>
          <w:highlight w:val="cyan"/>
        </w:rPr>
        <w:t>with</w:t>
      </w:r>
      <w:r w:rsidRPr="006D10BD">
        <w:rPr>
          <w:rStyle w:val="Emphasis"/>
        </w:rPr>
        <w:t xml:space="preserve"> </w:t>
      </w:r>
      <w:r w:rsidRPr="009B68B8">
        <w:rPr>
          <w:rStyle w:val="Emphasis"/>
          <w:highlight w:val="cyan"/>
        </w:rPr>
        <w:t>a trampoline</w:t>
      </w:r>
      <w:r w:rsidRPr="006D10BD">
        <w:rPr>
          <w:sz w:val="16"/>
        </w:rPr>
        <w:t>.”</w:t>
      </w:r>
    </w:p>
    <w:p w14:paraId="5B0172E8" w14:textId="77777777" w:rsidR="0055096D" w:rsidRPr="006D10BD" w:rsidRDefault="0055096D" w:rsidP="0055096D">
      <w:pPr>
        <w:rPr>
          <w:sz w:val="16"/>
        </w:rPr>
      </w:pPr>
      <w:r w:rsidRPr="006D10BD">
        <w:rPr>
          <w:sz w:val="16"/>
        </w:rPr>
        <w:t xml:space="preserve">Before he traveled to Russia last year, </w:t>
      </w:r>
      <w:proofErr w:type="spellStart"/>
      <w:r w:rsidRPr="006D10BD">
        <w:rPr>
          <w:rStyle w:val="Emphasis"/>
        </w:rPr>
        <w:t>Bridenstine</w:t>
      </w:r>
      <w:proofErr w:type="spellEnd"/>
      <w:r w:rsidRPr="006D10BD">
        <w:rPr>
          <w:rStyle w:val="Emphasis"/>
        </w:rPr>
        <w:t xml:space="preserve"> was asked about this and other inflammatory tweets, including one in which Rogozin, annoyed that the United States had asked Romania to bar his plane</w:t>
      </w:r>
      <w:r w:rsidRPr="006D10BD">
        <w:rPr>
          <w:sz w:val="16"/>
        </w:rPr>
        <w:t xml:space="preserve"> </w:t>
      </w:r>
      <w:r w:rsidRPr="006D10BD">
        <w:rPr>
          <w:rStyle w:val="Emphasis"/>
        </w:rPr>
        <w:t>from entering the country’s airspace, joked that he would fly in on a bomber next time</w:t>
      </w:r>
      <w:r w:rsidRPr="006D10BD">
        <w:rPr>
          <w:sz w:val="16"/>
        </w:rPr>
        <w:t xml:space="preserve">. </w:t>
      </w:r>
      <w:proofErr w:type="spellStart"/>
      <w:r w:rsidRPr="006D10BD">
        <w:rPr>
          <w:sz w:val="16"/>
        </w:rPr>
        <w:t>Bridenstine</w:t>
      </w:r>
      <w:proofErr w:type="spellEnd"/>
      <w:r w:rsidRPr="006D10BD">
        <w:rPr>
          <w:sz w:val="16"/>
        </w:rPr>
        <w:t xml:space="preserve"> downplayed Rogozin’s combative remarks as the grit of any elected official, whether in the House of Representatives or the Duma. “Some of his language has historically been aggressive about the United States,” he told </w:t>
      </w:r>
      <w:proofErr w:type="spellStart"/>
      <w:r w:rsidRPr="006D10BD">
        <w:rPr>
          <w:sz w:val="16"/>
        </w:rPr>
        <w:t>SpaceNews</w:t>
      </w:r>
      <w:proofErr w:type="spellEnd"/>
      <w:r w:rsidRPr="006D10BD">
        <w:rPr>
          <w:sz w:val="16"/>
        </w:rPr>
        <w:t>. “Some of my language has been aggressive about activities of Russia.”</w:t>
      </w:r>
    </w:p>
    <w:p w14:paraId="61A204F9" w14:textId="77777777" w:rsidR="0055096D" w:rsidRPr="006D10BD" w:rsidRDefault="0055096D" w:rsidP="0055096D">
      <w:pPr>
        <w:rPr>
          <w:sz w:val="16"/>
        </w:rPr>
      </w:pPr>
      <w:proofErr w:type="spellStart"/>
      <w:r w:rsidRPr="006D10BD">
        <w:rPr>
          <w:sz w:val="16"/>
        </w:rPr>
        <w:t>Bridenstine’s</w:t>
      </w:r>
      <w:proofErr w:type="spellEnd"/>
      <w:r w:rsidRPr="006D10BD">
        <w:rPr>
          <w:sz w:val="16"/>
        </w:rPr>
        <w:t xml:space="preserve"> professional relationship with Rogozin began with a beguiling incident </w:t>
      </w:r>
      <w:r w:rsidRPr="006D10BD">
        <w:rPr>
          <w:rStyle w:val="Emphasis"/>
        </w:rPr>
        <w:t>last summer. The International Space Station crew discovered a tiny hole in the Russian segment that was leaking pressurized air into space. It appeared to have been drilled</w:t>
      </w:r>
      <w:r w:rsidRPr="006D10BD">
        <w:rPr>
          <w:sz w:val="16"/>
        </w:rPr>
        <w:t xml:space="preserve">. While Russian officials investigated, </w:t>
      </w:r>
      <w:r w:rsidRPr="006D10BD">
        <w:rPr>
          <w:rStyle w:val="Emphasis"/>
        </w:rPr>
        <w:t>Rogozin speculated to the press: “What was it: a defect, or some intentional acts?</w:t>
      </w:r>
      <w:r w:rsidRPr="006D10BD">
        <w:rPr>
          <w:sz w:val="16"/>
        </w:rPr>
        <w:t xml:space="preserve"> Where were these acts carried out? On the Earth or already on the orbit? Yet again, I am saying: We are not dismissing anything.”</w:t>
      </w:r>
    </w:p>
    <w:p w14:paraId="1FA5A45E" w14:textId="77777777" w:rsidR="0055096D" w:rsidRPr="006D10BD" w:rsidRDefault="0055096D" w:rsidP="0055096D">
      <w:pPr>
        <w:rPr>
          <w:sz w:val="16"/>
        </w:rPr>
      </w:pPr>
      <w:r w:rsidRPr="006D10BD">
        <w:rPr>
          <w:rStyle w:val="Emphasis"/>
        </w:rPr>
        <w:t>The remarks quickly mutated into rumors of sabotage</w:t>
      </w:r>
      <w:r w:rsidRPr="006D10BD">
        <w:rPr>
          <w:sz w:val="16"/>
        </w:rPr>
        <w:t xml:space="preserve">. </w:t>
      </w:r>
      <w:proofErr w:type="spellStart"/>
      <w:r w:rsidRPr="006D10BD">
        <w:rPr>
          <w:sz w:val="16"/>
        </w:rPr>
        <w:t>Bridenstine</w:t>
      </w:r>
      <w:proofErr w:type="spellEnd"/>
      <w:r w:rsidRPr="006D10BD">
        <w:rPr>
          <w:sz w:val="16"/>
        </w:rPr>
        <w:t xml:space="preserve"> and Rogozin scheduled a phone call, their first, and released a joint statement that promised no further speculation until an investigation was complete. Russian cosmonauts patched up the hole and even conducted a spacewalk to investigate it, but the cause remains unknown.</w:t>
      </w:r>
    </w:p>
    <w:p w14:paraId="309F70CF" w14:textId="77777777" w:rsidR="0055096D" w:rsidRPr="006D10BD" w:rsidRDefault="0055096D" w:rsidP="0055096D">
      <w:pPr>
        <w:rPr>
          <w:sz w:val="16"/>
        </w:rPr>
      </w:pPr>
      <w:r w:rsidRPr="006D10BD">
        <w:rPr>
          <w:sz w:val="16"/>
        </w:rPr>
        <w:t xml:space="preserve">After </w:t>
      </w:r>
      <w:proofErr w:type="spellStart"/>
      <w:r w:rsidRPr="006D10BD">
        <w:rPr>
          <w:sz w:val="16"/>
        </w:rPr>
        <w:t>Bridenstine’s</w:t>
      </w:r>
      <w:proofErr w:type="spellEnd"/>
      <w:r w:rsidRPr="006D10BD">
        <w:rPr>
          <w:sz w:val="16"/>
        </w:rPr>
        <w:t xml:space="preserve"> bungled invitation to Rogozin, though, </w:t>
      </w:r>
      <w:r w:rsidRPr="009B68B8">
        <w:rPr>
          <w:rStyle w:val="Emphasis"/>
          <w:highlight w:val="cyan"/>
        </w:rPr>
        <w:t>the</w:t>
      </w:r>
      <w:r w:rsidRPr="006D10BD">
        <w:rPr>
          <w:rStyle w:val="Emphasis"/>
        </w:rPr>
        <w:t xml:space="preserve"> burgeoning </w:t>
      </w:r>
      <w:r w:rsidRPr="009B68B8">
        <w:rPr>
          <w:rStyle w:val="Emphasis"/>
          <w:highlight w:val="cyan"/>
        </w:rPr>
        <w:t>relationship</w:t>
      </w:r>
      <w:r w:rsidRPr="006D10BD">
        <w:rPr>
          <w:rStyle w:val="Emphasis"/>
        </w:rPr>
        <w:t xml:space="preserve"> between the space-agency leaders </w:t>
      </w:r>
      <w:r w:rsidRPr="009B68B8">
        <w:rPr>
          <w:rStyle w:val="Emphasis"/>
          <w:highlight w:val="cyan"/>
        </w:rPr>
        <w:t>may be</w:t>
      </w:r>
      <w:r w:rsidRPr="006D10BD">
        <w:rPr>
          <w:rStyle w:val="Emphasis"/>
        </w:rPr>
        <w:t xml:space="preserve"> </w:t>
      </w:r>
      <w:r w:rsidRPr="009B68B8">
        <w:rPr>
          <w:rStyle w:val="Emphasis"/>
          <w:highlight w:val="cyan"/>
        </w:rPr>
        <w:t>under strain</w:t>
      </w:r>
      <w:r w:rsidRPr="006D10BD">
        <w:rPr>
          <w:sz w:val="16"/>
        </w:rPr>
        <w:t xml:space="preserve">. A </w:t>
      </w:r>
      <w:proofErr w:type="spellStart"/>
      <w:r w:rsidRPr="006D10BD">
        <w:rPr>
          <w:sz w:val="16"/>
        </w:rPr>
        <w:t>Roscosmos</w:t>
      </w:r>
      <w:proofErr w:type="spellEnd"/>
      <w:r w:rsidRPr="006D10BD">
        <w:rPr>
          <w:sz w:val="16"/>
        </w:rPr>
        <w:t xml:space="preserve"> spokesperson told Russian media that </w:t>
      </w:r>
      <w:proofErr w:type="spellStart"/>
      <w:r w:rsidRPr="006D10BD">
        <w:rPr>
          <w:sz w:val="16"/>
        </w:rPr>
        <w:t>Bridenstine</w:t>
      </w:r>
      <w:proofErr w:type="spellEnd"/>
      <w:r w:rsidRPr="006D10BD">
        <w:rPr>
          <w:sz w:val="16"/>
        </w:rPr>
        <w:t xml:space="preserve"> hadn’t talked to </w:t>
      </w:r>
      <w:proofErr w:type="spellStart"/>
      <w:r w:rsidRPr="006D10BD">
        <w:rPr>
          <w:sz w:val="16"/>
        </w:rPr>
        <w:t>Roscosmos</w:t>
      </w:r>
      <w:proofErr w:type="spellEnd"/>
      <w:r w:rsidRPr="006D10BD">
        <w:rPr>
          <w:sz w:val="16"/>
        </w:rPr>
        <w:t xml:space="preserve"> before the Post ran a story about </w:t>
      </w:r>
      <w:proofErr w:type="spellStart"/>
      <w:r w:rsidRPr="006D10BD">
        <w:rPr>
          <w:sz w:val="16"/>
        </w:rPr>
        <w:t>Bridenstine’s</w:t>
      </w:r>
      <w:proofErr w:type="spellEnd"/>
      <w:r w:rsidRPr="006D10BD">
        <w:rPr>
          <w:sz w:val="16"/>
        </w:rPr>
        <w:t xml:space="preserve"> decision to cancel. Rogozin criticized the decision in a television interview on Thursday, according to The Moscow Times, calling it a “disgrace” and “complete international lawlessness.” “We are waiting for an explanation,” he said, adding that </w:t>
      </w:r>
      <w:proofErr w:type="spellStart"/>
      <w:r w:rsidRPr="006D10BD">
        <w:rPr>
          <w:sz w:val="16"/>
        </w:rPr>
        <w:t>Bridenstine</w:t>
      </w:r>
      <w:proofErr w:type="spellEnd"/>
      <w:r w:rsidRPr="006D10BD">
        <w:rPr>
          <w:sz w:val="16"/>
        </w:rPr>
        <w:t xml:space="preserve"> is welcome to return to Russia.</w:t>
      </w:r>
    </w:p>
    <w:p w14:paraId="6FB773B0" w14:textId="77777777" w:rsidR="0055096D" w:rsidRPr="006D10BD" w:rsidRDefault="0055096D" w:rsidP="0055096D">
      <w:pPr>
        <w:rPr>
          <w:sz w:val="16"/>
          <w:szCs w:val="16"/>
        </w:rPr>
      </w:pPr>
      <w:r w:rsidRPr="006D10BD">
        <w:rPr>
          <w:sz w:val="16"/>
          <w:szCs w:val="16"/>
        </w:rPr>
        <w:t xml:space="preserve">The </w:t>
      </w:r>
      <w:proofErr w:type="spellStart"/>
      <w:r w:rsidRPr="006D10BD">
        <w:rPr>
          <w:sz w:val="16"/>
          <w:szCs w:val="16"/>
        </w:rPr>
        <w:t>nasa</w:t>
      </w:r>
      <w:proofErr w:type="spellEnd"/>
      <w:r w:rsidRPr="006D10BD">
        <w:rPr>
          <w:sz w:val="16"/>
          <w:szCs w:val="16"/>
        </w:rPr>
        <w:t xml:space="preserve"> administrator’s office did not respond to a request for comment on this claim.</w:t>
      </w:r>
    </w:p>
    <w:p w14:paraId="6BDE1382" w14:textId="77777777" w:rsidR="0055096D" w:rsidRDefault="0055096D" w:rsidP="0055096D">
      <w:pPr>
        <w:rPr>
          <w:sz w:val="16"/>
        </w:rPr>
      </w:pPr>
      <w:r w:rsidRPr="006D10BD">
        <w:rPr>
          <w:rStyle w:val="Emphasis"/>
        </w:rPr>
        <w:t xml:space="preserve">This tension is particularly awkward in light of the precarious future of American spaceflight. Today Russia has leverage. The U.S. government still pays to launch </w:t>
      </w:r>
      <w:proofErr w:type="spellStart"/>
      <w:r w:rsidRPr="006D10BD">
        <w:rPr>
          <w:rStyle w:val="Emphasis"/>
        </w:rPr>
        <w:t>nasa</w:t>
      </w:r>
      <w:proofErr w:type="spellEnd"/>
      <w:r w:rsidRPr="006D10BD">
        <w:rPr>
          <w:rStyle w:val="Emphasis"/>
        </w:rPr>
        <w:t xml:space="preserve"> astronauts to the ISS</w:t>
      </w:r>
      <w:r w:rsidRPr="006D10BD">
        <w:rPr>
          <w:sz w:val="16"/>
        </w:rPr>
        <w:t xml:space="preserve">, at $80 million a seat now. </w:t>
      </w:r>
      <w:r w:rsidRPr="006D10BD">
        <w:rPr>
          <w:rStyle w:val="Emphasis"/>
        </w:rPr>
        <w:t>This arrangement has persisted far longer than American politicians would like</w:t>
      </w:r>
      <w:r w:rsidRPr="006D10BD">
        <w:rPr>
          <w:sz w:val="16"/>
        </w:rPr>
        <w:t xml:space="preserve">, and </w:t>
      </w:r>
      <w:r w:rsidRPr="006D10BD">
        <w:rPr>
          <w:rStyle w:val="Emphasis"/>
        </w:rPr>
        <w:t xml:space="preserve">in 2014, </w:t>
      </w:r>
      <w:proofErr w:type="spellStart"/>
      <w:r w:rsidRPr="006D10BD">
        <w:rPr>
          <w:rStyle w:val="Emphasis"/>
        </w:rPr>
        <w:t>nasa</w:t>
      </w:r>
      <w:proofErr w:type="spellEnd"/>
      <w:r w:rsidRPr="006D10BD">
        <w:rPr>
          <w:rStyle w:val="Emphasis"/>
        </w:rPr>
        <w:t xml:space="preserve"> awarded two American companies, Boeing and SpaceX, billions of dollars to develop transportation systems that would launch from U.S. soil. This</w:t>
      </w:r>
      <w:r w:rsidRPr="006D10BD">
        <w:rPr>
          <w:sz w:val="16"/>
        </w:rPr>
        <w:t xml:space="preserve"> effort, known as the Commercial Crew Program, </w:t>
      </w:r>
      <w:r w:rsidRPr="006D10BD">
        <w:rPr>
          <w:rStyle w:val="Emphasis"/>
        </w:rPr>
        <w:t xml:space="preserve">is scheduled to finally get off the ground this year. The first SpaceX test </w:t>
      </w:r>
      <w:r w:rsidRPr="006D10BD">
        <w:rPr>
          <w:rStyle w:val="Emphasis"/>
        </w:rPr>
        <w:lastRenderedPageBreak/>
        <w:t>flight</w:t>
      </w:r>
      <w:r w:rsidRPr="006D10BD">
        <w:rPr>
          <w:sz w:val="16"/>
        </w:rPr>
        <w:t xml:space="preserve">, without a crew, </w:t>
      </w:r>
      <w:r w:rsidRPr="006D10BD">
        <w:rPr>
          <w:rStyle w:val="Emphasis"/>
        </w:rPr>
        <w:t>is expected in February. If those flights go well, the United States could ditch its reliance on Russia</w:t>
      </w:r>
      <w:r w:rsidRPr="006D10BD">
        <w:rPr>
          <w:sz w:val="16"/>
        </w:rPr>
        <w:t>.</w:t>
      </w:r>
    </w:p>
    <w:p w14:paraId="7A6E074B" w14:textId="77777777" w:rsidR="00BE3F12" w:rsidRPr="00BE3F12" w:rsidRDefault="00BE3F12" w:rsidP="00BE3F12"/>
    <w:sectPr w:rsidR="00BE3F12" w:rsidRPr="00BE3F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03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2E2"/>
    <w:rsid w:val="001257F8"/>
    <w:rsid w:val="001761FC"/>
    <w:rsid w:val="00182655"/>
    <w:rsid w:val="001840F2"/>
    <w:rsid w:val="00185134"/>
    <w:rsid w:val="001856C6"/>
    <w:rsid w:val="00191B5F"/>
    <w:rsid w:val="00192487"/>
    <w:rsid w:val="00193416"/>
    <w:rsid w:val="00195073"/>
    <w:rsid w:val="0019668D"/>
    <w:rsid w:val="001A25FD"/>
    <w:rsid w:val="001A5371"/>
    <w:rsid w:val="001A6A77"/>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6B3"/>
    <w:rsid w:val="00290C5A"/>
    <w:rsid w:val="00290C92"/>
    <w:rsid w:val="0029647A"/>
    <w:rsid w:val="00296504"/>
    <w:rsid w:val="002B5511"/>
    <w:rsid w:val="002B7ACF"/>
    <w:rsid w:val="002D269F"/>
    <w:rsid w:val="002E0643"/>
    <w:rsid w:val="002E392E"/>
    <w:rsid w:val="002E6BBC"/>
    <w:rsid w:val="002F1BA9"/>
    <w:rsid w:val="002F6E74"/>
    <w:rsid w:val="003106B3"/>
    <w:rsid w:val="00310912"/>
    <w:rsid w:val="0031385D"/>
    <w:rsid w:val="003171AB"/>
    <w:rsid w:val="003223B2"/>
    <w:rsid w:val="00322A67"/>
    <w:rsid w:val="00330E13"/>
    <w:rsid w:val="00335A23"/>
    <w:rsid w:val="00340707"/>
    <w:rsid w:val="00341C61"/>
    <w:rsid w:val="00351841"/>
    <w:rsid w:val="003538B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96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6D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1D0"/>
    <w:rsid w:val="008266F9"/>
    <w:rsid w:val="008267E2"/>
    <w:rsid w:val="00826A9B"/>
    <w:rsid w:val="00834842"/>
    <w:rsid w:val="008403CC"/>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542"/>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A7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6B1"/>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83A"/>
    <w:rsid w:val="00BE3F1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BB6"/>
    <w:rsid w:val="00C56DCC"/>
    <w:rsid w:val="00C57075"/>
    <w:rsid w:val="00C72AFE"/>
    <w:rsid w:val="00C81619"/>
    <w:rsid w:val="00CA013C"/>
    <w:rsid w:val="00CA6D6D"/>
    <w:rsid w:val="00CC7A4E"/>
    <w:rsid w:val="00CD1359"/>
    <w:rsid w:val="00CD4C83"/>
    <w:rsid w:val="00CF4FC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2FE"/>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53C"/>
    <w:rsid w:val="00EA1115"/>
    <w:rsid w:val="00EA39EB"/>
    <w:rsid w:val="00EA58CE"/>
    <w:rsid w:val="00EB33FF"/>
    <w:rsid w:val="00EB3D1A"/>
    <w:rsid w:val="00EC2759"/>
    <w:rsid w:val="00EC7106"/>
    <w:rsid w:val="00ED0120"/>
    <w:rsid w:val="00ED3BBA"/>
    <w:rsid w:val="00ED4E12"/>
    <w:rsid w:val="00ED738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1E7"/>
    <w:rsid w:val="00F31955"/>
    <w:rsid w:val="00F34C06"/>
    <w:rsid w:val="00F43EA3"/>
    <w:rsid w:val="00F50C55"/>
    <w:rsid w:val="00F57FFB"/>
    <w:rsid w:val="00F601E6"/>
    <w:rsid w:val="00F73954"/>
    <w:rsid w:val="00F8787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4B4015"/>
  <w14:defaultImageDpi w14:val="300"/>
  <w15:docId w15:val="{7E4C60EA-538F-E74E-BB00-A612AE4C2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269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D26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26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26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t"/>
    <w:basedOn w:val="Normal"/>
    <w:next w:val="Normal"/>
    <w:link w:val="Heading4Char"/>
    <w:uiPriority w:val="9"/>
    <w:unhideWhenUsed/>
    <w:qFormat/>
    <w:rsid w:val="002D26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26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269F"/>
  </w:style>
  <w:style w:type="character" w:customStyle="1" w:styleId="Heading1Char">
    <w:name w:val="Heading 1 Char"/>
    <w:aliases w:val="Pocket Char"/>
    <w:basedOn w:val="DefaultParagraphFont"/>
    <w:link w:val="Heading1"/>
    <w:uiPriority w:val="9"/>
    <w:rsid w:val="002D26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26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269F"/>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Ch Char"/>
    <w:basedOn w:val="DefaultParagraphFont"/>
    <w:link w:val="Heading4"/>
    <w:uiPriority w:val="9"/>
    <w:rsid w:val="002D26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269F"/>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S"/>
    <w:basedOn w:val="DefaultParagraphFont"/>
    <w:uiPriority w:val="1"/>
    <w:qFormat/>
    <w:rsid w:val="002D269F"/>
    <w:rPr>
      <w:b w:val="0"/>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B1"/>
    <w:basedOn w:val="DefaultParagraphFont"/>
    <w:link w:val="textbold"/>
    <w:uiPriority w:val="20"/>
    <w:qFormat/>
    <w:rsid w:val="002D269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269F"/>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2D269F"/>
    <w:rPr>
      <w:color w:val="auto"/>
      <w:u w:val="none"/>
    </w:rPr>
  </w:style>
  <w:style w:type="paragraph" w:styleId="DocumentMap">
    <w:name w:val="Document Map"/>
    <w:basedOn w:val="Normal"/>
    <w:link w:val="DocumentMapChar"/>
    <w:uiPriority w:val="99"/>
    <w:semiHidden/>
    <w:unhideWhenUsed/>
    <w:rsid w:val="002D26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269F"/>
    <w:rPr>
      <w:rFonts w:ascii="Lucida Grande" w:hAnsi="Lucida Grande" w:cs="Lucida Grande"/>
    </w:rPr>
  </w:style>
  <w:style w:type="paragraph" w:customStyle="1" w:styleId="textbold">
    <w:name w:val="text bold"/>
    <w:basedOn w:val="Normal"/>
    <w:link w:val="Emphasis"/>
    <w:uiPriority w:val="20"/>
    <w:qFormat/>
    <w:rsid w:val="001257F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1257F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1257F8"/>
    <w:rPr>
      <w:b/>
      <w:bCs/>
    </w:rPr>
  </w:style>
  <w:style w:type="paragraph" w:styleId="NoSpacing">
    <w:name w:val="No Spacing"/>
    <w:aliases w:val="Card Format,ClearFormatting,DDI Tag,Tag Title,No Spacing51,Tag and Cite,No Spacing8,Dont u,No Spacing311"/>
    <w:basedOn w:val="Heading1"/>
    <w:autoRedefine/>
    <w:uiPriority w:val="99"/>
    <w:qFormat/>
    <w:rsid w:val="00BE3F1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3538B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wp-content/uploads/2021/04/TheFutureofSecurityinSpace.pdf" TargetMode="External"/><Relationship Id="rId18" Type="http://schemas.openxmlformats.org/officeDocument/2006/relationships/hyperlink" Target="http://scholarship.law.georgetown.edu/cgi/viewcontent.cgi?article=1452&amp;context=facpub" TargetMode="External"/><Relationship Id="rId3" Type="http://schemas.openxmlformats.org/officeDocument/2006/relationships/customXml" Target="../customXml/item3.xml"/><Relationship Id="rId21" Type="http://schemas.openxmlformats.org/officeDocument/2006/relationships/hyperlink" Target="https://www.tandfonline.com/doi/full/10.1080/25751654.2018.1532525%20recut%2012-10-2021" TargetMode="External"/><Relationship Id="rId7" Type="http://schemas.openxmlformats.org/officeDocument/2006/relationships/settings" Target="settings.xml"/><Relationship Id="rId12" Type="http://schemas.openxmlformats.org/officeDocument/2006/relationships/hyperlink" Target="https://breakingdefense.com/tag/outer-space-treaty/" TargetMode="External"/><Relationship Id="rId17" Type="http://schemas.openxmlformats.org/officeDocument/2006/relationships/hyperlink" Target="https://www.wilsoncenter.org/article/global-legal-landscape-space-who-writes-rules-final-frontie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euters.com/article/us-arms-space/china-russia-to-offer-treaty-to-ban-arms-in-space-idUSL2578979020080125" TargetMode="External"/><Relationship Id="rId20" Type="http://schemas.openxmlformats.org/officeDocument/2006/relationships/hyperlink" Target="https://tnsr.org/2019/02/after-the-responsible-stakeholder-what-debating-americas-china-strategy-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1/04/us-should-push-new-space-treaty-atlantic-counci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reakingdefense.com/tag/space-resource-extraction/" TargetMode="External"/><Relationship Id="rId23" Type="http://schemas.openxmlformats.org/officeDocument/2006/relationships/hyperlink" Target="https://www.theatlantic.com/science/archive/2019/01/nasa-roscosmos-russia-bridenstine-rogozin/579973/"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digitalcommons.unl.edu/cgi/viewcontent.cgi?referer=&amp;httpsredir=1&amp;article=1086&amp;context=spacelaw" TargetMode="Externa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breakingdefense.com/2021/03/the-space-rush-new-us-strategy-must-bring-order-regulation/" TargetMode="External"/><Relationship Id="rId22" Type="http://schemas.openxmlformats.org/officeDocument/2006/relationships/hyperlink" Target="https://www.wired.com/2017/01/asteroid-mining-sounds-hard-right-dont-know-hal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26</Pages>
  <Words>12911</Words>
  <Characters>73594</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22</cp:revision>
  <dcterms:created xsi:type="dcterms:W3CDTF">2021-12-18T22:07:00Z</dcterms:created>
  <dcterms:modified xsi:type="dcterms:W3CDTF">2021-12-18T23:16:00Z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