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A04C0" w14:textId="35323F79" w:rsidR="00CD09AB" w:rsidRDefault="001F677A" w:rsidP="00CD09AB">
      <w:pPr>
        <w:pStyle w:val="Heading1"/>
      </w:pPr>
      <w:r>
        <w:t>Round 2 – AC UNLV</w:t>
      </w:r>
    </w:p>
    <w:p w14:paraId="663503ED" w14:textId="77777777" w:rsidR="00CD09AB" w:rsidRPr="00355308" w:rsidRDefault="00CD09AB" w:rsidP="00CD09AB">
      <w:pPr>
        <w:pStyle w:val="Heading2"/>
        <w:rPr>
          <w:rFonts w:cs="Calibri"/>
          <w:color w:val="000000" w:themeColor="text1"/>
          <w:sz w:val="32"/>
          <w:szCs w:val="32"/>
          <w:u w:val="single"/>
        </w:rPr>
      </w:pPr>
      <w:r w:rsidRPr="00355308">
        <w:rPr>
          <w:rFonts w:cs="Calibri"/>
          <w:color w:val="000000" w:themeColor="text1"/>
        </w:rPr>
        <w:t>1AC—Plan</w:t>
      </w:r>
    </w:p>
    <w:p w14:paraId="1AE4948F" w14:textId="77777777" w:rsidR="00CD09AB" w:rsidRPr="00355308" w:rsidRDefault="00CD09AB" w:rsidP="00CD09AB"/>
    <w:p w14:paraId="4E23F649" w14:textId="77777777" w:rsidR="00CD09AB" w:rsidRPr="00355308" w:rsidRDefault="00CD09AB" w:rsidP="00CD09AB">
      <w:pPr>
        <w:pStyle w:val="Heading4"/>
        <w:rPr>
          <w:rFonts w:cs="Calibri"/>
        </w:rPr>
      </w:pPr>
      <w:r w:rsidRPr="00355308">
        <w:rPr>
          <w:rFonts w:cs="Calibri"/>
        </w:rPr>
        <w:t>Plan: The appropriation of outer space through asteroid mining by private entities should be banned.</w:t>
      </w:r>
    </w:p>
    <w:p w14:paraId="54AC1B2C" w14:textId="77777777" w:rsidR="00CD09AB" w:rsidRPr="00355308" w:rsidRDefault="00CD09AB" w:rsidP="00CD09AB"/>
    <w:p w14:paraId="699B39DA" w14:textId="77777777" w:rsidR="00CD09AB" w:rsidRPr="00355308" w:rsidRDefault="00CD09AB" w:rsidP="00CD09AB">
      <w:pPr>
        <w:pStyle w:val="Heading4"/>
        <w:rPr>
          <w:rFonts w:cs="Calibri"/>
        </w:rPr>
      </w:pPr>
      <w:r w:rsidRPr="00355308">
        <w:rPr>
          <w:rFonts w:cs="Calibri"/>
        </w:rPr>
        <w:t>We’ll defend normal means as the signatories of the OST adding an optional protocol under Article II.</w:t>
      </w:r>
    </w:p>
    <w:p w14:paraId="03075C5B" w14:textId="77777777" w:rsidR="00CD09AB" w:rsidRPr="00355308" w:rsidRDefault="00CD09AB" w:rsidP="00CD09AB">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4C6EC1B6" w14:textId="77777777" w:rsidR="00CD09AB" w:rsidRPr="00355308" w:rsidRDefault="00CD09AB" w:rsidP="00CD09AB">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500A34DE" w14:textId="77777777" w:rsidR="00CD09AB" w:rsidRPr="004667F4" w:rsidRDefault="00CD09AB" w:rsidP="00CD09AB"/>
    <w:p w14:paraId="329AF9A6" w14:textId="77777777" w:rsidR="00CD09AB" w:rsidRDefault="00CD09AB" w:rsidP="00CD09AB">
      <w:pPr>
        <w:pStyle w:val="Heading2"/>
        <w:rPr>
          <w:rFonts w:cs="Calibri"/>
        </w:rPr>
      </w:pPr>
      <w:r w:rsidRPr="00355308">
        <w:rPr>
          <w:rFonts w:cs="Calibri"/>
        </w:rPr>
        <w:t>1AC—Advantages</w:t>
      </w:r>
    </w:p>
    <w:p w14:paraId="7E681657" w14:textId="77777777" w:rsidR="00CD09AB" w:rsidRDefault="00CD09AB" w:rsidP="00CD09AB"/>
    <w:p w14:paraId="7A2DFAEB" w14:textId="77777777" w:rsidR="00CD09AB" w:rsidRDefault="00CD09AB" w:rsidP="00CD09AB">
      <w:pPr>
        <w:pStyle w:val="Heading3"/>
        <w:rPr>
          <w:rFonts w:cs="Calibri"/>
        </w:rPr>
      </w:pPr>
      <w:r>
        <w:rPr>
          <w:rFonts w:cs="Calibri"/>
        </w:rPr>
        <w:t>Advantage – Space War</w:t>
      </w:r>
    </w:p>
    <w:p w14:paraId="50FFF830" w14:textId="77777777" w:rsidR="00CD09AB" w:rsidRDefault="00CD09AB" w:rsidP="00CD09AB"/>
    <w:p w14:paraId="06E13C28" w14:textId="77777777" w:rsidR="00CD09AB" w:rsidRPr="00D265F4" w:rsidRDefault="00CD09AB" w:rsidP="00CD09AB"/>
    <w:p w14:paraId="09CD8188" w14:textId="77777777" w:rsidR="00CD09AB" w:rsidRPr="00355308" w:rsidRDefault="00CD09AB" w:rsidP="00CD09AB">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2BEEFE52" w14:textId="77777777" w:rsidR="00CD09AB" w:rsidRPr="00355308" w:rsidRDefault="00CD09AB" w:rsidP="00CD09AB">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0A9F674F" w14:textId="77777777" w:rsidR="00CD09AB" w:rsidRDefault="00CD09AB" w:rsidP="00CD09AB">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204AFB2C" w14:textId="77777777" w:rsidR="00CD09AB" w:rsidRPr="00355308" w:rsidRDefault="00CD09AB" w:rsidP="00CD09AB">
      <w:pPr>
        <w:rPr>
          <w:color w:val="000000" w:themeColor="text1"/>
          <w:sz w:val="14"/>
        </w:rPr>
      </w:pPr>
    </w:p>
    <w:p w14:paraId="779286AC" w14:textId="77777777" w:rsidR="00CD09AB" w:rsidRPr="00355308" w:rsidRDefault="00CD09AB" w:rsidP="00CD09AB">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4B455D75" w14:textId="77777777" w:rsidR="00CD09AB" w:rsidRPr="00355308" w:rsidRDefault="00CD09AB" w:rsidP="00CD09AB">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3F1F3DC7" w14:textId="77777777" w:rsidR="00CD09AB" w:rsidRPr="00355308" w:rsidRDefault="00CD09AB" w:rsidP="00CD09AB">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355308">
        <w:rPr>
          <w:rStyle w:val="Style13ptBold"/>
          <w:color w:val="000000" w:themeColor="text1"/>
          <w:sz w:val="16"/>
        </w:rPr>
        <w:t>the US government legalised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add to the space weaponisation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2C91C0D4" w14:textId="77777777" w:rsidR="00CD09AB" w:rsidRDefault="00CD09AB" w:rsidP="00CD09AB"/>
    <w:p w14:paraId="6E9F4E11" w14:textId="77777777" w:rsidR="00CD09AB" w:rsidRDefault="00CD09AB" w:rsidP="00CD09AB"/>
    <w:p w14:paraId="7082E632" w14:textId="77777777" w:rsidR="00CD09AB" w:rsidRPr="00AD4C5F" w:rsidRDefault="00CD09AB" w:rsidP="00CD09AB">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68C60E76" w14:textId="77777777" w:rsidR="00CD09AB" w:rsidRPr="00AD4C5F" w:rsidRDefault="00CD09AB" w:rsidP="00CD09AB">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1125C047" w14:textId="77777777" w:rsidR="00CD09AB" w:rsidRPr="00AD4C5F" w:rsidRDefault="00CD09AB" w:rsidP="00CD09AB">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704E1D7C" w14:textId="77777777" w:rsidR="00CD09AB" w:rsidRPr="00AD4C5F" w:rsidRDefault="00CD09AB" w:rsidP="00CD09AB">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7FCE1900" w14:textId="77777777" w:rsidR="00CD09AB" w:rsidRPr="00AD4C5F" w:rsidRDefault="00CD09AB" w:rsidP="00CD09AB">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20A2180D" w14:textId="77777777" w:rsidR="00CD09AB" w:rsidRPr="00AD4C5F" w:rsidRDefault="00CD09AB" w:rsidP="00CD09AB">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058178BA" w14:textId="77777777" w:rsidR="00CD09AB" w:rsidRPr="00AD4C5F" w:rsidRDefault="00CD09AB" w:rsidP="00CD09AB">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53012E6B" w14:textId="77777777" w:rsidR="00CD09AB" w:rsidRPr="00AD4C5F" w:rsidRDefault="00CD09AB" w:rsidP="00CD09AB">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6F5E9736" w14:textId="77777777" w:rsidR="00CD09AB" w:rsidRPr="00AD4C5F" w:rsidRDefault="00CD09AB" w:rsidP="00CD09AB">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(or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1ADBD261" w14:textId="77777777" w:rsidR="00CD09AB" w:rsidRPr="00AD4C5F" w:rsidRDefault="00CD09AB" w:rsidP="00CD09AB">
      <w:pPr>
        <w:rPr>
          <w:rFonts w:asciiTheme="majorHAnsi" w:hAnsiTheme="majorHAnsi" w:cstheme="majorHAnsi"/>
          <w:color w:val="000000" w:themeColor="text1"/>
          <w:sz w:val="16"/>
        </w:rPr>
      </w:pPr>
    </w:p>
    <w:p w14:paraId="7E228C1B" w14:textId="77777777" w:rsidR="00CD09AB" w:rsidRPr="00AD4C5F" w:rsidRDefault="00CD09AB" w:rsidP="00CD09AB">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0E65E2D8" w14:textId="77777777" w:rsidR="00CD09AB" w:rsidRPr="00AD4C5F" w:rsidRDefault="00CD09AB" w:rsidP="00CD09AB">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75BC35D5" w14:textId="77777777" w:rsidR="00CD09AB" w:rsidRPr="0098474F" w:rsidRDefault="00CD09AB" w:rsidP="00CD09AB">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506A2384" w14:textId="77777777" w:rsidR="00CD09AB" w:rsidRPr="00AD4C5F" w:rsidRDefault="00CD09AB" w:rsidP="00CD09AB">
      <w:pPr>
        <w:rPr>
          <w:rFonts w:asciiTheme="majorHAnsi" w:hAnsiTheme="majorHAnsi" w:cstheme="majorHAnsi"/>
          <w:color w:val="000000" w:themeColor="text1"/>
          <w:sz w:val="16"/>
        </w:rPr>
      </w:pPr>
    </w:p>
    <w:p w14:paraId="12E1519A" w14:textId="77777777" w:rsidR="00CD09AB" w:rsidRPr="00AD4C5F" w:rsidRDefault="00CD09AB" w:rsidP="00CD09AB">
      <w:pPr>
        <w:rPr>
          <w:rFonts w:asciiTheme="majorHAnsi" w:hAnsiTheme="majorHAnsi" w:cstheme="majorHAnsi"/>
          <w:color w:val="000000" w:themeColor="text1"/>
          <w:sz w:val="16"/>
        </w:rPr>
      </w:pPr>
    </w:p>
    <w:p w14:paraId="690441D5" w14:textId="77777777" w:rsidR="00CD09AB" w:rsidRPr="00355308" w:rsidRDefault="00CD09AB" w:rsidP="00CD09AB">
      <w:pPr>
        <w:pStyle w:val="Heading4"/>
        <w:rPr>
          <w:rFonts w:cs="Calibri"/>
          <w:color w:val="000000" w:themeColor="text1"/>
        </w:rPr>
      </w:pPr>
      <w:r w:rsidRPr="00355308">
        <w:rPr>
          <w:rFonts w:cs="Calibri"/>
          <w:color w:val="000000" w:themeColor="text1"/>
        </w:rPr>
        <w:t xml:space="preserve">Resource extraction in space is not a sustainable market – profitability metrics ensure total collapse into monopolization </w:t>
      </w:r>
    </w:p>
    <w:p w14:paraId="635E6DC1" w14:textId="77777777" w:rsidR="00CD09AB" w:rsidRPr="00355308" w:rsidRDefault="00CD09AB" w:rsidP="00CD09AB">
      <w:pPr>
        <w:rPr>
          <w:color w:val="000000" w:themeColor="text1"/>
        </w:rPr>
      </w:pPr>
      <w:r w:rsidRPr="00355308">
        <w:rPr>
          <w:rStyle w:val="Style13ptBold"/>
          <w:color w:val="000000" w:themeColor="text1"/>
        </w:rPr>
        <w:t>Gardenyes 2017</w:t>
      </w:r>
      <w:r w:rsidRPr="00355308">
        <w:rPr>
          <w:color w:val="000000" w:themeColor="text1"/>
        </w:rPr>
        <w:t xml:space="preserve"> (Distri Josep Gardenyes, Marxist and anarchist writer, "New Technologies, Extraterrestrial Exploitation, And The Future Of Capitalism", It's Going Down, January 28 2017, </w:t>
      </w:r>
      <w:hyperlink r:id="rId15" w:history="1">
        <w:r w:rsidRPr="00355308">
          <w:rPr>
            <w:rStyle w:val="Hyperlink"/>
            <w:color w:val="000000" w:themeColor="text1"/>
          </w:rPr>
          <w:t>https://itsgoingdown.org/new-technologies-extraterrestrial-exploitation-future-capitalism/</w:t>
        </w:r>
      </w:hyperlink>
      <w:r w:rsidRPr="00355308">
        <w:rPr>
          <w:color w:val="000000" w:themeColor="text1"/>
        </w:rPr>
        <w:t>, mmv)</w:t>
      </w:r>
    </w:p>
    <w:p w14:paraId="38A57C1A" w14:textId="77777777" w:rsidR="00CD09AB" w:rsidRPr="00355308" w:rsidRDefault="00CD09AB" w:rsidP="00CD09AB">
      <w:pPr>
        <w:rPr>
          <w:color w:val="000000" w:themeColor="text1"/>
          <w:sz w:val="16"/>
        </w:rPr>
      </w:pPr>
      <w:r w:rsidRPr="00355308">
        <w:rPr>
          <w:rStyle w:val="StyleUnderline"/>
          <w:color w:val="000000" w:themeColor="text1"/>
        </w:rPr>
        <w:t>2017 is the year of Google’s Lunar X Prize, through which the North American corporation</w:t>
      </w:r>
      <w:r w:rsidRPr="00355308">
        <w:rPr>
          <w:color w:val="000000" w:themeColor="text1"/>
          <w:sz w:val="16"/>
        </w:rPr>
        <w:t xml:space="preserve"> (as important to 21st century capitalism as Ford was to 20th century capitalism) </w:t>
      </w:r>
      <w:r w:rsidRPr="00355308">
        <w:rPr>
          <w:rStyle w:val="StyleUnderline"/>
          <w:color w:val="000000" w:themeColor="text1"/>
        </w:rPr>
        <w:t>is offering $20 million to the first company that manages to send a landing craft to the moon, drive 500 meters, and transmit high-resolution images back to Earth</w:t>
      </w:r>
      <w:r w:rsidRPr="00355308">
        <w:rPr>
          <w:color w:val="000000" w:themeColor="text1"/>
          <w:sz w:val="16"/>
        </w:rPr>
        <w:t xml:space="preserve">. But they have to do it this year. And there are already various teams that are getting ready to meet the challenge. </w:t>
      </w:r>
      <w:r w:rsidRPr="00355308">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355308">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355308">
        <w:rPr>
          <w:rStyle w:val="StyleUnderline"/>
          <w:color w:val="000000" w:themeColor="text1"/>
        </w:rPr>
        <w:t>Another company, Planetary Resources, claims that the mining of metals and water on asteroids could be a trillion dollar business</w:t>
      </w:r>
      <w:r w:rsidRPr="00355308">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355308">
        <w:rPr>
          <w:rStyle w:val="StyleUnderline"/>
          <w:color w:val="000000" w:themeColor="text1"/>
        </w:rPr>
        <w:t>On the 14th of January, Space X returned to space. It’s one of the companies of Elon Musk</w:t>
      </w:r>
      <w:r w:rsidRPr="00355308">
        <w:rPr>
          <w:color w:val="000000" w:themeColor="text1"/>
          <w:sz w:val="16"/>
        </w:rPr>
        <w:t xml:space="preserve"> (who is also preparing self-driving cars for commercial sale; the technology already works and the only obstacle are the legal regulations), </w:t>
      </w:r>
      <w:r w:rsidRPr="00355308">
        <w:rPr>
          <w:rStyle w:val="StyleUnderline"/>
          <w:color w:val="000000" w:themeColor="text1"/>
        </w:rPr>
        <w:t>the billionaire whose personal crusade is the colonization of Mars in the next two decades</w:t>
      </w:r>
      <w:r w:rsidRPr="00355308">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355308">
        <w:rPr>
          <w:rStyle w:val="StyleUnderline"/>
          <w:color w:val="000000" w:themeColor="text1"/>
        </w:rPr>
        <w:t>The autonomous and reusable rockets</w:t>
      </w:r>
      <w:r w:rsidRPr="00355308">
        <w:rPr>
          <w:color w:val="000000" w:themeColor="text1"/>
          <w:sz w:val="16"/>
        </w:rPr>
        <w:t xml:space="preserve"> (one could say, environmentally friendly) </w:t>
      </w:r>
      <w:r w:rsidRPr="00355308">
        <w:rPr>
          <w:rStyle w:val="StyleUnderline"/>
          <w:color w:val="000000" w:themeColor="text1"/>
        </w:rPr>
        <w:t>are one of the foundations of Musk’s plan for reaching Mars in a commercially feasible way</w:t>
      </w:r>
      <w:r w:rsidRPr="00355308">
        <w:rPr>
          <w:color w:val="000000" w:themeColor="text1"/>
          <w:sz w:val="16"/>
        </w:rPr>
        <w:t xml:space="preserve">. He has already developed a business plan for developing the technology and acquiring the resources needed to complete the mission. </w:t>
      </w:r>
      <w:r w:rsidRPr="00355308">
        <w:rPr>
          <w:rStyle w:val="StyleUnderline"/>
          <w:color w:val="000000" w:themeColor="text1"/>
        </w:rPr>
        <w:t>These are not isolated or insignificant companies. And the State is also paying attention to extraterrestrial colonization</w:t>
      </w:r>
      <w:r w:rsidRPr="00355308">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355308">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355308">
        <w:rPr>
          <w:color w:val="000000" w:themeColor="text1"/>
          <w:sz w:val="16"/>
        </w:rPr>
        <w:t xml:space="preserve">. </w:t>
      </w:r>
      <w:r w:rsidRPr="00355308">
        <w:rPr>
          <w:rStyle w:val="StyleUnderline"/>
          <w:color w:val="000000" w:themeColor="text1"/>
        </w:rPr>
        <w:t xml:space="preserve">In effect, </w:t>
      </w:r>
      <w:r w:rsidRPr="00355308">
        <w:rPr>
          <w:rStyle w:val="StyleUnderline"/>
          <w:color w:val="000000" w:themeColor="text1"/>
          <w:highlight w:val="green"/>
        </w:rPr>
        <w:t>they can mine the moon until it’s empty</w:t>
      </w:r>
      <w:r w:rsidRPr="00355308">
        <w:rPr>
          <w:rStyle w:val="StyleUnderline"/>
          <w:color w:val="000000" w:themeColor="text1"/>
        </w:rPr>
        <w:t>, but the private companies working there with their robotic factories couldn’t be considered the owners</w:t>
      </w:r>
      <w:r w:rsidRPr="00355308">
        <w:rPr>
          <w:color w:val="000000" w:themeColor="text1"/>
          <w:sz w:val="16"/>
        </w:rPr>
        <w:t xml:space="preserve">. </w:t>
      </w:r>
      <w:r w:rsidRPr="00355308">
        <w:rPr>
          <w:rStyle w:val="StyleUnderline"/>
          <w:color w:val="000000" w:themeColor="text1"/>
        </w:rPr>
        <w:t xml:space="preserve">The dotcom boom, which burst in 2000, </w:t>
      </w:r>
      <w:r w:rsidRPr="00355308">
        <w:rPr>
          <w:rStyle w:val="StyleUnderline"/>
          <w:color w:val="000000" w:themeColor="text1"/>
          <w:highlight w:val="green"/>
        </w:rPr>
        <w:t xml:space="preserve">shows that immense amounts of capital can be invested in companies that do not generate any profits </w:t>
      </w:r>
      <w:r w:rsidRPr="00355308">
        <w:rPr>
          <w:rStyle w:val="StyleUnderline"/>
          <w:color w:val="000000" w:themeColor="text1"/>
        </w:rPr>
        <w:t xml:space="preserve">for quite a few </w:t>
      </w:r>
      <w:r w:rsidRPr="00355308">
        <w:rPr>
          <w:rStyle w:val="StyleUnderline"/>
          <w:color w:val="000000" w:themeColor="text1"/>
          <w:highlight w:val="green"/>
        </w:rPr>
        <w:t>years before provoking a crash</w:t>
      </w:r>
      <w:r w:rsidRPr="00355308">
        <w:rPr>
          <w:color w:val="000000" w:themeColor="text1"/>
          <w:sz w:val="16"/>
        </w:rPr>
        <w:t xml:space="preserve"> (in this case, it was six years). </w:t>
      </w:r>
      <w:r w:rsidRPr="00355308">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355308">
        <w:rPr>
          <w:color w:val="000000" w:themeColor="text1"/>
          <w:sz w:val="16"/>
        </w:rPr>
        <w:t xml:space="preserve">. </w:t>
      </w:r>
      <w:r w:rsidRPr="00355308">
        <w:rPr>
          <w:rStyle w:val="StyleUnderline"/>
          <w:color w:val="000000" w:themeColor="text1"/>
        </w:rPr>
        <w:t xml:space="preserve">We are at </w:t>
      </w:r>
      <w:r w:rsidRPr="00355308">
        <w:rPr>
          <w:rStyle w:val="StyleUnderline"/>
          <w:color w:val="000000" w:themeColor="text1"/>
          <w:highlight w:val="green"/>
        </w:rPr>
        <w:t>the beginning of a phase of massive investment</w:t>
      </w:r>
      <w:r w:rsidRPr="00355308">
        <w:rPr>
          <w:rStyle w:val="StyleUnderline"/>
          <w:color w:val="000000" w:themeColor="text1"/>
        </w:rPr>
        <w:t xml:space="preserve"> and growth </w:t>
      </w:r>
      <w:r w:rsidRPr="00355308">
        <w:rPr>
          <w:rStyle w:val="StyleUnderline"/>
          <w:color w:val="000000" w:themeColor="text1"/>
          <w:highlight w:val="green"/>
        </w:rPr>
        <w:t xml:space="preserve">in the new sector of </w:t>
      </w:r>
      <w:r w:rsidRPr="00355308">
        <w:rPr>
          <w:rStyle w:val="StyleUnderline"/>
          <w:color w:val="000000" w:themeColor="text1"/>
        </w:rPr>
        <w:t xml:space="preserve">extraterrestrial transport and </w:t>
      </w:r>
      <w:r w:rsidRPr="00355308">
        <w:rPr>
          <w:rStyle w:val="StyleUnderline"/>
          <w:color w:val="000000" w:themeColor="text1"/>
          <w:highlight w:val="green"/>
        </w:rPr>
        <w:t>mining</w:t>
      </w:r>
      <w:r w:rsidRPr="00355308">
        <w:rPr>
          <w:rStyle w:val="StyleUnderline"/>
          <w:color w:val="000000" w:themeColor="text1"/>
        </w:rPr>
        <w:t>. The venture capitalists of this sector enjoy the advantage that the logistical foundation of their dream</w:t>
      </w:r>
      <w:r w:rsidRPr="00355308">
        <w:rPr>
          <w:color w:val="000000" w:themeColor="text1"/>
          <w:sz w:val="16"/>
        </w:rPr>
        <w:t xml:space="preserve"> (</w:t>
      </w:r>
      <w:r w:rsidRPr="00355308">
        <w:rPr>
          <w:rStyle w:val="StyleUnderline"/>
          <w:color w:val="000000" w:themeColor="text1"/>
        </w:rPr>
        <w:t>everything connected with the launching of satellites, with their crucial military and commercial uses</w:t>
      </w:r>
      <w:r w:rsidRPr="00355308">
        <w:rPr>
          <w:color w:val="000000" w:themeColor="text1"/>
          <w:sz w:val="16"/>
        </w:rPr>
        <w:t xml:space="preserve">) </w:t>
      </w:r>
      <w:r w:rsidRPr="00355308">
        <w:rPr>
          <w:rStyle w:val="StyleUnderline"/>
          <w:color w:val="000000" w:themeColor="text1"/>
        </w:rPr>
        <w:t>is already in place and profitable</w:t>
      </w:r>
      <w:r w:rsidRPr="00355308">
        <w:rPr>
          <w:color w:val="000000" w:themeColor="text1"/>
          <w:sz w:val="16"/>
        </w:rPr>
        <w:t xml:space="preserve">. Similarly, </w:t>
      </w:r>
      <w:r w:rsidRPr="00355308">
        <w:rPr>
          <w:rStyle w:val="StyleUnderline"/>
          <w:color w:val="000000" w:themeColor="text1"/>
        </w:rPr>
        <w:t>Columbus didn’t have to invent the long-distance ships or the navigation equipment</w:t>
      </w:r>
      <w:r w:rsidRPr="00355308">
        <w:rPr>
          <w:color w:val="000000" w:themeColor="text1"/>
          <w:sz w:val="16"/>
        </w:rPr>
        <w:t xml:space="preserve"> (which had already been developed by the Portuguese in the luxurious commercial circuits of the Indian Ocean), </w:t>
      </w:r>
      <w:r w:rsidRPr="00355308">
        <w:rPr>
          <w:rStyle w:val="StyleUnderline"/>
          <w:color w:val="000000" w:themeColor="text1"/>
        </w:rPr>
        <w:t>he just had to take them further</w:t>
      </w:r>
      <w:r w:rsidRPr="00355308">
        <w:rPr>
          <w:color w:val="000000" w:themeColor="text1"/>
          <w:sz w:val="16"/>
        </w:rPr>
        <w:t xml:space="preserve">. </w:t>
      </w:r>
      <w:r w:rsidRPr="00355308">
        <w:rPr>
          <w:rStyle w:val="StyleUnderline"/>
          <w:color w:val="000000" w:themeColor="text1"/>
          <w:highlight w:val="green"/>
        </w:rPr>
        <w:t xml:space="preserve">They still have </w:t>
      </w:r>
      <w:r w:rsidRPr="00355308">
        <w:rPr>
          <w:rStyle w:val="StyleUnderline"/>
          <w:color w:val="000000" w:themeColor="text1"/>
        </w:rPr>
        <w:t xml:space="preserve">a few </w:t>
      </w:r>
      <w:r w:rsidRPr="00355308">
        <w:rPr>
          <w:rStyle w:val="StyleUnderline"/>
          <w:color w:val="000000" w:themeColor="text1"/>
          <w:highlight w:val="green"/>
        </w:rPr>
        <w:t xml:space="preserve">years to yield profits </w:t>
      </w:r>
      <w:r w:rsidRPr="00355308">
        <w:rPr>
          <w:rStyle w:val="StyleUnderline"/>
          <w:color w:val="000000" w:themeColor="text1"/>
        </w:rPr>
        <w:t xml:space="preserve">with extraterrestrial extraction </w:t>
      </w:r>
      <w:r w:rsidRPr="00355308">
        <w:rPr>
          <w:rStyle w:val="StyleUnderline"/>
          <w:color w:val="000000" w:themeColor="text1"/>
          <w:highlight w:val="green"/>
        </w:rPr>
        <w:t>before the bubble bursts</w:t>
      </w:r>
      <w:r w:rsidRPr="00355308">
        <w:rPr>
          <w:rStyle w:val="StyleUnderline"/>
          <w:color w:val="000000" w:themeColor="text1"/>
        </w:rPr>
        <w:t xml:space="preserve">. If they achieve it, </w:t>
      </w:r>
      <w:r w:rsidRPr="00355308">
        <w:rPr>
          <w:rStyle w:val="StyleUnderline"/>
          <w:color w:val="000000" w:themeColor="text1"/>
          <w:highlight w:val="green"/>
        </w:rPr>
        <w:t>capitalism will</w:t>
      </w:r>
      <w:r w:rsidRPr="00355308">
        <w:rPr>
          <w:rStyle w:val="StyleUnderline"/>
          <w:color w:val="000000" w:themeColor="text1"/>
        </w:rPr>
        <w:t xml:space="preserve"> once again </w:t>
      </w:r>
      <w:r w:rsidRPr="00355308">
        <w:rPr>
          <w:rStyle w:val="StyleUnderline"/>
          <w:color w:val="000000" w:themeColor="text1"/>
          <w:highlight w:val="green"/>
        </w:rPr>
        <w:t>undergo an intense growth and the moment of maximum vulnerability</w:t>
      </w:r>
      <w:r w:rsidRPr="00355308">
        <w:rPr>
          <w:rStyle w:val="StyleUnderline"/>
          <w:color w:val="000000" w:themeColor="text1"/>
        </w:rPr>
        <w:t xml:space="preserve"> and maximum popular rage that the institutions now face will have passed</w:t>
      </w:r>
      <w:r w:rsidRPr="00355308">
        <w:rPr>
          <w:color w:val="000000" w:themeColor="text1"/>
          <w:sz w:val="16"/>
        </w:rPr>
        <w:t xml:space="preserve">. </w:t>
      </w:r>
      <w:r w:rsidRPr="00355308">
        <w:rPr>
          <w:rStyle w:val="StyleUnderline"/>
          <w:color w:val="000000" w:themeColor="text1"/>
        </w:rPr>
        <w:t>Extraterrestrial colonization is no longer a trope of science fiction</w:t>
      </w:r>
      <w:r w:rsidRPr="00355308">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355308">
        <w:rPr>
          <w:rStyle w:val="StyleUnderline"/>
          <w:color w:val="000000" w:themeColor="text1"/>
        </w:rPr>
        <w:t xml:space="preserve">Since the 19th century, there have been occasional works that posed journeys beyond Planet Earth, but the </w:t>
      </w:r>
      <w:r w:rsidRPr="00355308">
        <w:rPr>
          <w:rStyle w:val="StyleUnderline"/>
          <w:color w:val="000000" w:themeColor="text1"/>
          <w:highlight w:val="green"/>
        </w:rPr>
        <w:t>current frenetic production is</w:t>
      </w:r>
      <w:r w:rsidRPr="00355308">
        <w:rPr>
          <w:rStyle w:val="StyleUnderline"/>
          <w:color w:val="000000" w:themeColor="text1"/>
        </w:rPr>
        <w:t xml:space="preserve"> qualitatively and quantitatively </w:t>
      </w:r>
      <w:r w:rsidRPr="00355308">
        <w:rPr>
          <w:rStyle w:val="StyleUnderline"/>
          <w:color w:val="000000" w:themeColor="text1"/>
          <w:highlight w:val="green"/>
        </w:rPr>
        <w:t>incomparable</w:t>
      </w:r>
      <w:r w:rsidRPr="00355308">
        <w:rPr>
          <w:color w:val="000000" w:themeColor="text1"/>
          <w:sz w:val="16"/>
        </w:rPr>
        <w:t xml:space="preserve">. </w:t>
      </w:r>
      <w:r w:rsidRPr="00355308">
        <w:rPr>
          <w:rStyle w:val="StyleUnderline"/>
          <w:color w:val="000000" w:themeColor="text1"/>
        </w:rPr>
        <w:t xml:space="preserve">Its effect is not only the normalization of extraterrestrial activity, it also </w:t>
      </w:r>
      <w:r w:rsidRPr="00355308">
        <w:rPr>
          <w:rStyle w:val="StyleUnderline"/>
          <w:color w:val="000000" w:themeColor="text1"/>
          <w:highlight w:val="green"/>
        </w:rPr>
        <w:t xml:space="preserve">accustoms us to </w:t>
      </w:r>
      <w:r w:rsidRPr="00355308">
        <w:rPr>
          <w:rStyle w:val="StyleUnderline"/>
          <w:color w:val="000000" w:themeColor="text1"/>
        </w:rPr>
        <w:t xml:space="preserve">imagine the first steps of taking our civilization and the </w:t>
      </w:r>
      <w:r w:rsidRPr="00355308">
        <w:rPr>
          <w:rStyle w:val="StyleUnderline"/>
          <w:color w:val="000000" w:themeColor="text1"/>
          <w:highlight w:val="green"/>
        </w:rPr>
        <w:t>capitalist economy beyond the Earth</w:t>
      </w:r>
      <w:r w:rsidRPr="00355308">
        <w:rPr>
          <w:rStyle w:val="StyleUnderline"/>
          <w:color w:val="000000" w:themeColor="text1"/>
        </w:rPr>
        <w:t>’s gravity well</w:t>
      </w:r>
      <w:r w:rsidRPr="00355308">
        <w:rPr>
          <w:color w:val="000000" w:themeColor="text1"/>
          <w:sz w:val="16"/>
        </w:rPr>
        <w:t>.</w:t>
      </w:r>
    </w:p>
    <w:p w14:paraId="3F96B601" w14:textId="77777777" w:rsidR="00CD09AB" w:rsidRPr="00355308" w:rsidRDefault="00CD09AB" w:rsidP="00CD09AB">
      <w:pPr>
        <w:rPr>
          <w:color w:val="000000" w:themeColor="text1"/>
        </w:rPr>
      </w:pPr>
    </w:p>
    <w:p w14:paraId="13D125EC" w14:textId="77777777" w:rsidR="00CD09AB" w:rsidRDefault="00CD09AB" w:rsidP="00CD09AB">
      <w:pPr>
        <w:rPr>
          <w:rFonts w:asciiTheme="majorHAnsi" w:hAnsiTheme="majorHAnsi" w:cstheme="majorHAnsi"/>
          <w:color w:val="000000" w:themeColor="text1"/>
          <w:sz w:val="16"/>
        </w:rPr>
      </w:pPr>
    </w:p>
    <w:p w14:paraId="59A8953E" w14:textId="77777777" w:rsidR="00CD09AB" w:rsidRPr="00355308" w:rsidRDefault="00CD09AB" w:rsidP="00CD09AB">
      <w:pPr>
        <w:pStyle w:val="Heading3"/>
        <w:rPr>
          <w:rFonts w:cs="Calibri"/>
        </w:rPr>
      </w:pPr>
      <w:r w:rsidRPr="00355308">
        <w:rPr>
          <w:rFonts w:cs="Calibri"/>
        </w:rPr>
        <w:t>Advantage – Collisions</w:t>
      </w:r>
    </w:p>
    <w:p w14:paraId="33724271" w14:textId="77777777" w:rsidR="00CD09AB" w:rsidRPr="00355308" w:rsidRDefault="00CD09AB" w:rsidP="00CD09AB">
      <w:pPr>
        <w:pStyle w:val="Heading4"/>
        <w:rPr>
          <w:rFonts w:cs="Calibri"/>
          <w:color w:val="000000" w:themeColor="text1"/>
        </w:rPr>
      </w:pPr>
      <w:r w:rsidRPr="00355308">
        <w:rPr>
          <w:rFonts w:cs="Calibri"/>
          <w:color w:val="000000" w:themeColor="text1"/>
        </w:rPr>
        <w:t>Unregulated mining is existential and causes collisions – multiple scenarios</w:t>
      </w:r>
    </w:p>
    <w:p w14:paraId="416BB780" w14:textId="77777777" w:rsidR="00CD09AB" w:rsidRPr="00355308" w:rsidRDefault="00CD09AB" w:rsidP="00CD09AB">
      <w:pPr>
        <w:pStyle w:val="Heading4"/>
        <w:rPr>
          <w:rFonts w:cs="Calibri"/>
        </w:rPr>
      </w:pPr>
      <w:r>
        <w:rPr>
          <w:rFonts w:cs="Calibri"/>
        </w:rPr>
        <w:t>‘</w:t>
      </w:r>
      <w:r w:rsidRPr="00355308">
        <w:rPr>
          <w:rFonts w:cs="Calibri"/>
        </w:rPr>
        <w:t>Scenario 1 is deflection</w:t>
      </w:r>
    </w:p>
    <w:p w14:paraId="5C6B8A28" w14:textId="77777777" w:rsidR="00CD09AB" w:rsidRPr="00355308" w:rsidRDefault="00CD09AB" w:rsidP="00CD09AB">
      <w:pPr>
        <w:pStyle w:val="Heading4"/>
        <w:rPr>
          <w:rFonts w:cs="Calibri"/>
          <w:color w:val="000000" w:themeColor="text1"/>
        </w:rPr>
      </w:pPr>
      <w:r w:rsidRPr="00355308">
        <w:rPr>
          <w:rFonts w:cs="Calibri"/>
          <w:color w:val="000000" w:themeColor="text1"/>
        </w:rPr>
        <w:t>Unregulated mining causes asteroid deflection and astroterror</w:t>
      </w:r>
    </w:p>
    <w:p w14:paraId="24A00683" w14:textId="77777777" w:rsidR="00CD09AB" w:rsidRPr="00355308" w:rsidRDefault="00CD09AB" w:rsidP="00CD09AB">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6" w:history="1">
        <w:r w:rsidRPr="00355308">
          <w:rPr>
            <w:color w:val="000000" w:themeColor="text1"/>
          </w:rPr>
          <w:t>https://academic.oup.com/astrogeo/article/56/5/5.15/235650</w:t>
        </w:r>
      </w:hyperlink>
    </w:p>
    <w:p w14:paraId="2A268B3C" w14:textId="77777777" w:rsidR="00CD09AB" w:rsidRPr="00355308" w:rsidRDefault="00CD09AB" w:rsidP="00CD09AB">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14:paraId="23B846C1" w14:textId="77777777" w:rsidR="00CD09AB" w:rsidRPr="00355308" w:rsidRDefault="00CD09AB" w:rsidP="00CD09AB">
      <w:pPr>
        <w:pStyle w:val="Heading4"/>
        <w:rPr>
          <w:rFonts w:cs="Calibri"/>
          <w:color w:val="000000" w:themeColor="text1"/>
        </w:rPr>
      </w:pPr>
      <w:r w:rsidRPr="00355308">
        <w:rPr>
          <w:rFonts w:cs="Calibri"/>
          <w:color w:val="000000" w:themeColor="text1"/>
        </w:rPr>
        <w:t>Major collisions cause extinction</w:t>
      </w:r>
    </w:p>
    <w:p w14:paraId="6F7F184D" w14:textId="77777777" w:rsidR="00CD09AB" w:rsidRPr="00355308" w:rsidRDefault="00CD09AB" w:rsidP="00CD09AB">
      <w:r w:rsidRPr="00355308">
        <w:rPr>
          <w:rStyle w:val="Style13ptBold"/>
        </w:rPr>
        <w:t xml:space="preserve">Baum ’19 </w:t>
      </w:r>
      <w:r w:rsidRPr="00355308">
        <w:t>- executive director of the Global Catastrophic Risk Institute, Ph.D in Geography</w:t>
      </w:r>
    </w:p>
    <w:p w14:paraId="79D43908" w14:textId="77777777" w:rsidR="00CD09AB" w:rsidRPr="00355308" w:rsidRDefault="00CD09AB" w:rsidP="00CD09AB">
      <w:r w:rsidRPr="00355308">
        <w:t xml:space="preserve">Seth Baum, “Risk-Risk Tradeoff Analysis of Nuclear Explosives for Asteroid Deflection,” SSRN Scholarly Paper (Rochester, NY: Social Science Research Network, May 31, 2019), </w:t>
      </w:r>
      <w:hyperlink r:id="rId17" w:history="1">
        <w:r w:rsidRPr="00355308">
          <w:rPr>
            <w:rStyle w:val="Hyperlink"/>
          </w:rPr>
          <w:t>https://papers.ssrn.com/abstract=3397559</w:t>
        </w:r>
      </w:hyperlink>
      <w:r w:rsidRPr="00355308">
        <w:t>.</w:t>
      </w:r>
    </w:p>
    <w:p w14:paraId="5D9CD9DF" w14:textId="77777777" w:rsidR="00CD09AB" w:rsidRPr="00355308" w:rsidRDefault="00CD09AB" w:rsidP="00CD09AB">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655F247D" w14:textId="77777777" w:rsidR="00CD09AB" w:rsidRPr="00355308" w:rsidRDefault="00CD09AB" w:rsidP="00CD09AB">
      <w:pPr>
        <w:pStyle w:val="Heading4"/>
        <w:rPr>
          <w:rFonts w:cs="Calibri"/>
        </w:rPr>
      </w:pPr>
      <w:r w:rsidRPr="00355308">
        <w:rPr>
          <w:rFonts w:cs="Calibri"/>
        </w:rPr>
        <w:t>Scenario 2 is satellite collisions</w:t>
      </w:r>
    </w:p>
    <w:p w14:paraId="0E07BF82" w14:textId="77777777" w:rsidR="00CD09AB" w:rsidRDefault="00CD09AB" w:rsidP="00CD09AB">
      <w:pPr>
        <w:pStyle w:val="Heading4"/>
      </w:pPr>
      <w:r>
        <w:t>Mining creates space debris</w:t>
      </w:r>
    </w:p>
    <w:p w14:paraId="5A4A8783" w14:textId="77777777" w:rsidR="00CD09AB" w:rsidRDefault="00CD09AB" w:rsidP="00CD09AB">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8" w:history="1">
        <w:r w:rsidRPr="002D7371">
          <w:rPr>
            <w:rStyle w:val="Hyperlink"/>
          </w:rPr>
          <w:t>https://www.science.org/doi/full/10.1126/science.abd3402</w:t>
        </w:r>
      </w:hyperlink>
      <w:r>
        <w:t xml:space="preserve"> EE</w:t>
      </w:r>
    </w:p>
    <w:p w14:paraId="783D89A6" w14:textId="77777777" w:rsidR="00CD09AB" w:rsidRPr="00AD3BF1" w:rsidRDefault="00CD09AB" w:rsidP="00CD09AB">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6BD69612" w14:textId="77777777" w:rsidR="00CD09AB" w:rsidRDefault="00CD09AB" w:rsidP="00CD09AB">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2248189E" w14:textId="77777777" w:rsidR="00CD09AB" w:rsidRDefault="00CD09AB" w:rsidP="00CD09AB">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42E5246A" w14:textId="77777777" w:rsidR="00CD09AB" w:rsidRDefault="00CD09AB" w:rsidP="00CD09AB"/>
    <w:p w14:paraId="6BB2C721" w14:textId="77777777" w:rsidR="00CD09AB" w:rsidRPr="00100A2B" w:rsidRDefault="00CD09AB" w:rsidP="00CD09AB">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448E27E9" w14:textId="77777777" w:rsidR="00CD09AB" w:rsidRPr="00100A2B" w:rsidRDefault="00CD09AB" w:rsidP="00CD09AB">
      <w:r w:rsidRPr="0033310B">
        <w:rPr>
          <w:rStyle w:val="StyleUnderline"/>
          <w:szCs w:val="26"/>
          <w:u w:val="none"/>
        </w:rPr>
        <w:t>Intagliata 17</w:t>
      </w:r>
      <w:r w:rsidRPr="00100A2B">
        <w:t xml:space="preserve"> </w:t>
      </w:r>
      <w:r>
        <w:t>[</w:t>
      </w:r>
      <w:r w:rsidRPr="00163857">
        <w:t xml:space="preserve">Christopher Intagliata, 5-11-2017, "The Sneaky Danger of Space Dust," Scientific American, </w:t>
      </w:r>
      <w:hyperlink r:id="rId19" w:history="1">
        <w:r w:rsidRPr="00EA3CBA">
          <w:rPr>
            <w:rStyle w:val="Hyperlink"/>
          </w:rPr>
          <w:t>https://www.scientificamerican.com/podcast/episode/the-sneaky-danger-of-space-dust/</w:t>
        </w:r>
      </w:hyperlink>
      <w:r>
        <w:t>]//DDPT</w:t>
      </w:r>
    </w:p>
    <w:p w14:paraId="1C9DF747" w14:textId="77777777" w:rsidR="00CD09AB" w:rsidRPr="00100A2B" w:rsidRDefault="00CD09AB" w:rsidP="00CD09AB">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Christopher Intagliata reports. </w:t>
      </w:r>
    </w:p>
    <w:p w14:paraId="73242C44" w14:textId="77777777" w:rsidR="00CD09AB" w:rsidRPr="00100A2B" w:rsidRDefault="00CD09AB" w:rsidP="00CD09AB">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20" w:history="1">
        <w:r w:rsidRPr="00100A2B">
          <w:rPr>
            <w:rStyle w:val="Hyperlink"/>
          </w:rPr>
          <w:t>baseball-sized chunks</w:t>
        </w:r>
      </w:hyperlink>
      <w:r w:rsidRPr="00100A2B">
        <w:t> of debris, </w:t>
      </w:r>
      <w:hyperlink r:id="rId21"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4DC325DD" w14:textId="77777777" w:rsidR="00CD09AB" w:rsidRPr="00100A2B" w:rsidRDefault="00CD09AB" w:rsidP="00CD09AB">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52905E2F" w14:textId="77777777" w:rsidR="00CD09AB" w:rsidRPr="00100A2B" w:rsidRDefault="00CD09AB" w:rsidP="00CD09AB">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077A152F" w14:textId="77777777" w:rsidR="00CD09AB" w:rsidRPr="00100A2B" w:rsidRDefault="00CD09AB" w:rsidP="00CD09AB">
      <w:r w:rsidRPr="00100A2B">
        <w:t>"We also think this phenomenon can be attributed to some of the failures and anomalies we see on orbit, that right now are basically tagged as 'unknown cause.'"</w:t>
      </w:r>
    </w:p>
    <w:p w14:paraId="718B52F6" w14:textId="77777777" w:rsidR="00CD09AB" w:rsidRPr="00100A2B" w:rsidRDefault="00CD09AB" w:rsidP="00CD09AB">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08FA8BA0" w14:textId="77777777" w:rsidR="00CD09AB" w:rsidRDefault="00CD09AB" w:rsidP="00CD09AB">
      <w:r w:rsidRPr="00100A2B">
        <w:rPr>
          <w:rStyle w:val="StyleUnderline"/>
        </w:rPr>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22" w:history="1">
        <w:r w:rsidRPr="00100A2B">
          <w:rPr>
            <w:rStyle w:val="Hyperlink"/>
          </w:rPr>
          <w:t>Particle-in-cell simulations of an RF emission mechanism associated with hypervelocity impact plasmas</w:t>
        </w:r>
      </w:hyperlink>
      <w:r w:rsidRPr="00100A2B">
        <w:t>]</w:t>
      </w:r>
    </w:p>
    <w:p w14:paraId="0ECB2E1A" w14:textId="77777777" w:rsidR="00CD09AB" w:rsidRPr="00355308" w:rsidRDefault="00CD09AB" w:rsidP="00CD09AB"/>
    <w:p w14:paraId="23B45F08" w14:textId="77777777" w:rsidR="00CD09AB" w:rsidRPr="00355308" w:rsidRDefault="00CD09AB" w:rsidP="00CD09AB">
      <w:pPr>
        <w:pStyle w:val="Heading4"/>
        <w:rPr>
          <w:rFonts w:cs="Calibri"/>
        </w:rPr>
      </w:pPr>
      <w:r w:rsidRPr="00355308">
        <w:rPr>
          <w:rFonts w:cs="Calibri"/>
        </w:rPr>
        <w:t xml:space="preserve">An increase in space debris and dust from mining collides with key defense satellites </w:t>
      </w:r>
    </w:p>
    <w:p w14:paraId="59AE899A" w14:textId="77777777" w:rsidR="00CD09AB" w:rsidRPr="00355308" w:rsidRDefault="00CD09AB" w:rsidP="00CD09AB">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23" w:history="1">
        <w:r w:rsidRPr="00355308">
          <w:rPr>
            <w:rStyle w:val="Hyperlink"/>
            <w:sz w:val="16"/>
          </w:rPr>
          <w:t>https://www.newscientist.com/article/mg22630235-100-dust-from-asteroid-mining-spells-danger-for-satellites/</w:t>
        </w:r>
      </w:hyperlink>
      <w:r w:rsidRPr="00355308">
        <w:rPr>
          <w:sz w:val="16"/>
        </w:rPr>
        <w:t xml:space="preserve"> DD AG</w:t>
      </w:r>
    </w:p>
    <w:p w14:paraId="17E1AEAB" w14:textId="77777777" w:rsidR="00CD09AB" w:rsidRPr="00355308" w:rsidRDefault="00CD09AB" w:rsidP="00CD09AB">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47F681CE" w14:textId="77777777" w:rsidR="00CD09AB" w:rsidRPr="00355308" w:rsidRDefault="00CD09AB" w:rsidP="00CD09AB">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56DE91B4" w14:textId="77777777" w:rsidR="00CD09AB" w:rsidRPr="00355308" w:rsidRDefault="00CD09AB" w:rsidP="00CD09AB">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33888660" w14:textId="77777777" w:rsidR="00CD09AB" w:rsidRPr="00355308" w:rsidRDefault="00CD09AB" w:rsidP="00CD09AB">
      <w:r w:rsidRPr="00355308">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1797DE81" w14:textId="77777777" w:rsidR="00CD09AB" w:rsidRPr="00355308" w:rsidRDefault="00CD09AB" w:rsidP="00CD09AB">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383FB53C" w14:textId="77777777" w:rsidR="00CD09AB" w:rsidRDefault="00CD09AB" w:rsidP="00CD09AB">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7F188560" w14:textId="77777777" w:rsidR="00CD09AB" w:rsidRDefault="00CD09AB" w:rsidP="00CD09AB"/>
    <w:p w14:paraId="6AC1B81F" w14:textId="77777777" w:rsidR="00CD09AB" w:rsidRPr="00355308" w:rsidRDefault="00CD09AB" w:rsidP="00CD09AB">
      <w:pPr>
        <w:pStyle w:val="Heading4"/>
        <w:rPr>
          <w:rFonts w:cs="Calibri"/>
        </w:rPr>
      </w:pPr>
      <w:r w:rsidRPr="00355308">
        <w:rPr>
          <w:rFonts w:cs="Calibri"/>
        </w:rPr>
        <w:t>Laundry list of impacts – compromised communication, loss of military capability and more</w:t>
      </w:r>
    </w:p>
    <w:p w14:paraId="24C16E08" w14:textId="77777777" w:rsidR="00CD09AB" w:rsidRPr="00355308" w:rsidRDefault="00CD09AB" w:rsidP="00CD09AB">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24" w:history="1">
        <w:r w:rsidRPr="00355308">
          <w:rPr>
            <w:rStyle w:val="Hyperlink"/>
            <w:sz w:val="16"/>
          </w:rPr>
          <w:t>https://gizmodo.com/what-would-happen-if-all-our-satellites-were-suddenly-d-1709006681</w:t>
        </w:r>
      </w:hyperlink>
      <w:r w:rsidRPr="00355308">
        <w:rPr>
          <w:sz w:val="16"/>
        </w:rPr>
        <w:t xml:space="preserve"> DD AG</w:t>
      </w:r>
    </w:p>
    <w:p w14:paraId="2BA6EA8C" w14:textId="77777777" w:rsidR="00CD09AB" w:rsidRPr="00355308" w:rsidRDefault="00CD09AB" w:rsidP="00CD09AB">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3D80B4D5" w14:textId="77777777" w:rsidR="00CD09AB" w:rsidRPr="00355308" w:rsidRDefault="00CD09AB" w:rsidP="00CD09AB">
      <w:pPr>
        <w:rPr>
          <w:sz w:val="16"/>
        </w:rPr>
      </w:pPr>
      <w:r w:rsidRPr="00355308">
        <w:rPr>
          <w:sz w:val="16"/>
        </w:rPr>
        <w:t>Compromised Communications</w:t>
      </w:r>
    </w:p>
    <w:p w14:paraId="0DA61D28" w14:textId="77777777" w:rsidR="00CD09AB" w:rsidRPr="00355308" w:rsidRDefault="00CD09AB" w:rsidP="00CD09AB">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38B94FD6" w14:textId="77777777" w:rsidR="00CD09AB" w:rsidRPr="00355308" w:rsidRDefault="00CD09AB" w:rsidP="00CD09AB">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3838A972" w14:textId="77777777" w:rsidR="00CD09AB" w:rsidRPr="00355308" w:rsidRDefault="00CD09AB" w:rsidP="00CD09AB">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70C9590C" w14:textId="77777777" w:rsidR="00CD09AB" w:rsidRPr="00355308" w:rsidRDefault="00CD09AB" w:rsidP="00CD09AB">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776A0B01" w14:textId="77777777" w:rsidR="00CD09AB" w:rsidRPr="00355308" w:rsidRDefault="00CD09AB" w:rsidP="00CD09AB">
      <w:pPr>
        <w:rPr>
          <w:sz w:val="16"/>
        </w:rPr>
      </w:pPr>
      <w:r w:rsidRPr="00355308">
        <w:rPr>
          <w:sz w:val="16"/>
        </w:rPr>
        <w:t>“Indeed, a lot of television would suddenly disappear,” says McDowell. “A sizable portion of TV comes from cable whose companies relay programming from satellites to their hubs.”</w:t>
      </w:r>
    </w:p>
    <w:p w14:paraId="3A352A10" w14:textId="77777777" w:rsidR="00CD09AB" w:rsidRPr="00355308" w:rsidRDefault="00CD09AB" w:rsidP="00CD09AB">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249B75AA" w14:textId="77777777" w:rsidR="00CD09AB" w:rsidRPr="00355308" w:rsidRDefault="00CD09AB" w:rsidP="00CD09AB">
      <w:pPr>
        <w:rPr>
          <w:sz w:val="16"/>
        </w:rPr>
      </w:pPr>
      <w:r w:rsidRPr="00355308">
        <w:rPr>
          <w:sz w:val="16"/>
        </w:rPr>
        <w:t>The sudden loss of satellite capability would have a profound effect on the military.</w:t>
      </w:r>
    </w:p>
    <w:p w14:paraId="7AFDCA07" w14:textId="77777777" w:rsidR="00CD09AB" w:rsidRPr="00355308" w:rsidRDefault="00CD09AB" w:rsidP="00CD09AB">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753C757C" w14:textId="77777777" w:rsidR="00CD09AB" w:rsidRPr="00355308" w:rsidRDefault="00CD09AB" w:rsidP="00CD09AB">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2B741B7F" w14:textId="77777777" w:rsidR="00CD09AB" w:rsidRPr="00355308" w:rsidRDefault="00CD09AB" w:rsidP="00CD09AB">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204F9DF2" w14:textId="77777777" w:rsidR="00CD09AB" w:rsidRPr="00355308" w:rsidRDefault="00CD09AB" w:rsidP="00CD09AB">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296B1958" w14:textId="77777777" w:rsidR="00CD09AB" w:rsidRPr="00355308" w:rsidRDefault="00CD09AB" w:rsidP="00CD09AB">
      <w:pPr>
        <w:rPr>
          <w:rStyle w:val="StyleUnderline"/>
        </w:rPr>
      </w:pPr>
      <w:r w:rsidRPr="00355308">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0CB802F0" w14:textId="77777777" w:rsidR="00CD09AB" w:rsidRPr="00355308" w:rsidRDefault="00CD09AB" w:rsidP="00CD09AB">
      <w:pPr>
        <w:rPr>
          <w:sz w:val="16"/>
        </w:rPr>
      </w:pPr>
      <w:r w:rsidRPr="00355308">
        <w:rPr>
          <w:sz w:val="16"/>
        </w:rPr>
        <w:t>There’s also the effect on science to consider. Much of what we know about climate change comes from satellites.</w:t>
      </w:r>
    </w:p>
    <w:p w14:paraId="0A556CFC" w14:textId="77777777" w:rsidR="00CD09AB" w:rsidRDefault="00CD09AB" w:rsidP="00CD09AB">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0A42B114" w14:textId="77777777" w:rsidR="00CD09AB" w:rsidRPr="00355308" w:rsidRDefault="00CD09AB" w:rsidP="00CD09AB">
      <w:pPr>
        <w:rPr>
          <w:sz w:val="16"/>
        </w:rPr>
      </w:pPr>
    </w:p>
    <w:p w14:paraId="3B900237" w14:textId="77777777" w:rsidR="00CD09AB" w:rsidRPr="00355308" w:rsidRDefault="00CD09AB" w:rsidP="00CD09AB">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1EB1C96E" w14:textId="77777777" w:rsidR="00CD09AB" w:rsidRPr="00355308" w:rsidRDefault="00CD09AB" w:rsidP="00CD09AB">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5" w:history="1">
        <w:r w:rsidRPr="00355308">
          <w:rPr>
            <w:rStyle w:val="Hyperlink"/>
            <w:szCs w:val="26"/>
          </w:rPr>
          <w:t>https://www.tandfonline.com/doi/full/10.1080/25751654.2021.1942681</w:t>
        </w:r>
      </w:hyperlink>
      <w:r w:rsidRPr="00355308">
        <w:rPr>
          <w:szCs w:val="26"/>
        </w:rPr>
        <w:t>, VM</w:t>
      </w:r>
    </w:p>
    <w:p w14:paraId="25894573" w14:textId="77777777" w:rsidR="00CD09AB" w:rsidRPr="00355308" w:rsidRDefault="00CD09AB" w:rsidP="00CD09AB">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1E3A0101" w14:textId="77777777" w:rsidR="00CD09AB" w:rsidRPr="00100A2B" w:rsidRDefault="00CD09AB" w:rsidP="00CD09AB">
      <w:pPr>
        <w:pStyle w:val="Heading4"/>
      </w:pPr>
      <w:r>
        <w:t>Specifically, ea</w:t>
      </w:r>
      <w:r w:rsidRPr="00100A2B">
        <w:t xml:space="preserve">rly warning satellites going dark signals attacks </w:t>
      </w:r>
      <w:r>
        <w:t>– that causes miscalc and goes nuclear.</w:t>
      </w:r>
    </w:p>
    <w:p w14:paraId="32454DFE" w14:textId="77777777" w:rsidR="00CD09AB" w:rsidRPr="00100A2B" w:rsidRDefault="00CD09AB" w:rsidP="00CD09AB">
      <w:r w:rsidRPr="00770A55">
        <w:rPr>
          <w:rStyle w:val="StyleUnderline"/>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6" w:history="1">
        <w:r w:rsidRPr="00100A2B">
          <w:rPr>
            <w:rStyle w:val="Hyperlink"/>
          </w:rPr>
          <w:t>https://www.businessinsider.com/russia-says-space-junk-could-spark-war-2016-1</w:t>
        </w:r>
      </w:hyperlink>
      <w:r w:rsidRPr="00100A2B">
        <w:t>]</w:t>
      </w:r>
      <w:r>
        <w:t xml:space="preserve"> [pT]</w:t>
      </w:r>
    </w:p>
    <w:p w14:paraId="27CDDFD1" w14:textId="77777777" w:rsidR="00CD09AB" w:rsidRPr="00100A2B" w:rsidRDefault="00CD09AB" w:rsidP="00CD09AB">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w:t>
      </w:r>
      <w:r w:rsidRPr="00FA6FC2">
        <w:rPr>
          <w:rStyle w:val="StyleUnderline"/>
          <w:highlight w:val="green"/>
        </w:rPr>
        <w:t xml:space="preserve">Russian </w:t>
      </w:r>
      <w:r w:rsidRPr="00E856A6">
        <w:rPr>
          <w:rStyle w:val="Emphasis"/>
          <w:highlight w:val="green"/>
        </w:rPr>
        <w:t>scientists</w:t>
      </w:r>
      <w:r w:rsidRPr="00E856A6">
        <w:rPr>
          <w:rStyle w:val="Emphasis"/>
        </w:rPr>
        <w:t xml:space="preserve"> has </w:t>
      </w:r>
      <w:r w:rsidRPr="00E856A6">
        <w:rPr>
          <w:rStyle w:val="Emphasis"/>
          <w:highlight w:val="green"/>
        </w:rPr>
        <w:t>cited</w:t>
      </w:r>
      <w:r w:rsidRPr="00E856A6">
        <w:rPr>
          <w:rStyle w:val="Emphasis"/>
        </w:rPr>
        <w:t xml:space="preserve"> </w:t>
      </w:r>
      <w:r w:rsidRPr="00E856A6">
        <w:rPr>
          <w:rStyle w:val="Emphasis"/>
          <w:highlight w:val="green"/>
        </w:rPr>
        <w:t>another</w:t>
      </w:r>
      <w:r w:rsidRPr="00100A2B">
        <w:rPr>
          <w:rStyle w:val="StyleUnderline"/>
        </w:rPr>
        <w:t xml:space="preserve"> potentially unforeseen </w:t>
      </w:r>
      <w:r w:rsidRPr="00E856A6">
        <w:rPr>
          <w:rStyle w:val="Emphasis"/>
          <w:highlight w:val="green"/>
        </w:rPr>
        <w:t>consequence</w:t>
      </w:r>
      <w:r w:rsidRPr="00FA6FC2">
        <w:rPr>
          <w:rStyle w:val="StyleUnderline"/>
          <w:highlight w:val="green"/>
        </w:rPr>
        <w:t xml:space="preserve"> of</w:t>
      </w:r>
      <w:r w:rsidRPr="00100A2B">
        <w:rPr>
          <w:rStyle w:val="StyleUnderline"/>
        </w:rPr>
        <w:t xml:space="preserve"> that </w:t>
      </w:r>
      <w:r w:rsidRPr="00FA6FC2">
        <w:rPr>
          <w:rStyle w:val="StyleUnderline"/>
          <w:highlight w:val="green"/>
        </w:rPr>
        <w:t>debris</w:t>
      </w:r>
      <w:r w:rsidRPr="00100A2B">
        <w:rPr>
          <w:rStyle w:val="StyleUnderline"/>
        </w:rPr>
        <w:t xml:space="preserve">: </w:t>
      </w:r>
      <w:r w:rsidRPr="00E856A6">
        <w:rPr>
          <w:rStyle w:val="Emphasis"/>
          <w:highlight w:val="green"/>
        </w:rPr>
        <w:t>War</w:t>
      </w:r>
      <w:r w:rsidRPr="00100A2B">
        <w:rPr>
          <w:rStyle w:val="StyleUnderline"/>
        </w:rPr>
        <w:t>.</w:t>
      </w:r>
    </w:p>
    <w:p w14:paraId="201026E6" w14:textId="77777777" w:rsidR="00CD09AB" w:rsidRPr="00100A2B" w:rsidRDefault="00CD09AB" w:rsidP="00CD09AB">
      <w:r w:rsidRPr="00100A2B">
        <w:t>Scientists estimate that anywhere from 500,000 to 600,000 pieces of human-made space debris between 0.4 and 4 inches in size are currently orbiting the Earth and traveling at speeds over 17,000 miles per hour.</w:t>
      </w:r>
    </w:p>
    <w:p w14:paraId="26B11475" w14:textId="77777777" w:rsidR="00CD09AB" w:rsidRPr="00100A2B" w:rsidRDefault="00CD09AB" w:rsidP="00CD09AB">
      <w:r w:rsidRPr="00E856A6">
        <w:rPr>
          <w:rStyle w:val="Emphasis"/>
          <w:highlight w:val="green"/>
        </w:rPr>
        <w:t>If</w:t>
      </w:r>
      <w:r w:rsidRPr="00E856A6">
        <w:rPr>
          <w:rStyle w:val="Emphasis"/>
        </w:rPr>
        <w:t xml:space="preserve"> one of those </w:t>
      </w:r>
      <w:r w:rsidRPr="00E856A6">
        <w:rPr>
          <w:rStyle w:val="Emphasis"/>
          <w:highlight w:val="green"/>
        </w:rPr>
        <w:t>pieces smashed</w:t>
      </w:r>
      <w:r w:rsidRPr="00E856A6">
        <w:rPr>
          <w:rStyle w:val="Emphasis"/>
        </w:rPr>
        <w:t xml:space="preserve"> into </w:t>
      </w:r>
      <w:r w:rsidRPr="00E856A6">
        <w:rPr>
          <w:rStyle w:val="Emphasis"/>
          <w:highlight w:val="green"/>
        </w:rPr>
        <w:t>a military satellite it</w:t>
      </w:r>
      <w:r w:rsidRPr="00100A2B">
        <w:rPr>
          <w:rStyle w:val="StyleUnderline"/>
        </w:rPr>
        <w:t xml:space="preserve"> "</w:t>
      </w:r>
      <w:r w:rsidRPr="00E856A6">
        <w:rPr>
          <w:rStyle w:val="Emphasis"/>
          <w:highlight w:val="green"/>
        </w:rPr>
        <w:t>may provoke</w:t>
      </w:r>
      <w:r w:rsidRPr="00FA6FC2">
        <w:rPr>
          <w:rStyle w:val="StyleUnderline"/>
          <w:highlight w:val="green"/>
        </w:rPr>
        <w:t xml:space="preserve"> </w:t>
      </w:r>
      <w:r w:rsidRPr="00FA6FC2">
        <w:rPr>
          <w:rStyle w:val="StyleUnderline"/>
        </w:rPr>
        <w:t>political or</w:t>
      </w:r>
      <w:r w:rsidRPr="00100A2B">
        <w:rPr>
          <w:rStyle w:val="StyleUnderline"/>
        </w:rPr>
        <w:t xml:space="preserve"> even </w:t>
      </w:r>
      <w:r w:rsidRPr="00E856A6">
        <w:rPr>
          <w:rStyle w:val="Emphasis"/>
          <w:highlight w:val="green"/>
        </w:rPr>
        <w:t>armed conflict</w:t>
      </w:r>
      <w:r w:rsidRPr="00FA6FC2">
        <w:rPr>
          <w:rStyle w:val="StyleUnderline"/>
          <w:highlight w:val="green"/>
        </w:rPr>
        <w:t xml:space="preserve"> between space-faring nations</w:t>
      </w:r>
      <w:r w:rsidRPr="00100A2B">
        <w:rPr>
          <w:rStyle w:val="StyleUnderline"/>
        </w:rPr>
        <w:t>,"</w:t>
      </w:r>
      <w:r w:rsidRPr="00100A2B">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726A8A3E" w14:textId="77777777" w:rsidR="00CD09AB" w:rsidRPr="00100A2B" w:rsidRDefault="00CD09AB" w:rsidP="00CD09AB">
      <w:r w:rsidRPr="00467583">
        <w:rPr>
          <w:rStyle w:val="Emphasis"/>
        </w:rPr>
        <w:t>Say</w:t>
      </w:r>
      <w:r w:rsidRPr="00100A2B">
        <w:rPr>
          <w:rStyle w:val="StyleUnderline"/>
        </w:rPr>
        <w:t xml:space="preserve">, for example, </w:t>
      </w:r>
      <w:r w:rsidRPr="00467583">
        <w:rPr>
          <w:rStyle w:val="Emphasis"/>
        </w:rPr>
        <w:t xml:space="preserve">that </w:t>
      </w:r>
      <w:r w:rsidRPr="00467583">
        <w:rPr>
          <w:rStyle w:val="Emphasis"/>
          <w:highlight w:val="green"/>
        </w:rPr>
        <w:t>a satellite</w:t>
      </w:r>
      <w:r w:rsidRPr="00467583">
        <w:rPr>
          <w:rStyle w:val="Emphasis"/>
        </w:rPr>
        <w:t xml:space="preserve"> was </w:t>
      </w:r>
      <w:r w:rsidRPr="00467583">
        <w:rPr>
          <w:rStyle w:val="Emphasis"/>
          <w:highlight w:val="green"/>
        </w:rPr>
        <w:t>destroyed</w:t>
      </w:r>
      <w:r w:rsidRPr="00467583">
        <w:rPr>
          <w:rStyle w:val="Emphasis"/>
        </w:rPr>
        <w:t xml:space="preserve"> or significantly damaged</w:t>
      </w:r>
      <w:r w:rsidRPr="00100A2B">
        <w:rPr>
          <w:rStyle w:val="StyleUnderline"/>
        </w:rPr>
        <w:t xml:space="preserve"> </w:t>
      </w:r>
      <w:r w:rsidRPr="00FA6FC2">
        <w:rPr>
          <w:rStyle w:val="StyleUnderline"/>
          <w:highlight w:val="green"/>
        </w:rPr>
        <w:t>in orbit</w:t>
      </w:r>
      <w:r w:rsidRPr="00100A2B">
        <w:rPr>
          <w:rStyle w:val="StyleUnderline"/>
        </w:rPr>
        <w:t xml:space="preserve"> — </w:t>
      </w:r>
      <w:r w:rsidRPr="00467583">
        <w:rPr>
          <w:rStyle w:val="Emphasis"/>
        </w:rPr>
        <w:t>something</w:t>
      </w:r>
      <w:r w:rsidRPr="00100A2B">
        <w:rPr>
          <w:rStyle w:val="StyleUnderline"/>
        </w:rPr>
        <w:t xml:space="preserve"> that </w:t>
      </w:r>
      <w:r w:rsidRPr="00467583">
        <w:rPr>
          <w:rStyle w:val="Emphasis"/>
        </w:rPr>
        <w:t>a 4-inch hunk of space junk could easily do</w:t>
      </w:r>
      <w:r w:rsidRPr="00100A2B">
        <w:rPr>
          <w:rStyle w:val="StyleUnderline"/>
        </w:rPr>
        <w:t xml:space="preserve"> traveling </w:t>
      </w:r>
      <w:r w:rsidRPr="00467583">
        <w:rPr>
          <w:rStyle w:val="Emphasis"/>
        </w:rPr>
        <w:t>at</w:t>
      </w:r>
      <w:r w:rsidRPr="00100A2B">
        <w:rPr>
          <w:rStyle w:val="StyleUnderline"/>
        </w:rPr>
        <w:t xml:space="preserve"> speeds of </w:t>
      </w:r>
      <w:r w:rsidRPr="00467583">
        <w:rPr>
          <w:rStyle w:val="Emphasis"/>
        </w:rPr>
        <w:t>17,500 miles per hour</w:t>
      </w:r>
      <w:r w:rsidRPr="00100A2B">
        <w:t xml:space="preserve">, Adushkin reported. (Even smaller pieces no bigger than size of a pea could cause enough damage to the satellite that it would no longer operate correctly, he notes.) </w:t>
      </w:r>
    </w:p>
    <w:p w14:paraId="7C466022" w14:textId="77777777" w:rsidR="00CD09AB" w:rsidRPr="00100A2B" w:rsidRDefault="00CD09AB" w:rsidP="00CD09AB">
      <w:pPr>
        <w:rPr>
          <w:rStyle w:val="StyleUnderline"/>
        </w:rPr>
      </w:pPr>
      <w:r w:rsidRPr="00100A2B">
        <w:rPr>
          <w:rStyle w:val="StyleUnderline"/>
        </w:rPr>
        <w:t xml:space="preserve">It would be </w:t>
      </w:r>
      <w:r w:rsidRPr="00467583">
        <w:rPr>
          <w:rStyle w:val="Emphasis"/>
          <w:highlight w:val="green"/>
        </w:rPr>
        <w:t>difficult</w:t>
      </w:r>
      <w:r w:rsidRPr="00467583">
        <w:rPr>
          <w:rStyle w:val="Emphasis"/>
        </w:rPr>
        <w:t xml:space="preserve"> for anyone </w:t>
      </w:r>
      <w:r w:rsidRPr="00467583">
        <w:rPr>
          <w:rStyle w:val="Emphasis"/>
          <w:highlight w:val="green"/>
        </w:rPr>
        <w:t>to determine whether the event was</w:t>
      </w:r>
      <w:r w:rsidRPr="00467583">
        <w:rPr>
          <w:rStyle w:val="Emphasis"/>
        </w:rPr>
        <w:t xml:space="preserve"> accidental or </w:t>
      </w:r>
      <w:r w:rsidRPr="00467583">
        <w:rPr>
          <w:rStyle w:val="Emphasis"/>
          <w:highlight w:val="green"/>
        </w:rPr>
        <w:t>deliberate</w:t>
      </w:r>
      <w:r w:rsidRPr="00100A2B">
        <w:rPr>
          <w:rStyle w:val="StyleUnderline"/>
        </w:rPr>
        <w:t xml:space="preserve">. </w:t>
      </w:r>
    </w:p>
    <w:p w14:paraId="32E3030C" w14:textId="77777777" w:rsidR="00CD09AB" w:rsidRPr="00100A2B" w:rsidRDefault="00CD09AB" w:rsidP="00CD09AB">
      <w:pPr>
        <w:rPr>
          <w:rStyle w:val="StyleUnderline"/>
        </w:rPr>
      </w:pPr>
      <w:r w:rsidRPr="00100A2B">
        <w:rPr>
          <w:rStyle w:val="StyleUnderline"/>
        </w:rPr>
        <w:t xml:space="preserve">This </w:t>
      </w:r>
      <w:r w:rsidRPr="00467583">
        <w:rPr>
          <w:rStyle w:val="Emphasis"/>
          <w:highlight w:val="green"/>
        </w:rPr>
        <w:t>lack of</w:t>
      </w:r>
      <w:r w:rsidRPr="00FA6FC2">
        <w:rPr>
          <w:rStyle w:val="StyleUnderline"/>
          <w:highlight w:val="green"/>
        </w:rPr>
        <w:t xml:space="preserve"> immediate </w:t>
      </w:r>
      <w:r w:rsidRPr="00467583">
        <w:rPr>
          <w:rStyle w:val="Emphasis"/>
          <w:highlight w:val="green"/>
        </w:rPr>
        <w:t>proof</w:t>
      </w:r>
      <w:r w:rsidRPr="00100A2B">
        <w:rPr>
          <w:rStyle w:val="StyleUnderline"/>
        </w:rPr>
        <w:t xml:space="preserve"> could </w:t>
      </w:r>
      <w:r w:rsidRPr="00467583">
        <w:rPr>
          <w:rStyle w:val="Emphasis"/>
          <w:highlight w:val="green"/>
        </w:rPr>
        <w:t>lead to false accusations</w:t>
      </w:r>
      <w:r w:rsidRPr="00100A2B">
        <w:rPr>
          <w:rStyle w:val="StyleUnderline"/>
        </w:rPr>
        <w:t xml:space="preserve">, </w:t>
      </w:r>
      <w:r w:rsidRPr="00FA6FC2">
        <w:rPr>
          <w:rStyle w:val="StyleUnderline"/>
          <w:highlight w:val="green"/>
        </w:rPr>
        <w:t>heated arguments and</w:t>
      </w:r>
      <w:r w:rsidRPr="00100A2B">
        <w:rPr>
          <w:rStyle w:val="StyleUnderline"/>
        </w:rPr>
        <w:t xml:space="preserve">, </w:t>
      </w:r>
      <w:r w:rsidRPr="00467583">
        <w:rPr>
          <w:rStyle w:val="Emphasis"/>
          <w:highlight w:val="green"/>
        </w:rPr>
        <w:t>eventually</w:t>
      </w:r>
      <w:r w:rsidRPr="00467583">
        <w:rPr>
          <w:rStyle w:val="Emphasis"/>
        </w:rPr>
        <w:t xml:space="preserve">, </w:t>
      </w:r>
      <w:r w:rsidRPr="00467583">
        <w:rPr>
          <w:rStyle w:val="Emphasis"/>
          <w:highlight w:val="green"/>
        </w:rPr>
        <w:t>war</w:t>
      </w:r>
      <w:r w:rsidRPr="00FA6FC2">
        <w:rPr>
          <w:rStyle w:val="StyleUnderline"/>
        </w:rPr>
        <w:t>,</w:t>
      </w:r>
      <w:r w:rsidRPr="00100A2B">
        <w:rPr>
          <w:rStyle w:val="StyleUnderline"/>
        </w:rPr>
        <w:t xml:space="preserve"> according to Adushkin and his colleagues. </w:t>
      </w:r>
    </w:p>
    <w:p w14:paraId="49F89F3A" w14:textId="77777777" w:rsidR="00CD09AB" w:rsidRPr="00100A2B" w:rsidRDefault="00CD09AB" w:rsidP="00CD09AB">
      <w:r w:rsidRPr="00100A2B">
        <w:t>A politically dangerous dilemma</w:t>
      </w:r>
    </w:p>
    <w:p w14:paraId="620152EE" w14:textId="77777777" w:rsidR="00CD09AB" w:rsidRPr="00100A2B" w:rsidRDefault="00CD09AB" w:rsidP="00CD09AB">
      <w:pPr>
        <w:rPr>
          <w:rStyle w:val="StyleUnderline"/>
        </w:rPr>
      </w:pPr>
      <w:r w:rsidRPr="00100A2B">
        <w:rPr>
          <w:rStyle w:val="StyleUnderline"/>
        </w:rPr>
        <w:t xml:space="preserve">In the report, the Adushkin said that there have </w:t>
      </w:r>
      <w:r w:rsidRPr="00FA6FC2">
        <w:rPr>
          <w:rStyle w:val="StyleUnderline"/>
          <w:highlight w:val="green"/>
        </w:rPr>
        <w:t xml:space="preserve">already been </w:t>
      </w:r>
      <w:r w:rsidRPr="00467583">
        <w:rPr>
          <w:rStyle w:val="Emphasis"/>
          <w:highlight w:val="green"/>
        </w:rPr>
        <w:t>repeated</w:t>
      </w:r>
      <w:r w:rsidRPr="00467583">
        <w:rPr>
          <w:rStyle w:val="Emphasis"/>
        </w:rPr>
        <w:t xml:space="preserve"> "sudden </w:t>
      </w:r>
      <w:r w:rsidRPr="00467583">
        <w:rPr>
          <w:rStyle w:val="Emphasis"/>
          <w:highlight w:val="green"/>
        </w:rPr>
        <w:t>failures</w:t>
      </w:r>
      <w:r w:rsidRPr="00467583">
        <w:rPr>
          <w:rStyle w:val="Emphasis"/>
        </w:rPr>
        <w:t xml:space="preserve">" </w:t>
      </w:r>
      <w:r w:rsidRPr="00467583">
        <w:rPr>
          <w:rStyle w:val="Emphasis"/>
          <w:highlight w:val="green"/>
        </w:rPr>
        <w:t>of military spacecraft</w:t>
      </w:r>
      <w:r w:rsidRPr="00100A2B">
        <w:rPr>
          <w:rStyle w:val="StyleUnderline"/>
        </w:rPr>
        <w:t xml:space="preserve"> in the last two decades </w:t>
      </w:r>
      <w:r w:rsidRPr="00FA6FC2">
        <w:rPr>
          <w:rStyle w:val="StyleUnderline"/>
          <w:highlight w:val="green"/>
        </w:rPr>
        <w:t>that cannot be explained.</w:t>
      </w:r>
      <w:r w:rsidRPr="00100A2B">
        <w:rPr>
          <w:rStyle w:val="StyleUnderline"/>
        </w:rPr>
        <w:t xml:space="preserve"> </w:t>
      </w:r>
    </w:p>
    <w:p w14:paraId="67D74CA6" w14:textId="77777777" w:rsidR="00CD09AB" w:rsidRPr="00100A2B" w:rsidRDefault="00CD09AB" w:rsidP="00CD09AB">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49A4747D" w14:textId="77777777" w:rsidR="00CD09AB" w:rsidRPr="00100A2B" w:rsidRDefault="00CD09AB" w:rsidP="00CD09AB">
      <w:r w:rsidRPr="00100A2B">
        <w:t>"</w:t>
      </w:r>
      <w:r w:rsidRPr="00100A2B">
        <w:rPr>
          <w:rStyle w:val="StyleUnderline"/>
        </w:rPr>
        <w:t>This is a politically dangerous dilemma</w:t>
      </w:r>
      <w:r w:rsidRPr="00100A2B">
        <w:t xml:space="preserve">," he added. </w:t>
      </w:r>
    </w:p>
    <w:p w14:paraId="4515C6BC" w14:textId="77777777" w:rsidR="00CD09AB" w:rsidRPr="00100A2B" w:rsidRDefault="00CD09AB" w:rsidP="00CD09AB">
      <w:pPr>
        <w:rPr>
          <w:rStyle w:val="StyleUnderline"/>
        </w:rPr>
      </w:pPr>
      <w:r w:rsidRPr="00100A2B">
        <w:rPr>
          <w:rStyle w:val="StyleUnderline"/>
        </w:rPr>
        <w:t xml:space="preserve">But </w:t>
      </w:r>
      <w:r w:rsidRPr="00467583">
        <w:rPr>
          <w:rStyle w:val="Emphasis"/>
        </w:rPr>
        <w:t>these mysterious failures in the past aren't what concerns Adushkin most</w:t>
      </w:r>
      <w:r w:rsidRPr="00100A2B">
        <w:rPr>
          <w:rStyle w:val="StyleUnderline"/>
        </w:rPr>
        <w:t xml:space="preserve">. </w:t>
      </w:r>
    </w:p>
    <w:p w14:paraId="6F7606A4" w14:textId="77777777" w:rsidR="00CD09AB" w:rsidRPr="00100A2B" w:rsidRDefault="00CD09AB" w:rsidP="00CD09AB">
      <w:pPr>
        <w:rPr>
          <w:rStyle w:val="StyleUnderline"/>
        </w:rPr>
      </w:pPr>
      <w:r w:rsidRPr="00100A2B">
        <w:rPr>
          <w:rStyle w:val="StyleUnderline"/>
        </w:rPr>
        <w:t xml:space="preserve">It's </w:t>
      </w:r>
      <w:r w:rsidRPr="00054EA8">
        <w:rPr>
          <w:rStyle w:val="StyleUnderline"/>
          <w:highlight w:val="green"/>
        </w:rPr>
        <w:t>a future threat of</w:t>
      </w:r>
      <w:r w:rsidRPr="00100A2B">
        <w:rPr>
          <w:rStyle w:val="StyleUnderline"/>
        </w:rPr>
        <w:t xml:space="preserve"> what experts call </w:t>
      </w:r>
      <w:r w:rsidRPr="00467583">
        <w:rPr>
          <w:rStyle w:val="Emphasis"/>
          <w:highlight w:val="green"/>
        </w:rPr>
        <w:t>the cascade effect</w:t>
      </w:r>
      <w:r w:rsidRPr="00100A2B">
        <w:rPr>
          <w:rStyle w:val="StyleUnderline"/>
        </w:rPr>
        <w:t xml:space="preserve"> that has Adushkin and other scientists around the world extremely concerned. </w:t>
      </w:r>
    </w:p>
    <w:p w14:paraId="1DE9B472" w14:textId="77777777" w:rsidR="00CD09AB" w:rsidRPr="00100A2B" w:rsidRDefault="00CD09AB" w:rsidP="00CD09AB">
      <w:pPr>
        <w:rPr>
          <w:rStyle w:val="StyleUnderline"/>
        </w:rPr>
      </w:pPr>
      <w:r w:rsidRPr="00054EA8">
        <w:rPr>
          <w:rStyle w:val="StyleUnderline"/>
          <w:highlight w:val="green"/>
        </w:rPr>
        <w:t>The Kessler Syndrome</w:t>
      </w:r>
    </w:p>
    <w:p w14:paraId="29BC3E6D" w14:textId="77777777" w:rsidR="00CD09AB" w:rsidRPr="00100A2B" w:rsidRDefault="00CD09AB" w:rsidP="00CD09AB">
      <w:r w:rsidRPr="00100A2B">
        <w:t xml:space="preserve">In 1978, American astrophysicist Donald Kessler predicted that the amount of space debris around Earth would begin to grow exponentially after the turn of the millennium. </w:t>
      </w:r>
    </w:p>
    <w:p w14:paraId="35B39A3D" w14:textId="77777777" w:rsidR="00CD09AB" w:rsidRPr="00100A2B" w:rsidRDefault="00CD09AB" w:rsidP="00CD09AB">
      <w:pPr>
        <w:rPr>
          <w:rStyle w:val="StyleUnderline"/>
        </w:rPr>
      </w:pP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467583">
        <w:rPr>
          <w:rStyle w:val="Emphasis"/>
          <w:highlight w:val="green"/>
        </w:rPr>
        <w:t>space junk accumulates</w:t>
      </w:r>
      <w:r w:rsidRPr="00100A2B">
        <w:rPr>
          <w:rStyle w:val="StyleUnderline"/>
        </w:rPr>
        <w:t xml:space="preserve">. We </w:t>
      </w:r>
      <w:r w:rsidRPr="00054EA8">
        <w:rPr>
          <w:rStyle w:val="StyleUnderline"/>
          <w:highlight w:val="green"/>
        </w:rPr>
        <w:t>leave most</w:t>
      </w:r>
      <w:r w:rsidRPr="00100A2B">
        <w:rPr>
          <w:rStyle w:val="StyleUnderline"/>
        </w:rPr>
        <w:t xml:space="preserve"> of our </w:t>
      </w:r>
      <w:r w:rsidRPr="00054EA8">
        <w:rPr>
          <w:rStyle w:val="StyleUnderline"/>
          <w:highlight w:val="green"/>
        </w:rPr>
        <w:t>defunct satellites in space</w:t>
      </w:r>
      <w:r w:rsidRPr="00100A2B">
        <w:rPr>
          <w:rStyle w:val="StyleUnderline"/>
        </w:rPr>
        <w:t xml:space="preserve">, and </w:t>
      </w:r>
      <w:r w:rsidRPr="00054EA8">
        <w:rPr>
          <w:rStyle w:val="StyleUnderline"/>
          <w:highlight w:val="green"/>
        </w:rPr>
        <w:t>when meteors and other man-made space debris slam into them</w:t>
      </w:r>
      <w:r w:rsidRPr="00100A2B">
        <w:rPr>
          <w:rStyle w:val="StyleUnderline"/>
        </w:rPr>
        <w:t xml:space="preserve">, </w:t>
      </w:r>
      <w:r w:rsidRPr="00054EA8">
        <w:rPr>
          <w:rStyle w:val="StyleUnderline"/>
          <w:highlight w:val="green"/>
        </w:rPr>
        <w:t>you get a cascade of debris</w:t>
      </w:r>
      <w:r w:rsidRPr="00100A2B">
        <w:rPr>
          <w:rStyle w:val="StyleUnderline"/>
        </w:rPr>
        <w:t xml:space="preserve">. </w:t>
      </w:r>
    </w:p>
    <w:p w14:paraId="4630EA4E" w14:textId="77777777" w:rsidR="00CD09AB" w:rsidRPr="00100A2B" w:rsidRDefault="00CD09AB" w:rsidP="00CD09AB">
      <w:pPr>
        <w:rPr>
          <w:rStyle w:val="StyleUnderline"/>
        </w:rPr>
      </w:pPr>
      <w:r w:rsidRPr="00100A2B">
        <w:rPr>
          <w:rStyle w:val="StyleUnderline"/>
        </w:rPr>
        <w:t xml:space="preserve">The cascade effect — also known as </w:t>
      </w:r>
      <w:r w:rsidRPr="00054EA8">
        <w:rPr>
          <w:rStyle w:val="StyleUnderline"/>
          <w:highlight w:val="green"/>
        </w:rPr>
        <w:t>the Kessler Syndrome</w:t>
      </w:r>
      <w:r w:rsidRPr="00100A2B">
        <w:rPr>
          <w:rStyle w:val="StyleUnderline"/>
        </w:rPr>
        <w:t xml:space="preserve"> — </w:t>
      </w:r>
      <w:r w:rsidRPr="00054EA8">
        <w:rPr>
          <w:rStyle w:val="StyleUnderline"/>
          <w:highlight w:val="green"/>
        </w:rPr>
        <w:t xml:space="preserve">refers to </w:t>
      </w:r>
      <w:r w:rsidRPr="00467583">
        <w:rPr>
          <w:rStyle w:val="Emphasis"/>
          <w:highlight w:val="green"/>
        </w:rPr>
        <w:t>a critical point</w:t>
      </w:r>
      <w:r w:rsidRPr="00467583">
        <w:rPr>
          <w:rStyle w:val="Emphasis"/>
        </w:rPr>
        <w:t xml:space="preserve"> </w:t>
      </w:r>
      <w:r w:rsidRPr="00467583">
        <w:rPr>
          <w:rStyle w:val="Emphasis"/>
          <w:highlight w:val="green"/>
        </w:rPr>
        <w:t>where</w:t>
      </w:r>
      <w:r w:rsidRPr="00467583">
        <w:rPr>
          <w:rStyle w:val="Emphasis"/>
        </w:rPr>
        <w:t>in</w:t>
      </w:r>
      <w:r w:rsidRPr="00100A2B">
        <w:rPr>
          <w:rStyle w:val="StyleUnderline"/>
        </w:rPr>
        <w:t xml:space="preserve"> the </w:t>
      </w:r>
      <w:r w:rsidRPr="00467583">
        <w:rPr>
          <w:rStyle w:val="Emphasis"/>
          <w:highlight w:val="green"/>
        </w:rPr>
        <w:t>density of space junk grows so large that a single collision</w:t>
      </w:r>
      <w:r w:rsidRPr="00100A2B">
        <w:rPr>
          <w:rStyle w:val="StyleUnderline"/>
        </w:rPr>
        <w:t xml:space="preserve"> </w:t>
      </w:r>
      <w:r w:rsidRPr="00054EA8">
        <w:rPr>
          <w:rStyle w:val="StyleUnderline"/>
          <w:highlight w:val="green"/>
        </w:rPr>
        <w:t xml:space="preserve">could </w:t>
      </w:r>
      <w:r w:rsidRPr="00467583">
        <w:rPr>
          <w:rStyle w:val="Emphasis"/>
          <w:highlight w:val="green"/>
        </w:rPr>
        <w:t>set off a domino effect</w:t>
      </w:r>
      <w:r w:rsidRPr="00100A2B">
        <w:rPr>
          <w:rStyle w:val="StyleUnderline"/>
        </w:rPr>
        <w:t xml:space="preserve"> </w:t>
      </w:r>
      <w:r w:rsidRPr="00467583">
        <w:rPr>
          <w:rStyle w:val="Emphasis"/>
        </w:rPr>
        <w:t>of increasingly more collisions</w:t>
      </w:r>
      <w:r w:rsidRPr="00100A2B">
        <w:rPr>
          <w:rStyle w:val="StyleUnderline"/>
        </w:rPr>
        <w:t xml:space="preserve">. </w:t>
      </w:r>
    </w:p>
    <w:p w14:paraId="5D998B80" w14:textId="77777777" w:rsidR="00CD09AB" w:rsidRPr="00100A2B" w:rsidRDefault="00CD09AB" w:rsidP="00CD09AB">
      <w:r w:rsidRPr="00100A2B">
        <w:t xml:space="preserve">For Kessler, this is a problem because it would "create small debris faster than it can be removed," Kessler said last year. And this cloud of junk could eventually make missions to space too dangerous. </w:t>
      </w:r>
    </w:p>
    <w:p w14:paraId="66898D2E" w14:textId="77777777" w:rsidR="00CD09AB" w:rsidRPr="00100A2B" w:rsidRDefault="00CD09AB" w:rsidP="00CD09AB">
      <w:pPr>
        <w:rPr>
          <w:rStyle w:val="StyleUnderline"/>
        </w:rPr>
      </w:pPr>
      <w:r w:rsidRPr="00100A2B">
        <w:rPr>
          <w:rStyle w:val="StyleUnderline"/>
        </w:rPr>
        <w:t xml:space="preserve">For Adushkin, </w:t>
      </w:r>
      <w:r w:rsidRPr="00467583">
        <w:rPr>
          <w:rStyle w:val="Emphasis"/>
          <w:highlight w:val="green"/>
        </w:rPr>
        <w:t>this would exacerbate the issue of identifying</w:t>
      </w:r>
      <w:r w:rsidRPr="00100A2B">
        <w:rPr>
          <w:rStyle w:val="StyleUnderline"/>
        </w:rPr>
        <w:t xml:space="preserve"> what, or </w:t>
      </w:r>
      <w:r w:rsidRPr="00054EA8">
        <w:rPr>
          <w:rStyle w:val="StyleUnderline"/>
          <w:highlight w:val="green"/>
        </w:rPr>
        <w:t>who</w:t>
      </w:r>
      <w:r w:rsidRPr="00100A2B">
        <w:rPr>
          <w:rStyle w:val="StyleUnderline"/>
        </w:rPr>
        <w:t xml:space="preserve">, </w:t>
      </w:r>
      <w:r w:rsidRPr="00054EA8">
        <w:rPr>
          <w:rStyle w:val="StyleUnderline"/>
          <w:highlight w:val="green"/>
        </w:rPr>
        <w:t xml:space="preserve">could be behind </w:t>
      </w:r>
      <w:r w:rsidRPr="00467583">
        <w:rPr>
          <w:rStyle w:val="Emphasis"/>
          <w:highlight w:val="green"/>
        </w:rPr>
        <w:t>broken satellites</w:t>
      </w:r>
      <w:r w:rsidRPr="00100A2B">
        <w:rPr>
          <w:rStyle w:val="StyleUnderline"/>
        </w:rPr>
        <w:t xml:space="preserve">. </w:t>
      </w:r>
    </w:p>
    <w:p w14:paraId="45FA1C31" w14:textId="77777777" w:rsidR="00CD09AB" w:rsidRPr="00100A2B" w:rsidRDefault="00CD09AB" w:rsidP="00CD09AB">
      <w:r w:rsidRPr="00100A2B">
        <w:t xml:space="preserve">The future </w:t>
      </w:r>
    </w:p>
    <w:p w14:paraId="27184EA8" w14:textId="77777777" w:rsidR="00CD09AB" w:rsidRPr="00100A2B" w:rsidRDefault="00CD09AB" w:rsidP="00CD09AB">
      <w:pPr>
        <w:rPr>
          <w:rStyle w:val="StyleUnderline"/>
        </w:rPr>
      </w:pPr>
      <w:r w:rsidRPr="00100A2B">
        <w:rPr>
          <w:rStyle w:val="StyleUnderline"/>
        </w:rPr>
        <w:t xml:space="preserve">So far, </w:t>
      </w:r>
      <w:r w:rsidRPr="00054EA8">
        <w:rPr>
          <w:rStyle w:val="StyleUnderline"/>
          <w:highlight w:val="green"/>
        </w:rPr>
        <w:t xml:space="preserve">the </w:t>
      </w:r>
      <w:r w:rsidRPr="00467583">
        <w:rPr>
          <w:rStyle w:val="Emphasis"/>
          <w:highlight w:val="green"/>
        </w:rPr>
        <w:t>US and</w:t>
      </w:r>
      <w:r w:rsidRPr="00467583">
        <w:rPr>
          <w:rStyle w:val="Emphasis"/>
        </w:rPr>
        <w:t xml:space="preserve"> </w:t>
      </w:r>
      <w:r w:rsidRPr="00467583">
        <w:rPr>
          <w:rStyle w:val="Emphasis"/>
          <w:highlight w:val="green"/>
        </w:rPr>
        <w:t>R</w:t>
      </w:r>
      <w:r w:rsidRPr="00467583">
        <w:rPr>
          <w:rStyle w:val="Emphasis"/>
        </w:rPr>
        <w:t>ussia</w:t>
      </w:r>
      <w:r w:rsidRPr="00100A2B">
        <w:rPr>
          <w:rStyle w:val="StyleUnderline"/>
        </w:rPr>
        <w:t xml:space="preserve">n </w:t>
      </w:r>
      <w:r w:rsidRPr="00054EA8">
        <w:rPr>
          <w:rStyle w:val="StyleUnderline"/>
          <w:highlight w:val="green"/>
        </w:rPr>
        <w:t>S</w:t>
      </w:r>
      <w:r w:rsidRPr="00100A2B">
        <w:rPr>
          <w:rStyle w:val="StyleUnderline"/>
        </w:rPr>
        <w:t xml:space="preserve">pace </w:t>
      </w:r>
      <w:r w:rsidRPr="00054EA8">
        <w:rPr>
          <w:rStyle w:val="StyleUnderline"/>
          <w:highlight w:val="green"/>
        </w:rPr>
        <w:t>S</w:t>
      </w:r>
      <w:r w:rsidRPr="00100A2B">
        <w:rPr>
          <w:rStyle w:val="StyleUnderline"/>
        </w:rPr>
        <w:t xml:space="preserve">urveillance </w:t>
      </w:r>
      <w:r w:rsidRPr="00054EA8">
        <w:rPr>
          <w:rStyle w:val="StyleUnderline"/>
          <w:highlight w:val="green"/>
        </w:rPr>
        <w:t>S</w:t>
      </w:r>
      <w:r w:rsidRPr="00100A2B">
        <w:rPr>
          <w:rStyle w:val="StyleUnderline"/>
        </w:rPr>
        <w:t xml:space="preserve">ystems have </w:t>
      </w:r>
      <w:r w:rsidRPr="00467583">
        <w:rPr>
          <w:rStyle w:val="Emphasis"/>
          <w:highlight w:val="green"/>
        </w:rPr>
        <w:t>catalogued</w:t>
      </w:r>
      <w:r w:rsidRPr="00467583">
        <w:rPr>
          <w:rStyle w:val="Emphasis"/>
        </w:rPr>
        <w:t xml:space="preserve"> </w:t>
      </w:r>
      <w:r w:rsidRPr="00467583">
        <w:rPr>
          <w:rStyle w:val="Emphasis"/>
          <w:highlight w:val="green"/>
        </w:rPr>
        <w:t>170,000 pieces of</w:t>
      </w:r>
      <w:r w:rsidRPr="00467583">
        <w:rPr>
          <w:rStyle w:val="Emphasis"/>
        </w:rPr>
        <w:t xml:space="preserve"> large space </w:t>
      </w:r>
      <w:r w:rsidRPr="00467583">
        <w:rPr>
          <w:rStyle w:val="Emphasis"/>
          <w:highlight w:val="green"/>
        </w:rPr>
        <w:t>debris</w:t>
      </w:r>
      <w:r w:rsidRPr="00100A2B">
        <w:rPr>
          <w:rStyle w:val="StyleUnderline"/>
        </w:rPr>
        <w:t xml:space="preserve"> (between 4 and 8 inches wide) and are currently tracking them to prevent anymore dilemmas like the ones Adushkin and his colleagues cite in their paper. </w:t>
      </w:r>
    </w:p>
    <w:p w14:paraId="6A8E481D" w14:textId="77777777" w:rsidR="00CD09AB" w:rsidRPr="00100A2B" w:rsidRDefault="00CD09AB" w:rsidP="00CD09AB">
      <w:r w:rsidRPr="00100A2B">
        <w:t xml:space="preserve">But it's not just the large objects that concern Adushkin, who reported that even small objects (less than 1/3 of an inch) could damage satellites to the point they can't function properly. </w:t>
      </w:r>
    </w:p>
    <w:p w14:paraId="6F716C81" w14:textId="77777777" w:rsidR="00CD09AB" w:rsidRPr="00100A2B" w:rsidRDefault="00CD09AB" w:rsidP="00CD09AB">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6D5C873F" w14:textId="77777777" w:rsidR="00CD09AB" w:rsidRPr="00100A2B" w:rsidRDefault="00CD09AB" w:rsidP="00CD09AB">
      <w:r w:rsidRPr="00100A2B">
        <w:t xml:space="preserve">1.5 times more fragments greater than 8 inches across </w:t>
      </w:r>
    </w:p>
    <w:p w14:paraId="11BD7BCB" w14:textId="77777777" w:rsidR="00CD09AB" w:rsidRPr="00100A2B" w:rsidRDefault="00CD09AB" w:rsidP="00CD09AB">
      <w:r w:rsidRPr="00100A2B">
        <w:t xml:space="preserve">3.2 times more fragments between 4 and 8 inches across </w:t>
      </w:r>
    </w:p>
    <w:p w14:paraId="2D42D09F" w14:textId="77777777" w:rsidR="00CD09AB" w:rsidRPr="00100A2B" w:rsidRDefault="00CD09AB" w:rsidP="00CD09AB">
      <w:r w:rsidRPr="00100A2B">
        <w:t>13-20 times more smaller-sized fragments less than 4 inches across</w:t>
      </w:r>
    </w:p>
    <w:p w14:paraId="774A2E3D" w14:textId="77777777" w:rsidR="00CD09AB" w:rsidRDefault="00CD09AB" w:rsidP="00CD09AB">
      <w:r w:rsidRPr="00100A2B">
        <w:rPr>
          <w:rStyle w:val="StyleUnderline"/>
        </w:rPr>
        <w:t xml:space="preserve">"The </w:t>
      </w:r>
      <w:r w:rsidRPr="00054EA8">
        <w:rPr>
          <w:rStyle w:val="StyleUnderline"/>
          <w:highlight w:val="green"/>
        </w:rPr>
        <w:t xml:space="preserve">number of </w:t>
      </w:r>
      <w:r w:rsidRPr="00054EA8">
        <w:rPr>
          <w:rStyle w:val="StyleUnderline"/>
        </w:rPr>
        <w:t>small-size</w:t>
      </w:r>
      <w:r w:rsidRPr="00100A2B">
        <w:rPr>
          <w:rStyle w:val="StyleUnderline"/>
        </w:rPr>
        <w:t xml:space="preserve">, </w:t>
      </w:r>
      <w:r w:rsidRPr="00467583">
        <w:rPr>
          <w:rStyle w:val="Emphasis"/>
          <w:highlight w:val="green"/>
        </w:rPr>
        <w:t>non-catalogued objects will grow exponentially</w:t>
      </w:r>
      <w:r w:rsidRPr="00467583">
        <w:rPr>
          <w:rStyle w:val="Emphasis"/>
        </w:rPr>
        <w:t xml:space="preserve"> in mutual collisions</w:t>
      </w:r>
      <w:r w:rsidRPr="00100A2B">
        <w:rPr>
          <w:rStyle w:val="StyleUnderline"/>
        </w:rPr>
        <w:t>,"</w:t>
      </w:r>
      <w:r w:rsidRPr="00100A2B">
        <w:t xml:space="preserve"> the researchers reported.</w:t>
      </w:r>
    </w:p>
    <w:p w14:paraId="73DCC920" w14:textId="77777777" w:rsidR="00CD09AB" w:rsidRDefault="00CD09AB" w:rsidP="00CD09AB">
      <w:pPr>
        <w:spacing w:after="0" w:line="240" w:lineRule="auto"/>
      </w:pPr>
      <w:r>
        <w:br w:type="page"/>
      </w:r>
    </w:p>
    <w:p w14:paraId="781CD146" w14:textId="77777777" w:rsidR="00CD09AB" w:rsidRPr="00AC650E" w:rsidRDefault="00CD09AB" w:rsidP="00CD09AB">
      <w:pPr>
        <w:pStyle w:val="Heading3"/>
      </w:pPr>
      <w:r>
        <w:t>Framework</w:t>
      </w:r>
    </w:p>
    <w:p w14:paraId="7E7C6EBF" w14:textId="77777777" w:rsidR="009A6FB2" w:rsidRDefault="009A6FB2" w:rsidP="009A6FB2">
      <w:pPr>
        <w:pStyle w:val="Heading4"/>
        <w:rPr>
          <w:rFonts w:cs="Calibri"/>
        </w:rPr>
      </w:pPr>
      <w:r>
        <w:rPr>
          <w:rFonts w:cs="Calibri"/>
        </w:rPr>
        <w:t>T</w:t>
      </w:r>
      <w:r w:rsidRPr="00A0610A">
        <w:rPr>
          <w:rFonts w:cs="Calibri"/>
        </w:rPr>
        <w:t xml:space="preserve">he standard is maximizing expected well-being. </w:t>
      </w:r>
    </w:p>
    <w:p w14:paraId="06B18C74" w14:textId="77777777" w:rsidR="009A6FB2" w:rsidRPr="00A0610A" w:rsidRDefault="009A6FB2" w:rsidP="009A6FB2">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6465E361" w14:textId="77777777" w:rsidR="009A6FB2" w:rsidRPr="00A0610A" w:rsidRDefault="009A6FB2" w:rsidP="009A6FB2">
      <w:pPr>
        <w:pStyle w:val="Heading4"/>
        <w:rPr>
          <w:rFonts w:cs="Calibri"/>
        </w:rPr>
      </w:pPr>
      <w:r w:rsidRPr="00A0610A">
        <w:rPr>
          <w:rFonts w:cs="Calibri"/>
        </w:rPr>
        <w:t>2</w:t>
      </w:r>
      <w:r>
        <w:rPr>
          <w:rFonts w:cs="Calibri"/>
        </w:rPr>
        <w:t>.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33D0E4A5" w14:textId="77777777" w:rsidR="009A6FB2" w:rsidRDefault="009A6FB2" w:rsidP="009A6FB2">
      <w:pPr>
        <w:pStyle w:val="Heading4"/>
        <w:rPr>
          <w:rFonts w:cs="Calibri"/>
        </w:rPr>
      </w:pPr>
      <w:r>
        <w:rPr>
          <w:rFonts w:cs="Calibri"/>
        </w:rPr>
        <w:t xml:space="preserve">3. </w:t>
      </w:r>
      <w:r w:rsidRPr="00A0610A">
        <w:rPr>
          <w:rFonts w:cs="Calibri"/>
        </w:rPr>
        <w:t xml:space="preserve">Actor spec—governments must use util because they </w:t>
      </w:r>
      <w:r w:rsidRPr="00A0610A">
        <w:rPr>
          <w:rFonts w:cs="Calibri"/>
          <w:u w:val="single"/>
        </w:rPr>
        <w:t>don’t have intentions</w:t>
      </w:r>
      <w:r w:rsidRPr="00A0610A">
        <w:rPr>
          <w:rFonts w:cs="Calibri"/>
        </w:rPr>
        <w:t xml:space="preserve"> and are </w:t>
      </w:r>
      <w:r w:rsidRPr="00A0610A">
        <w:rPr>
          <w:rFonts w:cs="Calibri"/>
          <w:u w:val="single"/>
        </w:rPr>
        <w:t>constantly</w:t>
      </w:r>
      <w:r w:rsidRPr="00A0610A">
        <w:rPr>
          <w:rFonts w:cs="Calibri"/>
        </w:rPr>
        <w:t xml:space="preserve"> dealing with tradeoffs</w:t>
      </w:r>
    </w:p>
    <w:p w14:paraId="6FE050B3" w14:textId="77777777" w:rsidR="009A6FB2" w:rsidRPr="00586B80" w:rsidRDefault="009A6FB2" w:rsidP="009A6FB2">
      <w:pPr>
        <w:pStyle w:val="Heading4"/>
      </w:pPr>
      <w:r>
        <w:t xml:space="preserve">4. Extinction outweighs -  </w:t>
      </w:r>
    </w:p>
    <w:p w14:paraId="0B84DD2A" w14:textId="77777777" w:rsidR="009A6FB2" w:rsidRPr="00611230" w:rsidRDefault="009A6FB2" w:rsidP="009A6FB2">
      <w:r w:rsidRPr="00611230">
        <w:rPr>
          <w:rStyle w:val="Style13ptBold"/>
        </w:rPr>
        <w:t>Pummer 15</w:t>
      </w:r>
      <w:r w:rsidRPr="00611230">
        <w:t xml:space="preserve"> [Theron, Junior Research Fellow in Philosophy at St. Anne's College, University of Oxford. “Moral Agreement on Saving the World” Practical Ethics, University of Oxford. May 18, 2015] AT</w:t>
      </w:r>
    </w:p>
    <w:p w14:paraId="03254ABC" w14:textId="77777777" w:rsidR="009A6FB2" w:rsidRDefault="009A6FB2" w:rsidP="009A6FB2">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6AF6C747" w14:textId="77777777" w:rsidR="001F677A" w:rsidRPr="001F677A" w:rsidRDefault="001F677A" w:rsidP="009A6FB2">
      <w:pPr>
        <w:pStyle w:val="Heading4"/>
      </w:pPr>
    </w:p>
    <w:sectPr w:rsidR="001F677A" w:rsidRPr="001F677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4FD19CD"/>
    <w:multiLevelType w:val="hybridMultilevel"/>
    <w:tmpl w:val="83108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37"/>
  </w:num>
  <w:num w:numId="14">
    <w:abstractNumId w:val="22"/>
  </w:num>
  <w:num w:numId="15">
    <w:abstractNumId w:val="25"/>
  </w:num>
  <w:num w:numId="16">
    <w:abstractNumId w:val="35"/>
  </w:num>
  <w:num w:numId="17">
    <w:abstractNumId w:val="11"/>
  </w:num>
  <w:num w:numId="18">
    <w:abstractNumId w:val="20"/>
  </w:num>
  <w:num w:numId="19">
    <w:abstractNumId w:val="36"/>
  </w:num>
  <w:num w:numId="20">
    <w:abstractNumId w:val="33"/>
  </w:num>
  <w:num w:numId="21">
    <w:abstractNumId w:val="39"/>
  </w:num>
  <w:num w:numId="22">
    <w:abstractNumId w:val="27"/>
  </w:num>
  <w:num w:numId="23">
    <w:abstractNumId w:val="28"/>
  </w:num>
  <w:num w:numId="24">
    <w:abstractNumId w:val="14"/>
  </w:num>
  <w:num w:numId="25">
    <w:abstractNumId w:val="24"/>
  </w:num>
  <w:num w:numId="26">
    <w:abstractNumId w:val="31"/>
  </w:num>
  <w:num w:numId="27">
    <w:abstractNumId w:val="18"/>
  </w:num>
  <w:num w:numId="28">
    <w:abstractNumId w:val="38"/>
  </w:num>
  <w:num w:numId="29">
    <w:abstractNumId w:val="15"/>
  </w:num>
  <w:num w:numId="30">
    <w:abstractNumId w:val="16"/>
  </w:num>
  <w:num w:numId="31">
    <w:abstractNumId w:val="29"/>
  </w:num>
  <w:num w:numId="32">
    <w:abstractNumId w:val="30"/>
  </w:num>
  <w:num w:numId="33">
    <w:abstractNumId w:val="13"/>
  </w:num>
  <w:num w:numId="34">
    <w:abstractNumId w:val="17"/>
  </w:num>
  <w:num w:numId="35">
    <w:abstractNumId w:val="41"/>
  </w:num>
  <w:num w:numId="36">
    <w:abstractNumId w:val="19"/>
  </w:num>
  <w:num w:numId="37">
    <w:abstractNumId w:val="34"/>
  </w:num>
  <w:num w:numId="38">
    <w:abstractNumId w:val="40"/>
  </w:num>
  <w:num w:numId="39">
    <w:abstractNumId w:val="26"/>
  </w:num>
  <w:num w:numId="40">
    <w:abstractNumId w:val="12"/>
  </w:num>
  <w:num w:numId="41">
    <w:abstractNumId w:val="23"/>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F677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77A"/>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E1"/>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6FB2"/>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2C74"/>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9AB"/>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57"/>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7FACBE"/>
  <w14:defaultImageDpi w14:val="300"/>
  <w15:docId w15:val="{E4943A5F-0864-4F47-AF51-FF7D2CD5B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F677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F67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1F677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F677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1F677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CD09AB"/>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CD09AB"/>
    <w:pPr>
      <w:keepNext/>
      <w:keepLines/>
      <w:spacing w:before="200" w:after="40"/>
      <w:outlineLvl w:val="5"/>
    </w:pPr>
    <w:rPr>
      <w:b/>
      <w:sz w:val="20"/>
      <w:szCs w:val="20"/>
    </w:rPr>
  </w:style>
  <w:style w:type="character" w:default="1" w:styleId="DefaultParagraphFont">
    <w:name w:val="Default Paragraph Font"/>
    <w:uiPriority w:val="1"/>
    <w:semiHidden/>
    <w:unhideWhenUsed/>
    <w:rsid w:val="001F67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677A"/>
  </w:style>
  <w:style w:type="character" w:customStyle="1" w:styleId="Heading1Char">
    <w:name w:val="Heading 1 Char"/>
    <w:aliases w:val="Pocket Char"/>
    <w:basedOn w:val="DefaultParagraphFont"/>
    <w:link w:val="Heading1"/>
    <w:uiPriority w:val="9"/>
    <w:rsid w:val="001F677A"/>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1F677A"/>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1F677A"/>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1F677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1F677A"/>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1F677A"/>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1F677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F677A"/>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F677A"/>
    <w:rPr>
      <w:color w:val="auto"/>
      <w:u w:val="none"/>
    </w:rPr>
  </w:style>
  <w:style w:type="paragraph" w:styleId="DocumentMap">
    <w:name w:val="Document Map"/>
    <w:basedOn w:val="Normal"/>
    <w:link w:val="DocumentMapChar"/>
    <w:uiPriority w:val="99"/>
    <w:semiHidden/>
    <w:unhideWhenUsed/>
    <w:rsid w:val="001F677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F677A"/>
    <w:rPr>
      <w:rFonts w:ascii="Lucida Grande" w:hAnsi="Lucida Grande" w:cs="Lucida Grande"/>
    </w:rPr>
  </w:style>
  <w:style w:type="character" w:customStyle="1" w:styleId="Heading5Char">
    <w:name w:val="Heading 5 Char"/>
    <w:basedOn w:val="DefaultParagraphFont"/>
    <w:link w:val="Heading5"/>
    <w:uiPriority w:val="9"/>
    <w:rsid w:val="00CD09AB"/>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CD09AB"/>
    <w:rPr>
      <w:rFonts w:ascii="Calibri" w:hAnsi="Calibri"/>
      <w:b/>
      <w:sz w:val="20"/>
      <w:szCs w:val="20"/>
    </w:rPr>
  </w:style>
  <w:style w:type="paragraph" w:customStyle="1" w:styleId="textbold">
    <w:name w:val="text bold"/>
    <w:basedOn w:val="Normal"/>
    <w:link w:val="Emphasis"/>
    <w:uiPriority w:val="20"/>
    <w:qFormat/>
    <w:rsid w:val="00CD09A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CD09A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CD09AB"/>
    <w:rPr>
      <w:color w:val="605E5C"/>
      <w:shd w:val="clear" w:color="auto" w:fill="E1DFDD"/>
    </w:rPr>
  </w:style>
  <w:style w:type="paragraph" w:customStyle="1" w:styleId="UnderlinePara">
    <w:name w:val="Underline Para"/>
    <w:basedOn w:val="Normal"/>
    <w:uiPriority w:val="1"/>
    <w:qFormat/>
    <w:rsid w:val="00CD09AB"/>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CD09AB"/>
    <w:rPr>
      <w:b/>
      <w:bCs/>
    </w:rPr>
  </w:style>
  <w:style w:type="paragraph" w:styleId="ListParagraph">
    <w:name w:val="List Paragraph"/>
    <w:aliases w:val="6 font"/>
    <w:basedOn w:val="Normal"/>
    <w:uiPriority w:val="34"/>
    <w:qFormat/>
    <w:rsid w:val="00CD09AB"/>
    <w:pPr>
      <w:ind w:left="720"/>
      <w:contextualSpacing/>
    </w:pPr>
  </w:style>
  <w:style w:type="paragraph" w:customStyle="1" w:styleId="Emphasis1">
    <w:name w:val="Emphasis1"/>
    <w:basedOn w:val="Normal"/>
    <w:autoRedefine/>
    <w:uiPriority w:val="7"/>
    <w:qFormat/>
    <w:rsid w:val="00CD09AB"/>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CD09AB"/>
    <w:pPr>
      <w:ind w:left="432" w:right="432"/>
    </w:pPr>
    <w:rPr>
      <w:color w:val="000000"/>
    </w:rPr>
  </w:style>
  <w:style w:type="character" w:customStyle="1" w:styleId="evidencetextChar1">
    <w:name w:val="evidence text Char1"/>
    <w:link w:val="evidencetext"/>
    <w:rsid w:val="00CD09AB"/>
    <w:rPr>
      <w:rFonts w:ascii="Calibri" w:hAnsi="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CD09AB"/>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1"/>
    <w:qFormat/>
    <w:rsid w:val="00CD09AB"/>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D09AB"/>
    <w:pPr>
      <w:spacing w:before="100" w:beforeAutospacing="1" w:after="100" w:afterAutospacing="1"/>
    </w:pPr>
    <w:rPr>
      <w:rFonts w:eastAsia="Times New Roman"/>
      <w:sz w:val="24"/>
      <w:lang w:eastAsia="ko-KR"/>
    </w:rPr>
  </w:style>
  <w:style w:type="paragraph" w:customStyle="1" w:styleId="css-182kmce">
    <w:name w:val="css-182kmce"/>
    <w:basedOn w:val="Normal"/>
    <w:rsid w:val="00CD09AB"/>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CD09AB"/>
  </w:style>
  <w:style w:type="paragraph" w:customStyle="1" w:styleId="pullquote-paragraph">
    <w:name w:val="pullquote-paragraph"/>
    <w:basedOn w:val="Normal"/>
    <w:rsid w:val="00CD09AB"/>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CD09AB"/>
    <w:rPr>
      <w:i/>
      <w:iCs/>
    </w:rPr>
  </w:style>
  <w:style w:type="paragraph" w:customStyle="1" w:styleId="font--body">
    <w:name w:val="font--body"/>
    <w:basedOn w:val="Normal"/>
    <w:rsid w:val="00CD09AB"/>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CD09AB"/>
    <w:rPr>
      <w:b/>
      <w:u w:val="single"/>
    </w:rPr>
  </w:style>
  <w:style w:type="character" w:customStyle="1" w:styleId="Minimize">
    <w:name w:val="Minimize"/>
    <w:uiPriority w:val="1"/>
    <w:qFormat/>
    <w:rsid w:val="00CD09AB"/>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CD09AB"/>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CD09AB"/>
    <w:pPr>
      <w:pBdr>
        <w:bottom w:val="single" w:sz="8" w:space="4" w:color="4F81BD"/>
      </w:pBdr>
      <w:spacing w:after="300"/>
      <w:contextualSpacing/>
    </w:pPr>
    <w:rPr>
      <w:rFonts w:ascii="Arial" w:hAnsi="Arial"/>
      <w:bCs/>
      <w:sz w:val="24"/>
      <w:u w:val="single"/>
    </w:rPr>
  </w:style>
  <w:style w:type="character" w:customStyle="1" w:styleId="TitleChar1">
    <w:name w:val="Title Char1"/>
    <w:basedOn w:val="DefaultParagraphFont"/>
    <w:uiPriority w:val="10"/>
    <w:rsid w:val="00CD09AB"/>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CD09AB"/>
    <w:rPr>
      <w:b/>
      <w:u w:val="single"/>
    </w:rPr>
  </w:style>
  <w:style w:type="character" w:customStyle="1" w:styleId="Underline2Char">
    <w:name w:val="Underline2 Char"/>
    <w:basedOn w:val="DefaultParagraphFont"/>
    <w:link w:val="Underline2"/>
    <w:uiPriority w:val="4"/>
    <w:rsid w:val="00CD09AB"/>
    <w:rPr>
      <w:rFonts w:ascii="Calibri" w:hAnsi="Calibri"/>
      <w:b/>
      <w:sz w:val="22"/>
      <w:u w:val="single"/>
    </w:rPr>
  </w:style>
  <w:style w:type="character" w:customStyle="1" w:styleId="BoldUnderline0">
    <w:name w:val="BoldUnderline"/>
    <w:basedOn w:val="DefaultParagraphFont"/>
    <w:uiPriority w:val="1"/>
    <w:qFormat/>
    <w:rsid w:val="00CD09AB"/>
    <w:rPr>
      <w:rFonts w:ascii="Arial" w:hAnsi="Arial"/>
      <w:b/>
      <w:sz w:val="20"/>
      <w:u w:val="single"/>
    </w:rPr>
  </w:style>
  <w:style w:type="paragraph" w:customStyle="1" w:styleId="gntarbp">
    <w:name w:val="gnt_ar_b_p"/>
    <w:basedOn w:val="Normal"/>
    <w:rsid w:val="00CD09AB"/>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CD09AB"/>
    <w:pPr>
      <w:spacing w:before="100" w:beforeAutospacing="1" w:after="100" w:afterAutospacing="1"/>
    </w:pPr>
    <w:rPr>
      <w:rFonts w:eastAsia="Times New Roman"/>
      <w:sz w:val="24"/>
      <w:lang w:eastAsia="ko-KR"/>
    </w:rPr>
  </w:style>
  <w:style w:type="character" w:customStyle="1" w:styleId="numbers">
    <w:name w:val="numbers"/>
    <w:basedOn w:val="DefaultParagraphFont"/>
    <w:rsid w:val="00CD09AB"/>
  </w:style>
  <w:style w:type="paragraph" w:customStyle="1" w:styleId="endmarkenabled">
    <w:name w:val="endmarkenabled"/>
    <w:basedOn w:val="Normal"/>
    <w:rsid w:val="00CD09AB"/>
    <w:pPr>
      <w:spacing w:before="100" w:beforeAutospacing="1" w:after="100" w:afterAutospacing="1"/>
    </w:pPr>
    <w:rPr>
      <w:rFonts w:eastAsia="Times New Roman"/>
      <w:sz w:val="24"/>
      <w:lang w:eastAsia="ko-KR"/>
    </w:rPr>
  </w:style>
  <w:style w:type="character" w:customStyle="1" w:styleId="link">
    <w:name w:val="link"/>
    <w:basedOn w:val="DefaultParagraphFont"/>
    <w:rsid w:val="00CD09AB"/>
  </w:style>
  <w:style w:type="paragraph" w:customStyle="1" w:styleId="css-exrw3m">
    <w:name w:val="css-exrw3m"/>
    <w:basedOn w:val="Normal"/>
    <w:rsid w:val="00CD09AB"/>
    <w:pPr>
      <w:spacing w:before="100" w:beforeAutospacing="1" w:after="100" w:afterAutospacing="1"/>
    </w:pPr>
    <w:rPr>
      <w:rFonts w:eastAsia="Times New Roman"/>
      <w:sz w:val="24"/>
    </w:rPr>
  </w:style>
  <w:style w:type="character" w:customStyle="1" w:styleId="css-8l6xbc">
    <w:name w:val="css-8l6xbc"/>
    <w:basedOn w:val="DefaultParagraphFont"/>
    <w:rsid w:val="00CD09AB"/>
  </w:style>
  <w:style w:type="paragraph" w:customStyle="1" w:styleId="t-body-text">
    <w:name w:val="t-body-text"/>
    <w:basedOn w:val="Normal"/>
    <w:rsid w:val="00CD09AB"/>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CD09AB"/>
    <w:rPr>
      <w:rFonts w:ascii="Segoe UI" w:hAnsi="Segoe UI" w:cs="Segoe UI"/>
      <w:sz w:val="18"/>
      <w:szCs w:val="18"/>
    </w:rPr>
  </w:style>
  <w:style w:type="paragraph" w:styleId="BalloonText">
    <w:name w:val="Balloon Text"/>
    <w:basedOn w:val="Normal"/>
    <w:link w:val="BalloonTextChar"/>
    <w:uiPriority w:val="99"/>
    <w:semiHidden/>
    <w:unhideWhenUsed/>
    <w:rsid w:val="00CD09AB"/>
    <w:rPr>
      <w:rFonts w:ascii="Segoe UI" w:hAnsi="Segoe UI" w:cs="Segoe UI"/>
      <w:sz w:val="18"/>
      <w:szCs w:val="18"/>
    </w:rPr>
  </w:style>
  <w:style w:type="character" w:customStyle="1" w:styleId="BalloonTextChar1">
    <w:name w:val="Balloon Text Char1"/>
    <w:basedOn w:val="DefaultParagraphFont"/>
    <w:uiPriority w:val="99"/>
    <w:semiHidden/>
    <w:rsid w:val="00CD09AB"/>
    <w:rPr>
      <w:rFonts w:ascii="Times New Roman" w:hAnsi="Times New Roman" w:cs="Times New Roman"/>
      <w:sz w:val="18"/>
      <w:szCs w:val="18"/>
    </w:rPr>
  </w:style>
  <w:style w:type="character" w:customStyle="1" w:styleId="caps">
    <w:name w:val="caps"/>
    <w:basedOn w:val="DefaultParagraphFont"/>
    <w:rsid w:val="00CD09AB"/>
  </w:style>
  <w:style w:type="paragraph" w:customStyle="1" w:styleId="c-user-cardbio">
    <w:name w:val="c-user-card__bio"/>
    <w:basedOn w:val="Normal"/>
    <w:rsid w:val="00CD09AB"/>
    <w:pPr>
      <w:spacing w:before="100" w:beforeAutospacing="1" w:after="100" w:afterAutospacing="1"/>
    </w:pPr>
    <w:rPr>
      <w:rFonts w:eastAsia="Times New Roman"/>
      <w:sz w:val="24"/>
    </w:rPr>
  </w:style>
  <w:style w:type="paragraph" w:customStyle="1" w:styleId="selectionshareable">
    <w:name w:val="selectionshareable"/>
    <w:basedOn w:val="Normal"/>
    <w:rsid w:val="00CD09AB"/>
    <w:pPr>
      <w:spacing w:before="100" w:beforeAutospacing="1" w:after="100" w:afterAutospacing="1"/>
    </w:pPr>
    <w:rPr>
      <w:rFonts w:eastAsia="Times New Roman"/>
      <w:sz w:val="24"/>
    </w:rPr>
  </w:style>
  <w:style w:type="character" w:customStyle="1" w:styleId="3oh-">
    <w:name w:val="_3oh-"/>
    <w:basedOn w:val="DefaultParagraphFont"/>
    <w:rsid w:val="00CD09AB"/>
  </w:style>
  <w:style w:type="paragraph" w:customStyle="1" w:styleId="normal1">
    <w:name w:val="normal1"/>
    <w:basedOn w:val="Normal"/>
    <w:rsid w:val="00CD09AB"/>
    <w:pPr>
      <w:spacing w:before="100" w:beforeAutospacing="1" w:after="100" w:afterAutospacing="1"/>
    </w:pPr>
    <w:rPr>
      <w:rFonts w:eastAsia="Times New Roman"/>
      <w:sz w:val="24"/>
    </w:rPr>
  </w:style>
  <w:style w:type="character" w:customStyle="1" w:styleId="c-timestamplabel">
    <w:name w:val="c-timestamp__label"/>
    <w:basedOn w:val="DefaultParagraphFont"/>
    <w:rsid w:val="00CD09AB"/>
  </w:style>
  <w:style w:type="character" w:customStyle="1" w:styleId="c-messagelistunreaddividerlabel">
    <w:name w:val="c-message_list__unread_divider__label"/>
    <w:basedOn w:val="DefaultParagraphFont"/>
    <w:rsid w:val="00CD09AB"/>
  </w:style>
  <w:style w:type="character" w:customStyle="1" w:styleId="c-messagesender">
    <w:name w:val="c-message__sender"/>
    <w:basedOn w:val="DefaultParagraphFont"/>
    <w:rsid w:val="00CD09AB"/>
  </w:style>
  <w:style w:type="character" w:customStyle="1" w:styleId="c-reactioncount">
    <w:name w:val="c-reaction__count"/>
    <w:basedOn w:val="DefaultParagraphFont"/>
    <w:rsid w:val="00CD09AB"/>
  </w:style>
  <w:style w:type="paragraph" w:customStyle="1" w:styleId="Analytic">
    <w:name w:val="Analytic"/>
    <w:basedOn w:val="Normal"/>
    <w:link w:val="AnalyticChar"/>
    <w:autoRedefine/>
    <w:qFormat/>
    <w:rsid w:val="00CD09AB"/>
    <w:rPr>
      <w:color w:val="1F497D" w:themeColor="text2"/>
    </w:rPr>
  </w:style>
  <w:style w:type="character" w:customStyle="1" w:styleId="AnalyticChar">
    <w:name w:val="Analytic Char"/>
    <w:basedOn w:val="DefaultParagraphFont"/>
    <w:link w:val="Analytic"/>
    <w:rsid w:val="00CD09AB"/>
    <w:rPr>
      <w:rFonts w:ascii="Calibri" w:hAnsi="Calibri"/>
      <w:color w:val="1F497D" w:themeColor="text2"/>
      <w:sz w:val="22"/>
    </w:rPr>
  </w:style>
  <w:style w:type="paragraph" w:styleId="Header">
    <w:name w:val="header"/>
    <w:basedOn w:val="Normal"/>
    <w:link w:val="HeaderChar"/>
    <w:uiPriority w:val="99"/>
    <w:unhideWhenUsed/>
    <w:rsid w:val="00CD09AB"/>
    <w:pPr>
      <w:tabs>
        <w:tab w:val="center" w:pos="4680"/>
        <w:tab w:val="right" w:pos="9360"/>
      </w:tabs>
    </w:pPr>
  </w:style>
  <w:style w:type="character" w:customStyle="1" w:styleId="HeaderChar">
    <w:name w:val="Header Char"/>
    <w:basedOn w:val="DefaultParagraphFont"/>
    <w:link w:val="Header"/>
    <w:uiPriority w:val="99"/>
    <w:rsid w:val="00CD09AB"/>
    <w:rPr>
      <w:rFonts w:ascii="Calibri" w:hAnsi="Calibri"/>
      <w:sz w:val="22"/>
    </w:rPr>
  </w:style>
  <w:style w:type="paragraph" w:styleId="Footer">
    <w:name w:val="footer"/>
    <w:basedOn w:val="Normal"/>
    <w:link w:val="FooterChar"/>
    <w:uiPriority w:val="99"/>
    <w:unhideWhenUsed/>
    <w:rsid w:val="00CD09AB"/>
    <w:pPr>
      <w:tabs>
        <w:tab w:val="center" w:pos="4680"/>
        <w:tab w:val="right" w:pos="9360"/>
      </w:tabs>
    </w:pPr>
  </w:style>
  <w:style w:type="character" w:customStyle="1" w:styleId="FooterChar">
    <w:name w:val="Footer Char"/>
    <w:basedOn w:val="DefaultParagraphFont"/>
    <w:link w:val="Footer"/>
    <w:uiPriority w:val="99"/>
    <w:rsid w:val="00CD09AB"/>
    <w:rPr>
      <w:rFonts w:ascii="Calibri" w:hAnsi="Calibri"/>
      <w:sz w:val="22"/>
    </w:rPr>
  </w:style>
  <w:style w:type="character" w:customStyle="1" w:styleId="z-TopofFormChar">
    <w:name w:val="z-Top of Form Char"/>
    <w:basedOn w:val="DefaultParagraphFont"/>
    <w:link w:val="z-TopofForm"/>
    <w:uiPriority w:val="99"/>
    <w:semiHidden/>
    <w:rsid w:val="00CD09AB"/>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CD09AB"/>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CD09AB"/>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D09A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D09AB"/>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CD09AB"/>
    <w:rPr>
      <w:rFonts w:ascii="Arial" w:hAnsi="Arial" w:cs="Arial"/>
      <w:vanish/>
      <w:sz w:val="16"/>
      <w:szCs w:val="16"/>
    </w:rPr>
  </w:style>
  <w:style w:type="paragraph" w:customStyle="1" w:styleId="Emphasize">
    <w:name w:val="Emphasize"/>
    <w:basedOn w:val="Normal"/>
    <w:uiPriority w:val="7"/>
    <w:qFormat/>
    <w:rsid w:val="00CD09A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CD09AB"/>
    <w:rPr>
      <w:b/>
      <w:sz w:val="20"/>
      <w:u w:val="single"/>
    </w:rPr>
  </w:style>
  <w:style w:type="paragraph" w:customStyle="1" w:styleId="8MIn">
    <w:name w:val="8 MIn"/>
    <w:basedOn w:val="Normal"/>
    <w:link w:val="8MInChar"/>
    <w:uiPriority w:val="4"/>
    <w:qFormat/>
    <w:rsid w:val="00CD09AB"/>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CD09AB"/>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CD09AB"/>
  </w:style>
  <w:style w:type="character" w:customStyle="1" w:styleId="c-messagekittext">
    <w:name w:val="c-message_kit__text"/>
    <w:basedOn w:val="DefaultParagraphFont"/>
    <w:rsid w:val="00CD09AB"/>
  </w:style>
  <w:style w:type="character" w:customStyle="1" w:styleId="cardChar">
    <w:name w:val="card Char"/>
    <w:aliases w:val="Bold Cite Char Char,Speed Cite Char"/>
    <w:basedOn w:val="DefaultParagraphFont"/>
    <w:rsid w:val="00CD09AB"/>
    <w:rPr>
      <w:rFonts w:ascii="Georgia" w:eastAsia="Calibri" w:hAnsi="Georgia" w:cs="Times New Roman"/>
      <w:sz w:val="24"/>
    </w:rPr>
  </w:style>
  <w:style w:type="character" w:customStyle="1" w:styleId="expertise">
    <w:name w:val="expertise"/>
    <w:basedOn w:val="DefaultParagraphFont"/>
    <w:rsid w:val="00CD09AB"/>
  </w:style>
  <w:style w:type="character" w:customStyle="1" w:styleId="education">
    <w:name w:val="education"/>
    <w:basedOn w:val="DefaultParagraphFont"/>
    <w:rsid w:val="00CD09AB"/>
  </w:style>
  <w:style w:type="character" w:customStyle="1" w:styleId="rollover-people">
    <w:name w:val="rollover-people"/>
    <w:basedOn w:val="DefaultParagraphFont"/>
    <w:rsid w:val="00CD09AB"/>
  </w:style>
  <w:style w:type="character" w:customStyle="1" w:styleId="UnresolvedMention2">
    <w:name w:val="Unresolved Mention2"/>
    <w:basedOn w:val="DefaultParagraphFont"/>
    <w:uiPriority w:val="99"/>
    <w:unhideWhenUsed/>
    <w:rsid w:val="00CD09AB"/>
    <w:rPr>
      <w:color w:val="605E5C"/>
      <w:shd w:val="clear" w:color="auto" w:fill="E1DFDD"/>
    </w:rPr>
  </w:style>
  <w:style w:type="character" w:customStyle="1" w:styleId="UnresolvedMention3">
    <w:name w:val="Unresolved Mention3"/>
    <w:basedOn w:val="DefaultParagraphFont"/>
    <w:uiPriority w:val="99"/>
    <w:rsid w:val="00CD09AB"/>
    <w:rPr>
      <w:color w:val="605E5C"/>
      <w:shd w:val="clear" w:color="auto" w:fill="E1DFDD"/>
    </w:rPr>
  </w:style>
  <w:style w:type="paragraph" w:customStyle="1" w:styleId="Body">
    <w:name w:val="Body"/>
    <w:link w:val="BodyChar"/>
    <w:autoRedefine/>
    <w:qFormat/>
    <w:rsid w:val="00CD09AB"/>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CD09AB"/>
    <w:rPr>
      <w:rFonts w:ascii="Calibri" w:eastAsiaTheme="majorEastAsia" w:hAnsi="Calibri" w:cstheme="majorBidi"/>
      <w:iCs/>
      <w:color w:val="000000" w:themeColor="text1"/>
      <w:sz w:val="8"/>
      <w:szCs w:val="22"/>
    </w:rPr>
  </w:style>
  <w:style w:type="character" w:customStyle="1" w:styleId="url">
    <w:name w:val="url"/>
    <w:basedOn w:val="DefaultParagraphFont"/>
    <w:rsid w:val="00CD09AB"/>
  </w:style>
  <w:style w:type="character" w:customStyle="1" w:styleId="ellip">
    <w:name w:val="ellip"/>
    <w:basedOn w:val="DefaultParagraphFont"/>
    <w:rsid w:val="00CD09AB"/>
  </w:style>
  <w:style w:type="character" w:customStyle="1" w:styleId="nowrap">
    <w:name w:val="nowrap"/>
    <w:basedOn w:val="DefaultParagraphFont"/>
    <w:rsid w:val="00CD09AB"/>
  </w:style>
  <w:style w:type="paragraph" w:customStyle="1" w:styleId="Tag2">
    <w:name w:val="Tag2"/>
    <w:basedOn w:val="Normal"/>
    <w:qFormat/>
    <w:rsid w:val="00CD09AB"/>
    <w:pPr>
      <w:spacing w:line="256" w:lineRule="auto"/>
    </w:pPr>
    <w:rPr>
      <w:b/>
      <w:sz w:val="24"/>
    </w:rPr>
  </w:style>
  <w:style w:type="character" w:customStyle="1" w:styleId="underlinedChar">
    <w:name w:val="underlined Char"/>
    <w:link w:val="underlined"/>
    <w:locked/>
    <w:rsid w:val="00CD09AB"/>
    <w:rPr>
      <w:rFonts w:ascii="Times New Roman" w:eastAsia="Malgun Gothic" w:hAnsi="Times New Roman" w:cs="Times New Roman"/>
      <w:u w:val="single"/>
    </w:rPr>
  </w:style>
  <w:style w:type="paragraph" w:customStyle="1" w:styleId="underlined">
    <w:name w:val="underlined"/>
    <w:next w:val="Normal"/>
    <w:link w:val="underlinedChar"/>
    <w:autoRedefine/>
    <w:qFormat/>
    <w:rsid w:val="00CD09AB"/>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CD09AB"/>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CD09AB"/>
    <w:rPr>
      <w:vertAlign w:val="superscript"/>
    </w:rPr>
  </w:style>
  <w:style w:type="character" w:customStyle="1" w:styleId="Emph">
    <w:name w:val="Emph"/>
    <w:basedOn w:val="DefaultParagraphFont"/>
    <w:uiPriority w:val="1"/>
    <w:qFormat/>
    <w:rsid w:val="00CD09AB"/>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CD09AB"/>
    <w:rPr>
      <w:u w:val="single"/>
    </w:rPr>
  </w:style>
  <w:style w:type="character" w:customStyle="1" w:styleId="BoldUnderlineChar">
    <w:name w:val="Bold Underline Char"/>
    <w:basedOn w:val="DefaultParagraphFont"/>
    <w:rsid w:val="00CD09AB"/>
    <w:rPr>
      <w:rFonts w:ascii="Arial" w:hAnsi="Arial" w:cs="Arial" w:hint="default"/>
      <w:b/>
      <w:bCs w:val="0"/>
      <w:u w:val="single"/>
    </w:rPr>
  </w:style>
  <w:style w:type="character" w:customStyle="1" w:styleId="ReadCard">
    <w:name w:val="ReadCard"/>
    <w:uiPriority w:val="1"/>
    <w:qFormat/>
    <w:rsid w:val="00CD09AB"/>
    <w:rPr>
      <w:rFonts w:ascii="Times New Roman" w:hAnsi="Times New Roman" w:cs="Times New Roman" w:hint="default"/>
      <w:b/>
      <w:bCs w:val="0"/>
      <w:sz w:val="24"/>
      <w:u w:val="single"/>
    </w:rPr>
  </w:style>
  <w:style w:type="paragraph" w:customStyle="1" w:styleId="CiteSpacing">
    <w:name w:val="Cite Spacing"/>
    <w:basedOn w:val="Normal"/>
    <w:uiPriority w:val="4"/>
    <w:qFormat/>
    <w:rsid w:val="00CD09AB"/>
    <w:pPr>
      <w:spacing w:before="60" w:after="60"/>
    </w:pPr>
  </w:style>
  <w:style w:type="paragraph" w:customStyle="1" w:styleId="Cards">
    <w:name w:val="Cards"/>
    <w:next w:val="Normal"/>
    <w:link w:val="CardsChar"/>
    <w:qFormat/>
    <w:rsid w:val="00CD09AB"/>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CD09AB"/>
    <w:rPr>
      <w:rFonts w:ascii="Times New Roman" w:eastAsia="Times New Roman" w:hAnsi="Times New Roman" w:cs="Times New Roman"/>
      <w:sz w:val="20"/>
    </w:rPr>
  </w:style>
  <w:style w:type="character" w:customStyle="1" w:styleId="DebateUnderline">
    <w:name w:val="Debate Underline"/>
    <w:qFormat/>
    <w:rsid w:val="00CD09AB"/>
    <w:rPr>
      <w:rFonts w:ascii="Times New Roman" w:hAnsi="Times New Roman"/>
      <w:sz w:val="20"/>
      <w:u w:val="thick"/>
    </w:rPr>
  </w:style>
  <w:style w:type="paragraph" w:customStyle="1" w:styleId="Nothing">
    <w:name w:val="Nothing"/>
    <w:link w:val="NothingChar"/>
    <w:qFormat/>
    <w:rsid w:val="00CD09AB"/>
    <w:rPr>
      <w:rFonts w:ascii="Times New Roman" w:eastAsia="Times New Roman" w:hAnsi="Times New Roman" w:cs="Times New Roman"/>
      <w:sz w:val="20"/>
    </w:rPr>
  </w:style>
  <w:style w:type="character" w:customStyle="1" w:styleId="NothingChar">
    <w:name w:val="Nothing Char"/>
    <w:link w:val="Nothing"/>
    <w:rsid w:val="00CD09AB"/>
    <w:rPr>
      <w:rFonts w:ascii="Times New Roman" w:eastAsia="Times New Roman" w:hAnsi="Times New Roman" w:cs="Times New Roman"/>
      <w:sz w:val="20"/>
    </w:rPr>
  </w:style>
  <w:style w:type="paragraph" w:customStyle="1" w:styleId="cardtext">
    <w:name w:val="card text"/>
    <w:basedOn w:val="Normal"/>
    <w:link w:val="cardtextChar"/>
    <w:qFormat/>
    <w:rsid w:val="00CD09AB"/>
    <w:pPr>
      <w:ind w:left="288" w:right="288"/>
    </w:pPr>
    <w:rPr>
      <w:rFonts w:ascii="Book Antiqua" w:hAnsi="Book Antiqua" w:cs="Lucida Grande"/>
    </w:rPr>
  </w:style>
  <w:style w:type="character" w:customStyle="1" w:styleId="cardtextChar">
    <w:name w:val="card text Char"/>
    <w:basedOn w:val="DefaultParagraphFont"/>
    <w:link w:val="cardtext"/>
    <w:rsid w:val="00CD09AB"/>
    <w:rPr>
      <w:rFonts w:ascii="Book Antiqua" w:hAnsi="Book Antiqua" w:cs="Lucida Grande"/>
      <w:sz w:val="22"/>
    </w:rPr>
  </w:style>
  <w:style w:type="paragraph" w:customStyle="1" w:styleId="TagText">
    <w:name w:val="TagText"/>
    <w:basedOn w:val="Normal"/>
    <w:qFormat/>
    <w:rsid w:val="00CD09AB"/>
    <w:rPr>
      <w:rFonts w:eastAsia="Calibri"/>
      <w:b/>
      <w:sz w:val="24"/>
    </w:rPr>
  </w:style>
  <w:style w:type="paragraph" w:customStyle="1" w:styleId="UnderlineEmphasis">
    <w:name w:val="Underline + Emphasis"/>
    <w:basedOn w:val="Normal"/>
    <w:next w:val="Normal"/>
    <w:link w:val="UnderlineEmphasisChar"/>
    <w:autoRedefine/>
    <w:qFormat/>
    <w:rsid w:val="00CD09AB"/>
    <w:rPr>
      <w:rFonts w:eastAsia="Calibri"/>
      <w:b/>
      <w:color w:val="000000"/>
      <w:sz w:val="24"/>
      <w:u w:val="single"/>
    </w:rPr>
  </w:style>
  <w:style w:type="character" w:customStyle="1" w:styleId="UnderlineEmphasisChar">
    <w:name w:val="Underline + Emphasis Char"/>
    <w:basedOn w:val="DefaultParagraphFont"/>
    <w:link w:val="UnderlineEmphasis"/>
    <w:rsid w:val="00CD09AB"/>
    <w:rPr>
      <w:rFonts w:ascii="Calibri" w:eastAsia="Calibri" w:hAnsi="Calibri"/>
      <w:b/>
      <w:color w:val="000000"/>
      <w:u w:val="single"/>
    </w:rPr>
  </w:style>
  <w:style w:type="character" w:customStyle="1" w:styleId="BoldUnderlineUNDO">
    <w:name w:val="Bold.Underline.UNDO"/>
    <w:uiPriority w:val="1"/>
    <w:qFormat/>
    <w:rsid w:val="00CD09AB"/>
    <w:rPr>
      <w:b w:val="0"/>
    </w:rPr>
  </w:style>
  <w:style w:type="paragraph" w:styleId="FootnoteText">
    <w:name w:val="footnote text"/>
    <w:basedOn w:val="Normal"/>
    <w:link w:val="FootnoteTextChar"/>
    <w:uiPriority w:val="99"/>
    <w:unhideWhenUsed/>
    <w:qFormat/>
    <w:rsid w:val="00CD09AB"/>
    <w:pPr>
      <w:spacing w:line="256" w:lineRule="auto"/>
    </w:pPr>
    <w:rPr>
      <w:sz w:val="20"/>
      <w:szCs w:val="20"/>
    </w:rPr>
  </w:style>
  <w:style w:type="character" w:customStyle="1" w:styleId="FootnoteTextChar">
    <w:name w:val="Footnote Text Char"/>
    <w:basedOn w:val="DefaultParagraphFont"/>
    <w:link w:val="FootnoteText"/>
    <w:uiPriority w:val="99"/>
    <w:rsid w:val="00CD09AB"/>
    <w:rPr>
      <w:rFonts w:ascii="Calibri" w:hAnsi="Calibri"/>
      <w:sz w:val="20"/>
      <w:szCs w:val="20"/>
    </w:rPr>
  </w:style>
  <w:style w:type="character" w:customStyle="1" w:styleId="LinedDown">
    <w:name w:val="Lined Down"/>
    <w:qFormat/>
    <w:rsid w:val="00CD09AB"/>
    <w:rPr>
      <w:rFonts w:ascii="Times New Roman" w:hAnsi="Times New Roman" w:cs="Times New Roman"/>
      <w:b w:val="0"/>
      <w:bCs w:val="0"/>
      <w:i w:val="0"/>
      <w:iCs w:val="0"/>
      <w:color w:val="000000"/>
      <w:sz w:val="12"/>
      <w:szCs w:val="12"/>
      <w:u w:val="none"/>
    </w:rPr>
  </w:style>
  <w:style w:type="character" w:customStyle="1" w:styleId="Carded">
    <w:name w:val="Carded"/>
    <w:qFormat/>
    <w:rsid w:val="00CD09AB"/>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CD09AB"/>
    <w:rPr>
      <w:bCs/>
      <w:sz w:val="20"/>
      <w:u w:val="single"/>
    </w:rPr>
  </w:style>
  <w:style w:type="character" w:customStyle="1" w:styleId="LDAnalytics">
    <w:name w:val="LD Analytics"/>
    <w:basedOn w:val="DefaultParagraphFont"/>
    <w:autoRedefine/>
    <w:uiPriority w:val="1"/>
    <w:qFormat/>
    <w:rsid w:val="00CD09AB"/>
  </w:style>
  <w:style w:type="paragraph" w:styleId="Subtitle">
    <w:name w:val="Subtitle"/>
    <w:basedOn w:val="Normal"/>
    <w:next w:val="Normal"/>
    <w:link w:val="SubtitleChar"/>
    <w:uiPriority w:val="11"/>
    <w:unhideWhenUsed/>
    <w:qFormat/>
    <w:rsid w:val="00CD09A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D09AB"/>
    <w:rPr>
      <w:rFonts w:ascii="Calibri" w:hAnsi="Calibri"/>
      <w:color w:val="5A5A5A" w:themeColor="text1" w:themeTint="A5"/>
      <w:spacing w:val="15"/>
      <w:sz w:val="22"/>
    </w:rPr>
  </w:style>
  <w:style w:type="paragraph" w:customStyle="1" w:styleId="Citation">
    <w:name w:val="Citation"/>
    <w:basedOn w:val="Normal"/>
    <w:autoRedefine/>
    <w:uiPriority w:val="1"/>
    <w:qFormat/>
    <w:rsid w:val="00CD09AB"/>
    <w:rPr>
      <w:rFonts w:eastAsia="Times New Roman" w:cs="Garamond"/>
      <w:bCs/>
      <w:u w:val="single"/>
    </w:rPr>
  </w:style>
  <w:style w:type="character" w:customStyle="1" w:styleId="BodyTextChar">
    <w:name w:val="Body Text Char"/>
    <w:basedOn w:val="DefaultParagraphFont"/>
    <w:link w:val="BodyText"/>
    <w:uiPriority w:val="99"/>
    <w:semiHidden/>
    <w:rsid w:val="00CD09AB"/>
    <w:rPr>
      <w:rFonts w:ascii="Calibri" w:hAnsi="Calibri" w:cs="Calibri"/>
      <w:sz w:val="26"/>
    </w:rPr>
  </w:style>
  <w:style w:type="paragraph" w:styleId="BodyText">
    <w:name w:val="Body Text"/>
    <w:basedOn w:val="Normal"/>
    <w:link w:val="BodyTextChar"/>
    <w:uiPriority w:val="99"/>
    <w:semiHidden/>
    <w:unhideWhenUsed/>
    <w:rsid w:val="00CD09AB"/>
    <w:pPr>
      <w:spacing w:after="120"/>
    </w:pPr>
    <w:rPr>
      <w:rFonts w:cs="Calibri"/>
      <w:sz w:val="26"/>
    </w:rPr>
  </w:style>
  <w:style w:type="character" w:customStyle="1" w:styleId="BodyTextChar1">
    <w:name w:val="Body Text Char1"/>
    <w:basedOn w:val="DefaultParagraphFont"/>
    <w:uiPriority w:val="99"/>
    <w:semiHidden/>
    <w:rsid w:val="00CD09AB"/>
    <w:rPr>
      <w:rFonts w:ascii="Calibri" w:hAnsi="Calibri"/>
      <w:sz w:val="22"/>
    </w:rPr>
  </w:style>
  <w:style w:type="paragraph" w:customStyle="1" w:styleId="tiny">
    <w:name w:val="tiny"/>
    <w:next w:val="Normal"/>
    <w:link w:val="tinyChar"/>
    <w:autoRedefine/>
    <w:rsid w:val="00CD09AB"/>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CD09AB"/>
    <w:rPr>
      <w:rFonts w:ascii="Times New Roman" w:eastAsia="Malgun Gothic" w:hAnsi="Times New Roman" w:cs="Times New Roman"/>
      <w:sz w:val="12"/>
    </w:rPr>
  </w:style>
  <w:style w:type="character" w:customStyle="1" w:styleId="LDCut">
    <w:name w:val="LD Cut"/>
    <w:basedOn w:val="DefaultParagraphFont"/>
    <w:uiPriority w:val="1"/>
    <w:qFormat/>
    <w:rsid w:val="00CD09AB"/>
    <w:rPr>
      <w:rFonts w:ascii="Times New Roman" w:hAnsi="Times New Roman"/>
      <w:b w:val="0"/>
      <w:color w:val="auto"/>
      <w:sz w:val="12"/>
    </w:rPr>
  </w:style>
  <w:style w:type="character" w:customStyle="1" w:styleId="LDUnderline">
    <w:name w:val="LD Underline"/>
    <w:basedOn w:val="DefaultParagraphFont"/>
    <w:uiPriority w:val="1"/>
    <w:qFormat/>
    <w:rsid w:val="00CD09AB"/>
    <w:rPr>
      <w:rFonts w:ascii="Times New Roman" w:hAnsi="Times New Roman" w:cs="Times New Roman"/>
      <w:b/>
      <w:color w:val="auto"/>
      <w:sz w:val="24"/>
      <w:u w:val="single"/>
    </w:rPr>
  </w:style>
  <w:style w:type="character" w:customStyle="1" w:styleId="Style4Char">
    <w:name w:val="Style4 Char"/>
    <w:rsid w:val="00CD09AB"/>
    <w:rPr>
      <w:rFonts w:ascii="Arial Narrow" w:hAnsi="Arial Narrow"/>
      <w:szCs w:val="24"/>
      <w:u w:val="single"/>
      <w:lang w:val="en-US" w:eastAsia="en-US" w:bidi="ar-SA"/>
    </w:rPr>
  </w:style>
  <w:style w:type="character" w:customStyle="1" w:styleId="Style1Char">
    <w:name w:val="Style1 Char"/>
    <w:locked/>
    <w:rsid w:val="00CD09AB"/>
    <w:rPr>
      <w:rFonts w:ascii="Times New Roman" w:eastAsia="SimSun" w:hAnsi="Times New Roman"/>
      <w:szCs w:val="24"/>
      <w:u w:val="single"/>
      <w:lang w:eastAsia="zh-CN"/>
    </w:rPr>
  </w:style>
  <w:style w:type="character" w:customStyle="1" w:styleId="Style11pt">
    <w:name w:val="Style 11 pt"/>
    <w:basedOn w:val="DefaultParagraphFont"/>
    <w:rsid w:val="00CD09AB"/>
    <w:rPr>
      <w:sz w:val="20"/>
    </w:rPr>
  </w:style>
  <w:style w:type="character" w:customStyle="1" w:styleId="DebateHighlighted">
    <w:name w:val="Debate Highlighted"/>
    <w:rsid w:val="00CD09AB"/>
    <w:rPr>
      <w:rFonts w:ascii="Times New Roman" w:hAnsi="Times New Roman"/>
      <w:sz w:val="20"/>
      <w:u w:val="thick"/>
      <w:bdr w:val="none" w:sz="0" w:space="0" w:color="auto"/>
      <w:shd w:val="clear" w:color="auto" w:fill="00FFFF"/>
    </w:rPr>
  </w:style>
  <w:style w:type="paragraph" w:customStyle="1" w:styleId="Cites">
    <w:name w:val="Cites"/>
    <w:next w:val="Cards"/>
    <w:rsid w:val="00CD09AB"/>
    <w:pPr>
      <w:widowControl w:val="0"/>
    </w:pPr>
    <w:rPr>
      <w:rFonts w:ascii="Times New Roman" w:eastAsia="Times New Roman" w:hAnsi="Times New Roman" w:cs="Times New Roman"/>
      <w:sz w:val="20"/>
    </w:rPr>
  </w:style>
  <w:style w:type="character" w:customStyle="1" w:styleId="Author-Date">
    <w:name w:val="Author-Date"/>
    <w:rsid w:val="00CD09AB"/>
    <w:rPr>
      <w:b/>
      <w:sz w:val="24"/>
    </w:rPr>
  </w:style>
  <w:style w:type="character" w:customStyle="1" w:styleId="regtext">
    <w:name w:val="regtext"/>
    <w:uiPriority w:val="99"/>
    <w:rsid w:val="00CD09AB"/>
  </w:style>
  <w:style w:type="character" w:customStyle="1" w:styleId="Dottedunderline">
    <w:name w:val="Dotted underline"/>
    <w:rsid w:val="00CD09AB"/>
    <w:rPr>
      <w:u w:val="dotted"/>
    </w:rPr>
  </w:style>
  <w:style w:type="character" w:customStyle="1" w:styleId="slug-pub-date">
    <w:name w:val="slug-pub-date"/>
    <w:rsid w:val="00CD09AB"/>
  </w:style>
  <w:style w:type="character" w:customStyle="1" w:styleId="slug-vol">
    <w:name w:val="slug-vol"/>
    <w:rsid w:val="00CD09AB"/>
  </w:style>
  <w:style w:type="character" w:customStyle="1" w:styleId="slug-issue">
    <w:name w:val="slug-issue"/>
    <w:rsid w:val="00CD09AB"/>
  </w:style>
  <w:style w:type="character" w:customStyle="1" w:styleId="slug-pages">
    <w:name w:val="slug-pages"/>
    <w:rsid w:val="00CD09AB"/>
  </w:style>
  <w:style w:type="character" w:customStyle="1" w:styleId="DDIUnderline">
    <w:name w:val="DDI Underline"/>
    <w:uiPriority w:val="99"/>
    <w:rsid w:val="00CD09AB"/>
    <w:rPr>
      <w:sz w:val="20"/>
      <w:u w:val="thick"/>
    </w:rPr>
  </w:style>
  <w:style w:type="character" w:customStyle="1" w:styleId="CardsChar1">
    <w:name w:val="Cards Char1"/>
    <w:locked/>
    <w:rsid w:val="00CD09AB"/>
    <w:rPr>
      <w:rFonts w:ascii="Times New Roman" w:eastAsia="Times New Roman" w:hAnsi="Times New Roman" w:cs="Times New Roman"/>
    </w:rPr>
  </w:style>
  <w:style w:type="character" w:customStyle="1" w:styleId="apple-converted-space">
    <w:name w:val="apple-converted-space"/>
    <w:basedOn w:val="DefaultParagraphFont"/>
    <w:rsid w:val="00CD09AB"/>
  </w:style>
  <w:style w:type="character" w:customStyle="1" w:styleId="CardTextChar0">
    <w:name w:val="Card Text Char"/>
    <w:locked/>
    <w:rsid w:val="00CD09AB"/>
    <w:rPr>
      <w:rFonts w:ascii="Georgia" w:hAnsi="Georgia"/>
      <w:sz w:val="18"/>
      <w:u w:val="single"/>
    </w:rPr>
  </w:style>
  <w:style w:type="character" w:customStyle="1" w:styleId="normaltextrun">
    <w:name w:val="normaltextrun"/>
    <w:basedOn w:val="DefaultParagraphFont"/>
    <w:rsid w:val="00CD09AB"/>
  </w:style>
  <w:style w:type="character" w:customStyle="1" w:styleId="eop">
    <w:name w:val="eop"/>
    <w:basedOn w:val="DefaultParagraphFont"/>
    <w:rsid w:val="00CD09AB"/>
  </w:style>
  <w:style w:type="character" w:customStyle="1" w:styleId="spellingerror">
    <w:name w:val="spellingerror"/>
    <w:basedOn w:val="DefaultParagraphFont"/>
    <w:rsid w:val="00CD09AB"/>
  </w:style>
  <w:style w:type="paragraph" w:customStyle="1" w:styleId="m-2839544472620372085msonospacing">
    <w:name w:val="m_-2839544472620372085msonospacing"/>
    <w:basedOn w:val="Normal"/>
    <w:rsid w:val="00CD09AB"/>
    <w:pPr>
      <w:spacing w:before="100" w:beforeAutospacing="1" w:after="100" w:afterAutospacing="1"/>
    </w:pPr>
    <w:rPr>
      <w:sz w:val="24"/>
    </w:rPr>
  </w:style>
  <w:style w:type="paragraph" w:customStyle="1" w:styleId="franklin-light1">
    <w:name w:val="franklin-light1"/>
    <w:basedOn w:val="Normal"/>
    <w:rsid w:val="00CD09AB"/>
    <w:pPr>
      <w:spacing w:before="100" w:beforeAutospacing="1" w:after="100" w:afterAutospacing="1"/>
    </w:pPr>
    <w:rPr>
      <w:sz w:val="24"/>
    </w:rPr>
  </w:style>
  <w:style w:type="character" w:customStyle="1" w:styleId="powa-tease">
    <w:name w:val="powa-tease"/>
    <w:basedOn w:val="DefaultParagraphFont"/>
    <w:rsid w:val="00CD09AB"/>
  </w:style>
  <w:style w:type="character" w:customStyle="1" w:styleId="powa-byline">
    <w:name w:val="powa-byline"/>
    <w:basedOn w:val="DefaultParagraphFont"/>
    <w:rsid w:val="00CD09AB"/>
  </w:style>
  <w:style w:type="character" w:customStyle="1" w:styleId="apple-style-span">
    <w:name w:val="apple-style-span"/>
    <w:basedOn w:val="DefaultParagraphFont"/>
    <w:rsid w:val="00CD09AB"/>
    <w:rPr>
      <w:rFonts w:cs="Times New Roman"/>
    </w:rPr>
  </w:style>
  <w:style w:type="paragraph" w:customStyle="1" w:styleId="noindent">
    <w:name w:val="noindent"/>
    <w:basedOn w:val="Normal"/>
    <w:rsid w:val="00CD09AB"/>
    <w:pPr>
      <w:spacing w:before="100" w:beforeAutospacing="1" w:after="100" w:afterAutospacing="1"/>
    </w:pPr>
    <w:rPr>
      <w:rFonts w:eastAsia="Times New Roman"/>
    </w:rPr>
  </w:style>
  <w:style w:type="character" w:customStyle="1" w:styleId="st">
    <w:name w:val="st"/>
    <w:rsid w:val="00CD09AB"/>
  </w:style>
  <w:style w:type="character" w:customStyle="1" w:styleId="highlight2">
    <w:name w:val="highlight2"/>
    <w:basedOn w:val="DefaultParagraphFont"/>
    <w:rsid w:val="00CD09AB"/>
    <w:rPr>
      <w:rFonts w:ascii="Arial" w:hAnsi="Arial"/>
      <w:b/>
      <w:sz w:val="19"/>
      <w:u w:val="thick"/>
      <w:bdr w:val="none" w:sz="0" w:space="0" w:color="auto"/>
      <w:shd w:val="clear" w:color="auto" w:fill="auto"/>
    </w:rPr>
  </w:style>
  <w:style w:type="character" w:customStyle="1" w:styleId="Emphasis2">
    <w:name w:val="Emphasis2"/>
    <w:basedOn w:val="DefaultParagraphFont"/>
    <w:rsid w:val="00CD09AB"/>
    <w:rPr>
      <w:rFonts w:ascii="Franklin Gothic Heavy" w:hAnsi="Franklin Gothic Heavy" w:hint="default"/>
      <w:iCs/>
      <w:u w:val="single"/>
    </w:rPr>
  </w:style>
  <w:style w:type="character" w:customStyle="1" w:styleId="EmphasizeThis">
    <w:name w:val="EmphasizeThis"/>
    <w:rsid w:val="00CD09AB"/>
    <w:rPr>
      <w:rFonts w:ascii="Georgia" w:hAnsi="Georgia" w:hint="default"/>
      <w:b/>
      <w:bCs w:val="0"/>
      <w:iCs/>
      <w:sz w:val="24"/>
      <w:u w:val="thick"/>
    </w:rPr>
  </w:style>
  <w:style w:type="character" w:customStyle="1" w:styleId="Style3Char">
    <w:name w:val="Style3 Char"/>
    <w:rsid w:val="00CD09AB"/>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CD09AB"/>
    <w:rPr>
      <w:rFonts w:ascii="Calibri" w:hAnsi="Calibri" w:cs="Calibri"/>
      <w:sz w:val="20"/>
      <w:szCs w:val="20"/>
    </w:rPr>
  </w:style>
  <w:style w:type="paragraph" w:styleId="CommentText">
    <w:name w:val="annotation text"/>
    <w:basedOn w:val="Normal"/>
    <w:link w:val="CommentTextChar"/>
    <w:uiPriority w:val="99"/>
    <w:semiHidden/>
    <w:unhideWhenUsed/>
    <w:rsid w:val="00CD09AB"/>
    <w:rPr>
      <w:rFonts w:cs="Calibri"/>
      <w:sz w:val="20"/>
      <w:szCs w:val="20"/>
    </w:rPr>
  </w:style>
  <w:style w:type="character" w:customStyle="1" w:styleId="CommentTextChar1">
    <w:name w:val="Comment Text Char1"/>
    <w:basedOn w:val="DefaultParagraphFont"/>
    <w:uiPriority w:val="99"/>
    <w:semiHidden/>
    <w:rsid w:val="00CD09AB"/>
    <w:rPr>
      <w:rFonts w:ascii="Calibri" w:hAnsi="Calibri"/>
      <w:sz w:val="20"/>
      <w:szCs w:val="20"/>
    </w:rPr>
  </w:style>
  <w:style w:type="character" w:customStyle="1" w:styleId="balancedheadline">
    <w:name w:val="balancedheadline"/>
    <w:basedOn w:val="DefaultParagraphFont"/>
    <w:rsid w:val="00CD09AB"/>
  </w:style>
  <w:style w:type="paragraph" w:customStyle="1" w:styleId="analytic0">
    <w:name w:val="analytic"/>
    <w:basedOn w:val="Analytic"/>
    <w:link w:val="analyticChar0"/>
    <w:autoRedefine/>
    <w:uiPriority w:val="4"/>
    <w:qFormat/>
    <w:rsid w:val="00CD09AB"/>
    <w:rPr>
      <w:i/>
      <w:color w:val="2D72B1"/>
    </w:rPr>
  </w:style>
  <w:style w:type="character" w:customStyle="1" w:styleId="analyticChar0">
    <w:name w:val="analytic Char"/>
    <w:basedOn w:val="DefaultParagraphFont"/>
    <w:link w:val="analytic0"/>
    <w:uiPriority w:val="4"/>
    <w:rsid w:val="00CD09AB"/>
    <w:rPr>
      <w:rFonts w:ascii="Calibri" w:hAnsi="Calibri"/>
      <w:i/>
      <w:color w:val="2D72B1"/>
      <w:sz w:val="22"/>
    </w:rPr>
  </w:style>
  <w:style w:type="paragraph" w:customStyle="1" w:styleId="ColorfulList-Accent11">
    <w:name w:val="Colorful List - Accent 11"/>
    <w:basedOn w:val="Normal"/>
    <w:uiPriority w:val="34"/>
    <w:qFormat/>
    <w:rsid w:val="00CD09AB"/>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CD09AB"/>
  </w:style>
  <w:style w:type="character" w:customStyle="1" w:styleId="m-4339160018974791352styleunderline">
    <w:name w:val="m_-4339160018974791352styleunderline"/>
    <w:basedOn w:val="DefaultParagraphFont"/>
    <w:rsid w:val="00CD09AB"/>
  </w:style>
  <w:style w:type="character" w:customStyle="1" w:styleId="m8622195508348221850gmail-msohyperlink">
    <w:name w:val="m_8622195508348221850gmail-msohyperlink"/>
    <w:basedOn w:val="DefaultParagraphFont"/>
    <w:rsid w:val="00CD09AB"/>
  </w:style>
  <w:style w:type="character" w:customStyle="1" w:styleId="longbio">
    <w:name w:val="long_bio"/>
    <w:basedOn w:val="DefaultParagraphFont"/>
    <w:rsid w:val="00CD09AB"/>
  </w:style>
  <w:style w:type="paragraph" w:customStyle="1" w:styleId="css-1ygdjhk">
    <w:name w:val="css-1ygdjhk"/>
    <w:basedOn w:val="Normal"/>
    <w:rsid w:val="00CD09AB"/>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CD09AB"/>
    <w:rPr>
      <w:rFonts w:eastAsia="Calibri"/>
      <w:b/>
      <w:color w:val="000000"/>
      <w:u w:val="single"/>
      <w:lang w:val="x-none" w:eastAsia="x-none"/>
    </w:rPr>
  </w:style>
  <w:style w:type="character" w:customStyle="1" w:styleId="CardText2Char">
    <w:name w:val="Card Text 2 Char"/>
    <w:link w:val="CardText2"/>
    <w:rsid w:val="00CD09AB"/>
    <w:rPr>
      <w:rFonts w:ascii="Calibri" w:eastAsia="Calibri" w:hAnsi="Calibri"/>
      <w:b/>
      <w:color w:val="000000"/>
      <w:sz w:val="22"/>
      <w:u w:val="single"/>
      <w:lang w:val="x-none" w:eastAsia="x-none"/>
    </w:rPr>
  </w:style>
  <w:style w:type="character" w:customStyle="1" w:styleId="m4841727538114946087gmail-styleunderline">
    <w:name w:val="m_4841727538114946087gmail-styleunderline"/>
    <w:basedOn w:val="DefaultParagraphFont"/>
    <w:rsid w:val="00CD09AB"/>
  </w:style>
  <w:style w:type="paragraph" w:customStyle="1" w:styleId="m8953919872937919259gmail-msolistparagraphcxspmiddle">
    <w:name w:val="m_8953919872937919259gmail-msolistparagraphcxspmiddle"/>
    <w:basedOn w:val="Normal"/>
    <w:rsid w:val="00CD09AB"/>
    <w:pPr>
      <w:spacing w:beforeLines="1" w:afterLines="1"/>
    </w:pPr>
    <w:rPr>
      <w:rFonts w:ascii="Times" w:hAnsi="Times"/>
      <w:sz w:val="20"/>
      <w:szCs w:val="20"/>
    </w:rPr>
  </w:style>
  <w:style w:type="paragraph" w:customStyle="1" w:styleId="flashline">
    <w:name w:val="flashline"/>
    <w:basedOn w:val="Normal"/>
    <w:rsid w:val="00CD09AB"/>
    <w:pPr>
      <w:spacing w:before="100" w:beforeAutospacing="1" w:after="100" w:afterAutospacing="1"/>
    </w:pPr>
    <w:rPr>
      <w:rFonts w:eastAsia="Times New Roman"/>
      <w:sz w:val="24"/>
    </w:rPr>
  </w:style>
  <w:style w:type="paragraph" w:customStyle="1" w:styleId="lbexhangwithmargin">
    <w:name w:val="lbexhangwithmargin"/>
    <w:basedOn w:val="Normal"/>
    <w:rsid w:val="00CD09AB"/>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CD09AB"/>
  </w:style>
  <w:style w:type="character" w:customStyle="1" w:styleId="lbexallcap">
    <w:name w:val="lbexallcap"/>
    <w:basedOn w:val="DefaultParagraphFont"/>
    <w:rsid w:val="00CD09AB"/>
  </w:style>
  <w:style w:type="paragraph" w:customStyle="1" w:styleId="lbexindent">
    <w:name w:val="lbexindent"/>
    <w:basedOn w:val="Normal"/>
    <w:rsid w:val="00CD09AB"/>
    <w:pPr>
      <w:spacing w:before="100" w:beforeAutospacing="1" w:after="100" w:afterAutospacing="1"/>
    </w:pPr>
    <w:rPr>
      <w:rFonts w:eastAsia="Times New Roman"/>
      <w:sz w:val="24"/>
    </w:rPr>
  </w:style>
  <w:style w:type="paragraph" w:customStyle="1" w:styleId="lbexindentparagraph">
    <w:name w:val="lbexindentparagraph"/>
    <w:basedOn w:val="Normal"/>
    <w:rsid w:val="00CD09AB"/>
    <w:pPr>
      <w:spacing w:before="100" w:beforeAutospacing="1" w:after="100" w:afterAutospacing="1"/>
    </w:pPr>
    <w:rPr>
      <w:rFonts w:eastAsia="Times New Roman"/>
      <w:sz w:val="24"/>
    </w:rPr>
  </w:style>
  <w:style w:type="paragraph" w:customStyle="1" w:styleId="zn-bodyparagraph">
    <w:name w:val="zn-body__paragraph"/>
    <w:basedOn w:val="Normal"/>
    <w:rsid w:val="00CD09AB"/>
    <w:pPr>
      <w:spacing w:before="100" w:beforeAutospacing="1" w:after="100" w:afterAutospacing="1"/>
    </w:pPr>
    <w:rPr>
      <w:rFonts w:eastAsia="Times New Roman"/>
      <w:sz w:val="24"/>
    </w:rPr>
  </w:style>
  <w:style w:type="character" w:customStyle="1" w:styleId="c-messagebody">
    <w:name w:val="c-message__body"/>
    <w:basedOn w:val="DefaultParagraphFont"/>
    <w:rsid w:val="00CD09AB"/>
  </w:style>
  <w:style w:type="character" w:customStyle="1" w:styleId="m7735155540857680774gmail-style13ptbold">
    <w:name w:val="m_7735155540857680774gmail-style13ptbold"/>
    <w:basedOn w:val="DefaultParagraphFont"/>
    <w:rsid w:val="00CD09AB"/>
  </w:style>
  <w:style w:type="character" w:customStyle="1" w:styleId="style65">
    <w:name w:val="style65"/>
    <w:basedOn w:val="DefaultParagraphFont"/>
    <w:rsid w:val="00CD09AB"/>
  </w:style>
  <w:style w:type="character" w:customStyle="1" w:styleId="bodytext0">
    <w:name w:val="body_text"/>
    <w:basedOn w:val="DefaultParagraphFont"/>
    <w:rsid w:val="00CD09AB"/>
  </w:style>
  <w:style w:type="character" w:customStyle="1" w:styleId="bio">
    <w:name w:val="bio"/>
    <w:basedOn w:val="DefaultParagraphFont"/>
    <w:rsid w:val="00CD09AB"/>
  </w:style>
  <w:style w:type="character" w:customStyle="1" w:styleId="citesChar">
    <w:name w:val="cites Char"/>
    <w:link w:val="cites0"/>
    <w:rsid w:val="00CD09AB"/>
    <w:rPr>
      <w:rFonts w:eastAsia="SimSun"/>
      <w:b/>
      <w:lang w:eastAsia="zh-CN"/>
    </w:rPr>
  </w:style>
  <w:style w:type="paragraph" w:customStyle="1" w:styleId="cites0">
    <w:name w:val="cites"/>
    <w:next w:val="Normal"/>
    <w:link w:val="citesChar"/>
    <w:autoRedefine/>
    <w:rsid w:val="00CD09AB"/>
    <w:pPr>
      <w:contextualSpacing/>
    </w:pPr>
    <w:rPr>
      <w:rFonts w:eastAsia="SimSun"/>
      <w:b/>
      <w:lang w:eastAsia="zh-CN"/>
    </w:rPr>
  </w:style>
  <w:style w:type="character" w:customStyle="1" w:styleId="5yl5">
    <w:name w:val="_5yl5"/>
    <w:basedOn w:val="DefaultParagraphFont"/>
    <w:rsid w:val="00CD09AB"/>
  </w:style>
  <w:style w:type="character" w:customStyle="1" w:styleId="text">
    <w:name w:val="text"/>
    <w:basedOn w:val="DefaultParagraphFont"/>
    <w:rsid w:val="00CD09AB"/>
  </w:style>
  <w:style w:type="paragraph" w:customStyle="1" w:styleId="generic-articlebody">
    <w:name w:val="generic-article__body"/>
    <w:basedOn w:val="Normal"/>
    <w:rsid w:val="00CD09AB"/>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CD09AB"/>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CD09AB"/>
    <w:rPr>
      <w:b/>
      <w:bCs/>
    </w:rPr>
  </w:style>
  <w:style w:type="character" w:customStyle="1" w:styleId="CommentSubjectChar1">
    <w:name w:val="Comment Subject Char1"/>
    <w:basedOn w:val="CommentTextChar1"/>
    <w:uiPriority w:val="99"/>
    <w:semiHidden/>
    <w:rsid w:val="00CD09AB"/>
    <w:rPr>
      <w:rFonts w:ascii="Calibri" w:hAnsi="Calibri"/>
      <w:b/>
      <w:bCs/>
      <w:sz w:val="20"/>
      <w:szCs w:val="20"/>
    </w:rPr>
  </w:style>
  <w:style w:type="character" w:customStyle="1" w:styleId="UnresolvedMention12">
    <w:name w:val="Unresolved Mention12"/>
    <w:basedOn w:val="DefaultParagraphFont"/>
    <w:uiPriority w:val="99"/>
    <w:rsid w:val="00CD09AB"/>
    <w:rPr>
      <w:color w:val="605E5C"/>
      <w:shd w:val="clear" w:color="auto" w:fill="E1DFDD"/>
    </w:rPr>
  </w:style>
  <w:style w:type="paragraph" w:customStyle="1" w:styleId="CardNotUnderlined">
    <w:name w:val="Card Not Underlined"/>
    <w:basedOn w:val="Normal"/>
    <w:autoRedefine/>
    <w:rsid w:val="00CD09AB"/>
    <w:rPr>
      <w:rFonts w:eastAsia="Times New Roman"/>
      <w:sz w:val="12"/>
      <w:szCs w:val="20"/>
    </w:rPr>
  </w:style>
  <w:style w:type="paragraph" w:customStyle="1" w:styleId="msonormal0">
    <w:name w:val="msonormal"/>
    <w:basedOn w:val="Normal"/>
    <w:rsid w:val="00CD09AB"/>
    <w:pPr>
      <w:spacing w:before="100" w:beforeAutospacing="1" w:after="100" w:afterAutospacing="1" w:line="256" w:lineRule="auto"/>
    </w:pPr>
    <w:rPr>
      <w:sz w:val="24"/>
    </w:rPr>
  </w:style>
  <w:style w:type="table" w:styleId="TableGrid">
    <w:name w:val="Table Grid"/>
    <w:basedOn w:val="TableNormal"/>
    <w:uiPriority w:val="59"/>
    <w:rsid w:val="00CD09A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CD09AB"/>
    <w:pPr>
      <w:spacing w:before="100" w:beforeAutospacing="1" w:after="100" w:afterAutospacing="1"/>
    </w:pPr>
    <w:rPr>
      <w:rFonts w:eastAsia="Times New Roman"/>
      <w:sz w:val="24"/>
    </w:rPr>
  </w:style>
  <w:style w:type="paragraph" w:customStyle="1" w:styleId="p6">
    <w:name w:val="p6"/>
    <w:basedOn w:val="Normal"/>
    <w:rsid w:val="00CD09AB"/>
    <w:pPr>
      <w:spacing w:before="100" w:beforeAutospacing="1" w:after="100" w:afterAutospacing="1"/>
    </w:pPr>
    <w:rPr>
      <w:rFonts w:eastAsia="Times New Roman"/>
      <w:sz w:val="24"/>
    </w:rPr>
  </w:style>
  <w:style w:type="paragraph" w:customStyle="1" w:styleId="paragraph-sc-1tqpf5s-0">
    <w:name w:val="paragraph-sc-1tqpf5s-0"/>
    <w:basedOn w:val="Normal"/>
    <w:rsid w:val="00CD09AB"/>
    <w:pPr>
      <w:spacing w:before="100" w:beforeAutospacing="1" w:after="100" w:afterAutospacing="1"/>
    </w:pPr>
    <w:rPr>
      <w:rFonts w:eastAsia="Times New Roman"/>
      <w:sz w:val="24"/>
    </w:rPr>
  </w:style>
  <w:style w:type="character" w:customStyle="1" w:styleId="edited-3sfazf">
    <w:name w:val="edited-3sfazf"/>
    <w:basedOn w:val="DefaultParagraphFont"/>
    <w:rsid w:val="00CD09AB"/>
  </w:style>
  <w:style w:type="character" w:customStyle="1" w:styleId="content-1o0f9g">
    <w:name w:val="content-1o0f9g"/>
    <w:basedOn w:val="DefaultParagraphFont"/>
    <w:rsid w:val="00CD09AB"/>
  </w:style>
  <w:style w:type="paragraph" w:customStyle="1" w:styleId="mol-para-with-font">
    <w:name w:val="mol-para-with-font"/>
    <w:basedOn w:val="Normal"/>
    <w:rsid w:val="00CD09AB"/>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CD09AB"/>
  </w:style>
  <w:style w:type="character" w:customStyle="1" w:styleId="comma-separator">
    <w:name w:val="comma-separator"/>
    <w:basedOn w:val="DefaultParagraphFont"/>
    <w:rsid w:val="00CD09AB"/>
  </w:style>
  <w:style w:type="paragraph" w:customStyle="1" w:styleId="imagecaption">
    <w:name w:val="imagecaption"/>
    <w:basedOn w:val="Normal"/>
    <w:rsid w:val="00CD09AB"/>
    <w:pPr>
      <w:spacing w:before="100" w:beforeAutospacing="1" w:after="100" w:afterAutospacing="1"/>
    </w:pPr>
    <w:rPr>
      <w:rFonts w:eastAsia="Times New Roman"/>
      <w:sz w:val="24"/>
    </w:rPr>
  </w:style>
  <w:style w:type="character" w:customStyle="1" w:styleId="wikiexternallink">
    <w:name w:val="wikiexternallink"/>
    <w:basedOn w:val="DefaultParagraphFont"/>
    <w:rsid w:val="00CD09AB"/>
  </w:style>
  <w:style w:type="character" w:customStyle="1" w:styleId="wikigeneratedlinkcontent">
    <w:name w:val="wikigeneratedlinkcontent"/>
    <w:basedOn w:val="DefaultParagraphFont"/>
    <w:rsid w:val="00CD09AB"/>
  </w:style>
  <w:style w:type="paragraph" w:customStyle="1" w:styleId="ssrcss-1q0x1qg-paragraph">
    <w:name w:val="ssrcss-1q0x1qg-paragraph"/>
    <w:basedOn w:val="Normal"/>
    <w:rsid w:val="00CD09AB"/>
    <w:pPr>
      <w:spacing w:before="100" w:beforeAutospacing="1" w:after="100" w:afterAutospacing="1"/>
    </w:pPr>
    <w:rPr>
      <w:rFonts w:eastAsia="Times New Roman"/>
      <w:sz w:val="24"/>
    </w:rPr>
  </w:style>
  <w:style w:type="paragraph" w:customStyle="1" w:styleId="css-axufdj">
    <w:name w:val="css-axufdj"/>
    <w:basedOn w:val="Normal"/>
    <w:rsid w:val="00CD09AB"/>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CD09AB"/>
  </w:style>
  <w:style w:type="paragraph" w:customStyle="1" w:styleId="insinstorydvcaption">
    <w:name w:val="ins_instory_dv_caption"/>
    <w:basedOn w:val="Normal"/>
    <w:rsid w:val="00CD09AB"/>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CD09AB"/>
    <w:rPr>
      <w:rFonts w:ascii="Calibri" w:eastAsia="Times New Roman" w:hAnsi="Calibri"/>
      <w:lang w:eastAsia="ko-KR"/>
    </w:rPr>
  </w:style>
  <w:style w:type="character" w:customStyle="1" w:styleId="sr-only">
    <w:name w:val="sr-only"/>
    <w:basedOn w:val="DefaultParagraphFont"/>
    <w:rsid w:val="00CD09AB"/>
  </w:style>
  <w:style w:type="character" w:customStyle="1" w:styleId="UnresolvedMention1">
    <w:name w:val="Unresolved Mention1"/>
    <w:basedOn w:val="DefaultParagraphFont"/>
    <w:uiPriority w:val="99"/>
    <w:semiHidden/>
    <w:unhideWhenUsed/>
    <w:rsid w:val="00CD09AB"/>
    <w:rPr>
      <w:color w:val="605E5C"/>
      <w:shd w:val="clear" w:color="auto" w:fill="E1DFDD"/>
    </w:rPr>
  </w:style>
  <w:style w:type="character" w:styleId="PageNumber">
    <w:name w:val="page number"/>
    <w:basedOn w:val="DefaultParagraphFont"/>
    <w:uiPriority w:val="99"/>
    <w:semiHidden/>
    <w:unhideWhenUsed/>
    <w:rsid w:val="00CD09AB"/>
  </w:style>
  <w:style w:type="character" w:customStyle="1" w:styleId="UnresolvedMention10">
    <w:name w:val="Unresolved Mention10"/>
    <w:basedOn w:val="DefaultParagraphFont"/>
    <w:uiPriority w:val="99"/>
    <w:semiHidden/>
    <w:unhideWhenUsed/>
    <w:rsid w:val="00CD09AB"/>
    <w:rPr>
      <w:color w:val="605E5C"/>
      <w:shd w:val="clear" w:color="auto" w:fill="E1DFDD"/>
    </w:rPr>
  </w:style>
  <w:style w:type="paragraph" w:styleId="Revision">
    <w:name w:val="Revision"/>
    <w:uiPriority w:val="99"/>
    <w:semiHidden/>
    <w:rsid w:val="00CD09AB"/>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CD09AB"/>
    <w:pPr>
      <w:spacing w:before="100" w:beforeAutospacing="1" w:after="100" w:afterAutospacing="1" w:line="256" w:lineRule="auto"/>
    </w:pPr>
    <w:rPr>
      <w:sz w:val="24"/>
    </w:rPr>
  </w:style>
  <w:style w:type="paragraph" w:customStyle="1" w:styleId="p1">
    <w:name w:val="p1"/>
    <w:basedOn w:val="Normal"/>
    <w:uiPriority w:val="99"/>
    <w:semiHidden/>
    <w:rsid w:val="00CD09AB"/>
    <w:pPr>
      <w:spacing w:line="256" w:lineRule="auto"/>
    </w:pPr>
    <w:rPr>
      <w:sz w:val="20"/>
      <w:szCs w:val="20"/>
    </w:rPr>
  </w:style>
  <w:style w:type="paragraph" w:customStyle="1" w:styleId="Shrink6">
    <w:name w:val="Shrink 6"/>
    <w:basedOn w:val="Normal"/>
    <w:uiPriority w:val="99"/>
    <w:semiHidden/>
    <w:qFormat/>
    <w:rsid w:val="00CD09AB"/>
    <w:pPr>
      <w:spacing w:line="256" w:lineRule="auto"/>
    </w:pPr>
    <w:rPr>
      <w:rFonts w:ascii="Georgia" w:hAnsi="Georgia"/>
      <w:sz w:val="12"/>
    </w:rPr>
  </w:style>
  <w:style w:type="character" w:styleId="EndnoteReference">
    <w:name w:val="endnote reference"/>
    <w:basedOn w:val="DefaultParagraphFont"/>
    <w:uiPriority w:val="99"/>
    <w:semiHidden/>
    <w:unhideWhenUsed/>
    <w:rsid w:val="00CD09AB"/>
    <w:rPr>
      <w:vertAlign w:val="superscript"/>
    </w:rPr>
  </w:style>
  <w:style w:type="character" w:customStyle="1" w:styleId="FooterChar1">
    <w:name w:val="Footer Char1"/>
    <w:basedOn w:val="DefaultParagraphFont"/>
    <w:uiPriority w:val="99"/>
    <w:semiHidden/>
    <w:rsid w:val="00CD09AB"/>
    <w:rPr>
      <w:rFonts w:ascii="Calibri" w:eastAsiaTheme="minorHAnsi" w:hAnsi="Calibri" w:cs="Calibri"/>
      <w:sz w:val="16"/>
      <w:szCs w:val="22"/>
    </w:rPr>
  </w:style>
  <w:style w:type="character" w:customStyle="1" w:styleId="HeaderChar1">
    <w:name w:val="Header Char1"/>
    <w:basedOn w:val="DefaultParagraphFont"/>
    <w:uiPriority w:val="99"/>
    <w:semiHidden/>
    <w:rsid w:val="00CD09AB"/>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CD09AB"/>
    <w:rPr>
      <w:rFonts w:ascii="Segoe UI" w:hAnsi="Segoe UI" w:cs="Segoe UI"/>
      <w:sz w:val="16"/>
      <w:szCs w:val="16"/>
    </w:rPr>
  </w:style>
  <w:style w:type="character" w:styleId="CommentReference">
    <w:name w:val="annotation reference"/>
    <w:basedOn w:val="DefaultParagraphFont"/>
    <w:uiPriority w:val="99"/>
    <w:semiHidden/>
    <w:unhideWhenUsed/>
    <w:rsid w:val="00CD09AB"/>
    <w:rPr>
      <w:sz w:val="16"/>
      <w:szCs w:val="16"/>
    </w:rPr>
  </w:style>
  <w:style w:type="character" w:customStyle="1" w:styleId="UnresolvedMention30">
    <w:name w:val="Unresolved Mention30"/>
    <w:basedOn w:val="DefaultParagraphFont"/>
    <w:uiPriority w:val="99"/>
    <w:semiHidden/>
    <w:unhideWhenUsed/>
    <w:rsid w:val="00CD09AB"/>
    <w:rPr>
      <w:color w:val="605E5C"/>
      <w:shd w:val="clear" w:color="auto" w:fill="E1DFDD"/>
    </w:rPr>
  </w:style>
  <w:style w:type="character" w:customStyle="1" w:styleId="UnresolvedMention4">
    <w:name w:val="Unresolved Mention4"/>
    <w:basedOn w:val="DefaultParagraphFont"/>
    <w:uiPriority w:val="99"/>
    <w:semiHidden/>
    <w:unhideWhenUsed/>
    <w:rsid w:val="00CD09AB"/>
    <w:rPr>
      <w:color w:val="605E5C"/>
      <w:shd w:val="clear" w:color="auto" w:fill="E1DFDD"/>
    </w:rPr>
  </w:style>
  <w:style w:type="character" w:customStyle="1" w:styleId="UnresolvedMention5">
    <w:name w:val="Unresolved Mention5"/>
    <w:basedOn w:val="DefaultParagraphFont"/>
    <w:uiPriority w:val="99"/>
    <w:semiHidden/>
    <w:unhideWhenUsed/>
    <w:rsid w:val="00CD09AB"/>
    <w:rPr>
      <w:color w:val="605E5C"/>
      <w:shd w:val="clear" w:color="auto" w:fill="E1DFDD"/>
    </w:rPr>
  </w:style>
  <w:style w:type="character" w:customStyle="1" w:styleId="UnresolvedMention6">
    <w:name w:val="Unresolved Mention6"/>
    <w:basedOn w:val="DefaultParagraphFont"/>
    <w:uiPriority w:val="99"/>
    <w:semiHidden/>
    <w:unhideWhenUsed/>
    <w:rsid w:val="00CD09AB"/>
    <w:rPr>
      <w:color w:val="605E5C"/>
      <w:shd w:val="clear" w:color="auto" w:fill="E1DFDD"/>
    </w:rPr>
  </w:style>
  <w:style w:type="character" w:customStyle="1" w:styleId="UnresolvedMention7">
    <w:name w:val="Unresolved Mention7"/>
    <w:basedOn w:val="DefaultParagraphFont"/>
    <w:uiPriority w:val="99"/>
    <w:semiHidden/>
    <w:unhideWhenUsed/>
    <w:rsid w:val="00CD09AB"/>
    <w:rPr>
      <w:color w:val="605E5C"/>
      <w:shd w:val="clear" w:color="auto" w:fill="E1DFDD"/>
    </w:rPr>
  </w:style>
  <w:style w:type="character" w:customStyle="1" w:styleId="UnresolvedMention8">
    <w:name w:val="Unresolved Mention8"/>
    <w:basedOn w:val="DefaultParagraphFont"/>
    <w:uiPriority w:val="99"/>
    <w:semiHidden/>
    <w:unhideWhenUsed/>
    <w:rsid w:val="00CD09AB"/>
    <w:rPr>
      <w:color w:val="605E5C"/>
      <w:shd w:val="clear" w:color="auto" w:fill="E1DFDD"/>
    </w:rPr>
  </w:style>
  <w:style w:type="character" w:customStyle="1" w:styleId="UnresolvedMention9">
    <w:name w:val="Unresolved Mention9"/>
    <w:basedOn w:val="DefaultParagraphFont"/>
    <w:uiPriority w:val="99"/>
    <w:semiHidden/>
    <w:unhideWhenUsed/>
    <w:rsid w:val="00CD09AB"/>
    <w:rPr>
      <w:color w:val="605E5C"/>
      <w:shd w:val="clear" w:color="auto" w:fill="E1DFDD"/>
    </w:rPr>
  </w:style>
  <w:style w:type="character" w:customStyle="1" w:styleId="UnresolvedMention100">
    <w:name w:val="Unresolved Mention100"/>
    <w:basedOn w:val="DefaultParagraphFont"/>
    <w:uiPriority w:val="99"/>
    <w:semiHidden/>
    <w:unhideWhenUsed/>
    <w:rsid w:val="00CD09AB"/>
    <w:rPr>
      <w:color w:val="605E5C"/>
      <w:shd w:val="clear" w:color="auto" w:fill="E1DFDD"/>
    </w:rPr>
  </w:style>
  <w:style w:type="character" w:customStyle="1" w:styleId="UnresolvedMention11">
    <w:name w:val="Unresolved Mention11"/>
    <w:basedOn w:val="DefaultParagraphFont"/>
    <w:uiPriority w:val="99"/>
    <w:semiHidden/>
    <w:unhideWhenUsed/>
    <w:rsid w:val="00CD09AB"/>
    <w:rPr>
      <w:color w:val="605E5C"/>
      <w:shd w:val="clear" w:color="auto" w:fill="E1DFDD"/>
    </w:rPr>
  </w:style>
  <w:style w:type="character" w:styleId="PlaceholderText">
    <w:name w:val="Placeholder Text"/>
    <w:basedOn w:val="DefaultParagraphFont"/>
    <w:uiPriority w:val="99"/>
    <w:semiHidden/>
    <w:rsid w:val="00CD09AB"/>
    <w:rPr>
      <w:color w:val="808080"/>
    </w:rPr>
  </w:style>
  <w:style w:type="paragraph" w:customStyle="1" w:styleId="paragraph">
    <w:name w:val="paragraph"/>
    <w:basedOn w:val="Normal"/>
    <w:rsid w:val="00CD09AB"/>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18" Type="http://schemas.openxmlformats.org/officeDocument/2006/relationships/hyperlink" Target="https://www.science.org/doi/full/10.1126/science.abd3402" TargetMode="External"/><Relationship Id="rId26" Type="http://schemas.openxmlformats.org/officeDocument/2006/relationships/hyperlink" Target="https://www.businessinsider.com/russia-says-space-junk-could-spark-war-2016-1" TargetMode="External"/><Relationship Id="rId3" Type="http://schemas.openxmlformats.org/officeDocument/2006/relationships/customXml" Target="../customXml/item3.xml"/><Relationship Id="rId21" Type="http://schemas.openxmlformats.org/officeDocument/2006/relationships/hyperlink" Target="https://www.orbitaldebris.jsc.nasa.gov/faq.html"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papers.ssrn.com/abstract=3397559" TargetMode="External"/><Relationship Id="rId25" Type="http://schemas.openxmlformats.org/officeDocument/2006/relationships/hyperlink" Target="https://www.tandfonline.com/doi/full/10.1080/25751654.2021.1942681" TargetMode="External"/><Relationship Id="rId2" Type="http://schemas.openxmlformats.org/officeDocument/2006/relationships/customXml" Target="../customXml/item2.xml"/><Relationship Id="rId16" Type="http://schemas.openxmlformats.org/officeDocument/2006/relationships/hyperlink" Target="https://academic.oup.com/astrogeo/article/56/5/5.15/235650" TargetMode="External"/><Relationship Id="rId20" Type="http://schemas.openxmlformats.org/officeDocument/2006/relationships/hyperlink" Target="https://www.scientificamerican.com/article/orbital-debris-space-f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hyperlink" Target="https://gizmodo.com/what-would-happen-if-all-our-satellites-were-suddenly-d-1709006681" TargetMode="External"/><Relationship Id="rId5" Type="http://schemas.openxmlformats.org/officeDocument/2006/relationships/numbering" Target="numbering.xml"/><Relationship Id="rId15" Type="http://schemas.openxmlformats.org/officeDocument/2006/relationships/hyperlink" Target="https://itsgoingdown.org/new-technologies-extraterrestrial-exploitation-future-capitalism/" TargetMode="External"/><Relationship Id="rId23" Type="http://schemas.openxmlformats.org/officeDocument/2006/relationships/hyperlink" Target="https://www.newscientist.com/article/mg22630235-100-dust-from-asteroid-mining-spells-danger-for-satellites/" TargetMode="External"/><Relationship Id="rId28" Type="http://schemas.openxmlformats.org/officeDocument/2006/relationships/theme" Target="theme/theme1.xm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scientificamerican.com/podcast/episode/the-sneaky-danger-of-space-dust/"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 Id="rId22" Type="http://schemas.openxmlformats.org/officeDocument/2006/relationships/hyperlink" Target="http://aip.scitation.org/doi/full/10.1063/1.4980833"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toj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16459</Words>
  <Characters>93819</Characters>
  <Application>Microsoft Office Word</Application>
  <DocSecurity>0</DocSecurity>
  <Lines>781</Lines>
  <Paragraphs>220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110058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Amitoj Singh</cp:lastModifiedBy>
  <cp:revision>5</cp:revision>
  <dcterms:created xsi:type="dcterms:W3CDTF">2022-02-05T19:25:00Z</dcterms:created>
  <dcterms:modified xsi:type="dcterms:W3CDTF">2022-02-05T19:35:00Z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