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FA548" w14:textId="77777777" w:rsidR="008A22C5" w:rsidRPr="002E35B1" w:rsidRDefault="008A22C5" w:rsidP="008A22C5"/>
    <w:p w14:paraId="326480EA" w14:textId="77777777" w:rsidR="008A22C5" w:rsidRDefault="008A22C5" w:rsidP="008A22C5">
      <w:pPr>
        <w:pStyle w:val="Heading1"/>
      </w:pPr>
      <w:r>
        <w:t>1AC</w:t>
      </w:r>
    </w:p>
    <w:p w14:paraId="54B26EF8" w14:textId="77777777" w:rsidR="008A22C5" w:rsidRDefault="008A22C5" w:rsidP="008A22C5">
      <w:pPr>
        <w:pStyle w:val="Heading3"/>
      </w:pPr>
      <w:r>
        <w:t>Plan</w:t>
      </w:r>
    </w:p>
    <w:p w14:paraId="5C57F164" w14:textId="77777777" w:rsidR="008A22C5" w:rsidRPr="00355308" w:rsidRDefault="008A22C5" w:rsidP="008A22C5">
      <w:pPr>
        <w:pStyle w:val="Heading4"/>
        <w:rPr>
          <w:rFonts w:cs="Calibri"/>
        </w:rPr>
      </w:pPr>
      <w:r w:rsidRPr="00355308">
        <w:rPr>
          <w:rFonts w:cs="Calibri"/>
        </w:rPr>
        <w:t>Plan: The appropriation of outer space through asteroid mining by private entities should be banned.</w:t>
      </w:r>
    </w:p>
    <w:p w14:paraId="34D4663D" w14:textId="77777777" w:rsidR="008A22C5" w:rsidRPr="00355308" w:rsidRDefault="008A22C5" w:rsidP="008A22C5"/>
    <w:p w14:paraId="536314FD" w14:textId="77777777" w:rsidR="008A22C5" w:rsidRPr="00355308" w:rsidRDefault="008A22C5" w:rsidP="008A22C5">
      <w:pPr>
        <w:pStyle w:val="Heading4"/>
        <w:rPr>
          <w:rFonts w:cs="Calibri"/>
        </w:rPr>
      </w:pPr>
      <w:r w:rsidRPr="00355308">
        <w:rPr>
          <w:rFonts w:cs="Calibri"/>
        </w:rPr>
        <w:t>We’ll defend normal means as the signatories of the OST adding an optional protocol under Article II.</w:t>
      </w:r>
    </w:p>
    <w:p w14:paraId="1B291E28" w14:textId="77777777" w:rsidR="008A22C5" w:rsidRPr="00355308" w:rsidRDefault="008A22C5" w:rsidP="008A22C5">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3769BC2" w14:textId="77777777" w:rsidR="008A22C5" w:rsidRPr="00355308" w:rsidRDefault="008A22C5" w:rsidP="008A22C5">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8420FEF" w14:textId="77777777" w:rsidR="008A22C5" w:rsidRDefault="008A22C5" w:rsidP="008A22C5">
      <w:pPr>
        <w:pStyle w:val="Heading3"/>
      </w:pPr>
      <w:r>
        <w:t>Advantage 1 – Space War</w:t>
      </w:r>
    </w:p>
    <w:p w14:paraId="296A0EFB" w14:textId="77777777" w:rsidR="008A22C5" w:rsidRPr="00355308" w:rsidRDefault="008A22C5" w:rsidP="008A22C5">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4CD6DC7" w14:textId="77777777" w:rsidR="008A22C5" w:rsidRPr="00355308" w:rsidRDefault="008A22C5" w:rsidP="008A22C5">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37F946C8" w14:textId="77777777" w:rsidR="008A22C5" w:rsidRPr="00355308" w:rsidRDefault="008A22C5" w:rsidP="008A22C5">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11D382D" w14:textId="77777777" w:rsidR="008A22C5" w:rsidRPr="00355308" w:rsidRDefault="008A22C5" w:rsidP="008A22C5">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901082B" w14:textId="77777777" w:rsidR="008A22C5" w:rsidRPr="00355308" w:rsidRDefault="008A22C5" w:rsidP="008A22C5">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7A309CE" w14:textId="77777777" w:rsidR="008A22C5" w:rsidRPr="00355308" w:rsidRDefault="008A22C5" w:rsidP="008A22C5">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14BBCF72" w14:textId="77777777" w:rsidR="008A22C5" w:rsidRPr="00355308" w:rsidRDefault="008A22C5" w:rsidP="008A22C5">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4121751" w14:textId="77777777" w:rsidR="008A22C5" w:rsidRPr="00355308" w:rsidRDefault="008A22C5" w:rsidP="008A22C5">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5153C2B" w14:textId="77777777" w:rsidR="008A22C5" w:rsidRPr="00355308" w:rsidRDefault="008A22C5" w:rsidP="008A22C5">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5AB20ADF" w14:textId="77777777" w:rsidR="008A22C5" w:rsidRPr="00AD4C5F" w:rsidRDefault="008A22C5" w:rsidP="008A22C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B57F143" w14:textId="77777777" w:rsidR="008A22C5" w:rsidRPr="00AD4C5F" w:rsidRDefault="008A22C5" w:rsidP="008A22C5">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7CF98E3" w14:textId="77777777" w:rsidR="008A22C5" w:rsidRPr="00AD4C5F" w:rsidRDefault="008A22C5" w:rsidP="008A22C5">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2293EEA" w14:textId="77777777" w:rsidR="008A22C5" w:rsidRPr="00AD4C5F" w:rsidRDefault="008A22C5" w:rsidP="008A22C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35F79FD" w14:textId="77777777" w:rsidR="008A22C5" w:rsidRPr="00AD4C5F" w:rsidRDefault="008A22C5" w:rsidP="008A22C5">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0D7B6CC" w14:textId="77777777" w:rsidR="008A22C5" w:rsidRPr="00AD4C5F" w:rsidRDefault="008A22C5" w:rsidP="008A22C5">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E8CB2C9" w14:textId="77777777" w:rsidR="008A22C5" w:rsidRPr="00AD4C5F" w:rsidRDefault="008A22C5" w:rsidP="008A22C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6B39A78" w14:textId="77777777" w:rsidR="008A22C5" w:rsidRPr="00AD4C5F" w:rsidRDefault="008A22C5" w:rsidP="008A22C5">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0339B215" w14:textId="77777777" w:rsidR="008A22C5" w:rsidRPr="00AD4C5F" w:rsidRDefault="008A22C5" w:rsidP="008A22C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77183DA" w14:textId="77777777" w:rsidR="008A22C5" w:rsidRPr="00AD4C5F" w:rsidRDefault="008A22C5" w:rsidP="008A22C5">
      <w:pPr>
        <w:rPr>
          <w:rFonts w:asciiTheme="majorHAnsi" w:hAnsiTheme="majorHAnsi" w:cstheme="majorHAnsi"/>
          <w:color w:val="000000" w:themeColor="text1"/>
          <w:sz w:val="16"/>
        </w:rPr>
      </w:pPr>
    </w:p>
    <w:p w14:paraId="38DC3331" w14:textId="77777777" w:rsidR="008A22C5" w:rsidRPr="00AD4C5F" w:rsidRDefault="008A22C5" w:rsidP="008A22C5">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72A4A5FB" w14:textId="77777777" w:rsidR="008A22C5" w:rsidRPr="00AD4C5F" w:rsidRDefault="008A22C5" w:rsidP="008A22C5">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1807D74" w14:textId="77777777" w:rsidR="008A22C5" w:rsidRPr="0098474F" w:rsidRDefault="008A22C5" w:rsidP="008A22C5">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9599AF1" w14:textId="77777777" w:rsidR="008A22C5" w:rsidRDefault="008A22C5" w:rsidP="008A22C5">
      <w:pPr>
        <w:pStyle w:val="Heading3"/>
      </w:pPr>
      <w:r>
        <w:t>Advantage 2 – US/Russia</w:t>
      </w:r>
    </w:p>
    <w:p w14:paraId="6D99D42F" w14:textId="77777777" w:rsidR="008A22C5" w:rsidRPr="00355308" w:rsidRDefault="008A22C5" w:rsidP="008A22C5">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416DF799" w14:textId="77777777" w:rsidR="008A22C5" w:rsidRPr="00355308" w:rsidRDefault="008A22C5" w:rsidP="008A22C5">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32C09168" w14:textId="77777777" w:rsidR="008A22C5" w:rsidRPr="00355308" w:rsidRDefault="008A22C5" w:rsidP="008A22C5">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2097210B" w14:textId="77777777" w:rsidR="008A22C5" w:rsidRPr="00355308" w:rsidRDefault="008A22C5" w:rsidP="008A22C5">
      <w:pPr>
        <w:rPr>
          <w:color w:val="000000" w:themeColor="text1"/>
        </w:rPr>
      </w:pPr>
    </w:p>
    <w:p w14:paraId="60DB69CD" w14:textId="77777777" w:rsidR="008A22C5" w:rsidRPr="00355308" w:rsidRDefault="008A22C5" w:rsidP="008A22C5">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5C76D043" w14:textId="77777777" w:rsidR="008A22C5" w:rsidRPr="00355308" w:rsidRDefault="008A22C5" w:rsidP="008A22C5">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55207EAB" w14:textId="77777777" w:rsidR="008A22C5" w:rsidRDefault="008A22C5" w:rsidP="008A22C5">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AA84847" w14:textId="77777777" w:rsidR="008A22C5" w:rsidRPr="00355308" w:rsidRDefault="008A22C5" w:rsidP="008A22C5">
      <w:pPr>
        <w:rPr>
          <w:color w:val="000000" w:themeColor="text1"/>
          <w:sz w:val="10"/>
        </w:rPr>
      </w:pPr>
    </w:p>
    <w:p w14:paraId="04E9A3B0" w14:textId="77777777" w:rsidR="008A22C5" w:rsidRPr="00355308" w:rsidRDefault="008A22C5" w:rsidP="008A22C5">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12394CE4" w14:textId="77777777" w:rsidR="008A22C5" w:rsidRPr="00355308" w:rsidRDefault="008A22C5" w:rsidP="008A22C5">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3B4771EA" w14:textId="77777777" w:rsidR="008A22C5" w:rsidRPr="00355308" w:rsidRDefault="008A22C5" w:rsidP="008A22C5">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3EE9E27E" w14:textId="77777777" w:rsidR="008A22C5" w:rsidRPr="00355308" w:rsidRDefault="008A22C5" w:rsidP="008A22C5">
      <w:pPr>
        <w:rPr>
          <w:color w:val="000000" w:themeColor="text1"/>
        </w:rPr>
      </w:pPr>
    </w:p>
    <w:p w14:paraId="2DA2D65D" w14:textId="77777777" w:rsidR="008A22C5" w:rsidRPr="00355308" w:rsidRDefault="008A22C5" w:rsidP="008A22C5">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5B06786A" w14:textId="77777777" w:rsidR="008A22C5" w:rsidRPr="00355308" w:rsidRDefault="008A22C5" w:rsidP="008A22C5">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2246510D" w14:textId="77777777" w:rsidR="008A22C5" w:rsidRPr="00355308" w:rsidRDefault="008A22C5" w:rsidP="008A22C5">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A02A6E">
        <w:rPr>
          <w:b/>
          <w:bCs/>
          <w:color w:val="000000" w:themeColor="text1"/>
          <w:u w:val="single"/>
        </w:rPr>
        <w:t xml:space="preserve">any </w:t>
      </w:r>
      <w:r w:rsidRPr="00355308">
        <w:rPr>
          <w:b/>
          <w:bCs/>
          <w:color w:val="000000" w:themeColor="text1"/>
          <w:highlight w:val="green"/>
          <w:u w:val="single"/>
        </w:rPr>
        <w:t>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 xml:space="preserve">be converted </w:t>
      </w:r>
      <w:r w:rsidRPr="00A02A6E">
        <w:rPr>
          <w:b/>
          <w:bCs/>
          <w:color w:val="000000" w:themeColor="text1"/>
          <w:u w:val="single"/>
        </w:rPr>
        <w:t>for belligerent purposes</w:t>
      </w:r>
      <w:r w:rsidRPr="00A02A6E">
        <w:rPr>
          <w:color w:val="000000" w:themeColor="text1"/>
          <w:sz w:val="14"/>
        </w:rPr>
        <w:t>.119</w:t>
      </w:r>
      <w:r w:rsidRPr="00355308">
        <w:rPr>
          <w:color w:val="000000" w:themeColor="text1"/>
          <w:sz w:val="14"/>
        </w:rPr>
        <w:t xml:space="preserve"> This would both violate international law and threaten national security. Despite these inherent dangers</w:t>
      </w:r>
      <w:r w:rsidRPr="00A02A6E">
        <w:rPr>
          <w:color w:val="000000" w:themeColor="text1"/>
          <w:sz w:val="14"/>
        </w:rPr>
        <w:t xml:space="preserve">, </w:t>
      </w:r>
      <w:r w:rsidRPr="00A02A6E">
        <w:rPr>
          <w:color w:val="000000" w:themeColor="text1"/>
          <w:u w:val="single"/>
        </w:rPr>
        <w:t xml:space="preserve">the </w:t>
      </w:r>
      <w:r w:rsidRPr="00A02A6E">
        <w:rPr>
          <w:b/>
          <w:bCs/>
          <w:color w:val="000000" w:themeColor="text1"/>
          <w:u w:val="single"/>
        </w:rPr>
        <w:t>Trump</w:t>
      </w:r>
      <w:r w:rsidRPr="00A02A6E">
        <w:rPr>
          <w:color w:val="000000" w:themeColor="text1"/>
          <w:u w:val="single"/>
        </w:rPr>
        <w:t xml:space="preserve"> Administration</w:t>
      </w:r>
      <w:r w:rsidRPr="00355308">
        <w:rPr>
          <w:color w:val="000000" w:themeColor="text1"/>
          <w:u w:val="single"/>
        </w:rPr>
        <w:t xml:space="preserve">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 xml:space="preserve">programs which threaten </w:t>
      </w:r>
      <w:r w:rsidRPr="00A02A6E">
        <w:rPr>
          <w:b/>
          <w:bCs/>
          <w:color w:val="000000" w:themeColor="text1"/>
          <w:u w:val="single"/>
        </w:rPr>
        <w:t xml:space="preserve">national </w:t>
      </w:r>
      <w:r w:rsidRPr="00355308">
        <w:rPr>
          <w:b/>
          <w:bCs/>
          <w:color w:val="000000" w:themeColor="text1"/>
          <w:highlight w:val="green"/>
          <w:u w:val="single"/>
        </w:rPr>
        <w:t>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 xml:space="preserve">law </w:t>
      </w:r>
      <w:r w:rsidRPr="00A02A6E">
        <w:rPr>
          <w:b/>
          <w:bCs/>
          <w:color w:val="000000" w:themeColor="text1"/>
          <w:u w:val="single"/>
        </w:rPr>
        <w:t>to the limit</w:t>
      </w:r>
      <w:r w:rsidRPr="00A02A6E">
        <w:rPr>
          <w:color w:val="000000" w:themeColor="text1"/>
          <w:u w:val="single"/>
        </w:rPr>
        <w:t>, if not to</w:t>
      </w:r>
      <w:r w:rsidRPr="00355308">
        <w:rPr>
          <w:color w:val="000000" w:themeColor="text1"/>
          <w:u w:val="single"/>
        </w:rPr>
        <w:t xml:space="preserve">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 xml:space="preserve">bans </w:t>
      </w:r>
      <w:r w:rsidRPr="00A02A6E">
        <w:rPr>
          <w:b/>
          <w:bCs/>
          <w:color w:val="000000" w:themeColor="text1"/>
          <w:u w:val="single"/>
        </w:rPr>
        <w:t xml:space="preserve">national </w:t>
      </w:r>
      <w:r w:rsidRPr="00355308">
        <w:rPr>
          <w:b/>
          <w:bCs/>
          <w:color w:val="000000" w:themeColor="text1"/>
          <w:highlight w:val="green"/>
          <w:u w:val="single"/>
        </w:rPr>
        <w:t>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and harnessed against American infrastructure in space</w:t>
      </w:r>
      <w:r w:rsidRPr="00DF6E11">
        <w:rPr>
          <w:color w:val="000000" w:themeColor="text1"/>
          <w:u w:val="single"/>
        </w:rPr>
        <w:t xml:space="preserve">. </w:t>
      </w:r>
      <w:r w:rsidRPr="00DF6E11">
        <w:rPr>
          <w:b/>
          <w:bCs/>
          <w:color w:val="000000" w:themeColor="text1"/>
          <w:u w:val="single"/>
        </w:rPr>
        <w:t xml:space="preserve">This is troubling because </w:t>
      </w:r>
      <w:r w:rsidRPr="00355308">
        <w:rPr>
          <w:b/>
          <w:bCs/>
          <w:color w:val="000000" w:themeColor="text1"/>
          <w:highlight w:val="green"/>
          <w:u w:val="single"/>
        </w:rPr>
        <w:t>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7EA031B1" w14:textId="77777777" w:rsidR="008A22C5" w:rsidRPr="00355308" w:rsidRDefault="008A22C5" w:rsidP="008A22C5">
      <w:pPr>
        <w:rPr>
          <w:color w:val="000000" w:themeColor="text1"/>
        </w:rPr>
      </w:pPr>
    </w:p>
    <w:p w14:paraId="629F4890" w14:textId="77777777" w:rsidR="008A22C5" w:rsidRPr="00355308" w:rsidRDefault="008A22C5" w:rsidP="008A22C5">
      <w:pPr>
        <w:pStyle w:val="Heading4"/>
        <w:rPr>
          <w:rFonts w:cs="Calibri"/>
          <w:color w:val="000000" w:themeColor="text1"/>
        </w:rPr>
      </w:pPr>
      <w:r w:rsidRPr="00355308">
        <w:rPr>
          <w:rFonts w:cs="Calibri"/>
          <w:color w:val="000000" w:themeColor="text1"/>
        </w:rPr>
        <w:t xml:space="preserve">A strong </w:t>
      </w:r>
      <w:r>
        <w:rPr>
          <w:rFonts w:cs="Calibri"/>
          <w:color w:val="000000" w:themeColor="text1"/>
        </w:rPr>
        <w:t xml:space="preserve">revisionist </w:t>
      </w:r>
      <w:r w:rsidRPr="00355308">
        <w:rPr>
          <w:rFonts w:cs="Calibri"/>
          <w:color w:val="000000" w:themeColor="text1"/>
        </w:rPr>
        <w:t>Sino-Russian alliance sets the stage for the replacement of the ILO and a new hegemonic era.</w:t>
      </w:r>
    </w:p>
    <w:p w14:paraId="13AFA07F" w14:textId="77777777" w:rsidR="008A22C5" w:rsidRPr="00355308" w:rsidRDefault="008A22C5" w:rsidP="008A22C5">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53ACD5FE" w14:textId="77777777" w:rsidR="008A22C5" w:rsidRPr="00355308" w:rsidRDefault="008A22C5" w:rsidP="008A22C5">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289A5168" w14:textId="77777777" w:rsidR="008A22C5" w:rsidRPr="00355308" w:rsidRDefault="008A22C5" w:rsidP="008A22C5">
      <w:pPr>
        <w:pStyle w:val="Heading4"/>
        <w:rPr>
          <w:rFonts w:cs="Calibri"/>
          <w:color w:val="000000" w:themeColor="text1"/>
        </w:rPr>
      </w:pPr>
      <w:r w:rsidRPr="00355308">
        <w:rPr>
          <w:rFonts w:cs="Calibri"/>
          <w:color w:val="000000" w:themeColor="text1"/>
        </w:rPr>
        <w:t>That causes draw-in through great power wars—goes nuclear.</w:t>
      </w:r>
    </w:p>
    <w:p w14:paraId="4331DE58" w14:textId="77777777" w:rsidR="008A22C5" w:rsidRPr="00355308" w:rsidRDefault="008A22C5" w:rsidP="008A22C5">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6B2BAE75" w14:textId="77777777" w:rsidR="008A22C5" w:rsidRPr="007016C6" w:rsidRDefault="008A22C5" w:rsidP="008A22C5">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05D0AC34" w14:textId="77777777" w:rsidR="008A22C5" w:rsidRPr="00AC650E" w:rsidRDefault="008A22C5" w:rsidP="008A22C5">
      <w:pPr>
        <w:pStyle w:val="Heading3"/>
      </w:pPr>
      <w:r>
        <w:t>Framework</w:t>
      </w:r>
    </w:p>
    <w:p w14:paraId="316AF75F" w14:textId="77777777" w:rsidR="008A22C5" w:rsidRDefault="008A22C5" w:rsidP="008A22C5">
      <w:pPr>
        <w:pStyle w:val="Heading4"/>
        <w:rPr>
          <w:rFonts w:cs="Calibri"/>
        </w:rPr>
      </w:pPr>
      <w:r>
        <w:rPr>
          <w:rFonts w:cs="Calibri"/>
        </w:rPr>
        <w:t>T</w:t>
      </w:r>
      <w:r w:rsidRPr="00A0610A">
        <w:rPr>
          <w:rFonts w:cs="Calibri"/>
        </w:rPr>
        <w:t xml:space="preserve">he standard is maximizing expected well-being. </w:t>
      </w:r>
    </w:p>
    <w:p w14:paraId="6FA0BEFE" w14:textId="77777777" w:rsidR="008A22C5" w:rsidRPr="00A0610A" w:rsidRDefault="008A22C5" w:rsidP="008A22C5">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4CBFB0E" w14:textId="77777777" w:rsidR="008A22C5" w:rsidRPr="00A0610A" w:rsidRDefault="008A22C5" w:rsidP="008A22C5">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206B0767" w14:textId="77777777" w:rsidR="008A22C5" w:rsidRPr="00586B80" w:rsidRDefault="008A22C5" w:rsidP="008A22C5">
      <w:pPr>
        <w:pStyle w:val="Heading4"/>
      </w:pPr>
      <w:r>
        <w:t xml:space="preserve">3. Extinction outweighs -  </w:t>
      </w:r>
    </w:p>
    <w:p w14:paraId="4507C08D" w14:textId="77777777" w:rsidR="008A22C5" w:rsidRPr="00611230" w:rsidRDefault="008A22C5" w:rsidP="008A22C5">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5572BBA9" w14:textId="77777777" w:rsidR="008A22C5" w:rsidRDefault="008A22C5" w:rsidP="008A22C5">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D962574" w14:textId="77777777" w:rsidR="008A22C5" w:rsidRDefault="008A22C5" w:rsidP="008A22C5">
      <w:pPr>
        <w:pStyle w:val="Heading3"/>
      </w:pPr>
      <w:r>
        <w:t>Underview</w:t>
      </w:r>
    </w:p>
    <w:p w14:paraId="74278B8F" w14:textId="77777777" w:rsidR="008A22C5" w:rsidRPr="00F33D87" w:rsidRDefault="008A22C5" w:rsidP="008A22C5">
      <w:pPr>
        <w:pStyle w:val="Heading4"/>
        <w:rPr>
          <w:rFonts w:cs="Calibri"/>
        </w:rPr>
      </w:pPr>
      <w:r w:rsidRPr="00F33D87">
        <w:rPr>
          <w:rFonts w:cs="Calibri"/>
        </w:rPr>
        <w:t xml:space="preserve">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they can stick me with 6min of answers to a short arg and make the 2AR impossible</w:t>
      </w:r>
      <w:r w:rsidRPr="00F33D87">
        <w:rPr>
          <w:rFonts w:cs="Calibri"/>
        </w:rPr>
        <w:t xml:space="preserve">, d) competing interps – 1AR interps aren’t bidirectional and the neg should have to defend their norm since they have more time. </w:t>
      </w:r>
      <w:r>
        <w:rPr>
          <w:rFonts w:cs="Calibri"/>
        </w:rPr>
        <w:t xml:space="preserve">e) </w:t>
      </w:r>
      <w:r w:rsidRPr="00176544">
        <w:rPr>
          <w:rFonts w:cs="Calibri"/>
          <w:i/>
        </w:rPr>
        <w:t xml:space="preserve">Aff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2C21E489" w14:textId="77777777" w:rsidR="008A22C5" w:rsidRPr="0061671B" w:rsidRDefault="008A22C5" w:rsidP="008A22C5"/>
    <w:p w14:paraId="092174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22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2C5"/>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1A0A6"/>
  <w14:defaultImageDpi w14:val="300"/>
  <w15:docId w15:val="{4BB7F4C4-19A5-6642-9835-92EA93C07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22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22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22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22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A22C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A22C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A22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2C5"/>
  </w:style>
  <w:style w:type="character" w:customStyle="1" w:styleId="Heading1Char">
    <w:name w:val="Heading 1 Char"/>
    <w:aliases w:val="Pocket Char"/>
    <w:basedOn w:val="DefaultParagraphFont"/>
    <w:link w:val="Heading1"/>
    <w:uiPriority w:val="9"/>
    <w:rsid w:val="008A22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22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22C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A22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A22C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A22C5"/>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8A22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22C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A22C5"/>
    <w:rPr>
      <w:color w:val="auto"/>
      <w:u w:val="none"/>
    </w:rPr>
  </w:style>
  <w:style w:type="paragraph" w:styleId="DocumentMap">
    <w:name w:val="Document Map"/>
    <w:basedOn w:val="Normal"/>
    <w:link w:val="DocumentMapChar"/>
    <w:uiPriority w:val="99"/>
    <w:semiHidden/>
    <w:unhideWhenUsed/>
    <w:rsid w:val="008A22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22C5"/>
    <w:rPr>
      <w:rFonts w:ascii="Lucida Grande" w:hAnsi="Lucida Grande" w:cs="Lucida Grande"/>
    </w:rPr>
  </w:style>
  <w:style w:type="character" w:customStyle="1" w:styleId="Heading5Char">
    <w:name w:val="Heading 5 Char"/>
    <w:basedOn w:val="DefaultParagraphFont"/>
    <w:link w:val="Heading5"/>
    <w:uiPriority w:val="9"/>
    <w:semiHidden/>
    <w:rsid w:val="008A22C5"/>
    <w:rPr>
      <w:rFonts w:asciiTheme="majorHAnsi" w:eastAsiaTheme="majorEastAsia" w:hAnsiTheme="majorHAnsi" w:cstheme="majorBidi"/>
      <w:color w:val="365F91" w:themeColor="accent1" w:themeShade="BF"/>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A22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A22C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16321</Words>
  <Characters>93033</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cp:revision>
  <dcterms:created xsi:type="dcterms:W3CDTF">2022-01-23T00:03:00Z</dcterms:created>
  <dcterms:modified xsi:type="dcterms:W3CDTF">2022-01-23T00:03:00Z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