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C5940" w14:textId="7A064F6B" w:rsidR="002D4248" w:rsidRDefault="00C536E2" w:rsidP="00010A5F">
      <w:pPr>
        <w:pStyle w:val="Heading1"/>
      </w:pPr>
      <w:r>
        <w:t xml:space="preserve">Loyola Round </w:t>
      </w:r>
      <w:r w:rsidR="00667A5F">
        <w:t>3</w:t>
      </w:r>
      <w:r>
        <w:t xml:space="preserve"> </w:t>
      </w:r>
      <w:r w:rsidR="002D4248">
        <w:t>–</w:t>
      </w:r>
      <w:r>
        <w:t xml:space="preserve"> AC</w:t>
      </w:r>
    </w:p>
    <w:p w14:paraId="7EE8DDB0" w14:textId="77777777" w:rsidR="002D4248" w:rsidRPr="003507FE" w:rsidRDefault="002D4248" w:rsidP="002D4248">
      <w:pPr>
        <w:pStyle w:val="Heading3"/>
        <w:rPr>
          <w:rFonts w:asciiTheme="minorHAnsi" w:hAnsiTheme="minorHAnsi" w:cstheme="minorHAnsi"/>
        </w:rPr>
      </w:pPr>
      <w:r w:rsidRPr="003507FE">
        <w:rPr>
          <w:rFonts w:asciiTheme="minorHAnsi" w:hAnsiTheme="minorHAnsi" w:cstheme="minorHAnsi"/>
        </w:rPr>
        <w:lastRenderedPageBreak/>
        <w:t xml:space="preserve">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t>
      </w:r>
    </w:p>
    <w:p w14:paraId="468DA94A" w14:textId="77777777" w:rsidR="002D4248" w:rsidRPr="003507FE" w:rsidRDefault="002D4248" w:rsidP="002D4248">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43A45B91" w14:textId="77777777" w:rsidR="002D4248" w:rsidRPr="001C4475" w:rsidRDefault="002D4248" w:rsidP="002D4248">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bookmarkEnd w:id="0"/>
      <w:bookmarkEnd w:id="1"/>
    </w:p>
    <w:p w14:paraId="1359A1CB"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70A0B399"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colour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6016E007"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689D58AA" w14:textId="77777777" w:rsidR="002D4248" w:rsidRPr="003507FE" w:rsidRDefault="002D4248" w:rsidP="002D4248">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775F4FB7" w14:textId="77777777" w:rsidR="002D4248" w:rsidRPr="003507FE" w:rsidRDefault="002D4248" w:rsidP="002D4248">
      <w:pPr>
        <w:rPr>
          <w:rFonts w:asciiTheme="minorHAnsi" w:hAnsiTheme="minorHAnsi" w:cstheme="minorHAnsi"/>
        </w:rPr>
      </w:pPr>
    </w:p>
    <w:p w14:paraId="1E821725" w14:textId="77777777" w:rsidR="002D4248" w:rsidRPr="002019CB" w:rsidRDefault="002D4248" w:rsidP="002D4248">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7FBE9D10" w14:textId="77777777" w:rsidR="002D4248" w:rsidRPr="00CB50E3" w:rsidRDefault="002D4248" w:rsidP="002D4248">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//advay</w:t>
      </w:r>
    </w:p>
    <w:p w14:paraId="4E9C589C" w14:textId="77777777" w:rsidR="002D4248" w:rsidRPr="003B1AB3" w:rsidRDefault="002D4248" w:rsidP="002D4248">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w:t>
      </w:r>
      <w:r w:rsidRPr="00914E20">
        <w:rPr>
          <w:rStyle w:val="StyleUnderline"/>
        </w:rPr>
        <w:lastRenderedPageBreak/>
        <w:t>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5F0044CB" w14:textId="77777777" w:rsidR="002D4248" w:rsidRPr="002019CB" w:rsidRDefault="002D4248" w:rsidP="002D4248">
      <w:pPr>
        <w:rPr>
          <w:rFonts w:asciiTheme="minorHAnsi" w:hAnsiTheme="minorHAnsi" w:cstheme="minorHAnsi"/>
        </w:rPr>
      </w:pPr>
    </w:p>
    <w:p w14:paraId="285BFDB5" w14:textId="77777777" w:rsidR="002D4248" w:rsidRPr="003507FE" w:rsidRDefault="002D4248" w:rsidP="002D4248">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6C20DA0C"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435A01A2" w14:textId="77777777" w:rsidR="002D4248" w:rsidRPr="003507FE" w:rsidRDefault="002D4248" w:rsidP="002D4248">
      <w:pPr>
        <w:rPr>
          <w:rStyle w:val="Style13ptBold"/>
          <w:rFonts w:asciiTheme="minorHAnsi" w:hAnsiTheme="minorHAnsi" w:cstheme="minorHAnsi"/>
          <w:b w:val="0"/>
          <w:bCs/>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First of all,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xml:space="preserve">. Criticisms of the </w:t>
      </w:r>
      <w:r w:rsidRPr="003507FE">
        <w:rPr>
          <w:rStyle w:val="Style13ptBold"/>
          <w:rFonts w:asciiTheme="minorHAnsi" w:hAnsiTheme="minorHAnsi" w:cstheme="minorHAnsi"/>
          <w:highlight w:val="green"/>
        </w:rPr>
        <w:lastRenderedPageBreak/>
        <w:t>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6EFD86AE" w14:textId="77777777" w:rsidR="002D4248" w:rsidRDefault="002D4248" w:rsidP="002D4248">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0F24B175" w14:textId="77777777" w:rsidR="002D4248" w:rsidRPr="003507FE" w:rsidRDefault="002D4248" w:rsidP="002D4248">
      <w:pPr>
        <w:rPr>
          <w:rFonts w:asciiTheme="minorHAnsi" w:eastAsia="Times New Roman" w:hAnsiTheme="minorHAnsi" w:cstheme="minorHAnsi"/>
          <w:sz w:val="24"/>
        </w:rPr>
      </w:pPr>
    </w:p>
    <w:p w14:paraId="0DB88CE1" w14:textId="77777777" w:rsidR="002D4248" w:rsidRPr="005B4F5A" w:rsidRDefault="002D4248" w:rsidP="002D4248">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7C015021" w14:textId="77777777" w:rsidR="002D4248" w:rsidRPr="003507FE" w:rsidRDefault="002D4248" w:rsidP="002D4248">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596BEB43" w14:textId="77777777" w:rsidR="002D4248" w:rsidRPr="003507FE" w:rsidRDefault="002D4248" w:rsidP="002D4248">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1C2D4B20"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10A7BFAD" w14:textId="77777777" w:rsidR="002D4248" w:rsidRDefault="002D4248" w:rsidP="002D4248">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xml:space="preserve">, and some manufacturers in LMICs are already able to manufacture </w:t>
      </w:r>
      <w:r w:rsidRPr="003507FE">
        <w:rPr>
          <w:rFonts w:asciiTheme="minorHAnsi" w:eastAsia="Times New Roman" w:hAnsiTheme="minorHAnsi" w:cstheme="minorHAnsi"/>
          <w:u w:val="single"/>
        </w:rPr>
        <w:lastRenderedPageBreak/>
        <w:t>viral vector vaccines, such as AstraZeneca’s</w:t>
      </w:r>
      <w:r w:rsidRPr="003507FE">
        <w:rPr>
          <w:rFonts w:asciiTheme="minorHAnsi" w:eastAsia="Times New Roman" w:hAnsiTheme="minorHAnsi" w:cstheme="minorHAnsi"/>
        </w:rPr>
        <w:t>, and to contribute to the fill-and-finish stage of vaccine production.28</w:t>
      </w:r>
    </w:p>
    <w:p w14:paraId="0E711A68" w14:textId="77777777" w:rsidR="002D4248" w:rsidRDefault="002D4248" w:rsidP="002D4248">
      <w:pPr>
        <w:rPr>
          <w:rFonts w:asciiTheme="minorHAnsi" w:eastAsia="Times New Roman" w:hAnsiTheme="minorHAnsi" w:cstheme="minorHAnsi"/>
        </w:rPr>
      </w:pPr>
    </w:p>
    <w:p w14:paraId="240EB0FE" w14:textId="77777777" w:rsidR="002D4248" w:rsidRDefault="002D4248" w:rsidP="002D4248">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62A8D65D" w14:textId="77777777" w:rsidR="002D4248" w:rsidRPr="00490345" w:rsidRDefault="002D4248" w:rsidP="002D4248">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0234A2AD" w14:textId="77777777" w:rsidR="002D4248" w:rsidRPr="00490345" w:rsidRDefault="002D4248" w:rsidP="002D4248">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3851881C" w14:textId="77777777" w:rsidR="002D4248" w:rsidRPr="00490345" w:rsidRDefault="002D4248" w:rsidP="002D4248">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2ADF7C08" w14:textId="77777777" w:rsidR="002D4248" w:rsidRPr="00490345" w:rsidRDefault="002D4248" w:rsidP="002D4248">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5AA611ED" w14:textId="77777777" w:rsidR="002D4248" w:rsidRPr="00490345" w:rsidRDefault="002D4248" w:rsidP="002D4248">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300A94D4" w14:textId="77777777" w:rsidR="002D4248" w:rsidRPr="00490345" w:rsidRDefault="002D4248" w:rsidP="002D4248">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0FC59CA" w14:textId="77777777" w:rsidR="002D4248" w:rsidRPr="00490345" w:rsidRDefault="002D4248" w:rsidP="002D4248">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0C0D6CE2" w14:textId="77777777" w:rsidR="002D4248" w:rsidRPr="00490345" w:rsidRDefault="002D4248" w:rsidP="002D4248">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7A16CD0D" w14:textId="77777777" w:rsidR="002D4248" w:rsidRPr="007233C5" w:rsidRDefault="002D4248" w:rsidP="002D4248">
      <w:pPr>
        <w:rPr>
          <w:sz w:val="16"/>
        </w:rPr>
      </w:pPr>
      <w:r w:rsidRPr="00490345">
        <w:rPr>
          <w:rStyle w:val="StyleUnderline"/>
        </w:rPr>
        <w:lastRenderedPageBreak/>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57C55957" w14:textId="77777777" w:rsidR="002D4248" w:rsidRPr="003507FE" w:rsidRDefault="002D4248" w:rsidP="002D4248">
      <w:pPr>
        <w:rPr>
          <w:rFonts w:asciiTheme="minorHAnsi" w:eastAsia="Times New Roman" w:hAnsiTheme="minorHAnsi" w:cstheme="minorHAnsi"/>
        </w:rPr>
      </w:pPr>
    </w:p>
    <w:p w14:paraId="490154EB" w14:textId="77777777" w:rsidR="002D4248" w:rsidRDefault="002D4248" w:rsidP="002D4248">
      <w:pPr>
        <w:pStyle w:val="Heading3"/>
        <w:rPr>
          <w:rFonts w:asciiTheme="minorHAnsi" w:hAnsiTheme="minorHAnsi" w:cstheme="minorHAnsi"/>
        </w:rPr>
      </w:pPr>
      <w:r w:rsidRPr="003507FE">
        <w:rPr>
          <w:rFonts w:asciiTheme="minorHAnsi" w:hAnsiTheme="minorHAnsi" w:cstheme="minorHAnsi"/>
        </w:rPr>
        <w:lastRenderedPageBreak/>
        <w:t xml:space="preserve">Contention </w:t>
      </w:r>
      <w:r>
        <w:rPr>
          <w:rFonts w:asciiTheme="minorHAnsi" w:hAnsiTheme="minorHAnsi" w:cstheme="minorHAnsi"/>
        </w:rPr>
        <w:t>2</w:t>
      </w:r>
      <w:r w:rsidRPr="003507FE">
        <w:rPr>
          <w:rFonts w:asciiTheme="minorHAnsi" w:hAnsiTheme="minorHAnsi" w:cstheme="minorHAnsi"/>
        </w:rPr>
        <w:t xml:space="preserve">: </w:t>
      </w:r>
      <w:r>
        <w:rPr>
          <w:rFonts w:asciiTheme="minorHAnsi" w:hAnsiTheme="minorHAnsi" w:cstheme="minorHAnsi"/>
        </w:rPr>
        <w:t>Heg</w:t>
      </w:r>
    </w:p>
    <w:p w14:paraId="53238DF1" w14:textId="77777777" w:rsidR="002D4248" w:rsidRPr="002019CB" w:rsidRDefault="002D4248" w:rsidP="002D4248">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160936D6" w14:textId="77777777" w:rsidR="002D4248" w:rsidRPr="003E6DC2" w:rsidRDefault="002D4248" w:rsidP="002D4248">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5" w:history="1">
        <w:r w:rsidRPr="003E6DC2">
          <w:rPr>
            <w:rStyle w:val="Hyperlink"/>
            <w:sz w:val="16"/>
          </w:rPr>
          <w:t>https://www.citizen.org/article/dont-buy-pharmas-latest-distraction-a-temporary-wto-ip-waiver-for-covid-meds-would-not-hand-u-s-mrna-technology-to-china/</w:t>
        </w:r>
      </w:hyperlink>
      <w:r w:rsidRPr="003E6DC2">
        <w:rPr>
          <w:sz w:val="16"/>
        </w:rPr>
        <w:t xml:space="preserve"> //advay</w:t>
      </w:r>
    </w:p>
    <w:p w14:paraId="7A8972E0" w14:textId="77777777" w:rsidR="002D4248" w:rsidRPr="003E6DC2" w:rsidRDefault="002D4248" w:rsidP="002D4248">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Russia’s Sputnik-5 vaccine and the Chinese Sinovac and Sinopharm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0608F1FE" w14:textId="77777777" w:rsidR="002D4248" w:rsidRPr="0008163F" w:rsidRDefault="002D4248" w:rsidP="002D4248"/>
    <w:p w14:paraId="20383F12" w14:textId="77777777" w:rsidR="002D4248" w:rsidRPr="00AB2448" w:rsidRDefault="002D4248" w:rsidP="002D4248">
      <w:pPr>
        <w:pStyle w:val="Heading4"/>
        <w:rPr>
          <w:rStyle w:val="Style13ptBold"/>
        </w:rPr>
      </w:pPr>
      <w:r>
        <w:t xml:space="preserve">Western vaccine diplomacy and lack of distribution destroys U.S. heg – the plan </w:t>
      </w:r>
      <w:r w:rsidRPr="00D74474">
        <w:rPr>
          <w:u w:val="single"/>
        </w:rPr>
        <w:t xml:space="preserve">flips the script </w:t>
      </w:r>
      <w:r>
        <w:t xml:space="preserve">on threats and </w:t>
      </w:r>
      <w:r w:rsidRPr="007070D2">
        <w:rPr>
          <w:u w:val="single"/>
        </w:rPr>
        <w:t>securitization</w:t>
      </w:r>
      <w:r>
        <w:t xml:space="preserve"> of vaccines!</w:t>
      </w:r>
    </w:p>
    <w:p w14:paraId="28D845F2" w14:textId="77777777" w:rsidR="002D4248" w:rsidRPr="00DA4359" w:rsidRDefault="002D4248" w:rsidP="002D4248">
      <w:pPr>
        <w:rPr>
          <w:sz w:val="16"/>
        </w:rPr>
      </w:pPr>
      <w:r>
        <w:rPr>
          <w:rStyle w:val="Style13ptBold"/>
        </w:rPr>
        <w:t>B</w:t>
      </w:r>
      <w:r w:rsidRPr="00AB2448">
        <w:rPr>
          <w:rStyle w:val="Style13ptBold"/>
        </w:rPr>
        <w:t>orjas 21</w:t>
      </w:r>
      <w:r w:rsidRPr="00DA4359">
        <w:rPr>
          <w:sz w:val="16"/>
        </w:rPr>
        <w:t xml:space="preserve"> – Andres Borjas is a Staff Writer at The Tufts Daily. Andres is a senior studying international relations and can be reached at </w:t>
      </w:r>
      <w:hyperlink r:id="rId16" w:history="1">
        <w:r w:rsidRPr="00DA4359">
          <w:rPr>
            <w:rStyle w:val="Hyperlink"/>
            <w:sz w:val="16"/>
          </w:rPr>
          <w:t>andres.borjas@tufts.edu</w:t>
        </w:r>
      </w:hyperlink>
      <w:r w:rsidRPr="00DA4359">
        <w:rPr>
          <w:sz w:val="16"/>
        </w:rPr>
        <w:t xml:space="preserve">; “In response to crises, the US has chosen to weaponize its vaccine policy as a diplomatic tool”; April 7, 2021; </w:t>
      </w:r>
      <w:hyperlink r:id="rId17" w:history="1">
        <w:r w:rsidRPr="00DA4359">
          <w:rPr>
            <w:rStyle w:val="Hyperlink"/>
            <w:sz w:val="16"/>
          </w:rPr>
          <w:t>https://tuftsdaily.com/opinion/2021/04/07/in-response-to-crises-the-us-has-chosen-to-weaponize-its-vaccine-policy-as-a-diplomatic-tool/</w:t>
        </w:r>
      </w:hyperlink>
      <w:r w:rsidRPr="00DA4359">
        <w:rPr>
          <w:sz w:val="16"/>
        </w:rPr>
        <w:t xml:space="preserve"> // advay</w:t>
      </w:r>
    </w:p>
    <w:p w14:paraId="0C00156E" w14:textId="77777777" w:rsidR="002D4248" w:rsidRPr="007070D2" w:rsidRDefault="002D4248" w:rsidP="002D4248">
      <w:pPr>
        <w:rPr>
          <w:rStyle w:val="Emphasis"/>
        </w:rPr>
      </w:pPr>
      <w:r w:rsidRPr="00DA4359">
        <w:rPr>
          <w:rStyle w:val="Emphasis"/>
          <w:highlight w:val="green"/>
        </w:rPr>
        <w:t>Possessing</w:t>
      </w:r>
      <w:r w:rsidRPr="007070D2">
        <w:rPr>
          <w:rStyle w:val="Emphasis"/>
        </w:rPr>
        <w:t xml:space="preserve"> one of </w:t>
      </w:r>
      <w:r w:rsidRPr="00DA4359">
        <w:rPr>
          <w:rStyle w:val="Emphasis"/>
          <w:highlight w:val="green"/>
        </w:rPr>
        <w:t>the largest stockpiles of</w:t>
      </w:r>
      <w:r w:rsidRPr="007070D2">
        <w:rPr>
          <w:rStyle w:val="Emphasis"/>
        </w:rPr>
        <w:t xml:space="preserve"> COVID-19 </w:t>
      </w:r>
      <w:r w:rsidRPr="00DA4359">
        <w:rPr>
          <w:rStyle w:val="Emphasis"/>
          <w:highlight w:val="green"/>
        </w:rPr>
        <w:t>vaccines</w:t>
      </w:r>
      <w:r w:rsidRPr="007070D2">
        <w:rPr>
          <w:rStyle w:val="Emphasis"/>
        </w:rPr>
        <w:t xml:space="preserve">, </w:t>
      </w:r>
      <w:r w:rsidRPr="00DA4359">
        <w:rPr>
          <w:rStyle w:val="Emphasis"/>
          <w:highlight w:val="green"/>
        </w:rPr>
        <w:t>the</w:t>
      </w:r>
      <w:r w:rsidRPr="007070D2">
        <w:rPr>
          <w:rStyle w:val="Emphasis"/>
        </w:rPr>
        <w:t xml:space="preserve"> United </w:t>
      </w:r>
      <w:r w:rsidRPr="00DA4359">
        <w:rPr>
          <w:rStyle w:val="Emphasis"/>
          <w:highlight w:val="green"/>
        </w:rPr>
        <w:t>States hold</w:t>
      </w:r>
      <w:r w:rsidRPr="007070D2">
        <w:rPr>
          <w:rStyle w:val="Emphasis"/>
        </w:rPr>
        <w:t xml:space="preserve">s </w:t>
      </w:r>
      <w:r w:rsidRPr="00DA4359">
        <w:rPr>
          <w:rStyle w:val="Emphasis"/>
          <w:highlight w:val="green"/>
        </w:rPr>
        <w:t>special weight</w:t>
      </w:r>
      <w:r w:rsidRPr="007070D2">
        <w:rPr>
          <w:rStyle w:val="Emphasis"/>
        </w:rPr>
        <w:t xml:space="preserve"> when it comes to distributing the vaccines worldwide, </w:t>
      </w:r>
      <w:r w:rsidRPr="00DA4359">
        <w:rPr>
          <w:rStyle w:val="Emphasis"/>
          <w:highlight w:val="green"/>
        </w:rPr>
        <w:t>and</w:t>
      </w:r>
      <w:r w:rsidRPr="00DA4359">
        <w:rPr>
          <w:rStyle w:val="Emphasis"/>
        </w:rPr>
        <w:t xml:space="preserve"> t</w:t>
      </w:r>
      <w:r w:rsidRPr="007070D2">
        <w:rPr>
          <w:rStyle w:val="Emphasis"/>
        </w:rPr>
        <w:t>he concept of “</w:t>
      </w:r>
      <w:r w:rsidRPr="00DA4359">
        <w:rPr>
          <w:rStyle w:val="Emphasis"/>
          <w:highlight w:val="green"/>
        </w:rPr>
        <w:t>vaccine diplomacy</w:t>
      </w:r>
      <w:r w:rsidRPr="007070D2">
        <w:rPr>
          <w:rStyle w:val="Emphasis"/>
        </w:rPr>
        <w:t xml:space="preserve">” </w:t>
      </w:r>
      <w:r w:rsidRPr="00DA4359">
        <w:rPr>
          <w:rStyle w:val="Emphasis"/>
          <w:highlight w:val="green"/>
        </w:rPr>
        <w:t xml:space="preserve">is becoming an </w:t>
      </w:r>
      <w:r w:rsidRPr="00DA4359">
        <w:rPr>
          <w:rStyle w:val="Emphasis"/>
        </w:rPr>
        <w:t xml:space="preserve">evermore </w:t>
      </w:r>
      <w:r w:rsidRPr="00DA4359">
        <w:rPr>
          <w:rStyle w:val="Emphasis"/>
          <w:highlight w:val="green"/>
        </w:rPr>
        <w:t>important buzzword for American fo</w:t>
      </w:r>
      <w:r w:rsidRPr="007070D2">
        <w:rPr>
          <w:rStyle w:val="Emphasis"/>
        </w:rPr>
        <w:t xml:space="preserve">reign </w:t>
      </w:r>
      <w:r w:rsidRPr="00DA4359">
        <w:rPr>
          <w:rStyle w:val="Emphasis"/>
          <w:highlight w:val="green"/>
        </w:rPr>
        <w:t>po</w:t>
      </w:r>
      <w:r w:rsidRPr="007070D2">
        <w:rPr>
          <w:rStyle w:val="Emphasis"/>
        </w:rPr>
        <w:t>licy.</w:t>
      </w:r>
    </w:p>
    <w:p w14:paraId="7A42DF7E" w14:textId="77777777" w:rsidR="002D4248" w:rsidRPr="00DA4359" w:rsidRDefault="002D4248" w:rsidP="002D4248">
      <w:pPr>
        <w:rPr>
          <w:sz w:val="16"/>
        </w:rPr>
      </w:pPr>
      <w:r w:rsidRPr="00DA4359">
        <w:rPr>
          <w:rStyle w:val="Emphasis"/>
          <w:highlight w:val="green"/>
        </w:rPr>
        <w:t>Policymakers</w:t>
      </w:r>
      <w:r w:rsidRPr="007070D2">
        <w:rPr>
          <w:rStyle w:val="Emphasis"/>
        </w:rPr>
        <w:t xml:space="preserve">, however, increasingly </w:t>
      </w:r>
      <w:r w:rsidRPr="00DA4359">
        <w:rPr>
          <w:rStyle w:val="Emphasis"/>
          <w:highlight w:val="green"/>
        </w:rPr>
        <w:t>view</w:t>
      </w:r>
      <w:r w:rsidRPr="007070D2">
        <w:rPr>
          <w:rStyle w:val="Emphasis"/>
        </w:rPr>
        <w:t xml:space="preserve"> the United States’ </w:t>
      </w:r>
      <w:r w:rsidRPr="00DA4359">
        <w:rPr>
          <w:rStyle w:val="Emphasis"/>
          <w:highlight w:val="green"/>
        </w:rPr>
        <w:t>COVID</w:t>
      </w:r>
      <w:r w:rsidRPr="007070D2">
        <w:rPr>
          <w:rStyle w:val="Emphasis"/>
        </w:rPr>
        <w:t xml:space="preserve">-19 </w:t>
      </w:r>
      <w:r w:rsidRPr="00DA4359">
        <w:rPr>
          <w:rStyle w:val="Emphasis"/>
          <w:highlight w:val="green"/>
        </w:rPr>
        <w:t>response as a weaponized diplomatic tool</w:t>
      </w:r>
      <w:r w:rsidRPr="00DA4359">
        <w:rPr>
          <w:sz w:val="16"/>
        </w:rPr>
        <w:t xml:space="preserve">. This perception works to no one’s benefit and more fundamentally exposes a half-heartedness and fragility to U.S. foreign policy that does not bode well for the return of American global leadership in the near future. </w:t>
      </w:r>
    </w:p>
    <w:p w14:paraId="7284F05D" w14:textId="77777777" w:rsidR="002D4248" w:rsidRPr="00DA4359" w:rsidRDefault="002D4248" w:rsidP="002D4248">
      <w:pPr>
        <w:rPr>
          <w:sz w:val="16"/>
        </w:rPr>
      </w:pPr>
      <w:r w:rsidRPr="007070D2">
        <w:rPr>
          <w:rStyle w:val="StyleUnderline"/>
        </w:rPr>
        <w:t xml:space="preserve">At the core of </w:t>
      </w:r>
      <w:r w:rsidRPr="00DA4359">
        <w:rPr>
          <w:rStyle w:val="StyleUnderline"/>
          <w:highlight w:val="green"/>
        </w:rPr>
        <w:t>this weaponized model of vaccine diplomacy lies</w:t>
      </w:r>
      <w:r w:rsidRPr="007070D2">
        <w:rPr>
          <w:rStyle w:val="StyleUnderline"/>
        </w:rPr>
        <w:t xml:space="preserve"> the national anxieties that made up </w:t>
      </w:r>
      <w:r w:rsidRPr="00DA4359">
        <w:rPr>
          <w:rStyle w:val="StyleUnderline"/>
          <w:highlight w:val="green"/>
        </w:rPr>
        <w:t>the core of “America first”</w:t>
      </w:r>
      <w:r w:rsidRPr="007070D2">
        <w:rPr>
          <w:rStyle w:val="StyleUnderline"/>
        </w:rPr>
        <w:t xml:space="preserve"> and that now pervade vaccine policy</w:t>
      </w:r>
      <w:r w:rsidRPr="00DA4359">
        <w:rPr>
          <w:sz w:val="16"/>
        </w:rPr>
        <w:t xml:space="preserve">, shaping the issue into a matter of national security and foreign policy. </w:t>
      </w:r>
    </w:p>
    <w:p w14:paraId="710608E8" w14:textId="77777777" w:rsidR="002D4248" w:rsidRPr="00DA4359" w:rsidRDefault="002D4248" w:rsidP="002D4248">
      <w:pPr>
        <w:rPr>
          <w:sz w:val="16"/>
        </w:rPr>
      </w:pPr>
      <w:r w:rsidRPr="00DA4359">
        <w:rPr>
          <w:rStyle w:val="Emphasis"/>
          <w:highlight w:val="green"/>
        </w:rPr>
        <w:t>This need to “securitize” vaccines is driven by</w:t>
      </w:r>
      <w:r w:rsidRPr="007070D2">
        <w:rPr>
          <w:rStyle w:val="Emphasis"/>
        </w:rPr>
        <w:t xml:space="preserve"> the now all-too-common feelings of individual, social and </w:t>
      </w:r>
      <w:r w:rsidRPr="00DA4359">
        <w:rPr>
          <w:rStyle w:val="Emphasis"/>
          <w:highlight w:val="green"/>
        </w:rPr>
        <w:t>national insecurity</w:t>
      </w:r>
      <w:r w:rsidRPr="007070D2">
        <w:rPr>
          <w:rStyle w:val="Emphasis"/>
        </w:rPr>
        <w:t xml:space="preserve"> that the pandemic has highlighted and exacerbated across the country</w:t>
      </w:r>
      <w:r w:rsidRPr="00DA4359">
        <w:rPr>
          <w:sz w:val="16"/>
        </w:rPr>
        <w:t xml:space="preserve">. The botched initial response to the pandemic left the United States as the most COVID-19-ridden country on the face of the earth. </w:t>
      </w:r>
      <w:r w:rsidRPr="007070D2">
        <w:rPr>
          <w:rStyle w:val="StyleUnderline"/>
        </w:rPr>
        <w:t xml:space="preserve">By summer, </w:t>
      </w:r>
      <w:r w:rsidRPr="00DA4359">
        <w:rPr>
          <w:rStyle w:val="StyleUnderline"/>
          <w:highlight w:val="green"/>
        </w:rPr>
        <w:t>polls</w:t>
      </w:r>
      <w:r w:rsidRPr="007070D2">
        <w:rPr>
          <w:rStyle w:val="StyleUnderline"/>
        </w:rPr>
        <w:t xml:space="preserve"> began </w:t>
      </w:r>
      <w:r w:rsidRPr="00DA4359">
        <w:rPr>
          <w:rStyle w:val="StyleUnderline"/>
          <w:highlight w:val="green"/>
        </w:rPr>
        <w:t>show</w:t>
      </w:r>
      <w:r w:rsidRPr="007070D2">
        <w:rPr>
          <w:rStyle w:val="StyleUnderline"/>
        </w:rPr>
        <w:t xml:space="preserve">ing a growing </w:t>
      </w:r>
      <w:r w:rsidRPr="00DA4359">
        <w:rPr>
          <w:rStyle w:val="StyleUnderline"/>
          <w:highlight w:val="green"/>
        </w:rPr>
        <w:t>loss in social trust and national pride</w:t>
      </w:r>
      <w:r w:rsidRPr="007070D2">
        <w:rPr>
          <w:rStyle w:val="StyleUnderline"/>
        </w:rPr>
        <w:t>. The national unease brought a moment of renewal for anti-vaxxers and other conspiracy theorists who shouted through their keyboards about “plandemics,” cabals and Bill Gates to a receptive audience facing a shattered world.</w:t>
      </w:r>
      <w:r w:rsidRPr="00DA4359">
        <w:rPr>
          <w:sz w:val="16"/>
        </w:rPr>
        <w:t xml:space="preserve"> </w:t>
      </w:r>
    </w:p>
    <w:p w14:paraId="0F90A67E" w14:textId="77777777" w:rsidR="002D4248" w:rsidRPr="007070D2" w:rsidRDefault="002D4248" w:rsidP="002D4248">
      <w:pPr>
        <w:rPr>
          <w:rStyle w:val="Emphasis"/>
        </w:rPr>
      </w:pPr>
      <w:r w:rsidRPr="00DA4359">
        <w:rPr>
          <w:rStyle w:val="Emphasis"/>
          <w:highlight w:val="green"/>
        </w:rPr>
        <w:t>These</w:t>
      </w:r>
      <w:r w:rsidRPr="007070D2">
        <w:rPr>
          <w:rStyle w:val="Emphasis"/>
        </w:rPr>
        <w:t xml:space="preserve"> factors all </w:t>
      </w:r>
      <w:r w:rsidRPr="00DA4359">
        <w:rPr>
          <w:rStyle w:val="Emphasis"/>
          <w:highlight w:val="green"/>
        </w:rPr>
        <w:t>aided</w:t>
      </w:r>
      <w:r w:rsidRPr="007070D2">
        <w:rPr>
          <w:rStyle w:val="Emphasis"/>
        </w:rPr>
        <w:t xml:space="preserve"> in catalyzing the political violence that transpired during </w:t>
      </w:r>
      <w:r w:rsidRPr="00DA4359">
        <w:rPr>
          <w:rStyle w:val="Emphasis"/>
          <w:highlight w:val="green"/>
        </w:rPr>
        <w:t>the</w:t>
      </w:r>
      <w:r w:rsidRPr="007070D2">
        <w:rPr>
          <w:rStyle w:val="Emphasis"/>
        </w:rPr>
        <w:t xml:space="preserve"> Capitol </w:t>
      </w:r>
      <w:r w:rsidRPr="00DA4359">
        <w:rPr>
          <w:rStyle w:val="Emphasis"/>
          <w:highlight w:val="green"/>
        </w:rPr>
        <w:t>insurrection on Jan. 6</w:t>
      </w:r>
      <w:r w:rsidRPr="007070D2">
        <w:rPr>
          <w:rStyle w:val="Emphasis"/>
        </w:rPr>
        <w:t>,</w:t>
      </w:r>
      <w:r w:rsidRPr="00DA4359">
        <w:rPr>
          <w:sz w:val="16"/>
        </w:rPr>
        <w:t xml:space="preserve"> an event that has been considered the first American self-coup. </w:t>
      </w:r>
      <w:r w:rsidRPr="00DA4359">
        <w:rPr>
          <w:rStyle w:val="StyleUnderline"/>
          <w:highlight w:val="green"/>
        </w:rPr>
        <w:t>China</w:t>
      </w:r>
      <w:r w:rsidRPr="007070D2">
        <w:rPr>
          <w:rStyle w:val="StyleUnderline"/>
        </w:rPr>
        <w:t xml:space="preserve">, meanwhile, </w:t>
      </w:r>
      <w:r w:rsidRPr="00DA4359">
        <w:rPr>
          <w:rStyle w:val="StyleUnderline"/>
          <w:highlight w:val="green"/>
        </w:rPr>
        <w:lastRenderedPageBreak/>
        <w:t>leveraged</w:t>
      </w:r>
      <w:r w:rsidRPr="007070D2">
        <w:rPr>
          <w:rStyle w:val="StyleUnderline"/>
        </w:rPr>
        <w:t xml:space="preserve"> the </w:t>
      </w:r>
      <w:r w:rsidRPr="00DA4359">
        <w:rPr>
          <w:rStyle w:val="StyleUnderline"/>
          <w:highlight w:val="green"/>
        </w:rPr>
        <w:t>opportunities</w:t>
      </w:r>
      <w:r w:rsidRPr="007070D2">
        <w:rPr>
          <w:rStyle w:val="StyleUnderline"/>
        </w:rPr>
        <w:t xml:space="preserve"> arising from America’s internal upheaval </w:t>
      </w:r>
      <w:r w:rsidRPr="00DA4359">
        <w:rPr>
          <w:rStyle w:val="StyleUnderline"/>
          <w:highlight w:val="green"/>
        </w:rPr>
        <w:t>by challenging the</w:t>
      </w:r>
      <w:r w:rsidRPr="00DA4359">
        <w:rPr>
          <w:rStyle w:val="StyleUnderline"/>
        </w:rPr>
        <w:t xml:space="preserve"> U</w:t>
      </w:r>
      <w:r w:rsidRPr="007070D2">
        <w:rPr>
          <w:rStyle w:val="StyleUnderline"/>
        </w:rPr>
        <w:t xml:space="preserve">nited </w:t>
      </w:r>
      <w:r w:rsidRPr="00DA4359">
        <w:rPr>
          <w:rStyle w:val="StyleUnderline"/>
          <w:highlight w:val="green"/>
        </w:rPr>
        <w:t>States</w:t>
      </w:r>
      <w:r w:rsidRPr="007070D2">
        <w:rPr>
          <w:rStyle w:val="StyleUnderline"/>
        </w:rPr>
        <w:t xml:space="preserve"> militarily </w:t>
      </w:r>
      <w:r w:rsidRPr="00DA4359">
        <w:rPr>
          <w:rStyle w:val="StyleUnderline"/>
          <w:highlight w:val="green"/>
        </w:rPr>
        <w:t>in the South China Sea</w:t>
      </w:r>
      <w:r w:rsidRPr="007070D2">
        <w:rPr>
          <w:rStyle w:val="StyleUnderline"/>
        </w:rPr>
        <w:t xml:space="preserve"> and assuming a leading role in supplying the world with vaccines and desperately needed medical equipment.</w:t>
      </w:r>
      <w:r w:rsidRPr="00DA4359">
        <w:rPr>
          <w:sz w:val="16"/>
        </w:rPr>
        <w:t xml:space="preserve"> Needless to say, </w:t>
      </w:r>
      <w:r w:rsidRPr="00DA4359">
        <w:rPr>
          <w:rStyle w:val="Emphasis"/>
          <w:highlight w:val="green"/>
        </w:rPr>
        <w:t>many saw 2020 as the</w:t>
      </w:r>
      <w:r w:rsidRPr="007070D2">
        <w:rPr>
          <w:rStyle w:val="Emphasis"/>
        </w:rPr>
        <w:t xml:space="preserve"> poignant </w:t>
      </w:r>
      <w:r w:rsidRPr="00DA4359">
        <w:rPr>
          <w:rStyle w:val="Emphasis"/>
          <w:highlight w:val="green"/>
        </w:rPr>
        <w:t>end of American primacy</w:t>
      </w:r>
      <w:r w:rsidRPr="007070D2">
        <w:rPr>
          <w:rStyle w:val="Emphasis"/>
        </w:rPr>
        <w:t>.</w:t>
      </w:r>
    </w:p>
    <w:p w14:paraId="3B4FED24" w14:textId="77777777" w:rsidR="002D4248" w:rsidRPr="00DA4359" w:rsidRDefault="002D4248" w:rsidP="002D4248">
      <w:pPr>
        <w:rPr>
          <w:sz w:val="16"/>
        </w:rPr>
      </w:pPr>
      <w:r w:rsidRPr="00DA4359">
        <w:rPr>
          <w:rStyle w:val="Emphasis"/>
          <w:highlight w:val="green"/>
        </w:rPr>
        <w:t>For</w:t>
      </w:r>
      <w:r w:rsidRPr="007070D2">
        <w:rPr>
          <w:rStyle w:val="Emphasis"/>
        </w:rPr>
        <w:t xml:space="preserve"> </w:t>
      </w:r>
      <w:r w:rsidRPr="00DA4359">
        <w:rPr>
          <w:rStyle w:val="Emphasis"/>
        </w:rPr>
        <w:t xml:space="preserve">an </w:t>
      </w:r>
      <w:r w:rsidRPr="00DA4359">
        <w:rPr>
          <w:rStyle w:val="Emphasis"/>
          <w:highlight w:val="green"/>
        </w:rPr>
        <w:t>America</w:t>
      </w:r>
      <w:r w:rsidRPr="007070D2">
        <w:rPr>
          <w:rStyle w:val="Emphasis"/>
        </w:rPr>
        <w:t xml:space="preserve"> scarred internally and scorned internationally, </w:t>
      </w:r>
      <w:r w:rsidRPr="00DA4359">
        <w:rPr>
          <w:rStyle w:val="Emphasis"/>
          <w:highlight w:val="green"/>
        </w:rPr>
        <w:t xml:space="preserve">the vaccine was a path toward renewed security </w:t>
      </w:r>
      <w:r w:rsidRPr="00DA4359">
        <w:rPr>
          <w:rStyle w:val="Emphasis"/>
        </w:rPr>
        <w:t xml:space="preserve">and </w:t>
      </w:r>
      <w:r w:rsidRPr="00DA4359">
        <w:rPr>
          <w:rStyle w:val="Emphasis"/>
          <w:highlight w:val="green"/>
        </w:rPr>
        <w:t>power</w:t>
      </w:r>
      <w:r w:rsidRPr="00DA4359">
        <w:rPr>
          <w:sz w:val="16"/>
        </w:rPr>
        <w:t xml:space="preserve">. </w:t>
      </w:r>
      <w:r w:rsidRPr="007070D2">
        <w:rPr>
          <w:rStyle w:val="StyleUnderline"/>
        </w:rPr>
        <w:t xml:space="preserve">After our annus horribilis, the world has seen the fragility of American cohesion </w:t>
      </w:r>
      <w:r w:rsidRPr="00DA4359">
        <w:rPr>
          <w:rStyle w:val="StyleUnderline"/>
          <w:highlight w:val="green"/>
        </w:rPr>
        <w:t>and</w:t>
      </w:r>
      <w:r w:rsidRPr="007070D2">
        <w:rPr>
          <w:rStyle w:val="StyleUnderline"/>
        </w:rPr>
        <w:t xml:space="preserve"> has questioned the country’s claims to </w:t>
      </w:r>
      <w:r w:rsidRPr="00DA4359">
        <w:rPr>
          <w:rStyle w:val="StyleUnderline"/>
          <w:highlight w:val="green"/>
        </w:rPr>
        <w:t>hegemony</w:t>
      </w:r>
      <w:r w:rsidRPr="00DA4359">
        <w:rPr>
          <w:sz w:val="16"/>
        </w:rPr>
        <w:t>. Back to normal as fast as possible, as such, is not as much the preference of a rich country that can afford it, but rather a necessity for its survival.</w:t>
      </w:r>
    </w:p>
    <w:p w14:paraId="04494EDB" w14:textId="77777777" w:rsidR="002D4248" w:rsidRPr="00BF3CC9" w:rsidRDefault="002D4248" w:rsidP="002D4248">
      <w:pPr>
        <w:rPr>
          <w:rStyle w:val="StyleUnderline"/>
        </w:rPr>
      </w:pPr>
      <w:r w:rsidRPr="00BF3CC9">
        <w:rPr>
          <w:rStyle w:val="StyleUnderline"/>
        </w:rPr>
        <w:t>This is the rationale that attempts to justify the fact that for every one American there are about four vaccine doses reserved</w:t>
      </w:r>
      <w:r w:rsidRPr="00DA4359">
        <w:rPr>
          <w:sz w:val="16"/>
        </w:rPr>
        <w:t xml:space="preserve">. Meanwhile, </w:t>
      </w:r>
      <w:r w:rsidRPr="00BF3CC9">
        <w:rPr>
          <w:rStyle w:val="Emphasis"/>
        </w:rPr>
        <w:t>in the whole of Africa, that number barely reaches 0.2 doses per person</w:t>
      </w:r>
      <w:r w:rsidRPr="00DA4359">
        <w:rPr>
          <w:sz w:val="16"/>
        </w:rPr>
        <w:t xml:space="preserve">. In all, only 10 countries have administered about three-fourths of all vaccine doses. For the United States, this hoarding is symptomatic of a desperation to prevent the next wave of social unrest </w:t>
      </w:r>
      <w:r w:rsidRPr="00BF3CC9">
        <w:rPr>
          <w:rStyle w:val="StyleUnderline"/>
        </w:rPr>
        <w:t>— one jab at a time, all the while disregarding the Global South’s struggles, where many countries may not receive enough supply to vaccinate the majority of their populations until several years down the line.</w:t>
      </w:r>
    </w:p>
    <w:p w14:paraId="0B62D3B2" w14:textId="77777777" w:rsidR="002D4248" w:rsidRPr="00DA4359" w:rsidRDefault="002D4248" w:rsidP="002D4248">
      <w:pPr>
        <w:rPr>
          <w:sz w:val="16"/>
        </w:rPr>
      </w:pPr>
      <w:r w:rsidRPr="00BF3CC9">
        <w:rPr>
          <w:rStyle w:val="StyleUnderline"/>
        </w:rPr>
        <w:t>Even while some semblance of self-denial has found its way into U.S. foreign policy</w:t>
      </w:r>
      <w:r w:rsidRPr="00DA4359">
        <w:rPr>
          <w:sz w:val="16"/>
        </w:rPr>
        <w:t xml:space="preserve">, the thinness of promises made is hard to miss. Biden’s donation of more than 2.5 million AstraZeneca doses to Mexico, while amounting to the largest vaccine transfer from one country to another, seems meaningless when considering America’s 300 million strong AstraZeneca stockpile might simply end up unused. </w:t>
      </w:r>
    </w:p>
    <w:p w14:paraId="6960069D" w14:textId="77777777" w:rsidR="002D4248" w:rsidRPr="00DA4359" w:rsidRDefault="002D4248" w:rsidP="002D4248">
      <w:pPr>
        <w:rPr>
          <w:sz w:val="16"/>
        </w:rPr>
      </w:pPr>
      <w:r w:rsidRPr="00BF3CC9">
        <w:rPr>
          <w:rStyle w:val="Emphasis"/>
        </w:rPr>
        <w:t xml:space="preserve">In other less publicized instances, the </w:t>
      </w:r>
      <w:r w:rsidRPr="00DA4359">
        <w:rPr>
          <w:rStyle w:val="Emphasis"/>
          <w:highlight w:val="green"/>
        </w:rPr>
        <w:t xml:space="preserve">vaccine paranoia has been </w:t>
      </w:r>
      <w:r w:rsidRPr="00DA4359">
        <w:rPr>
          <w:rStyle w:val="Emphasis"/>
        </w:rPr>
        <w:t xml:space="preserve">more </w:t>
      </w:r>
      <w:r w:rsidRPr="00DA4359">
        <w:rPr>
          <w:rStyle w:val="Emphasis"/>
          <w:highlight w:val="green"/>
        </w:rPr>
        <w:t>clear</w:t>
      </w:r>
      <w:r w:rsidRPr="00DA4359">
        <w:rPr>
          <w:sz w:val="16"/>
        </w:rPr>
        <w:t xml:space="preserve">. In February, the United States backed other rich nations in opposing a waiver to the Agreement on Trade-Related Aspects of Intellectual Property Rights, which would allow for widespread production of COVID-19 vaccines and other treatments without infringing on international property </w:t>
      </w:r>
      <w:r w:rsidRPr="00BF3CC9">
        <w:rPr>
          <w:rStyle w:val="StyleUnderline"/>
        </w:rPr>
        <w:t>rights. This arran</w:t>
      </w:r>
      <w:r w:rsidRPr="00005CB3">
        <w:rPr>
          <w:rStyle w:val="StyleUnderline"/>
        </w:rPr>
        <w:t>gement benefits Moderna and Pfizer the most, the country’s vaccine champions, who are now the face of American power, centrality and indispensability in the same vein that other powerful entities, like Google, Amazon and Facebook, have been for decad</w:t>
      </w:r>
      <w:r w:rsidRPr="00BF3CC9">
        <w:rPr>
          <w:rStyle w:val="StyleUnderline"/>
        </w:rPr>
        <w:t>es</w:t>
      </w:r>
      <w:r w:rsidRPr="00DA4359">
        <w:rPr>
          <w:sz w:val="16"/>
        </w:rPr>
        <w:t xml:space="preserve">. </w:t>
      </w:r>
    </w:p>
    <w:p w14:paraId="23EAA2A8" w14:textId="77777777" w:rsidR="002D4248" w:rsidRPr="00DA4359" w:rsidRDefault="002D4248" w:rsidP="002D4248">
      <w:pPr>
        <w:rPr>
          <w:sz w:val="16"/>
        </w:rPr>
      </w:pPr>
      <w:r w:rsidRPr="00BF3CC9">
        <w:rPr>
          <w:rStyle w:val="Emphasis"/>
        </w:rPr>
        <w:t>The vaccine is also key to recouping power vis-a-vis China</w:t>
      </w:r>
      <w:r w:rsidRPr="00BF3CC9">
        <w:rPr>
          <w:rStyle w:val="StyleUnderline"/>
        </w:rPr>
        <w:t xml:space="preserve">. President </w:t>
      </w:r>
      <w:r w:rsidRPr="00005CB3">
        <w:rPr>
          <w:rStyle w:val="StyleUnderline"/>
        </w:rPr>
        <w:t>Biden took the opportunity this March during the first summit of the Quadrilateral Security</w:t>
      </w:r>
      <w:r w:rsidRPr="00BF3CC9">
        <w:rPr>
          <w:rStyle w:val="StyleUnderline"/>
        </w:rPr>
        <w:t xml:space="preserve"> Dialogue, the joint project of Australia, India, Japan and the United States to contain China, to announce the bloc’s vaccination initiative</w:t>
      </w:r>
      <w:r w:rsidRPr="00DA4359">
        <w:rPr>
          <w:sz w:val="16"/>
        </w:rPr>
        <w:t xml:space="preserve">. Not surprisingly, </w:t>
      </w:r>
      <w:r w:rsidRPr="00DA4359">
        <w:rPr>
          <w:rStyle w:val="Emphasis"/>
          <w:highlight w:val="green"/>
        </w:rPr>
        <w:t xml:space="preserve">great power competition infuses the core of this </w:t>
      </w:r>
      <w:r w:rsidRPr="00DA4359">
        <w:rPr>
          <w:rStyle w:val="Emphasis"/>
        </w:rPr>
        <w:t xml:space="preserve">joint </w:t>
      </w:r>
      <w:r w:rsidRPr="00DA4359">
        <w:rPr>
          <w:rStyle w:val="Emphasis"/>
          <w:highlight w:val="green"/>
        </w:rPr>
        <w:t>project</w:t>
      </w:r>
      <w:r w:rsidRPr="00DA4359">
        <w:rPr>
          <w:sz w:val="16"/>
        </w:rPr>
        <w:t xml:space="preserve">, as the Quad members aim to provide their vaccines to Southeast Asia as a means of keeping China’s out. </w:t>
      </w:r>
    </w:p>
    <w:p w14:paraId="7B6ED6E7" w14:textId="77777777" w:rsidR="002D4248" w:rsidRDefault="002D4248" w:rsidP="002D4248">
      <w:pPr>
        <w:rPr>
          <w:rStyle w:val="Emphasis"/>
        </w:rPr>
      </w:pPr>
      <w:r w:rsidRPr="006754B0">
        <w:rPr>
          <w:rStyle w:val="StyleUnderline"/>
        </w:rPr>
        <w:t>The U.S. posture is a shrewd reminder that in international politics, altruism will almost always come second</w:t>
      </w:r>
      <w:r w:rsidRPr="00DA4359">
        <w:rPr>
          <w:sz w:val="16"/>
        </w:rPr>
        <w:t xml:space="preserve">. Even while Americans have often played the role of the good Samaritan worldwide, especially in the realm of global health, right now, we are a country backed into a corner, looking to claw our way back. Internally, even as the choice to not widely share the vaccine incurs heavy costs — the loss of countless lives around the world and billions of dollars in trade — large stocks and lofty promises are upheld as a matter of national security. </w:t>
      </w:r>
      <w:r w:rsidRPr="006754B0">
        <w:rPr>
          <w:rStyle w:val="Emphasis"/>
        </w:rPr>
        <w:t xml:space="preserve">Externally, </w:t>
      </w:r>
      <w:r w:rsidRPr="00DA4359">
        <w:rPr>
          <w:rStyle w:val="Emphasis"/>
          <w:highlight w:val="green"/>
        </w:rPr>
        <w:t>vaccines offer an avenue to regain the world’s adoration</w:t>
      </w:r>
      <w:r w:rsidRPr="006754B0">
        <w:rPr>
          <w:rStyle w:val="Emphasis"/>
        </w:rPr>
        <w:t xml:space="preserve">, thus transforming into a central component </w:t>
      </w:r>
      <w:r w:rsidRPr="00DA4359">
        <w:rPr>
          <w:rStyle w:val="Emphasis"/>
        </w:rPr>
        <w:t>o</w:t>
      </w:r>
      <w:r w:rsidRPr="006754B0">
        <w:rPr>
          <w:rStyle w:val="Emphasis"/>
        </w:rPr>
        <w:t xml:space="preserve">f a foreign policy seeking </w:t>
      </w:r>
      <w:r w:rsidRPr="00DA4359">
        <w:rPr>
          <w:rStyle w:val="Emphasis"/>
          <w:highlight w:val="green"/>
        </w:rPr>
        <w:t>to protect American hegemony</w:t>
      </w:r>
      <w:r w:rsidRPr="006754B0">
        <w:rPr>
          <w:rStyle w:val="Emphasis"/>
        </w:rPr>
        <w:t>. Until the United States feels safe, the rest of the world will not be.</w:t>
      </w:r>
    </w:p>
    <w:p w14:paraId="66374DE2" w14:textId="77777777" w:rsidR="002D4248" w:rsidRDefault="002D4248" w:rsidP="002D4248">
      <w:pPr>
        <w:rPr>
          <w:rFonts w:asciiTheme="minorHAnsi" w:hAnsiTheme="minorHAnsi" w:cstheme="minorHAnsi"/>
        </w:rPr>
      </w:pPr>
    </w:p>
    <w:p w14:paraId="72B3BB94" w14:textId="77777777" w:rsidR="002D4248" w:rsidRPr="003507FE" w:rsidRDefault="002D4248" w:rsidP="002D4248">
      <w:pPr>
        <w:pStyle w:val="Heading4"/>
        <w:rPr>
          <w:rFonts w:asciiTheme="minorHAnsi" w:hAnsiTheme="minorHAnsi" w:cstheme="minorHAnsi"/>
          <w:u w:val="single"/>
        </w:rPr>
      </w:pPr>
      <w:r w:rsidRPr="003507FE">
        <w:rPr>
          <w:rFonts w:asciiTheme="minorHAnsi" w:hAnsiTheme="minorHAnsi" w:cstheme="minorHAnsi"/>
        </w:rPr>
        <w:lastRenderedPageBreak/>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74300CDB" w14:textId="77777777" w:rsidR="002D4248" w:rsidRPr="003507FE" w:rsidRDefault="002D4248" w:rsidP="002D4248">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p>
    <w:p w14:paraId="726A2391" w14:textId="77777777" w:rsidR="002D4248" w:rsidRPr="003507FE" w:rsidRDefault="002D4248" w:rsidP="002D4248">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6CE3752C" w14:textId="77777777" w:rsidR="002D4248" w:rsidRPr="003507FE" w:rsidRDefault="002D4248" w:rsidP="002D4248">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Presidents Xi Jinping and Vladimir Putin meeting three times in 2018 and China sending a “strong supporting contingent” to Russia’s Vostok-2018 military exercises.27</w:t>
      </w:r>
    </w:p>
    <w:p w14:paraId="6D1310CB" w14:textId="77777777" w:rsidR="002D4248" w:rsidRPr="003507FE" w:rsidRDefault="002D4248" w:rsidP="002D4248">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prove ill suited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antiaccess/area-denial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Its modernization achievements, though—especially the </w:t>
      </w:r>
      <w:r w:rsidRPr="003507FE">
        <w:rPr>
          <w:rStyle w:val="StyleUnderline"/>
          <w:rFonts w:asciiTheme="minorHAnsi" w:hAnsiTheme="minorHAnsi" w:cstheme="minorHAnsi"/>
        </w:rPr>
        <w:lastRenderedPageBreak/>
        <w:t>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0F7826AC" w14:textId="77777777" w:rsidR="002D4248" w:rsidRPr="003507FE" w:rsidRDefault="002D4248" w:rsidP="002D4248">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On this front, the diffusion of capabilities, as well as the expansion of competition to the space and cyber domains, do more than complicate appraisals of the balance of power; they threaten to upend the foundations of deterrence.31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0F704FC2" w14:textId="77777777" w:rsidR="002D4248" w:rsidRPr="003507FE" w:rsidRDefault="002D4248" w:rsidP="002D4248">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62B06C96" w14:textId="77777777" w:rsidR="002D4248" w:rsidRPr="003507FE" w:rsidRDefault="002D4248" w:rsidP="002D4248">
      <w:pPr>
        <w:rPr>
          <w:rStyle w:val="Emphasis"/>
          <w:rFonts w:asciiTheme="minorHAnsi" w:hAnsiTheme="minorHAnsi" w:cstheme="minorHAnsi"/>
        </w:rPr>
      </w:pPr>
    </w:p>
    <w:p w14:paraId="2542AFA7" w14:textId="77777777" w:rsidR="002D4248" w:rsidRPr="003507FE" w:rsidRDefault="002D4248" w:rsidP="002D4248">
      <w:pPr>
        <w:pStyle w:val="Heading4"/>
        <w:rPr>
          <w:rFonts w:asciiTheme="minorHAnsi" w:hAnsiTheme="minorHAnsi" w:cstheme="minorHAnsi"/>
        </w:rPr>
      </w:pPr>
      <w:r w:rsidRPr="003507FE">
        <w:rPr>
          <w:rFonts w:asciiTheme="minorHAnsi" w:hAnsiTheme="minorHAnsi" w:cstheme="minorHAnsi"/>
        </w:rPr>
        <w:t>US-China war goes nuclear.</w:t>
      </w:r>
    </w:p>
    <w:p w14:paraId="0A59687F"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8"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230A86E9" w14:textId="77777777" w:rsidR="002D4248" w:rsidRPr="003507FE" w:rsidRDefault="002D4248" w:rsidP="002D4248">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65E66A04" w14:textId="77777777" w:rsidR="002D4248" w:rsidRPr="003507FE" w:rsidRDefault="002D4248" w:rsidP="002D4248">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537DFF55" w14:textId="77777777" w:rsidR="002D4248" w:rsidRPr="003507FE" w:rsidRDefault="002D4248" w:rsidP="002D4248">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23B93E97" w14:textId="77777777" w:rsidR="002D4248" w:rsidRPr="003507FE" w:rsidRDefault="002D4248" w:rsidP="002D4248">
      <w:pPr>
        <w:rPr>
          <w:rStyle w:val="StyleUnderline"/>
          <w:rFonts w:asciiTheme="minorHAnsi" w:hAnsiTheme="minorHAnsi" w:cstheme="minorHAnsi"/>
        </w:rPr>
      </w:pPr>
      <w:r w:rsidRPr="003507FE">
        <w:rPr>
          <w:rFonts w:asciiTheme="minorHAnsi" w:hAnsiTheme="minorHAnsi" w:cstheme="minorHAnsi"/>
          <w:sz w:val="16"/>
        </w:rPr>
        <w:lastRenderedPageBreak/>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14A2F11D" w14:textId="77777777" w:rsidR="002D4248" w:rsidRPr="003507FE" w:rsidRDefault="002D4248" w:rsidP="002D4248">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4A08993C" w14:textId="77777777" w:rsidR="002D4248" w:rsidRPr="003507FE" w:rsidRDefault="002D4248" w:rsidP="002D4248">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46EB7960" w14:textId="77777777" w:rsidR="002D4248" w:rsidRPr="003507FE" w:rsidRDefault="002D4248" w:rsidP="002D4248">
      <w:pPr>
        <w:rPr>
          <w:rFonts w:asciiTheme="minorHAnsi" w:hAnsiTheme="minorHAnsi" w:cstheme="minorHAnsi"/>
        </w:rPr>
      </w:pPr>
    </w:p>
    <w:p w14:paraId="529C24E7" w14:textId="77777777" w:rsidR="002D4248" w:rsidRPr="003507FE" w:rsidRDefault="002D4248" w:rsidP="002D4248">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4B408144" w14:textId="77777777" w:rsidR="002D4248" w:rsidRPr="003507FE" w:rsidRDefault="002D4248" w:rsidP="002D4248">
      <w:pPr>
        <w:rPr>
          <w:rFonts w:asciiTheme="minorHAnsi" w:hAnsiTheme="minorHAnsi" w:cstheme="minorHAnsi"/>
        </w:rPr>
      </w:pPr>
      <w:r w:rsidRPr="003507FE">
        <w:rPr>
          <w:rStyle w:val="Style13ptBold"/>
          <w:rFonts w:asciiTheme="minorHAnsi" w:hAnsiTheme="minorHAnsi" w:cstheme="minorHAnsi"/>
        </w:rPr>
        <w:t xml:space="preserve">Snydera and Ruyle 17 </w:t>
      </w:r>
      <w:r w:rsidRPr="003507FE">
        <w:rPr>
          <w:rFonts w:asciiTheme="minorHAnsi" w:hAnsiTheme="minorHAnsi" w:cstheme="minorHAnsi"/>
        </w:rPr>
        <w:t xml:space="preserve">(Brian F.Snydera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9"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04ABF542" w14:textId="77777777" w:rsidR="002D4248" w:rsidRPr="00877AFB" w:rsidRDefault="002D4248" w:rsidP="002D4248">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w:t>
      </w:r>
      <w:r w:rsidRPr="003507FE">
        <w:rPr>
          <w:rFonts w:asciiTheme="minorHAnsi" w:hAnsiTheme="minorHAnsi" w:cstheme="minorHAnsi"/>
          <w:sz w:val="16"/>
        </w:rPr>
        <w:lastRenderedPageBreak/>
        <w:t xml:space="preserve">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unaccounted for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53EC9980" w14:textId="77777777" w:rsidR="002D4248" w:rsidRDefault="002D4248" w:rsidP="002D4248">
      <w:pPr>
        <w:pStyle w:val="Heading3"/>
      </w:pPr>
      <w:r>
        <w:lastRenderedPageBreak/>
        <w:t>Solvency</w:t>
      </w:r>
    </w:p>
    <w:p w14:paraId="36C9AA01" w14:textId="77777777" w:rsidR="002D4248" w:rsidRPr="005B4F5A" w:rsidRDefault="002D4248" w:rsidP="002D4248">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718BAE6B"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16AF38B5"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21"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2"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3"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xml:space="preserve"> and keep raising prices long beyond the </w:t>
      </w:r>
      <w:r w:rsidRPr="003507FE">
        <w:rPr>
          <w:rFonts w:asciiTheme="minorHAnsi" w:hAnsiTheme="minorHAnsi" w:cstheme="minorHAnsi"/>
          <w:u w:val="single"/>
        </w:rPr>
        <w:lastRenderedPageBreak/>
        <w:t>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4"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5B1F38B7" w14:textId="77777777" w:rsidR="002D4248" w:rsidRPr="003507FE" w:rsidRDefault="002D4248" w:rsidP="002D4248">
      <w:pPr>
        <w:rPr>
          <w:rFonts w:asciiTheme="minorHAnsi" w:hAnsiTheme="minorHAnsi" w:cstheme="minorHAnsi"/>
        </w:rPr>
      </w:pPr>
    </w:p>
    <w:p w14:paraId="57CFB0D3" w14:textId="77777777" w:rsidR="002D4248" w:rsidRPr="005B4F5A" w:rsidRDefault="002D4248" w:rsidP="002D4248">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55BF8184" w14:textId="77777777" w:rsidR="002D4248" w:rsidRPr="003507FE" w:rsidRDefault="002D4248" w:rsidP="002D424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5"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2ED89040" w14:textId="77777777" w:rsidR="002D4248" w:rsidRPr="003507FE" w:rsidRDefault="002D4248" w:rsidP="002D4248">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4522C549" w14:textId="77777777" w:rsidR="002D4248" w:rsidRPr="003507FE" w:rsidRDefault="002D4248" w:rsidP="002D4248">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61F759C9" w14:textId="77777777" w:rsidR="002D4248" w:rsidRPr="00A06325" w:rsidRDefault="002D4248" w:rsidP="002D4248">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693C4CCF" w14:textId="77777777" w:rsidR="002D4248" w:rsidRPr="003507FE" w:rsidRDefault="002D4248" w:rsidP="002D4248">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6"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w:t>
      </w:r>
      <w:r w:rsidRPr="003507FE">
        <w:rPr>
          <w:rFonts w:asciiTheme="minorHAnsi" w:hAnsiTheme="minorHAnsi" w:cstheme="minorHAnsi"/>
        </w:rPr>
        <w:lastRenderedPageBreak/>
        <w:t>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495B8467" w14:textId="77777777" w:rsidR="002D4248" w:rsidRPr="003507FE" w:rsidRDefault="002D4248" w:rsidP="002D4248">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56F35023" w14:textId="77777777" w:rsidR="002D4248" w:rsidRPr="002019CB" w:rsidRDefault="002D4248" w:rsidP="002D4248">
      <w:pPr>
        <w:rPr>
          <w:rFonts w:asciiTheme="minorHAnsi" w:hAnsiTheme="minorHAnsi" w:cstheme="minorHAnsi"/>
        </w:rPr>
      </w:pPr>
    </w:p>
    <w:p w14:paraId="4F563E0F" w14:textId="77777777" w:rsidR="002D4248" w:rsidRDefault="002D4248" w:rsidP="002D4248">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TRIPS waiver for the U.S.</w:t>
      </w:r>
    </w:p>
    <w:p w14:paraId="3A979C24" w14:textId="77777777" w:rsidR="002D4248" w:rsidRPr="004A65F4" w:rsidRDefault="002D4248" w:rsidP="002D4248">
      <w:r>
        <w:t>-- that’s Moderna, Pfizer-BioNTech, Johnson &amp; Johnson/Janssen</w:t>
      </w:r>
    </w:p>
    <w:p w14:paraId="654DF0FC" w14:textId="77777777" w:rsidR="002D4248" w:rsidRPr="003507FE" w:rsidRDefault="002D4248" w:rsidP="002D4248">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7A22E090" w14:textId="77777777" w:rsidR="002D4248" w:rsidRPr="00A5650A" w:rsidRDefault="002D4248" w:rsidP="002D4248">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7"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270DFF88" w14:textId="77777777" w:rsidR="002D4248" w:rsidRPr="003507FE" w:rsidRDefault="002D4248" w:rsidP="002D4248">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 xml:space="preserve">IP protections further </w:t>
      </w:r>
      <w:r w:rsidRPr="003507FE">
        <w:rPr>
          <w:rFonts w:asciiTheme="minorHAnsi" w:eastAsia="Times New Roman" w:hAnsiTheme="minorHAnsi" w:cstheme="minorHAnsi"/>
          <w:u w:val="single"/>
        </w:rPr>
        <w:lastRenderedPageBreak/>
        <w:t>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5F10CAC3" w14:textId="77777777" w:rsidR="002D4248" w:rsidRPr="003507FE" w:rsidRDefault="002D4248" w:rsidP="002D4248">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223F8A2F" w14:textId="77777777" w:rsidR="002D4248" w:rsidRPr="003507FE" w:rsidRDefault="002D4248" w:rsidP="002D4248">
      <w:pPr>
        <w:rPr>
          <w:rFonts w:asciiTheme="minorHAnsi" w:eastAsia="Times New Roman" w:hAnsiTheme="minorHAnsi" w:cstheme="minorHAnsi"/>
        </w:rPr>
      </w:pPr>
    </w:p>
    <w:p w14:paraId="7AA503C3" w14:textId="77777777" w:rsidR="002D4248" w:rsidRPr="00777EEA" w:rsidRDefault="002D4248" w:rsidP="002D4248">
      <w:pPr>
        <w:pStyle w:val="Heading4"/>
        <w:rPr>
          <w:rFonts w:asciiTheme="minorHAnsi" w:hAnsiTheme="minorHAnsi" w:cstheme="minorHAnsi"/>
        </w:rPr>
      </w:pPr>
      <w:r>
        <w:rPr>
          <w:rFonts w:asciiTheme="minorHAnsi" w:hAnsiTheme="minorHAnsi" w:cstheme="minorHAnsi"/>
        </w:rPr>
        <w:t>Put your critiques away – the plan s</w:t>
      </w:r>
      <w:r w:rsidRPr="002019CB">
        <w:rPr>
          <w:rFonts w:asciiTheme="minorHAnsi" w:hAnsiTheme="minorHAnsi" w:cstheme="minorHAnsi"/>
        </w:rPr>
        <w:t xml:space="preserve">olves </w:t>
      </w:r>
      <w:r w:rsidRPr="000F06F4">
        <w:rPr>
          <w:rFonts w:asciiTheme="minorHAnsi" w:hAnsiTheme="minorHAnsi" w:cstheme="minorHAnsi"/>
          <w:u w:val="single"/>
        </w:rPr>
        <w:t>global vaccine shortages</w:t>
      </w:r>
      <w:r w:rsidRPr="002019CB">
        <w:rPr>
          <w:rFonts w:asciiTheme="minorHAnsi" w:hAnsiTheme="minorHAnsi" w:cstheme="minorHAnsi"/>
        </w:rPr>
        <w:t xml:space="preserve"> that </w:t>
      </w:r>
      <w:r>
        <w:rPr>
          <w:rFonts w:asciiTheme="minorHAnsi" w:hAnsiTheme="minorHAnsi" w:cstheme="minorHAnsi"/>
        </w:rPr>
        <w:t xml:space="preserve">are killing </w:t>
      </w:r>
      <w:r w:rsidRPr="00C94A4F">
        <w:rPr>
          <w:u w:val="single"/>
        </w:rPr>
        <w:t>BIPOC</w:t>
      </w:r>
      <w:r>
        <w:t xml:space="preserve"> the most</w:t>
      </w:r>
    </w:p>
    <w:p w14:paraId="278E561D" w14:textId="77777777" w:rsidR="002D4248" w:rsidRPr="00F23A1E" w:rsidRDefault="002D4248" w:rsidP="002D4248">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Protections for Big Pharma Will Help U.S. Economic Recovery and Boost U.S. Employment”; APRIL 12, 2021; </w:t>
      </w:r>
      <w:hyperlink r:id="rId28" w:history="1">
        <w:r w:rsidRPr="007D535C">
          <w:rPr>
            <w:rStyle w:val="Hyperlink"/>
            <w:sz w:val="16"/>
          </w:rPr>
          <w:t>https://www.citizen.org/article/waiver-of-wto-protections-for-big-pharma-will-help-u-s-economic-recovery-and-boost-u-s-employment/</w:t>
        </w:r>
      </w:hyperlink>
      <w:r w:rsidRPr="007D535C">
        <w:rPr>
          <w:sz w:val="16"/>
        </w:rPr>
        <w:t xml:space="preserve"> //advay</w:t>
      </w:r>
    </w:p>
    <w:p w14:paraId="1A8A5D32" w14:textId="77777777" w:rsidR="002D4248" w:rsidRPr="008C7F98" w:rsidRDefault="002D4248" w:rsidP="002D4248">
      <w:pPr>
        <w:rPr>
          <w:rStyle w:val="StyleUnderline"/>
        </w:rPr>
      </w:pPr>
      <w:r w:rsidRPr="008C7F98">
        <w:rPr>
          <w:rStyle w:val="StyleUnderline"/>
          <w:highlight w:val="green"/>
        </w:rPr>
        <w:t>The</w:t>
      </w:r>
      <w:r w:rsidRPr="00EF4A91">
        <w:rPr>
          <w:rStyle w:val="StyleUnderline"/>
        </w:rPr>
        <w:t xml:space="preserve"> Biden </w:t>
      </w:r>
      <w:r w:rsidRPr="008C7F98">
        <w:rPr>
          <w:rStyle w:val="StyleUnderline"/>
          <w:highlight w:val="green"/>
        </w:rPr>
        <w:t xml:space="preserve">administration is rightly focused on helping communities </w:t>
      </w:r>
      <w:r w:rsidRPr="008C7F98">
        <w:rPr>
          <w:rStyle w:val="StyleUnderline"/>
        </w:rPr>
        <w:t xml:space="preserve">here </w:t>
      </w:r>
      <w:r w:rsidRPr="008C7F98">
        <w:rPr>
          <w:rStyle w:val="StyleUnderline"/>
          <w:highlight w:val="green"/>
        </w:rPr>
        <w:t>most at risk</w:t>
      </w:r>
      <w:r w:rsidRPr="00EF4A91">
        <w:rPr>
          <w:rStyle w:val="StyleUnderline"/>
        </w:rPr>
        <w:t xml:space="preserve"> of infection and death – </w:t>
      </w:r>
      <w:r w:rsidRPr="008C7F98">
        <w:rPr>
          <w:rStyle w:val="StyleUnderline"/>
          <w:highlight w:val="green"/>
        </w:rPr>
        <w:t>particularly Black, Brown and Indigenous communities</w:t>
      </w:r>
      <w:r w:rsidRPr="00EF4A91">
        <w:rPr>
          <w:rStyle w:val="StyleUnderline"/>
        </w:rPr>
        <w:t xml:space="preserve"> – but </w:t>
      </w:r>
      <w:r w:rsidRPr="008C7F98">
        <w:rPr>
          <w:rStyle w:val="StyleUnderline"/>
          <w:highlight w:val="green"/>
        </w:rPr>
        <w:t>is</w:t>
      </w:r>
      <w:r w:rsidRPr="00EF4A91">
        <w:rPr>
          <w:rStyle w:val="StyleUnderline"/>
        </w:rPr>
        <w:t xml:space="preserve"> viewed worldwide as </w:t>
      </w:r>
      <w:r w:rsidRPr="008C7F98">
        <w:rPr>
          <w:rStyle w:val="StyleUnderline"/>
          <w:highlight w:val="green"/>
        </w:rPr>
        <w:t>leading</w:t>
      </w:r>
      <w:r w:rsidRPr="00EF4A91">
        <w:rPr>
          <w:rStyle w:val="StyleUnderline"/>
        </w:rPr>
        <w:t xml:space="preserve"> </w:t>
      </w:r>
      <w:r w:rsidRPr="00BE6068">
        <w:rPr>
          <w:sz w:val="14"/>
        </w:rPr>
        <w:t>the opposition to</w:t>
      </w:r>
      <w:r w:rsidRPr="00EF4A91">
        <w:rPr>
          <w:rStyle w:val="StyleUnderline"/>
        </w:rPr>
        <w:t xml:space="preserve"> </w:t>
      </w:r>
      <w:r w:rsidRPr="008C7F98">
        <w:rPr>
          <w:rStyle w:val="StyleUnderline"/>
          <w:highlight w:val="green"/>
        </w:rPr>
        <w:t xml:space="preserve">a waiver </w:t>
      </w:r>
      <w:r w:rsidRPr="008C7F98">
        <w:rPr>
          <w:rStyle w:val="StyleUnderline"/>
        </w:rPr>
        <w:t xml:space="preserve">that </w:t>
      </w:r>
      <w:r w:rsidRPr="008C7F98">
        <w:rPr>
          <w:rStyle w:val="StyleUnderline"/>
          <w:highlight w:val="green"/>
        </w:rPr>
        <w:t>African, Asian and Latin American countries</w:t>
      </w:r>
      <w:r w:rsidRPr="00EF4A91">
        <w:rPr>
          <w:rStyle w:val="StyleUnderline"/>
        </w:rPr>
        <w:t xml:space="preserve"> mainly </w:t>
      </w:r>
      <w:r w:rsidRPr="008C7F98">
        <w:rPr>
          <w:rStyle w:val="StyleUnderline"/>
          <w:highlight w:val="green"/>
        </w:rPr>
        <w:t xml:space="preserve">populated by people of color </w:t>
      </w:r>
      <w:r w:rsidRPr="008C7F98">
        <w:rPr>
          <w:rStyle w:val="StyleUnderline"/>
        </w:rPr>
        <w:t xml:space="preserve">have </w:t>
      </w:r>
      <w:r w:rsidRPr="008C7F98">
        <w:rPr>
          <w:rStyle w:val="StyleUnderline"/>
          <w:highlight w:val="green"/>
        </w:rPr>
        <w:t>determined is essential</w:t>
      </w:r>
      <w:r w:rsidRPr="00EF4A91">
        <w:rPr>
          <w:rStyle w:val="StyleUnderline"/>
        </w:rPr>
        <w:t xml:space="preserve"> to protect their people</w:t>
      </w:r>
      <w:r w:rsidRPr="00BE6068">
        <w:rPr>
          <w:sz w:val="14"/>
        </w:rPr>
        <w:t xml:space="preserve">. Especially after the United States was the main obstacle in the late 1990s to an HIV/AIDS WTO TRIPS waiver, the U.S role as leader of the COVID-19 waiver opposition is toxic. Millions of people in </w:t>
      </w:r>
      <w:r w:rsidRPr="008C7F98">
        <w:rPr>
          <w:rStyle w:val="StyleUnderline"/>
          <w:highlight w:val="green"/>
        </w:rPr>
        <w:t xml:space="preserve">Africa and </w:t>
      </w:r>
      <w:r w:rsidRPr="008C7F98">
        <w:rPr>
          <w:rStyle w:val="StyleUnderline"/>
        </w:rPr>
        <w:t xml:space="preserve">across </w:t>
      </w:r>
      <w:r w:rsidRPr="008C7F98">
        <w:rPr>
          <w:rStyle w:val="StyleUnderline"/>
          <w:highlight w:val="green"/>
        </w:rPr>
        <w:t>the developing world</w:t>
      </w:r>
      <w:r w:rsidRPr="008C7F98">
        <w:rPr>
          <w:rStyle w:val="StyleUnderline"/>
        </w:rPr>
        <w:t xml:space="preserve"> were ravaged and </w:t>
      </w:r>
      <w:r w:rsidRPr="008C7F98">
        <w:rPr>
          <w:rStyle w:val="StyleUnderline"/>
          <w:highlight w:val="green"/>
        </w:rPr>
        <w:t>died needlessly of AIDS</w:t>
      </w:r>
      <w:r w:rsidRPr="008C7F98">
        <w:rPr>
          <w:rStyle w:val="StyleUnderline"/>
        </w:rPr>
        <w:t xml:space="preserve">, and economies lost decades of progress </w:t>
      </w:r>
      <w:r w:rsidRPr="008C7F98">
        <w:rPr>
          <w:rStyle w:val="StyleUnderline"/>
          <w:highlight w:val="green"/>
        </w:rPr>
        <w:t>because U.S. opposition delayed</w:t>
      </w:r>
      <w:r w:rsidRPr="008C7F98">
        <w:rPr>
          <w:rStyle w:val="StyleUnderline"/>
        </w:rPr>
        <w:t xml:space="preserve"> the eventual </w:t>
      </w:r>
      <w:r w:rsidRPr="008C7F98">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492605A7" w14:textId="77777777" w:rsidR="002D4248" w:rsidRPr="00BE6068" w:rsidRDefault="002D4248" w:rsidP="002D4248">
      <w:pPr>
        <w:rPr>
          <w:sz w:val="14"/>
        </w:rPr>
      </w:pPr>
      <w:r w:rsidRPr="008C7F98">
        <w:rPr>
          <w:rStyle w:val="Emphasis"/>
          <w:highlight w:val="green"/>
        </w:rPr>
        <w:t>U.S. vaccine makers</w:t>
      </w:r>
      <w:r w:rsidRPr="00EF4A91">
        <w:rPr>
          <w:rStyle w:val="Emphasis"/>
        </w:rPr>
        <w:t xml:space="preserve"> Pfizer and Moderna have </w:t>
      </w:r>
      <w:r w:rsidRPr="008C7F98">
        <w:rPr>
          <w:rStyle w:val="Emphasis"/>
          <w:highlight w:val="green"/>
        </w:rPr>
        <w:t>refused partnerships</w:t>
      </w:r>
      <w:r w:rsidRPr="00EF4A91">
        <w:rPr>
          <w:rStyle w:val="Emphasis"/>
        </w:rPr>
        <w:t xml:space="preserve"> with many qualified developing country producers, </w:t>
      </w:r>
      <w:r w:rsidRPr="008C7F98">
        <w:rPr>
          <w:rStyle w:val="Emphasis"/>
          <w:highlight w:val="green"/>
        </w:rPr>
        <w:t>while China and Russia are widely sharing their vaccines</w:t>
      </w:r>
      <w:r w:rsidRPr="00EF4A91">
        <w:rPr>
          <w:rStyle w:val="Emphasis"/>
        </w:rPr>
        <w:t xml:space="preserve"> and have become the go-to for developing countries</w:t>
      </w:r>
      <w:r w:rsidRPr="00BE6068">
        <w:rPr>
          <w:sz w:val="14"/>
        </w:rPr>
        <w:t xml:space="preserve">. </w:t>
      </w:r>
      <w:r w:rsidRPr="008C7F98">
        <w:rPr>
          <w:rStyle w:val="Emphasis"/>
          <w:highlight w:val="green"/>
        </w:rPr>
        <w:t>Pharma’s claims that developing nation</w:t>
      </w:r>
      <w:r w:rsidRPr="00EF4A91">
        <w:rPr>
          <w:rStyle w:val="Emphasis"/>
        </w:rPr>
        <w:t xml:space="preserve"> firms </w:t>
      </w:r>
      <w:r w:rsidRPr="008C7F98">
        <w:rPr>
          <w:rStyle w:val="Emphasis"/>
          <w:highlight w:val="green"/>
        </w:rPr>
        <w:t>don’t have technical knowledge or skills to produce vaccines</w:t>
      </w:r>
      <w:r w:rsidRPr="00EF4A91">
        <w:rPr>
          <w:rStyle w:val="Emphasis"/>
        </w:rPr>
        <w:t xml:space="preserve"> based on these new technologies </w:t>
      </w:r>
      <w:r w:rsidRPr="008C7F98">
        <w:rPr>
          <w:rStyle w:val="Emphasis"/>
          <w:highlight w:val="green"/>
        </w:rPr>
        <w:t>is wrong and racist</w:t>
      </w:r>
      <w:r w:rsidRPr="00BE6068">
        <w:rPr>
          <w:sz w:val="14"/>
        </w:rPr>
        <w:t xml:space="preserve">. </w:t>
      </w:r>
      <w:r w:rsidRPr="008C7F98">
        <w:rPr>
          <w:rStyle w:val="StyleUnderline"/>
          <w:highlight w:val="green"/>
        </w:rPr>
        <w:t>Global South firms</w:t>
      </w:r>
      <w:r w:rsidRPr="00EF4A91">
        <w:rPr>
          <w:rStyle w:val="StyleUnderline"/>
        </w:rPr>
        <w:t xml:space="preserve"> obviously </w:t>
      </w:r>
      <w:r w:rsidRPr="008C7F98">
        <w:rPr>
          <w:rStyle w:val="StyleUnderline"/>
          <w:highlight w:val="green"/>
        </w:rPr>
        <w:t>can make COVID</w:t>
      </w:r>
      <w:r w:rsidRPr="00EF4A91">
        <w:rPr>
          <w:rStyle w:val="StyleUnderline"/>
        </w:rPr>
        <w:t>-</w:t>
      </w:r>
      <w:r w:rsidRPr="008C7F98">
        <w:rPr>
          <w:rStyle w:val="StyleUnderline"/>
          <w:highlight w:val="green"/>
        </w:rPr>
        <w:t>19 vaccines</w:t>
      </w:r>
      <w:r w:rsidRPr="00EF4A91">
        <w:rPr>
          <w:rStyle w:val="StyleUnderline"/>
        </w:rPr>
        <w:t>, because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EU. Only 9% can be sold in South Africa. </w:t>
      </w:r>
      <w:r w:rsidRPr="00EF4A91">
        <w:rPr>
          <w:rStyle w:val="Emphasis"/>
        </w:rPr>
        <w:t>The only way to control COVID-19 is to build global production capacity: That is why more than 100 WTO member nations now 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 xml:space="preserve">-waiver nations are among the few with enough advanced vaccine purchases to fully cover their populations and even </w:t>
      </w:r>
      <w:r w:rsidRPr="00EF4A91">
        <w:rPr>
          <w:rStyle w:val="StyleUnderline"/>
        </w:rPr>
        <w:lastRenderedPageBreak/>
        <w:t>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Chinese Sinovac and Sinopharm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Recently, a top Chinese official admitted that vaccines developed in China have low levels of effectiveness against the disease, which means that the millions of people being inoculated with them could still contract the virus with the associated risks of generating variants that could make their way to the United States.</w:t>
      </w:r>
    </w:p>
    <w:p w14:paraId="52B3C43D" w14:textId="77777777" w:rsidR="002D4248" w:rsidRPr="00B879A5" w:rsidRDefault="002D4248" w:rsidP="002D4248">
      <w:pPr>
        <w:rPr>
          <w:sz w:val="14"/>
        </w:rPr>
      </w:pPr>
      <w:r w:rsidRPr="008C7F98">
        <w:rPr>
          <w:rStyle w:val="Emphasis"/>
          <w:highlight w:val="green"/>
        </w:rPr>
        <w:t>Around the world</w:t>
      </w:r>
      <w:r w:rsidRPr="00EF4A91">
        <w:rPr>
          <w:rStyle w:val="Emphasis"/>
        </w:rPr>
        <w:t xml:space="preserve">, </w:t>
      </w:r>
      <w:r w:rsidRPr="008C7F98">
        <w:rPr>
          <w:rStyle w:val="Emphasis"/>
          <w:highlight w:val="green"/>
        </w:rPr>
        <w:t xml:space="preserve">there is </w:t>
      </w:r>
      <w:r w:rsidRPr="008C7F98">
        <w:rPr>
          <w:rStyle w:val="Emphasis"/>
        </w:rPr>
        <w:t xml:space="preserve">growing </w:t>
      </w:r>
      <w:r w:rsidRPr="008C7F98">
        <w:rPr>
          <w:rStyle w:val="Emphasis"/>
          <w:highlight w:val="green"/>
        </w:rPr>
        <w:t>fury about grotesque vaccine inequities</w:t>
      </w:r>
      <w:r w:rsidRPr="00EF4A91">
        <w:rPr>
          <w:rStyle w:val="Emphasis"/>
        </w:rPr>
        <w:t xml:space="preserve"> between and within countries target with geopolitical implications </w:t>
      </w:r>
      <w:r w:rsidRPr="008C7F98">
        <w:rPr>
          <w:rStyle w:val="Emphasis"/>
          <w:highlight w:val="green"/>
        </w:rPr>
        <w:t>as China and Russia engage in “vaccine diplomacy”</w:t>
      </w:r>
      <w:r w:rsidRPr="00EF4A91">
        <w:rPr>
          <w:rStyle w:val="Emphasis"/>
        </w:rPr>
        <w:t xml:space="preserve"> and widely share technology </w:t>
      </w:r>
      <w:r w:rsidRPr="008C7F98">
        <w:rPr>
          <w:rStyle w:val="Emphasis"/>
          <w:highlight w:val="green"/>
        </w:rPr>
        <w:t>while U.S. firms refuse</w:t>
      </w:r>
      <w:r w:rsidRPr="00EF4A91">
        <w:rPr>
          <w:rStyle w:val="Emphasis"/>
        </w:rPr>
        <w:t xml:space="preserve"> and the U.S. government blocks 100 nations’ efforts to help themselves</w:t>
      </w:r>
      <w:r w:rsidRPr="00BE6068">
        <w:rPr>
          <w:sz w:val="14"/>
        </w:rPr>
        <w:t xml:space="preserve">. </w:t>
      </w:r>
      <w:r w:rsidRPr="008C7F98">
        <w:rPr>
          <w:rStyle w:val="Emphasis"/>
          <w:highlight w:val="green"/>
        </w:rPr>
        <w:t>This</w:t>
      </w:r>
      <w:r w:rsidRPr="00EF4A91">
        <w:rPr>
          <w:rStyle w:val="Emphasis"/>
        </w:rPr>
        <w:t xml:space="preserve"> scenario </w:t>
      </w:r>
      <w:r w:rsidRPr="008C7F98">
        <w:rPr>
          <w:rStyle w:val="Emphasis"/>
          <w:highlight w:val="green"/>
        </w:rPr>
        <w:t>fuels an anti-democratic, anti-West narrative</w:t>
      </w:r>
      <w:r w:rsidRPr="00EF4A91">
        <w:rPr>
          <w:rStyle w:val="Emphasis"/>
        </w:rPr>
        <w:t xml:space="preserve"> from authoritarian governments framed on greed, nationalism and human rights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557C3991" w14:textId="77777777" w:rsidR="002D4248" w:rsidRPr="006A2BD2" w:rsidRDefault="002D4248" w:rsidP="002D4248"/>
    <w:p w14:paraId="19B94E9D" w14:textId="77777777" w:rsidR="002D4248" w:rsidRDefault="002D4248" w:rsidP="002D4248">
      <w:pPr>
        <w:pStyle w:val="Heading3"/>
      </w:pPr>
      <w:r>
        <w:lastRenderedPageBreak/>
        <w:t>Framing</w:t>
      </w:r>
    </w:p>
    <w:p w14:paraId="750995D4" w14:textId="77777777" w:rsidR="002D4248" w:rsidRDefault="002D4248" w:rsidP="002D4248">
      <w:pPr>
        <w:pStyle w:val="Heading4"/>
        <w:rPr>
          <w:rFonts w:cstheme="minorHAnsi"/>
        </w:rPr>
      </w:pPr>
      <w:r w:rsidRPr="006C4666">
        <w:rPr>
          <w:rFonts w:cstheme="minorHAnsi"/>
        </w:rPr>
        <w:t xml:space="preserve">The standard is maximizing expected wellbeing. </w:t>
      </w:r>
    </w:p>
    <w:p w14:paraId="0BC5DA15" w14:textId="77777777" w:rsidR="002D4248" w:rsidRPr="006C4666" w:rsidRDefault="002D4248" w:rsidP="002D4248">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04C190B" w14:textId="77777777" w:rsidR="002D4248" w:rsidRPr="006C4666" w:rsidRDefault="002D4248" w:rsidP="002D4248">
      <w:pPr>
        <w:pStyle w:val="Heading4"/>
        <w:rPr>
          <w:rFonts w:cstheme="minorHAnsi"/>
        </w:rPr>
      </w:pPr>
      <w:r w:rsidRPr="006C4666">
        <w:rPr>
          <w:rFonts w:cstheme="minorHAnsi"/>
        </w:rPr>
        <w:t>1] Actor specificity:</w:t>
      </w:r>
    </w:p>
    <w:p w14:paraId="4269846D" w14:textId="77777777" w:rsidR="002D4248" w:rsidRPr="006C4666" w:rsidRDefault="002D4248" w:rsidP="002D4248">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650A23BC" w14:textId="77777777" w:rsidR="002D4248" w:rsidRPr="006C4666" w:rsidRDefault="002D4248" w:rsidP="002D4248">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5109D0D7" w14:textId="77777777" w:rsidR="002D4248" w:rsidRPr="00F84CA1" w:rsidRDefault="002D4248" w:rsidP="002D4248">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009DB761" w14:textId="77777777" w:rsidR="002D4248" w:rsidRPr="006C4666" w:rsidRDefault="002D4248" w:rsidP="002D4248">
      <w:pPr>
        <w:rPr>
          <w:rFonts w:cstheme="minorHAnsi"/>
        </w:rPr>
      </w:pPr>
    </w:p>
    <w:p w14:paraId="33D4DF47" w14:textId="1BDD2BF4" w:rsidR="002D4248" w:rsidRPr="002D4248" w:rsidRDefault="002D4248" w:rsidP="002D4248">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r w:rsidR="008F41D4">
        <w:rPr>
          <w:rFonts w:cstheme="minorHAnsi"/>
        </w:rPr>
        <w:t>.</w:t>
      </w:r>
    </w:p>
    <w:sectPr w:rsidR="002D4248" w:rsidRPr="002D42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36E2"/>
    <w:rsid w:val="000029E3"/>
    <w:rsid w:val="000029E8"/>
    <w:rsid w:val="00004225"/>
    <w:rsid w:val="000066CA"/>
    <w:rsid w:val="00007264"/>
    <w:rsid w:val="000076A9"/>
    <w:rsid w:val="00010A5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4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318"/>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69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67A5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D4"/>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6E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5E9F17"/>
  <w14:defaultImageDpi w14:val="300"/>
  <w15:docId w15:val="{4F26BA7D-7B5B-D049-B684-0EE8715A2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36E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536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36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536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C536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36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36E2"/>
  </w:style>
  <w:style w:type="character" w:customStyle="1" w:styleId="Heading1Char">
    <w:name w:val="Heading 1 Char"/>
    <w:aliases w:val="Pocket Char"/>
    <w:basedOn w:val="DefaultParagraphFont"/>
    <w:link w:val="Heading1"/>
    <w:uiPriority w:val="9"/>
    <w:rsid w:val="00C536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36E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C536E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536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36E2"/>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C536E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C536E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536E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536E2"/>
    <w:rPr>
      <w:color w:val="auto"/>
      <w:u w:val="none"/>
    </w:rPr>
  </w:style>
  <w:style w:type="paragraph" w:styleId="DocumentMap">
    <w:name w:val="Document Map"/>
    <w:basedOn w:val="Normal"/>
    <w:link w:val="DocumentMapChar"/>
    <w:uiPriority w:val="99"/>
    <w:semiHidden/>
    <w:unhideWhenUsed/>
    <w:rsid w:val="00C536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36E2"/>
    <w:rPr>
      <w:rFonts w:ascii="Lucida Grande" w:hAnsi="Lucida Grande" w:cs="Lucida Grande"/>
    </w:rPr>
  </w:style>
  <w:style w:type="paragraph" w:customStyle="1" w:styleId="textbold">
    <w:name w:val="text bold"/>
    <w:basedOn w:val="Normal"/>
    <w:link w:val="Emphasis"/>
    <w:uiPriority w:val="20"/>
    <w:qFormat/>
    <w:rsid w:val="002D424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D42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2D42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foreignaffairs.com/articles/china/2018-10-15/beijings-nuclear-option%5d//recut" TargetMode="External"/><Relationship Id="rId26" Type="http://schemas.openxmlformats.org/officeDocument/2006/relationships/hyperlink" Target="https://www.nytimes.com/2021/05/17/opinion/europe-vaccines-commission.html?smid=tw-share" TargetMode="External"/><Relationship Id="rId3" Type="http://schemas.openxmlformats.org/officeDocument/2006/relationships/customXml" Target="../customXml/item3.xml"/><Relationship Id="rId21" Type="http://schemas.openxmlformats.org/officeDocument/2006/relationships/hyperlink" Target="https://www.uspto.gov/web/offices/ac/ido/oeip/taf/us_stat.htm"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tuftsdaily.com/opinion/2021/04/07/in-response-to-crises-the-us-has-chosen-to-weaponize-its-vaccine-policy-as-a-diplomatic-tool/" TargetMode="External"/><Relationship Id="rId25"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hyperlink" Target="mailto:andres.borjas@tufts.edu" TargetMode="External"/><Relationship Id="rId20" Type="http://schemas.openxmlformats.org/officeDocument/2006/relationships/hyperlink" Target="https://www.brookings.edu/blog/up-front/2021/06/03/why-intellectual-property-and-pandemics-dont-mi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niskanencenter.org/wp-content/uploads/2019/09/LT_IPMisnomer-2-1.pdf" TargetMode="External"/><Relationship Id="rId5" Type="http://schemas.openxmlformats.org/officeDocument/2006/relationships/numbering" Target="numbering.xml"/><Relationship Id="rId15" Type="http://schemas.openxmlformats.org/officeDocument/2006/relationships/hyperlink" Target="https://www.citizen.org/article/dont-buy-pharmas-latest-distraction-a-temporary-wto-ip-waiver-for-covid-meds-would-not-hand-u-s-mrna-technology-to-china/" TargetMode="External"/><Relationship Id="rId23" Type="http://schemas.openxmlformats.org/officeDocument/2006/relationships/hyperlink" Target="https://www.i-mak.org/wp-content/uploads/2018/08/I-MAK-Overpatented-Overpriced-Report.pdf" TargetMode="External"/><Relationship Id="rId28" Type="http://schemas.openxmlformats.org/officeDocument/2006/relationships/hyperlink" Target="https://www.citizen.org/article/waiver-of-wto-protections-for-big-pharma-will-help-u-s-economic-recovery-and-boost-u-s-employment/" TargetMode="Externa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sciencedirect.com/science/article/pii/S0048969717316431?via%3Dihub)//CHS"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scholarship.law.cornell.edu/cgi/viewcontent.cgi?article=4620&amp;context=clr" TargetMode="External"/><Relationship Id="rId27" Type="http://schemas.openxmlformats.org/officeDocument/2006/relationships/hyperlink" Target="https://jme.bmj.com/content/medethics/early/2021/07/06/medethics-2021-107555.full.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18</Pages>
  <Words>8664</Words>
  <Characters>49385</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9</cp:revision>
  <dcterms:created xsi:type="dcterms:W3CDTF">2021-09-04T18:41:00Z</dcterms:created>
  <dcterms:modified xsi:type="dcterms:W3CDTF">2021-09-04T21:08:00Z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