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AC5940" w14:textId="1CA0CEE1" w:rsidR="002D4248" w:rsidRDefault="00C536E2" w:rsidP="00010A5F">
      <w:pPr>
        <w:pStyle w:val="Heading1"/>
      </w:pPr>
      <w:r>
        <w:t xml:space="preserve">Loyola Round </w:t>
      </w:r>
      <w:r w:rsidR="00F36A73">
        <w:t>5</w:t>
      </w:r>
      <w:r>
        <w:t xml:space="preserve"> </w:t>
      </w:r>
      <w:r w:rsidR="002D4248">
        <w:t>–</w:t>
      </w:r>
      <w:r>
        <w:t xml:space="preserve"> AC</w:t>
      </w:r>
    </w:p>
    <w:p w14:paraId="7EE8DDB0" w14:textId="77777777" w:rsidR="002D4248" w:rsidRPr="003507FE" w:rsidRDefault="002D4248" w:rsidP="002D4248">
      <w:pPr>
        <w:pStyle w:val="Heading3"/>
        <w:rPr>
          <w:rFonts w:asciiTheme="minorHAnsi" w:hAnsiTheme="minorHAnsi" w:cstheme="minorHAnsi"/>
        </w:rPr>
      </w:pPr>
      <w:r w:rsidRPr="003507FE">
        <w:rPr>
          <w:rFonts w:asciiTheme="minorHAnsi" w:hAnsiTheme="minorHAnsi" w:cstheme="minorHAnsi"/>
        </w:rPr>
        <w:t xml:space="preserve">Contention </w:t>
      </w:r>
      <w:r>
        <w:rPr>
          <w:rFonts w:asciiTheme="minorHAnsi" w:hAnsiTheme="minorHAnsi" w:cstheme="minorHAnsi"/>
        </w:rPr>
        <w:t>1</w:t>
      </w:r>
      <w:r w:rsidRPr="003507FE">
        <w:rPr>
          <w:rFonts w:asciiTheme="minorHAnsi" w:hAnsiTheme="minorHAnsi" w:cstheme="minorHAnsi"/>
        </w:rPr>
        <w:t xml:space="preserve">: </w:t>
      </w:r>
      <w:r>
        <w:rPr>
          <w:rFonts w:asciiTheme="minorHAnsi" w:hAnsiTheme="minorHAnsi" w:cstheme="minorHAnsi"/>
        </w:rPr>
        <w:t>Disease</w:t>
      </w:r>
      <w:r w:rsidRPr="003507FE">
        <w:rPr>
          <w:rFonts w:asciiTheme="minorHAnsi" w:hAnsiTheme="minorHAnsi" w:cstheme="minorHAnsi"/>
        </w:rPr>
        <w:t xml:space="preserve"> </w:t>
      </w:r>
    </w:p>
    <w:p w14:paraId="468DA94A" w14:textId="77777777" w:rsidR="002D4248" w:rsidRPr="003507FE" w:rsidRDefault="002D4248" w:rsidP="002D4248">
      <w:pPr>
        <w:pStyle w:val="Heading4"/>
        <w:rPr>
          <w:rFonts w:asciiTheme="minorHAnsi" w:hAnsiTheme="minorHAnsi" w:cstheme="minorHAnsi"/>
        </w:rPr>
      </w:pPr>
      <w:r>
        <w:rPr>
          <w:rFonts w:asciiTheme="minorHAnsi" w:hAnsiTheme="minorHAnsi" w:cstheme="minorHAnsi"/>
        </w:rPr>
        <w:t xml:space="preserve">We got lucky with COVID – future pandemics will be much worse and </w:t>
      </w:r>
      <w:r w:rsidRPr="003507FE">
        <w:rPr>
          <w:rFonts w:asciiTheme="minorHAnsi" w:hAnsiTheme="minorHAnsi" w:cstheme="minorHAnsi"/>
        </w:rPr>
        <w:t xml:space="preserve">existing provisions in TRIPs are </w:t>
      </w:r>
      <w:r w:rsidRPr="003507FE">
        <w:rPr>
          <w:rFonts w:asciiTheme="minorHAnsi" w:hAnsiTheme="minorHAnsi" w:cstheme="minorHAnsi"/>
          <w:u w:val="single"/>
        </w:rPr>
        <w:t>not used</w:t>
      </w:r>
      <w:r w:rsidRPr="00ED3FF7">
        <w:rPr>
          <w:rFonts w:asciiTheme="minorHAnsi" w:hAnsiTheme="minorHAnsi" w:cstheme="minorHAnsi"/>
        </w:rPr>
        <w:t xml:space="preserve"> </w:t>
      </w:r>
      <w:r w:rsidRPr="003507FE">
        <w:rPr>
          <w:rFonts w:asciiTheme="minorHAnsi" w:hAnsiTheme="minorHAnsi" w:cstheme="minorHAnsi"/>
        </w:rPr>
        <w:t>---</w:t>
      </w:r>
      <w:r>
        <w:rPr>
          <w:rFonts w:asciiTheme="minorHAnsi" w:hAnsiTheme="minorHAnsi" w:cstheme="minorHAnsi"/>
        </w:rPr>
        <w:t xml:space="preserve"> </w:t>
      </w:r>
      <w:r w:rsidRPr="003507FE">
        <w:rPr>
          <w:rFonts w:asciiTheme="minorHAnsi" w:hAnsiTheme="minorHAnsi" w:cstheme="minorHAnsi"/>
        </w:rPr>
        <w:t xml:space="preserve">the status quo </w:t>
      </w:r>
      <w:r w:rsidRPr="003507FE">
        <w:rPr>
          <w:rFonts w:asciiTheme="minorHAnsi" w:hAnsiTheme="minorHAnsi" w:cstheme="minorHAnsi"/>
          <w:u w:val="single"/>
        </w:rPr>
        <w:t>can’t</w:t>
      </w:r>
      <w:r w:rsidRPr="003507FE">
        <w:rPr>
          <w:rFonts w:asciiTheme="minorHAnsi" w:hAnsiTheme="minorHAnsi" w:cstheme="minorHAnsi"/>
        </w:rPr>
        <w:t xml:space="preserve"> solve. </w:t>
      </w:r>
    </w:p>
    <w:p w14:paraId="43A45B91" w14:textId="77777777" w:rsidR="002D4248" w:rsidRPr="001C4475" w:rsidRDefault="002D4248" w:rsidP="002D4248">
      <w:pPr>
        <w:rPr>
          <w:rFonts w:asciiTheme="minorHAnsi" w:eastAsia="Times New Roman" w:hAnsiTheme="minorHAnsi" w:cstheme="minorHAnsi"/>
          <w:b/>
          <w:bCs/>
        </w:rPr>
      </w:pPr>
      <w:bookmarkStart w:id="0" w:name="OLE_LINK1"/>
      <w:bookmarkStart w:id="1" w:name="OLE_LINK2"/>
      <w:r w:rsidRPr="003507FE">
        <w:rPr>
          <w:rFonts w:asciiTheme="minorHAnsi" w:hAnsiTheme="minorHAnsi" w:cstheme="minorHAnsi"/>
        </w:rPr>
        <w:t xml:space="preserve">Nancy S. </w:t>
      </w:r>
      <w:r w:rsidRPr="003507FE">
        <w:rPr>
          <w:rFonts w:asciiTheme="minorHAnsi" w:hAnsiTheme="minorHAnsi" w:cstheme="minorHAnsi"/>
          <w:b/>
          <w:bCs/>
          <w:szCs w:val="26"/>
        </w:rPr>
        <w:t>Jecker &amp;</w:t>
      </w:r>
      <w:r w:rsidRPr="003507FE">
        <w:rPr>
          <w:rFonts w:asciiTheme="minorHAnsi" w:hAnsiTheme="minorHAnsi" w:cstheme="minorHAnsi"/>
        </w:rPr>
        <w:t xml:space="preserve"> Caesar A. </w:t>
      </w:r>
      <w:r w:rsidRPr="003507FE">
        <w:rPr>
          <w:rFonts w:asciiTheme="minorHAnsi" w:hAnsiTheme="minorHAnsi" w:cstheme="minorHAnsi"/>
          <w:b/>
          <w:bCs/>
          <w:szCs w:val="26"/>
        </w:rPr>
        <w:t>Atuire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9"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r w:rsidRPr="003507FE">
        <w:rPr>
          <w:rFonts w:asciiTheme="minorHAnsi" w:eastAsia="Times New Roman" w:hAnsiTheme="minorHAnsi" w:cstheme="minorHAnsi"/>
          <w:b/>
          <w:bCs/>
        </w:rPr>
        <w:t xml:space="preserve">DebateDrills. </w:t>
      </w:r>
      <w:bookmarkEnd w:id="0"/>
      <w:bookmarkEnd w:id="1"/>
    </w:p>
    <w:p w14:paraId="1359A1CB" w14:textId="77777777" w:rsidR="002D4248" w:rsidRPr="003507FE" w:rsidRDefault="002D4248" w:rsidP="002D4248">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A proponent of IP protections may insist TRIPS already includes built-in exceptions</w:t>
      </w:r>
      <w:r w:rsidRPr="003507FE">
        <w:rPr>
          <w:rFonts w:asciiTheme="minorHAnsi" w:eastAsia="Times New Roman" w:hAnsiTheme="minorHAnsi" w:cstheme="minorHAnsi"/>
          <w:u w:val="single"/>
        </w:rPr>
        <w:t xml:space="preserve"> adequate to the task</w:t>
      </w:r>
      <w:r w:rsidRPr="003507FE">
        <w:rPr>
          <w:rFonts w:asciiTheme="minorHAnsi" w:eastAsia="Times New Roman" w:hAnsiTheme="minorHAnsi" w:cstheme="minorHAnsi"/>
        </w:rPr>
        <w:t xml:space="preserve">. </w:t>
      </w:r>
      <w:r w:rsidRPr="003507FE">
        <w:rPr>
          <w:rFonts w:asciiTheme="minorHAnsi" w:eastAsia="Times New Roman" w:hAnsiTheme="minorHAnsi" w:cstheme="minorHAnsi"/>
          <w:u w:val="single"/>
        </w:rPr>
        <w:t>Article 31 grants governments rights to issue licenses for using a patent during the patent term without a patent holder’s consent</w:t>
      </w:r>
      <w:r w:rsidRPr="003507FE">
        <w:rPr>
          <w:rFonts w:asciiTheme="minorHAnsi" w:eastAsia="Times New Roman" w:hAnsiTheme="minorHAnsi" w:cstheme="minorHAnsi"/>
        </w:rPr>
        <w:t>. This exception was used 144 times between 2001 and 2016 to create flexibilities for 89 countries.29 In 2017, it was extended to allow licensed countries to export products to countries that lack production capacity. Isn’t that enough?</w:t>
      </w:r>
    </w:p>
    <w:p w14:paraId="70A0B399" w14:textId="77777777" w:rsidR="002D4248" w:rsidRPr="003507FE" w:rsidRDefault="002D4248" w:rsidP="002D4248">
      <w:pPr>
        <w:rPr>
          <w:rFonts w:asciiTheme="minorHAnsi" w:eastAsia="Times New Roman" w:hAnsiTheme="minorHAnsi" w:cstheme="minorHAnsi"/>
        </w:rPr>
      </w:pPr>
      <w:r w:rsidRPr="003507FE">
        <w:rPr>
          <w:rFonts w:asciiTheme="minorHAnsi" w:eastAsia="Times New Roman" w:hAnsiTheme="minorHAnsi" w:cstheme="minorHAnsi"/>
        </w:rPr>
        <w:t xml:space="preserve">In reply, </w:t>
      </w:r>
      <w:r w:rsidRPr="003507FE">
        <w:rPr>
          <w:rStyle w:val="Emphasis"/>
          <w:rFonts w:asciiTheme="minorHAnsi" w:hAnsiTheme="minorHAnsi" w:cstheme="minorHAnsi"/>
          <w:highlight w:val="green"/>
        </w:rPr>
        <w:t>Article 31 will not take us very far</w:t>
      </w:r>
      <w:r w:rsidRPr="003507FE">
        <w:rPr>
          <w:rFonts w:asciiTheme="minorHAnsi" w:eastAsia="Times New Roman" w:hAnsiTheme="minorHAnsi" w:cstheme="minorHAnsi"/>
          <w:u w:val="single"/>
        </w:rPr>
        <w:t xml:space="preserve">. While useful for some applications, </w:t>
      </w:r>
      <w:r w:rsidRPr="003507FE">
        <w:rPr>
          <w:rFonts w:asciiTheme="minorHAnsi" w:eastAsia="Times New Roman" w:hAnsiTheme="minorHAnsi" w:cstheme="minorHAnsi"/>
          <w:highlight w:val="green"/>
          <w:u w:val="single"/>
        </w:rPr>
        <w:t>it is cumbersome</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For example, </w:t>
      </w:r>
      <w:r w:rsidRPr="003507FE">
        <w:rPr>
          <w:rFonts w:asciiTheme="minorHAnsi" w:eastAsia="Times New Roman" w:hAnsiTheme="minorHAnsi" w:cstheme="minorHAnsi"/>
          <w:u w:val="single"/>
        </w:rPr>
        <w:t xml:space="preserve">for pharmaceutical products, after applying for an exception, </w:t>
      </w:r>
      <w:r w:rsidRPr="003507FE">
        <w:rPr>
          <w:rFonts w:asciiTheme="minorHAnsi" w:eastAsia="Times New Roman" w:hAnsiTheme="minorHAnsi" w:cstheme="minorHAnsi"/>
          <w:highlight w:val="green"/>
          <w:u w:val="single"/>
        </w:rPr>
        <w:t>exporting countries must prove products go only to destination nations</w:t>
      </w:r>
      <w:r w:rsidRPr="003507FE">
        <w:rPr>
          <w:rFonts w:asciiTheme="minorHAnsi" w:eastAsia="Times New Roman" w:hAnsiTheme="minorHAnsi" w:cstheme="minorHAnsi"/>
        </w:rPr>
        <w:t xml:space="preserve">, are readily identifiable based on variations of colour or shape, </w:t>
      </w:r>
      <w:r w:rsidRPr="003507FE">
        <w:rPr>
          <w:rFonts w:asciiTheme="minorHAnsi" w:eastAsia="Times New Roman" w:hAnsiTheme="minorHAnsi" w:cstheme="minorHAnsi"/>
          <w:u w:val="single"/>
        </w:rPr>
        <w:t>and include only product necessary to meet requirements of an eligible country;</w:t>
      </w:r>
      <w:r w:rsidRPr="003507FE">
        <w:rPr>
          <w:rFonts w:asciiTheme="minorHAnsi" w:eastAsia="Times New Roman" w:hAnsiTheme="minorHAnsi" w:cstheme="minorHAnsi"/>
        </w:rPr>
        <w:t xml:space="preserve"> importing nations must notify the TRIPS </w:t>
      </w:r>
    </w:p>
    <w:p w14:paraId="6016E007" w14:textId="77777777" w:rsidR="002D4248" w:rsidRPr="003507FE" w:rsidRDefault="002D4248" w:rsidP="002D4248">
      <w:pPr>
        <w:rPr>
          <w:rFonts w:asciiTheme="minorHAnsi" w:eastAsia="Times New Roman" w:hAnsiTheme="minorHAnsi" w:cstheme="minorHAnsi"/>
        </w:rPr>
      </w:pPr>
      <w:r w:rsidRPr="003507FE">
        <w:rPr>
          <w:rFonts w:asciiTheme="minorHAnsi" w:eastAsia="Times New Roman" w:hAnsiTheme="minorHAnsi" w:cstheme="minorHAnsi"/>
        </w:rPr>
        <w:t>council of receipt. Fulfilling these requirements would needlessly delay the vital task of vaccinating the world.</w:t>
      </w:r>
    </w:p>
    <w:p w14:paraId="689D58AA" w14:textId="77777777" w:rsidR="002D4248" w:rsidRPr="003507FE" w:rsidRDefault="002D4248" w:rsidP="002D4248">
      <w:pPr>
        <w:rPr>
          <w:rStyle w:val="Emphasis"/>
          <w:rFonts w:asciiTheme="minorHAnsi" w:hAnsiTheme="minorHAnsi" w:cstheme="minorHAnsi"/>
        </w:rPr>
      </w:pPr>
      <w:r w:rsidRPr="003507FE">
        <w:rPr>
          <w:rFonts w:asciiTheme="minorHAnsi" w:eastAsia="Times New Roman" w:hAnsiTheme="minorHAnsi" w:cstheme="minorHAnsi"/>
        </w:rPr>
        <w:t xml:space="preserve">Finally, </w:t>
      </w:r>
      <w:r w:rsidRPr="003507FE">
        <w:rPr>
          <w:rFonts w:asciiTheme="minorHAnsi" w:eastAsia="Times New Roman" w:hAnsiTheme="minorHAnsi" w:cstheme="minorHAnsi"/>
          <w:highlight w:val="green"/>
          <w:u w:val="single"/>
        </w:rPr>
        <w:t>critics might point to the case of Moderna, which voluntarily pledged</w:t>
      </w:r>
      <w:r w:rsidRPr="003507FE">
        <w:rPr>
          <w:rFonts w:asciiTheme="minorHAnsi" w:eastAsia="Times New Roman" w:hAnsiTheme="minorHAnsi" w:cstheme="minorHAnsi"/>
          <w:u w:val="single"/>
        </w:rPr>
        <w:t xml:space="preserve"> (in October 2020) not to enforce its patents during the pandemic</w:t>
      </w:r>
      <w:r w:rsidRPr="003507FE">
        <w:rPr>
          <w:rFonts w:asciiTheme="minorHAnsi" w:eastAsia="Times New Roman" w:hAnsiTheme="minorHAnsi" w:cstheme="minorHAnsi"/>
        </w:rPr>
        <w:t xml:space="preserve">. Since companies have not lined up to produce Moderna’s vaccine, </w:t>
      </w:r>
      <w:r w:rsidRPr="003507FE">
        <w:rPr>
          <w:rFonts w:asciiTheme="minorHAnsi" w:eastAsia="Times New Roman" w:hAnsiTheme="minorHAnsi" w:cstheme="minorHAnsi"/>
          <w:u w:val="single"/>
        </w:rPr>
        <w:t xml:space="preserve">doesn’t that show the ineptitude of temporary waivers? In reply, </w:t>
      </w:r>
      <w:r w:rsidRPr="003507FE">
        <w:rPr>
          <w:rFonts w:asciiTheme="minorHAnsi" w:eastAsia="Times New Roman" w:hAnsiTheme="minorHAnsi" w:cstheme="minorHAnsi"/>
          <w:highlight w:val="green"/>
          <w:u w:val="single"/>
        </w:rPr>
        <w:t xml:space="preserve">a single pledge by a single company is a start, but </w:t>
      </w:r>
      <w:r w:rsidRPr="003507FE">
        <w:rPr>
          <w:rStyle w:val="Emphasis"/>
          <w:rFonts w:asciiTheme="minorHAnsi" w:hAnsiTheme="minorHAnsi" w:cstheme="minorHAnsi"/>
          <w:highlight w:val="green"/>
        </w:rPr>
        <w:t>insufficient</w:t>
      </w:r>
      <w:r w:rsidRPr="003507FE">
        <w:rPr>
          <w:rFonts w:asciiTheme="minorHAnsi" w:eastAsia="Times New Roman" w:hAnsiTheme="minorHAnsi" w:cstheme="minorHAnsi"/>
          <w:u w:val="single"/>
        </w:rPr>
        <w:t xml:space="preserve"> to catalyse the global changes needed.</w:t>
      </w:r>
      <w:r w:rsidRPr="003507FE">
        <w:rPr>
          <w:rFonts w:asciiTheme="minorHAnsi" w:eastAsia="Times New Roman" w:hAnsiTheme="minorHAnsi" w:cstheme="minorHAnsi"/>
        </w:rPr>
        <w:t xml:space="preserve"> In conclusion, loosening the grip of IP protections is not a miracle fix, and there are many other barriers to a safer world. This paper filled a gap in current debates about IP protections for COVID-19 vaccines by focusing on ethics. In the final analysis, </w:t>
      </w:r>
      <w:r w:rsidRPr="003507FE">
        <w:rPr>
          <w:rStyle w:val="Emphasis"/>
          <w:rFonts w:asciiTheme="minorHAnsi" w:hAnsiTheme="minorHAnsi" w:cstheme="minorHAnsi"/>
          <w:highlight w:val="green"/>
        </w:rPr>
        <w:t>a temporary waiver of IP protections is the world’s best bet.</w:t>
      </w:r>
    </w:p>
    <w:p w14:paraId="775F4FB7" w14:textId="77777777" w:rsidR="002D4248" w:rsidRPr="003507FE" w:rsidRDefault="002D4248" w:rsidP="002D4248">
      <w:pPr>
        <w:rPr>
          <w:rFonts w:asciiTheme="minorHAnsi" w:hAnsiTheme="minorHAnsi" w:cstheme="minorHAnsi"/>
        </w:rPr>
      </w:pPr>
    </w:p>
    <w:p w14:paraId="1E821725" w14:textId="77777777" w:rsidR="002D4248" w:rsidRPr="002019CB" w:rsidRDefault="002D4248" w:rsidP="002D4248">
      <w:pPr>
        <w:pStyle w:val="Heading4"/>
        <w:rPr>
          <w:rFonts w:asciiTheme="minorHAnsi" w:hAnsiTheme="minorHAnsi" w:cstheme="minorHAnsi"/>
        </w:rPr>
      </w:pPr>
      <w:r w:rsidRPr="002019CB">
        <w:rPr>
          <w:rFonts w:asciiTheme="minorHAnsi" w:hAnsiTheme="minorHAnsi" w:cstheme="minorHAnsi"/>
        </w:rPr>
        <w:t xml:space="preserve">Developing countries </w:t>
      </w:r>
      <w:r w:rsidRPr="002019CB">
        <w:rPr>
          <w:rFonts w:asciiTheme="minorHAnsi" w:hAnsiTheme="minorHAnsi" w:cstheme="minorHAnsi"/>
          <w:u w:val="single"/>
        </w:rPr>
        <w:t>need assistance</w:t>
      </w:r>
      <w:r w:rsidRPr="00622F4F">
        <w:rPr>
          <w:rFonts w:asciiTheme="minorHAnsi" w:hAnsiTheme="minorHAnsi" w:cstheme="minorHAnsi"/>
        </w:rPr>
        <w:t xml:space="preserve"> – it’s time for the U.S. to </w:t>
      </w:r>
      <w:r w:rsidRPr="00155BDD">
        <w:rPr>
          <w:rFonts w:asciiTheme="minorHAnsi" w:hAnsiTheme="minorHAnsi" w:cstheme="minorHAnsi"/>
          <w:u w:val="single"/>
        </w:rPr>
        <w:t>step up</w:t>
      </w:r>
      <w:r w:rsidRPr="00622F4F">
        <w:rPr>
          <w:rFonts w:asciiTheme="minorHAnsi" w:hAnsiTheme="minorHAnsi" w:cstheme="minorHAnsi"/>
        </w:rPr>
        <w:t xml:space="preserve"> to the plate and do its job</w:t>
      </w:r>
    </w:p>
    <w:p w14:paraId="7FBE9D10" w14:textId="77777777" w:rsidR="002D4248" w:rsidRPr="00CB50E3" w:rsidRDefault="002D4248" w:rsidP="002D4248">
      <w:pPr>
        <w:rPr>
          <w:sz w:val="16"/>
        </w:rPr>
      </w:pPr>
      <w:r w:rsidRPr="00B30C5B">
        <w:rPr>
          <w:rStyle w:val="Style13ptBold"/>
        </w:rPr>
        <w:t>Stone 21</w:t>
      </w:r>
      <w:r w:rsidRPr="00CB50E3">
        <w:rPr>
          <w:sz w:val="16"/>
        </w:rPr>
        <w:t xml:space="preserve"> – Judy Stone is an Infectious Disease specialist; “Covid Vaccine Equity - Developing Countries Need Our Help”; Forbes, May 11, 2021; </w:t>
      </w:r>
      <w:hyperlink r:id="rId10" w:history="1">
        <w:r w:rsidRPr="00CB50E3">
          <w:rPr>
            <w:rStyle w:val="Hyperlink"/>
            <w:sz w:val="16"/>
          </w:rPr>
          <w:t>https://www.forbes.com/sites/judystone/2021/05/11/vaccine-equitydeveloping-countries-need-our-help/?sh=10939a363ec8</w:t>
        </w:r>
      </w:hyperlink>
      <w:r w:rsidRPr="00CB50E3">
        <w:rPr>
          <w:sz w:val="16"/>
        </w:rPr>
        <w:t xml:space="preserve"> //advay</w:t>
      </w:r>
    </w:p>
    <w:p w14:paraId="4E9C589C" w14:textId="77777777" w:rsidR="002D4248" w:rsidRPr="003B1AB3" w:rsidRDefault="002D4248" w:rsidP="002D4248">
      <w:pPr>
        <w:rPr>
          <w:rStyle w:val="StyleUnderline"/>
        </w:rPr>
      </w:pPr>
      <w:r w:rsidRPr="003B1AB3">
        <w:rPr>
          <w:rStyle w:val="Emphasis"/>
        </w:rPr>
        <w:t>A few months ago India was doing relatively well and the U.S. was getting crushed by a devastating second Covid-19 wave. Now it’s the reverse</w:t>
      </w:r>
      <w:r w:rsidRPr="002019CB">
        <w:rPr>
          <w:rFonts w:asciiTheme="minorHAnsi" w:hAnsiTheme="minorHAnsi" w:cstheme="minorHAnsi"/>
        </w:rPr>
        <w:t xml:space="preserve">. Public health measures were implemented too sporadically (U.S.) and reversed too quickly (both), with predictable results. </w:t>
      </w:r>
      <w:r w:rsidRPr="00694874">
        <w:rPr>
          <w:rStyle w:val="StyleUnderline"/>
          <w:highlight w:val="green"/>
        </w:rPr>
        <w:t xml:space="preserve">While the U.S. is beginning to focus </w:t>
      </w:r>
      <w:r w:rsidRPr="00694874">
        <w:rPr>
          <w:rStyle w:val="StyleUnderline"/>
        </w:rPr>
        <w:t xml:space="preserve">attention </w:t>
      </w:r>
      <w:r w:rsidRPr="00694874">
        <w:rPr>
          <w:rStyle w:val="StyleUnderline"/>
          <w:highlight w:val="green"/>
        </w:rPr>
        <w:t xml:space="preserve">on </w:t>
      </w:r>
      <w:r w:rsidRPr="00694874">
        <w:rPr>
          <w:rStyle w:val="StyleUnderline"/>
        </w:rPr>
        <w:t xml:space="preserve">the growing catastrophe in </w:t>
      </w:r>
      <w:r w:rsidRPr="00694874">
        <w:rPr>
          <w:rStyle w:val="StyleUnderline"/>
          <w:highlight w:val="green"/>
        </w:rPr>
        <w:t>India</w:t>
      </w:r>
      <w:r w:rsidRPr="003B1AB3">
        <w:rPr>
          <w:rStyle w:val="StyleUnderline"/>
        </w:rPr>
        <w:t xml:space="preserve">, </w:t>
      </w:r>
      <w:r w:rsidRPr="00694874">
        <w:rPr>
          <w:rStyle w:val="StyleUnderline"/>
          <w:highlight w:val="green"/>
        </w:rPr>
        <w:t xml:space="preserve">not enough attention is being given to </w:t>
      </w:r>
      <w:r w:rsidRPr="00914E20">
        <w:rPr>
          <w:rStyle w:val="StyleUnderline"/>
          <w:highlight w:val="green"/>
        </w:rPr>
        <w:t xml:space="preserve">other </w:t>
      </w:r>
      <w:r w:rsidRPr="00914E20">
        <w:rPr>
          <w:rStyle w:val="StyleUnderline"/>
        </w:rPr>
        <w:t>areas</w:t>
      </w:r>
      <w:r w:rsidRPr="003B1AB3">
        <w:rPr>
          <w:rStyle w:val="StyleUnderline"/>
        </w:rPr>
        <w:t xml:space="preserve"> in the </w:t>
      </w:r>
      <w:r w:rsidRPr="00914E20">
        <w:rPr>
          <w:rStyle w:val="StyleUnderline"/>
        </w:rPr>
        <w:t xml:space="preserve">region. </w:t>
      </w:r>
      <w:r w:rsidRPr="00914E20">
        <w:rPr>
          <w:rStyle w:val="StyleUnderline"/>
          <w:highlight w:val="green"/>
        </w:rPr>
        <w:t>Countries</w:t>
      </w:r>
      <w:r w:rsidRPr="00914E20">
        <w:rPr>
          <w:rStyle w:val="StyleUnderline"/>
        </w:rPr>
        <w:t xml:space="preserve"> like Bangladesh, Nepal, Pakistan, Laos and others in the region may soon be matching the explosive growth of Covid in India</w:t>
      </w:r>
      <w:r w:rsidRPr="00914E20">
        <w:rPr>
          <w:rFonts w:asciiTheme="minorHAnsi" w:hAnsiTheme="minorHAnsi" w:cstheme="minorHAnsi"/>
        </w:rPr>
        <w:t xml:space="preserve">. </w:t>
      </w:r>
      <w:r w:rsidRPr="00914E20">
        <w:rPr>
          <w:rStyle w:val="Emphasis"/>
        </w:rPr>
        <w:t>Nepal</w:t>
      </w:r>
      <w:r w:rsidRPr="00914E20">
        <w:rPr>
          <w:rFonts w:asciiTheme="minorHAnsi" w:hAnsiTheme="minorHAnsi" w:cstheme="minorHAnsi"/>
        </w:rPr>
        <w:t xml:space="preserve"> is one of the poorest countries. Although it has a population of 30 million people, there are only 1595 ICU beds and 480 ventilators throughout the entire country. (This is not much less than in India, at ~1 ICU bed/19,000, but the US has ~1/3800). </w:t>
      </w:r>
      <w:r w:rsidRPr="00914E20">
        <w:rPr>
          <w:rStyle w:val="StyleUnderline"/>
        </w:rPr>
        <w:t>There are only 80 physicians per 100,000 people, compared to 93 per 100,000 in India or 259 per 100,000 in the US</w:t>
      </w:r>
      <w:r w:rsidRPr="00914E20">
        <w:rPr>
          <w:rFonts w:asciiTheme="minorHAnsi" w:hAnsiTheme="minorHAnsi" w:cstheme="minorHAnsi"/>
        </w:rPr>
        <w:t>. With a 50% positivity rate for Covid testing, how long do you think those few beds and limited healthcare will last before being completely overwhelmed</w:t>
      </w:r>
      <w:r w:rsidRPr="00914E20">
        <w:rPr>
          <w:rStyle w:val="StyleUnderline"/>
        </w:rPr>
        <w:t>. Cases in Nepal have increased by 1,645% in the past month. Thailand had a similar rate of increase, with most of their cases being the U.K. variant B.1.1.7, which is known to be more transmissible</w:t>
      </w:r>
      <w:r w:rsidRPr="00914E20">
        <w:rPr>
          <w:rFonts w:asciiTheme="minorHAnsi" w:hAnsiTheme="minorHAnsi" w:cstheme="minorHAnsi"/>
        </w:rPr>
        <w:t>. Part of the problem in Nepal is that its Prime Minister, Oli, like India’s PM Modi, and Donald</w:t>
      </w:r>
      <w:r w:rsidRPr="002019CB">
        <w:rPr>
          <w:rFonts w:asciiTheme="minorHAnsi" w:hAnsiTheme="minorHAnsi" w:cstheme="minorHAnsi"/>
        </w:rPr>
        <w:t xml:space="preserve"> Trump had allowed religious festivals and large political gatherings to continue as politically expedient, at the expense of public health and safety</w:t>
      </w:r>
      <w:r w:rsidRPr="003B1AB3">
        <w:rPr>
          <w:rStyle w:val="StyleUnderline"/>
        </w:rPr>
        <w:t>. Heavily reliant on tourism to support its economy, Mount Everest has been opened to climbers; there have been outbreaks reported from the base camp although the government has denied this</w:t>
      </w:r>
      <w:r w:rsidRPr="002019CB">
        <w:rPr>
          <w:rFonts w:asciiTheme="minorHAnsi" w:hAnsiTheme="minorHAnsi" w:cstheme="minorHAnsi"/>
        </w:rPr>
        <w:t xml:space="preserve">. And much as our former president recommended injecting bleach, PM Oli has reportedly suggested gargling with guava leaves, which is at least less immediately hazardous, although still as useless as treatment. </w:t>
      </w:r>
      <w:r w:rsidRPr="00694874">
        <w:rPr>
          <w:rStyle w:val="Emphasis"/>
          <w:highlight w:val="green"/>
        </w:rPr>
        <w:t>This uncontrolled pandemic will endanger</w:t>
      </w:r>
      <w:r w:rsidRPr="003B1AB3">
        <w:rPr>
          <w:rStyle w:val="Emphasis"/>
        </w:rPr>
        <w:t xml:space="preserve"> us </w:t>
      </w:r>
      <w:r w:rsidRPr="00694874">
        <w:rPr>
          <w:rStyle w:val="Emphasis"/>
          <w:highlight w:val="green"/>
        </w:rPr>
        <w:t>all by increasing</w:t>
      </w:r>
      <w:r w:rsidRPr="003B1AB3">
        <w:rPr>
          <w:rStyle w:val="Emphasis"/>
        </w:rPr>
        <w:t xml:space="preserve"> the likelihood of </w:t>
      </w:r>
      <w:r w:rsidRPr="00694874">
        <w:rPr>
          <w:rStyle w:val="Emphasis"/>
          <w:highlight w:val="green"/>
        </w:rPr>
        <w:t xml:space="preserve">further mutations </w:t>
      </w:r>
      <w:r w:rsidRPr="00694874">
        <w:rPr>
          <w:rStyle w:val="Emphasis"/>
        </w:rPr>
        <w:t>emerging</w:t>
      </w:r>
      <w:r w:rsidRPr="003B1AB3">
        <w:rPr>
          <w:rStyle w:val="Emphasis"/>
        </w:rPr>
        <w:t xml:space="preserve"> </w:t>
      </w:r>
      <w:r w:rsidRPr="00694874">
        <w:rPr>
          <w:rStyle w:val="Emphasis"/>
          <w:highlight w:val="green"/>
        </w:rPr>
        <w:t>and spreading globally</w:t>
      </w:r>
      <w:r w:rsidRPr="002019CB">
        <w:rPr>
          <w:rFonts w:asciiTheme="minorHAnsi" w:hAnsiTheme="minorHAnsi" w:cstheme="minorHAnsi"/>
        </w:rPr>
        <w:t>. India has a new “variant of interest,” called B.1.617</w:t>
      </w:r>
      <w:r w:rsidRPr="002019CB">
        <w:rPr>
          <w:rFonts w:ascii="Tahoma" w:hAnsi="Tahoma" w:cs="Tahoma"/>
        </w:rPr>
        <w:t>⁠</w:t>
      </w:r>
      <w:r w:rsidRPr="002019CB">
        <w:rPr>
          <w:rFonts w:asciiTheme="minorHAnsi" w:hAnsiTheme="minorHAnsi" w:cstheme="minorHAnsi"/>
        </w:rPr>
        <w:t>, which is also spread more rapidly. The South African variant, B.1.351, is also circulating in India, along with the UK’s B.1.1.7</w:t>
      </w:r>
      <w:r w:rsidRPr="002019CB">
        <w:rPr>
          <w:rFonts w:ascii="Tahoma" w:hAnsi="Tahoma" w:cs="Tahoma"/>
        </w:rPr>
        <w:t>⁠</w:t>
      </w:r>
      <w:r w:rsidRPr="002019CB">
        <w:rPr>
          <w:rFonts w:asciiTheme="minorHAnsi" w:hAnsiTheme="minorHAnsi" w:cstheme="minorHAnsi"/>
        </w:rPr>
        <w:t xml:space="preserve">. </w:t>
      </w:r>
      <w:r w:rsidRPr="003B1AB3">
        <w:rPr>
          <w:rStyle w:val="StyleUnderline"/>
        </w:rPr>
        <w:t>This—and the huge number of cases—are what prompted the US to ban travel from India</w:t>
      </w:r>
      <w:r w:rsidRPr="002019CB">
        <w:rPr>
          <w:rFonts w:asciiTheme="minorHAnsi" w:hAnsiTheme="minorHAnsi" w:cstheme="minorHAnsi"/>
        </w:rPr>
        <w:t xml:space="preserve">. One of the problems in the region is that India’s Serum Institute was to supply much of the area with vaccines. </w:t>
      </w:r>
      <w:r w:rsidRPr="003B1AB3">
        <w:rPr>
          <w:rStyle w:val="StyleUnderline"/>
        </w:rPr>
        <w:t xml:space="preserve">Instead, </w:t>
      </w:r>
      <w:r w:rsidRPr="00694874">
        <w:rPr>
          <w:rStyle w:val="StyleUnderline"/>
          <w:highlight w:val="green"/>
        </w:rPr>
        <w:t>India is</w:t>
      </w:r>
      <w:r w:rsidRPr="003B1AB3">
        <w:rPr>
          <w:rStyle w:val="StyleUnderline"/>
        </w:rPr>
        <w:t xml:space="preserve"> desperate</w:t>
      </w:r>
      <w:r w:rsidRPr="00694874">
        <w:rPr>
          <w:rStyle w:val="StyleUnderline"/>
          <w:highlight w:val="green"/>
        </w:rPr>
        <w:t xml:space="preserve">, unable to meet its own </w:t>
      </w:r>
      <w:r w:rsidRPr="00694874">
        <w:rPr>
          <w:rStyle w:val="StyleUnderline"/>
        </w:rPr>
        <w:t xml:space="preserve">country’s </w:t>
      </w:r>
      <w:r w:rsidRPr="00694874">
        <w:rPr>
          <w:rStyle w:val="StyleUnderline"/>
          <w:highlight w:val="green"/>
        </w:rPr>
        <w:t>needs</w:t>
      </w:r>
      <w:r w:rsidRPr="003B1AB3">
        <w:rPr>
          <w:rStyle w:val="StyleUnderline"/>
        </w:rPr>
        <w:t xml:space="preserve">, and has banned the export of vaccines. </w:t>
      </w:r>
      <w:r w:rsidRPr="00694874">
        <w:rPr>
          <w:rStyle w:val="StyleUnderline"/>
          <w:highlight w:val="green"/>
        </w:rPr>
        <w:t xml:space="preserve">Nepal has </w:t>
      </w:r>
      <w:r w:rsidRPr="00694874">
        <w:rPr>
          <w:rStyle w:val="StyleUnderline"/>
        </w:rPr>
        <w:t xml:space="preserve">instead </w:t>
      </w:r>
      <w:r w:rsidRPr="00694874">
        <w:rPr>
          <w:rStyle w:val="StyleUnderline"/>
          <w:highlight w:val="green"/>
        </w:rPr>
        <w:t>turned to China and Russia</w:t>
      </w:r>
      <w:r w:rsidRPr="003B1AB3">
        <w:rPr>
          <w:rStyle w:val="StyleUnderline"/>
        </w:rPr>
        <w:t xml:space="preserve">, who are </w:t>
      </w:r>
      <w:r w:rsidRPr="00694874">
        <w:rPr>
          <w:rStyle w:val="StyleUnderline"/>
          <w:highlight w:val="green"/>
        </w:rPr>
        <w:t>engaging in vaccine diplomacy</w:t>
      </w:r>
      <w:r w:rsidRPr="003B1AB3">
        <w:rPr>
          <w:rStyle w:val="StyleUnderline"/>
        </w:rPr>
        <w:t xml:space="preserve"> who are donating supplies </w:t>
      </w:r>
      <w:r w:rsidRPr="00694874">
        <w:rPr>
          <w:rStyle w:val="StyleUnderline"/>
          <w:highlight w:val="green"/>
        </w:rPr>
        <w:t>while the US has been sitting on the sidelines</w:t>
      </w:r>
      <w:r w:rsidRPr="003B1AB3">
        <w:rPr>
          <w:rStyle w:val="StyleUnderline"/>
        </w:rPr>
        <w:t>.</w:t>
      </w:r>
    </w:p>
    <w:p w14:paraId="5F0044CB" w14:textId="77777777" w:rsidR="002D4248" w:rsidRPr="002019CB" w:rsidRDefault="002D4248" w:rsidP="002D4248">
      <w:pPr>
        <w:rPr>
          <w:rFonts w:asciiTheme="minorHAnsi" w:hAnsiTheme="minorHAnsi" w:cstheme="minorHAnsi"/>
        </w:rPr>
      </w:pPr>
    </w:p>
    <w:p w14:paraId="285BFDB5" w14:textId="77777777" w:rsidR="002D4248" w:rsidRPr="003507FE" w:rsidRDefault="002D4248" w:rsidP="002D4248">
      <w:pPr>
        <w:pStyle w:val="Heading4"/>
        <w:rPr>
          <w:rFonts w:asciiTheme="minorHAnsi" w:hAnsiTheme="minorHAnsi" w:cstheme="minorHAnsi"/>
        </w:rPr>
      </w:pPr>
      <w:r w:rsidRPr="003507FE">
        <w:rPr>
          <w:rFonts w:asciiTheme="minorHAnsi" w:hAnsiTheme="minorHAnsi" w:cstheme="minorHAnsi"/>
        </w:rPr>
        <w:t xml:space="preserve">It’s not too late---COVID will continue across the developing worlds for </w:t>
      </w:r>
      <w:r w:rsidRPr="003507FE">
        <w:rPr>
          <w:rFonts w:asciiTheme="minorHAnsi" w:hAnsiTheme="minorHAnsi" w:cstheme="minorHAnsi"/>
          <w:u w:val="single"/>
        </w:rPr>
        <w:t>years to come</w:t>
      </w:r>
      <w:r w:rsidRPr="003507FE">
        <w:rPr>
          <w:rFonts w:asciiTheme="minorHAnsi" w:hAnsiTheme="minorHAnsi" w:cstheme="minorHAnsi"/>
        </w:rPr>
        <w:t xml:space="preserve">. Plus, the plan helps for </w:t>
      </w:r>
      <w:r w:rsidRPr="003507FE">
        <w:rPr>
          <w:rFonts w:asciiTheme="minorHAnsi" w:hAnsiTheme="minorHAnsi" w:cstheme="minorHAnsi"/>
          <w:u w:val="single"/>
        </w:rPr>
        <w:t>black swan future pandemics</w:t>
      </w:r>
      <w:r w:rsidRPr="003507FE">
        <w:rPr>
          <w:rFonts w:asciiTheme="minorHAnsi" w:hAnsiTheme="minorHAnsi" w:cstheme="minorHAnsi"/>
        </w:rPr>
        <w:t>.</w:t>
      </w:r>
    </w:p>
    <w:p w14:paraId="6C20DA0C" w14:textId="77777777" w:rsidR="002D4248" w:rsidRPr="003507FE" w:rsidRDefault="002D4248" w:rsidP="002D4248">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Niskanen Center; Writes for Brookings, “Why Intellectual Property and Pandemics Don’t Mix,” Brookings, June 3, 2021, </w:t>
      </w:r>
      <w:hyperlink r:id="rId11"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r w:rsidRPr="003507FE">
        <w:rPr>
          <w:rFonts w:asciiTheme="minorHAnsi" w:hAnsiTheme="minorHAnsi" w:cstheme="minorHAnsi"/>
          <w:b/>
          <w:bCs/>
        </w:rPr>
        <w:t>DebateDrills</w:t>
      </w:r>
      <w:r w:rsidRPr="003507FE">
        <w:rPr>
          <w:rFonts w:asciiTheme="minorHAnsi" w:hAnsiTheme="minorHAnsi" w:cstheme="minorHAnsi"/>
        </w:rPr>
        <w:t xml:space="preserve">. </w:t>
      </w:r>
    </w:p>
    <w:p w14:paraId="435A01A2" w14:textId="77777777" w:rsidR="002D4248" w:rsidRPr="003507FE" w:rsidRDefault="002D4248" w:rsidP="002D4248">
      <w:pPr>
        <w:rPr>
          <w:rStyle w:val="Style13ptBold"/>
          <w:rFonts w:asciiTheme="minorHAnsi" w:hAnsiTheme="minorHAnsi" w:cstheme="minorHAnsi"/>
          <w:b w:val="0"/>
          <w:bCs/>
        </w:rPr>
      </w:pPr>
      <w:r w:rsidRPr="003507FE">
        <w:rPr>
          <w:rStyle w:val="Style13ptBold"/>
          <w:rFonts w:asciiTheme="minorHAnsi" w:hAnsiTheme="minorHAnsi" w:cstheme="minorHAnsi"/>
        </w:rPr>
        <w:t xml:space="preserve">Although focusing on these immediate constraints is vital, </w:t>
      </w:r>
      <w:r w:rsidRPr="003507FE">
        <w:rPr>
          <w:rStyle w:val="Style13ptBold"/>
          <w:rFonts w:asciiTheme="minorHAnsi" w:hAnsiTheme="minorHAnsi" w:cstheme="minorHAnsi"/>
          <w:highlight w:val="green"/>
        </w:rPr>
        <w:t xml:space="preserve">we </w:t>
      </w:r>
      <w:r w:rsidRPr="003507FE">
        <w:rPr>
          <w:rStyle w:val="Emphasis"/>
          <w:rFonts w:asciiTheme="minorHAnsi" w:hAnsiTheme="minorHAnsi" w:cstheme="minorHAnsi"/>
          <w:highlight w:val="green"/>
        </w:rPr>
        <w:t>cannot confine our attention to the short term</w:t>
      </w:r>
      <w:r w:rsidRPr="003507FE">
        <w:rPr>
          <w:rStyle w:val="Style13ptBold"/>
          <w:rFonts w:asciiTheme="minorHAnsi" w:hAnsiTheme="minorHAnsi" w:cstheme="minorHAnsi"/>
        </w:rPr>
        <w:t xml:space="preserve">. First of all, the </w:t>
      </w:r>
      <w:r w:rsidRPr="003507FE">
        <w:rPr>
          <w:rStyle w:val="Style13ptBold"/>
          <w:rFonts w:asciiTheme="minorHAnsi" w:hAnsiTheme="minorHAnsi" w:cstheme="minorHAnsi"/>
          <w:highlight w:val="green"/>
        </w:rPr>
        <w:t>COVID</w:t>
      </w:r>
      <w:r w:rsidRPr="003507FE">
        <w:rPr>
          <w:rStyle w:val="Style13ptBold"/>
          <w:rFonts w:asciiTheme="minorHAnsi" w:hAnsiTheme="minorHAnsi" w:cstheme="minorHAnsi"/>
        </w:rPr>
        <w:t xml:space="preserve">-19 pandemic </w:t>
      </w:r>
      <w:r w:rsidRPr="003507FE">
        <w:rPr>
          <w:rStyle w:val="Style13ptBold"/>
          <w:rFonts w:asciiTheme="minorHAnsi" w:hAnsiTheme="minorHAnsi" w:cstheme="minorHAnsi"/>
          <w:highlight w:val="green"/>
        </w:rPr>
        <w:t xml:space="preserve">is </w:t>
      </w:r>
      <w:r w:rsidRPr="003507FE">
        <w:rPr>
          <w:rStyle w:val="Emphasis"/>
          <w:rFonts w:asciiTheme="minorHAnsi" w:hAnsiTheme="minorHAnsi" w:cstheme="minorHAnsi"/>
          <w:highlight w:val="green"/>
        </w:rPr>
        <w:t>far from over</w:t>
      </w:r>
      <w:r w:rsidRPr="003507FE">
        <w:rPr>
          <w:rStyle w:val="Style13ptBold"/>
          <w:rFonts w:asciiTheme="minorHAnsi" w:hAnsiTheme="minorHAnsi" w:cstheme="minorHAnsi"/>
        </w:rPr>
        <w:t xml:space="preserve">. Although Americans can now see the light at the end of the tunnel thanks to the rapid rollout of vaccines, </w:t>
      </w:r>
      <w:r w:rsidRPr="003507FE">
        <w:rPr>
          <w:rStyle w:val="Style13ptBold"/>
          <w:rFonts w:asciiTheme="minorHAnsi" w:hAnsiTheme="minorHAnsi" w:cstheme="minorHAnsi"/>
          <w:highlight w:val="green"/>
        </w:rPr>
        <w:t>most of the world isn’t so lucky</w:t>
      </w:r>
      <w:r w:rsidRPr="003507FE">
        <w:rPr>
          <w:rStyle w:val="Style13ptBold"/>
          <w:rFonts w:asciiTheme="minorHAnsi" w:hAnsiTheme="minorHAnsi" w:cstheme="minorHAnsi"/>
        </w:rPr>
        <w:t xml:space="preserve">. </w:t>
      </w:r>
      <w:r w:rsidRPr="003507FE">
        <w:rPr>
          <w:rStyle w:val="Style13ptBold"/>
          <w:rFonts w:asciiTheme="minorHAnsi" w:hAnsiTheme="minorHAnsi" w:cstheme="minorHAnsi"/>
          <w:highlight w:val="green"/>
        </w:rPr>
        <w:t>The virus is </w:t>
      </w:r>
      <w:hyperlink r:id="rId12" w:history="1">
        <w:r w:rsidRPr="003507FE">
          <w:rPr>
            <w:rStyle w:val="Emphasis"/>
            <w:rFonts w:asciiTheme="minorHAnsi" w:hAnsiTheme="minorHAnsi" w:cstheme="minorHAnsi"/>
            <w:highlight w:val="green"/>
          </w:rPr>
          <w:t>currently raging in India and throughout South America</w:t>
        </w:r>
      </w:hyperlink>
      <w:r w:rsidRPr="003507FE">
        <w:rPr>
          <w:rStyle w:val="Style13ptBold"/>
          <w:rFonts w:asciiTheme="minorHAnsi" w:hAnsiTheme="minorHAnsi" w:cstheme="minorHAnsi"/>
        </w:rPr>
        <w:t>, overwhelming health care systems and inflicting suffering and loss on a horrific scale. And consider the fact that Australia, which has been successful in suppressing the virus, recently announced it was sticking to plans to keep its borders closed until mid-2022</w:t>
      </w:r>
      <w:r w:rsidRPr="003507FE">
        <w:rPr>
          <w:rStyle w:val="Style13ptBold"/>
          <w:rFonts w:asciiTheme="minorHAnsi" w:hAnsiTheme="minorHAnsi" w:cstheme="minorHAnsi"/>
          <w:highlight w:val="green"/>
        </w:rPr>
        <w:t>. Criticisms of the TRIPS waiver</w:t>
      </w:r>
      <w:r w:rsidRPr="003507FE">
        <w:rPr>
          <w:rStyle w:val="Style13ptBold"/>
          <w:rFonts w:asciiTheme="minorHAnsi" w:hAnsiTheme="minorHAnsi" w:cstheme="minorHAnsi"/>
        </w:rPr>
        <w:t xml:space="preserve"> that focus only on the next few months </w:t>
      </w:r>
      <w:r w:rsidRPr="003507FE">
        <w:rPr>
          <w:rStyle w:val="Style13ptBold"/>
          <w:rFonts w:asciiTheme="minorHAnsi" w:hAnsiTheme="minorHAnsi" w:cstheme="minorHAnsi"/>
          <w:highlight w:val="green"/>
        </w:rPr>
        <w:t>are</w:t>
      </w:r>
      <w:r w:rsidRPr="003507FE">
        <w:rPr>
          <w:rStyle w:val="Style13ptBold"/>
          <w:rFonts w:asciiTheme="minorHAnsi" w:hAnsiTheme="minorHAnsi" w:cstheme="minorHAnsi"/>
        </w:rPr>
        <w:t xml:space="preserve"> therefore </w:t>
      </w:r>
      <w:r w:rsidRPr="003507FE">
        <w:rPr>
          <w:rStyle w:val="Emphasis"/>
          <w:rFonts w:asciiTheme="minorHAnsi" w:hAnsiTheme="minorHAnsi" w:cstheme="minorHAnsi"/>
          <w:highlight w:val="green"/>
        </w:rPr>
        <w:t>short-sighted</w:t>
      </w:r>
      <w:r w:rsidRPr="003507FE">
        <w:rPr>
          <w:rStyle w:val="Style13ptBold"/>
          <w:rFonts w:asciiTheme="minorHAnsi" w:hAnsiTheme="minorHAnsi" w:cstheme="minorHAnsi"/>
        </w:rPr>
        <w:t xml:space="preserve">: this pandemic could well drag on long enough for elimination of patent restrictions to enable new vaccine producers to </w:t>
      </w:r>
      <w:r w:rsidRPr="003507FE">
        <w:rPr>
          <w:rStyle w:val="Emphasis"/>
          <w:rFonts w:asciiTheme="minorHAnsi" w:hAnsiTheme="minorHAnsi" w:cstheme="minorHAnsi"/>
        </w:rPr>
        <w:t>make a positive difference</w:t>
      </w:r>
      <w:r w:rsidRPr="003507FE">
        <w:rPr>
          <w:rStyle w:val="Style13ptBold"/>
          <w:rFonts w:asciiTheme="minorHAnsi" w:hAnsiTheme="minorHAnsi" w:cstheme="minorHAnsi"/>
        </w:rPr>
        <w:t>.</w:t>
      </w:r>
    </w:p>
    <w:p w14:paraId="6EFD86AE" w14:textId="77777777" w:rsidR="002D4248" w:rsidRDefault="002D4248" w:rsidP="002D4248">
      <w:pPr>
        <w:rPr>
          <w:rStyle w:val="Emphasis"/>
          <w:rFonts w:asciiTheme="minorHAnsi" w:hAnsiTheme="minorHAnsi" w:cstheme="minorHAnsi"/>
        </w:rPr>
      </w:pPr>
      <w:r w:rsidRPr="003507FE">
        <w:rPr>
          <w:rStyle w:val="Style13ptBold"/>
          <w:rFonts w:asciiTheme="minorHAnsi" w:hAnsiTheme="minorHAnsi" w:cstheme="minorHAnsi"/>
        </w:rPr>
        <w:t xml:space="preserve">Furthermore, and probably even more important, </w:t>
      </w:r>
      <w:r w:rsidRPr="003507FE">
        <w:rPr>
          <w:rStyle w:val="Style13ptBold"/>
          <w:rFonts w:asciiTheme="minorHAnsi" w:hAnsiTheme="minorHAnsi" w:cstheme="minorHAnsi"/>
          <w:highlight w:val="green"/>
        </w:rPr>
        <w:t xml:space="preserve">this is </w:t>
      </w:r>
      <w:r w:rsidRPr="00055AB3">
        <w:rPr>
          <w:rStyle w:val="Style13ptBold"/>
          <w:rFonts w:asciiTheme="minorHAnsi" w:hAnsiTheme="minorHAnsi" w:cstheme="minorHAnsi"/>
        </w:rPr>
        <w:t xml:space="preserve">almost certainly </w:t>
      </w:r>
      <w:r w:rsidRPr="003507FE">
        <w:rPr>
          <w:rStyle w:val="Emphasis"/>
          <w:rFonts w:asciiTheme="minorHAnsi" w:hAnsiTheme="minorHAnsi" w:cstheme="minorHAnsi"/>
          <w:highlight w:val="green"/>
        </w:rPr>
        <w:t>not the last pandemic we will face</w:t>
      </w:r>
      <w:r w:rsidRPr="003507FE">
        <w:rPr>
          <w:rStyle w:val="Style13ptBold"/>
          <w:rFonts w:asciiTheme="minorHAnsi" w:hAnsiTheme="minorHAnsi" w:cstheme="minorHAnsi"/>
        </w:rPr>
        <w:t xml:space="preserve">. </w:t>
      </w:r>
      <w:r w:rsidRPr="003507FE">
        <w:rPr>
          <w:rStyle w:val="Style13ptBold"/>
          <w:rFonts w:asciiTheme="minorHAnsi" w:hAnsiTheme="minorHAnsi" w:cstheme="minorHAnsi"/>
          <w:highlight w:val="green"/>
        </w:rPr>
        <w:t>Urbanization</w:t>
      </w:r>
      <w:r w:rsidRPr="003507FE">
        <w:rPr>
          <w:rStyle w:val="Style13ptBold"/>
          <w:rFonts w:asciiTheme="minorHAnsi" w:hAnsiTheme="minorHAnsi" w:cstheme="minorHAnsi"/>
        </w:rPr>
        <w:t xml:space="preserve">, the spread of </w:t>
      </w:r>
      <w:r w:rsidRPr="003507FE">
        <w:rPr>
          <w:rStyle w:val="Style13ptBold"/>
          <w:rFonts w:asciiTheme="minorHAnsi" w:hAnsiTheme="minorHAnsi" w:cstheme="minorHAnsi"/>
          <w:highlight w:val="green"/>
        </w:rPr>
        <w:t>factory-farming</w:t>
      </w:r>
      <w:r w:rsidRPr="003507FE">
        <w:rPr>
          <w:rStyle w:val="Style13ptBold"/>
          <w:rFonts w:asciiTheme="minorHAnsi" w:hAnsiTheme="minorHAnsi" w:cstheme="minorHAnsi"/>
        </w:rPr>
        <w:t xml:space="preserve"> methods, and </w:t>
      </w:r>
      <w:r w:rsidRPr="003507FE">
        <w:rPr>
          <w:rStyle w:val="Style13ptBold"/>
          <w:rFonts w:asciiTheme="minorHAnsi" w:hAnsiTheme="minorHAnsi" w:cstheme="minorHAnsi"/>
          <w:highlight w:val="green"/>
        </w:rPr>
        <w:t>globalization</w:t>
      </w:r>
      <w:r w:rsidRPr="003507FE">
        <w:rPr>
          <w:rStyle w:val="Style13ptBold"/>
          <w:rFonts w:asciiTheme="minorHAnsi" w:hAnsiTheme="minorHAnsi" w:cstheme="minorHAnsi"/>
        </w:rPr>
        <w:t xml:space="preserve"> all combine to </w:t>
      </w:r>
      <w:r w:rsidRPr="003507FE">
        <w:rPr>
          <w:rStyle w:val="Style13ptBold"/>
          <w:rFonts w:asciiTheme="minorHAnsi" w:hAnsiTheme="minorHAnsi" w:cstheme="minorHAnsi"/>
          <w:highlight w:val="green"/>
        </w:rPr>
        <w:t xml:space="preserve">increase </w:t>
      </w:r>
      <w:r w:rsidRPr="00055AB3">
        <w:rPr>
          <w:rStyle w:val="Style13ptBold"/>
          <w:rFonts w:asciiTheme="minorHAnsi" w:hAnsiTheme="minorHAnsi" w:cstheme="minorHAnsi"/>
        </w:rPr>
        <w:t xml:space="preserve">the </w:t>
      </w:r>
      <w:r w:rsidRPr="003507FE">
        <w:rPr>
          <w:rStyle w:val="Style13ptBold"/>
          <w:rFonts w:asciiTheme="minorHAnsi" w:hAnsiTheme="minorHAnsi" w:cstheme="minorHAnsi"/>
          <w:highlight w:val="green"/>
        </w:rPr>
        <w:t xml:space="preserve">odds that a </w:t>
      </w:r>
      <w:r w:rsidRPr="003507FE">
        <w:rPr>
          <w:rStyle w:val="Emphasis"/>
          <w:rFonts w:asciiTheme="minorHAnsi" w:hAnsiTheme="minorHAnsi" w:cstheme="minorHAnsi"/>
          <w:highlight w:val="green"/>
        </w:rPr>
        <w:t>new virus will make the jump</w:t>
      </w:r>
      <w:r w:rsidRPr="003507FE">
        <w:rPr>
          <w:rStyle w:val="Style13ptBold"/>
          <w:rFonts w:asciiTheme="minorHAnsi" w:hAnsiTheme="minorHAnsi" w:cstheme="minorHAnsi"/>
        </w:rPr>
        <w:t xml:space="preserve"> from animals to humans and then spread rapidly around the world. Prior to the current pandemic, </w:t>
      </w:r>
      <w:r w:rsidRPr="003507FE">
        <w:rPr>
          <w:rStyle w:val="Style13ptBold"/>
          <w:rFonts w:asciiTheme="minorHAnsi" w:hAnsiTheme="minorHAnsi" w:cstheme="minorHAnsi"/>
          <w:highlight w:val="green"/>
        </w:rPr>
        <w:t>the 21st century already saw outbreaks of SARS, H1N1, MERS, and Ebola</w:t>
      </w:r>
      <w:r w:rsidRPr="003507FE">
        <w:rPr>
          <w:rStyle w:val="Style13ptBold"/>
          <w:rFonts w:asciiTheme="minorHAnsi" w:hAnsiTheme="minorHAnsi" w:cstheme="minorHAnsi"/>
        </w:rPr>
        <w:t xml:space="preserve">. </w:t>
      </w:r>
      <w:r w:rsidRPr="003507FE">
        <w:rPr>
          <w:rStyle w:val="Style13ptBold"/>
          <w:rFonts w:asciiTheme="minorHAnsi" w:hAnsiTheme="minorHAnsi" w:cstheme="minorHAnsi"/>
          <w:highlight w:val="green"/>
        </w:rPr>
        <w:t>Everything we do</w:t>
      </w:r>
      <w:r w:rsidRPr="003507FE">
        <w:rPr>
          <w:rStyle w:val="Style13ptBold"/>
          <w:rFonts w:asciiTheme="minorHAnsi" w:hAnsiTheme="minorHAnsi" w:cstheme="minorHAnsi"/>
        </w:rPr>
        <w:t xml:space="preserve"> and learn in the current crisis </w:t>
      </w:r>
      <w:r w:rsidRPr="003507FE">
        <w:rPr>
          <w:rStyle w:val="Style13ptBold"/>
          <w:rFonts w:asciiTheme="minorHAnsi" w:hAnsiTheme="minorHAnsi" w:cstheme="minorHAnsi"/>
          <w:highlight w:val="green"/>
        </w:rPr>
        <w:t xml:space="preserve">should be viewed from the </w:t>
      </w:r>
      <w:r w:rsidRPr="003507FE">
        <w:rPr>
          <w:rStyle w:val="Emphasis"/>
          <w:rFonts w:asciiTheme="minorHAnsi" w:hAnsiTheme="minorHAnsi" w:cstheme="minorHAnsi"/>
          <w:highlight w:val="green"/>
        </w:rPr>
        <w:t>perspective of getting ready for next time.</w:t>
      </w:r>
    </w:p>
    <w:p w14:paraId="0F24B175" w14:textId="77777777" w:rsidR="002D4248" w:rsidRPr="003507FE" w:rsidRDefault="002D4248" w:rsidP="002D4248">
      <w:pPr>
        <w:rPr>
          <w:rFonts w:asciiTheme="minorHAnsi" w:eastAsia="Times New Roman" w:hAnsiTheme="minorHAnsi" w:cstheme="minorHAnsi"/>
          <w:sz w:val="24"/>
        </w:rPr>
      </w:pPr>
    </w:p>
    <w:p w14:paraId="0DB88CE1" w14:textId="77777777" w:rsidR="002D4248" w:rsidRPr="005B4F5A" w:rsidRDefault="002D4248" w:rsidP="002D4248">
      <w:pPr>
        <w:pStyle w:val="Heading4"/>
      </w:pPr>
      <w:r w:rsidRPr="005B4F5A">
        <w:t xml:space="preserve">A temporary waiver is sufficient---it creates momentum for America to repeat </w:t>
      </w:r>
      <w:r>
        <w:t xml:space="preserve">against </w:t>
      </w:r>
      <w:r>
        <w:rPr>
          <w:u w:val="single"/>
        </w:rPr>
        <w:t>harsher</w:t>
      </w:r>
      <w:r>
        <w:t xml:space="preserve"> </w:t>
      </w:r>
      <w:r w:rsidRPr="005B4F5A">
        <w:t>future</w:t>
      </w:r>
      <w:r>
        <w:t xml:space="preserve"> pandemics which </w:t>
      </w:r>
      <w:r w:rsidRPr="00793FCA">
        <w:rPr>
          <w:u w:val="single"/>
        </w:rPr>
        <w:t>spills over</w:t>
      </w:r>
    </w:p>
    <w:p w14:paraId="7C015021" w14:textId="77777777" w:rsidR="002D4248" w:rsidRPr="003507FE" w:rsidRDefault="002D4248" w:rsidP="002D4248">
      <w:pPr>
        <w:rPr>
          <w:rFonts w:asciiTheme="minorHAnsi" w:eastAsia="Times New Roman" w:hAnsiTheme="minorHAnsi" w:cstheme="minorHAnsi"/>
          <w:b/>
          <w:bCs/>
        </w:rPr>
      </w:pPr>
      <w:r w:rsidRPr="003507FE">
        <w:rPr>
          <w:rFonts w:asciiTheme="minorHAnsi" w:hAnsiTheme="minorHAnsi" w:cstheme="minorHAnsi"/>
        </w:rPr>
        <w:t xml:space="preserve">Nancy S. </w:t>
      </w:r>
      <w:r w:rsidRPr="003507FE">
        <w:rPr>
          <w:rFonts w:asciiTheme="minorHAnsi" w:hAnsiTheme="minorHAnsi" w:cstheme="minorHAnsi"/>
          <w:b/>
          <w:bCs/>
          <w:szCs w:val="26"/>
        </w:rPr>
        <w:t>Jecker &amp;</w:t>
      </w:r>
      <w:r w:rsidRPr="003507FE">
        <w:rPr>
          <w:rFonts w:asciiTheme="minorHAnsi" w:hAnsiTheme="minorHAnsi" w:cstheme="minorHAnsi"/>
        </w:rPr>
        <w:t xml:space="preserve"> Caesar A. </w:t>
      </w:r>
      <w:r w:rsidRPr="003507FE">
        <w:rPr>
          <w:rFonts w:asciiTheme="minorHAnsi" w:hAnsiTheme="minorHAnsi" w:cstheme="minorHAnsi"/>
          <w:b/>
          <w:bCs/>
          <w:szCs w:val="26"/>
        </w:rPr>
        <w:t>Atuire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3"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r w:rsidRPr="003507FE">
        <w:rPr>
          <w:rFonts w:asciiTheme="minorHAnsi" w:eastAsia="Times New Roman" w:hAnsiTheme="minorHAnsi" w:cstheme="minorHAnsi"/>
          <w:b/>
          <w:bCs/>
        </w:rPr>
        <w:t xml:space="preserve">DebateDrills. </w:t>
      </w:r>
    </w:p>
    <w:p w14:paraId="596BEB43" w14:textId="77777777" w:rsidR="002D4248" w:rsidRPr="003507FE" w:rsidRDefault="002D4248" w:rsidP="002D4248">
      <w:pPr>
        <w:rPr>
          <w:rFonts w:asciiTheme="minorHAnsi" w:eastAsia="Times New Roman" w:hAnsiTheme="minorHAnsi" w:cstheme="minorHAnsi"/>
          <w:u w:val="single"/>
        </w:rPr>
      </w:pPr>
      <w:r w:rsidRPr="003507FE">
        <w:rPr>
          <w:rFonts w:asciiTheme="minorHAnsi" w:eastAsia="Times New Roman" w:hAnsiTheme="minorHAnsi" w:cstheme="minorHAnsi"/>
        </w:rPr>
        <w:t xml:space="preserve">The extraordinary circumstances of a global pandemic demand more than minimal or even moderate social responsibility. Everyone in a position to help must show the high degree of social responsibility the moment calls for. </w:t>
      </w:r>
      <w:r w:rsidRPr="003507FE">
        <w:rPr>
          <w:rFonts w:asciiTheme="minorHAnsi" w:eastAsia="Times New Roman" w:hAnsiTheme="minorHAnsi" w:cstheme="minorHAnsi"/>
          <w:highlight w:val="green"/>
          <w:u w:val="single"/>
        </w:rPr>
        <w:t>Governments</w:t>
      </w:r>
      <w:r w:rsidRPr="003507FE">
        <w:rPr>
          <w:rFonts w:asciiTheme="minorHAnsi" w:eastAsia="Times New Roman" w:hAnsiTheme="minorHAnsi" w:cstheme="minorHAnsi"/>
        </w:rPr>
        <w:t xml:space="preserve">, especially in wealthy nations, </w:t>
      </w:r>
      <w:r w:rsidRPr="003507FE">
        <w:rPr>
          <w:rFonts w:asciiTheme="minorHAnsi" w:eastAsia="Times New Roman" w:hAnsiTheme="minorHAnsi" w:cstheme="minorHAnsi"/>
          <w:highlight w:val="green"/>
          <w:u w:val="single"/>
        </w:rPr>
        <w:t>should</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stand up to influence peddling by pharma</w:t>
      </w:r>
      <w:r w:rsidRPr="003507FE">
        <w:rPr>
          <w:rFonts w:asciiTheme="minorHAnsi" w:eastAsia="Times New Roman" w:hAnsiTheme="minorHAnsi" w:cstheme="minorHAnsi"/>
          <w:u w:val="single"/>
        </w:rPr>
        <w:t>ceutical companies</w:t>
      </w:r>
      <w:r w:rsidRPr="003507FE">
        <w:rPr>
          <w:rFonts w:asciiTheme="minorHAnsi" w:eastAsia="Times New Roman" w:hAnsiTheme="minorHAnsi" w:cstheme="minorHAnsi"/>
        </w:rPr>
        <w:t xml:space="preserve">,26 and should do their part, beginning with WTO members </w:t>
      </w:r>
      <w:r w:rsidRPr="003507FE">
        <w:rPr>
          <w:rFonts w:asciiTheme="minorHAnsi" w:eastAsia="Times New Roman" w:hAnsiTheme="minorHAnsi" w:cstheme="minorHAnsi"/>
          <w:highlight w:val="green"/>
          <w:u w:val="single"/>
        </w:rPr>
        <w:t xml:space="preserve">voting for a </w:t>
      </w:r>
      <w:r w:rsidRPr="003507FE">
        <w:rPr>
          <w:rStyle w:val="Emphasis"/>
          <w:rFonts w:asciiTheme="minorHAnsi" w:hAnsiTheme="minorHAnsi" w:cstheme="minorHAnsi"/>
          <w:highlight w:val="green"/>
        </w:rPr>
        <w:t>temporary waiver</w:t>
      </w:r>
      <w:r w:rsidRPr="003507FE">
        <w:rPr>
          <w:rFonts w:asciiTheme="minorHAnsi" w:eastAsia="Times New Roman" w:hAnsiTheme="minorHAnsi" w:cstheme="minorHAnsi"/>
          <w:u w:val="single"/>
        </w:rPr>
        <w:t xml:space="preserve"> to IP protections for COVID-19 vaccines.</w:t>
      </w:r>
    </w:p>
    <w:p w14:paraId="1C2D4B20" w14:textId="77777777" w:rsidR="002D4248" w:rsidRPr="003507FE" w:rsidRDefault="002D4248" w:rsidP="002D4248">
      <w:pPr>
        <w:rPr>
          <w:rFonts w:asciiTheme="minorHAnsi" w:eastAsia="Times New Roman" w:hAnsiTheme="minorHAnsi" w:cstheme="minorHAnsi"/>
        </w:rPr>
      </w:pPr>
      <w:r w:rsidRPr="003507FE">
        <w:rPr>
          <w:rFonts w:asciiTheme="minorHAnsi" w:eastAsia="Times New Roman" w:hAnsiTheme="minorHAnsi" w:cstheme="minorHAnsi"/>
        </w:rPr>
        <w:t xml:space="preserve">Against our proposal </w:t>
      </w:r>
      <w:r w:rsidRPr="003507FE">
        <w:rPr>
          <w:rFonts w:asciiTheme="minorHAnsi" w:eastAsia="Times New Roman" w:hAnsiTheme="minorHAnsi" w:cstheme="minorHAnsi"/>
          <w:u w:val="single"/>
        </w:rPr>
        <w:t>it might be claimed a temporary waiver is not enough. Manufacturing COVID-19 vaccines requires technical know-how, technology, raw materials and equipment, which are lacking in many LMICs</w:t>
      </w:r>
      <w:r w:rsidRPr="003507FE">
        <w:rPr>
          <w:rFonts w:asciiTheme="minorHAnsi" w:eastAsia="Times New Roman" w:hAnsiTheme="minorHAnsi" w:cstheme="minorHAnsi"/>
        </w:rPr>
        <w:t xml:space="preserve">. Pfizer, for example, says its vaccine requires 280 components from 86 suppliers in 19 countries, along with specialised equipment and trained personnel.27 </w:t>
      </w:r>
      <w:r w:rsidRPr="003507FE">
        <w:rPr>
          <w:rFonts w:asciiTheme="minorHAnsi" w:eastAsia="Times New Roman" w:hAnsiTheme="minorHAnsi" w:cstheme="minorHAnsi"/>
          <w:u w:val="single"/>
        </w:rPr>
        <w:t>Since it takes more than simply waiving IP to vaccinate the world, what good is a temporary waiver?</w:t>
      </w:r>
    </w:p>
    <w:p w14:paraId="10A7BFAD" w14:textId="77777777" w:rsidR="002D4248" w:rsidRDefault="002D4248" w:rsidP="002D4248">
      <w:pPr>
        <w:rPr>
          <w:rFonts w:asciiTheme="minorHAnsi" w:eastAsia="Times New Roman" w:hAnsiTheme="minorHAnsi" w:cstheme="minorHAnsi"/>
        </w:rPr>
      </w:pPr>
      <w:r w:rsidRPr="003507FE">
        <w:rPr>
          <w:rFonts w:asciiTheme="minorHAnsi" w:eastAsia="Times New Roman" w:hAnsiTheme="minorHAnsi" w:cstheme="minorHAnsi"/>
        </w:rPr>
        <w:t xml:space="preserve">In response, we agree </w:t>
      </w:r>
      <w:r w:rsidRPr="003507FE">
        <w:rPr>
          <w:rFonts w:asciiTheme="minorHAnsi" w:eastAsia="Times New Roman" w:hAnsiTheme="minorHAnsi" w:cstheme="minorHAnsi"/>
          <w:highlight w:val="green"/>
          <w:u w:val="single"/>
        </w:rPr>
        <w:t>temporarily losing the right to exclude companies</w:t>
      </w:r>
      <w:r w:rsidRPr="003507FE">
        <w:rPr>
          <w:rFonts w:asciiTheme="minorHAnsi" w:eastAsia="Times New Roman" w:hAnsiTheme="minorHAnsi" w:cstheme="minorHAnsi"/>
          <w:u w:val="single"/>
        </w:rPr>
        <w:t xml:space="preserve"> from manufacturing vaccines</w:t>
      </w:r>
      <w:r w:rsidRPr="003507FE">
        <w:rPr>
          <w:rFonts w:asciiTheme="minorHAnsi" w:eastAsia="Times New Roman" w:hAnsiTheme="minorHAnsi" w:cstheme="minorHAnsi"/>
        </w:rPr>
        <w:t xml:space="preserve"> is not enough. However, it </w:t>
      </w:r>
      <w:r w:rsidRPr="003507FE">
        <w:rPr>
          <w:rFonts w:asciiTheme="minorHAnsi" w:eastAsia="Times New Roman" w:hAnsiTheme="minorHAnsi" w:cstheme="minorHAnsi"/>
          <w:highlight w:val="green"/>
          <w:u w:val="single"/>
        </w:rPr>
        <w:t xml:space="preserve">can help </w:t>
      </w:r>
      <w:r w:rsidRPr="003507FE">
        <w:rPr>
          <w:rStyle w:val="Emphasis"/>
          <w:rFonts w:asciiTheme="minorHAnsi" w:hAnsiTheme="minorHAnsi" w:cstheme="minorHAnsi"/>
          <w:highlight w:val="green"/>
        </w:rPr>
        <w:t>break the logjam</w:t>
      </w:r>
      <w:r w:rsidRPr="003507FE">
        <w:rPr>
          <w:rFonts w:asciiTheme="minorHAnsi" w:eastAsia="Times New Roman" w:hAnsiTheme="minorHAnsi" w:cstheme="minorHAnsi"/>
          <w:u w:val="single"/>
        </w:rPr>
        <w:t>, creating a climate favourable to investment</w:t>
      </w:r>
      <w:r w:rsidRPr="003507FE">
        <w:rPr>
          <w:rFonts w:asciiTheme="minorHAnsi" w:eastAsia="Times New Roman" w:hAnsiTheme="minorHAnsi" w:cstheme="minorHAnsi"/>
        </w:rPr>
        <w:t xml:space="preserve">, since it removes the threat of being sued or prosecuted. Expedient investment strategies should focus on developing and repurposing existing capacities; Guzman notes that </w:t>
      </w:r>
      <w:r w:rsidRPr="003507FE">
        <w:rPr>
          <w:rFonts w:asciiTheme="minorHAnsi" w:eastAsia="Times New Roman" w:hAnsiTheme="minorHAnsi" w:cstheme="minorHAnsi"/>
          <w:highlight w:val="green"/>
          <w:u w:val="single"/>
        </w:rPr>
        <w:t xml:space="preserve">some middle-income countries are </w:t>
      </w:r>
      <w:r w:rsidRPr="003507FE">
        <w:rPr>
          <w:rStyle w:val="Emphasis"/>
          <w:rFonts w:asciiTheme="minorHAnsi" w:hAnsiTheme="minorHAnsi" w:cstheme="minorHAnsi"/>
          <w:highlight w:val="green"/>
        </w:rPr>
        <w:t>already producing COVID-19 vaccines</w:t>
      </w:r>
      <w:r w:rsidRPr="003507FE">
        <w:rPr>
          <w:rFonts w:asciiTheme="minorHAnsi" w:eastAsia="Times New Roman" w:hAnsiTheme="minorHAnsi" w:cstheme="minorHAnsi"/>
          <w:u w:val="single"/>
        </w:rPr>
        <w:t>, and some manufacturers in LMICs are already able to manufacture viral vector vaccines, such as AstraZeneca’s</w:t>
      </w:r>
      <w:r w:rsidRPr="003507FE">
        <w:rPr>
          <w:rFonts w:asciiTheme="minorHAnsi" w:eastAsia="Times New Roman" w:hAnsiTheme="minorHAnsi" w:cstheme="minorHAnsi"/>
        </w:rPr>
        <w:t>, and to contribute to the fill-and-finish stage of vaccine production.28</w:t>
      </w:r>
    </w:p>
    <w:p w14:paraId="0E711A68" w14:textId="77777777" w:rsidR="002D4248" w:rsidRDefault="002D4248" w:rsidP="002D4248">
      <w:pPr>
        <w:rPr>
          <w:rFonts w:asciiTheme="minorHAnsi" w:eastAsia="Times New Roman" w:hAnsiTheme="minorHAnsi" w:cstheme="minorHAnsi"/>
        </w:rPr>
      </w:pPr>
    </w:p>
    <w:p w14:paraId="240EB0FE" w14:textId="77777777" w:rsidR="002D4248" w:rsidRDefault="002D4248" w:rsidP="002D4248">
      <w:pPr>
        <w:pStyle w:val="Heading4"/>
        <w:rPr>
          <w:rFonts w:eastAsia="Times New Roman"/>
        </w:rPr>
      </w:pPr>
      <w:r>
        <w:rPr>
          <w:rFonts w:eastAsia="Times New Roman"/>
        </w:rPr>
        <w:t xml:space="preserve">Future pandemics at </w:t>
      </w:r>
      <w:r w:rsidRPr="009D667D">
        <w:rPr>
          <w:rFonts w:eastAsia="Times New Roman"/>
          <w:u w:val="single"/>
        </w:rPr>
        <w:t>10x more deadly</w:t>
      </w:r>
      <w:r>
        <w:rPr>
          <w:rFonts w:eastAsia="Times New Roman"/>
        </w:rPr>
        <w:t xml:space="preserve"> – absent a solution we’re all going to die</w:t>
      </w:r>
    </w:p>
    <w:p w14:paraId="62A8D65D" w14:textId="77777777" w:rsidR="002D4248" w:rsidRPr="00490345" w:rsidRDefault="002D4248" w:rsidP="002D4248">
      <w:pPr>
        <w:rPr>
          <w:sz w:val="16"/>
        </w:rPr>
      </w:pPr>
      <w:r w:rsidRPr="00490345">
        <w:rPr>
          <w:rStyle w:val="Style13ptBold"/>
        </w:rPr>
        <w:t>Ceballos 5/27</w:t>
      </w:r>
      <w:r w:rsidRPr="00490345">
        <w:rPr>
          <w:sz w:val="16"/>
        </w:rPr>
        <w:t xml:space="preserve"> Gerardo Ceballos [PhD, Dr Gerardo Ceballos is an ecologist and conservationist at the Universidad Nacional Autonoma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14" w:history="1">
        <w:r w:rsidRPr="00490345">
          <w:rPr>
            <w:rStyle w:val="Hyperlink"/>
            <w:sz w:val="16"/>
          </w:rPr>
          <w:t>https://populationmatters.org/news/2021/05/sixth-mass-extinction-and-future-humanity</w:t>
        </w:r>
      </w:hyperlink>
      <w:r w:rsidRPr="00490345">
        <w:rPr>
          <w:sz w:val="16"/>
        </w:rPr>
        <w:t xml:space="preserve"> DD AG</w:t>
      </w:r>
    </w:p>
    <w:p w14:paraId="0234A2AD" w14:textId="77777777" w:rsidR="002D4248" w:rsidRPr="00490345" w:rsidRDefault="002D4248" w:rsidP="002D4248">
      <w:pPr>
        <w:rPr>
          <w:rStyle w:val="StyleUnderline"/>
        </w:rPr>
      </w:pPr>
      <w:r w:rsidRPr="00490345">
        <w:rPr>
          <w:sz w:val="16"/>
        </w:rPr>
        <w:t>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particular event was somehow different. The coronavirus became an epidemic first and a pandemic later</w:t>
      </w:r>
      <w:r w:rsidRPr="00490345">
        <w:rPr>
          <w:rStyle w:val="StyleUnderline"/>
        </w:rPr>
        <w:t xml:space="preserve">. </w:t>
      </w:r>
      <w:r w:rsidRPr="00680536">
        <w:rPr>
          <w:rStyle w:val="StyleUnderline"/>
          <w:highlight w:val="green"/>
        </w:rPr>
        <w:t>Covid</w:t>
      </w:r>
      <w:r w:rsidRPr="00490345">
        <w:rPr>
          <w:rStyle w:val="StyleUnderline"/>
        </w:rPr>
        <w:t xml:space="preserve">-19 </w:t>
      </w:r>
      <w:r w:rsidRPr="00680536">
        <w:rPr>
          <w:rStyle w:val="StyleUnderline"/>
          <w:highlight w:val="green"/>
        </w:rPr>
        <w:t>became the worst pandemic since the Spanish flu</w:t>
      </w:r>
      <w:r w:rsidRPr="00490345">
        <w:rPr>
          <w:rStyle w:val="StyleUnderline"/>
        </w:rPr>
        <w:t xml:space="preserve"> in 1918. The horrific human suffering it has caused, </w:t>
      </w:r>
      <w:r w:rsidRPr="00680536">
        <w:rPr>
          <w:rStyle w:val="StyleUnderline"/>
          <w:highlight w:val="green"/>
        </w:rPr>
        <w:t>and its economic, social and political impacts, are still unraveling</w:t>
      </w:r>
      <w:r w:rsidRPr="00490345">
        <w:rPr>
          <w:rStyle w:val="StyleUnderline"/>
        </w:rPr>
        <w:t>.</w:t>
      </w:r>
    </w:p>
    <w:p w14:paraId="3851881C" w14:textId="77777777" w:rsidR="002D4248" w:rsidRPr="00490345" w:rsidRDefault="002D4248" w:rsidP="002D4248">
      <w:pPr>
        <w:rPr>
          <w:rStyle w:val="StyleUnderline"/>
        </w:rPr>
      </w:pPr>
      <w:r w:rsidRPr="00490345">
        <w:rPr>
          <w:rStyle w:val="StyleUnderline"/>
          <w:highlight w:val="green"/>
        </w:rPr>
        <w:t>The reason Covid</w:t>
      </w:r>
      <w:r w:rsidRPr="00490345">
        <w:rPr>
          <w:rStyle w:val="StyleUnderline"/>
        </w:rPr>
        <w:t xml:space="preserve">-19 </w:t>
      </w:r>
      <w:r w:rsidRPr="00490345">
        <w:rPr>
          <w:rStyle w:val="StyleUnderline"/>
          <w:highlight w:val="green"/>
        </w:rPr>
        <w:t>and</w:t>
      </w:r>
      <w:r w:rsidRPr="00490345">
        <w:rPr>
          <w:rStyle w:val="StyleUnderline"/>
        </w:rPr>
        <w:t xml:space="preserve"> more </w:t>
      </w:r>
      <w:r w:rsidRPr="00490345">
        <w:rPr>
          <w:rStyle w:val="StyleUnderline"/>
          <w:highlight w:val="green"/>
        </w:rPr>
        <w:t>than forty other</w:t>
      </w:r>
      <w:r w:rsidRPr="00490345">
        <w:rPr>
          <w:rStyle w:val="StyleUnderline"/>
        </w:rPr>
        <w:t xml:space="preserve"> very </w:t>
      </w:r>
      <w:r w:rsidRPr="00490345">
        <w:rPr>
          <w:rStyle w:val="StyleUnderline"/>
          <w:highlight w:val="green"/>
        </w:rPr>
        <w:t>dangerous viruses</w:t>
      </w:r>
      <w:r w:rsidRPr="00490345">
        <w:rPr>
          <w:rStyle w:val="StyleUnderline"/>
        </w:rPr>
        <w:t xml:space="preserve">, such as Lassa fever, HIV and Ebola, </w:t>
      </w:r>
      <w:r w:rsidRPr="00490345">
        <w:rPr>
          <w:rStyle w:val="StyleUnderline"/>
          <w:highlight w:val="green"/>
        </w:rPr>
        <w:t>have jumped from</w:t>
      </w:r>
      <w:r w:rsidRPr="00490345">
        <w:rPr>
          <w:rStyle w:val="StyleUnderline"/>
        </w:rPr>
        <w:t xml:space="preserve"> wild </w:t>
      </w:r>
      <w:r w:rsidRPr="00490345">
        <w:rPr>
          <w:rStyle w:val="StyleUnderline"/>
          <w:highlight w:val="green"/>
        </w:rPr>
        <w:t xml:space="preserve">animals to humans </w:t>
      </w:r>
      <w:r w:rsidRPr="00055AB3">
        <w:rPr>
          <w:rStyle w:val="StyleUnderline"/>
        </w:rPr>
        <w:t xml:space="preserve">in the last four decades </w:t>
      </w:r>
      <w:r w:rsidRPr="00490345">
        <w:rPr>
          <w:rStyle w:val="StyleUnderline"/>
          <w:highlight w:val="green"/>
        </w:rPr>
        <w:t>is</w:t>
      </w:r>
      <w:r w:rsidRPr="00490345">
        <w:rPr>
          <w:rStyle w:val="StyleUnderline"/>
        </w:rPr>
        <w:t xml:space="preserve"> the </w:t>
      </w:r>
      <w:r w:rsidRPr="00490345">
        <w:rPr>
          <w:rStyle w:val="StyleUnderline"/>
          <w:highlight w:val="green"/>
        </w:rPr>
        <w:t>destruction of</w:t>
      </w:r>
      <w:r w:rsidRPr="00490345">
        <w:rPr>
          <w:rStyle w:val="StyleUnderline"/>
        </w:rPr>
        <w:t xml:space="preserve"> natural </w:t>
      </w:r>
      <w:r w:rsidRPr="00490345">
        <w:rPr>
          <w:rStyle w:val="StyleUnderline"/>
          <w:highlight w:val="green"/>
        </w:rPr>
        <w:t xml:space="preserve">environments and </w:t>
      </w:r>
      <w:r w:rsidRPr="00055AB3">
        <w:rPr>
          <w:rStyle w:val="StyleUnderline"/>
        </w:rPr>
        <w:t xml:space="preserve">the </w:t>
      </w:r>
      <w:r w:rsidRPr="00490345">
        <w:rPr>
          <w:rStyle w:val="StyleUnderline"/>
          <w:highlight w:val="green"/>
        </w:rPr>
        <w:t>trafficking</w:t>
      </w:r>
      <w:r w:rsidRPr="00490345">
        <w:rPr>
          <w:rStyle w:val="StyleUnderline"/>
        </w:rPr>
        <w:t xml:space="preserve"> and consumption </w:t>
      </w:r>
      <w:r w:rsidRPr="00490345">
        <w:rPr>
          <w:rStyle w:val="StyleUnderline"/>
          <w:highlight w:val="green"/>
        </w:rPr>
        <w:t>of wild animals</w:t>
      </w:r>
      <w:r w:rsidRPr="00490345">
        <w:rPr>
          <w:rStyle w:val="StyleUnderline"/>
        </w:rPr>
        <w:t>.</w:t>
      </w:r>
    </w:p>
    <w:p w14:paraId="2ADF7C08" w14:textId="77777777" w:rsidR="002D4248" w:rsidRPr="00490345" w:rsidRDefault="002D4248" w:rsidP="002D4248">
      <w:pPr>
        <w:rPr>
          <w:sz w:val="16"/>
        </w:rPr>
      </w:pPr>
      <w:r w:rsidRPr="00490345">
        <w:rPr>
          <w:sz w:val="16"/>
        </w:rPr>
        <w:t xml:space="preserve">The wildlife trade is to satisfy the insatiable and extravagant demand for these species in the Asian market, in countries such as China, Vietnam and Indonesia. </w:t>
      </w:r>
      <w:r w:rsidRPr="00490345">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490345">
        <w:rPr>
          <w:sz w:val="16"/>
        </w:rPr>
        <w:t xml:space="preserve"> There, feces, urine and food waste from cages at the top spill into cages at the bottom, </w:t>
      </w:r>
      <w:r w:rsidRPr="00490345">
        <w:rPr>
          <w:rStyle w:val="StyleUnderline"/>
        </w:rPr>
        <w:t>creating the perfect conditions for viruses to leap from wild animals to domestic animals and humans</w:t>
      </w:r>
      <w:r w:rsidRPr="00490345">
        <w:rPr>
          <w:sz w:val="16"/>
        </w:rPr>
        <w:t>. Thousands of wildlife species or their products are traded annually.</w:t>
      </w:r>
    </w:p>
    <w:p w14:paraId="5AA611ED" w14:textId="77777777" w:rsidR="002D4248" w:rsidRPr="00490345" w:rsidRDefault="002D4248" w:rsidP="002D4248">
      <w:pPr>
        <w:rPr>
          <w:sz w:val="16"/>
        </w:rPr>
      </w:pPr>
      <w:r w:rsidRPr="00490345">
        <w:rPr>
          <w:rStyle w:val="StyleUnderline"/>
          <w:highlight w:val="green"/>
        </w:rPr>
        <w:t xml:space="preserve">Wildlife trade </w:t>
      </w:r>
      <w:r w:rsidRPr="00680536">
        <w:rPr>
          <w:rStyle w:val="StyleUnderline"/>
        </w:rPr>
        <w:t xml:space="preserve">is one of several human impacts, including </w:t>
      </w:r>
      <w:r w:rsidRPr="00490345">
        <w:rPr>
          <w:rStyle w:val="StyleUnderline"/>
          <w:highlight w:val="green"/>
        </w:rPr>
        <w:t xml:space="preserve">habitat loss </w:t>
      </w:r>
      <w:r w:rsidRPr="00680536">
        <w:rPr>
          <w:rStyle w:val="StyleUnderline"/>
        </w:rPr>
        <w:t xml:space="preserve">and </w:t>
      </w:r>
      <w:r w:rsidRPr="00490345">
        <w:rPr>
          <w:rStyle w:val="StyleUnderline"/>
          <w:highlight w:val="green"/>
        </w:rPr>
        <w:t xml:space="preserve">fragmentation, pollution, toxification and invasive species, </w:t>
      </w:r>
      <w:r w:rsidRPr="00680536">
        <w:rPr>
          <w:rStyle w:val="StyleUnderline"/>
        </w:rPr>
        <w:t xml:space="preserve">that </w:t>
      </w:r>
      <w:r w:rsidRPr="00490345">
        <w:rPr>
          <w:rStyle w:val="StyleUnderline"/>
          <w:highlight w:val="green"/>
        </w:rPr>
        <w:t>have caused the extinction of thousands of species</w:t>
      </w:r>
      <w:r w:rsidRPr="00490345">
        <w:rPr>
          <w:rStyle w:val="StyleUnderline"/>
        </w:rPr>
        <w:t xml:space="preserve"> and threaten many more. Indeed, most people are unaware that the current extinction crisis is unprecedented in human history. </w:t>
      </w:r>
      <w:r w:rsidRPr="00490345">
        <w:rPr>
          <w:sz w:val="16"/>
        </w:rPr>
        <w:t>Extinction occurs when the last individual of a species dies. The UN recently estimated that one million species, such as the panda, the orangutan and the Sumatran rhino, are at risk of extinction.</w:t>
      </w:r>
    </w:p>
    <w:p w14:paraId="300A94D4" w14:textId="77777777" w:rsidR="002D4248" w:rsidRPr="00490345" w:rsidRDefault="002D4248" w:rsidP="002D4248">
      <w:pPr>
        <w:rPr>
          <w:sz w:val="16"/>
        </w:rPr>
      </w:pPr>
      <w:r w:rsidRPr="00490345">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20FC59CA" w14:textId="77777777" w:rsidR="002D4248" w:rsidRPr="00490345" w:rsidRDefault="002D4248" w:rsidP="002D4248">
      <w:pPr>
        <w:rPr>
          <w:sz w:val="16"/>
        </w:rPr>
      </w:pPr>
      <w:r w:rsidRPr="00490345">
        <w:rPr>
          <w:sz w:val="16"/>
        </w:rPr>
        <w:t>Finally, our third finding indicates that the magnitude of the extinction crisis is underestimated because there are thousands of species on the brink of extinction (Ceballos et al., 2020). Those species will likely become extinct in the near future unless a massive conservation effort is launched soon.</w:t>
      </w:r>
    </w:p>
    <w:p w14:paraId="0C0D6CE2" w14:textId="77777777" w:rsidR="002D4248" w:rsidRPr="00490345" w:rsidRDefault="002D4248" w:rsidP="002D4248">
      <w:pPr>
        <w:rPr>
          <w:rStyle w:val="StyleUnderline"/>
        </w:rPr>
      </w:pPr>
      <w:r w:rsidRPr="00490345">
        <w:rPr>
          <w:sz w:val="16"/>
        </w:rPr>
        <w:t xml:space="preserve">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w:t>
      </w:r>
      <w:r w:rsidRPr="00055AB3">
        <w:rPr>
          <w:sz w:val="16"/>
        </w:rPr>
        <w:t xml:space="preserve">emerging pests and diseases, among many others. </w:t>
      </w:r>
      <w:r w:rsidRPr="00055AB3">
        <w:rPr>
          <w:rStyle w:val="StyleUnderline"/>
        </w:rPr>
        <w:t>Every time a species is lost, ecosystem services are likely to erode and human well-being is reduced.</w:t>
      </w:r>
    </w:p>
    <w:p w14:paraId="7A16CD0D" w14:textId="77777777" w:rsidR="002D4248" w:rsidRPr="007233C5" w:rsidRDefault="002D4248" w:rsidP="002D4248">
      <w:pPr>
        <w:rPr>
          <w:sz w:val="16"/>
        </w:rPr>
      </w:pPr>
      <w:r w:rsidRPr="00490345">
        <w:rPr>
          <w:rStyle w:val="StyleUnderline"/>
        </w:rPr>
        <w:t xml:space="preserve">The </w:t>
      </w:r>
      <w:r w:rsidRPr="00490345">
        <w:rPr>
          <w:rStyle w:val="StyleUnderline"/>
          <w:highlight w:val="green"/>
        </w:rPr>
        <w:t>loss of so many ecosystems and species is pushing us towards</w:t>
      </w:r>
      <w:r w:rsidRPr="00490345">
        <w:rPr>
          <w:rStyle w:val="StyleUnderline"/>
        </w:rPr>
        <w:t xml:space="preserve"> the point of </w:t>
      </w:r>
      <w:r w:rsidRPr="00490345">
        <w:rPr>
          <w:rStyle w:val="StyleUnderline"/>
          <w:highlight w:val="green"/>
        </w:rPr>
        <w:t>collapse of civilization</w:t>
      </w:r>
      <w:r w:rsidRPr="00490345">
        <w:rPr>
          <w:rStyle w:val="StyleUnderline"/>
        </w:rPr>
        <w:t>.</w:t>
      </w:r>
      <w:r w:rsidRPr="00490345">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57C55957" w14:textId="77777777" w:rsidR="002D4248" w:rsidRPr="003507FE" w:rsidRDefault="002D4248" w:rsidP="002D4248">
      <w:pPr>
        <w:rPr>
          <w:rFonts w:asciiTheme="minorHAnsi" w:eastAsia="Times New Roman" w:hAnsiTheme="minorHAnsi" w:cstheme="minorHAnsi"/>
        </w:rPr>
      </w:pPr>
    </w:p>
    <w:p w14:paraId="490154EB" w14:textId="77777777" w:rsidR="002D4248" w:rsidRDefault="002D4248" w:rsidP="002D4248">
      <w:pPr>
        <w:pStyle w:val="Heading3"/>
        <w:rPr>
          <w:rFonts w:asciiTheme="minorHAnsi" w:hAnsiTheme="minorHAnsi" w:cstheme="minorHAnsi"/>
        </w:rPr>
      </w:pPr>
      <w:r w:rsidRPr="003507FE">
        <w:rPr>
          <w:rFonts w:asciiTheme="minorHAnsi" w:hAnsiTheme="minorHAnsi" w:cstheme="minorHAnsi"/>
        </w:rPr>
        <w:t xml:space="preserve">Contention </w:t>
      </w:r>
      <w:r>
        <w:rPr>
          <w:rFonts w:asciiTheme="minorHAnsi" w:hAnsiTheme="minorHAnsi" w:cstheme="minorHAnsi"/>
        </w:rPr>
        <w:t>2</w:t>
      </w:r>
      <w:r w:rsidRPr="003507FE">
        <w:rPr>
          <w:rFonts w:asciiTheme="minorHAnsi" w:hAnsiTheme="minorHAnsi" w:cstheme="minorHAnsi"/>
        </w:rPr>
        <w:t xml:space="preserve">: </w:t>
      </w:r>
      <w:r>
        <w:rPr>
          <w:rFonts w:asciiTheme="minorHAnsi" w:hAnsiTheme="minorHAnsi" w:cstheme="minorHAnsi"/>
        </w:rPr>
        <w:t>Heg</w:t>
      </w:r>
    </w:p>
    <w:p w14:paraId="53238DF1" w14:textId="77777777" w:rsidR="002D4248" w:rsidRPr="002019CB" w:rsidRDefault="002D4248" w:rsidP="002D4248">
      <w:pPr>
        <w:pStyle w:val="Heading4"/>
        <w:rPr>
          <w:rFonts w:asciiTheme="minorHAnsi" w:hAnsiTheme="minorHAnsi" w:cstheme="minorHAnsi"/>
        </w:rPr>
      </w:pPr>
      <w:r w:rsidRPr="002019CB">
        <w:rPr>
          <w:rFonts w:asciiTheme="minorHAnsi" w:hAnsiTheme="minorHAnsi" w:cstheme="minorHAnsi"/>
        </w:rPr>
        <w:t xml:space="preserve">US </w:t>
      </w:r>
      <w:r>
        <w:rPr>
          <w:rFonts w:asciiTheme="minorHAnsi" w:hAnsiTheme="minorHAnsi" w:cstheme="minorHAnsi"/>
        </w:rPr>
        <w:t>primacy</w:t>
      </w:r>
      <w:r w:rsidRPr="002019CB">
        <w:rPr>
          <w:rFonts w:asciiTheme="minorHAnsi" w:hAnsiTheme="minorHAnsi" w:cstheme="minorHAnsi"/>
        </w:rPr>
        <w:t xml:space="preserve"> is </w:t>
      </w:r>
      <w:r w:rsidRPr="002019CB">
        <w:rPr>
          <w:rFonts w:asciiTheme="minorHAnsi" w:hAnsiTheme="minorHAnsi" w:cstheme="minorHAnsi"/>
          <w:u w:val="single"/>
        </w:rPr>
        <w:t>hurt</w:t>
      </w:r>
      <w:r w:rsidRPr="002019CB">
        <w:rPr>
          <w:rFonts w:asciiTheme="minorHAnsi" w:hAnsiTheme="minorHAnsi" w:cstheme="minorHAnsi"/>
        </w:rPr>
        <w:t xml:space="preserve"> by blocking the vaccine</w:t>
      </w:r>
    </w:p>
    <w:p w14:paraId="160936D6" w14:textId="77777777" w:rsidR="002D4248" w:rsidRPr="003E6DC2" w:rsidRDefault="002D4248" w:rsidP="002D4248">
      <w:pPr>
        <w:rPr>
          <w:sz w:val="16"/>
        </w:rPr>
      </w:pPr>
      <w:r w:rsidRPr="003E6DC2">
        <w:rPr>
          <w:rStyle w:val="Style13ptBold"/>
        </w:rPr>
        <w:t>PC 5-3</w:t>
      </w:r>
      <w:r w:rsidRPr="003E6DC2">
        <w:rPr>
          <w:sz w:val="16"/>
        </w:rPr>
        <w:t xml:space="preserve"> – Public Citizen is a non-profit, progressive consumer rights advocacy group and think tank based in Washington, D.C., United States) “Don’t Buy Pharma’s Latest Distraction: A Temporary WTO IP Waiver for COVID Meds Would Not Hand “U.S. mRNA Technology” to China,” May 3, 2021. </w:t>
      </w:r>
      <w:hyperlink r:id="rId15" w:history="1">
        <w:r w:rsidRPr="003E6DC2">
          <w:rPr>
            <w:rStyle w:val="Hyperlink"/>
            <w:sz w:val="16"/>
          </w:rPr>
          <w:t>https://www.citizen.org/article/dont-buy-pharmas-latest-distraction-a-temporary-wto-ip-waiver-for-covid-meds-would-not-hand-u-s-mrna-technology-to-china/</w:t>
        </w:r>
      </w:hyperlink>
      <w:r w:rsidRPr="003E6DC2">
        <w:rPr>
          <w:sz w:val="16"/>
        </w:rPr>
        <w:t xml:space="preserve"> //advay</w:t>
      </w:r>
    </w:p>
    <w:p w14:paraId="7A8972E0" w14:textId="77777777" w:rsidR="002D4248" w:rsidRPr="003E6DC2" w:rsidRDefault="002D4248" w:rsidP="002D4248">
      <w:pPr>
        <w:rPr>
          <w:rStyle w:val="StyleUnderline"/>
        </w:rPr>
      </w:pPr>
      <w:r w:rsidRPr="008D6484">
        <w:rPr>
          <w:rStyle w:val="Emphasis"/>
          <w:highlight w:val="green"/>
        </w:rPr>
        <w:t xml:space="preserve">Real Geopolitical Threat for </w:t>
      </w:r>
      <w:r w:rsidRPr="003E6DC2">
        <w:rPr>
          <w:rStyle w:val="Emphasis"/>
          <w:highlight w:val="green"/>
        </w:rPr>
        <w:t xml:space="preserve">U.S. Is </w:t>
      </w:r>
      <w:r w:rsidRPr="003E6DC2">
        <w:rPr>
          <w:rStyle w:val="Emphasis"/>
        </w:rPr>
        <w:t xml:space="preserve">in </w:t>
      </w:r>
      <w:r w:rsidRPr="003E6DC2">
        <w:rPr>
          <w:rStyle w:val="Emphasis"/>
          <w:highlight w:val="green"/>
        </w:rPr>
        <w:t>Blocking</w:t>
      </w:r>
      <w:r w:rsidRPr="003E6DC2">
        <w:rPr>
          <w:rStyle w:val="Emphasis"/>
        </w:rPr>
        <w:t xml:space="preserve"> 100+ </w:t>
      </w:r>
      <w:r w:rsidRPr="003E6DC2">
        <w:rPr>
          <w:rStyle w:val="Emphasis"/>
          <w:highlight w:val="green"/>
        </w:rPr>
        <w:t>Countries’ WTO Initiative</w:t>
      </w:r>
      <w:r w:rsidRPr="003E6DC2">
        <w:rPr>
          <w:rStyle w:val="Emphasis"/>
        </w:rPr>
        <w:t xml:space="preserve"> </w:t>
      </w:r>
      <w:r w:rsidRPr="003E6DC2">
        <w:rPr>
          <w:rStyle w:val="Emphasis"/>
          <w:highlight w:val="green"/>
        </w:rPr>
        <w:t>While China and Russia Share Vaccine Tech</w:t>
      </w:r>
      <w:r w:rsidRPr="003E6DC2">
        <w:rPr>
          <w:rStyle w:val="Emphasis"/>
        </w:rPr>
        <w:t xml:space="preserve">nology </w:t>
      </w:r>
      <w:r w:rsidRPr="003E6DC2">
        <w:rPr>
          <w:rStyle w:val="Emphasis"/>
          <w:highlight w:val="green"/>
        </w:rPr>
        <w:t>Worldwide</w:t>
      </w:r>
      <w:r w:rsidRPr="003E6DC2">
        <w:rPr>
          <w:rStyle w:val="Emphasis"/>
        </w:rPr>
        <w:t xml:space="preserve"> </w:t>
      </w:r>
      <w:r w:rsidRPr="001213EF">
        <w:rPr>
          <w:rStyle w:val="StyleUnderline"/>
        </w:rPr>
        <w:t>Russia’s Sputnik-5 vaccine and the Chinese Sinovac and Sinopharm vaccines have become the go-to options for countries in the developing world</w:t>
      </w:r>
      <w:r w:rsidRPr="00FA25C1">
        <w:t xml:space="preserve">. </w:t>
      </w:r>
      <w:r w:rsidRPr="003E6DC2">
        <w:rPr>
          <w:rStyle w:val="StyleUnderline"/>
        </w:rPr>
        <w:t xml:space="preserve">The Chinese and Russian companies, probably </w:t>
      </w:r>
      <w:r w:rsidRPr="003E6DC2">
        <w:rPr>
          <w:rStyle w:val="StyleUnderline"/>
          <w:highlight w:val="green"/>
        </w:rPr>
        <w:t>compelled by their governments</w:t>
      </w:r>
      <w:r w:rsidRPr="003E6DC2">
        <w:rPr>
          <w:rStyle w:val="StyleUnderline"/>
        </w:rPr>
        <w:t xml:space="preserve"> who seek </w:t>
      </w:r>
      <w:r w:rsidRPr="003E6DC2">
        <w:rPr>
          <w:rStyle w:val="StyleUnderline"/>
          <w:highlight w:val="green"/>
        </w:rPr>
        <w:t xml:space="preserve">to leverage </w:t>
      </w:r>
      <w:r w:rsidRPr="003E6DC2">
        <w:rPr>
          <w:rStyle w:val="StyleUnderline"/>
        </w:rPr>
        <w:t xml:space="preserve">the </w:t>
      </w:r>
      <w:r w:rsidRPr="003E6DC2">
        <w:rPr>
          <w:rStyle w:val="StyleUnderline"/>
          <w:highlight w:val="green"/>
        </w:rPr>
        <w:t>vaccines for geopolitical gain,</w:t>
      </w:r>
      <w:r w:rsidRPr="003E6DC2">
        <w:rPr>
          <w:rStyle w:val="StyleUnderline"/>
        </w:rPr>
        <w:t xml:space="preserve"> have engaged in significant tech and know-how transfer and partnerships with firms all over the world.</w:t>
      </w:r>
      <w:r w:rsidRPr="00FA25C1">
        <w:t xml:space="preserve"> Meanwhile, </w:t>
      </w:r>
      <w:r w:rsidRPr="003E6DC2">
        <w:rPr>
          <w:rStyle w:val="StyleUnderline"/>
          <w:highlight w:val="green"/>
        </w:rPr>
        <w:t>the U.S.</w:t>
      </w:r>
      <w:r w:rsidRPr="003E6DC2">
        <w:rPr>
          <w:rStyle w:val="StyleUnderline"/>
        </w:rPr>
        <w:t xml:space="preserve"> and EU </w:t>
      </w:r>
      <w:r w:rsidRPr="003E6DC2">
        <w:rPr>
          <w:rStyle w:val="StyleUnderline"/>
          <w:highlight w:val="green"/>
        </w:rPr>
        <w:t>have</w:t>
      </w:r>
      <w:r w:rsidRPr="003E6DC2">
        <w:rPr>
          <w:rStyle w:val="StyleUnderline"/>
        </w:rPr>
        <w:t xml:space="preserve"> pre-ordered vaccines for their populations while </w:t>
      </w:r>
      <w:r w:rsidRPr="003E6DC2">
        <w:rPr>
          <w:rStyle w:val="StyleUnderline"/>
          <w:highlight w:val="green"/>
        </w:rPr>
        <w:t>block</w:t>
      </w:r>
      <w:r w:rsidRPr="003E6DC2">
        <w:rPr>
          <w:rStyle w:val="StyleUnderline"/>
        </w:rPr>
        <w:t xml:space="preserve">ing </w:t>
      </w:r>
      <w:r w:rsidRPr="003E6DC2">
        <w:rPr>
          <w:rStyle w:val="StyleUnderline"/>
          <w:highlight w:val="green"/>
        </w:rPr>
        <w:t xml:space="preserve">the vast majority of WTO countries’ efforts to </w:t>
      </w:r>
      <w:r w:rsidRPr="003E6DC2">
        <w:rPr>
          <w:rStyle w:val="StyleUnderline"/>
        </w:rPr>
        <w:t xml:space="preserve">even </w:t>
      </w:r>
      <w:r w:rsidRPr="003E6DC2">
        <w:rPr>
          <w:rStyle w:val="StyleUnderline"/>
          <w:highlight w:val="green"/>
        </w:rPr>
        <w:t xml:space="preserve">negotiate the </w:t>
      </w:r>
      <w:r w:rsidRPr="003E6DC2">
        <w:rPr>
          <w:rStyle w:val="StyleUnderline"/>
        </w:rPr>
        <w:t xml:space="preserve">text of a </w:t>
      </w:r>
      <w:r w:rsidRPr="003E6DC2">
        <w:rPr>
          <w:rStyle w:val="StyleUnderline"/>
          <w:highlight w:val="green"/>
        </w:rPr>
        <w:t>waiver</w:t>
      </w:r>
      <w:r w:rsidRPr="003E6DC2">
        <w:rPr>
          <w:rStyle w:val="StyleUnderline"/>
        </w:rPr>
        <w:t xml:space="preserve"> these countries consider necessary for their populations to also obtain vaccines.</w:t>
      </w:r>
    </w:p>
    <w:p w14:paraId="0608F1FE" w14:textId="77777777" w:rsidR="002D4248" w:rsidRPr="0008163F" w:rsidRDefault="002D4248" w:rsidP="002D4248"/>
    <w:p w14:paraId="20383F12" w14:textId="77777777" w:rsidR="002D4248" w:rsidRPr="00AB2448" w:rsidRDefault="002D4248" w:rsidP="002D4248">
      <w:pPr>
        <w:pStyle w:val="Heading4"/>
        <w:rPr>
          <w:rStyle w:val="Style13ptBold"/>
        </w:rPr>
      </w:pPr>
      <w:r>
        <w:t xml:space="preserve">Western vaccine diplomacy and lack of distribution destroys U.S. heg – the plan </w:t>
      </w:r>
      <w:r w:rsidRPr="00D74474">
        <w:rPr>
          <w:u w:val="single"/>
        </w:rPr>
        <w:t xml:space="preserve">flips the script </w:t>
      </w:r>
      <w:r>
        <w:t xml:space="preserve">on threats and </w:t>
      </w:r>
      <w:r w:rsidRPr="007070D2">
        <w:rPr>
          <w:u w:val="single"/>
        </w:rPr>
        <w:t>securitization</w:t>
      </w:r>
      <w:r>
        <w:t xml:space="preserve"> of vaccines!</w:t>
      </w:r>
    </w:p>
    <w:p w14:paraId="28D845F2" w14:textId="77777777" w:rsidR="002D4248" w:rsidRPr="00DA4359" w:rsidRDefault="002D4248" w:rsidP="002D4248">
      <w:pPr>
        <w:rPr>
          <w:sz w:val="16"/>
        </w:rPr>
      </w:pPr>
      <w:r>
        <w:rPr>
          <w:rStyle w:val="Style13ptBold"/>
        </w:rPr>
        <w:t>B</w:t>
      </w:r>
      <w:r w:rsidRPr="00AB2448">
        <w:rPr>
          <w:rStyle w:val="Style13ptBold"/>
        </w:rPr>
        <w:t>orjas 21</w:t>
      </w:r>
      <w:r w:rsidRPr="00DA4359">
        <w:rPr>
          <w:sz w:val="16"/>
        </w:rPr>
        <w:t xml:space="preserve"> – Andres Borjas is a Staff Writer at The Tufts Daily. Andres is a senior studying international relations and can be reached at </w:t>
      </w:r>
      <w:hyperlink r:id="rId16" w:history="1">
        <w:r w:rsidRPr="00DA4359">
          <w:rPr>
            <w:rStyle w:val="Hyperlink"/>
            <w:sz w:val="16"/>
          </w:rPr>
          <w:t>andres.borjas@tufts.edu</w:t>
        </w:r>
      </w:hyperlink>
      <w:r w:rsidRPr="00DA4359">
        <w:rPr>
          <w:sz w:val="16"/>
        </w:rPr>
        <w:t xml:space="preserve">; “In response to crises, the US has chosen to weaponize its vaccine policy as a diplomatic tool”; April 7, 2021; </w:t>
      </w:r>
      <w:hyperlink r:id="rId17" w:history="1">
        <w:r w:rsidRPr="00DA4359">
          <w:rPr>
            <w:rStyle w:val="Hyperlink"/>
            <w:sz w:val="16"/>
          </w:rPr>
          <w:t>https://tuftsdaily.com/opinion/2021/04/07/in-response-to-crises-the-us-has-chosen-to-weaponize-its-vaccine-policy-as-a-diplomatic-tool/</w:t>
        </w:r>
      </w:hyperlink>
      <w:r w:rsidRPr="00DA4359">
        <w:rPr>
          <w:sz w:val="16"/>
        </w:rPr>
        <w:t xml:space="preserve"> // advay</w:t>
      </w:r>
    </w:p>
    <w:p w14:paraId="0C00156E" w14:textId="77777777" w:rsidR="002D4248" w:rsidRPr="007070D2" w:rsidRDefault="002D4248" w:rsidP="002D4248">
      <w:pPr>
        <w:rPr>
          <w:rStyle w:val="Emphasis"/>
        </w:rPr>
      </w:pPr>
      <w:r w:rsidRPr="00DA4359">
        <w:rPr>
          <w:rStyle w:val="Emphasis"/>
          <w:highlight w:val="green"/>
        </w:rPr>
        <w:t>Possessing</w:t>
      </w:r>
      <w:r w:rsidRPr="007070D2">
        <w:rPr>
          <w:rStyle w:val="Emphasis"/>
        </w:rPr>
        <w:t xml:space="preserve"> one of </w:t>
      </w:r>
      <w:r w:rsidRPr="00DA4359">
        <w:rPr>
          <w:rStyle w:val="Emphasis"/>
          <w:highlight w:val="green"/>
        </w:rPr>
        <w:t>the largest stockpiles of</w:t>
      </w:r>
      <w:r w:rsidRPr="007070D2">
        <w:rPr>
          <w:rStyle w:val="Emphasis"/>
        </w:rPr>
        <w:t xml:space="preserve"> COVID-19 </w:t>
      </w:r>
      <w:r w:rsidRPr="00DA4359">
        <w:rPr>
          <w:rStyle w:val="Emphasis"/>
          <w:highlight w:val="green"/>
        </w:rPr>
        <w:t>vaccines</w:t>
      </w:r>
      <w:r w:rsidRPr="007070D2">
        <w:rPr>
          <w:rStyle w:val="Emphasis"/>
        </w:rPr>
        <w:t xml:space="preserve">, </w:t>
      </w:r>
      <w:r w:rsidRPr="00DA4359">
        <w:rPr>
          <w:rStyle w:val="Emphasis"/>
          <w:highlight w:val="green"/>
        </w:rPr>
        <w:t>the</w:t>
      </w:r>
      <w:r w:rsidRPr="007070D2">
        <w:rPr>
          <w:rStyle w:val="Emphasis"/>
        </w:rPr>
        <w:t xml:space="preserve"> United </w:t>
      </w:r>
      <w:r w:rsidRPr="00DA4359">
        <w:rPr>
          <w:rStyle w:val="Emphasis"/>
          <w:highlight w:val="green"/>
        </w:rPr>
        <w:t>States hold</w:t>
      </w:r>
      <w:r w:rsidRPr="007070D2">
        <w:rPr>
          <w:rStyle w:val="Emphasis"/>
        </w:rPr>
        <w:t xml:space="preserve">s </w:t>
      </w:r>
      <w:r w:rsidRPr="00DA4359">
        <w:rPr>
          <w:rStyle w:val="Emphasis"/>
          <w:highlight w:val="green"/>
        </w:rPr>
        <w:t>special weight</w:t>
      </w:r>
      <w:r w:rsidRPr="007070D2">
        <w:rPr>
          <w:rStyle w:val="Emphasis"/>
        </w:rPr>
        <w:t xml:space="preserve"> when it comes to distributing the vaccines worldwide, </w:t>
      </w:r>
      <w:r w:rsidRPr="00DA4359">
        <w:rPr>
          <w:rStyle w:val="Emphasis"/>
          <w:highlight w:val="green"/>
        </w:rPr>
        <w:t>and</w:t>
      </w:r>
      <w:r w:rsidRPr="00DA4359">
        <w:rPr>
          <w:rStyle w:val="Emphasis"/>
        </w:rPr>
        <w:t xml:space="preserve"> t</w:t>
      </w:r>
      <w:r w:rsidRPr="007070D2">
        <w:rPr>
          <w:rStyle w:val="Emphasis"/>
        </w:rPr>
        <w:t>he concept of “</w:t>
      </w:r>
      <w:r w:rsidRPr="00DA4359">
        <w:rPr>
          <w:rStyle w:val="Emphasis"/>
          <w:highlight w:val="green"/>
        </w:rPr>
        <w:t>vaccine diplomacy</w:t>
      </w:r>
      <w:r w:rsidRPr="007070D2">
        <w:rPr>
          <w:rStyle w:val="Emphasis"/>
        </w:rPr>
        <w:t xml:space="preserve">” </w:t>
      </w:r>
      <w:r w:rsidRPr="00DA4359">
        <w:rPr>
          <w:rStyle w:val="Emphasis"/>
          <w:highlight w:val="green"/>
        </w:rPr>
        <w:t xml:space="preserve">is becoming an </w:t>
      </w:r>
      <w:r w:rsidRPr="00DA4359">
        <w:rPr>
          <w:rStyle w:val="Emphasis"/>
        </w:rPr>
        <w:t xml:space="preserve">evermore </w:t>
      </w:r>
      <w:r w:rsidRPr="00DA4359">
        <w:rPr>
          <w:rStyle w:val="Emphasis"/>
          <w:highlight w:val="green"/>
        </w:rPr>
        <w:t>important buzzword for American fo</w:t>
      </w:r>
      <w:r w:rsidRPr="007070D2">
        <w:rPr>
          <w:rStyle w:val="Emphasis"/>
        </w:rPr>
        <w:t xml:space="preserve">reign </w:t>
      </w:r>
      <w:r w:rsidRPr="00DA4359">
        <w:rPr>
          <w:rStyle w:val="Emphasis"/>
          <w:highlight w:val="green"/>
        </w:rPr>
        <w:t>po</w:t>
      </w:r>
      <w:r w:rsidRPr="007070D2">
        <w:rPr>
          <w:rStyle w:val="Emphasis"/>
        </w:rPr>
        <w:t>licy.</w:t>
      </w:r>
    </w:p>
    <w:p w14:paraId="7A42DF7E" w14:textId="77777777" w:rsidR="002D4248" w:rsidRPr="00DA4359" w:rsidRDefault="002D4248" w:rsidP="002D4248">
      <w:pPr>
        <w:rPr>
          <w:sz w:val="16"/>
        </w:rPr>
      </w:pPr>
      <w:r w:rsidRPr="00DA4359">
        <w:rPr>
          <w:rStyle w:val="Emphasis"/>
          <w:highlight w:val="green"/>
        </w:rPr>
        <w:t>Policymakers</w:t>
      </w:r>
      <w:r w:rsidRPr="007070D2">
        <w:rPr>
          <w:rStyle w:val="Emphasis"/>
        </w:rPr>
        <w:t xml:space="preserve">, however, increasingly </w:t>
      </w:r>
      <w:r w:rsidRPr="00DA4359">
        <w:rPr>
          <w:rStyle w:val="Emphasis"/>
          <w:highlight w:val="green"/>
        </w:rPr>
        <w:t>view</w:t>
      </w:r>
      <w:r w:rsidRPr="007070D2">
        <w:rPr>
          <w:rStyle w:val="Emphasis"/>
        </w:rPr>
        <w:t xml:space="preserve"> the United States’ </w:t>
      </w:r>
      <w:r w:rsidRPr="00DA4359">
        <w:rPr>
          <w:rStyle w:val="Emphasis"/>
          <w:highlight w:val="green"/>
        </w:rPr>
        <w:t>COVID</w:t>
      </w:r>
      <w:r w:rsidRPr="007070D2">
        <w:rPr>
          <w:rStyle w:val="Emphasis"/>
        </w:rPr>
        <w:t xml:space="preserve">-19 </w:t>
      </w:r>
      <w:r w:rsidRPr="00DA4359">
        <w:rPr>
          <w:rStyle w:val="Emphasis"/>
          <w:highlight w:val="green"/>
        </w:rPr>
        <w:t>response as a weaponized diplomatic tool</w:t>
      </w:r>
      <w:r w:rsidRPr="00DA4359">
        <w:rPr>
          <w:sz w:val="16"/>
        </w:rPr>
        <w:t xml:space="preserve">. This perception works to no one’s benefit and more fundamentally exposes a half-heartedness and fragility to U.S. foreign policy that does not bode well for the return of American global leadership in the near future. </w:t>
      </w:r>
    </w:p>
    <w:p w14:paraId="7284F05D" w14:textId="77777777" w:rsidR="002D4248" w:rsidRPr="00DA4359" w:rsidRDefault="002D4248" w:rsidP="002D4248">
      <w:pPr>
        <w:rPr>
          <w:sz w:val="16"/>
        </w:rPr>
      </w:pPr>
      <w:r w:rsidRPr="007070D2">
        <w:rPr>
          <w:rStyle w:val="StyleUnderline"/>
        </w:rPr>
        <w:t xml:space="preserve">At the core of </w:t>
      </w:r>
      <w:r w:rsidRPr="00DA4359">
        <w:rPr>
          <w:rStyle w:val="StyleUnderline"/>
          <w:highlight w:val="green"/>
        </w:rPr>
        <w:t>this weaponized model of vaccine diplomacy lies</w:t>
      </w:r>
      <w:r w:rsidRPr="007070D2">
        <w:rPr>
          <w:rStyle w:val="StyleUnderline"/>
        </w:rPr>
        <w:t xml:space="preserve"> the national anxieties that made up </w:t>
      </w:r>
      <w:r w:rsidRPr="00DA4359">
        <w:rPr>
          <w:rStyle w:val="StyleUnderline"/>
          <w:highlight w:val="green"/>
        </w:rPr>
        <w:t>the core of “America first”</w:t>
      </w:r>
      <w:r w:rsidRPr="007070D2">
        <w:rPr>
          <w:rStyle w:val="StyleUnderline"/>
        </w:rPr>
        <w:t xml:space="preserve"> and that now pervade vaccine policy</w:t>
      </w:r>
      <w:r w:rsidRPr="00DA4359">
        <w:rPr>
          <w:sz w:val="16"/>
        </w:rPr>
        <w:t xml:space="preserve">, shaping the issue into a matter of national security and foreign policy. </w:t>
      </w:r>
    </w:p>
    <w:p w14:paraId="710608E8" w14:textId="77777777" w:rsidR="002D4248" w:rsidRPr="00DA4359" w:rsidRDefault="002D4248" w:rsidP="002D4248">
      <w:pPr>
        <w:rPr>
          <w:sz w:val="16"/>
        </w:rPr>
      </w:pPr>
      <w:r w:rsidRPr="00DA4359">
        <w:rPr>
          <w:rStyle w:val="Emphasis"/>
          <w:highlight w:val="green"/>
        </w:rPr>
        <w:t>This need to “securitize” vaccines is driven by</w:t>
      </w:r>
      <w:r w:rsidRPr="007070D2">
        <w:rPr>
          <w:rStyle w:val="Emphasis"/>
        </w:rPr>
        <w:t xml:space="preserve"> the now all-too-common feelings of individual, social and </w:t>
      </w:r>
      <w:r w:rsidRPr="00DA4359">
        <w:rPr>
          <w:rStyle w:val="Emphasis"/>
          <w:highlight w:val="green"/>
        </w:rPr>
        <w:t>national insecurity</w:t>
      </w:r>
      <w:r w:rsidRPr="007070D2">
        <w:rPr>
          <w:rStyle w:val="Emphasis"/>
        </w:rPr>
        <w:t xml:space="preserve"> that the pandemic has highlighted and exacerbated across the country</w:t>
      </w:r>
      <w:r w:rsidRPr="00DA4359">
        <w:rPr>
          <w:sz w:val="16"/>
        </w:rPr>
        <w:t xml:space="preserve">. The botched initial response to the pandemic left the United States as the most COVID-19-ridden country on the face of the earth. </w:t>
      </w:r>
      <w:r w:rsidRPr="007070D2">
        <w:rPr>
          <w:rStyle w:val="StyleUnderline"/>
        </w:rPr>
        <w:t xml:space="preserve">By summer, </w:t>
      </w:r>
      <w:r w:rsidRPr="00DA4359">
        <w:rPr>
          <w:rStyle w:val="StyleUnderline"/>
          <w:highlight w:val="green"/>
        </w:rPr>
        <w:t>polls</w:t>
      </w:r>
      <w:r w:rsidRPr="007070D2">
        <w:rPr>
          <w:rStyle w:val="StyleUnderline"/>
        </w:rPr>
        <w:t xml:space="preserve"> began </w:t>
      </w:r>
      <w:r w:rsidRPr="00DA4359">
        <w:rPr>
          <w:rStyle w:val="StyleUnderline"/>
          <w:highlight w:val="green"/>
        </w:rPr>
        <w:t>show</w:t>
      </w:r>
      <w:r w:rsidRPr="007070D2">
        <w:rPr>
          <w:rStyle w:val="StyleUnderline"/>
        </w:rPr>
        <w:t xml:space="preserve">ing a growing </w:t>
      </w:r>
      <w:r w:rsidRPr="00DA4359">
        <w:rPr>
          <w:rStyle w:val="StyleUnderline"/>
          <w:highlight w:val="green"/>
        </w:rPr>
        <w:t>loss in social trust and national pride</w:t>
      </w:r>
      <w:r w:rsidRPr="007070D2">
        <w:rPr>
          <w:rStyle w:val="StyleUnderline"/>
        </w:rPr>
        <w:t>. The national unease brought a moment of renewal for anti-vaxxers and other conspiracy theorists who shouted through their keyboards about “plandemics,” cabals and Bill Gates to a receptive audience facing a shattered world.</w:t>
      </w:r>
      <w:r w:rsidRPr="00DA4359">
        <w:rPr>
          <w:sz w:val="16"/>
        </w:rPr>
        <w:t xml:space="preserve"> </w:t>
      </w:r>
    </w:p>
    <w:p w14:paraId="0F90A67E" w14:textId="77777777" w:rsidR="002D4248" w:rsidRPr="007070D2" w:rsidRDefault="002D4248" w:rsidP="002D4248">
      <w:pPr>
        <w:rPr>
          <w:rStyle w:val="Emphasis"/>
        </w:rPr>
      </w:pPr>
      <w:r w:rsidRPr="00DA4359">
        <w:rPr>
          <w:rStyle w:val="Emphasis"/>
          <w:highlight w:val="green"/>
        </w:rPr>
        <w:t>These</w:t>
      </w:r>
      <w:r w:rsidRPr="007070D2">
        <w:rPr>
          <w:rStyle w:val="Emphasis"/>
        </w:rPr>
        <w:t xml:space="preserve"> factors all </w:t>
      </w:r>
      <w:r w:rsidRPr="00DA4359">
        <w:rPr>
          <w:rStyle w:val="Emphasis"/>
          <w:highlight w:val="green"/>
        </w:rPr>
        <w:t>aided</w:t>
      </w:r>
      <w:r w:rsidRPr="007070D2">
        <w:rPr>
          <w:rStyle w:val="Emphasis"/>
        </w:rPr>
        <w:t xml:space="preserve"> in catalyzing the political violence that transpired during </w:t>
      </w:r>
      <w:r w:rsidRPr="00DA4359">
        <w:rPr>
          <w:rStyle w:val="Emphasis"/>
          <w:highlight w:val="green"/>
        </w:rPr>
        <w:t>the</w:t>
      </w:r>
      <w:r w:rsidRPr="007070D2">
        <w:rPr>
          <w:rStyle w:val="Emphasis"/>
        </w:rPr>
        <w:t xml:space="preserve"> Capitol </w:t>
      </w:r>
      <w:r w:rsidRPr="00DA4359">
        <w:rPr>
          <w:rStyle w:val="Emphasis"/>
          <w:highlight w:val="green"/>
        </w:rPr>
        <w:t>insurrection on Jan. 6</w:t>
      </w:r>
      <w:r w:rsidRPr="007070D2">
        <w:rPr>
          <w:rStyle w:val="Emphasis"/>
        </w:rPr>
        <w:t>,</w:t>
      </w:r>
      <w:r w:rsidRPr="00DA4359">
        <w:rPr>
          <w:sz w:val="16"/>
        </w:rPr>
        <w:t xml:space="preserve"> an event that has been considered the first American self-coup. </w:t>
      </w:r>
      <w:r w:rsidRPr="00DA4359">
        <w:rPr>
          <w:rStyle w:val="StyleUnderline"/>
          <w:highlight w:val="green"/>
        </w:rPr>
        <w:t>China</w:t>
      </w:r>
      <w:r w:rsidRPr="007070D2">
        <w:rPr>
          <w:rStyle w:val="StyleUnderline"/>
        </w:rPr>
        <w:t xml:space="preserve">, meanwhile, </w:t>
      </w:r>
      <w:r w:rsidRPr="00DA4359">
        <w:rPr>
          <w:rStyle w:val="StyleUnderline"/>
          <w:highlight w:val="green"/>
        </w:rPr>
        <w:t>leveraged</w:t>
      </w:r>
      <w:r w:rsidRPr="007070D2">
        <w:rPr>
          <w:rStyle w:val="StyleUnderline"/>
        </w:rPr>
        <w:t xml:space="preserve"> the </w:t>
      </w:r>
      <w:r w:rsidRPr="00DA4359">
        <w:rPr>
          <w:rStyle w:val="StyleUnderline"/>
          <w:highlight w:val="green"/>
        </w:rPr>
        <w:t>opportunities</w:t>
      </w:r>
      <w:r w:rsidRPr="007070D2">
        <w:rPr>
          <w:rStyle w:val="StyleUnderline"/>
        </w:rPr>
        <w:t xml:space="preserve"> arising from America’s internal upheaval </w:t>
      </w:r>
      <w:r w:rsidRPr="00DA4359">
        <w:rPr>
          <w:rStyle w:val="StyleUnderline"/>
          <w:highlight w:val="green"/>
        </w:rPr>
        <w:t>by challenging the</w:t>
      </w:r>
      <w:r w:rsidRPr="00DA4359">
        <w:rPr>
          <w:rStyle w:val="StyleUnderline"/>
        </w:rPr>
        <w:t xml:space="preserve"> U</w:t>
      </w:r>
      <w:r w:rsidRPr="007070D2">
        <w:rPr>
          <w:rStyle w:val="StyleUnderline"/>
        </w:rPr>
        <w:t xml:space="preserve">nited </w:t>
      </w:r>
      <w:r w:rsidRPr="00DA4359">
        <w:rPr>
          <w:rStyle w:val="StyleUnderline"/>
          <w:highlight w:val="green"/>
        </w:rPr>
        <w:t>States</w:t>
      </w:r>
      <w:r w:rsidRPr="007070D2">
        <w:rPr>
          <w:rStyle w:val="StyleUnderline"/>
        </w:rPr>
        <w:t xml:space="preserve"> militarily </w:t>
      </w:r>
      <w:r w:rsidRPr="00DA4359">
        <w:rPr>
          <w:rStyle w:val="StyleUnderline"/>
          <w:highlight w:val="green"/>
        </w:rPr>
        <w:t>in the South China Sea</w:t>
      </w:r>
      <w:r w:rsidRPr="007070D2">
        <w:rPr>
          <w:rStyle w:val="StyleUnderline"/>
        </w:rPr>
        <w:t xml:space="preserve"> and assuming a leading role in supplying the world with vaccines and desperately needed medical equipment.</w:t>
      </w:r>
      <w:r w:rsidRPr="00DA4359">
        <w:rPr>
          <w:sz w:val="16"/>
        </w:rPr>
        <w:t xml:space="preserve"> Needless to say, </w:t>
      </w:r>
      <w:r w:rsidRPr="00DA4359">
        <w:rPr>
          <w:rStyle w:val="Emphasis"/>
          <w:highlight w:val="green"/>
        </w:rPr>
        <w:t>many saw 2020 as the</w:t>
      </w:r>
      <w:r w:rsidRPr="007070D2">
        <w:rPr>
          <w:rStyle w:val="Emphasis"/>
        </w:rPr>
        <w:t xml:space="preserve"> poignant </w:t>
      </w:r>
      <w:r w:rsidRPr="00DA4359">
        <w:rPr>
          <w:rStyle w:val="Emphasis"/>
          <w:highlight w:val="green"/>
        </w:rPr>
        <w:t>end of American primacy</w:t>
      </w:r>
      <w:r w:rsidRPr="007070D2">
        <w:rPr>
          <w:rStyle w:val="Emphasis"/>
        </w:rPr>
        <w:t>.</w:t>
      </w:r>
    </w:p>
    <w:p w14:paraId="3B4FED24" w14:textId="77777777" w:rsidR="002D4248" w:rsidRPr="00DA4359" w:rsidRDefault="002D4248" w:rsidP="002D4248">
      <w:pPr>
        <w:rPr>
          <w:sz w:val="16"/>
        </w:rPr>
      </w:pPr>
      <w:r w:rsidRPr="00DA4359">
        <w:rPr>
          <w:rStyle w:val="Emphasis"/>
          <w:highlight w:val="green"/>
        </w:rPr>
        <w:t>For</w:t>
      </w:r>
      <w:r w:rsidRPr="007070D2">
        <w:rPr>
          <w:rStyle w:val="Emphasis"/>
        </w:rPr>
        <w:t xml:space="preserve"> </w:t>
      </w:r>
      <w:r w:rsidRPr="00DA4359">
        <w:rPr>
          <w:rStyle w:val="Emphasis"/>
        </w:rPr>
        <w:t xml:space="preserve">an </w:t>
      </w:r>
      <w:r w:rsidRPr="00DA4359">
        <w:rPr>
          <w:rStyle w:val="Emphasis"/>
          <w:highlight w:val="green"/>
        </w:rPr>
        <w:t>America</w:t>
      </w:r>
      <w:r w:rsidRPr="007070D2">
        <w:rPr>
          <w:rStyle w:val="Emphasis"/>
        </w:rPr>
        <w:t xml:space="preserve"> scarred internally and scorned internationally, </w:t>
      </w:r>
      <w:r w:rsidRPr="00DA4359">
        <w:rPr>
          <w:rStyle w:val="Emphasis"/>
          <w:highlight w:val="green"/>
        </w:rPr>
        <w:t xml:space="preserve">the vaccine was a path toward renewed security </w:t>
      </w:r>
      <w:r w:rsidRPr="00DA4359">
        <w:rPr>
          <w:rStyle w:val="Emphasis"/>
        </w:rPr>
        <w:t xml:space="preserve">and </w:t>
      </w:r>
      <w:r w:rsidRPr="00DA4359">
        <w:rPr>
          <w:rStyle w:val="Emphasis"/>
          <w:highlight w:val="green"/>
        </w:rPr>
        <w:t>power</w:t>
      </w:r>
      <w:r w:rsidRPr="00DA4359">
        <w:rPr>
          <w:sz w:val="16"/>
        </w:rPr>
        <w:t xml:space="preserve">. </w:t>
      </w:r>
      <w:r w:rsidRPr="007070D2">
        <w:rPr>
          <w:rStyle w:val="StyleUnderline"/>
        </w:rPr>
        <w:t xml:space="preserve">After our annus horribilis, the world has seen the fragility of American cohesion </w:t>
      </w:r>
      <w:r w:rsidRPr="00DA4359">
        <w:rPr>
          <w:rStyle w:val="StyleUnderline"/>
          <w:highlight w:val="green"/>
        </w:rPr>
        <w:t>and</w:t>
      </w:r>
      <w:r w:rsidRPr="007070D2">
        <w:rPr>
          <w:rStyle w:val="StyleUnderline"/>
        </w:rPr>
        <w:t xml:space="preserve"> has questioned the country’s claims to </w:t>
      </w:r>
      <w:r w:rsidRPr="00DA4359">
        <w:rPr>
          <w:rStyle w:val="StyleUnderline"/>
          <w:highlight w:val="green"/>
        </w:rPr>
        <w:t>hegemony</w:t>
      </w:r>
      <w:r w:rsidRPr="00DA4359">
        <w:rPr>
          <w:sz w:val="16"/>
        </w:rPr>
        <w:t>. Back to normal as fast as possible, as such, is not as much the preference of a rich country that can afford it, but rather a necessity for its survival.</w:t>
      </w:r>
    </w:p>
    <w:p w14:paraId="04494EDB" w14:textId="77777777" w:rsidR="002D4248" w:rsidRPr="00BF3CC9" w:rsidRDefault="002D4248" w:rsidP="002D4248">
      <w:pPr>
        <w:rPr>
          <w:rStyle w:val="StyleUnderline"/>
        </w:rPr>
      </w:pPr>
      <w:r w:rsidRPr="00BF3CC9">
        <w:rPr>
          <w:rStyle w:val="StyleUnderline"/>
        </w:rPr>
        <w:t>This is the rationale that attempts to justify the fact that for every one American there are about four vaccine doses reserved</w:t>
      </w:r>
      <w:r w:rsidRPr="00DA4359">
        <w:rPr>
          <w:sz w:val="16"/>
        </w:rPr>
        <w:t xml:space="preserve">. Meanwhile, </w:t>
      </w:r>
      <w:r w:rsidRPr="00BF3CC9">
        <w:rPr>
          <w:rStyle w:val="Emphasis"/>
        </w:rPr>
        <w:t>in the whole of Africa, that number barely reaches 0.2 doses per person</w:t>
      </w:r>
      <w:r w:rsidRPr="00DA4359">
        <w:rPr>
          <w:sz w:val="16"/>
        </w:rPr>
        <w:t xml:space="preserve">. In all, only 10 countries have administered about three-fourths of all vaccine doses. For the United States, this hoarding is symptomatic of a desperation to prevent the next wave of social unrest </w:t>
      </w:r>
      <w:r w:rsidRPr="00BF3CC9">
        <w:rPr>
          <w:rStyle w:val="StyleUnderline"/>
        </w:rPr>
        <w:t>— one jab at a time, all the while disregarding the Global South’s struggles, where many countries may not receive enough supply to vaccinate the majority of their populations until several years down the line.</w:t>
      </w:r>
    </w:p>
    <w:p w14:paraId="0B62D3B2" w14:textId="77777777" w:rsidR="002D4248" w:rsidRPr="00DA4359" w:rsidRDefault="002D4248" w:rsidP="002D4248">
      <w:pPr>
        <w:rPr>
          <w:sz w:val="16"/>
        </w:rPr>
      </w:pPr>
      <w:r w:rsidRPr="00BF3CC9">
        <w:rPr>
          <w:rStyle w:val="StyleUnderline"/>
        </w:rPr>
        <w:t>Even while some semblance of self-denial has found its way into U.S. foreign policy</w:t>
      </w:r>
      <w:r w:rsidRPr="00DA4359">
        <w:rPr>
          <w:sz w:val="16"/>
        </w:rPr>
        <w:t xml:space="preserve">, the thinness of promises made is hard to miss. Biden’s donation of more than 2.5 million AstraZeneca doses to Mexico, while amounting to the largest vaccine transfer from one country to another, seems meaningless when considering America’s 300 million strong AstraZeneca stockpile might simply end up unused. </w:t>
      </w:r>
    </w:p>
    <w:p w14:paraId="6960069D" w14:textId="77777777" w:rsidR="002D4248" w:rsidRPr="00DA4359" w:rsidRDefault="002D4248" w:rsidP="002D4248">
      <w:pPr>
        <w:rPr>
          <w:sz w:val="16"/>
        </w:rPr>
      </w:pPr>
      <w:r w:rsidRPr="00BF3CC9">
        <w:rPr>
          <w:rStyle w:val="Emphasis"/>
        </w:rPr>
        <w:t xml:space="preserve">In other less publicized instances, the </w:t>
      </w:r>
      <w:r w:rsidRPr="00DA4359">
        <w:rPr>
          <w:rStyle w:val="Emphasis"/>
          <w:highlight w:val="green"/>
        </w:rPr>
        <w:t xml:space="preserve">vaccine paranoia has been </w:t>
      </w:r>
      <w:r w:rsidRPr="00DA4359">
        <w:rPr>
          <w:rStyle w:val="Emphasis"/>
        </w:rPr>
        <w:t xml:space="preserve">more </w:t>
      </w:r>
      <w:r w:rsidRPr="00DA4359">
        <w:rPr>
          <w:rStyle w:val="Emphasis"/>
          <w:highlight w:val="green"/>
        </w:rPr>
        <w:t>clear</w:t>
      </w:r>
      <w:r w:rsidRPr="00DA4359">
        <w:rPr>
          <w:sz w:val="16"/>
        </w:rPr>
        <w:t xml:space="preserve">. In February, the United States backed other rich nations in opposing a waiver to the Agreement on Trade-Related Aspects of Intellectual Property Rights, which would allow for widespread production of COVID-19 vaccines and other treatments without infringing on international property </w:t>
      </w:r>
      <w:r w:rsidRPr="00BF3CC9">
        <w:rPr>
          <w:rStyle w:val="StyleUnderline"/>
        </w:rPr>
        <w:t>rights. This arran</w:t>
      </w:r>
      <w:r w:rsidRPr="00005CB3">
        <w:rPr>
          <w:rStyle w:val="StyleUnderline"/>
        </w:rPr>
        <w:t>gement benefits Moderna and Pfizer the most, the country’s vaccine champions, who are now the face of American power, centrality and indispensability in the same vein that other powerful entities, like Google, Amazon and Facebook, have been for decad</w:t>
      </w:r>
      <w:r w:rsidRPr="00BF3CC9">
        <w:rPr>
          <w:rStyle w:val="StyleUnderline"/>
        </w:rPr>
        <w:t>es</w:t>
      </w:r>
      <w:r w:rsidRPr="00DA4359">
        <w:rPr>
          <w:sz w:val="16"/>
        </w:rPr>
        <w:t xml:space="preserve">. </w:t>
      </w:r>
    </w:p>
    <w:p w14:paraId="23EAA2A8" w14:textId="77777777" w:rsidR="002D4248" w:rsidRPr="00DA4359" w:rsidRDefault="002D4248" w:rsidP="002D4248">
      <w:pPr>
        <w:rPr>
          <w:sz w:val="16"/>
        </w:rPr>
      </w:pPr>
      <w:r w:rsidRPr="00BF3CC9">
        <w:rPr>
          <w:rStyle w:val="Emphasis"/>
        </w:rPr>
        <w:t>The vaccine is also key to recouping power vis-a-vis China</w:t>
      </w:r>
      <w:r w:rsidRPr="00BF3CC9">
        <w:rPr>
          <w:rStyle w:val="StyleUnderline"/>
        </w:rPr>
        <w:t xml:space="preserve">. President </w:t>
      </w:r>
      <w:r w:rsidRPr="00005CB3">
        <w:rPr>
          <w:rStyle w:val="StyleUnderline"/>
        </w:rPr>
        <w:t>Biden took the opportunity this March during the first summit of the Quadrilateral Security</w:t>
      </w:r>
      <w:r w:rsidRPr="00BF3CC9">
        <w:rPr>
          <w:rStyle w:val="StyleUnderline"/>
        </w:rPr>
        <w:t xml:space="preserve"> Dialogue, the joint project of Australia, India, Japan and the United States to contain China, to announce the bloc’s vaccination initiative</w:t>
      </w:r>
      <w:r w:rsidRPr="00DA4359">
        <w:rPr>
          <w:sz w:val="16"/>
        </w:rPr>
        <w:t xml:space="preserve">. Not surprisingly, </w:t>
      </w:r>
      <w:r w:rsidRPr="00DA4359">
        <w:rPr>
          <w:rStyle w:val="Emphasis"/>
          <w:highlight w:val="green"/>
        </w:rPr>
        <w:t xml:space="preserve">great power competition infuses the core of this </w:t>
      </w:r>
      <w:r w:rsidRPr="00DA4359">
        <w:rPr>
          <w:rStyle w:val="Emphasis"/>
        </w:rPr>
        <w:t xml:space="preserve">joint </w:t>
      </w:r>
      <w:r w:rsidRPr="00DA4359">
        <w:rPr>
          <w:rStyle w:val="Emphasis"/>
          <w:highlight w:val="green"/>
        </w:rPr>
        <w:t>project</w:t>
      </w:r>
      <w:r w:rsidRPr="00DA4359">
        <w:rPr>
          <w:sz w:val="16"/>
        </w:rPr>
        <w:t xml:space="preserve">, as the Quad members aim to provide their vaccines to Southeast Asia as a means of keeping China’s out. </w:t>
      </w:r>
    </w:p>
    <w:p w14:paraId="7B6ED6E7" w14:textId="77777777" w:rsidR="002D4248" w:rsidRDefault="002D4248" w:rsidP="002D4248">
      <w:pPr>
        <w:rPr>
          <w:rStyle w:val="Emphasis"/>
        </w:rPr>
      </w:pPr>
      <w:r w:rsidRPr="006754B0">
        <w:rPr>
          <w:rStyle w:val="StyleUnderline"/>
        </w:rPr>
        <w:t>The U.S. posture is a shrewd reminder that in international politics, altruism will almost always come second</w:t>
      </w:r>
      <w:r w:rsidRPr="00DA4359">
        <w:rPr>
          <w:sz w:val="16"/>
        </w:rPr>
        <w:t xml:space="preserve">. Even while Americans have often played the role of the good Samaritan worldwide, especially in the realm of global health, right now, we are a country backed into a corner, looking to claw our way back. Internally, even as the choice to not widely share the vaccine incurs heavy costs — the loss of countless lives around the world and billions of dollars in trade — large stocks and lofty promises are upheld as a matter of national security. </w:t>
      </w:r>
      <w:r w:rsidRPr="006754B0">
        <w:rPr>
          <w:rStyle w:val="Emphasis"/>
        </w:rPr>
        <w:t xml:space="preserve">Externally, </w:t>
      </w:r>
      <w:r w:rsidRPr="00DA4359">
        <w:rPr>
          <w:rStyle w:val="Emphasis"/>
          <w:highlight w:val="green"/>
        </w:rPr>
        <w:t>vaccines offer an avenue to regain the world’s adoration</w:t>
      </w:r>
      <w:r w:rsidRPr="006754B0">
        <w:rPr>
          <w:rStyle w:val="Emphasis"/>
        </w:rPr>
        <w:t xml:space="preserve">, thus transforming into a central component </w:t>
      </w:r>
      <w:r w:rsidRPr="00DA4359">
        <w:rPr>
          <w:rStyle w:val="Emphasis"/>
        </w:rPr>
        <w:t>o</w:t>
      </w:r>
      <w:r w:rsidRPr="006754B0">
        <w:rPr>
          <w:rStyle w:val="Emphasis"/>
        </w:rPr>
        <w:t xml:space="preserve">f a foreign policy seeking </w:t>
      </w:r>
      <w:r w:rsidRPr="00DA4359">
        <w:rPr>
          <w:rStyle w:val="Emphasis"/>
          <w:highlight w:val="green"/>
        </w:rPr>
        <w:t>to protect American hegemony</w:t>
      </w:r>
      <w:r w:rsidRPr="006754B0">
        <w:rPr>
          <w:rStyle w:val="Emphasis"/>
        </w:rPr>
        <w:t>. Until the United States feels safe, the rest of the world will not be.</w:t>
      </w:r>
    </w:p>
    <w:p w14:paraId="66374DE2" w14:textId="77777777" w:rsidR="002D4248" w:rsidRDefault="002D4248" w:rsidP="002D4248">
      <w:pPr>
        <w:rPr>
          <w:rFonts w:asciiTheme="minorHAnsi" w:hAnsiTheme="minorHAnsi" w:cstheme="minorHAnsi"/>
        </w:rPr>
      </w:pPr>
    </w:p>
    <w:p w14:paraId="72B3BB94" w14:textId="77777777" w:rsidR="002D4248" w:rsidRPr="003507FE" w:rsidRDefault="002D4248" w:rsidP="002D4248">
      <w:pPr>
        <w:pStyle w:val="Heading4"/>
        <w:rPr>
          <w:rFonts w:asciiTheme="minorHAnsi" w:hAnsiTheme="minorHAnsi" w:cstheme="minorHAnsi"/>
          <w:u w:val="single"/>
        </w:rPr>
      </w:pPr>
      <w:r w:rsidRPr="003507FE">
        <w:rPr>
          <w:rFonts w:asciiTheme="minorHAnsi" w:hAnsiTheme="minorHAnsi" w:cstheme="minorHAnsi"/>
        </w:rPr>
        <w:t xml:space="preserve">Absent the plan we risk </w:t>
      </w:r>
      <w:r w:rsidRPr="003507FE">
        <w:rPr>
          <w:rFonts w:asciiTheme="minorHAnsi" w:hAnsiTheme="minorHAnsi" w:cstheme="minorHAnsi"/>
          <w:u w:val="single"/>
        </w:rPr>
        <w:t>great power war</w:t>
      </w:r>
      <w:r w:rsidRPr="003507FE">
        <w:rPr>
          <w:rFonts w:asciiTheme="minorHAnsi" w:hAnsiTheme="minorHAnsi" w:cstheme="minorHAnsi"/>
        </w:rPr>
        <w:t xml:space="preserve"> with China – transition to multipolarity is </w:t>
      </w:r>
      <w:r w:rsidRPr="003507FE">
        <w:rPr>
          <w:rFonts w:asciiTheme="minorHAnsi" w:hAnsiTheme="minorHAnsi" w:cstheme="minorHAnsi"/>
          <w:u w:val="single"/>
        </w:rPr>
        <w:t>unstable</w:t>
      </w:r>
      <w:r w:rsidRPr="003507FE">
        <w:rPr>
          <w:rFonts w:asciiTheme="minorHAnsi" w:hAnsiTheme="minorHAnsi" w:cstheme="minorHAnsi"/>
        </w:rPr>
        <w:t xml:space="preserve"> and </w:t>
      </w:r>
      <w:r w:rsidRPr="003507FE">
        <w:rPr>
          <w:rFonts w:asciiTheme="minorHAnsi" w:hAnsiTheme="minorHAnsi" w:cstheme="minorHAnsi"/>
          <w:u w:val="single"/>
        </w:rPr>
        <w:t>collapses deterrence</w:t>
      </w:r>
    </w:p>
    <w:p w14:paraId="74300CDB" w14:textId="77777777" w:rsidR="002D4248" w:rsidRPr="003507FE" w:rsidRDefault="002D4248" w:rsidP="002D4248">
      <w:pPr>
        <w:rPr>
          <w:rFonts w:asciiTheme="minorHAnsi" w:hAnsiTheme="minorHAnsi" w:cstheme="minorHAnsi"/>
        </w:rPr>
      </w:pPr>
      <w:r w:rsidRPr="003507FE">
        <w:rPr>
          <w:rFonts w:asciiTheme="minorHAnsi" w:eastAsiaTheme="majorEastAsia" w:hAnsiTheme="minorHAnsi" w:cstheme="minorHAnsi"/>
          <w:b/>
          <w:iCs/>
        </w:rPr>
        <w:t>Forsyth 19</w:t>
      </w:r>
      <w:r w:rsidRPr="003507FE">
        <w:rPr>
          <w:rFonts w:asciiTheme="minorHAnsi" w:hAnsiTheme="minorHAnsi" w:cstheme="minorHAnsi"/>
        </w:rPr>
        <w:t xml:space="preserve"> [Jim Forsyth currently serves as dean of Air Command and Staff College, Maxwell AFB, Alabama. He earned his PhD from the University of Denver, Josef Korbel School of International Studies. He has written and published extensively on great power war, intervention, and nuclear issues. “Through the Glass—Darker”, Strategic Studies Quarterly , Vol. 13, No. 4 (WINTER 2019), pp. 18-36, JSTOR]//recut SLC PK</w:t>
      </w:r>
    </w:p>
    <w:p w14:paraId="726A2391" w14:textId="77777777" w:rsidR="002D4248" w:rsidRPr="003507FE" w:rsidRDefault="002D4248" w:rsidP="002D4248">
      <w:pPr>
        <w:rPr>
          <w:rFonts w:asciiTheme="minorHAnsi" w:hAnsiTheme="minorHAnsi" w:cstheme="minorHAnsi"/>
          <w:sz w:val="16"/>
        </w:rPr>
      </w:pPr>
      <w:r w:rsidRPr="003507FE">
        <w:rPr>
          <w:rFonts w:asciiTheme="minorHAnsi" w:hAnsiTheme="minorHAnsi" w:cstheme="minorHAnsi"/>
          <w:sz w:val="16"/>
        </w:rPr>
        <w:t xml:space="preserve">As the article argued in 2007, “technological shifts have continuously altered the methods of war,” but in the end, “political arrangements matter, and the deterrent effect of any weapon should be evaluated within the context of the structure of the international system.”20 This claim is as true now as it was then. Indeed, </w:t>
      </w:r>
      <w:r w:rsidRPr="003507FE">
        <w:rPr>
          <w:rStyle w:val="StyleUnderline"/>
          <w:rFonts w:asciiTheme="minorHAnsi" w:hAnsiTheme="minorHAnsi" w:cstheme="minorHAnsi"/>
        </w:rPr>
        <w:t xml:space="preserve">one might conclude that </w:t>
      </w:r>
      <w:r w:rsidRPr="003507FE">
        <w:rPr>
          <w:rStyle w:val="Emphasis"/>
          <w:rFonts w:asciiTheme="minorHAnsi" w:hAnsiTheme="minorHAnsi" w:cstheme="minorHAnsi"/>
          <w:highlight w:val="green"/>
        </w:rPr>
        <w:t>structure matters</w:t>
      </w:r>
      <w:r w:rsidRPr="003507FE">
        <w:rPr>
          <w:rStyle w:val="Emphasis"/>
          <w:rFonts w:asciiTheme="minorHAnsi" w:hAnsiTheme="minorHAnsi" w:cstheme="minorHAnsi"/>
        </w:rPr>
        <w:t xml:space="preserve"> even more</w:t>
      </w:r>
      <w:r w:rsidRPr="003507FE">
        <w:rPr>
          <w:rStyle w:val="StyleUnderline"/>
          <w:rFonts w:asciiTheme="minorHAnsi" w:hAnsiTheme="minorHAnsi" w:cstheme="minorHAnsi"/>
        </w:rPr>
        <w:t xml:space="preserve"> now than it did 10 years ago, given the shift to multipolarity.21 Under “lopsided</w:t>
      </w:r>
      <w:r w:rsidRPr="003507FE">
        <w:rPr>
          <w:rFonts w:asciiTheme="minorHAnsi" w:hAnsiTheme="minorHAnsi" w:cstheme="minorHAnsi"/>
          <w:sz w:val="16"/>
        </w:rPr>
        <w:t xml:space="preserve">” </w:t>
      </w:r>
      <w:r w:rsidRPr="003507FE">
        <w:rPr>
          <w:rStyle w:val="StyleUnderline"/>
          <w:rFonts w:asciiTheme="minorHAnsi" w:hAnsiTheme="minorHAnsi" w:cstheme="minorHAnsi"/>
        </w:rPr>
        <w:t xml:space="preserve">multipolarity—where the United States outweighs both China and Russia militarily—it will maintain power advantages on some fronts, but at smaller margins than it did during </w:t>
      </w:r>
      <w:r w:rsidRPr="003507FE">
        <w:rPr>
          <w:rStyle w:val="StyleUnderline"/>
          <w:rFonts w:asciiTheme="minorHAnsi" w:hAnsiTheme="minorHAnsi" w:cstheme="minorHAnsi"/>
          <w:highlight w:val="green"/>
        </w:rPr>
        <w:t xml:space="preserve">the </w:t>
      </w:r>
      <w:r w:rsidRPr="003507FE">
        <w:rPr>
          <w:rStyle w:val="Emphasis"/>
          <w:rFonts w:asciiTheme="minorHAnsi" w:hAnsiTheme="minorHAnsi" w:cstheme="minorHAnsi"/>
          <w:highlight w:val="green"/>
        </w:rPr>
        <w:t>unipolar moment</w:t>
      </w:r>
      <w:r w:rsidRPr="003507FE">
        <w:rPr>
          <w:rStyle w:val="StyleUnderline"/>
          <w:rFonts w:asciiTheme="minorHAnsi" w:hAnsiTheme="minorHAnsi" w:cstheme="minorHAnsi"/>
          <w:highlight w:val="green"/>
        </w:rPr>
        <w:t xml:space="preserve"> </w:t>
      </w:r>
      <w:r w:rsidRPr="003507FE">
        <w:rPr>
          <w:rStyle w:val="StyleUnderline"/>
          <w:rFonts w:asciiTheme="minorHAnsi" w:hAnsiTheme="minorHAnsi" w:cstheme="minorHAnsi"/>
        </w:rPr>
        <w:t>when it reigned supreme</w:t>
      </w:r>
      <w:r w:rsidRPr="003507FE">
        <w:rPr>
          <w:rFonts w:asciiTheme="minorHAnsi" w:hAnsiTheme="minorHAnsi" w:cstheme="minorHAnsi"/>
          <w:sz w:val="16"/>
          <w:highlight w:val="green"/>
        </w:rPr>
        <w:t xml:space="preserve">. </w:t>
      </w:r>
      <w:r w:rsidRPr="003507FE">
        <w:rPr>
          <w:rStyle w:val="StyleUnderline"/>
          <w:rFonts w:asciiTheme="minorHAnsi" w:hAnsiTheme="minorHAnsi" w:cstheme="minorHAnsi"/>
          <w:highlight w:val="green"/>
        </w:rPr>
        <w:t xml:space="preserve">Power </w:t>
      </w:r>
      <w:r w:rsidRPr="003507FE">
        <w:rPr>
          <w:rStyle w:val="Emphasis"/>
          <w:rFonts w:asciiTheme="minorHAnsi" w:hAnsiTheme="minorHAnsi" w:cstheme="minorHAnsi"/>
          <w:highlight w:val="green"/>
        </w:rPr>
        <w:t>diffusion</w:t>
      </w:r>
      <w:r w:rsidRPr="003507FE">
        <w:rPr>
          <w:rStyle w:val="StyleUnderline"/>
          <w:rFonts w:asciiTheme="minorHAnsi" w:hAnsiTheme="minorHAnsi" w:cstheme="minorHAnsi"/>
          <w:highlight w:val="green"/>
        </w:rPr>
        <w:t>, and</w:t>
      </w:r>
      <w:r w:rsidRPr="003507FE">
        <w:rPr>
          <w:rStyle w:val="StyleUnderline"/>
          <w:rFonts w:asciiTheme="minorHAnsi" w:hAnsiTheme="minorHAnsi" w:cstheme="minorHAnsi"/>
        </w:rPr>
        <w:t xml:space="preserve"> related </w:t>
      </w:r>
      <w:r w:rsidRPr="003507FE">
        <w:rPr>
          <w:rStyle w:val="Emphasis"/>
          <w:rFonts w:asciiTheme="minorHAnsi" w:hAnsiTheme="minorHAnsi" w:cstheme="minorHAnsi"/>
          <w:highlight w:val="green"/>
        </w:rPr>
        <w:t>great power competition</w:t>
      </w:r>
      <w:r w:rsidRPr="003507FE">
        <w:rPr>
          <w:rStyle w:val="StyleUnderline"/>
          <w:rFonts w:asciiTheme="minorHAnsi" w:hAnsiTheme="minorHAnsi" w:cstheme="minorHAnsi"/>
          <w:highlight w:val="green"/>
        </w:rPr>
        <w:t xml:space="preserve"> concerns</w:t>
      </w:r>
      <w:r w:rsidRPr="003507FE">
        <w:rPr>
          <w:rStyle w:val="StyleUnderline"/>
          <w:rFonts w:asciiTheme="minorHAnsi" w:hAnsiTheme="minorHAnsi" w:cstheme="minorHAnsi"/>
        </w:rPr>
        <w:t xml:space="preserve">, will be governed by the continued growth of Asian economic and military clout predominantly from China and India and the relative </w:t>
      </w:r>
      <w:r w:rsidRPr="003507FE">
        <w:rPr>
          <w:rStyle w:val="StyleUnderline"/>
          <w:rFonts w:asciiTheme="minorHAnsi" w:hAnsiTheme="minorHAnsi" w:cstheme="minorHAnsi"/>
          <w:highlight w:val="green"/>
        </w:rPr>
        <w:t>decline of Western economic influence</w:t>
      </w:r>
      <w:r w:rsidRPr="003507FE">
        <w:rPr>
          <w:rFonts w:asciiTheme="minorHAnsi" w:hAnsiTheme="minorHAnsi" w:cstheme="minorHAnsi"/>
          <w:sz w:val="16"/>
        </w:rPr>
        <w:t xml:space="preserve">.22 As China continues to translate economic gains into military modernization, the US will “focus mainly on countering China.”23 </w:t>
      </w:r>
      <w:r w:rsidRPr="003507FE">
        <w:rPr>
          <w:rStyle w:val="StyleUnderline"/>
          <w:rFonts w:asciiTheme="minorHAnsi" w:hAnsiTheme="minorHAnsi" w:cstheme="minorHAnsi"/>
        </w:rPr>
        <w:t xml:space="preserve">Avoiding the perils of security competition will </w:t>
      </w:r>
      <w:r w:rsidRPr="003507FE">
        <w:rPr>
          <w:rStyle w:val="StyleUnderline"/>
          <w:rFonts w:asciiTheme="minorHAnsi" w:hAnsiTheme="minorHAnsi" w:cstheme="minorHAnsi"/>
          <w:highlight w:val="green"/>
        </w:rPr>
        <w:t>require</w:t>
      </w:r>
      <w:r w:rsidRPr="003507FE">
        <w:rPr>
          <w:rStyle w:val="StyleUnderline"/>
          <w:rFonts w:asciiTheme="minorHAnsi" w:hAnsiTheme="minorHAnsi" w:cstheme="minorHAnsi"/>
        </w:rPr>
        <w:t xml:space="preserve"> that the </w:t>
      </w:r>
      <w:r w:rsidRPr="003507FE">
        <w:rPr>
          <w:rStyle w:val="StyleUnderline"/>
          <w:rFonts w:asciiTheme="minorHAnsi" w:hAnsiTheme="minorHAnsi" w:cstheme="minorHAnsi"/>
          <w:highlight w:val="green"/>
        </w:rPr>
        <w:t>US be more cautious</w:t>
      </w:r>
      <w:r w:rsidRPr="003507FE">
        <w:rPr>
          <w:rStyle w:val="StyleUnderline"/>
          <w:rFonts w:asciiTheme="minorHAnsi" w:hAnsiTheme="minorHAnsi" w:cstheme="minorHAnsi"/>
        </w:rPr>
        <w:t xml:space="preserve"> about exercising its power abroad</w:t>
      </w:r>
      <w:r w:rsidRPr="003507FE">
        <w:rPr>
          <w:rFonts w:asciiTheme="minorHAnsi" w:hAnsiTheme="minorHAnsi" w:cstheme="minorHAnsi"/>
          <w:sz w:val="16"/>
        </w:rPr>
        <w:t>.24</w:t>
      </w:r>
    </w:p>
    <w:p w14:paraId="6CE3752C" w14:textId="77777777" w:rsidR="002D4248" w:rsidRPr="003507FE" w:rsidRDefault="002D4248" w:rsidP="002D4248">
      <w:pPr>
        <w:rPr>
          <w:rFonts w:asciiTheme="minorHAnsi" w:hAnsiTheme="minorHAnsi" w:cstheme="minorHAnsi"/>
          <w:sz w:val="16"/>
        </w:rPr>
      </w:pPr>
      <w:r w:rsidRPr="003507FE">
        <w:rPr>
          <w:rFonts w:asciiTheme="minorHAnsi" w:hAnsiTheme="minorHAnsi" w:cstheme="minorHAnsi"/>
          <w:sz w:val="16"/>
        </w:rPr>
        <w:t xml:space="preserve">Yet exercising diplomacy and restraint could prove to be challenging. </w:t>
      </w:r>
      <w:r w:rsidRPr="003507FE">
        <w:rPr>
          <w:rStyle w:val="StyleUnderline"/>
          <w:rFonts w:asciiTheme="minorHAnsi" w:hAnsiTheme="minorHAnsi" w:cstheme="minorHAnsi"/>
        </w:rPr>
        <w:t xml:space="preserve">Even scholars who adopt a more circumspect view of emerging </w:t>
      </w:r>
      <w:r w:rsidRPr="003507FE">
        <w:rPr>
          <w:rStyle w:val="Emphasis"/>
          <w:rFonts w:asciiTheme="minorHAnsi" w:hAnsiTheme="minorHAnsi" w:cstheme="minorHAnsi"/>
          <w:highlight w:val="green"/>
        </w:rPr>
        <w:t>multipolarity</w:t>
      </w:r>
      <w:r w:rsidRPr="003507FE">
        <w:rPr>
          <w:rStyle w:val="StyleUnderline"/>
          <w:rFonts w:asciiTheme="minorHAnsi" w:hAnsiTheme="minorHAnsi" w:cstheme="minorHAnsi"/>
        </w:rPr>
        <w:t xml:space="preserve">, and the implications of growing military-technological parity, acknowledge its </w:t>
      </w:r>
      <w:r w:rsidRPr="003507FE">
        <w:rPr>
          <w:rStyle w:val="Emphasis"/>
          <w:rFonts w:asciiTheme="minorHAnsi" w:hAnsiTheme="minorHAnsi" w:cstheme="minorHAnsi"/>
          <w:highlight w:val="green"/>
        </w:rPr>
        <w:t>underlying risks.</w:t>
      </w:r>
      <w:r w:rsidRPr="003507FE">
        <w:rPr>
          <w:rFonts w:asciiTheme="minorHAnsi" w:hAnsiTheme="minorHAnsi" w:cstheme="minorHAnsi"/>
          <w:sz w:val="16"/>
        </w:rPr>
        <w:t xml:space="preserve"> Barry Posen, who questions the assumption that multipolarity is inherently unstable, nonetheless acknowledges that growing parity will only “mute” great power competition</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 xml:space="preserve">diffusion of power </w:t>
      </w:r>
      <w:r w:rsidRPr="003507FE">
        <w:rPr>
          <w:rStyle w:val="StyleUnderline"/>
          <w:rFonts w:asciiTheme="minorHAnsi" w:hAnsiTheme="minorHAnsi" w:cstheme="minorHAnsi"/>
        </w:rPr>
        <w:t xml:space="preserve">will </w:t>
      </w:r>
      <w:r w:rsidRPr="003507FE">
        <w:rPr>
          <w:rStyle w:val="StyleUnderline"/>
          <w:rFonts w:asciiTheme="minorHAnsi" w:hAnsiTheme="minorHAnsi" w:cstheme="minorHAnsi"/>
          <w:highlight w:val="green"/>
        </w:rPr>
        <w:t>not eradicate “great power adventures</w:t>
      </w:r>
      <w:r w:rsidRPr="003507FE">
        <w:rPr>
          <w:rStyle w:val="StyleUnderline"/>
          <w:rFonts w:asciiTheme="minorHAnsi" w:hAnsiTheme="minorHAnsi" w:cstheme="minorHAnsi"/>
        </w:rPr>
        <w:t>.”</w:t>
      </w:r>
      <w:r w:rsidRPr="003507FE">
        <w:rPr>
          <w:rFonts w:asciiTheme="minorHAnsi" w:hAnsiTheme="minorHAnsi" w:cstheme="minorHAnsi"/>
          <w:sz w:val="16"/>
        </w:rPr>
        <w:t xml:space="preserve">25 </w:t>
      </w:r>
      <w:r w:rsidRPr="003507FE">
        <w:rPr>
          <w:rStyle w:val="StyleUnderline"/>
          <w:rFonts w:asciiTheme="minorHAnsi" w:hAnsiTheme="minorHAnsi" w:cstheme="minorHAnsi"/>
          <w:highlight w:val="green"/>
        </w:rPr>
        <w:t>China’s rise</w:t>
      </w:r>
      <w:r w:rsidRPr="003507FE">
        <w:rPr>
          <w:rStyle w:val="StyleUnderline"/>
          <w:rFonts w:asciiTheme="minorHAnsi" w:hAnsiTheme="minorHAnsi" w:cstheme="minorHAnsi"/>
        </w:rPr>
        <w:t xml:space="preserve"> is apt to </w:t>
      </w:r>
      <w:r w:rsidRPr="003507FE">
        <w:rPr>
          <w:rStyle w:val="StyleUnderline"/>
          <w:rFonts w:asciiTheme="minorHAnsi" w:hAnsiTheme="minorHAnsi" w:cstheme="minorHAnsi"/>
          <w:highlight w:val="green"/>
        </w:rPr>
        <w:t xml:space="preserve">entail </w:t>
      </w:r>
      <w:r w:rsidRPr="003507FE">
        <w:rPr>
          <w:rStyle w:val="Emphasis"/>
          <w:rFonts w:asciiTheme="minorHAnsi" w:hAnsiTheme="minorHAnsi" w:cstheme="minorHAnsi"/>
          <w:highlight w:val="green"/>
        </w:rPr>
        <w:t>alliance reconfigurations</w:t>
      </w:r>
      <w:r w:rsidRPr="003507FE">
        <w:rPr>
          <w:rStyle w:val="Emphasis"/>
          <w:rFonts w:asciiTheme="minorHAnsi" w:hAnsiTheme="minorHAnsi" w:cstheme="minorHAnsi"/>
        </w:rPr>
        <w:t xml:space="preserve"> and </w:t>
      </w:r>
      <w:r w:rsidRPr="003507FE">
        <w:rPr>
          <w:rStyle w:val="Emphasis"/>
          <w:rFonts w:asciiTheme="minorHAnsi" w:hAnsiTheme="minorHAnsi" w:cstheme="minorHAnsi"/>
          <w:highlight w:val="green"/>
        </w:rPr>
        <w:t>temptations to employ conventional military power</w:t>
      </w:r>
      <w:r w:rsidRPr="003507FE">
        <w:rPr>
          <w:rFonts w:asciiTheme="minorHAnsi" w:hAnsiTheme="minorHAnsi" w:cstheme="minorHAnsi"/>
          <w:sz w:val="16"/>
        </w:rPr>
        <w:t xml:space="preserve">.26 In fact, just as the original article predicted, </w:t>
      </w:r>
      <w:r w:rsidRPr="003507FE">
        <w:rPr>
          <w:rStyle w:val="StyleUnderline"/>
          <w:rFonts w:asciiTheme="minorHAnsi" w:hAnsiTheme="minorHAnsi" w:cstheme="minorHAnsi"/>
        </w:rPr>
        <w:t>the United States and India, Russia and China, and France and Germany have taken steps toward tightening their security relationships.</w:t>
      </w:r>
      <w:r w:rsidRPr="003507FE">
        <w:rPr>
          <w:rFonts w:asciiTheme="minorHAnsi" w:hAnsiTheme="minorHAnsi" w:cstheme="minorHAnsi"/>
          <w:sz w:val="16"/>
        </w:rPr>
        <w:t xml:space="preserve"> China’s progress toward narrowing its power gap with the US has already met with a return to US defense budget growth and the establishment of new US defense cooperation commitments—notably with India. In parallel, China and Russia have grown closer, with Presidents Xi Jinping and Vladimir Putin meeting three times in 2018 and China sending a “strong supporting contingent” to Russia’s Vostok-2018 military exercises.27</w:t>
      </w:r>
    </w:p>
    <w:p w14:paraId="6D1310CB" w14:textId="77777777" w:rsidR="002D4248" w:rsidRPr="003507FE" w:rsidRDefault="002D4248" w:rsidP="002D4248">
      <w:pPr>
        <w:rPr>
          <w:rFonts w:asciiTheme="minorHAnsi" w:hAnsiTheme="minorHAnsi" w:cstheme="minorHAnsi"/>
          <w:sz w:val="16"/>
        </w:rPr>
      </w:pPr>
      <w:r w:rsidRPr="003507FE">
        <w:rPr>
          <w:rStyle w:val="StyleUnderline"/>
          <w:rFonts w:asciiTheme="minorHAnsi" w:hAnsiTheme="minorHAnsi" w:cstheme="minorHAnsi"/>
        </w:rPr>
        <w:t xml:space="preserve">Given the </w:t>
      </w:r>
      <w:r w:rsidRPr="003507FE">
        <w:rPr>
          <w:rStyle w:val="Emphasis"/>
          <w:rFonts w:asciiTheme="minorHAnsi" w:hAnsiTheme="minorHAnsi" w:cstheme="minorHAnsi"/>
          <w:highlight w:val="green"/>
        </w:rPr>
        <w:t>complexities and uncertainties</w:t>
      </w:r>
      <w:r w:rsidRPr="003507FE">
        <w:rPr>
          <w:rStyle w:val="StyleUnderline"/>
          <w:rFonts w:asciiTheme="minorHAnsi" w:hAnsiTheme="minorHAnsi" w:cstheme="minorHAnsi"/>
          <w:highlight w:val="green"/>
        </w:rPr>
        <w:t xml:space="preserve"> of multipolarity</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US arsenal of</w:t>
      </w:r>
      <w:r w:rsidRPr="003507FE">
        <w:rPr>
          <w:rStyle w:val="StyleUnderline"/>
          <w:rFonts w:asciiTheme="minorHAnsi" w:hAnsiTheme="minorHAnsi" w:cstheme="minorHAnsi"/>
        </w:rPr>
        <w:t xml:space="preserve"> advanced conventional </w:t>
      </w:r>
      <w:r w:rsidRPr="003507FE">
        <w:rPr>
          <w:rStyle w:val="StyleUnderline"/>
          <w:rFonts w:asciiTheme="minorHAnsi" w:hAnsiTheme="minorHAnsi" w:cstheme="minorHAnsi"/>
          <w:highlight w:val="green"/>
        </w:rPr>
        <w:t>weapons</w:t>
      </w:r>
      <w:r w:rsidRPr="003507FE">
        <w:rPr>
          <w:rFonts w:asciiTheme="minorHAnsi" w:hAnsiTheme="minorHAnsi" w:cstheme="minorHAnsi"/>
          <w:sz w:val="16"/>
        </w:rPr>
        <w:t xml:space="preserve"> (and those of other great powers) may not only </w:t>
      </w:r>
      <w:r w:rsidRPr="003507FE">
        <w:rPr>
          <w:rStyle w:val="Emphasis"/>
          <w:rFonts w:asciiTheme="minorHAnsi" w:hAnsiTheme="minorHAnsi" w:cstheme="minorHAnsi"/>
          <w:highlight w:val="green"/>
        </w:rPr>
        <w:t>prove ill suited to deterring great power</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war</w:t>
      </w:r>
      <w:r w:rsidRPr="003507FE">
        <w:rPr>
          <w:rStyle w:val="Emphasis"/>
          <w:rFonts w:asciiTheme="minorHAnsi" w:hAnsiTheme="minorHAnsi" w:cstheme="minorHAnsi"/>
        </w:rPr>
        <w:t xml:space="preserve"> but also </w:t>
      </w:r>
      <w:r w:rsidRPr="003507FE">
        <w:rPr>
          <w:rStyle w:val="Emphasis"/>
          <w:rFonts w:asciiTheme="minorHAnsi" w:hAnsiTheme="minorHAnsi" w:cstheme="minorHAnsi"/>
          <w:highlight w:val="green"/>
        </w:rPr>
        <w:t>provide occasion for its inadvertent onset.</w:t>
      </w:r>
      <w:r w:rsidRPr="003507FE">
        <w:rPr>
          <w:rStyle w:val="Emphasis"/>
          <w:rFonts w:asciiTheme="minorHAnsi" w:hAnsiTheme="minorHAnsi" w:cstheme="minorHAnsi"/>
        </w:rPr>
        <w:t xml:space="preserve"> </w:t>
      </w:r>
      <w:r w:rsidRPr="003507FE">
        <w:rPr>
          <w:rStyle w:val="StyleUnderline"/>
          <w:rFonts w:asciiTheme="minorHAnsi" w:hAnsiTheme="minorHAnsi" w:cstheme="minorHAnsi"/>
        </w:rPr>
        <w:t xml:space="preserve">The stealth, speed, and lethality of </w:t>
      </w:r>
      <w:r w:rsidRPr="003507FE">
        <w:rPr>
          <w:rStyle w:val="StyleUnderline"/>
          <w:rFonts w:asciiTheme="minorHAnsi" w:hAnsiTheme="minorHAnsi" w:cstheme="minorHAnsi"/>
          <w:highlight w:val="green"/>
        </w:rPr>
        <w:t>advanced conventional tech</w:t>
      </w:r>
      <w:r w:rsidRPr="003507FE">
        <w:rPr>
          <w:rStyle w:val="StyleUnderline"/>
          <w:rFonts w:asciiTheme="minorHAnsi" w:hAnsiTheme="minorHAnsi" w:cstheme="minorHAnsi"/>
        </w:rPr>
        <w:t>nologies—allowing for quick and decisive US victories</w:t>
      </w:r>
      <w:r w:rsidRPr="003507FE">
        <w:rPr>
          <w:rFonts w:asciiTheme="minorHAnsi" w:hAnsiTheme="minorHAnsi" w:cstheme="minorHAnsi"/>
          <w:sz w:val="16"/>
        </w:rPr>
        <w:t xml:space="preserve"> in the Persian Gulf (1991), Kosovo (1999), and Afghanistan (2001)—have </w:t>
      </w:r>
      <w:r w:rsidRPr="003507FE">
        <w:rPr>
          <w:rStyle w:val="StyleUnderline"/>
          <w:rFonts w:asciiTheme="minorHAnsi" w:hAnsiTheme="minorHAnsi" w:cstheme="minorHAnsi"/>
          <w:highlight w:val="green"/>
        </w:rPr>
        <w:t>proven</w:t>
      </w:r>
      <w:r w:rsidRPr="003507FE">
        <w:rPr>
          <w:rStyle w:val="StyleUnderline"/>
          <w:rFonts w:asciiTheme="minorHAnsi" w:hAnsiTheme="minorHAnsi" w:cstheme="minorHAnsi"/>
        </w:rPr>
        <w:t xml:space="preserve"> increasingly </w:t>
      </w:r>
      <w:r w:rsidRPr="003507FE">
        <w:rPr>
          <w:rStyle w:val="StyleUnderline"/>
          <w:rFonts w:asciiTheme="minorHAnsi" w:hAnsiTheme="minorHAnsi" w:cstheme="minorHAnsi"/>
          <w:highlight w:val="green"/>
        </w:rPr>
        <w:t>enticing to other great powers</w:t>
      </w:r>
      <w:r w:rsidRPr="003507FE">
        <w:rPr>
          <w:rStyle w:val="StyleUnderline"/>
          <w:rFonts w:asciiTheme="minorHAnsi" w:hAnsiTheme="minorHAnsi" w:cstheme="minorHAnsi"/>
        </w:rPr>
        <w:t xml:space="preserve">. Russia and </w:t>
      </w:r>
      <w:r w:rsidRPr="003507FE">
        <w:rPr>
          <w:rStyle w:val="StyleUnderline"/>
          <w:rFonts w:asciiTheme="minorHAnsi" w:hAnsiTheme="minorHAnsi" w:cstheme="minorHAnsi"/>
          <w:highlight w:val="green"/>
        </w:rPr>
        <w:t>China</w:t>
      </w:r>
      <w:r w:rsidRPr="003507FE">
        <w:rPr>
          <w:rStyle w:val="StyleUnderline"/>
          <w:rFonts w:asciiTheme="minorHAnsi" w:hAnsiTheme="minorHAnsi" w:cstheme="minorHAnsi"/>
        </w:rPr>
        <w:t xml:space="preserve"> drew similar lessons from these conflicts, each </w:t>
      </w:r>
      <w:r w:rsidRPr="003507FE">
        <w:rPr>
          <w:rStyle w:val="StyleUnderline"/>
          <w:rFonts w:asciiTheme="minorHAnsi" w:hAnsiTheme="minorHAnsi" w:cstheme="minorHAnsi"/>
          <w:highlight w:val="green"/>
        </w:rPr>
        <w:t xml:space="preserve">embarking on </w:t>
      </w:r>
      <w:r w:rsidRPr="003507FE">
        <w:rPr>
          <w:rStyle w:val="Emphasis"/>
          <w:rFonts w:asciiTheme="minorHAnsi" w:hAnsiTheme="minorHAnsi" w:cstheme="minorHAnsi"/>
          <w:highlight w:val="green"/>
        </w:rPr>
        <w:t>military modernization</w:t>
      </w:r>
      <w:r w:rsidRPr="003507FE">
        <w:rPr>
          <w:rFonts w:asciiTheme="minorHAnsi" w:hAnsiTheme="minorHAnsi" w:cstheme="minorHAnsi"/>
          <w:sz w:val="16"/>
        </w:rPr>
        <w:t xml:space="preserve"> programs geared toward antiaccess/area-denial (A2/AD) and grey zone strategies.28 Advanced conventional weapons already undergird Russia’s and China’s respective salami-slicing campaigns in Eastern Europe and the South China Sea. </w:t>
      </w:r>
      <w:r w:rsidRPr="003507FE">
        <w:rPr>
          <w:rStyle w:val="StyleUnderline"/>
          <w:rFonts w:asciiTheme="minorHAnsi" w:hAnsiTheme="minorHAnsi" w:cstheme="minorHAnsi"/>
        </w:rPr>
        <w:t>Russia began modernizing its military following its 2008 war with Georgia, enhancing its ground force readiness and updating its integrated air defense system</w:t>
      </w:r>
      <w:r w:rsidRPr="003507FE">
        <w:rPr>
          <w:rFonts w:asciiTheme="minorHAnsi" w:hAnsiTheme="minorHAnsi" w:cstheme="minorHAnsi"/>
          <w:sz w:val="16"/>
        </w:rPr>
        <w:t xml:space="preserve">. The improvements have allowed for significant defensive and force-projection gains (against border states).29 Though Russia has since dialed back modernization efforts in the wake of its economic downturn, </w:t>
      </w:r>
      <w:r w:rsidRPr="003507FE">
        <w:rPr>
          <w:rStyle w:val="StyleUnderline"/>
          <w:rFonts w:asciiTheme="minorHAnsi" w:hAnsiTheme="minorHAnsi" w:cstheme="minorHAnsi"/>
        </w:rPr>
        <w:t>China continues to seek avenues for undermining the United States’ conventional weapons edge</w:t>
      </w:r>
      <w:r w:rsidRPr="003507FE">
        <w:rPr>
          <w:rFonts w:asciiTheme="minorHAnsi" w:hAnsiTheme="minorHAnsi" w:cstheme="minorHAnsi"/>
          <w:sz w:val="16"/>
        </w:rPr>
        <w:t xml:space="preserve">. </w:t>
      </w:r>
      <w:r w:rsidRPr="003507FE">
        <w:rPr>
          <w:rStyle w:val="StyleUnderline"/>
          <w:rFonts w:asciiTheme="minorHAnsi" w:hAnsiTheme="minorHAnsi" w:cstheme="minorHAnsi"/>
        </w:rPr>
        <w:t>The People’s Liberation Army (</w:t>
      </w:r>
      <w:r w:rsidRPr="003507FE">
        <w:rPr>
          <w:rStyle w:val="StyleUnderline"/>
          <w:rFonts w:asciiTheme="minorHAnsi" w:hAnsiTheme="minorHAnsi" w:cstheme="minorHAnsi"/>
          <w:highlight w:val="green"/>
        </w:rPr>
        <w:t xml:space="preserve">PLA) </w:t>
      </w:r>
      <w:r w:rsidRPr="003507FE">
        <w:rPr>
          <w:rStyle w:val="Emphasis"/>
          <w:rFonts w:asciiTheme="minorHAnsi" w:hAnsiTheme="minorHAnsi" w:cstheme="minorHAnsi"/>
          <w:highlight w:val="green"/>
        </w:rPr>
        <w:t>still trails</w:t>
      </w:r>
      <w:r w:rsidRPr="003507FE">
        <w:rPr>
          <w:rStyle w:val="StyleUnderline"/>
          <w:rFonts w:asciiTheme="minorHAnsi" w:hAnsiTheme="minorHAnsi" w:cstheme="minorHAnsi"/>
          <w:highlight w:val="green"/>
        </w:rPr>
        <w:t xml:space="preserve">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 in the areas of innovation and operational proficiency.</w:t>
      </w:r>
      <w:r w:rsidRPr="003507FE">
        <w:rPr>
          <w:rFonts w:asciiTheme="minorHAnsi" w:hAnsiTheme="minorHAnsi" w:cstheme="minorHAnsi"/>
          <w:sz w:val="16"/>
        </w:rPr>
        <w:t xml:space="preserve"> </w:t>
      </w:r>
      <w:r w:rsidRPr="003507FE">
        <w:rPr>
          <w:rStyle w:val="StyleUnderline"/>
          <w:rFonts w:asciiTheme="minorHAnsi" w:hAnsiTheme="minorHAnsi" w:cstheme="minorHAnsi"/>
        </w:rPr>
        <w:t>Its modernization achievements, though—especially the development of intermediate-range missiles that threaten US forward bases and carrier strike groups—have substantially augmented China’s “advantage</w:t>
      </w:r>
      <w:r w:rsidRPr="003507FE">
        <w:rPr>
          <w:rFonts w:asciiTheme="minorHAnsi" w:hAnsiTheme="minorHAnsi" w:cstheme="minorHAnsi"/>
          <w:sz w:val="16"/>
        </w:rPr>
        <w:t xml:space="preserve"> of proximity in most plausible conflict scenarios.”30</w:t>
      </w:r>
    </w:p>
    <w:p w14:paraId="0F7826AC" w14:textId="77777777" w:rsidR="002D4248" w:rsidRPr="003507FE" w:rsidRDefault="002D4248" w:rsidP="002D4248">
      <w:pPr>
        <w:rPr>
          <w:rFonts w:asciiTheme="minorHAnsi" w:hAnsiTheme="minorHAnsi" w:cstheme="minorHAnsi"/>
          <w:sz w:val="16"/>
        </w:rPr>
      </w:pPr>
      <w:r w:rsidRPr="003507FE">
        <w:rPr>
          <w:rStyle w:val="StyleUnderline"/>
          <w:rFonts w:asciiTheme="minorHAnsi" w:hAnsiTheme="minorHAnsi" w:cstheme="minorHAnsi"/>
          <w:highlight w:val="green"/>
        </w:rPr>
        <w:t xml:space="preserve">As </w:t>
      </w:r>
      <w:r w:rsidRPr="003507FE">
        <w:rPr>
          <w:rStyle w:val="Emphasis"/>
          <w:rFonts w:asciiTheme="minorHAnsi" w:hAnsiTheme="minorHAnsi" w:cstheme="minorHAnsi"/>
          <w:highlight w:val="green"/>
        </w:rPr>
        <w:t>great power rivals</w:t>
      </w:r>
      <w:r w:rsidRPr="003507FE">
        <w:rPr>
          <w:rStyle w:val="Emphasis"/>
          <w:rFonts w:asciiTheme="minorHAnsi" w:hAnsiTheme="minorHAnsi" w:cstheme="minorHAnsi"/>
        </w:rPr>
        <w:t xml:space="preserve"> continue to </w:t>
      </w:r>
      <w:r w:rsidRPr="003507FE">
        <w:rPr>
          <w:rStyle w:val="Emphasis"/>
          <w:rFonts w:asciiTheme="minorHAnsi" w:hAnsiTheme="minorHAnsi" w:cstheme="minorHAnsi"/>
          <w:highlight w:val="green"/>
        </w:rPr>
        <w:t>chip away</w:t>
      </w:r>
      <w:r w:rsidRPr="003507FE">
        <w:rPr>
          <w:rStyle w:val="StyleUnderline"/>
          <w:rFonts w:asciiTheme="minorHAnsi" w:hAnsiTheme="minorHAnsi" w:cstheme="minorHAnsi"/>
          <w:highlight w:val="green"/>
        </w:rPr>
        <w:t xml:space="preserve"> at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 once considerable smart-</w:t>
      </w:r>
      <w:r w:rsidRPr="003507FE">
        <w:rPr>
          <w:rStyle w:val="StyleUnderline"/>
          <w:rFonts w:asciiTheme="minorHAnsi" w:hAnsiTheme="minorHAnsi" w:cstheme="minorHAnsi"/>
          <w:highlight w:val="green"/>
        </w:rPr>
        <w:t>weapons advantage</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national security experts</w:t>
      </w:r>
      <w:r w:rsidRPr="003507FE">
        <w:rPr>
          <w:rStyle w:val="StyleUnderline"/>
          <w:rFonts w:asciiTheme="minorHAnsi" w:hAnsiTheme="minorHAnsi" w:cstheme="minorHAnsi"/>
        </w:rPr>
        <w:t xml:space="preserve"> are </w:t>
      </w:r>
      <w:r w:rsidRPr="003507FE">
        <w:rPr>
          <w:rStyle w:val="StyleUnderline"/>
          <w:rFonts w:asciiTheme="minorHAnsi" w:hAnsiTheme="minorHAnsi" w:cstheme="minorHAnsi"/>
          <w:highlight w:val="green"/>
        </w:rPr>
        <w:t>reevaluating</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 xml:space="preserve">viability of </w:t>
      </w:r>
      <w:r w:rsidRPr="003507FE">
        <w:rPr>
          <w:rStyle w:val="Emphasis"/>
          <w:rFonts w:asciiTheme="minorHAnsi" w:hAnsiTheme="minorHAnsi" w:cstheme="minorHAnsi"/>
          <w:highlight w:val="green"/>
        </w:rPr>
        <w:t>deterrence</w:t>
      </w:r>
      <w:r w:rsidRPr="003507FE">
        <w:rPr>
          <w:rFonts w:asciiTheme="minorHAnsi" w:hAnsiTheme="minorHAnsi" w:cstheme="minorHAnsi"/>
          <w:sz w:val="16"/>
        </w:rPr>
        <w:t>. On this front, the diffusion of capabilities, as well as the expansion of competition to the space and cyber domains, do more than complicate appraisals of the balance of power; they threaten to upend the foundations of deterrence.31 The arrival of dualcapable hypersonic weapons (and delivery systems)—currently being designed and tested by the US, China, and Russia—will arguably risk jeopardizing strategic stability. Their ultrahigh velocity could reduce warning time to the extent that “a response would be required on first signal of attack”; likewise, their deployment in ready-to-launch mode could trigger preemptive strikes, as others might perceive it as a sign of impending attack.32 Further, cyber weapons’ potential for disabling an opponent’s “early warning and command systems” may diminish the expected costs of first strike under crisis conditions.33 Autonomous weapons also have the potential to fundamentally alter the psychological underpinnings of strategy And, as Kenneth Payne notes, there is no “a priori reason” to expect that substituting artificial intelligence (AI) for human intelligence—that rapid, accurate, and unbiased information processing and responses—“will necessarily be safer.” Because AI limits the risks of using force, it could make conflict more acceptable to risk-averse states; because its speed and precision favor the offense, it could prove more conducive to aggression than deterrence; and because it shapes a host of processes and technologies rather than a single weapon or system, its effects on strategy (and the challenges of its regulation) could prove counter to deterrence.34</w:t>
      </w:r>
    </w:p>
    <w:p w14:paraId="0F704FC2" w14:textId="77777777" w:rsidR="002D4248" w:rsidRPr="003507FE" w:rsidRDefault="002D4248" w:rsidP="002D4248">
      <w:pPr>
        <w:rPr>
          <w:rFonts w:asciiTheme="minorHAnsi" w:hAnsiTheme="minorHAnsi" w:cstheme="minorHAnsi"/>
          <w:sz w:val="16"/>
        </w:rPr>
      </w:pPr>
      <w:r w:rsidRPr="003507FE">
        <w:rPr>
          <w:rFonts w:asciiTheme="minorHAnsi" w:hAnsiTheme="minorHAnsi" w:cstheme="minorHAnsi"/>
          <w:sz w:val="16"/>
        </w:rPr>
        <w:t xml:space="preserve">As noted in the original article, nuclear weapons helped sustain the “cold peace” during the Cold War—not because of their awesome destructive power but because that awesome destructive power helped buttress bipolarity.35 The simplicity of bipolarity and superpower balancing, in turn, limited “the dangers of miscalculation and overreaction.”36 </w:t>
      </w:r>
      <w:r w:rsidRPr="003507FE">
        <w:rPr>
          <w:rStyle w:val="StyleUnderline"/>
          <w:rFonts w:asciiTheme="minorHAnsi" w:hAnsiTheme="minorHAnsi" w:cstheme="minorHAnsi"/>
          <w:highlight w:val="green"/>
        </w:rPr>
        <w:t>Multipolarity</w:t>
      </w:r>
      <w:r w:rsidRPr="003507FE">
        <w:rPr>
          <w:rStyle w:val="StyleUnderline"/>
          <w:rFonts w:asciiTheme="minorHAnsi" w:hAnsiTheme="minorHAnsi" w:cstheme="minorHAnsi"/>
        </w:rPr>
        <w:t xml:space="preserve">, though, </w:t>
      </w:r>
      <w:r w:rsidRPr="003507FE">
        <w:rPr>
          <w:rStyle w:val="StyleUnderline"/>
          <w:rFonts w:asciiTheme="minorHAnsi" w:hAnsiTheme="minorHAnsi" w:cstheme="minorHAnsi"/>
          <w:highlight w:val="green"/>
        </w:rPr>
        <w:t>makes for complexity; additional great power</w:t>
      </w:r>
      <w:r w:rsidRPr="003507FE">
        <w:rPr>
          <w:rStyle w:val="StyleUnderline"/>
          <w:rFonts w:asciiTheme="minorHAnsi" w:hAnsiTheme="minorHAnsi" w:cstheme="minorHAnsi"/>
        </w:rPr>
        <w:t xml:space="preserve"> players </w:t>
      </w:r>
      <w:r w:rsidRPr="003507FE">
        <w:rPr>
          <w:rStyle w:val="StyleUnderline"/>
          <w:rFonts w:asciiTheme="minorHAnsi" w:hAnsiTheme="minorHAnsi" w:cstheme="minorHAnsi"/>
          <w:highlight w:val="green"/>
        </w:rPr>
        <w:t xml:space="preserve">provide additional opportunities for </w:t>
      </w:r>
      <w:r w:rsidRPr="003507FE">
        <w:rPr>
          <w:rStyle w:val="Emphasis"/>
          <w:rFonts w:asciiTheme="minorHAnsi" w:hAnsiTheme="minorHAnsi" w:cstheme="minorHAnsi"/>
          <w:highlight w:val="green"/>
        </w:rPr>
        <w:t>miscalc</w:t>
      </w:r>
      <w:r w:rsidRPr="003507FE">
        <w:rPr>
          <w:rStyle w:val="Emphasis"/>
          <w:rFonts w:asciiTheme="minorHAnsi" w:hAnsiTheme="minorHAnsi" w:cstheme="minorHAnsi"/>
        </w:rPr>
        <w:t xml:space="preserve">ulation </w:t>
      </w:r>
      <w:r w:rsidRPr="003507FE">
        <w:rPr>
          <w:rStyle w:val="Emphasis"/>
          <w:rFonts w:asciiTheme="minorHAnsi" w:hAnsiTheme="minorHAnsi" w:cstheme="minorHAnsi"/>
          <w:highlight w:val="green"/>
        </w:rPr>
        <w:t>and overreaction</w:t>
      </w:r>
      <w:r w:rsidRPr="003507FE">
        <w:rPr>
          <w:rFonts w:asciiTheme="minorHAnsi" w:hAnsiTheme="minorHAnsi" w:cstheme="minorHAnsi"/>
          <w:sz w:val="16"/>
        </w:rPr>
        <w:t xml:space="preserve">. </w:t>
      </w:r>
      <w:r w:rsidRPr="003507FE">
        <w:rPr>
          <w:rStyle w:val="StyleUnderline"/>
          <w:rFonts w:asciiTheme="minorHAnsi" w:hAnsiTheme="minorHAnsi" w:cstheme="minorHAnsi"/>
        </w:rPr>
        <w:t>Given these conditions and the perceived “usability” of advanced conventional weapons relative to nuclear weapons, it seems likely that they will fall short of yielding “the kinds of political structures necessary to enhance deterrenc</w:t>
      </w:r>
      <w:r w:rsidRPr="003507FE">
        <w:rPr>
          <w:rFonts w:asciiTheme="minorHAnsi" w:hAnsiTheme="minorHAnsi" w:cstheme="minorHAnsi"/>
          <w:sz w:val="16"/>
        </w:rPr>
        <w:t>e.”37 To counter Posen, the diffusion of advanced conventional technology may well have cheapened the near-term costs and risks of going to war, and particularly engaging in hybrid warfare. Even if the US manages to avoid a direct confrontation with Russia or China, it seems increasingly plausible that it could be dragged into a conflict involving one or more of their allies.</w:t>
      </w:r>
    </w:p>
    <w:p w14:paraId="62B06C96" w14:textId="77777777" w:rsidR="002D4248" w:rsidRPr="003507FE" w:rsidRDefault="002D4248" w:rsidP="002D4248">
      <w:pPr>
        <w:rPr>
          <w:rStyle w:val="Emphasis"/>
          <w:rFonts w:asciiTheme="minorHAnsi" w:hAnsiTheme="minorHAnsi" w:cstheme="minorHAnsi"/>
        </w:rPr>
      </w:pPr>
    </w:p>
    <w:p w14:paraId="2542AFA7" w14:textId="77777777" w:rsidR="002D4248" w:rsidRPr="003507FE" w:rsidRDefault="002D4248" w:rsidP="002D4248">
      <w:pPr>
        <w:pStyle w:val="Heading4"/>
        <w:rPr>
          <w:rFonts w:asciiTheme="minorHAnsi" w:hAnsiTheme="minorHAnsi" w:cstheme="minorHAnsi"/>
        </w:rPr>
      </w:pPr>
      <w:r w:rsidRPr="003507FE">
        <w:rPr>
          <w:rFonts w:asciiTheme="minorHAnsi" w:hAnsiTheme="minorHAnsi" w:cstheme="minorHAnsi"/>
        </w:rPr>
        <w:t>US-China war goes nuclear.</w:t>
      </w:r>
    </w:p>
    <w:p w14:paraId="0A59687F" w14:textId="77777777" w:rsidR="002D4248" w:rsidRPr="003507FE" w:rsidRDefault="002D4248" w:rsidP="002D4248">
      <w:pPr>
        <w:rPr>
          <w:rFonts w:asciiTheme="minorHAnsi" w:hAnsiTheme="minorHAnsi" w:cstheme="minorHAnsi"/>
        </w:rPr>
      </w:pPr>
      <w:r w:rsidRPr="003507FE">
        <w:rPr>
          <w:rFonts w:asciiTheme="minorHAnsi" w:hAnsiTheme="minorHAnsi" w:cstheme="minorHAnsi"/>
        </w:rPr>
        <w:t xml:space="preserve">[Caitlin </w:t>
      </w:r>
      <w:r w:rsidRPr="003507FE">
        <w:rPr>
          <w:rStyle w:val="StyleUnderline"/>
          <w:rFonts w:asciiTheme="minorHAnsi" w:hAnsiTheme="minorHAnsi" w:cstheme="minorHAnsi"/>
        </w:rPr>
        <w:t>Talmadge</w:t>
      </w:r>
      <w:r w:rsidRPr="003507FE">
        <w:rPr>
          <w:rFonts w:asciiTheme="minorHAnsi" w:hAnsiTheme="minorHAnsi" w:cstheme="minorHAnsi"/>
        </w:rPr>
        <w:t xml:space="preserve"> (10-15-20</w:t>
      </w:r>
      <w:r w:rsidRPr="003507FE">
        <w:rPr>
          <w:rStyle w:val="StyleUnderline"/>
          <w:rFonts w:asciiTheme="minorHAnsi" w:hAnsiTheme="minorHAnsi" w:cstheme="minorHAnsi"/>
        </w:rPr>
        <w:t>18</w:t>
      </w:r>
      <w:r w:rsidRPr="003507FE">
        <w:rPr>
          <w:rFonts w:asciiTheme="minorHAnsi" w:hAnsiTheme="minorHAnsi" w:cstheme="minorHAnsi"/>
        </w:rPr>
        <w:t xml:space="preserve">), PhD in Political Science from MIT, BA in Government from Harvard, Professor of Security Studies at Georgetown University, “Beijing’s Nuclear Option,” Foreign Affairs, </w:t>
      </w:r>
      <w:hyperlink r:id="rId18" w:history="1">
        <w:r w:rsidRPr="003507FE">
          <w:rPr>
            <w:rStyle w:val="Hyperlink"/>
            <w:rFonts w:asciiTheme="minorHAnsi" w:hAnsiTheme="minorHAnsi" w:cstheme="minorHAnsi"/>
          </w:rPr>
          <w:t>https://www.foreignaffairs.com/articles/china/2018-10-15/beijings-nuclear-option]//recut</w:t>
        </w:r>
      </w:hyperlink>
      <w:r w:rsidRPr="003507FE">
        <w:rPr>
          <w:rFonts w:asciiTheme="minorHAnsi" w:hAnsiTheme="minorHAnsi" w:cstheme="minorHAnsi"/>
        </w:rPr>
        <w:t xml:space="preserve"> SLC PK</w:t>
      </w:r>
    </w:p>
    <w:p w14:paraId="230A86E9" w14:textId="77777777" w:rsidR="002D4248" w:rsidRPr="003507FE" w:rsidRDefault="002D4248" w:rsidP="002D4248">
      <w:pPr>
        <w:rPr>
          <w:rFonts w:asciiTheme="minorHAnsi" w:hAnsiTheme="minorHAnsi" w:cstheme="minorHAnsi"/>
          <w:sz w:val="16"/>
        </w:rPr>
      </w:pPr>
      <w:r w:rsidRPr="003507FE">
        <w:rPr>
          <w:rStyle w:val="StyleUnderline"/>
          <w:rFonts w:asciiTheme="minorHAnsi" w:hAnsiTheme="minorHAnsi" w:cstheme="minorHAnsi"/>
        </w:rPr>
        <w:t xml:space="preserve">As </w:t>
      </w:r>
      <w:r w:rsidRPr="003507FE">
        <w:rPr>
          <w:rStyle w:val="StyleUnderline"/>
          <w:rFonts w:asciiTheme="minorHAnsi" w:hAnsiTheme="minorHAnsi" w:cstheme="minorHAnsi"/>
          <w:highlight w:val="green"/>
        </w:rPr>
        <w:t>China’s power has grown</w:t>
      </w:r>
      <w:r w:rsidRPr="003507FE">
        <w:rPr>
          <w:rStyle w:val="StyleUnderline"/>
          <w:rFonts w:asciiTheme="minorHAnsi" w:hAnsiTheme="minorHAnsi" w:cstheme="minorHAnsi"/>
        </w:rPr>
        <w:t xml:space="preserve"> in recent years, </w:t>
      </w:r>
      <w:r w:rsidRPr="003507FE">
        <w:rPr>
          <w:rStyle w:val="StyleUnderline"/>
          <w:rFonts w:asciiTheme="minorHAnsi" w:hAnsiTheme="minorHAnsi" w:cstheme="minorHAnsi"/>
          <w:highlight w:val="green"/>
        </w:rPr>
        <w:t>so</w:t>
      </w:r>
      <w:r w:rsidRPr="003507FE">
        <w:rPr>
          <w:rStyle w:val="StyleUnderline"/>
          <w:rFonts w:asciiTheme="minorHAnsi" w:hAnsiTheme="minorHAnsi" w:cstheme="minorHAnsi"/>
        </w:rPr>
        <w:t xml:space="preserve">, too, </w:t>
      </w:r>
      <w:r w:rsidRPr="003507FE">
        <w:rPr>
          <w:rStyle w:val="StyleUnderline"/>
          <w:rFonts w:asciiTheme="minorHAnsi" w:hAnsiTheme="minorHAnsi" w:cstheme="minorHAnsi"/>
          <w:highlight w:val="green"/>
        </w:rPr>
        <w:t>has</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risk of war with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w:t>
      </w:r>
      <w:r w:rsidRPr="003507FE">
        <w:rPr>
          <w:rFonts w:asciiTheme="minorHAnsi" w:hAnsiTheme="minorHAnsi" w:cstheme="minorHAnsi"/>
          <w:sz w:val="16"/>
        </w:rPr>
        <w:t xml:space="preserve">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p>
    <w:p w14:paraId="65E66A04" w14:textId="77777777" w:rsidR="002D4248" w:rsidRPr="003507FE" w:rsidRDefault="002D4248" w:rsidP="002D4248">
      <w:pPr>
        <w:rPr>
          <w:rStyle w:val="StyleUnderline"/>
          <w:rFonts w:asciiTheme="minorHAnsi" w:hAnsiTheme="minorHAnsi" w:cstheme="minorHAnsi"/>
        </w:rPr>
      </w:pPr>
      <w:r w:rsidRPr="003507FE">
        <w:rPr>
          <w:rFonts w:asciiTheme="minorHAnsi" w:hAnsiTheme="minorHAnsi" w:cstheme="minorHAnsi"/>
          <w:sz w:val="16"/>
        </w:rPr>
        <w:t xml:space="preserve">A war between the two countries remains unlikely, but </w:t>
      </w:r>
      <w:r w:rsidRPr="003507FE">
        <w:rPr>
          <w:rStyle w:val="StyleUnderline"/>
          <w:rFonts w:asciiTheme="minorHAnsi" w:hAnsiTheme="minorHAnsi" w:cstheme="minorHAnsi"/>
          <w:highlight w:val="green"/>
        </w:rPr>
        <w:t>the prospect of a</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confrontation</w:t>
      </w:r>
      <w:r w:rsidRPr="003507FE">
        <w:rPr>
          <w:rFonts w:asciiTheme="minorHAnsi" w:hAnsiTheme="minorHAnsi" w:cstheme="minorHAnsi"/>
          <w:sz w:val="16"/>
        </w:rPr>
        <w:t xml:space="preserve">—resulting, for example, from a Chinese campaign against Taiwan—no longer seems as implausible as it once did. And the odds of such a confrontation </w:t>
      </w:r>
      <w:r w:rsidRPr="003507FE">
        <w:rPr>
          <w:rStyle w:val="StyleUnderline"/>
          <w:rFonts w:asciiTheme="minorHAnsi" w:hAnsiTheme="minorHAnsi" w:cstheme="minorHAnsi"/>
          <w:highlight w:val="green"/>
        </w:rPr>
        <w:t>going nuclear are high</w:t>
      </w:r>
      <w:r w:rsidRPr="003507FE">
        <w:rPr>
          <w:rStyle w:val="StyleUnderline"/>
          <w:rFonts w:asciiTheme="minorHAnsi" w:hAnsiTheme="minorHAnsi" w:cstheme="minorHAnsi"/>
        </w:rPr>
        <w:t xml:space="preserve">er than most policymakers and analysts think. </w:t>
      </w:r>
    </w:p>
    <w:p w14:paraId="537DFF55" w14:textId="77777777" w:rsidR="002D4248" w:rsidRPr="003507FE" w:rsidRDefault="002D4248" w:rsidP="002D4248">
      <w:pPr>
        <w:rPr>
          <w:rFonts w:asciiTheme="minorHAnsi" w:hAnsiTheme="minorHAnsi" w:cstheme="minorHAnsi"/>
          <w:sz w:val="16"/>
        </w:rPr>
      </w:pPr>
      <w:r w:rsidRPr="003507FE">
        <w:rPr>
          <w:rFonts w:asciiTheme="minorHAnsi" w:hAnsiTheme="minorHAnsi" w:cstheme="minorHAnsi"/>
          <w:sz w:val="16"/>
        </w:rPr>
        <w:t>Members of China’s strategic com</w:t>
      </w:r>
      <w:r w:rsidRPr="003507FE">
        <w:rPr>
          <w:rFonts w:asciiTheme="minorHAnsi" w:hAnsiTheme="minorHAnsi" w:cstheme="minorHAnsi"/>
          <w:sz w:val="16"/>
        </w:rPr>
        <w:softHyphen/>
        <w:t xml:space="preserve">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w:t>
      </w:r>
    </w:p>
    <w:p w14:paraId="23B93E97" w14:textId="77777777" w:rsidR="002D4248" w:rsidRPr="003507FE" w:rsidRDefault="002D4248" w:rsidP="002D4248">
      <w:pPr>
        <w:rPr>
          <w:rStyle w:val="StyleUnderline"/>
          <w:rFonts w:asciiTheme="minorHAnsi" w:hAnsiTheme="minorHAnsi" w:cstheme="minorHAnsi"/>
        </w:rPr>
      </w:pPr>
      <w:r w:rsidRPr="003507FE">
        <w:rPr>
          <w:rFonts w:asciiTheme="minorHAnsi" w:hAnsiTheme="minorHAnsi" w:cstheme="minorHAnsi"/>
          <w:sz w:val="16"/>
        </w:rPr>
        <w:t xml:space="preserve">This </w:t>
      </w:r>
      <w:r w:rsidRPr="003507FE">
        <w:rPr>
          <w:rStyle w:val="StyleUnderline"/>
          <w:rFonts w:asciiTheme="minorHAnsi" w:hAnsiTheme="minorHAnsi" w:cstheme="minorHAnsi"/>
        </w:rPr>
        <w:t xml:space="preserve">assurance is misguided. If deployed against China, </w:t>
      </w:r>
      <w:r w:rsidRPr="003507FE">
        <w:rPr>
          <w:rStyle w:val="StyleUnderline"/>
          <w:rFonts w:asciiTheme="minorHAnsi" w:hAnsiTheme="minorHAnsi" w:cstheme="minorHAnsi"/>
          <w:highlight w:val="green"/>
        </w:rPr>
        <w:t>the Pentagon’s preferred style of</w:t>
      </w:r>
      <w:r w:rsidRPr="003507FE">
        <w:rPr>
          <w:rStyle w:val="StyleUnderline"/>
          <w:rFonts w:asciiTheme="minorHAnsi" w:hAnsiTheme="minorHAnsi" w:cstheme="minorHAnsi"/>
        </w:rPr>
        <w:t xml:space="preserve"> conventional </w:t>
      </w:r>
      <w:r w:rsidRPr="003507FE">
        <w:rPr>
          <w:rStyle w:val="StyleUnderline"/>
          <w:rFonts w:asciiTheme="minorHAnsi" w:hAnsiTheme="minorHAnsi" w:cstheme="minorHAnsi"/>
          <w:highlight w:val="green"/>
        </w:rPr>
        <w:t>warfare would</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be a</w:t>
      </w:r>
      <w:r w:rsidRPr="003507FE">
        <w:rPr>
          <w:rStyle w:val="StyleUnderline"/>
          <w:rFonts w:asciiTheme="minorHAnsi" w:hAnsiTheme="minorHAnsi" w:cstheme="minorHAnsi"/>
        </w:rPr>
        <w:t xml:space="preserve"> potential </w:t>
      </w:r>
      <w:r w:rsidRPr="003507FE">
        <w:rPr>
          <w:rStyle w:val="StyleUnderline"/>
          <w:rFonts w:asciiTheme="minorHAnsi" w:hAnsiTheme="minorHAnsi" w:cstheme="minorHAnsi"/>
          <w:highlight w:val="green"/>
        </w:rPr>
        <w:t>recipe for nuclear escalation</w:t>
      </w:r>
      <w:r w:rsidRPr="003507FE">
        <w:rPr>
          <w:rStyle w:val="StyleUnderline"/>
          <w:rFonts w:asciiTheme="minorHAnsi" w:hAnsiTheme="minorHAnsi" w:cstheme="minorHAnsi"/>
        </w:rPr>
        <w:t>.</w:t>
      </w:r>
      <w:r w:rsidRPr="003507FE">
        <w:rPr>
          <w:rFonts w:asciiTheme="minorHAnsi" w:hAnsiTheme="minorHAnsi" w:cstheme="minorHAnsi"/>
          <w:sz w:val="16"/>
        </w:rPr>
        <w:t xml:space="preserve"> Since the end of the Cold War, </w:t>
      </w:r>
      <w:r w:rsidRPr="003507FE">
        <w:rPr>
          <w:rStyle w:val="StyleUnderline"/>
          <w:rFonts w:asciiTheme="minorHAnsi" w:hAnsiTheme="minorHAnsi" w:cstheme="minorHAnsi"/>
        </w:rPr>
        <w:t>the United States’ signature approach to war has been</w:t>
      </w:r>
      <w:r w:rsidRPr="003507FE">
        <w:rPr>
          <w:rFonts w:asciiTheme="minorHAnsi" w:hAnsiTheme="minorHAnsi" w:cstheme="minorHAnsi"/>
          <w:sz w:val="16"/>
        </w:rPr>
        <w:t xml:space="preserve"> simple: </w:t>
      </w:r>
      <w:r w:rsidRPr="003507FE">
        <w:rPr>
          <w:rStyle w:val="StyleUnderline"/>
          <w:rFonts w:asciiTheme="minorHAnsi" w:hAnsiTheme="minorHAnsi" w:cstheme="minorHAnsi"/>
        </w:rPr>
        <w:t xml:space="preserve">punch deep into enemy territory in order to rapidly knock out the opponent’s key military assets at minimal cost. But </w:t>
      </w:r>
      <w:r w:rsidRPr="003507FE">
        <w:rPr>
          <w:rStyle w:val="StyleUnderline"/>
          <w:rFonts w:asciiTheme="minorHAnsi" w:hAnsiTheme="minorHAnsi" w:cstheme="minorHAnsi"/>
          <w:highlight w:val="green"/>
        </w:rPr>
        <w:t>the Pentagon developed this formula in wars against</w:t>
      </w:r>
      <w:r w:rsidRPr="003507FE">
        <w:rPr>
          <w:rStyle w:val="StyleUnderline"/>
          <w:rFonts w:asciiTheme="minorHAnsi" w:hAnsiTheme="minorHAnsi" w:cstheme="minorHAnsi"/>
        </w:rPr>
        <w:t xml:space="preserve"> Afghanistan, Iraq, Libya, and Serbia, </w:t>
      </w:r>
      <w:r w:rsidRPr="003507FE">
        <w:rPr>
          <w:rStyle w:val="StyleUnderline"/>
          <w:rFonts w:asciiTheme="minorHAnsi" w:hAnsiTheme="minorHAnsi" w:cstheme="minorHAnsi"/>
          <w:highlight w:val="green"/>
        </w:rPr>
        <w:t>non</w:t>
      </w:r>
      <w:r w:rsidRPr="003507FE">
        <w:rPr>
          <w:rStyle w:val="StyleUnderline"/>
          <w:rFonts w:asciiTheme="minorHAnsi" w:hAnsiTheme="minorHAnsi" w:cstheme="minorHAnsi"/>
        </w:rPr>
        <w:t xml:space="preserve">e of which was a </w:t>
      </w:r>
      <w:r w:rsidRPr="003507FE">
        <w:rPr>
          <w:rStyle w:val="StyleUnderline"/>
          <w:rFonts w:asciiTheme="minorHAnsi" w:hAnsiTheme="minorHAnsi" w:cstheme="minorHAnsi"/>
          <w:highlight w:val="green"/>
        </w:rPr>
        <w:t>nuclear power</w:t>
      </w:r>
      <w:r w:rsidRPr="003507FE">
        <w:rPr>
          <w:rStyle w:val="StyleUnderline"/>
          <w:rFonts w:asciiTheme="minorHAnsi" w:hAnsiTheme="minorHAnsi" w:cstheme="minorHAnsi"/>
        </w:rPr>
        <w:t xml:space="preserve">. </w:t>
      </w:r>
    </w:p>
    <w:p w14:paraId="14A2F11D" w14:textId="77777777" w:rsidR="002D4248" w:rsidRPr="003507FE" w:rsidRDefault="002D4248" w:rsidP="002D4248">
      <w:pPr>
        <w:rPr>
          <w:rStyle w:val="StyleUnderline"/>
          <w:rFonts w:asciiTheme="minorHAnsi" w:hAnsiTheme="minorHAnsi" w:cstheme="minorHAnsi"/>
        </w:rPr>
      </w:pPr>
      <w:r w:rsidRPr="003507FE">
        <w:rPr>
          <w:rStyle w:val="StyleUnderline"/>
          <w:rFonts w:asciiTheme="minorHAnsi" w:hAnsiTheme="minorHAnsi" w:cstheme="minorHAnsi"/>
          <w:highlight w:val="green"/>
        </w:rPr>
        <w:t>China</w:t>
      </w:r>
      <w:r w:rsidRPr="003507FE">
        <w:rPr>
          <w:rFonts w:asciiTheme="minorHAnsi" w:hAnsiTheme="minorHAnsi" w:cstheme="minorHAnsi"/>
          <w:sz w:val="16"/>
        </w:rPr>
        <w:t xml:space="preserve">, by contrast, </w:t>
      </w:r>
      <w:r w:rsidRPr="003507FE">
        <w:rPr>
          <w:rStyle w:val="StyleUnderline"/>
          <w:rFonts w:asciiTheme="minorHAnsi" w:hAnsiTheme="minorHAnsi" w:cstheme="minorHAnsi"/>
        </w:rPr>
        <w:t xml:space="preserve">not only </w:t>
      </w:r>
      <w:r w:rsidRPr="003507FE">
        <w:rPr>
          <w:rStyle w:val="StyleUnderline"/>
          <w:rFonts w:asciiTheme="minorHAnsi" w:hAnsiTheme="minorHAnsi" w:cstheme="minorHAnsi"/>
          <w:highlight w:val="green"/>
        </w:rPr>
        <w:t>has nuclear weapons</w:t>
      </w:r>
      <w:r w:rsidRPr="003507FE">
        <w:rPr>
          <w:rStyle w:val="StyleUnderline"/>
          <w:rFonts w:asciiTheme="minorHAnsi" w:hAnsiTheme="minorHAnsi" w:cstheme="minorHAnsi"/>
        </w:rPr>
        <w:t xml:space="preserve">; it has also </w:t>
      </w:r>
      <w:r w:rsidRPr="003507FE">
        <w:rPr>
          <w:rStyle w:val="StyleUnderline"/>
          <w:rFonts w:asciiTheme="minorHAnsi" w:hAnsiTheme="minorHAnsi" w:cstheme="minorHAnsi"/>
          <w:highlight w:val="green"/>
        </w:rPr>
        <w:t>intermingled</w:t>
      </w:r>
      <w:r w:rsidRPr="003507FE">
        <w:rPr>
          <w:rStyle w:val="StyleUnderline"/>
          <w:rFonts w:asciiTheme="minorHAnsi" w:hAnsiTheme="minorHAnsi" w:cstheme="minorHAnsi"/>
        </w:rPr>
        <w:t xml:space="preserve"> them </w:t>
      </w:r>
      <w:r w:rsidRPr="003507FE">
        <w:rPr>
          <w:rStyle w:val="StyleUnderline"/>
          <w:rFonts w:asciiTheme="minorHAnsi" w:hAnsiTheme="minorHAnsi" w:cstheme="minorHAnsi"/>
          <w:highlight w:val="green"/>
        </w:rPr>
        <w:t>with</w:t>
      </w:r>
      <w:r w:rsidRPr="003507FE">
        <w:rPr>
          <w:rStyle w:val="StyleUnderline"/>
          <w:rFonts w:asciiTheme="minorHAnsi" w:hAnsiTheme="minorHAnsi" w:cstheme="minorHAnsi"/>
        </w:rPr>
        <w:t xml:space="preserve"> its </w:t>
      </w:r>
      <w:r w:rsidRPr="003507FE">
        <w:rPr>
          <w:rStyle w:val="StyleUnderline"/>
          <w:rFonts w:asciiTheme="minorHAnsi" w:hAnsiTheme="minorHAnsi" w:cstheme="minorHAnsi"/>
          <w:highlight w:val="green"/>
        </w:rPr>
        <w:t>conventional</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forces</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making it difficult to attack one without</w:t>
      </w:r>
      <w:r w:rsidRPr="003507FE">
        <w:rPr>
          <w:rStyle w:val="StyleUnderline"/>
          <w:rFonts w:asciiTheme="minorHAnsi" w:hAnsiTheme="minorHAnsi" w:cstheme="minorHAnsi"/>
        </w:rPr>
        <w:t xml:space="preserve"> attacking </w:t>
      </w:r>
      <w:r w:rsidRPr="003507FE">
        <w:rPr>
          <w:rStyle w:val="StyleUnderline"/>
          <w:rFonts w:asciiTheme="minorHAnsi" w:hAnsiTheme="minorHAnsi" w:cstheme="minorHAnsi"/>
          <w:highlight w:val="green"/>
        </w:rPr>
        <w:t>the other</w:t>
      </w:r>
      <w:r w:rsidRPr="003507FE">
        <w:rPr>
          <w:rFonts w:asciiTheme="minorHAnsi" w:hAnsiTheme="minorHAnsi" w:cstheme="minorHAnsi"/>
          <w:sz w:val="16"/>
        </w:rPr>
        <w:t xml:space="preserve">. This means that </w:t>
      </w:r>
      <w:r w:rsidRPr="003507FE">
        <w:rPr>
          <w:rStyle w:val="StyleUnderline"/>
          <w:rFonts w:asciiTheme="minorHAnsi" w:hAnsiTheme="minorHAnsi" w:cstheme="minorHAnsi"/>
          <w:highlight w:val="green"/>
        </w:rPr>
        <w:t>a</w:t>
      </w:r>
      <w:r w:rsidRPr="003507FE">
        <w:rPr>
          <w:rStyle w:val="StyleUnderline"/>
          <w:rFonts w:asciiTheme="minorHAnsi" w:hAnsiTheme="minorHAnsi" w:cstheme="minorHAnsi"/>
        </w:rPr>
        <w:t xml:space="preserve"> major </w:t>
      </w:r>
      <w:r w:rsidRPr="003507FE">
        <w:rPr>
          <w:rStyle w:val="StyleUnderline"/>
          <w:rFonts w:asciiTheme="minorHAnsi" w:hAnsiTheme="minorHAnsi" w:cstheme="minorHAnsi"/>
          <w:highlight w:val="green"/>
        </w:rPr>
        <w:t>U.S.</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campaign targeting</w:t>
      </w:r>
      <w:r w:rsidRPr="003507FE">
        <w:rPr>
          <w:rStyle w:val="StyleUnderline"/>
          <w:rFonts w:asciiTheme="minorHAnsi" w:hAnsiTheme="minorHAnsi" w:cstheme="minorHAnsi"/>
        </w:rPr>
        <w:t xml:space="preserve"> China’s </w:t>
      </w:r>
      <w:r w:rsidRPr="003507FE">
        <w:rPr>
          <w:rStyle w:val="StyleUnderline"/>
          <w:rFonts w:asciiTheme="minorHAnsi" w:hAnsiTheme="minorHAnsi" w:cstheme="minorHAnsi"/>
          <w:highlight w:val="green"/>
        </w:rPr>
        <w:t>conventional forces would</w:t>
      </w:r>
      <w:r w:rsidRPr="003507FE">
        <w:rPr>
          <w:rStyle w:val="StyleUnderline"/>
          <w:rFonts w:asciiTheme="minorHAnsi" w:hAnsiTheme="minorHAnsi" w:cstheme="minorHAnsi"/>
        </w:rPr>
        <w:t xml:space="preserve"> likely also </w:t>
      </w:r>
      <w:r w:rsidRPr="003507FE">
        <w:rPr>
          <w:rStyle w:val="StyleUnderline"/>
          <w:rFonts w:asciiTheme="minorHAnsi" w:hAnsiTheme="minorHAnsi" w:cstheme="minorHAnsi"/>
          <w:highlight w:val="green"/>
        </w:rPr>
        <w:t>threaten its</w:t>
      </w:r>
      <w:r w:rsidRPr="003507FE">
        <w:rPr>
          <w:rStyle w:val="StyleUnderline"/>
          <w:rFonts w:asciiTheme="minorHAnsi" w:hAnsiTheme="minorHAnsi" w:cstheme="minorHAnsi"/>
        </w:rPr>
        <w:t xml:space="preserve"> nuclear </w:t>
      </w:r>
      <w:r w:rsidRPr="003507FE">
        <w:rPr>
          <w:rStyle w:val="StyleUnderline"/>
          <w:rFonts w:asciiTheme="minorHAnsi" w:hAnsiTheme="minorHAnsi" w:cstheme="minorHAnsi"/>
          <w:highlight w:val="green"/>
        </w:rPr>
        <w:t>arsenal</w:t>
      </w:r>
      <w:r w:rsidRPr="003507FE">
        <w:rPr>
          <w:rFonts w:asciiTheme="minorHAnsi" w:hAnsiTheme="minorHAnsi" w:cstheme="minorHAnsi"/>
          <w:sz w:val="16"/>
        </w:rPr>
        <w:t xml:space="preserve">. Faced with such a threat, </w:t>
      </w:r>
      <w:r w:rsidRPr="003507FE">
        <w:rPr>
          <w:rStyle w:val="StyleUnderline"/>
          <w:rFonts w:asciiTheme="minorHAnsi" w:hAnsiTheme="minorHAnsi" w:cstheme="minorHAnsi"/>
          <w:highlight w:val="green"/>
        </w:rPr>
        <w:t>Chinese leaders could</w:t>
      </w:r>
      <w:r w:rsidRPr="003507FE">
        <w:rPr>
          <w:rStyle w:val="StyleUnderline"/>
          <w:rFonts w:asciiTheme="minorHAnsi" w:hAnsiTheme="minorHAnsi" w:cstheme="minorHAnsi"/>
        </w:rPr>
        <w:t xml:space="preserve"> decide to </w:t>
      </w:r>
      <w:r w:rsidRPr="003507FE">
        <w:rPr>
          <w:rStyle w:val="StyleUnderline"/>
          <w:rFonts w:asciiTheme="minorHAnsi" w:hAnsiTheme="minorHAnsi" w:cstheme="minorHAnsi"/>
          <w:highlight w:val="green"/>
        </w:rPr>
        <w:t>use their</w:t>
      </w:r>
      <w:r w:rsidRPr="003507FE">
        <w:rPr>
          <w:rStyle w:val="StyleUnderline"/>
          <w:rFonts w:asciiTheme="minorHAnsi" w:hAnsiTheme="minorHAnsi" w:cstheme="minorHAnsi"/>
        </w:rPr>
        <w:t xml:space="preserve"> nuclear </w:t>
      </w:r>
      <w:r w:rsidRPr="003507FE">
        <w:rPr>
          <w:rStyle w:val="StyleUnderline"/>
          <w:rFonts w:asciiTheme="minorHAnsi" w:hAnsiTheme="minorHAnsi" w:cstheme="minorHAnsi"/>
          <w:highlight w:val="green"/>
        </w:rPr>
        <w:t>weapons while they were still able to.</w:t>
      </w:r>
      <w:r w:rsidRPr="003507FE">
        <w:rPr>
          <w:rStyle w:val="StyleUnderline"/>
          <w:rFonts w:asciiTheme="minorHAnsi" w:hAnsiTheme="minorHAnsi" w:cstheme="minorHAnsi"/>
        </w:rPr>
        <w:t xml:space="preserve"> </w:t>
      </w:r>
    </w:p>
    <w:p w14:paraId="4A08993C" w14:textId="77777777" w:rsidR="002D4248" w:rsidRPr="003507FE" w:rsidRDefault="002D4248" w:rsidP="002D4248">
      <w:pPr>
        <w:rPr>
          <w:rFonts w:asciiTheme="minorHAnsi" w:hAnsiTheme="minorHAnsi" w:cstheme="minorHAnsi"/>
          <w:sz w:val="16"/>
        </w:rPr>
      </w:pPr>
      <w:r w:rsidRPr="003507FE">
        <w:rPr>
          <w:rStyle w:val="StyleUnderline"/>
          <w:rFonts w:asciiTheme="minorHAnsi" w:hAnsiTheme="minorHAnsi" w:cstheme="minorHAnsi"/>
        </w:rPr>
        <w:t>A</w:t>
      </w:r>
      <w:r w:rsidRPr="003507FE">
        <w:rPr>
          <w:rFonts w:asciiTheme="minorHAnsi" w:hAnsiTheme="minorHAnsi" w:cstheme="minorHAnsi"/>
          <w:sz w:val="16"/>
        </w:rPr>
        <w:t xml:space="preserve">s </w:t>
      </w:r>
      <w:r w:rsidRPr="003507FE">
        <w:rPr>
          <w:rStyle w:val="StyleUnderline"/>
          <w:rFonts w:asciiTheme="minorHAnsi" w:hAnsiTheme="minorHAnsi" w:cstheme="minorHAnsi"/>
        </w:rPr>
        <w:t>U.S. and Chinese</w:t>
      </w:r>
      <w:r w:rsidRPr="003507FE">
        <w:rPr>
          <w:rFonts w:asciiTheme="minorHAnsi" w:hAnsiTheme="minorHAnsi" w:cstheme="minorHAnsi"/>
          <w:sz w:val="16"/>
        </w:rPr>
        <w:t xml:space="preserve"> leaders navigate a relationship fraught with mutual suspicion, they must come to grips with the fact that a </w:t>
      </w:r>
      <w:r w:rsidRPr="003507FE">
        <w:rPr>
          <w:rStyle w:val="StyleUnderline"/>
          <w:rFonts w:asciiTheme="minorHAnsi" w:hAnsiTheme="minorHAnsi" w:cstheme="minorHAnsi"/>
        </w:rPr>
        <w:t>conventional war could skid into a nuclear confrontation</w:t>
      </w:r>
      <w:r w:rsidRPr="003507FE">
        <w:rPr>
          <w:rFonts w:asciiTheme="minorHAnsi" w:hAnsiTheme="minorHAnsi" w:cstheme="minorHAnsi"/>
          <w:sz w:val="16"/>
        </w:rPr>
        <w:t>. Although this risk is not high in absolute terms</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its consequences</w:t>
      </w:r>
      <w:r w:rsidRPr="003507FE">
        <w:rPr>
          <w:rStyle w:val="StyleUnderline"/>
          <w:rFonts w:asciiTheme="minorHAnsi" w:hAnsiTheme="minorHAnsi" w:cstheme="minorHAnsi"/>
        </w:rPr>
        <w:t xml:space="preserve"> for the region and the world </w:t>
      </w:r>
      <w:r w:rsidRPr="003507FE">
        <w:rPr>
          <w:rStyle w:val="StyleUnderline"/>
          <w:rFonts w:asciiTheme="minorHAnsi" w:hAnsiTheme="minorHAnsi" w:cstheme="minorHAnsi"/>
          <w:highlight w:val="green"/>
        </w:rPr>
        <w:t>would be devastating</w:t>
      </w:r>
      <w:r w:rsidRPr="003507FE">
        <w:rPr>
          <w:rFonts w:asciiTheme="minorHAnsi" w:hAnsiTheme="minorHAnsi" w:cstheme="minorHAnsi"/>
          <w:sz w:val="16"/>
        </w:rPr>
        <w:t xml:space="preserve">. As long as the United States and China continue to pursue their current grand strategies, the risk is likely to endure. This means that leaders on </w:t>
      </w:r>
      <w:r w:rsidRPr="003507FE">
        <w:rPr>
          <w:rStyle w:val="StyleUnderline"/>
          <w:rFonts w:asciiTheme="minorHAnsi" w:hAnsiTheme="minorHAnsi" w:cstheme="minorHAnsi"/>
        </w:rPr>
        <w:t>both sides should dispense with the illusion that they can easily fight a limited war</w:t>
      </w:r>
      <w:r w:rsidRPr="003507FE">
        <w:rPr>
          <w:rFonts w:asciiTheme="minorHAnsi" w:hAnsiTheme="minorHAnsi" w:cstheme="minorHAnsi"/>
          <w:sz w:val="16"/>
        </w:rPr>
        <w:t>. They should focus instead on managing or resolving the political, economic, and military tensions that might lead to a conflict in the first place.</w:t>
      </w:r>
    </w:p>
    <w:p w14:paraId="46EB7960" w14:textId="77777777" w:rsidR="002D4248" w:rsidRPr="003507FE" w:rsidRDefault="002D4248" w:rsidP="002D4248">
      <w:pPr>
        <w:rPr>
          <w:rFonts w:asciiTheme="minorHAnsi" w:hAnsiTheme="minorHAnsi" w:cstheme="minorHAnsi"/>
        </w:rPr>
      </w:pPr>
    </w:p>
    <w:p w14:paraId="529C24E7" w14:textId="77777777" w:rsidR="002D4248" w:rsidRPr="003507FE" w:rsidRDefault="002D4248" w:rsidP="002D4248">
      <w:pPr>
        <w:pStyle w:val="Heading4"/>
        <w:rPr>
          <w:rFonts w:asciiTheme="minorHAnsi" w:hAnsiTheme="minorHAnsi" w:cstheme="minorHAnsi"/>
        </w:rPr>
      </w:pPr>
      <w:r w:rsidRPr="003507FE">
        <w:rPr>
          <w:rFonts w:asciiTheme="minorHAnsi" w:hAnsiTheme="minorHAnsi" w:cstheme="minorHAnsi"/>
        </w:rPr>
        <w:t>Extinction – nuclear winter, crude oil amplifies, smoke covers the world</w:t>
      </w:r>
    </w:p>
    <w:p w14:paraId="4B408144" w14:textId="77777777" w:rsidR="002D4248" w:rsidRPr="003507FE" w:rsidRDefault="002D4248" w:rsidP="002D4248">
      <w:pPr>
        <w:rPr>
          <w:rFonts w:asciiTheme="minorHAnsi" w:hAnsiTheme="minorHAnsi" w:cstheme="minorHAnsi"/>
        </w:rPr>
      </w:pPr>
      <w:r w:rsidRPr="003507FE">
        <w:rPr>
          <w:rStyle w:val="Style13ptBold"/>
          <w:rFonts w:asciiTheme="minorHAnsi" w:hAnsiTheme="minorHAnsi" w:cstheme="minorHAnsi"/>
        </w:rPr>
        <w:t xml:space="preserve">Snydera and Ruyle 17 </w:t>
      </w:r>
      <w:r w:rsidRPr="003507FE">
        <w:rPr>
          <w:rFonts w:asciiTheme="minorHAnsi" w:hAnsiTheme="minorHAnsi" w:cstheme="minorHAnsi"/>
        </w:rPr>
        <w:t xml:space="preserve">(Brian F.Snydera and Leslie E. Ruyle, 12-15-2017, [Brian F. Snyder. Department of Environmental Science, Louisiana State University, United States. Leslie E. Ruyle. Center on Conflict and Development, Texas A&amp;M University, United States]"The abolition of war as a goal of environmental policy," No Publication, </w:t>
      </w:r>
      <w:hyperlink r:id="rId19" w:history="1">
        <w:r w:rsidRPr="003507FE">
          <w:rPr>
            <w:rStyle w:val="Hyperlink"/>
            <w:rFonts w:asciiTheme="minorHAnsi" w:hAnsiTheme="minorHAnsi" w:cstheme="minorHAnsi"/>
          </w:rPr>
          <w:t>https://www.sciencedirect.com/science/article/pii/S0048969717316431?via%3Dihub)//SLC</w:t>
        </w:r>
      </w:hyperlink>
      <w:r w:rsidRPr="003507FE">
        <w:rPr>
          <w:rFonts w:asciiTheme="minorHAnsi" w:hAnsiTheme="minorHAnsi" w:cstheme="minorHAnsi"/>
        </w:rPr>
        <w:t xml:space="preserve"> PK</w:t>
      </w:r>
    </w:p>
    <w:p w14:paraId="04ABF542" w14:textId="77777777" w:rsidR="002D4248" w:rsidRPr="00877AFB" w:rsidRDefault="002D4248" w:rsidP="002D4248">
      <w:pPr>
        <w:rPr>
          <w:rFonts w:asciiTheme="minorHAnsi" w:hAnsiTheme="minorHAnsi" w:cstheme="minorHAnsi"/>
          <w:sz w:val="16"/>
        </w:rPr>
      </w:pPr>
      <w:r w:rsidRPr="003507FE">
        <w:rPr>
          <w:rFonts w:asciiTheme="minorHAnsi" w:hAnsiTheme="minorHAnsi" w:cstheme="minorHAnsi"/>
          <w:sz w:val="16"/>
        </w:rPr>
        <w:t xml:space="preserve">While the precise impacts of a hypothetical nuclear war are difficult to predict, the </w:t>
      </w:r>
      <w:r w:rsidRPr="003507FE">
        <w:rPr>
          <w:rStyle w:val="StyleUnderline"/>
          <w:rFonts w:asciiTheme="minorHAnsi" w:hAnsiTheme="minorHAnsi" w:cstheme="minorHAnsi"/>
        </w:rPr>
        <w:t xml:space="preserve">detonation of the world's </w:t>
      </w:r>
      <w:r w:rsidRPr="003507FE">
        <w:rPr>
          <w:rStyle w:val="StyleUnderline"/>
          <w:rFonts w:asciiTheme="minorHAnsi" w:hAnsiTheme="minorHAnsi" w:cstheme="minorHAnsi"/>
          <w:highlight w:val="green"/>
        </w:rPr>
        <w:t>nuclear weapons would plausibly</w:t>
      </w:r>
      <w:r w:rsidRPr="003507FE">
        <w:rPr>
          <w:rStyle w:val="StyleUnderline"/>
          <w:rFonts w:asciiTheme="minorHAnsi" w:hAnsiTheme="minorHAnsi" w:cstheme="minorHAnsi"/>
        </w:rPr>
        <w:t xml:space="preserve"> kill all or nearly all humans on Earth and </w:t>
      </w:r>
      <w:r w:rsidRPr="003507FE">
        <w:rPr>
          <w:rStyle w:val="StyleUnderline"/>
          <w:rFonts w:asciiTheme="minorHAnsi" w:hAnsiTheme="minorHAnsi" w:cstheme="minorHAnsi"/>
          <w:highlight w:val="green"/>
        </w:rPr>
        <w:t>initiate</w:t>
      </w:r>
      <w:r w:rsidRPr="003507FE">
        <w:rPr>
          <w:rStyle w:val="StyleUnderline"/>
          <w:rFonts w:asciiTheme="minorHAnsi" w:hAnsiTheme="minorHAnsi" w:cstheme="minorHAnsi"/>
        </w:rPr>
        <w:t xml:space="preserve"> a </w:t>
      </w:r>
      <w:r w:rsidRPr="003507FE">
        <w:rPr>
          <w:rStyle w:val="StyleUnderline"/>
          <w:rFonts w:asciiTheme="minorHAnsi" w:hAnsiTheme="minorHAnsi" w:cstheme="minorHAnsi"/>
          <w:highlight w:val="green"/>
        </w:rPr>
        <w:t>mass extinction</w:t>
      </w:r>
      <w:r w:rsidRPr="003507FE">
        <w:rPr>
          <w:rStyle w:val="StyleUnderline"/>
          <w:rFonts w:asciiTheme="minorHAnsi" w:hAnsiTheme="minorHAnsi" w:cstheme="minorHAnsi"/>
        </w:rPr>
        <w:t xml:space="preserve"> event</w:t>
      </w:r>
      <w:r w:rsidRPr="003507FE">
        <w:rPr>
          <w:rFonts w:asciiTheme="minorHAnsi" w:hAnsiTheme="minorHAnsi" w:cstheme="minorHAnsi"/>
          <w:sz w:val="16"/>
        </w:rPr>
        <w:t xml:space="preserve">. There are a total of about 9400 nuclear warheads in active service around the world, with approximately 8300 of these weapons in U.S. and Russian arsenals (Kristensen and Norris, 2017a). Because of government secrecy, it is difficult to reliably estimate the total explosive power contained in these warheads, but in most cases, each warhead ranges between 100 and 1200 kt of TNT equivalent (for comparison, the bombs dropped on Hiroshima and Nagasaki had yields of approximately 15–20 kt). </w:t>
      </w:r>
      <w:r w:rsidRPr="003507FE">
        <w:rPr>
          <w:rStyle w:val="StyleUnderline"/>
          <w:rFonts w:asciiTheme="minorHAnsi" w:hAnsiTheme="minorHAnsi" w:cstheme="minorHAnsi"/>
          <w:highlight w:val="green"/>
        </w:rPr>
        <w:t>The combined arsenals of the U.S. and Russia</w:t>
      </w:r>
      <w:r w:rsidRPr="003507FE">
        <w:rPr>
          <w:rStyle w:val="StyleUnderline"/>
          <w:rFonts w:asciiTheme="minorHAnsi" w:hAnsiTheme="minorHAnsi" w:cstheme="minorHAnsi"/>
        </w:rPr>
        <w:t xml:space="preserve"> likely </w:t>
      </w:r>
      <w:r w:rsidRPr="003507FE">
        <w:rPr>
          <w:rStyle w:val="StyleUnderline"/>
          <w:rFonts w:asciiTheme="minorHAnsi" w:hAnsiTheme="minorHAnsi" w:cstheme="minorHAnsi"/>
          <w:highlight w:val="green"/>
        </w:rPr>
        <w:t>have</w:t>
      </w:r>
      <w:r w:rsidRPr="003507FE">
        <w:rPr>
          <w:rStyle w:val="StyleUnderline"/>
          <w:rFonts w:asciiTheme="minorHAnsi" w:hAnsiTheme="minorHAnsi" w:cstheme="minorHAnsi"/>
        </w:rPr>
        <w:t xml:space="preserve"> a yield of </w:t>
      </w:r>
      <w:r w:rsidRPr="003507FE">
        <w:rPr>
          <w:rStyle w:val="StyleUnderline"/>
          <w:rFonts w:asciiTheme="minorHAnsi" w:hAnsiTheme="minorHAnsi" w:cstheme="minorHAnsi"/>
          <w:highlight w:val="green"/>
        </w:rPr>
        <w:t>at least 2–3 billion tons</w:t>
      </w:r>
      <w:r w:rsidRPr="003507FE">
        <w:rPr>
          <w:rStyle w:val="StyleUnderline"/>
          <w:rFonts w:asciiTheme="minorHAnsi" w:hAnsiTheme="minorHAnsi" w:cstheme="minorHAnsi"/>
        </w:rPr>
        <w:t xml:space="preserve"> </w:t>
      </w:r>
      <w:r w:rsidRPr="003507FE">
        <w:rPr>
          <w:rFonts w:asciiTheme="minorHAnsi" w:hAnsiTheme="minorHAnsi" w:cstheme="minorHAnsi"/>
          <w:sz w:val="16"/>
        </w:rPr>
        <w:t xml:space="preserve">of TNT equivalent (Kristensen and Norris, 2017b,c). 2.1. Nuclear winter </w:t>
      </w:r>
      <w:r w:rsidRPr="003507FE">
        <w:rPr>
          <w:rStyle w:val="StyleUnderline"/>
          <w:rFonts w:asciiTheme="minorHAnsi" w:hAnsiTheme="minorHAnsi" w:cstheme="minorHAnsi"/>
        </w:rPr>
        <w:t xml:space="preserve">In the 1980s </w:t>
      </w:r>
      <w:r w:rsidRPr="003507FE">
        <w:rPr>
          <w:rStyle w:val="StyleUnderline"/>
          <w:rFonts w:asciiTheme="minorHAnsi" w:hAnsiTheme="minorHAnsi" w:cstheme="minorHAnsi"/>
          <w:highlight w:val="green"/>
        </w:rPr>
        <w:t>climate scientists</w:t>
      </w:r>
      <w:r w:rsidRPr="003507FE">
        <w:rPr>
          <w:rStyle w:val="StyleUnderline"/>
          <w:rFonts w:asciiTheme="minorHAnsi" w:hAnsiTheme="minorHAnsi" w:cstheme="minorHAnsi"/>
        </w:rPr>
        <w:t xml:space="preserve"> used simple and early climate models to estimate the effects of </w:t>
      </w:r>
      <w:r w:rsidRPr="003507FE">
        <w:rPr>
          <w:rStyle w:val="StyleUnderline"/>
          <w:rFonts w:asciiTheme="minorHAnsi" w:hAnsiTheme="minorHAnsi" w:cstheme="minorHAnsi"/>
          <w:highlight w:val="green"/>
        </w:rPr>
        <w:t>large-scale nuclear war</w:t>
      </w:r>
      <w:r w:rsidRPr="003507FE">
        <w:rPr>
          <w:rStyle w:val="StyleUnderline"/>
          <w:rFonts w:asciiTheme="minorHAnsi" w:hAnsiTheme="minorHAnsi" w:cstheme="minorHAnsi"/>
        </w:rPr>
        <w:t xml:space="preserve">s on climate. The </w:t>
      </w:r>
      <w:r w:rsidRPr="003507FE">
        <w:rPr>
          <w:rStyle w:val="StyleUnderline"/>
          <w:rFonts w:asciiTheme="minorHAnsi" w:hAnsiTheme="minorHAnsi" w:cstheme="minorHAnsi"/>
          <w:highlight w:val="green"/>
        </w:rPr>
        <w:t>estimates</w:t>
      </w:r>
      <w:r w:rsidRPr="003507FE">
        <w:rPr>
          <w:rStyle w:val="StyleUnderline"/>
          <w:rFonts w:asciiTheme="minorHAnsi" w:hAnsiTheme="minorHAnsi" w:cstheme="minorHAnsi"/>
        </w:rPr>
        <w:t xml:space="preserve"> they derived </w:t>
      </w:r>
      <w:r w:rsidRPr="003507FE">
        <w:rPr>
          <w:rStyle w:val="StyleUnderline"/>
          <w:rFonts w:asciiTheme="minorHAnsi" w:hAnsiTheme="minorHAnsi" w:cstheme="minorHAnsi"/>
          <w:highlight w:val="green"/>
        </w:rPr>
        <w:t>were catastrophic</w:t>
      </w:r>
      <w:r w:rsidRPr="003507FE">
        <w:rPr>
          <w:rStyle w:val="StyleUnderline"/>
          <w:rFonts w:asciiTheme="minorHAnsi" w:hAnsiTheme="minorHAnsi" w:cstheme="minorHAnsi"/>
        </w:rPr>
        <w:t>.</w:t>
      </w:r>
      <w:r w:rsidRPr="003507FE">
        <w:rPr>
          <w:rFonts w:asciiTheme="minorHAnsi" w:hAnsiTheme="minorHAnsi" w:cstheme="minorHAnsi"/>
          <w:sz w:val="16"/>
        </w:rPr>
        <w:t xml:space="preserve"> For example, Turco et al. (1983) reported temperature reductions of 43 °C for 4 months in the Northern Hemisphere following nuclear war using the explosive power of 10 billion tons of TNT.1 As the cold war ended, interest in modelling the climate effects of nuclear war declined and some policy-makers considered the threat of nuclear winter to be either disproved or exaggerated (Martin, 1988). Toon et al. (2007) and Robock et al. (2007) reignited interest in the climate effects of nuclear war. Toon et al. (2008) modeled the effects of a medium scale nuclear war with a total explosive yield of 440 million tons of explosive yield (far less than current U.S. and Russian arsenals) and estimated global soot2 emissions of 180 Tg. Using a more conservative estimate of 150 Tg of soot, Toon et al. estimated that this emission would be sufficient to reduce global temperatures by about 8 °C and energy flux by 150 W/m2 ; for comparison, the cumulative greenhouse gas emissions to the atmosphere since the industrial revolution have increased energy flux by 3 W/m2 (Butler and Montzka, 2017). Robock et al. (2007) modeled a similar 150 Tg smoke emission and found similar results including temperature reduction of about 8 °C lasting for several years. Low temperatures reduced evapotranspiration and weakened the global hydrological cycle and Hadley cells. As a result, precipitation decreased globally by 45% with especially dramatic decreases in the agricultural areas of the United States. In the Northern Hemisphere, </w:t>
      </w:r>
      <w:r w:rsidRPr="003507FE">
        <w:rPr>
          <w:rStyle w:val="StyleUnderline"/>
          <w:rFonts w:asciiTheme="minorHAnsi" w:hAnsiTheme="minorHAnsi" w:cstheme="minorHAnsi"/>
          <w:highlight w:val="green"/>
        </w:rPr>
        <w:t>growing seasons would be shortened by</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100 days for</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3 years</w:t>
      </w:r>
      <w:r w:rsidRPr="003507FE">
        <w:rPr>
          <w:rFonts w:asciiTheme="minorHAnsi" w:hAnsiTheme="minorHAnsi" w:cstheme="minorHAnsi"/>
          <w:sz w:val="16"/>
        </w:rPr>
        <w:t xml:space="preserve">. This would preclude most food production over most of the world for several years. Mills et al. (2014) conducted a detailed analysis of the effects of a small (1.5 million ton) regional exchange lofting just 5 Tg of soot into the atmosphere. This war would be equivalent to an exchange of 100 Hiroshima-sized bombs between, for example, India, Pakistan, or China. Mills et al. found global temperature decreases of 1.6 °C. To our knowledge, no one has studied the effects of a multi-billion ton nuclear exchange using modern atmospheric models. If, as Toon et al. and Robock et al. suggest, a 440 million ton war results in temperature reductions of 8 °C for a decade and a 100 day reduction in the growing season, </w:t>
      </w:r>
      <w:r w:rsidRPr="003507FE">
        <w:rPr>
          <w:rStyle w:val="StyleUnderline"/>
          <w:rFonts w:asciiTheme="minorHAnsi" w:hAnsiTheme="minorHAnsi" w:cstheme="minorHAnsi"/>
        </w:rPr>
        <w:t xml:space="preserve">it is reasonable to assume that </w:t>
      </w:r>
      <w:r w:rsidRPr="003507FE">
        <w:rPr>
          <w:rStyle w:val="StyleUnderline"/>
          <w:rFonts w:asciiTheme="minorHAnsi" w:hAnsiTheme="minorHAnsi" w:cstheme="minorHAnsi"/>
          <w:highlight w:val="green"/>
        </w:rPr>
        <w:t>a one</w:t>
      </w:r>
      <w:r w:rsidRPr="003507FE">
        <w:rPr>
          <w:rStyle w:val="StyleUnderline"/>
          <w:rFonts w:asciiTheme="minorHAnsi" w:hAnsiTheme="minorHAnsi" w:cstheme="minorHAnsi"/>
        </w:rPr>
        <w:t xml:space="preserve"> to five </w:t>
      </w:r>
      <w:r w:rsidRPr="003507FE">
        <w:rPr>
          <w:rStyle w:val="StyleUnderline"/>
          <w:rFonts w:asciiTheme="minorHAnsi" w:hAnsiTheme="minorHAnsi" w:cstheme="minorHAnsi"/>
          <w:highlight w:val="green"/>
        </w:rPr>
        <w:t>billion ton war would not be survivable</w:t>
      </w:r>
      <w:r w:rsidRPr="003507FE">
        <w:rPr>
          <w:rStyle w:val="StyleUnderline"/>
          <w:rFonts w:asciiTheme="minorHAnsi" w:hAnsiTheme="minorHAnsi" w:cstheme="minorHAnsi"/>
        </w:rPr>
        <w:t xml:space="preserve"> for the majority of people on earth.</w:t>
      </w:r>
      <w:r w:rsidRPr="003507FE">
        <w:rPr>
          <w:rFonts w:asciiTheme="minorHAnsi" w:hAnsiTheme="minorHAnsi" w:cstheme="minorHAnsi"/>
          <w:sz w:val="16"/>
        </w:rPr>
        <w:t xml:space="preserve"> However, as populations and population centers grow, the effects of nuclear wars on the biosphere will also grow. The consequences of nuclear winter increase as the amount of fuel (buildings, cars, biomass, liquid and solid fuels) added to a targeted area increase. As population centers grow and densify over time, the amount of soot added to the stratosphere as the result of any given nuclear exchange may increase (depending in part on building materials). As a result, </w:t>
      </w:r>
      <w:r w:rsidRPr="003507FE">
        <w:rPr>
          <w:rStyle w:val="StyleUnderline"/>
          <w:rFonts w:asciiTheme="minorHAnsi" w:hAnsiTheme="minorHAnsi" w:cstheme="minorHAnsi"/>
          <w:highlight w:val="green"/>
        </w:rPr>
        <w:t>the nuclear winter resulting</w:t>
      </w:r>
      <w:r w:rsidRPr="003507FE">
        <w:rPr>
          <w:rStyle w:val="StyleUnderline"/>
          <w:rFonts w:asciiTheme="minorHAnsi" w:hAnsiTheme="minorHAnsi" w:cstheme="minorHAnsi"/>
        </w:rPr>
        <w:t xml:space="preserve"> from a </w:t>
      </w:r>
      <w:r w:rsidRPr="003507FE">
        <w:rPr>
          <w:rStyle w:val="StyleUnderline"/>
          <w:rFonts w:asciiTheme="minorHAnsi" w:hAnsiTheme="minorHAnsi" w:cstheme="minorHAnsi"/>
          <w:highlight w:val="green"/>
        </w:rPr>
        <w:t>400 million ton</w:t>
      </w:r>
      <w:r w:rsidRPr="003507FE">
        <w:rPr>
          <w:rStyle w:val="StyleUnderline"/>
          <w:rFonts w:asciiTheme="minorHAnsi" w:hAnsiTheme="minorHAnsi" w:cstheme="minorHAnsi"/>
        </w:rPr>
        <w:t xml:space="preserve"> yield global war in 2020 </w:t>
      </w:r>
      <w:r w:rsidRPr="003507FE">
        <w:rPr>
          <w:rStyle w:val="StyleUnderline"/>
          <w:rFonts w:asciiTheme="minorHAnsi" w:hAnsiTheme="minorHAnsi" w:cstheme="minorHAnsi"/>
          <w:highlight w:val="green"/>
        </w:rPr>
        <w:t>may be far more severe</w:t>
      </w:r>
      <w:r w:rsidRPr="003507FE">
        <w:rPr>
          <w:rStyle w:val="StyleUnderline"/>
          <w:rFonts w:asciiTheme="minorHAnsi" w:hAnsiTheme="minorHAnsi" w:cstheme="minorHAnsi"/>
        </w:rPr>
        <w:t xml:space="preserve"> than if the same war occurred in 2000</w:t>
      </w:r>
      <w:r w:rsidRPr="003507FE">
        <w:rPr>
          <w:rFonts w:asciiTheme="minorHAnsi" w:hAnsiTheme="minorHAnsi" w:cstheme="minorHAnsi"/>
          <w:sz w:val="16"/>
        </w:rPr>
        <w:t xml:space="preserve">. Further, there are reasons to believe that </w:t>
      </w:r>
      <w:r w:rsidRPr="003507FE">
        <w:rPr>
          <w:rStyle w:val="StyleUnderline"/>
          <w:rFonts w:asciiTheme="minorHAnsi" w:hAnsiTheme="minorHAnsi" w:cstheme="minorHAnsi"/>
          <w:highlight w:val="green"/>
        </w:rPr>
        <w:t>the soot emissions</w:t>
      </w:r>
      <w:r w:rsidRPr="003507FE">
        <w:rPr>
          <w:rStyle w:val="StyleUnderline"/>
          <w:rFonts w:asciiTheme="minorHAnsi" w:hAnsiTheme="minorHAnsi" w:cstheme="minorHAnsi"/>
        </w:rPr>
        <w:t xml:space="preserve"> from a hypothetical nuclear exchange </w:t>
      </w:r>
      <w:r w:rsidRPr="003507FE">
        <w:rPr>
          <w:rStyle w:val="StyleUnderline"/>
          <w:rFonts w:asciiTheme="minorHAnsi" w:hAnsiTheme="minorHAnsi" w:cstheme="minorHAnsi"/>
          <w:highlight w:val="green"/>
        </w:rPr>
        <w:t>are conservative</w:t>
      </w:r>
      <w:r w:rsidRPr="003507FE">
        <w:rPr>
          <w:rStyle w:val="StyleUnderline"/>
          <w:rFonts w:asciiTheme="minorHAnsi" w:hAnsiTheme="minorHAnsi" w:cstheme="minorHAnsi"/>
        </w:rPr>
        <w:t xml:space="preserve"> because they focus on urban areas and often do not incorporate non-urban energy infrastructure</w:t>
      </w:r>
      <w:r w:rsidRPr="003507FE">
        <w:rPr>
          <w:rFonts w:asciiTheme="minorHAnsi" w:hAnsiTheme="minorHAnsi" w:cstheme="minorHAnsi"/>
          <w:sz w:val="16"/>
        </w:rPr>
        <w:t xml:space="preserve">. For example, if ignited and burned completely, the U.S. Strategic Petroleum Reserve (SPR) alone contains about 14.5 Tg of soot emissions.3 Including all crude held in U.S. commercial facilities, the potential soot emissions increase to 24 Tg. </w:t>
      </w:r>
      <w:r w:rsidRPr="003507FE">
        <w:rPr>
          <w:rStyle w:val="StyleUnderline"/>
          <w:rFonts w:asciiTheme="minorHAnsi" w:hAnsiTheme="minorHAnsi" w:cstheme="minorHAnsi"/>
        </w:rPr>
        <w:t xml:space="preserve">Thus, </w:t>
      </w:r>
      <w:r w:rsidRPr="003507FE">
        <w:rPr>
          <w:rStyle w:val="StyleUnderline"/>
          <w:rFonts w:asciiTheme="minorHAnsi" w:hAnsiTheme="minorHAnsi" w:cstheme="minorHAnsi"/>
          <w:highlight w:val="green"/>
        </w:rPr>
        <w:t>incorporating crude oil storage</w:t>
      </w:r>
      <w:r w:rsidRPr="003507FE">
        <w:rPr>
          <w:rStyle w:val="StyleUnderline"/>
          <w:rFonts w:asciiTheme="minorHAnsi" w:hAnsiTheme="minorHAnsi" w:cstheme="minorHAnsi"/>
        </w:rPr>
        <w:t xml:space="preserve"> in the U.S. </w:t>
      </w:r>
      <w:r w:rsidRPr="003507FE">
        <w:rPr>
          <w:rStyle w:val="StyleUnderline"/>
          <w:rFonts w:asciiTheme="minorHAnsi" w:hAnsiTheme="minorHAnsi" w:cstheme="minorHAnsi"/>
          <w:highlight w:val="green"/>
        </w:rPr>
        <w:t>alone would increase soot generation</w:t>
      </w:r>
      <w:r w:rsidRPr="003507FE">
        <w:rPr>
          <w:rStyle w:val="StyleUnderline"/>
          <w:rFonts w:asciiTheme="minorHAnsi" w:hAnsiTheme="minorHAnsi" w:cstheme="minorHAnsi"/>
        </w:rPr>
        <w:t xml:space="preserve"> estimates </w:t>
      </w:r>
      <w:r w:rsidRPr="003507FE">
        <w:rPr>
          <w:rStyle w:val="StyleUnderline"/>
          <w:rFonts w:asciiTheme="minorHAnsi" w:hAnsiTheme="minorHAnsi" w:cstheme="minorHAnsi"/>
          <w:highlight w:val="green"/>
        </w:rPr>
        <w:t>by</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16</w:t>
      </w:r>
      <w:r w:rsidRPr="003507FE">
        <w:rPr>
          <w:rFonts w:asciiTheme="minorHAnsi" w:hAnsiTheme="minorHAnsi" w:cstheme="minorHAnsi"/>
          <w:sz w:val="16"/>
          <w:highlight w:val="green"/>
        </w:rPr>
        <w:t>%</w:t>
      </w:r>
      <w:r w:rsidRPr="003507FE">
        <w:rPr>
          <w:rFonts w:asciiTheme="minorHAnsi" w:hAnsiTheme="minorHAnsi" w:cstheme="minorHAnsi"/>
          <w:sz w:val="16"/>
        </w:rPr>
        <w:t xml:space="preserve">. Similarly, nuclear war planners would be likely to target coal, oil and gas fields in the U.S., Russia, and their allies. </w:t>
      </w:r>
      <w:r w:rsidRPr="003507FE">
        <w:rPr>
          <w:rStyle w:val="StyleUnderline"/>
          <w:rFonts w:asciiTheme="minorHAnsi" w:hAnsiTheme="minorHAnsi" w:cstheme="minorHAnsi"/>
        </w:rPr>
        <w:t xml:space="preserve">This unaccounted for fuel could increase the total soot contribution to the atmosphere, potentially </w:t>
      </w:r>
      <w:r w:rsidRPr="003507FE">
        <w:rPr>
          <w:rStyle w:val="StyleUnderline"/>
          <w:rFonts w:asciiTheme="minorHAnsi" w:hAnsiTheme="minorHAnsi" w:cstheme="minorHAnsi"/>
          <w:highlight w:val="green"/>
        </w:rPr>
        <w:t>deepening the</w:t>
      </w:r>
      <w:r w:rsidRPr="003507FE">
        <w:rPr>
          <w:rStyle w:val="StyleUnderline"/>
          <w:rFonts w:asciiTheme="minorHAnsi" w:hAnsiTheme="minorHAnsi" w:cstheme="minorHAnsi"/>
        </w:rPr>
        <w:t xml:space="preserve"> resulting nuclear </w:t>
      </w:r>
      <w:r w:rsidRPr="003507FE">
        <w:rPr>
          <w:rStyle w:val="StyleUnderline"/>
          <w:rFonts w:asciiTheme="minorHAnsi" w:hAnsiTheme="minorHAnsi" w:cstheme="minorHAnsi"/>
          <w:highlight w:val="green"/>
        </w:rPr>
        <w:t>winte</w:t>
      </w:r>
      <w:r w:rsidRPr="003507FE">
        <w:rPr>
          <w:rFonts w:asciiTheme="minorHAnsi" w:hAnsiTheme="minorHAnsi" w:cstheme="minorHAnsi"/>
          <w:sz w:val="16"/>
          <w:highlight w:val="green"/>
        </w:rPr>
        <w:t>r</w:t>
      </w:r>
      <w:r w:rsidRPr="003507FE">
        <w:rPr>
          <w:rFonts w:asciiTheme="minorHAnsi" w:hAnsiTheme="minorHAnsi" w:cstheme="minorHAnsi"/>
          <w:sz w:val="16"/>
        </w:rPr>
        <w:t xml:space="preserve">. 2.2. Acute effects of particulate matter Studies of nuclear winter typically focus on the effects of smoke lofted into the stratosphere during nuclear firestorms. However, a larger proportion of smoke following nuclear war will be trapped in the troposphere where it would have significantly acute impacts on human and non-human species. Crutzen et al. (1984) calculated that </w:t>
      </w:r>
      <w:r w:rsidRPr="003507FE">
        <w:rPr>
          <w:rStyle w:val="StyleUnderline"/>
          <w:rFonts w:asciiTheme="minorHAnsi" w:hAnsiTheme="minorHAnsi" w:cstheme="minorHAnsi"/>
          <w:highlight w:val="green"/>
        </w:rPr>
        <w:t>following a major nuclear war</w:t>
      </w:r>
      <w:r w:rsidRPr="003507FE">
        <w:rPr>
          <w:rStyle w:val="StyleUnderline"/>
          <w:rFonts w:asciiTheme="minorHAnsi" w:hAnsiTheme="minorHAnsi" w:cstheme="minorHAnsi"/>
        </w:rPr>
        <w:t xml:space="preserve"> (about 5 billion tons of explosives, roughly the combined U.S. and Russian deployed nuclear arms as of 2017) </w:t>
      </w:r>
      <w:r w:rsidRPr="003507FE">
        <w:rPr>
          <w:rStyle w:val="StyleUnderline"/>
          <w:rFonts w:asciiTheme="minorHAnsi" w:hAnsiTheme="minorHAnsi" w:cstheme="minorHAnsi"/>
          <w:highlight w:val="green"/>
        </w:rPr>
        <w:t>smoke would cover about 30–40% of the earth's surface</w:t>
      </w:r>
      <w:r w:rsidRPr="003507FE">
        <w:rPr>
          <w:rStyle w:val="StyleUnderline"/>
          <w:rFonts w:asciiTheme="minorHAnsi" w:hAnsiTheme="minorHAnsi" w:cstheme="minorHAnsi"/>
        </w:rPr>
        <w:t xml:space="preserve"> with airborne smoke concentrations on the order of 5 mg/m3 .</w:t>
      </w:r>
      <w:r w:rsidRPr="003507FE">
        <w:rPr>
          <w:rFonts w:asciiTheme="minorHAnsi" w:hAnsiTheme="minorHAnsi" w:cstheme="minorHAnsi"/>
          <w:sz w:val="16"/>
        </w:rPr>
        <w:t xml:space="preserve"> While initially this smoke would be composed of very small particles (b0.1 μm), the particles would rapidly coalesce into the 0.1 to 3 μm range, roughly consistent with the wellstudied PM2.5. For comparison, the EPA's National Ambient Air Quality standard for PM2.5 is 0.012 mg/m3 and as of 2017, the highest PM2.5 concentrations in Asia are typically around 0.3 to 1 mg/m3 . </w:t>
      </w:r>
    </w:p>
    <w:p w14:paraId="53EC9980" w14:textId="77777777" w:rsidR="002D4248" w:rsidRDefault="002D4248" w:rsidP="002D4248">
      <w:pPr>
        <w:pStyle w:val="Heading3"/>
      </w:pPr>
      <w:r>
        <w:t>Solvency</w:t>
      </w:r>
    </w:p>
    <w:p w14:paraId="36C9AA01" w14:textId="77777777" w:rsidR="002D4248" w:rsidRPr="005B4F5A" w:rsidRDefault="002D4248" w:rsidP="002D4248">
      <w:pPr>
        <w:pStyle w:val="Heading4"/>
      </w:pPr>
      <w:r w:rsidRPr="005B4F5A">
        <w:t xml:space="preserve">The patent system for pandemic-related drugs is </w:t>
      </w:r>
      <w:r w:rsidRPr="005B4F5A">
        <w:rPr>
          <w:u w:val="single"/>
        </w:rPr>
        <w:t>currently out of balance</w:t>
      </w:r>
      <w:r w:rsidRPr="005B4F5A">
        <w:t xml:space="preserve">---there’s spurious </w:t>
      </w:r>
      <w:r w:rsidRPr="005B4F5A">
        <w:rPr>
          <w:u w:val="single"/>
        </w:rPr>
        <w:t>over-patenting</w:t>
      </w:r>
      <w:r w:rsidRPr="005B4F5A">
        <w:t xml:space="preserve"> under the guise of </w:t>
      </w:r>
      <w:r w:rsidRPr="005B4F5A">
        <w:rPr>
          <w:u w:val="single"/>
        </w:rPr>
        <w:t>innovation</w:t>
      </w:r>
      <w:r w:rsidRPr="005B4F5A">
        <w:t xml:space="preserve">, which paradoxically hurts innovation by </w:t>
      </w:r>
      <w:r w:rsidRPr="005B4F5A">
        <w:rPr>
          <w:u w:val="single"/>
        </w:rPr>
        <w:t>juicing profits</w:t>
      </w:r>
      <w:r w:rsidRPr="005B4F5A">
        <w:t xml:space="preserve">. A temporary waiver in the U.S. for pandemics </w:t>
      </w:r>
      <w:r w:rsidRPr="005B4F5A">
        <w:rPr>
          <w:u w:val="single"/>
        </w:rPr>
        <w:t>rebalance</w:t>
      </w:r>
      <w:r w:rsidRPr="005B4F5A">
        <w:t xml:space="preserve"> the system. </w:t>
      </w:r>
    </w:p>
    <w:p w14:paraId="718BAE6B" w14:textId="77777777" w:rsidR="002D4248" w:rsidRPr="003507FE" w:rsidRDefault="002D4248" w:rsidP="002D4248">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Niskanen Center; Writes for Brookings, “Why Intellectual Property and Pandemics Don’t Mix,” Brookings, June 3, 2021, </w:t>
      </w:r>
      <w:hyperlink r:id="rId20"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r w:rsidRPr="003507FE">
        <w:rPr>
          <w:rFonts w:asciiTheme="minorHAnsi" w:hAnsiTheme="minorHAnsi" w:cstheme="minorHAnsi"/>
          <w:b/>
          <w:bCs/>
        </w:rPr>
        <w:t>DebateDrills</w:t>
      </w:r>
      <w:r w:rsidRPr="003507FE">
        <w:rPr>
          <w:rFonts w:asciiTheme="minorHAnsi" w:hAnsiTheme="minorHAnsi" w:cstheme="minorHAnsi"/>
        </w:rPr>
        <w:t xml:space="preserve">. </w:t>
      </w:r>
    </w:p>
    <w:p w14:paraId="16AF38B5" w14:textId="77777777" w:rsidR="002D4248" w:rsidRPr="003507FE" w:rsidRDefault="002D4248" w:rsidP="002D4248">
      <w:pPr>
        <w:rPr>
          <w:rFonts w:asciiTheme="minorHAnsi" w:hAnsiTheme="minorHAnsi" w:cstheme="minorHAnsi"/>
        </w:rPr>
      </w:pPr>
      <w:r w:rsidRPr="003507FE">
        <w:rPr>
          <w:rFonts w:asciiTheme="minorHAnsi" w:hAnsiTheme="minorHAnsi" w:cstheme="minorHAnsi"/>
        </w:rPr>
        <w:t xml:space="preserve">When we take the longer view, </w:t>
      </w:r>
      <w:r w:rsidRPr="003507FE">
        <w:rPr>
          <w:rFonts w:asciiTheme="minorHAnsi" w:hAnsiTheme="minorHAnsi" w:cstheme="minorHAnsi"/>
          <w:highlight w:val="green"/>
          <w:u w:val="single"/>
        </w:rPr>
        <w:t>we</w:t>
      </w:r>
      <w:r w:rsidRPr="003507FE">
        <w:rPr>
          <w:rFonts w:asciiTheme="minorHAnsi" w:hAnsiTheme="minorHAnsi" w:cstheme="minorHAnsi"/>
          <w:u w:val="single"/>
        </w:rPr>
        <w:t xml:space="preserve"> can </w:t>
      </w:r>
      <w:r w:rsidRPr="003507FE">
        <w:rPr>
          <w:rFonts w:asciiTheme="minorHAnsi" w:hAnsiTheme="minorHAnsi" w:cstheme="minorHAnsi"/>
          <w:highlight w:val="green"/>
          <w:u w:val="single"/>
        </w:rPr>
        <w:t xml:space="preserve">see a </w:t>
      </w:r>
      <w:r w:rsidRPr="003507FE">
        <w:rPr>
          <w:rStyle w:val="Emphasis"/>
          <w:rFonts w:asciiTheme="minorHAnsi" w:hAnsiTheme="minorHAnsi" w:cstheme="minorHAnsi"/>
          <w:highlight w:val="green"/>
        </w:rPr>
        <w:t>fundamental mismatch</w:t>
      </w:r>
      <w:r w:rsidRPr="003507FE">
        <w:rPr>
          <w:rFonts w:asciiTheme="minorHAnsi" w:hAnsiTheme="minorHAnsi" w:cstheme="minorHAnsi"/>
          <w:highlight w:val="green"/>
          <w:u w:val="single"/>
        </w:rPr>
        <w:t xml:space="preserve"> between</w:t>
      </w:r>
      <w:r w:rsidRPr="003507FE">
        <w:rPr>
          <w:rFonts w:asciiTheme="minorHAnsi" w:hAnsiTheme="minorHAnsi" w:cstheme="minorHAnsi"/>
          <w:u w:val="single"/>
        </w:rPr>
        <w:t xml:space="preserve"> the policy design of </w:t>
      </w:r>
      <w:r w:rsidRPr="003507FE">
        <w:rPr>
          <w:rFonts w:asciiTheme="minorHAnsi" w:hAnsiTheme="minorHAnsi" w:cstheme="minorHAnsi"/>
          <w:highlight w:val="green"/>
          <w:u w:val="single"/>
        </w:rPr>
        <w:t>i</w:t>
      </w:r>
      <w:r w:rsidRPr="003507FE">
        <w:rPr>
          <w:rFonts w:asciiTheme="minorHAnsi" w:hAnsiTheme="minorHAnsi" w:cstheme="minorHAnsi"/>
          <w:u w:val="single"/>
        </w:rPr>
        <w:t xml:space="preserve">ntellectual </w:t>
      </w:r>
      <w:r w:rsidRPr="003507FE">
        <w:rPr>
          <w:rFonts w:asciiTheme="minorHAnsi" w:hAnsiTheme="minorHAnsi" w:cstheme="minorHAnsi"/>
          <w:highlight w:val="green"/>
          <w:u w:val="single"/>
        </w:rPr>
        <w:t>p</w:t>
      </w:r>
      <w:r w:rsidRPr="003507FE">
        <w:rPr>
          <w:rFonts w:asciiTheme="minorHAnsi" w:hAnsiTheme="minorHAnsi" w:cstheme="minorHAnsi"/>
          <w:u w:val="single"/>
        </w:rPr>
        <w:t xml:space="preserve">roperty protection </w:t>
      </w:r>
      <w:r w:rsidRPr="003507FE">
        <w:rPr>
          <w:rFonts w:asciiTheme="minorHAnsi" w:hAnsiTheme="minorHAnsi" w:cstheme="minorHAnsi"/>
          <w:highlight w:val="green"/>
          <w:u w:val="single"/>
        </w:rPr>
        <w:t>and</w:t>
      </w:r>
      <w:r w:rsidRPr="003507FE">
        <w:rPr>
          <w:rFonts w:asciiTheme="minorHAnsi" w:hAnsiTheme="minorHAnsi" w:cstheme="minorHAnsi"/>
          <w:u w:val="single"/>
        </w:rPr>
        <w:t xml:space="preserve"> the policy requirements of </w:t>
      </w:r>
      <w:r w:rsidRPr="003507FE">
        <w:rPr>
          <w:rFonts w:asciiTheme="minorHAnsi" w:hAnsiTheme="minorHAnsi" w:cstheme="minorHAnsi"/>
          <w:highlight w:val="green"/>
          <w:u w:val="single"/>
        </w:rPr>
        <w:t>effective pandemic</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response</w:t>
      </w:r>
      <w:r w:rsidRPr="003507FE">
        <w:rPr>
          <w:rFonts w:asciiTheme="minorHAnsi" w:hAnsiTheme="minorHAnsi" w:cstheme="minorHAnsi"/>
          <w:u w:val="single"/>
        </w:rPr>
        <w:t>.</w:t>
      </w:r>
      <w:r w:rsidRPr="003507FE">
        <w:rPr>
          <w:rFonts w:asciiTheme="minorHAnsi" w:hAnsiTheme="minorHAnsi" w:cstheme="minorHAnsi"/>
        </w:rPr>
        <w:t xml:space="preserve"> Although patent law, properly restrained, constitutes one important element of a well-designed national innovation system, </w:t>
      </w:r>
      <w:r w:rsidRPr="003507FE">
        <w:rPr>
          <w:rFonts w:asciiTheme="minorHAnsi" w:hAnsiTheme="minorHAnsi" w:cstheme="minorHAnsi"/>
          <w:u w:val="single"/>
        </w:rPr>
        <w:t xml:space="preserve">the way </w:t>
      </w:r>
      <w:r w:rsidRPr="003507FE">
        <w:rPr>
          <w:rFonts w:asciiTheme="minorHAnsi" w:hAnsiTheme="minorHAnsi" w:cstheme="minorHAnsi"/>
          <w:highlight w:val="green"/>
          <w:u w:val="single"/>
        </w:rPr>
        <w:t>it</w:t>
      </w:r>
      <w:r w:rsidRPr="003507FE">
        <w:rPr>
          <w:rFonts w:asciiTheme="minorHAnsi" w:hAnsiTheme="minorHAnsi" w:cstheme="minorHAnsi"/>
          <w:u w:val="single"/>
        </w:rPr>
        <w:t xml:space="preserve"> goes about encouraging technological progress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singularly ill-suited</w:t>
      </w:r>
      <w:r w:rsidRPr="003507FE">
        <w:rPr>
          <w:rFonts w:asciiTheme="minorHAnsi" w:hAnsiTheme="minorHAnsi" w:cstheme="minorHAnsi"/>
          <w:u w:val="single"/>
        </w:rPr>
        <w:t xml:space="preserve"> to the emergency conditions of a pandemic</w:t>
      </w:r>
      <w:r w:rsidRPr="003507FE">
        <w:rPr>
          <w:rFonts w:asciiTheme="minorHAnsi" w:hAnsiTheme="minorHAnsi" w:cstheme="minorHAnsi"/>
        </w:rPr>
        <w:t xml:space="preserve"> or other public health crisis. </w:t>
      </w:r>
      <w:r w:rsidRPr="003507FE">
        <w:rPr>
          <w:rFonts w:asciiTheme="minorHAnsi" w:hAnsiTheme="minorHAnsi" w:cstheme="minorHAnsi"/>
          <w:highlight w:val="green"/>
          <w:u w:val="single"/>
        </w:rPr>
        <w:t>Securing a TRIPS waiver for COVID-19 vaccines</w:t>
      </w:r>
      <w:r w:rsidRPr="003507FE">
        <w:rPr>
          <w:rFonts w:asciiTheme="minorHAnsi" w:hAnsiTheme="minorHAnsi" w:cstheme="minorHAnsi"/>
        </w:rPr>
        <w:t xml:space="preserve"> and treatments </w:t>
      </w:r>
      <w:r w:rsidRPr="003507FE">
        <w:rPr>
          <w:rFonts w:asciiTheme="minorHAnsi" w:hAnsiTheme="minorHAnsi" w:cstheme="minorHAnsi"/>
          <w:highlight w:val="green"/>
          <w:u w:val="single"/>
        </w:rPr>
        <w:t>would</w:t>
      </w:r>
      <w:r w:rsidRPr="003507FE">
        <w:rPr>
          <w:rFonts w:asciiTheme="minorHAnsi" w:hAnsiTheme="minorHAnsi" w:cstheme="minorHAnsi"/>
        </w:rPr>
        <w:t xml:space="preserve"> thus </w:t>
      </w:r>
      <w:r w:rsidRPr="003507FE">
        <w:rPr>
          <w:rFonts w:asciiTheme="minorHAnsi" w:hAnsiTheme="minorHAnsi" w:cstheme="minorHAnsi"/>
          <w:highlight w:val="green"/>
          <w:u w:val="single"/>
        </w:rPr>
        <w:t>establish</w:t>
      </w:r>
      <w:r w:rsidRPr="003507FE">
        <w:rPr>
          <w:rFonts w:asciiTheme="minorHAnsi" w:hAnsiTheme="minorHAnsi" w:cstheme="minorHAnsi"/>
          <w:u w:val="single"/>
        </w:rPr>
        <w:t xml:space="preserve"> a salutary </w:t>
      </w:r>
      <w:r w:rsidRPr="003507FE">
        <w:rPr>
          <w:rFonts w:asciiTheme="minorHAnsi" w:hAnsiTheme="minorHAnsi" w:cstheme="minorHAnsi"/>
          <w:highlight w:val="green"/>
          <w:u w:val="single"/>
        </w:rPr>
        <w:t>precedent that</w:t>
      </w:r>
      <w:r w:rsidRPr="003507FE">
        <w:rPr>
          <w:rFonts w:asciiTheme="minorHAnsi" w:hAnsiTheme="minorHAnsi" w:cstheme="minorHAnsi"/>
        </w:rPr>
        <w:t xml:space="preserve">, </w:t>
      </w:r>
      <w:r w:rsidRPr="003507FE">
        <w:rPr>
          <w:rFonts w:asciiTheme="minorHAnsi" w:hAnsiTheme="minorHAnsi" w:cstheme="minorHAnsi"/>
          <w:highlight w:val="green"/>
          <w:u w:val="single"/>
        </w:rPr>
        <w:t>in emergencies</w:t>
      </w:r>
      <w:r w:rsidRPr="003507FE">
        <w:rPr>
          <w:rFonts w:asciiTheme="minorHAnsi" w:hAnsiTheme="minorHAnsi" w:cstheme="minorHAnsi"/>
        </w:rPr>
        <w:t xml:space="preserve"> of this kind, </w:t>
      </w:r>
      <w:r w:rsidRPr="003507FE">
        <w:rPr>
          <w:rFonts w:asciiTheme="minorHAnsi" w:hAnsiTheme="minorHAnsi" w:cstheme="minorHAnsi"/>
          <w:highlight w:val="green"/>
          <w:u w:val="single"/>
        </w:rPr>
        <w:t>governments should employ</w:t>
      </w:r>
      <w:r w:rsidRPr="003507FE">
        <w:rPr>
          <w:rFonts w:asciiTheme="minorHAnsi" w:hAnsiTheme="minorHAnsi" w:cstheme="minorHAnsi"/>
        </w:rPr>
        <w:t xml:space="preserve"> other, more </w:t>
      </w:r>
      <w:r w:rsidRPr="003507FE">
        <w:rPr>
          <w:rStyle w:val="Emphasis"/>
          <w:rFonts w:asciiTheme="minorHAnsi" w:hAnsiTheme="minorHAnsi" w:cstheme="minorHAnsi"/>
          <w:highlight w:val="green"/>
        </w:rPr>
        <w:t>direct means</w:t>
      </w:r>
      <w:r w:rsidRPr="003507FE">
        <w:rPr>
          <w:rFonts w:asciiTheme="minorHAnsi" w:hAnsiTheme="minorHAnsi" w:cstheme="minorHAnsi"/>
          <w:highlight w:val="green"/>
          <w:u w:val="single"/>
        </w:rPr>
        <w:t xml:space="preserve"> to incentivize</w:t>
      </w:r>
      <w:r w:rsidRPr="003507FE">
        <w:rPr>
          <w:rFonts w:asciiTheme="minorHAnsi" w:hAnsiTheme="minorHAnsi" w:cstheme="minorHAnsi"/>
          <w:u w:val="single"/>
        </w:rPr>
        <w:t xml:space="preserve"> the development of </w:t>
      </w:r>
      <w:r w:rsidRPr="003507FE">
        <w:rPr>
          <w:rFonts w:asciiTheme="minorHAnsi" w:hAnsiTheme="minorHAnsi" w:cstheme="minorHAnsi"/>
          <w:highlight w:val="green"/>
          <w:u w:val="single"/>
        </w:rPr>
        <w:t>new drugs</w:t>
      </w:r>
      <w:r w:rsidRPr="003507FE">
        <w:rPr>
          <w:rFonts w:asciiTheme="minorHAnsi" w:hAnsiTheme="minorHAnsi" w:cstheme="minorHAnsi"/>
        </w:rPr>
        <w:t xml:space="preserve">. </w:t>
      </w:r>
      <w:r w:rsidRPr="003507FE">
        <w:rPr>
          <w:rFonts w:asciiTheme="minorHAnsi" w:hAnsiTheme="minorHAnsi" w:cstheme="minorHAnsi"/>
          <w:u w:val="single"/>
        </w:rPr>
        <w:t>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w:t>
      </w:r>
      <w:r w:rsidRPr="003507FE">
        <w:rPr>
          <w:rFonts w:asciiTheme="minorHAnsi" w:hAnsiTheme="minorHAnsi" w:cstheme="minorHAnsi"/>
        </w:rPr>
        <w:t>.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prices.</w:t>
      </w:r>
      <w:r w:rsidRPr="003507FE">
        <w:rPr>
          <w:rFonts w:asciiTheme="minorHAnsi" w:hAnsiTheme="minorHAnsi" w:cstheme="minorHAnsi"/>
          <w:sz w:val="16"/>
          <w:szCs w:val="16"/>
        </w:rPr>
        <w:t>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w:t>
      </w:r>
      <w:r w:rsidRPr="003507FE">
        <w:rPr>
          <w:rFonts w:asciiTheme="minorHAnsi" w:hAnsiTheme="minorHAnsi" w:cstheme="minorHAnsi"/>
          <w:u w:val="single"/>
        </w:rPr>
        <w:t xml:space="preserve">For the tradeoff between costs and benefits to come out positive on net, </w:t>
      </w:r>
      <w:r w:rsidRPr="003507FE">
        <w:rPr>
          <w:rStyle w:val="Emphasis"/>
          <w:rFonts w:asciiTheme="minorHAnsi" w:hAnsiTheme="minorHAnsi" w:cstheme="minorHAnsi"/>
        </w:rPr>
        <w:t>patent law must strike the right balance</w:t>
      </w:r>
      <w:r w:rsidRPr="003507FE">
        <w:rPr>
          <w:rFonts w:asciiTheme="minorHAnsi" w:hAnsiTheme="minorHAnsi" w:cstheme="minorHAnsi"/>
        </w:rPr>
        <w:t>.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w:t>
      </w:r>
      <w:r w:rsidRPr="003507FE">
        <w:rPr>
          <w:rFonts w:asciiTheme="minorHAnsi" w:hAnsiTheme="minorHAnsi" w:cstheme="minorHAnsi"/>
          <w:u w:val="single"/>
        </w:rPr>
        <w:t>Unfortunately</w:t>
      </w:r>
      <w:r w:rsidRPr="00475441">
        <w:rPr>
          <w:rStyle w:val="Emphasis"/>
        </w:rPr>
        <w:t xml:space="preserve">, </w:t>
      </w:r>
      <w:r w:rsidRPr="00475441">
        <w:rPr>
          <w:rStyle w:val="Emphasis"/>
          <w:highlight w:val="green"/>
        </w:rPr>
        <w:t>the U.S. patent system</w:t>
      </w:r>
      <w:r w:rsidRPr="003507FE">
        <w:rPr>
          <w:rFonts w:asciiTheme="minorHAnsi" w:hAnsiTheme="minorHAnsi" w:cstheme="minorHAnsi"/>
          <w:highlight w:val="green"/>
          <w:u w:val="single"/>
        </w:rPr>
        <w:t xml:space="preserve"> at </w:t>
      </w:r>
      <w:r w:rsidRPr="003507FE">
        <w:rPr>
          <w:rStyle w:val="Emphasis"/>
          <w:rFonts w:asciiTheme="minorHAnsi" w:hAnsiTheme="minorHAnsi" w:cstheme="minorHAnsi"/>
          <w:highlight w:val="green"/>
        </w:rPr>
        <w:t>present is out of balance</w:t>
      </w:r>
      <w:r w:rsidRPr="003507FE">
        <w:rPr>
          <w:rFonts w:asciiTheme="minorHAnsi" w:hAnsiTheme="minorHAnsi" w:cstheme="minorHAnsi"/>
        </w:rPr>
        <w:t xml:space="preserve">. Over the past few decades, </w:t>
      </w:r>
      <w:r w:rsidRPr="003507FE">
        <w:rPr>
          <w:rFonts w:asciiTheme="minorHAnsi" w:hAnsiTheme="minorHAnsi" w:cstheme="minorHAnsi"/>
          <w:u w:val="single"/>
        </w:rPr>
        <w:t xml:space="preserve">the expansion of </w:t>
      </w:r>
      <w:r w:rsidRPr="003507FE">
        <w:rPr>
          <w:rFonts w:asciiTheme="minorHAnsi" w:hAnsiTheme="minorHAnsi" w:cstheme="minorHAnsi"/>
          <w:highlight w:val="green"/>
          <w:u w:val="single"/>
        </w:rPr>
        <w:t>patentability</w:t>
      </w:r>
      <w:r w:rsidRPr="003507FE">
        <w:rPr>
          <w:rFonts w:asciiTheme="minorHAnsi" w:hAnsiTheme="minorHAnsi" w:cstheme="minorHAnsi"/>
        </w:rPr>
        <w:t xml:space="preserve"> to include software and business methods as well as a general relaxation of patenting requirements hav</w:t>
      </w:r>
      <w:r w:rsidRPr="003507FE">
        <w:rPr>
          <w:rFonts w:asciiTheme="minorHAnsi" w:hAnsiTheme="minorHAnsi" w:cstheme="minorHAnsi"/>
          <w:u w:val="single"/>
        </w:rPr>
        <w:t xml:space="preserve">e </w:t>
      </w:r>
      <w:r w:rsidRPr="003507FE">
        <w:rPr>
          <w:rFonts w:asciiTheme="minorHAnsi" w:hAnsiTheme="minorHAnsi" w:cstheme="minorHAnsi"/>
          <w:highlight w:val="green"/>
          <w:u w:val="single"/>
        </w:rPr>
        <w:t xml:space="preserve">led to </w:t>
      </w:r>
      <w:r w:rsidRPr="003507FE">
        <w:rPr>
          <w:rStyle w:val="Emphasis"/>
          <w:rFonts w:asciiTheme="minorHAnsi" w:hAnsiTheme="minorHAnsi" w:cstheme="minorHAnsi"/>
          <w:highlight w:val="green"/>
        </w:rPr>
        <w:t>wildly excessive growth</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in</w:t>
      </w:r>
      <w:r w:rsidRPr="003507FE">
        <w:rPr>
          <w:rFonts w:asciiTheme="minorHAnsi" w:hAnsiTheme="minorHAnsi" w:cstheme="minorHAnsi"/>
          <w:u w:val="single"/>
        </w:rPr>
        <w:t xml:space="preserve"> these temporary </w:t>
      </w:r>
      <w:r w:rsidRPr="003507FE">
        <w:rPr>
          <w:rFonts w:asciiTheme="minorHAnsi" w:hAnsiTheme="minorHAnsi" w:cstheme="minorHAnsi"/>
          <w:highlight w:val="green"/>
          <w:u w:val="single"/>
        </w:rPr>
        <w:t>monopolies</w:t>
      </w:r>
      <w:r w:rsidRPr="003507FE">
        <w:rPr>
          <w:rFonts w:asciiTheme="minorHAnsi" w:hAnsiTheme="minorHAnsi" w:cstheme="minorHAnsi"/>
          <w:u w:val="single"/>
        </w:rPr>
        <w:t xml:space="preserve">: the </w:t>
      </w:r>
      <w:r w:rsidRPr="003507FE">
        <w:rPr>
          <w:rFonts w:asciiTheme="minorHAnsi" w:hAnsiTheme="minorHAnsi" w:cstheme="minorHAnsi"/>
          <w:highlight w:val="green"/>
          <w:u w:val="single"/>
        </w:rPr>
        <w:t>number of patents</w:t>
      </w:r>
      <w:r w:rsidRPr="003507FE">
        <w:rPr>
          <w:rFonts w:asciiTheme="minorHAnsi" w:hAnsiTheme="minorHAnsi" w:cstheme="minorHAnsi"/>
          <w:u w:val="single"/>
        </w:rPr>
        <w:t xml:space="preserve"> granted annually has </w:t>
      </w:r>
      <w:hyperlink r:id="rId21" w:history="1">
        <w:r w:rsidRPr="003507FE">
          <w:rPr>
            <w:rFonts w:asciiTheme="minorHAnsi" w:hAnsiTheme="minorHAnsi" w:cstheme="minorHAnsi"/>
            <w:highlight w:val="green"/>
            <w:u w:val="single"/>
            <w:bdr w:val="none" w:sz="0" w:space="0" w:color="auto" w:frame="1"/>
          </w:rPr>
          <w:t xml:space="preserve">skyrocketed </w:t>
        </w:r>
        <w:r w:rsidRPr="003507FE">
          <w:rPr>
            <w:rStyle w:val="Emphasis"/>
            <w:rFonts w:asciiTheme="minorHAnsi" w:hAnsiTheme="minorHAnsi" w:cstheme="minorHAnsi"/>
            <w:highlight w:val="green"/>
          </w:rPr>
          <w:t>roughly fivefold</w:t>
        </w:r>
      </w:hyperlink>
      <w:r w:rsidRPr="003507FE">
        <w:rPr>
          <w:rFonts w:asciiTheme="minorHAnsi" w:hAnsiTheme="minorHAnsi" w:cstheme="minorHAnsi"/>
          <w:highlight w:val="green"/>
          <w:u w:val="single"/>
        </w:rPr>
        <w:t> since the early 1980s</w:t>
      </w:r>
      <w:r w:rsidRPr="003507FE">
        <w:rPr>
          <w:rFonts w:asciiTheme="minorHAnsi" w:hAnsiTheme="minorHAnsi" w:cstheme="minorHAnsi"/>
          <w:u w:val="single"/>
        </w:rPr>
        <w:t xml:space="preserve">. One unfortunate result has been the rise of “non-practicing entities,” </w:t>
      </w:r>
      <w:r w:rsidRPr="00A06325">
        <w:rPr>
          <w:rFonts w:asciiTheme="minorHAnsi" w:hAnsiTheme="minorHAnsi" w:cstheme="minorHAnsi"/>
          <w:u w:val="single"/>
        </w:rPr>
        <w:t>better known as patent trolls: firms that make nothing themselves but buy up patent portfolios and monetize them</w:t>
      </w:r>
      <w:r w:rsidRPr="00A06325">
        <w:rPr>
          <w:rFonts w:asciiTheme="minorHAnsi" w:hAnsiTheme="minorHAnsi" w:cstheme="minorHAnsi"/>
        </w:rPr>
        <w:t xml:space="preserve"> through aggressive litigation. A</w:t>
      </w:r>
      <w:r w:rsidRPr="003507FE">
        <w:rPr>
          <w:rFonts w:asciiTheme="minorHAnsi" w:hAnsiTheme="minorHAnsi" w:cstheme="minorHAnsi"/>
        </w:rPr>
        <w:t xml:space="preserve">s a result, </w:t>
      </w:r>
      <w:r w:rsidRPr="003507FE">
        <w:rPr>
          <w:rFonts w:asciiTheme="minorHAnsi" w:hAnsiTheme="minorHAnsi" w:cstheme="minorHAnsi"/>
          <w:u w:val="single"/>
        </w:rPr>
        <w:t xml:space="preserve">a law that is supposed to </w:t>
      </w:r>
      <w:r w:rsidRPr="003507FE">
        <w:rPr>
          <w:rStyle w:val="Emphasis"/>
          <w:rFonts w:asciiTheme="minorHAnsi" w:hAnsiTheme="minorHAnsi" w:cstheme="minorHAnsi"/>
        </w:rPr>
        <w:t>encourage innovation has turned into a </w:t>
      </w:r>
      <w:hyperlink r:id="rId22" w:history="1">
        <w:r w:rsidRPr="003507FE">
          <w:rPr>
            <w:rStyle w:val="Emphasis"/>
            <w:rFonts w:asciiTheme="minorHAnsi" w:hAnsiTheme="minorHAnsi" w:cstheme="minorHAnsi"/>
          </w:rPr>
          <w:t>legal minefield</w:t>
        </w:r>
      </w:hyperlink>
      <w:r w:rsidRPr="003507FE">
        <w:rPr>
          <w:rFonts w:asciiTheme="minorHAnsi" w:hAnsiTheme="minorHAnsi" w:cstheme="minorHAnsi"/>
          <w:u w:val="single"/>
        </w:rPr>
        <w:t> for many would-be innovators</w:t>
      </w:r>
      <w:r w:rsidRPr="003507FE">
        <w:rPr>
          <w:rFonts w:asciiTheme="minorHAnsi" w:hAnsiTheme="minorHAnsi" w:cstheme="minorHAnsi"/>
        </w:rPr>
        <w:t xml:space="preserve">. In the </w:t>
      </w:r>
      <w:r w:rsidRPr="003507FE">
        <w:rPr>
          <w:rFonts w:asciiTheme="minorHAnsi" w:hAnsiTheme="minorHAnsi" w:cstheme="minorHAnsi"/>
          <w:u w:val="single"/>
        </w:rPr>
        <w:t xml:space="preserve">pharmaceutical industry, firms have abused the law by piling up patents for </w:t>
      </w:r>
      <w:r w:rsidRPr="003507FE">
        <w:rPr>
          <w:rStyle w:val="Emphasis"/>
          <w:rFonts w:asciiTheme="minorHAnsi" w:hAnsiTheme="minorHAnsi" w:cstheme="minorHAnsi"/>
        </w:rPr>
        <w:t>trivial, therapeutically irrelevant “innovations</w:t>
      </w:r>
      <w:r w:rsidRPr="003507FE">
        <w:rPr>
          <w:rFonts w:asciiTheme="minorHAnsi" w:hAnsiTheme="minorHAnsi" w:cstheme="minorHAnsi"/>
          <w:u w:val="single"/>
        </w:rPr>
        <w:t>” that allow them to </w:t>
      </w:r>
      <w:hyperlink r:id="rId23" w:history="1">
        <w:r w:rsidRPr="003507FE">
          <w:rPr>
            <w:rFonts w:asciiTheme="minorHAnsi" w:hAnsiTheme="minorHAnsi" w:cstheme="minorHAnsi"/>
            <w:u w:val="single"/>
            <w:bdr w:val="none" w:sz="0" w:space="0" w:color="auto" w:frame="1"/>
          </w:rPr>
          <w:t>extend their monopolies</w:t>
        </w:r>
      </w:hyperlink>
      <w:r w:rsidRPr="003507FE">
        <w:rPr>
          <w:rFonts w:asciiTheme="minorHAnsi" w:hAnsiTheme="minorHAnsi" w:cstheme="minorHAnsi"/>
          <w:u w:val="single"/>
        </w:rPr>
        <w:t> and keep raising prices long beyond the statutorily contemplated 20 years.</w:t>
      </w:r>
      <w:r w:rsidRPr="003507FE">
        <w:rPr>
          <w:rFonts w:asciiTheme="minorHAnsi" w:hAnsiTheme="minorHAnsi" w:cstheme="minorHAnsi"/>
        </w:rPr>
        <w:t xml:space="preserve"> </w:t>
      </w:r>
      <w:r w:rsidRPr="003507FE">
        <w:rPr>
          <w:rFonts w:asciiTheme="minorHAnsi" w:hAnsiTheme="minorHAnsi" w:cstheme="minorHAnsi"/>
          <w:highlight w:val="green"/>
          <w:u w:val="single"/>
        </w:rPr>
        <w:t>Patent law is creating</w:t>
      </w:r>
      <w:r w:rsidRPr="003507FE">
        <w:rPr>
          <w:rFonts w:asciiTheme="minorHAnsi" w:hAnsiTheme="minorHAnsi" w:cstheme="minorHAnsi"/>
          <w:u w:val="single"/>
        </w:rPr>
        <w:t xml:space="preserve"> these </w:t>
      </w:r>
      <w:r w:rsidRPr="003507FE">
        <w:rPr>
          <w:rStyle w:val="Emphasis"/>
          <w:rFonts w:asciiTheme="minorHAnsi" w:hAnsiTheme="minorHAnsi" w:cstheme="minorHAnsi"/>
          <w:highlight w:val="green"/>
        </w:rPr>
        <w:t>unintended consequences</w:t>
      </w:r>
      <w:r w:rsidRPr="003507FE">
        <w:rPr>
          <w:rFonts w:asciiTheme="minorHAnsi" w:hAnsiTheme="minorHAnsi" w:cstheme="minorHAnsi"/>
          <w:u w:val="single"/>
        </w:rPr>
        <w:t xml:space="preserve"> because policymakers have been caught in an </w:t>
      </w:r>
      <w:r w:rsidRPr="003507FE">
        <w:rPr>
          <w:rStyle w:val="Emphasis"/>
          <w:rFonts w:asciiTheme="minorHAnsi" w:hAnsiTheme="minorHAnsi" w:cstheme="minorHAnsi"/>
        </w:rPr>
        <w:t>ideological fog</w:t>
      </w:r>
      <w:r w:rsidRPr="003507FE">
        <w:rPr>
          <w:rFonts w:asciiTheme="minorHAnsi" w:hAnsiTheme="minorHAnsi" w:cstheme="minorHAnsi"/>
          <w:u w:val="single"/>
        </w:rPr>
        <w:t xml:space="preserve"> that </w:t>
      </w:r>
      <w:hyperlink r:id="rId24" w:history="1">
        <w:r w:rsidRPr="003507FE">
          <w:rPr>
            <w:rFonts w:asciiTheme="minorHAnsi" w:hAnsiTheme="minorHAnsi" w:cstheme="minorHAnsi"/>
            <w:u w:val="single"/>
            <w:bdr w:val="none" w:sz="0" w:space="0" w:color="auto" w:frame="1"/>
          </w:rPr>
          <w:t>conflates “intellectual property” with actual property rights</w:t>
        </w:r>
      </w:hyperlink>
      <w:r w:rsidRPr="003507FE">
        <w:rPr>
          <w:rFonts w:asciiTheme="minorHAnsi" w:hAnsiTheme="minorHAnsi" w:cstheme="minorHAnsi"/>
        </w:rPr>
        <w:t xml:space="preserve"> over physical </w:t>
      </w:r>
      <w:r w:rsidRPr="00A06325">
        <w:rPr>
          <w:rFonts w:asciiTheme="minorHAnsi" w:hAnsiTheme="minorHAnsi" w:cstheme="minorHAnsi"/>
        </w:rPr>
        <w:t>objects. Enveloped</w:t>
      </w:r>
      <w:r w:rsidRPr="003507FE">
        <w:rPr>
          <w:rFonts w:asciiTheme="minorHAnsi" w:hAnsiTheme="minorHAnsi" w:cstheme="minorHAnsi"/>
        </w:rPr>
        <w:t xml:space="preserve"> in that fog, </w:t>
      </w:r>
      <w:r w:rsidRPr="003507FE">
        <w:rPr>
          <w:rFonts w:asciiTheme="minorHAnsi" w:hAnsiTheme="minorHAnsi" w:cstheme="minorHAnsi"/>
          <w:u w:val="single"/>
        </w:rPr>
        <w:t xml:space="preserve">they regard any attempts to put limits on patent monopolies as attacks on private property </w:t>
      </w:r>
      <w:r w:rsidRPr="003507FE">
        <w:rPr>
          <w:rFonts w:asciiTheme="minorHAnsi" w:hAnsiTheme="minorHAnsi" w:cstheme="minorHAnsi"/>
        </w:rPr>
        <w:t xml:space="preserve">and view ongoing expansions of patent privileges as necessary to keep innovation from grinding to a halt. In fact, </w:t>
      </w:r>
      <w:r w:rsidRPr="003507FE">
        <w:rPr>
          <w:rFonts w:asciiTheme="minorHAnsi" w:hAnsiTheme="minorHAnsi" w:cstheme="minorHAnsi"/>
          <w:u w:val="single"/>
        </w:rPr>
        <w:t>patent law is a tool of regulatory policy with the usual tradeoffs between costs and benefits; like all tools, it can be misused</w:t>
      </w:r>
      <w:r w:rsidRPr="003507FE">
        <w:rPr>
          <w:rFonts w:asciiTheme="minorHAnsi" w:hAnsiTheme="minorHAnsi" w:cstheme="minorHAnsi"/>
        </w:rPr>
        <w:t xml:space="preserve">, and as with all tools there are some jobs for which other tools are better suited. </w:t>
      </w:r>
      <w:r w:rsidRPr="003507FE">
        <w:rPr>
          <w:rFonts w:asciiTheme="minorHAnsi" w:hAnsiTheme="minorHAnsi" w:cstheme="minorHAnsi"/>
          <w:highlight w:val="green"/>
          <w:u w:val="single"/>
        </w:rPr>
        <w:t>A well-designed patent system,</w:t>
      </w:r>
      <w:r w:rsidRPr="003507FE">
        <w:rPr>
          <w:rFonts w:asciiTheme="minorHAnsi" w:hAnsiTheme="minorHAnsi" w:cstheme="minorHAnsi"/>
          <w:u w:val="single"/>
        </w:rPr>
        <w:t xml:space="preserve"> in which benefits are maximized and costs kept to a minimum,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just one of various policy options</w:t>
      </w:r>
      <w:r w:rsidRPr="003507FE">
        <w:rPr>
          <w:rFonts w:asciiTheme="minorHAnsi" w:hAnsiTheme="minorHAnsi" w:cstheme="minorHAnsi"/>
          <w:u w:val="single"/>
        </w:rPr>
        <w:t xml:space="preserve"> that governments can employ </w:t>
      </w:r>
      <w:r w:rsidRPr="003507FE">
        <w:rPr>
          <w:rFonts w:asciiTheme="minorHAnsi" w:hAnsiTheme="minorHAnsi" w:cstheme="minorHAnsi"/>
          <w:highlight w:val="green"/>
          <w:u w:val="single"/>
        </w:rPr>
        <w:t>to stimulate technological</w:t>
      </w:r>
      <w:r w:rsidRPr="003507FE">
        <w:rPr>
          <w:rFonts w:asciiTheme="minorHAnsi" w:hAnsiTheme="minorHAnsi" w:cstheme="minorHAnsi"/>
          <w:u w:val="single"/>
        </w:rPr>
        <w:t xml:space="preserve"> advance—including </w:t>
      </w:r>
      <w:r w:rsidRPr="003507FE">
        <w:rPr>
          <w:rFonts w:asciiTheme="minorHAnsi" w:hAnsiTheme="minorHAnsi" w:cstheme="minorHAnsi"/>
          <w:highlight w:val="green"/>
          <w:u w:val="single"/>
        </w:rPr>
        <w:t>tax credits for R&amp;D, prizes</w:t>
      </w:r>
      <w:r w:rsidRPr="003507FE">
        <w:rPr>
          <w:rFonts w:asciiTheme="minorHAnsi" w:hAnsiTheme="minorHAnsi" w:cstheme="minorHAnsi"/>
          <w:u w:val="single"/>
        </w:rPr>
        <w:t xml:space="preserve"> for targeted inventions, and </w:t>
      </w:r>
      <w:r w:rsidRPr="003507FE">
        <w:rPr>
          <w:rFonts w:asciiTheme="minorHAnsi" w:hAnsiTheme="minorHAnsi" w:cstheme="minorHAnsi"/>
          <w:highlight w:val="green"/>
          <w:u w:val="single"/>
        </w:rPr>
        <w:t>direct government support.</w:t>
      </w:r>
    </w:p>
    <w:p w14:paraId="5B1F38B7" w14:textId="77777777" w:rsidR="002D4248" w:rsidRPr="003507FE" w:rsidRDefault="002D4248" w:rsidP="002D4248">
      <w:pPr>
        <w:rPr>
          <w:rFonts w:asciiTheme="minorHAnsi" w:hAnsiTheme="minorHAnsi" w:cstheme="minorHAnsi"/>
        </w:rPr>
      </w:pPr>
    </w:p>
    <w:p w14:paraId="57CFB0D3" w14:textId="77777777" w:rsidR="002D4248" w:rsidRPr="005B4F5A" w:rsidRDefault="002D4248" w:rsidP="002D4248">
      <w:pPr>
        <w:pStyle w:val="Heading4"/>
      </w:pPr>
      <w:r w:rsidRPr="005B4F5A">
        <w:t xml:space="preserve">The plan </w:t>
      </w:r>
      <w:r w:rsidRPr="005B4F5A">
        <w:rPr>
          <w:u w:val="single"/>
        </w:rPr>
        <w:t>seamlessly</w:t>
      </w:r>
      <w:r w:rsidRPr="005B4F5A">
        <w:t xml:space="preserve"> shifts to a </w:t>
      </w:r>
      <w:r w:rsidRPr="005B4F5A">
        <w:rPr>
          <w:u w:val="single"/>
        </w:rPr>
        <w:t>direct support model</w:t>
      </w:r>
      <w:r w:rsidRPr="005B4F5A">
        <w:t xml:space="preserve"> during pandemics, which allows pharma companies to profit and innovate while </w:t>
      </w:r>
      <w:r w:rsidRPr="005B4F5A">
        <w:rPr>
          <w:u w:val="single"/>
        </w:rPr>
        <w:t>speeding up the process</w:t>
      </w:r>
      <w:r w:rsidRPr="005B4F5A">
        <w:t xml:space="preserve">---that solves </w:t>
      </w:r>
      <w:r w:rsidRPr="005B4F5A">
        <w:rPr>
          <w:u w:val="single"/>
        </w:rPr>
        <w:t>but</w:t>
      </w:r>
      <w:r w:rsidRPr="005B4F5A">
        <w:t xml:space="preserve"> avoids the innovation DA.</w:t>
      </w:r>
    </w:p>
    <w:p w14:paraId="55BF8184" w14:textId="77777777" w:rsidR="002D4248" w:rsidRPr="003507FE" w:rsidRDefault="002D4248" w:rsidP="002D4248">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Niskanen Center; Writes for Brookings, “Why Intellectual Property and Pandemics Don’t Mix,” Brookings, June 3, 2021, </w:t>
      </w:r>
      <w:hyperlink r:id="rId25"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r w:rsidRPr="003507FE">
        <w:rPr>
          <w:rFonts w:asciiTheme="minorHAnsi" w:hAnsiTheme="minorHAnsi" w:cstheme="minorHAnsi"/>
          <w:b/>
          <w:bCs/>
        </w:rPr>
        <w:t>DebateDrills</w:t>
      </w:r>
      <w:r w:rsidRPr="003507FE">
        <w:rPr>
          <w:rFonts w:asciiTheme="minorHAnsi" w:hAnsiTheme="minorHAnsi" w:cstheme="minorHAnsi"/>
        </w:rPr>
        <w:t xml:space="preserve">. </w:t>
      </w:r>
    </w:p>
    <w:p w14:paraId="2ED89040" w14:textId="77777777" w:rsidR="002D4248" w:rsidRPr="003507FE" w:rsidRDefault="002D4248" w:rsidP="002D4248">
      <w:pPr>
        <w:rPr>
          <w:rFonts w:asciiTheme="minorHAnsi" w:hAnsiTheme="minorHAnsi" w:cstheme="minorHAnsi"/>
        </w:rPr>
      </w:pPr>
      <w:r w:rsidRPr="003507FE">
        <w:rPr>
          <w:rStyle w:val="Strong"/>
          <w:rFonts w:asciiTheme="minorHAnsi" w:hAnsiTheme="minorHAnsi" w:cstheme="minorHAnsi"/>
          <w:caps/>
          <w:bdr w:val="none" w:sz="0" w:space="0" w:color="auto" w:frame="1"/>
        </w:rPr>
        <w:t>PUBLIC HEALTH EMERGENCIES AND DIRECT GOVERNMENT SUPPORT</w:t>
      </w:r>
    </w:p>
    <w:p w14:paraId="4522C549" w14:textId="77777777" w:rsidR="002D4248" w:rsidRPr="003507FE" w:rsidRDefault="002D4248" w:rsidP="002D4248">
      <w:pPr>
        <w:rPr>
          <w:rFonts w:asciiTheme="minorHAnsi" w:hAnsiTheme="minorHAnsi" w:cstheme="minorHAnsi"/>
          <w:u w:val="single"/>
        </w:rPr>
      </w:pPr>
      <w:r w:rsidRPr="003507FE">
        <w:rPr>
          <w:rFonts w:asciiTheme="minorHAnsi" w:hAnsiTheme="minorHAnsi" w:cstheme="minorHAnsi"/>
          <w:highlight w:val="green"/>
          <w:u w:val="single"/>
        </w:rPr>
        <w:t>For pandemics</w:t>
      </w:r>
      <w:r w:rsidRPr="003507FE">
        <w:rPr>
          <w:rFonts w:asciiTheme="minorHAnsi" w:hAnsiTheme="minorHAnsi" w:cstheme="minorHAnsi"/>
          <w:u w:val="single"/>
        </w:rPr>
        <w:t xml:space="preserve"> and other public health emergencies, </w:t>
      </w:r>
      <w:r w:rsidRPr="003507FE">
        <w:rPr>
          <w:rFonts w:asciiTheme="minorHAnsi" w:hAnsiTheme="minorHAnsi" w:cstheme="minorHAnsi"/>
          <w:highlight w:val="green"/>
          <w:u w:val="single"/>
        </w:rPr>
        <w:t>patents’</w:t>
      </w:r>
      <w:r w:rsidRPr="003507FE">
        <w:rPr>
          <w:rFonts w:asciiTheme="minorHAnsi" w:hAnsiTheme="minorHAnsi" w:cstheme="minorHAnsi"/>
          <w:u w:val="single"/>
        </w:rPr>
        <w:t xml:space="preserve"> mix of c</w:t>
      </w:r>
      <w:r w:rsidRPr="003507FE">
        <w:rPr>
          <w:rFonts w:asciiTheme="minorHAnsi" w:hAnsiTheme="minorHAnsi" w:cstheme="minorHAnsi"/>
          <w:highlight w:val="green"/>
          <w:u w:val="single"/>
        </w:rPr>
        <w:t xml:space="preserve">osts and benefits is </w:t>
      </w:r>
      <w:r w:rsidRPr="003507FE">
        <w:rPr>
          <w:rStyle w:val="Emphasis"/>
          <w:rFonts w:asciiTheme="minorHAnsi" w:hAnsiTheme="minorHAnsi" w:cstheme="minorHAnsi"/>
          <w:highlight w:val="green"/>
        </w:rPr>
        <w:t>misaligned</w:t>
      </w:r>
      <w:r w:rsidRPr="003507FE">
        <w:rPr>
          <w:rFonts w:asciiTheme="minorHAnsi" w:hAnsiTheme="minorHAnsi" w:cstheme="minorHAnsi"/>
          <w:u w:val="single"/>
        </w:rPr>
        <w:t xml:space="preserve"> with what is needed for an effective policy response.</w:t>
      </w:r>
      <w:r w:rsidRPr="003507FE">
        <w:rPr>
          <w:rFonts w:asciiTheme="minorHAnsi" w:hAnsiTheme="minorHAnsi" w:cstheme="minorHAnsi"/>
        </w:rPr>
        <w:t xml:space="preserve"> </w:t>
      </w:r>
      <w:r w:rsidRPr="003507FE">
        <w:rPr>
          <w:rFonts w:asciiTheme="minorHAnsi" w:hAnsiTheme="minorHAnsi" w:cstheme="minorHAnsi"/>
          <w:highlight w:val="green"/>
          <w:u w:val="single"/>
        </w:rPr>
        <w:t>The basic patent bargain</w:t>
      </w:r>
      <w:r w:rsidRPr="003507FE">
        <w:rPr>
          <w:rFonts w:asciiTheme="minorHAnsi" w:hAnsiTheme="minorHAnsi" w:cstheme="minorHAnsi"/>
          <w:u w:val="single"/>
        </w:rPr>
        <w:t xml:space="preserve">, even when well struck,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to pay for more </w:t>
      </w:r>
      <w:r w:rsidRPr="006455A7">
        <w:rPr>
          <w:rFonts w:asciiTheme="minorHAnsi" w:hAnsiTheme="minorHAnsi" w:cstheme="minorHAnsi"/>
          <w:highlight w:val="green"/>
          <w:u w:val="single"/>
        </w:rPr>
        <w:t xml:space="preserve">innovation </w:t>
      </w:r>
      <w:r w:rsidRPr="003507FE">
        <w:rPr>
          <w:rFonts w:asciiTheme="minorHAnsi" w:hAnsiTheme="minorHAnsi" w:cstheme="minorHAnsi"/>
          <w:highlight w:val="green"/>
          <w:u w:val="single"/>
        </w:rPr>
        <w:t xml:space="preserve">down the road with </w:t>
      </w:r>
      <w:r w:rsidRPr="003507FE">
        <w:rPr>
          <w:rStyle w:val="Emphasis"/>
          <w:rFonts w:asciiTheme="minorHAnsi" w:hAnsiTheme="minorHAnsi" w:cstheme="minorHAnsi"/>
          <w:highlight w:val="green"/>
        </w:rPr>
        <w:t>slower diffusion of innovation today</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 xml:space="preserve">In the </w:t>
      </w:r>
      <w:r w:rsidRPr="003507FE">
        <w:rPr>
          <w:rStyle w:val="Emphasis"/>
          <w:rFonts w:asciiTheme="minorHAnsi" w:hAnsiTheme="minorHAnsi" w:cstheme="minorHAnsi"/>
          <w:highlight w:val="green"/>
        </w:rPr>
        <w:t>context of a pandemic</w:t>
      </w:r>
      <w:r w:rsidRPr="003507FE">
        <w:rPr>
          <w:rFonts w:asciiTheme="minorHAnsi" w:hAnsiTheme="minorHAnsi" w:cstheme="minorHAnsi"/>
          <w:u w:val="single"/>
        </w:rPr>
        <w:t>, that bargain is a bad one and should be rejected entirely.</w:t>
      </w:r>
      <w:r w:rsidRPr="003507FE">
        <w:rPr>
          <w:rFonts w:asciiTheme="minorHAnsi" w:hAnsiTheme="minorHAnsi" w:cstheme="minorHAnsi"/>
        </w:rPr>
        <w:t xml:space="preserve"> </w:t>
      </w:r>
      <w:r w:rsidRPr="003507FE">
        <w:rPr>
          <w:rFonts w:asciiTheme="minorHAnsi" w:hAnsiTheme="minorHAnsi" w:cstheme="minorHAnsi"/>
          <w:u w:val="single"/>
        </w:rPr>
        <w:t xml:space="preserve">Here </w:t>
      </w:r>
      <w:r w:rsidRPr="003507FE">
        <w:rPr>
          <w:rFonts w:asciiTheme="minorHAnsi" w:hAnsiTheme="minorHAnsi" w:cstheme="minorHAnsi"/>
          <w:highlight w:val="green"/>
          <w:u w:val="single"/>
        </w:rPr>
        <w:t>the imperative is to </w:t>
      </w:r>
      <w:r w:rsidRPr="003507FE">
        <w:rPr>
          <w:rStyle w:val="Emphasis"/>
          <w:rFonts w:asciiTheme="minorHAnsi" w:hAnsiTheme="minorHAnsi" w:cstheme="minorHAnsi"/>
          <w:highlight w:val="green"/>
        </w:rPr>
        <w:t>accelerate</w:t>
      </w:r>
      <w:r w:rsidRPr="003507FE">
        <w:rPr>
          <w:rFonts w:asciiTheme="minorHAnsi" w:hAnsiTheme="minorHAnsi" w:cstheme="minorHAnsi"/>
          <w:u w:val="single"/>
        </w:rPr>
        <w:t> the diffusion of vaccines and other treatments, not slow it down. Giving drug companies the power to hold things up by blocking competitors and raising prices pushes in the completely wrong direction.</w:t>
      </w:r>
    </w:p>
    <w:p w14:paraId="61F759C9" w14:textId="77777777" w:rsidR="002D4248" w:rsidRPr="00A06325" w:rsidRDefault="002D4248" w:rsidP="002D4248">
      <w:pPr>
        <w:rPr>
          <w:rFonts w:asciiTheme="minorHAnsi" w:hAnsiTheme="minorHAnsi" w:cstheme="minorHAnsi"/>
        </w:rPr>
      </w:pPr>
      <w:r w:rsidRPr="003507FE">
        <w:rPr>
          <w:rFonts w:asciiTheme="minorHAnsi" w:hAnsiTheme="minorHAnsi" w:cstheme="minorHAnsi"/>
          <w:u w:val="single"/>
        </w:rPr>
        <w:t xml:space="preserve">What approach to encouraging innovation should we take instead? How do we incentivize drug makers to undertake the hefty R&amp;D costs to develop new vaccines without giving them exclusive rights over their production and sale? </w:t>
      </w:r>
      <w:r w:rsidRPr="003507FE">
        <w:rPr>
          <w:rFonts w:asciiTheme="minorHAnsi" w:hAnsiTheme="minorHAnsi" w:cstheme="minorHAnsi"/>
          <w:highlight w:val="green"/>
          <w:u w:val="single"/>
        </w:rPr>
        <w:t>The most effective approach</w:t>
      </w:r>
      <w:r w:rsidRPr="003507FE">
        <w:rPr>
          <w:rFonts w:asciiTheme="minorHAnsi" w:hAnsiTheme="minorHAnsi" w:cstheme="minorHAnsi"/>
          <w:u w:val="single"/>
        </w:rPr>
        <w:t xml:space="preserve"> during a public health crisis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w:t>
      </w:r>
      <w:r w:rsidRPr="003507FE">
        <w:rPr>
          <w:rStyle w:val="Emphasis"/>
          <w:rFonts w:asciiTheme="minorHAnsi" w:hAnsiTheme="minorHAnsi" w:cstheme="minorHAnsi"/>
          <w:highlight w:val="green"/>
        </w:rPr>
        <w:t>direct government support</w:t>
      </w:r>
      <w:r w:rsidRPr="003507FE">
        <w:rPr>
          <w:rFonts w:asciiTheme="minorHAnsi" w:hAnsiTheme="minorHAnsi" w:cstheme="minorHAnsi"/>
        </w:rPr>
        <w:t xml:space="preserve">: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w:t>
      </w:r>
      <w:r w:rsidRPr="00A06325">
        <w:rPr>
          <w:rFonts w:asciiTheme="minorHAnsi" w:hAnsiTheme="minorHAnsi" w:cstheme="minorHAnsi"/>
        </w:rPr>
        <w:t>ab</w:t>
      </w:r>
      <w:r w:rsidRPr="003507FE">
        <w:rPr>
          <w:rFonts w:asciiTheme="minorHAnsi" w:hAnsiTheme="minorHAnsi" w:cstheme="minorHAnsi"/>
        </w:rPr>
        <w:t xml:space="preserve">ove everything else, and so that they are ready and eager to come to the rescue again </w:t>
      </w:r>
      <w:r w:rsidRPr="00A06325">
        <w:rPr>
          <w:rFonts w:asciiTheme="minorHAnsi" w:hAnsiTheme="minorHAnsi" w:cstheme="minorHAnsi"/>
        </w:rPr>
        <w:t>the next time there’s a crisis.</w:t>
      </w:r>
    </w:p>
    <w:p w14:paraId="693C4CCF" w14:textId="77777777" w:rsidR="002D4248" w:rsidRPr="003507FE" w:rsidRDefault="002D4248" w:rsidP="002D4248">
      <w:pPr>
        <w:rPr>
          <w:rFonts w:asciiTheme="minorHAnsi" w:hAnsiTheme="minorHAnsi" w:cstheme="minorHAnsi"/>
        </w:rPr>
      </w:pPr>
      <w:r w:rsidRPr="00A06325">
        <w:rPr>
          <w:rFonts w:asciiTheme="minorHAnsi" w:hAnsiTheme="minorHAnsi" w:cstheme="minorHAnsi"/>
          <w:u w:val="single"/>
        </w:rPr>
        <w:t xml:space="preserve">It was direct support via </w:t>
      </w:r>
      <w:r w:rsidRPr="00A06325">
        <w:rPr>
          <w:rStyle w:val="Emphasis"/>
          <w:rFonts w:asciiTheme="minorHAnsi" w:hAnsiTheme="minorHAnsi" w:cstheme="minorHAnsi"/>
        </w:rPr>
        <w:t>Operation Warp Speed</w:t>
      </w:r>
      <w:r w:rsidRPr="00A06325">
        <w:rPr>
          <w:rFonts w:asciiTheme="minorHAnsi" w:hAnsiTheme="minorHAnsi" w:cstheme="minorHAnsi"/>
          <w:u w:val="single"/>
        </w:rPr>
        <w:t xml:space="preserve"> that made possible the astonishingly rapid development of COVID-19 vaccines and then facilitated a relatively rapid rollout of vaccine distribution </w:t>
      </w:r>
      <w:r w:rsidRPr="00A06325">
        <w:rPr>
          <w:rFonts w:asciiTheme="minorHAnsi" w:hAnsiTheme="minorHAnsi" w:cstheme="minorHAnsi"/>
        </w:rPr>
        <w:t>(relative, that is, to most of the rest of the world). And it’s worth noting that a major reason for the faster rollout here and in the United Kingdom compared to the European Union was the latter’s </w:t>
      </w:r>
      <w:hyperlink r:id="rId26" w:history="1">
        <w:r w:rsidRPr="00A06325">
          <w:rPr>
            <w:rStyle w:val="Hyperlink"/>
            <w:rFonts w:asciiTheme="minorHAnsi" w:hAnsiTheme="minorHAnsi" w:cstheme="minorHAnsi"/>
            <w:bdr w:val="none" w:sz="0" w:space="0" w:color="auto" w:frame="1"/>
          </w:rPr>
          <w:t>misguided penny-pinching</w:t>
        </w:r>
      </w:hyperlink>
      <w:r w:rsidRPr="00A06325">
        <w:rPr>
          <w:rFonts w:asciiTheme="minorHAnsi" w:hAnsiTheme="minorHAnsi" w:cstheme="minorHAnsi"/>
        </w:rPr>
        <w:t>. The EU bargained hard with firms to keep vaccine</w:t>
      </w:r>
      <w:r w:rsidRPr="003507FE">
        <w:rPr>
          <w:rFonts w:asciiTheme="minorHAnsi" w:hAnsiTheme="minorHAnsi" w:cstheme="minorHAnsi"/>
        </w:rPr>
        <w:t xml:space="preserv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495B8467" w14:textId="77777777" w:rsidR="002D4248" w:rsidRPr="003507FE" w:rsidRDefault="002D4248" w:rsidP="002D4248">
      <w:pPr>
        <w:rPr>
          <w:rFonts w:asciiTheme="minorHAnsi" w:hAnsiTheme="minorHAnsi" w:cstheme="minorHAnsi"/>
        </w:rPr>
      </w:pPr>
      <w:r w:rsidRPr="003507FE">
        <w:rPr>
          <w:rFonts w:asciiTheme="minorHAnsi" w:hAnsiTheme="minorHAnsi" w:cstheme="minorHAnsi"/>
          <w:highlight w:val="green"/>
          <w:u w:val="single"/>
        </w:rPr>
        <w:t xml:space="preserve">Patent law and direct support should be seen </w:t>
      </w:r>
      <w:r w:rsidRPr="003507FE">
        <w:rPr>
          <w:rStyle w:val="Emphasis"/>
          <w:rFonts w:asciiTheme="minorHAnsi" w:hAnsiTheme="minorHAnsi" w:cstheme="minorHAnsi"/>
          <w:highlight w:val="green"/>
        </w:rPr>
        <w:t>not as either-o</w:t>
      </w:r>
      <w:r w:rsidRPr="003507FE">
        <w:rPr>
          <w:rStyle w:val="Emphasis"/>
          <w:rFonts w:asciiTheme="minorHAnsi" w:hAnsiTheme="minorHAnsi" w:cstheme="minorHAnsi"/>
        </w:rPr>
        <w:t xml:space="preserve">r alternatives </w:t>
      </w:r>
      <w:r w:rsidRPr="003507FE">
        <w:rPr>
          <w:rStyle w:val="Emphasis"/>
          <w:rFonts w:asciiTheme="minorHAnsi" w:hAnsiTheme="minorHAnsi" w:cstheme="minorHAnsi"/>
          <w:highlight w:val="green"/>
        </w:rPr>
        <w:t>but</w:t>
      </w:r>
      <w:r w:rsidRPr="003507FE">
        <w:rPr>
          <w:rStyle w:val="Emphasis"/>
          <w:rFonts w:asciiTheme="minorHAnsi" w:hAnsiTheme="minorHAnsi" w:cstheme="minorHAnsi"/>
        </w:rPr>
        <w:t xml:space="preserve"> as </w:t>
      </w:r>
      <w:r w:rsidRPr="003507FE">
        <w:rPr>
          <w:rStyle w:val="Emphasis"/>
          <w:rFonts w:asciiTheme="minorHAnsi" w:hAnsiTheme="minorHAnsi" w:cstheme="minorHAnsi"/>
          <w:highlight w:val="green"/>
        </w:rPr>
        <w:t>complements</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that apply different incentives to different circumstances</w:t>
      </w:r>
      <w:r w:rsidRPr="003507FE">
        <w:rPr>
          <w:rFonts w:asciiTheme="minorHAnsi" w:hAnsiTheme="minorHAnsi" w:cstheme="minorHAnsi"/>
          <w:u w:val="single"/>
        </w:rPr>
        <w:t xml:space="preserve"> and time horizons</w:t>
      </w:r>
      <w:r w:rsidRPr="003507FE">
        <w:rPr>
          <w:rFonts w:asciiTheme="minorHAnsi" w:hAnsiTheme="minorHAnsi" w:cstheme="minorHAnsi"/>
        </w:rPr>
        <w:t xml:space="preserve">. </w:t>
      </w:r>
      <w:r w:rsidRPr="003507FE">
        <w:rPr>
          <w:rFonts w:asciiTheme="minorHAnsi" w:hAnsiTheme="minorHAnsi" w:cstheme="minorHAnsi"/>
          <w:u w:val="single"/>
        </w:rPr>
        <w:t>Patent law provides a decentralized system for encouraging innovation. The government doesn’t presume to tell the industry which new drugs ar</w:t>
      </w:r>
      <w:r w:rsidRPr="00A06325">
        <w:rPr>
          <w:rFonts w:asciiTheme="minorHAnsi" w:hAnsiTheme="minorHAnsi" w:cstheme="minorHAnsi"/>
          <w:u w:val="single"/>
        </w:rPr>
        <w:t>e needed</w:t>
      </w:r>
      <w:r w:rsidRPr="00A06325">
        <w:rPr>
          <w:rFonts w:asciiTheme="minorHAnsi" w:hAnsiTheme="minorHAnsi" w:cstheme="minorHAnsi"/>
        </w:rPr>
        <w:t>; it simply</w:t>
      </w:r>
      <w:r w:rsidRPr="003507FE">
        <w:rPr>
          <w:rFonts w:asciiTheme="minorHAnsi" w:hAnsiTheme="minorHAnsi" w:cstheme="minorHAnsi"/>
        </w:rPr>
        <w:t xml:space="preserve">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w:t>
      </w:r>
      <w:r w:rsidRPr="003507FE">
        <w:rPr>
          <w:rStyle w:val="Emphasis"/>
          <w:rFonts w:asciiTheme="minorHAnsi" w:hAnsiTheme="minorHAnsi" w:cstheme="minorHAnsi"/>
        </w:rPr>
        <w:t xml:space="preserve">DIRECT SUPPORT MAKES PATENTS REDUNDANT </w:t>
      </w:r>
      <w:r w:rsidRPr="003507FE">
        <w:rPr>
          <w:rFonts w:asciiTheme="minorHAnsi" w:hAnsiTheme="minorHAnsi" w:cstheme="minorHAnsi"/>
          <w:u w:val="single"/>
        </w:rPr>
        <w:t xml:space="preserve">The situation is different </w:t>
      </w:r>
      <w:r w:rsidRPr="003507FE">
        <w:rPr>
          <w:rFonts w:asciiTheme="minorHAnsi" w:hAnsiTheme="minorHAnsi" w:cstheme="minorHAnsi"/>
          <w:highlight w:val="green"/>
          <w:u w:val="single"/>
        </w:rPr>
        <w:t>in a pandemic</w:t>
      </w:r>
      <w:r w:rsidRPr="003507FE">
        <w:rPr>
          <w:rFonts w:asciiTheme="minorHAnsi" w:hAnsiTheme="minorHAnsi" w:cstheme="minorHAnsi"/>
          <w:u w:val="single"/>
        </w:rPr>
        <w:t xml:space="preserve">. Here the </w:t>
      </w:r>
      <w:r w:rsidRPr="003507FE">
        <w:rPr>
          <w:rFonts w:asciiTheme="minorHAnsi" w:hAnsiTheme="minorHAnsi" w:cstheme="minorHAnsi"/>
          <w:highlight w:val="green"/>
          <w:u w:val="single"/>
        </w:rPr>
        <w:t>government knows exactly what it wants</w:t>
      </w:r>
      <w:r w:rsidRPr="003507FE">
        <w:rPr>
          <w:rFonts w:asciiTheme="minorHAnsi" w:hAnsiTheme="minorHAnsi" w:cstheme="minorHAnsi"/>
          <w:u w:val="single"/>
        </w:rPr>
        <w:t xml:space="preserve"> to incentivize: the </w:t>
      </w:r>
      <w:r w:rsidRPr="003507FE">
        <w:rPr>
          <w:rFonts w:asciiTheme="minorHAnsi" w:hAnsiTheme="minorHAnsi" w:cstheme="minorHAnsi"/>
          <w:highlight w:val="green"/>
          <w:u w:val="single"/>
        </w:rPr>
        <w:t>creation of vaccines</w:t>
      </w:r>
      <w:r w:rsidRPr="003507FE">
        <w:rPr>
          <w:rFonts w:asciiTheme="minorHAnsi" w:hAnsiTheme="minorHAnsi" w:cstheme="minorHAnsi"/>
          <w:u w:val="single"/>
        </w:rPr>
        <w:t xml:space="preserve"> to prevent the spread of a specific virus and other drugs</w:t>
      </w:r>
      <w:r w:rsidRPr="003507FE">
        <w:rPr>
          <w:rFonts w:asciiTheme="minorHAnsi" w:hAnsiTheme="minorHAnsi" w:cstheme="minorHAnsi"/>
        </w:rPr>
        <w:t xml:space="preserve"> to treat that virus. Under these circumstances, the decentralized approach isn’t good enough. </w:t>
      </w:r>
      <w:r w:rsidRPr="003507FE">
        <w:rPr>
          <w:rFonts w:asciiTheme="minorHAnsi" w:hAnsiTheme="minorHAnsi" w:cstheme="minorHAnsi"/>
          <w:highlight w:val="green"/>
          <w:u w:val="single"/>
        </w:rPr>
        <w:t xml:space="preserve">There is no time to sit back and let drug makers </w:t>
      </w:r>
      <w:r w:rsidRPr="003507FE">
        <w:rPr>
          <w:rStyle w:val="Emphasis"/>
          <w:rFonts w:asciiTheme="minorHAnsi" w:hAnsiTheme="minorHAnsi" w:cstheme="minorHAnsi"/>
          <w:highlight w:val="green"/>
        </w:rPr>
        <w:t>take the initiative</w:t>
      </w:r>
      <w:r w:rsidRPr="003507FE">
        <w:rPr>
          <w:rFonts w:asciiTheme="minorHAnsi" w:hAnsiTheme="minorHAnsi" w:cstheme="minorHAnsi"/>
          <w:u w:val="single"/>
        </w:rPr>
        <w:t xml:space="preserve"> on their own timeline.</w:t>
      </w:r>
      <w:r w:rsidRPr="003507FE">
        <w:rPr>
          <w:rFonts w:asciiTheme="minorHAnsi" w:hAnsiTheme="minorHAnsi" w:cstheme="minorHAnsi"/>
        </w:rPr>
        <w:t xml:space="preserve"> Instead, the government needs to be more involved to incentivize specific innovations now. As recompense for letting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p>
    <w:p w14:paraId="56F35023" w14:textId="77777777" w:rsidR="002D4248" w:rsidRPr="002019CB" w:rsidRDefault="002D4248" w:rsidP="002D4248">
      <w:pPr>
        <w:rPr>
          <w:rFonts w:asciiTheme="minorHAnsi" w:hAnsiTheme="minorHAnsi" w:cstheme="minorHAnsi"/>
        </w:rPr>
      </w:pPr>
    </w:p>
    <w:p w14:paraId="4F563E0F" w14:textId="77777777" w:rsidR="002D4248" w:rsidRDefault="002D4248" w:rsidP="002D4248">
      <w:pPr>
        <w:pStyle w:val="Heading4"/>
        <w:rPr>
          <w:rFonts w:asciiTheme="minorHAnsi" w:hAnsiTheme="minorHAnsi" w:cstheme="minorHAnsi"/>
        </w:rPr>
      </w:pPr>
      <w:r>
        <w:rPr>
          <w:rFonts w:asciiTheme="minorHAnsi" w:hAnsiTheme="minorHAnsi" w:cstheme="minorHAnsi"/>
        </w:rPr>
        <w:t>Thus the plan: The United States of America ought to reduce intellectual property protections for the COVID-19 vaccine. The plan’s implemented through a TRIPS waiver for the U.S.</w:t>
      </w:r>
    </w:p>
    <w:p w14:paraId="3A979C24" w14:textId="77777777" w:rsidR="002D4248" w:rsidRPr="004A65F4" w:rsidRDefault="002D4248" w:rsidP="002D4248">
      <w:r>
        <w:t>-- that’s Moderna, Pfizer-BioNTech, Johnson &amp; Johnson/Janssen</w:t>
      </w:r>
    </w:p>
    <w:p w14:paraId="654DF0FC" w14:textId="77777777" w:rsidR="002D4248" w:rsidRPr="003507FE" w:rsidRDefault="002D4248" w:rsidP="002D4248">
      <w:pPr>
        <w:pStyle w:val="Heading4"/>
        <w:rPr>
          <w:rFonts w:asciiTheme="minorHAnsi" w:hAnsiTheme="minorHAnsi" w:cstheme="minorHAnsi"/>
        </w:rPr>
      </w:pPr>
      <w:r w:rsidRPr="003507FE">
        <w:rPr>
          <w:rFonts w:asciiTheme="minorHAnsi" w:hAnsiTheme="minorHAnsi" w:cstheme="minorHAnsi"/>
        </w:rPr>
        <w:t xml:space="preserve">The plan bolsters the number of vaccines---arguments about </w:t>
      </w:r>
      <w:r w:rsidRPr="003507FE">
        <w:rPr>
          <w:rFonts w:asciiTheme="minorHAnsi" w:hAnsiTheme="minorHAnsi" w:cstheme="minorHAnsi"/>
          <w:u w:val="single"/>
        </w:rPr>
        <w:t>supply</w:t>
      </w:r>
      <w:r w:rsidRPr="003507FE">
        <w:rPr>
          <w:rFonts w:asciiTheme="minorHAnsi" w:hAnsiTheme="minorHAnsi" w:cstheme="minorHAnsi"/>
        </w:rPr>
        <w:t xml:space="preserve"> and </w:t>
      </w:r>
      <w:r w:rsidRPr="003507FE">
        <w:rPr>
          <w:rFonts w:asciiTheme="minorHAnsi" w:hAnsiTheme="minorHAnsi" w:cstheme="minorHAnsi"/>
          <w:u w:val="single"/>
        </w:rPr>
        <w:t>logistics</w:t>
      </w:r>
      <w:r w:rsidRPr="003507FE">
        <w:rPr>
          <w:rFonts w:asciiTheme="minorHAnsi" w:hAnsiTheme="minorHAnsi" w:cstheme="minorHAnsi"/>
        </w:rPr>
        <w:t xml:space="preserve"> are empirically disproven.</w:t>
      </w:r>
    </w:p>
    <w:p w14:paraId="7A22E090" w14:textId="77777777" w:rsidR="002D4248" w:rsidRPr="00A5650A" w:rsidRDefault="002D4248" w:rsidP="002D4248">
      <w:pPr>
        <w:rPr>
          <w:rFonts w:asciiTheme="minorHAnsi" w:eastAsia="Times New Roman" w:hAnsiTheme="minorHAnsi" w:cstheme="minorHAnsi"/>
          <w:b/>
          <w:bCs/>
        </w:rPr>
      </w:pPr>
      <w:r w:rsidRPr="003507FE">
        <w:rPr>
          <w:rFonts w:asciiTheme="minorHAnsi" w:hAnsiTheme="minorHAnsi" w:cstheme="minorHAnsi"/>
        </w:rPr>
        <w:t xml:space="preserve">Nancy S. </w:t>
      </w:r>
      <w:r w:rsidRPr="003507FE">
        <w:rPr>
          <w:rFonts w:asciiTheme="minorHAnsi" w:hAnsiTheme="minorHAnsi" w:cstheme="minorHAnsi"/>
          <w:b/>
          <w:bCs/>
          <w:szCs w:val="26"/>
        </w:rPr>
        <w:t>Jecker &amp;</w:t>
      </w:r>
      <w:r w:rsidRPr="003507FE">
        <w:rPr>
          <w:rFonts w:asciiTheme="minorHAnsi" w:hAnsiTheme="minorHAnsi" w:cstheme="minorHAnsi"/>
        </w:rPr>
        <w:t xml:space="preserve"> Caesar A. </w:t>
      </w:r>
      <w:r w:rsidRPr="003507FE">
        <w:rPr>
          <w:rFonts w:asciiTheme="minorHAnsi" w:hAnsiTheme="minorHAnsi" w:cstheme="minorHAnsi"/>
          <w:b/>
          <w:bCs/>
          <w:szCs w:val="26"/>
        </w:rPr>
        <w:t>Atuire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27"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r w:rsidRPr="003507FE">
        <w:rPr>
          <w:rFonts w:asciiTheme="minorHAnsi" w:eastAsia="Times New Roman" w:hAnsiTheme="minorHAnsi" w:cstheme="minorHAnsi"/>
          <w:b/>
          <w:bCs/>
        </w:rPr>
        <w:t xml:space="preserve">DebateDrills. </w:t>
      </w:r>
    </w:p>
    <w:p w14:paraId="270DFF88" w14:textId="77777777" w:rsidR="002D4248" w:rsidRPr="003507FE" w:rsidRDefault="002D4248" w:rsidP="002D4248">
      <w:pPr>
        <w:rPr>
          <w:rFonts w:asciiTheme="minorHAnsi" w:eastAsia="Times New Roman" w:hAnsiTheme="minorHAnsi" w:cstheme="minorHAnsi"/>
          <w:u w:val="single"/>
        </w:rPr>
      </w:pPr>
      <w:r w:rsidRPr="003507FE">
        <w:rPr>
          <w:rFonts w:asciiTheme="minorHAnsi" w:eastAsia="Times New Roman" w:hAnsiTheme="minorHAnsi" w:cstheme="minorHAnsi"/>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3507FE">
        <w:rPr>
          <w:rFonts w:asciiTheme="minorHAnsi" w:eastAsia="Times New Roman" w:hAnsiTheme="minorHAnsi" w:cstheme="minorHAnsi"/>
          <w:u w:val="single"/>
        </w:rPr>
        <w:t xml:space="preserve">vaccinating the world is an overriding goal. </w:t>
      </w:r>
      <w:r w:rsidRPr="003507FE">
        <w:rPr>
          <w:rFonts w:asciiTheme="minorHAnsi" w:eastAsia="Times New Roman" w:hAnsiTheme="minorHAnsi" w:cstheme="minorHAnsi"/>
          <w:highlight w:val="green"/>
          <w:u w:val="single"/>
        </w:rPr>
        <w:t xml:space="preserve">With existing IP protections intact, the world has </w:t>
      </w:r>
      <w:r w:rsidRPr="003507FE">
        <w:rPr>
          <w:rStyle w:val="Emphasis"/>
          <w:rFonts w:asciiTheme="minorHAnsi" w:hAnsiTheme="minorHAnsi" w:cstheme="minorHAnsi"/>
          <w:highlight w:val="green"/>
        </w:rPr>
        <w:t>fallen well short</w:t>
      </w:r>
      <w:r w:rsidRPr="003507FE">
        <w:rPr>
          <w:rFonts w:asciiTheme="minorHAnsi" w:eastAsia="Times New Roman" w:hAnsiTheme="minorHAnsi" w:cstheme="minorHAnsi"/>
          <w:u w:val="single"/>
        </w:rPr>
        <w:t xml:space="preserve"> of this goal. Current forecasts show that at the current pace, </w:t>
      </w:r>
      <w:r w:rsidRPr="003507FE">
        <w:rPr>
          <w:rFonts w:asciiTheme="minorHAnsi" w:eastAsia="Times New Roman" w:hAnsiTheme="minorHAnsi" w:cstheme="minorHAnsi"/>
          <w:highlight w:val="green"/>
          <w:u w:val="single"/>
        </w:rPr>
        <w:t xml:space="preserve">there will </w:t>
      </w:r>
      <w:r w:rsidRPr="003507FE">
        <w:rPr>
          <w:rStyle w:val="Emphasis"/>
          <w:rFonts w:asciiTheme="minorHAnsi" w:hAnsiTheme="minorHAnsi" w:cstheme="minorHAnsi"/>
          <w:highlight w:val="green"/>
        </w:rPr>
        <w:t xml:space="preserve">not be enough vaccines to cover the world’s population </w:t>
      </w:r>
      <w:r w:rsidRPr="003507FE">
        <w:rPr>
          <w:rFonts w:asciiTheme="minorHAnsi" w:eastAsia="Times New Roman" w:hAnsiTheme="minorHAnsi" w:cstheme="minorHAnsi"/>
          <w:highlight w:val="green"/>
          <w:u w:val="single"/>
        </w:rPr>
        <w:t>until 2023 or 2024</w:t>
      </w:r>
      <w:r w:rsidRPr="003507FE">
        <w:rPr>
          <w:rFonts w:asciiTheme="minorHAnsi" w:eastAsia="Times New Roman" w:hAnsiTheme="minorHAnsi" w:cstheme="minorHAnsi"/>
        </w:rPr>
        <w:t xml:space="preserve">.15 </w:t>
      </w:r>
      <w:r w:rsidRPr="003507FE">
        <w:rPr>
          <w:rFonts w:asciiTheme="minorHAnsi" w:eastAsia="Times New Roman" w:hAnsiTheme="minorHAnsi" w:cstheme="minorHAnsi"/>
          <w:u w:val="single"/>
        </w:rPr>
        <w:t>IP protections further frustrate the goal of universal access to vaccines by limiting who can manufacturer them</w:t>
      </w:r>
      <w:r w:rsidRPr="003507FE">
        <w:rPr>
          <w:rFonts w:asciiTheme="minorHAnsi" w:eastAsia="Times New Roman" w:hAnsiTheme="minorHAnsi" w:cstheme="minorHAnsi"/>
        </w:rPr>
        <w:t xml:space="preserve">. The WHO reports that </w:t>
      </w:r>
      <w:r w:rsidRPr="003507FE">
        <w:rPr>
          <w:rFonts w:asciiTheme="minorHAnsi" w:eastAsia="Times New Roman" w:hAnsiTheme="minorHAnsi" w:cstheme="minorHAnsi"/>
          <w:highlight w:val="green"/>
          <w:u w:val="single"/>
        </w:rPr>
        <w:t>80% of global sales for COVID-19 vaccines come from five</w:t>
      </w:r>
      <w:r w:rsidRPr="003507FE">
        <w:rPr>
          <w:rFonts w:asciiTheme="minorHAnsi" w:eastAsia="Times New Roman" w:hAnsiTheme="minorHAnsi" w:cstheme="minorHAnsi"/>
          <w:u w:val="single"/>
        </w:rPr>
        <w:t xml:space="preserve"> large multinational </w:t>
      </w:r>
      <w:r w:rsidRPr="003507FE">
        <w:rPr>
          <w:rFonts w:asciiTheme="minorHAnsi" w:eastAsia="Times New Roman" w:hAnsiTheme="minorHAnsi" w:cstheme="minorHAnsi"/>
          <w:highlight w:val="green"/>
          <w:u w:val="single"/>
        </w:rPr>
        <w:t>corporations</w:t>
      </w:r>
      <w:r w:rsidRPr="003507FE">
        <w:rPr>
          <w:rFonts w:asciiTheme="minorHAnsi" w:eastAsia="Times New Roman" w:hAnsiTheme="minorHAnsi" w:cstheme="minorHAnsi"/>
        </w:rPr>
        <w:t xml:space="preserve">.16 </w:t>
      </w:r>
      <w:r w:rsidRPr="003507FE">
        <w:rPr>
          <w:rFonts w:asciiTheme="minorHAnsi" w:eastAsia="Times New Roman" w:hAnsiTheme="minorHAnsi" w:cstheme="minorHAnsi"/>
          <w:highlight w:val="green"/>
          <w:u w:val="single"/>
        </w:rPr>
        <w:t>Increasing</w:t>
      </w:r>
      <w:r w:rsidRPr="003507FE">
        <w:rPr>
          <w:rFonts w:asciiTheme="minorHAnsi" w:eastAsia="Times New Roman" w:hAnsiTheme="minorHAnsi" w:cstheme="minorHAnsi"/>
          <w:u w:val="single"/>
        </w:rPr>
        <w:t xml:space="preserve"> the number of </w:t>
      </w:r>
      <w:r w:rsidRPr="003507FE">
        <w:rPr>
          <w:rFonts w:asciiTheme="minorHAnsi" w:eastAsia="Times New Roman" w:hAnsiTheme="minorHAnsi" w:cstheme="minorHAnsi"/>
          <w:highlight w:val="green"/>
          <w:u w:val="single"/>
        </w:rPr>
        <w:t>manufacturers</w:t>
      </w:r>
      <w:r w:rsidRPr="003507FE">
        <w:rPr>
          <w:rFonts w:asciiTheme="minorHAnsi" w:eastAsia="Times New Roman" w:hAnsiTheme="minorHAnsi" w:cstheme="minorHAnsi"/>
          <w:u w:val="single"/>
        </w:rPr>
        <w:t xml:space="preserve"> globally </w:t>
      </w:r>
      <w:r w:rsidRPr="003507FE">
        <w:rPr>
          <w:rFonts w:asciiTheme="minorHAnsi" w:eastAsia="Times New Roman" w:hAnsiTheme="minorHAnsi" w:cstheme="minorHAnsi"/>
          <w:highlight w:val="green"/>
          <w:u w:val="single"/>
        </w:rPr>
        <w:t>would</w:t>
      </w:r>
      <w:r w:rsidRPr="003507FE">
        <w:rPr>
          <w:rFonts w:asciiTheme="minorHAnsi" w:eastAsia="Times New Roman" w:hAnsiTheme="minorHAnsi" w:cstheme="minorHAnsi"/>
          <w:u w:val="single"/>
        </w:rPr>
        <w:t xml:space="preserve"> not only </w:t>
      </w:r>
      <w:r w:rsidRPr="003507FE">
        <w:rPr>
          <w:rStyle w:val="Emphasis"/>
          <w:rFonts w:asciiTheme="minorHAnsi" w:hAnsiTheme="minorHAnsi" w:cstheme="minorHAnsi"/>
          <w:highlight w:val="green"/>
        </w:rPr>
        <w:t>increase supply, but reduce</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prices</w:t>
      </w:r>
      <w:r w:rsidRPr="003507FE">
        <w:rPr>
          <w:rFonts w:asciiTheme="minorHAnsi" w:eastAsia="Times New Roman" w:hAnsiTheme="minorHAnsi" w:cstheme="minorHAnsi"/>
        </w:rPr>
        <w:t xml:space="preserve">, making vaccines more affordable to LMICs. </w:t>
      </w:r>
      <w:r w:rsidRPr="003507FE">
        <w:rPr>
          <w:rFonts w:asciiTheme="minorHAnsi" w:eastAsia="Times New Roman" w:hAnsiTheme="minorHAnsi" w:cstheme="minorHAnsi"/>
          <w:u w:val="single"/>
        </w:rPr>
        <w:t>It would stabilise supply, minimising disruptions of the kind that occurred when India halted vaccine exports amidst a surge of COVID-19 cases.</w:t>
      </w:r>
    </w:p>
    <w:p w14:paraId="5F10CAC3" w14:textId="77777777" w:rsidR="002D4248" w:rsidRPr="003507FE" w:rsidRDefault="002D4248" w:rsidP="002D4248">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 xml:space="preserve">It might be objected that waiving IP protections will not increase supply, because it takes years to </w:t>
      </w:r>
      <w:r w:rsidRPr="003507FE">
        <w:rPr>
          <w:rStyle w:val="Emphasis"/>
          <w:rFonts w:asciiTheme="minorHAnsi" w:hAnsiTheme="minorHAnsi" w:cstheme="minorHAnsi"/>
          <w:highlight w:val="green"/>
        </w:rPr>
        <w:t>establish manufacturing capacity</w:t>
      </w:r>
      <w:r w:rsidRPr="003507FE">
        <w:rPr>
          <w:rFonts w:asciiTheme="minorHAnsi" w:eastAsia="Times New Roman" w:hAnsiTheme="minorHAnsi" w:cstheme="minorHAnsi"/>
        </w:rPr>
        <w:t xml:space="preserve">. However, </w:t>
      </w:r>
      <w:r w:rsidRPr="003507FE">
        <w:rPr>
          <w:rFonts w:asciiTheme="minorHAnsi" w:eastAsia="Times New Roman" w:hAnsiTheme="minorHAnsi" w:cstheme="minorHAnsi"/>
          <w:u w:val="single"/>
        </w:rPr>
        <w:t xml:space="preserve">since the pandemic began, </w:t>
      </w:r>
      <w:r w:rsidRPr="003507FE">
        <w:rPr>
          <w:rFonts w:asciiTheme="minorHAnsi" w:eastAsia="Times New Roman" w:hAnsiTheme="minorHAnsi" w:cstheme="minorHAnsi"/>
          <w:highlight w:val="green"/>
          <w:u w:val="single"/>
        </w:rPr>
        <w:t>we have learnt it takes less time. Repurposing facilities</w:t>
      </w:r>
      <w:r w:rsidRPr="003507FE">
        <w:rPr>
          <w:rFonts w:asciiTheme="minorHAnsi" w:eastAsia="Times New Roman" w:hAnsiTheme="minorHAnsi" w:cstheme="minorHAnsi"/>
          <w:u w:val="single"/>
        </w:rPr>
        <w:t xml:space="preserve"> and vetting them for safety and quality </w:t>
      </w:r>
      <w:r w:rsidRPr="003507FE">
        <w:rPr>
          <w:rFonts w:asciiTheme="minorHAnsi" w:eastAsia="Times New Roman" w:hAnsiTheme="minorHAnsi" w:cstheme="minorHAnsi"/>
          <w:highlight w:val="green"/>
          <w:u w:val="single"/>
        </w:rPr>
        <w:t>can</w:t>
      </w:r>
      <w:r w:rsidRPr="003507FE">
        <w:rPr>
          <w:rFonts w:asciiTheme="minorHAnsi" w:eastAsia="Times New Roman" w:hAnsiTheme="minorHAnsi" w:cstheme="minorHAnsi"/>
          <w:u w:val="single"/>
        </w:rPr>
        <w:t xml:space="preserve"> often </w:t>
      </w:r>
      <w:r w:rsidRPr="003507FE">
        <w:rPr>
          <w:rFonts w:asciiTheme="minorHAnsi" w:eastAsia="Times New Roman" w:hAnsiTheme="minorHAnsi" w:cstheme="minorHAnsi"/>
          <w:highlight w:val="green"/>
          <w:u w:val="single"/>
        </w:rPr>
        <w:t>happen</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in</w:t>
      </w:r>
      <w:r w:rsidRPr="003507FE">
        <w:rPr>
          <w:rFonts w:asciiTheme="minorHAnsi" w:eastAsia="Times New Roman" w:hAnsiTheme="minorHAnsi" w:cstheme="minorHAnsi"/>
          <w:u w:val="single"/>
        </w:rPr>
        <w:t xml:space="preserve"> 6 or 7</w:t>
      </w:r>
      <w:r w:rsidRPr="003507FE">
        <w:rPr>
          <w:rFonts w:asciiTheme="minorHAnsi" w:eastAsia="Times New Roman" w:hAnsiTheme="minorHAnsi" w:cstheme="minorHAnsi"/>
          <w:highlight w:val="green"/>
          <w:u w:val="single"/>
        </w:rPr>
        <w:t>months</w:t>
      </w:r>
      <w:r w:rsidRPr="003507FE">
        <w:rPr>
          <w:rFonts w:asciiTheme="minorHAnsi" w:eastAsia="Times New Roman" w:hAnsiTheme="minorHAnsi" w:cstheme="minorHAnsi"/>
          <w:u w:val="single"/>
        </w:rPr>
        <w:t>, about half the time previously thought</w:t>
      </w:r>
      <w:r w:rsidRPr="003507FE">
        <w:rPr>
          <w:rFonts w:asciiTheme="minorHAnsi" w:eastAsia="Times New Roman" w:hAnsiTheme="minorHAnsi" w:cstheme="minorHAnsi"/>
        </w:rPr>
        <w:t xml:space="preserve">.17 </w:t>
      </w:r>
      <w:r w:rsidRPr="003507FE">
        <w:rPr>
          <w:rFonts w:asciiTheme="minorHAnsi" w:eastAsia="Times New Roman" w:hAnsiTheme="minorHAnsi" w:cstheme="minorHAnsi"/>
          <w:u w:val="single"/>
        </w:rPr>
        <w:t xml:space="preserve">Since COVID-19 will not be the last pandemic humanity faces, </w:t>
      </w:r>
      <w:r w:rsidRPr="003507FE">
        <w:rPr>
          <w:rFonts w:asciiTheme="minorHAnsi" w:eastAsia="Times New Roman" w:hAnsiTheme="minorHAnsi" w:cstheme="minorHAnsi"/>
          <w:highlight w:val="green"/>
          <w:u w:val="single"/>
        </w:rPr>
        <w:t xml:space="preserve">expanding manufacturing capacity is also necessary preparation for </w:t>
      </w:r>
      <w:r w:rsidRPr="003507FE">
        <w:rPr>
          <w:rStyle w:val="Emphasis"/>
          <w:rFonts w:asciiTheme="minorHAnsi" w:hAnsiTheme="minorHAnsi" w:cstheme="minorHAnsi"/>
          <w:highlight w:val="green"/>
        </w:rPr>
        <w:t>future pandemics</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Nkengasong, Director of the African Centres for Disease Control and Prevention, put the point bluntly, ‘Can a continent of 1.2billion people—projected to be 2.4billion in 30 years, where one in four people in the world will be African—continue to import 99% of its vaccine?’18</w:t>
      </w:r>
    </w:p>
    <w:p w14:paraId="223F8A2F" w14:textId="77777777" w:rsidR="002D4248" w:rsidRPr="003507FE" w:rsidRDefault="002D4248" w:rsidP="002D4248">
      <w:pPr>
        <w:rPr>
          <w:rFonts w:asciiTheme="minorHAnsi" w:eastAsia="Times New Roman" w:hAnsiTheme="minorHAnsi" w:cstheme="minorHAnsi"/>
        </w:rPr>
      </w:pPr>
    </w:p>
    <w:p w14:paraId="7AA503C3" w14:textId="77777777" w:rsidR="002D4248" w:rsidRPr="00777EEA" w:rsidRDefault="002D4248" w:rsidP="002D4248">
      <w:pPr>
        <w:pStyle w:val="Heading4"/>
        <w:rPr>
          <w:rFonts w:asciiTheme="minorHAnsi" w:hAnsiTheme="minorHAnsi" w:cstheme="minorHAnsi"/>
        </w:rPr>
      </w:pPr>
      <w:r>
        <w:rPr>
          <w:rFonts w:asciiTheme="minorHAnsi" w:hAnsiTheme="minorHAnsi" w:cstheme="minorHAnsi"/>
        </w:rPr>
        <w:t>Put your critiques away – the plan s</w:t>
      </w:r>
      <w:r w:rsidRPr="002019CB">
        <w:rPr>
          <w:rFonts w:asciiTheme="minorHAnsi" w:hAnsiTheme="minorHAnsi" w:cstheme="minorHAnsi"/>
        </w:rPr>
        <w:t xml:space="preserve">olves </w:t>
      </w:r>
      <w:r w:rsidRPr="000F06F4">
        <w:rPr>
          <w:rFonts w:asciiTheme="minorHAnsi" w:hAnsiTheme="minorHAnsi" w:cstheme="minorHAnsi"/>
          <w:u w:val="single"/>
        </w:rPr>
        <w:t>global vaccine shortages</w:t>
      </w:r>
      <w:r w:rsidRPr="002019CB">
        <w:rPr>
          <w:rFonts w:asciiTheme="minorHAnsi" w:hAnsiTheme="minorHAnsi" w:cstheme="minorHAnsi"/>
        </w:rPr>
        <w:t xml:space="preserve"> that </w:t>
      </w:r>
      <w:r>
        <w:rPr>
          <w:rFonts w:asciiTheme="minorHAnsi" w:hAnsiTheme="minorHAnsi" w:cstheme="minorHAnsi"/>
        </w:rPr>
        <w:t xml:space="preserve">are killing </w:t>
      </w:r>
      <w:r w:rsidRPr="00C94A4F">
        <w:rPr>
          <w:u w:val="single"/>
        </w:rPr>
        <w:t>BIPOC</w:t>
      </w:r>
      <w:r>
        <w:t xml:space="preserve"> the most</w:t>
      </w:r>
    </w:p>
    <w:p w14:paraId="278E561D" w14:textId="77777777" w:rsidR="002D4248" w:rsidRPr="00F23A1E" w:rsidRDefault="002D4248" w:rsidP="002D4248">
      <w:pPr>
        <w:rPr>
          <w:sz w:val="16"/>
        </w:rPr>
      </w:pPr>
      <w:r w:rsidRPr="007D535C">
        <w:rPr>
          <w:rStyle w:val="Style13ptBold"/>
        </w:rPr>
        <w:t>Public Citizen 21</w:t>
      </w:r>
      <w:r w:rsidRPr="007D535C">
        <w:rPr>
          <w:sz w:val="16"/>
        </w:rPr>
        <w:t xml:space="preserve"> –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“Waiver of WTO Protections for Big Pharma Will Help U.S. Economic Recovery and Boost U.S. Employment”; APRIL 12, 2021; </w:t>
      </w:r>
      <w:hyperlink r:id="rId28" w:history="1">
        <w:r w:rsidRPr="007D535C">
          <w:rPr>
            <w:rStyle w:val="Hyperlink"/>
            <w:sz w:val="16"/>
          </w:rPr>
          <w:t>https://www.citizen.org/article/waiver-of-wto-protections-for-big-pharma-will-help-u-s-economic-recovery-and-boost-u-s-employment/</w:t>
        </w:r>
      </w:hyperlink>
      <w:r w:rsidRPr="007D535C">
        <w:rPr>
          <w:sz w:val="16"/>
        </w:rPr>
        <w:t xml:space="preserve"> //advay</w:t>
      </w:r>
    </w:p>
    <w:p w14:paraId="1A8A5D32" w14:textId="77777777" w:rsidR="002D4248" w:rsidRPr="008C7F98" w:rsidRDefault="002D4248" w:rsidP="002D4248">
      <w:pPr>
        <w:rPr>
          <w:rStyle w:val="StyleUnderline"/>
        </w:rPr>
      </w:pPr>
      <w:r w:rsidRPr="008C7F98">
        <w:rPr>
          <w:rStyle w:val="StyleUnderline"/>
          <w:highlight w:val="green"/>
        </w:rPr>
        <w:t>The</w:t>
      </w:r>
      <w:r w:rsidRPr="00EF4A91">
        <w:rPr>
          <w:rStyle w:val="StyleUnderline"/>
        </w:rPr>
        <w:t xml:space="preserve"> Biden </w:t>
      </w:r>
      <w:r w:rsidRPr="008C7F98">
        <w:rPr>
          <w:rStyle w:val="StyleUnderline"/>
          <w:highlight w:val="green"/>
        </w:rPr>
        <w:t xml:space="preserve">administration is rightly focused on helping communities </w:t>
      </w:r>
      <w:r w:rsidRPr="008C7F98">
        <w:rPr>
          <w:rStyle w:val="StyleUnderline"/>
        </w:rPr>
        <w:t xml:space="preserve">here </w:t>
      </w:r>
      <w:r w:rsidRPr="008C7F98">
        <w:rPr>
          <w:rStyle w:val="StyleUnderline"/>
          <w:highlight w:val="green"/>
        </w:rPr>
        <w:t>most at risk</w:t>
      </w:r>
      <w:r w:rsidRPr="00EF4A91">
        <w:rPr>
          <w:rStyle w:val="StyleUnderline"/>
        </w:rPr>
        <w:t xml:space="preserve"> of infection and death – </w:t>
      </w:r>
      <w:r w:rsidRPr="008C7F98">
        <w:rPr>
          <w:rStyle w:val="StyleUnderline"/>
          <w:highlight w:val="green"/>
        </w:rPr>
        <w:t>particularly Black, Brown and Indigenous communities</w:t>
      </w:r>
      <w:r w:rsidRPr="00EF4A91">
        <w:rPr>
          <w:rStyle w:val="StyleUnderline"/>
        </w:rPr>
        <w:t xml:space="preserve"> – but </w:t>
      </w:r>
      <w:r w:rsidRPr="008C7F98">
        <w:rPr>
          <w:rStyle w:val="StyleUnderline"/>
          <w:highlight w:val="green"/>
        </w:rPr>
        <w:t>is</w:t>
      </w:r>
      <w:r w:rsidRPr="00EF4A91">
        <w:rPr>
          <w:rStyle w:val="StyleUnderline"/>
        </w:rPr>
        <w:t xml:space="preserve"> viewed worldwide as </w:t>
      </w:r>
      <w:r w:rsidRPr="008C7F98">
        <w:rPr>
          <w:rStyle w:val="StyleUnderline"/>
          <w:highlight w:val="green"/>
        </w:rPr>
        <w:t>leading</w:t>
      </w:r>
      <w:r w:rsidRPr="00EF4A91">
        <w:rPr>
          <w:rStyle w:val="StyleUnderline"/>
        </w:rPr>
        <w:t xml:space="preserve"> </w:t>
      </w:r>
      <w:r w:rsidRPr="00BE6068">
        <w:rPr>
          <w:sz w:val="14"/>
        </w:rPr>
        <w:t>the opposition to</w:t>
      </w:r>
      <w:r w:rsidRPr="00EF4A91">
        <w:rPr>
          <w:rStyle w:val="StyleUnderline"/>
        </w:rPr>
        <w:t xml:space="preserve"> </w:t>
      </w:r>
      <w:r w:rsidRPr="008C7F98">
        <w:rPr>
          <w:rStyle w:val="StyleUnderline"/>
          <w:highlight w:val="green"/>
        </w:rPr>
        <w:t xml:space="preserve">a waiver </w:t>
      </w:r>
      <w:r w:rsidRPr="008C7F98">
        <w:rPr>
          <w:rStyle w:val="StyleUnderline"/>
        </w:rPr>
        <w:t xml:space="preserve">that </w:t>
      </w:r>
      <w:r w:rsidRPr="008C7F98">
        <w:rPr>
          <w:rStyle w:val="StyleUnderline"/>
          <w:highlight w:val="green"/>
        </w:rPr>
        <w:t>African, Asian and Latin American countries</w:t>
      </w:r>
      <w:r w:rsidRPr="00EF4A91">
        <w:rPr>
          <w:rStyle w:val="StyleUnderline"/>
        </w:rPr>
        <w:t xml:space="preserve"> mainly </w:t>
      </w:r>
      <w:r w:rsidRPr="008C7F98">
        <w:rPr>
          <w:rStyle w:val="StyleUnderline"/>
          <w:highlight w:val="green"/>
        </w:rPr>
        <w:t xml:space="preserve">populated by people of color </w:t>
      </w:r>
      <w:r w:rsidRPr="008C7F98">
        <w:rPr>
          <w:rStyle w:val="StyleUnderline"/>
        </w:rPr>
        <w:t xml:space="preserve">have </w:t>
      </w:r>
      <w:r w:rsidRPr="008C7F98">
        <w:rPr>
          <w:rStyle w:val="StyleUnderline"/>
          <w:highlight w:val="green"/>
        </w:rPr>
        <w:t>determined is essential</w:t>
      </w:r>
      <w:r w:rsidRPr="00EF4A91">
        <w:rPr>
          <w:rStyle w:val="StyleUnderline"/>
        </w:rPr>
        <w:t xml:space="preserve"> to protect their people</w:t>
      </w:r>
      <w:r w:rsidRPr="00BE6068">
        <w:rPr>
          <w:sz w:val="14"/>
        </w:rPr>
        <w:t xml:space="preserve">. Especially after the United States was the main obstacle in the late 1990s to an HIV/AIDS WTO TRIPS waiver, the U.S role as leader of the COVID-19 waiver opposition is toxic. Millions of people in </w:t>
      </w:r>
      <w:r w:rsidRPr="008C7F98">
        <w:rPr>
          <w:rStyle w:val="StyleUnderline"/>
          <w:highlight w:val="green"/>
        </w:rPr>
        <w:t xml:space="preserve">Africa and </w:t>
      </w:r>
      <w:r w:rsidRPr="008C7F98">
        <w:rPr>
          <w:rStyle w:val="StyleUnderline"/>
        </w:rPr>
        <w:t xml:space="preserve">across </w:t>
      </w:r>
      <w:r w:rsidRPr="008C7F98">
        <w:rPr>
          <w:rStyle w:val="StyleUnderline"/>
          <w:highlight w:val="green"/>
        </w:rPr>
        <w:t>the developing world</w:t>
      </w:r>
      <w:r w:rsidRPr="008C7F98">
        <w:rPr>
          <w:rStyle w:val="StyleUnderline"/>
        </w:rPr>
        <w:t xml:space="preserve"> were ravaged and </w:t>
      </w:r>
      <w:r w:rsidRPr="008C7F98">
        <w:rPr>
          <w:rStyle w:val="StyleUnderline"/>
          <w:highlight w:val="green"/>
        </w:rPr>
        <w:t>died needlessly of AIDS</w:t>
      </w:r>
      <w:r w:rsidRPr="008C7F98">
        <w:rPr>
          <w:rStyle w:val="StyleUnderline"/>
        </w:rPr>
        <w:t xml:space="preserve">, and economies lost decades of progress </w:t>
      </w:r>
      <w:r w:rsidRPr="008C7F98">
        <w:rPr>
          <w:rStyle w:val="StyleUnderline"/>
          <w:highlight w:val="green"/>
        </w:rPr>
        <w:t>because U.S. opposition delayed</w:t>
      </w:r>
      <w:r w:rsidRPr="008C7F98">
        <w:rPr>
          <w:rStyle w:val="StyleUnderline"/>
        </w:rPr>
        <w:t xml:space="preserve"> the eventual </w:t>
      </w:r>
      <w:r w:rsidRPr="008C7F98">
        <w:rPr>
          <w:rStyle w:val="StyleUnderline"/>
          <w:highlight w:val="green"/>
        </w:rPr>
        <w:t>clarification</w:t>
      </w:r>
      <w:r w:rsidRPr="008C7F98">
        <w:rPr>
          <w:rStyle w:val="StyleUnderline"/>
        </w:rPr>
        <w:t xml:space="preserve"> of TRIPS “flexibilities” in 2001 that made it possible for people in poor nations to get the medications that had made HIV a chronic, treatable disease in rich nations.</w:t>
      </w:r>
    </w:p>
    <w:p w14:paraId="492605A7" w14:textId="77777777" w:rsidR="002D4248" w:rsidRPr="00BE6068" w:rsidRDefault="002D4248" w:rsidP="002D4248">
      <w:pPr>
        <w:rPr>
          <w:sz w:val="14"/>
        </w:rPr>
      </w:pPr>
      <w:r w:rsidRPr="008C7F98">
        <w:rPr>
          <w:rStyle w:val="Emphasis"/>
          <w:highlight w:val="green"/>
        </w:rPr>
        <w:t>U.S. vaccine makers</w:t>
      </w:r>
      <w:r w:rsidRPr="00EF4A91">
        <w:rPr>
          <w:rStyle w:val="Emphasis"/>
        </w:rPr>
        <w:t xml:space="preserve"> Pfizer and Moderna have </w:t>
      </w:r>
      <w:r w:rsidRPr="008C7F98">
        <w:rPr>
          <w:rStyle w:val="Emphasis"/>
          <w:highlight w:val="green"/>
        </w:rPr>
        <w:t>refused partnerships</w:t>
      </w:r>
      <w:r w:rsidRPr="00EF4A91">
        <w:rPr>
          <w:rStyle w:val="Emphasis"/>
        </w:rPr>
        <w:t xml:space="preserve"> with many qualified developing country producers, </w:t>
      </w:r>
      <w:r w:rsidRPr="008C7F98">
        <w:rPr>
          <w:rStyle w:val="Emphasis"/>
          <w:highlight w:val="green"/>
        </w:rPr>
        <w:t>while China and Russia are widely sharing their vaccines</w:t>
      </w:r>
      <w:r w:rsidRPr="00EF4A91">
        <w:rPr>
          <w:rStyle w:val="Emphasis"/>
        </w:rPr>
        <w:t xml:space="preserve"> and have become the go-to for developing countries</w:t>
      </w:r>
      <w:r w:rsidRPr="00BE6068">
        <w:rPr>
          <w:sz w:val="14"/>
        </w:rPr>
        <w:t xml:space="preserve">. </w:t>
      </w:r>
      <w:r w:rsidRPr="008C7F98">
        <w:rPr>
          <w:rStyle w:val="Emphasis"/>
          <w:highlight w:val="green"/>
        </w:rPr>
        <w:t>Pharma’s claims that developing nation</w:t>
      </w:r>
      <w:r w:rsidRPr="00EF4A91">
        <w:rPr>
          <w:rStyle w:val="Emphasis"/>
        </w:rPr>
        <w:t xml:space="preserve"> firms </w:t>
      </w:r>
      <w:r w:rsidRPr="008C7F98">
        <w:rPr>
          <w:rStyle w:val="Emphasis"/>
          <w:highlight w:val="green"/>
        </w:rPr>
        <w:t>don’t have technical knowledge or skills to produce vaccines</w:t>
      </w:r>
      <w:r w:rsidRPr="00EF4A91">
        <w:rPr>
          <w:rStyle w:val="Emphasis"/>
        </w:rPr>
        <w:t xml:space="preserve"> based on these new technologies </w:t>
      </w:r>
      <w:r w:rsidRPr="008C7F98">
        <w:rPr>
          <w:rStyle w:val="Emphasis"/>
          <w:highlight w:val="green"/>
        </w:rPr>
        <w:t>is wrong and racist</w:t>
      </w:r>
      <w:r w:rsidRPr="00BE6068">
        <w:rPr>
          <w:sz w:val="14"/>
        </w:rPr>
        <w:t xml:space="preserve">. </w:t>
      </w:r>
      <w:r w:rsidRPr="008C7F98">
        <w:rPr>
          <w:rStyle w:val="StyleUnderline"/>
          <w:highlight w:val="green"/>
        </w:rPr>
        <w:t>Global South firms</w:t>
      </w:r>
      <w:r w:rsidRPr="00EF4A91">
        <w:rPr>
          <w:rStyle w:val="StyleUnderline"/>
        </w:rPr>
        <w:t xml:space="preserve"> obviously </w:t>
      </w:r>
      <w:r w:rsidRPr="008C7F98">
        <w:rPr>
          <w:rStyle w:val="StyleUnderline"/>
          <w:highlight w:val="green"/>
        </w:rPr>
        <w:t>can make COVID</w:t>
      </w:r>
      <w:r w:rsidRPr="00EF4A91">
        <w:rPr>
          <w:rStyle w:val="StyleUnderline"/>
        </w:rPr>
        <w:t>-</w:t>
      </w:r>
      <w:r w:rsidRPr="008C7F98">
        <w:rPr>
          <w:rStyle w:val="StyleUnderline"/>
          <w:highlight w:val="green"/>
        </w:rPr>
        <w:t>19 vaccines</w:t>
      </w:r>
      <w:r w:rsidRPr="00EF4A91">
        <w:rPr>
          <w:rStyle w:val="StyleUnderline"/>
        </w:rPr>
        <w:t>, because they ARE right now</w:t>
      </w:r>
      <w:r w:rsidRPr="00BE6068">
        <w:rPr>
          <w:sz w:val="14"/>
        </w:rPr>
        <w:t xml:space="preserve">. But only under contract if originators allow it and with originators retaining control over how much is made and where it can be sold and at what price. For instance, J&amp;J decided that 91% of vaccines that South African firm Aspen contract manufactures must be sold in the EU. Only 9% can be sold in South Africa. </w:t>
      </w:r>
      <w:r w:rsidRPr="00EF4A91">
        <w:rPr>
          <w:rStyle w:val="Emphasis"/>
        </w:rPr>
        <w:t>The only way to control COVID-19 is to build global production capacity: That is why more than 100 WTO member nations now support a waiver.</w:t>
      </w:r>
      <w:r w:rsidRPr="00BE6068">
        <w:rPr>
          <w:sz w:val="14"/>
        </w:rPr>
        <w:t xml:space="preserve"> The Trump administration led the EU, UK, Australia, Switzerland, and a handful of other nations to block negotiations on the proposal. The anti</w:t>
      </w:r>
      <w:r w:rsidRPr="00EF4A91">
        <w:rPr>
          <w:rStyle w:val="StyleUnderline"/>
        </w:rPr>
        <w:t>-waiver nations are among the few with enough advanced vaccine purchases to fully cover their populations and even more.</w:t>
      </w:r>
      <w:r w:rsidRPr="00BE6068">
        <w:rPr>
          <w:sz w:val="14"/>
        </w:rPr>
        <w:t xml:space="preserve"> The nations seeking the waiver are among the many worldwide that have no or limited vaccine supplies and that, under current production trends, are not expected to be able to vaccinate their populations until 2022-2024, if ever. Meanwhile, </w:t>
      </w:r>
      <w:r w:rsidRPr="00EF4A91">
        <w:rPr>
          <w:rStyle w:val="Emphasis"/>
        </w:rPr>
        <w:t>Chinese Sinovac and Sinopharm vaccines and Russia’s Sputnik-5 vaccine are becoming the go-to options for countries around the developing world</w:t>
      </w:r>
      <w:r w:rsidRPr="00BE6068">
        <w:rPr>
          <w:sz w:val="14"/>
        </w:rPr>
        <w:t xml:space="preserve">. The Chinese and Russian companies, probably compelled by their governments, have engaged in significant tech and know-how transfer and partnerships with firms all over the world. </w:t>
      </w:r>
      <w:r w:rsidRPr="00EF4A91">
        <w:rPr>
          <w:rStyle w:val="StyleUnderline"/>
        </w:rPr>
        <w:t>But this is not an optimal solution, even just from a global health perspective</w:t>
      </w:r>
      <w:r w:rsidRPr="00BE6068">
        <w:rPr>
          <w:sz w:val="14"/>
        </w:rPr>
        <w:t>. Recently, a top Chinese official admitted that vaccines developed in China have low levels of effectiveness against the disease, which means that the millions of people being inoculated with them could still contract the virus with the associated risks of generating variants that could make their way to the United States.</w:t>
      </w:r>
    </w:p>
    <w:p w14:paraId="52B3C43D" w14:textId="77777777" w:rsidR="002D4248" w:rsidRPr="00B879A5" w:rsidRDefault="002D4248" w:rsidP="002D4248">
      <w:pPr>
        <w:rPr>
          <w:sz w:val="14"/>
        </w:rPr>
      </w:pPr>
      <w:r w:rsidRPr="008C7F98">
        <w:rPr>
          <w:rStyle w:val="Emphasis"/>
          <w:highlight w:val="green"/>
        </w:rPr>
        <w:t>Around the world</w:t>
      </w:r>
      <w:r w:rsidRPr="00EF4A91">
        <w:rPr>
          <w:rStyle w:val="Emphasis"/>
        </w:rPr>
        <w:t xml:space="preserve">, </w:t>
      </w:r>
      <w:r w:rsidRPr="008C7F98">
        <w:rPr>
          <w:rStyle w:val="Emphasis"/>
          <w:highlight w:val="green"/>
        </w:rPr>
        <w:t xml:space="preserve">there is </w:t>
      </w:r>
      <w:r w:rsidRPr="008C7F98">
        <w:rPr>
          <w:rStyle w:val="Emphasis"/>
        </w:rPr>
        <w:t xml:space="preserve">growing </w:t>
      </w:r>
      <w:r w:rsidRPr="008C7F98">
        <w:rPr>
          <w:rStyle w:val="Emphasis"/>
          <w:highlight w:val="green"/>
        </w:rPr>
        <w:t>fury about grotesque vaccine inequities</w:t>
      </w:r>
      <w:r w:rsidRPr="00EF4A91">
        <w:rPr>
          <w:rStyle w:val="Emphasis"/>
        </w:rPr>
        <w:t xml:space="preserve"> between and within countries target with geopolitical implications </w:t>
      </w:r>
      <w:r w:rsidRPr="008C7F98">
        <w:rPr>
          <w:rStyle w:val="Emphasis"/>
          <w:highlight w:val="green"/>
        </w:rPr>
        <w:t>as China and Russia engage in “vaccine diplomacy”</w:t>
      </w:r>
      <w:r w:rsidRPr="00EF4A91">
        <w:rPr>
          <w:rStyle w:val="Emphasis"/>
        </w:rPr>
        <w:t xml:space="preserve"> and widely share technology </w:t>
      </w:r>
      <w:r w:rsidRPr="008C7F98">
        <w:rPr>
          <w:rStyle w:val="Emphasis"/>
          <w:highlight w:val="green"/>
        </w:rPr>
        <w:t>while U.S. firms refuse</w:t>
      </w:r>
      <w:r w:rsidRPr="00EF4A91">
        <w:rPr>
          <w:rStyle w:val="Emphasis"/>
        </w:rPr>
        <w:t xml:space="preserve"> and the U.S. government blocks 100 nations’ efforts to help themselves</w:t>
      </w:r>
      <w:r w:rsidRPr="00BE6068">
        <w:rPr>
          <w:sz w:val="14"/>
        </w:rPr>
        <w:t xml:space="preserve">. </w:t>
      </w:r>
      <w:r w:rsidRPr="008C7F98">
        <w:rPr>
          <w:rStyle w:val="Emphasis"/>
          <w:highlight w:val="green"/>
        </w:rPr>
        <w:t>This</w:t>
      </w:r>
      <w:r w:rsidRPr="00EF4A91">
        <w:rPr>
          <w:rStyle w:val="Emphasis"/>
        </w:rPr>
        <w:t xml:space="preserve"> scenario </w:t>
      </w:r>
      <w:r w:rsidRPr="008C7F98">
        <w:rPr>
          <w:rStyle w:val="Emphasis"/>
          <w:highlight w:val="green"/>
        </w:rPr>
        <w:t>fuels an anti-democratic, anti-West narrative</w:t>
      </w:r>
      <w:r w:rsidRPr="00EF4A91">
        <w:rPr>
          <w:rStyle w:val="Emphasis"/>
        </w:rPr>
        <w:t xml:space="preserve"> from authoritarian governments framed on greed, nationalism and human rights abuses of a U.S. government putting pharma corporations ahead of the lives and livelihoods of billions of people</w:t>
      </w:r>
      <w:r w:rsidRPr="00BE6068">
        <w:rPr>
          <w:sz w:val="14"/>
        </w:rPr>
        <w:t xml:space="preserve">. No matter that this is next-level cynical coming from China and Russia, </w:t>
      </w:r>
      <w:r w:rsidRPr="00EF4A91">
        <w:rPr>
          <w:rStyle w:val="StyleUnderline"/>
        </w:rPr>
        <w:t>it has powerful appeal in nations where Chinese and Russian vaccines are the only hope to be safe from COVID-19 and for economies to recover while the U.S. government is seen as actively blocking access to the COVID-19 vaccines and treatments that can now protect Americans</w:t>
      </w:r>
      <w:r w:rsidRPr="00BE6068">
        <w:rPr>
          <w:sz w:val="14"/>
        </w:rPr>
        <w:t>.</w:t>
      </w:r>
    </w:p>
    <w:p w14:paraId="557C3991" w14:textId="77777777" w:rsidR="002D4248" w:rsidRPr="006A2BD2" w:rsidRDefault="002D4248" w:rsidP="002D4248"/>
    <w:p w14:paraId="19B94E9D" w14:textId="77777777" w:rsidR="002D4248" w:rsidRDefault="002D4248" w:rsidP="002D4248">
      <w:pPr>
        <w:pStyle w:val="Heading3"/>
      </w:pPr>
      <w:r>
        <w:t>Framing</w:t>
      </w:r>
    </w:p>
    <w:p w14:paraId="750995D4" w14:textId="77777777" w:rsidR="002D4248" w:rsidRDefault="002D4248" w:rsidP="002D4248">
      <w:pPr>
        <w:pStyle w:val="Heading4"/>
        <w:rPr>
          <w:rFonts w:cstheme="minorHAnsi"/>
        </w:rPr>
      </w:pPr>
      <w:r w:rsidRPr="006C4666">
        <w:rPr>
          <w:rFonts w:cstheme="minorHAnsi"/>
        </w:rPr>
        <w:t xml:space="preserve">The standard is maximizing expected wellbeing. </w:t>
      </w:r>
    </w:p>
    <w:p w14:paraId="0BC5DA15" w14:textId="77777777" w:rsidR="002D4248" w:rsidRPr="006C4666" w:rsidRDefault="002D4248" w:rsidP="002D4248">
      <w:pPr>
        <w:pStyle w:val="Heading4"/>
        <w:rPr>
          <w:rFonts w:cstheme="minorHAnsi"/>
        </w:rPr>
      </w:pPr>
      <w:r w:rsidRPr="006C4666">
        <w:rPr>
          <w:rFonts w:cstheme="minorHAnsi"/>
        </w:rPr>
        <w:t xml:space="preserve">Prefer </w:t>
      </w:r>
      <w:r>
        <w:rPr>
          <w:rFonts w:cstheme="minorHAnsi"/>
        </w:rPr>
        <w:t>it</w:t>
      </w:r>
      <w:r w:rsidRPr="006C4666">
        <w:rPr>
          <w:rFonts w:cstheme="minorHAnsi"/>
        </w:rPr>
        <w:t>:</w:t>
      </w:r>
    </w:p>
    <w:p w14:paraId="404C190B" w14:textId="77777777" w:rsidR="002D4248" w:rsidRPr="006C4666" w:rsidRDefault="002D4248" w:rsidP="002D4248">
      <w:pPr>
        <w:pStyle w:val="Heading4"/>
        <w:rPr>
          <w:rFonts w:cstheme="minorHAnsi"/>
        </w:rPr>
      </w:pPr>
      <w:r w:rsidRPr="006C4666">
        <w:rPr>
          <w:rFonts w:cstheme="minorHAnsi"/>
        </w:rPr>
        <w:t>1] Actor specificity:</w:t>
      </w:r>
    </w:p>
    <w:p w14:paraId="4269846D" w14:textId="77777777" w:rsidR="002D4248" w:rsidRPr="006C4666" w:rsidRDefault="002D4248" w:rsidP="002D4248">
      <w:pPr>
        <w:pStyle w:val="Heading4"/>
        <w:tabs>
          <w:tab w:val="left" w:pos="5490"/>
        </w:tabs>
        <w:rPr>
          <w:rFonts w:cstheme="minorHAnsi"/>
        </w:rPr>
      </w:pPr>
      <w:r w:rsidRPr="006C4666">
        <w:rPr>
          <w:rFonts w:cstheme="minorHAnsi"/>
        </w:rPr>
        <w:t>A] Aggregation – every policy benefits some and harms others, which also means side constraints freeze action.</w:t>
      </w:r>
    </w:p>
    <w:p w14:paraId="650A23BC" w14:textId="77777777" w:rsidR="002D4248" w:rsidRPr="006C4666" w:rsidRDefault="002D4248" w:rsidP="002D4248">
      <w:pPr>
        <w:pStyle w:val="Heading4"/>
        <w:rPr>
          <w:rFonts w:cstheme="minorHAnsi"/>
        </w:rPr>
      </w:pPr>
      <w:r w:rsidRPr="006C4666">
        <w:rPr>
          <w:rFonts w:cstheme="minorHAnsi"/>
        </w:rPr>
        <w:t>B] No act-omission distinction – choosing to omit is an act itself – governments decide not to act which means being presented with the aff creates a choice between two actions, neither of which is an omission</w:t>
      </w:r>
    </w:p>
    <w:p w14:paraId="5109D0D7" w14:textId="77777777" w:rsidR="002D4248" w:rsidRPr="00F84CA1" w:rsidRDefault="002D4248" w:rsidP="002D4248">
      <w:pPr>
        <w:pStyle w:val="Heading4"/>
        <w:rPr>
          <w:rFonts w:cstheme="minorHAnsi"/>
          <w:szCs w:val="16"/>
        </w:rPr>
      </w:pPr>
      <w:r w:rsidRPr="006C4666">
        <w:rPr>
          <w:rFonts w:cstheme="minorHAnsi"/>
        </w:rPr>
        <w:t>C] No intent-foresight distinction –</w:t>
      </w:r>
      <w:r w:rsidRPr="006C4666">
        <w:rPr>
          <w:rFonts w:eastAsia="Calibri" w:cstheme="minorHAnsi"/>
        </w:rPr>
        <w:t xml:space="preserve"> If</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foresee</w:t>
      </w:r>
      <w:r w:rsidRPr="006C4666">
        <w:rPr>
          <w:rFonts w:cstheme="minorHAnsi"/>
        </w:rPr>
        <w:t xml:space="preserve"> </w:t>
      </w:r>
      <w:r w:rsidRPr="006C4666">
        <w:rPr>
          <w:rFonts w:eastAsia="Calibri" w:cstheme="minorHAnsi"/>
        </w:rPr>
        <w:t>a</w:t>
      </w:r>
      <w:r w:rsidRPr="006C4666">
        <w:rPr>
          <w:rFonts w:cstheme="minorHAnsi"/>
        </w:rPr>
        <w:t xml:space="preserve"> </w:t>
      </w:r>
      <w:r w:rsidRPr="006C4666">
        <w:rPr>
          <w:rFonts w:eastAsia="Calibri" w:cstheme="minorHAnsi"/>
        </w:rPr>
        <w:t>consequence</w:t>
      </w:r>
      <w:r w:rsidRPr="006C4666">
        <w:rPr>
          <w:rFonts w:cstheme="minorHAnsi"/>
        </w:rPr>
        <w:t xml:space="preserve">, </w:t>
      </w:r>
      <w:r w:rsidRPr="006C4666">
        <w:rPr>
          <w:rFonts w:eastAsia="Calibri" w:cstheme="minorHAnsi"/>
        </w:rPr>
        <w:t>then</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becomes</w:t>
      </w:r>
      <w:r w:rsidRPr="006C4666">
        <w:rPr>
          <w:rFonts w:cstheme="minorHAnsi"/>
        </w:rPr>
        <w:t xml:space="preserve"> </w:t>
      </w:r>
      <w:r w:rsidRPr="006C4666">
        <w:rPr>
          <w:rFonts w:eastAsia="Calibri" w:cstheme="minorHAnsi"/>
        </w:rPr>
        <w:t>part</w:t>
      </w:r>
      <w:r w:rsidRPr="006C4666">
        <w:rPr>
          <w:rFonts w:cstheme="minorHAnsi"/>
        </w:rPr>
        <w:t xml:space="preserve"> </w:t>
      </w:r>
      <w:r w:rsidRPr="006C4666">
        <w:rPr>
          <w:rFonts w:eastAsia="Calibri" w:cstheme="minorHAnsi"/>
        </w:rPr>
        <w:t>of</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deliberation</w:t>
      </w:r>
      <w:r w:rsidRPr="006C4666">
        <w:rPr>
          <w:rFonts w:cstheme="minorHAnsi"/>
        </w:rPr>
        <w:t xml:space="preserve"> </w:t>
      </w:r>
      <w:r w:rsidRPr="006C4666">
        <w:rPr>
          <w:rFonts w:eastAsia="Calibri" w:cstheme="minorHAnsi"/>
        </w:rPr>
        <w:t>which</w:t>
      </w:r>
      <w:r w:rsidRPr="006C4666">
        <w:rPr>
          <w:rFonts w:cstheme="minorHAnsi"/>
        </w:rPr>
        <w:t xml:space="preserve"> </w:t>
      </w:r>
      <w:r w:rsidRPr="006C4666">
        <w:rPr>
          <w:rFonts w:eastAsia="Calibri" w:cstheme="minorHAnsi"/>
        </w:rPr>
        <w:t>makes</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intrinsic</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action</w:t>
      </w:r>
      <w:r w:rsidRPr="006C4666">
        <w:rPr>
          <w:rFonts w:cstheme="minorHAnsi"/>
        </w:rPr>
        <w:t xml:space="preserve"> </w:t>
      </w:r>
      <w:r w:rsidRPr="006C4666">
        <w:rPr>
          <w:rFonts w:eastAsia="Calibri" w:cstheme="minorHAnsi"/>
        </w:rPr>
        <w:t>since</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intend</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happen</w:t>
      </w:r>
    </w:p>
    <w:p w14:paraId="009DB761" w14:textId="77777777" w:rsidR="002D4248" w:rsidRPr="006C4666" w:rsidRDefault="002D4248" w:rsidP="002D4248">
      <w:pPr>
        <w:rPr>
          <w:rFonts w:cstheme="minorHAnsi"/>
        </w:rPr>
      </w:pPr>
    </w:p>
    <w:p w14:paraId="33D4DF47" w14:textId="1BDD2BF4" w:rsidR="002D4248" w:rsidRPr="002D4248" w:rsidRDefault="002D4248" w:rsidP="002D4248">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r w:rsidR="008F41D4">
        <w:rPr>
          <w:rFonts w:cstheme="minorHAnsi"/>
        </w:rPr>
        <w:t>.</w:t>
      </w:r>
    </w:p>
    <w:sectPr w:rsidR="002D4248" w:rsidRPr="002D424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536E2"/>
    <w:rsid w:val="000029E3"/>
    <w:rsid w:val="000029E8"/>
    <w:rsid w:val="00004225"/>
    <w:rsid w:val="000066CA"/>
    <w:rsid w:val="00007264"/>
    <w:rsid w:val="000076A9"/>
    <w:rsid w:val="00010A5F"/>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4248"/>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318"/>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693"/>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6E1"/>
    <w:rsid w:val="00667A5F"/>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D4"/>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36E2"/>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7981"/>
    <w:rsid w:val="00F201E7"/>
    <w:rsid w:val="00F204E0"/>
    <w:rsid w:val="00F20B16"/>
    <w:rsid w:val="00F21C79"/>
    <w:rsid w:val="00F238C9"/>
    <w:rsid w:val="00F23CA5"/>
    <w:rsid w:val="00F277AA"/>
    <w:rsid w:val="00F31955"/>
    <w:rsid w:val="00F34C06"/>
    <w:rsid w:val="00F36A73"/>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5E9F17"/>
  <w14:defaultImageDpi w14:val="300"/>
  <w15:docId w15:val="{4F26BA7D-7B5B-D049-B684-0EE8715A2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1798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1798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1798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F1798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9"/>
    <w:unhideWhenUsed/>
    <w:qFormat/>
    <w:rsid w:val="00F1798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179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7981"/>
  </w:style>
  <w:style w:type="character" w:customStyle="1" w:styleId="Heading1Char">
    <w:name w:val="Heading 1 Char"/>
    <w:aliases w:val="Pocket Char"/>
    <w:basedOn w:val="DefaultParagraphFont"/>
    <w:link w:val="Heading1"/>
    <w:uiPriority w:val="9"/>
    <w:rsid w:val="00F1798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17981"/>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F1798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F1798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17981"/>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F17981"/>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F1798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17981"/>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F17981"/>
    <w:rPr>
      <w:color w:val="auto"/>
      <w:u w:val="none"/>
    </w:rPr>
  </w:style>
  <w:style w:type="paragraph" w:styleId="DocumentMap">
    <w:name w:val="Document Map"/>
    <w:basedOn w:val="Normal"/>
    <w:link w:val="DocumentMapChar"/>
    <w:uiPriority w:val="99"/>
    <w:semiHidden/>
    <w:unhideWhenUsed/>
    <w:rsid w:val="00F1798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17981"/>
    <w:rPr>
      <w:rFonts w:ascii="Lucida Grande" w:hAnsi="Lucida Grande" w:cs="Lucida Grande"/>
    </w:rPr>
  </w:style>
  <w:style w:type="paragraph" w:customStyle="1" w:styleId="textbold">
    <w:name w:val="text bold"/>
    <w:basedOn w:val="Normal"/>
    <w:link w:val="Emphasis"/>
    <w:uiPriority w:val="20"/>
    <w:qFormat/>
    <w:rsid w:val="002D4248"/>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2D424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2D424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me.bmj.com/content/medethics/early/2021/07/06/medethics-2021-107555.full.pdf" TargetMode="External"/><Relationship Id="rId18" Type="http://schemas.openxmlformats.org/officeDocument/2006/relationships/hyperlink" Target="https://www.foreignaffairs.com/articles/china/2018-10-15/beijings-nuclear-option%5d//recut" TargetMode="External"/><Relationship Id="rId26" Type="http://schemas.openxmlformats.org/officeDocument/2006/relationships/hyperlink" Target="https://www.nytimes.com/2021/05/17/opinion/europe-vaccines-commission.html?smid=tw-share" TargetMode="External"/><Relationship Id="rId3" Type="http://schemas.openxmlformats.org/officeDocument/2006/relationships/customXml" Target="../customXml/item3.xml"/><Relationship Id="rId21" Type="http://schemas.openxmlformats.org/officeDocument/2006/relationships/hyperlink" Target="https://www.uspto.gov/web/offices/ac/ido/oeip/taf/us_stat.htm" TargetMode="External"/><Relationship Id="rId7" Type="http://schemas.openxmlformats.org/officeDocument/2006/relationships/settings" Target="settings.xml"/><Relationship Id="rId12" Type="http://schemas.openxmlformats.org/officeDocument/2006/relationships/hyperlink" Target="https://www.nytimes.com/interactive/2021/world/covid-cases.html" TargetMode="External"/><Relationship Id="rId17" Type="http://schemas.openxmlformats.org/officeDocument/2006/relationships/hyperlink" Target="https://tuftsdaily.com/opinion/2021/04/07/in-response-to-crises-the-us-has-chosen-to-weaponize-its-vaccine-policy-as-a-diplomatic-tool/" TargetMode="External"/><Relationship Id="rId25" Type="http://schemas.openxmlformats.org/officeDocument/2006/relationships/hyperlink" Target="https://www.brookings.edu/blog/up-front/2021/06/03/why-intellectual-property-and-pandemics-dont-mix/" TargetMode="External"/><Relationship Id="rId2" Type="http://schemas.openxmlformats.org/officeDocument/2006/relationships/customXml" Target="../customXml/item2.xml"/><Relationship Id="rId16" Type="http://schemas.openxmlformats.org/officeDocument/2006/relationships/hyperlink" Target="mailto:andres.borjas@tufts.edu" TargetMode="External"/><Relationship Id="rId20" Type="http://schemas.openxmlformats.org/officeDocument/2006/relationships/hyperlink" Target="https://www.brookings.edu/blog/up-front/2021/06/03/why-intellectual-property-and-pandemics-dont-mi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up-front/2021/06/03/why-intellectual-property-and-pandemics-dont-mix/" TargetMode="External"/><Relationship Id="rId24" Type="http://schemas.openxmlformats.org/officeDocument/2006/relationships/hyperlink" Target="https://www.niskanencenter.org/wp-content/uploads/2019/09/LT_IPMisnomer-2-1.pdf" TargetMode="External"/><Relationship Id="rId5" Type="http://schemas.openxmlformats.org/officeDocument/2006/relationships/numbering" Target="numbering.xml"/><Relationship Id="rId15" Type="http://schemas.openxmlformats.org/officeDocument/2006/relationships/hyperlink" Target="https://www.citizen.org/article/dont-buy-pharmas-latest-distraction-a-temporary-wto-ip-waiver-for-covid-meds-would-not-hand-u-s-mrna-technology-to-china/" TargetMode="External"/><Relationship Id="rId23" Type="http://schemas.openxmlformats.org/officeDocument/2006/relationships/hyperlink" Target="https://www.i-mak.org/wp-content/uploads/2018/08/I-MAK-Overpatented-Overpriced-Report.pdf" TargetMode="External"/><Relationship Id="rId28" Type="http://schemas.openxmlformats.org/officeDocument/2006/relationships/hyperlink" Target="https://www.citizen.org/article/waiver-of-wto-protections-for-big-pharma-will-help-u-s-economic-recovery-and-boost-u-s-employment/" TargetMode="External"/><Relationship Id="rId10" Type="http://schemas.openxmlformats.org/officeDocument/2006/relationships/hyperlink" Target="https://www.forbes.com/sites/judystone/2021/05/11/vaccine-equitydeveloping-countries-need-our-help/?sh=10939a363ec8" TargetMode="External"/><Relationship Id="rId19" Type="http://schemas.openxmlformats.org/officeDocument/2006/relationships/hyperlink" Target="https://www.sciencedirect.com/science/article/pii/S0048969717316431?via%3Dihub)//CHS" TargetMode="External"/><Relationship Id="rId4" Type="http://schemas.openxmlformats.org/officeDocument/2006/relationships/customXml" Target="../customXml/item4.xml"/><Relationship Id="rId9" Type="http://schemas.openxmlformats.org/officeDocument/2006/relationships/hyperlink" Target="https://jme.bmj.com/content/medethics/early/2021/07/06/medethics-2021-107555.full.pdf" TargetMode="External"/><Relationship Id="rId14" Type="http://schemas.openxmlformats.org/officeDocument/2006/relationships/hyperlink" Target="https://populationmatters.org/news/2021/05/sixth-mass-extinction-and-future-humanity" TargetMode="External"/><Relationship Id="rId22" Type="http://schemas.openxmlformats.org/officeDocument/2006/relationships/hyperlink" Target="https://scholarship.law.cornell.edu/cgi/viewcontent.cgi?article=4620&amp;context=clr" TargetMode="External"/><Relationship Id="rId27" Type="http://schemas.openxmlformats.org/officeDocument/2006/relationships/hyperlink" Target="https://jme.bmj.com/content/medethics/early/2021/07/06/medethics-2021-107555.full.pdf"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mitoj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36</TotalTime>
  <Pages>1</Pages>
  <Words>8664</Words>
  <Characters>49385</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57934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Amitoj Singh</cp:lastModifiedBy>
  <cp:revision>11</cp:revision>
  <dcterms:created xsi:type="dcterms:W3CDTF">2021-09-04T18:41:00Z</dcterms:created>
  <dcterms:modified xsi:type="dcterms:W3CDTF">2021-09-05T14:59:00Z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