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8972A" w14:textId="77777777" w:rsidR="002A30DE" w:rsidRPr="004609F4" w:rsidRDefault="002A30DE" w:rsidP="002A30DE">
      <w:pPr>
        <w:pStyle w:val="Heading2"/>
        <w:rPr>
          <w:rFonts w:cs="Calibri"/>
        </w:rPr>
      </w:pPr>
      <w:r w:rsidRPr="004609F4">
        <w:rPr>
          <w:rFonts w:cs="Calibri"/>
        </w:rPr>
        <w:t>1AC — Plan</w:t>
      </w:r>
    </w:p>
    <w:p w14:paraId="4E4BDED4" w14:textId="77777777" w:rsidR="002A30DE" w:rsidRPr="004609F4" w:rsidRDefault="002A30DE" w:rsidP="002A30DE"/>
    <w:p w14:paraId="4FB04A2D" w14:textId="77777777" w:rsidR="002A30DE" w:rsidRPr="004609F4" w:rsidRDefault="002A30DE" w:rsidP="002A30DE">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391A6E0D" w14:textId="77777777" w:rsidR="002A30DE" w:rsidRPr="004609F4" w:rsidRDefault="002A30DE" w:rsidP="002A30DE"/>
    <w:p w14:paraId="45FCAA0F" w14:textId="77777777" w:rsidR="002A30DE" w:rsidRPr="004609F4" w:rsidRDefault="002A30DE" w:rsidP="002A30DE">
      <w:pPr>
        <w:pStyle w:val="Heading4"/>
        <w:rPr>
          <w:rFonts w:cs="Calibri"/>
        </w:rPr>
      </w:pPr>
      <w:r w:rsidRPr="004609F4">
        <w:rPr>
          <w:rFonts w:cs="Calibri"/>
        </w:rPr>
        <w:t xml:space="preserve">Squo NLRA fails to protect farmer’s rights to strike – plan amends the NLRA to collectively bargain </w:t>
      </w:r>
    </w:p>
    <w:p w14:paraId="0914EA47" w14:textId="77777777" w:rsidR="002A30DE" w:rsidRPr="004609F4" w:rsidRDefault="002A30DE" w:rsidP="002A30DE">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Masters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026C5DB2" w14:textId="77777777" w:rsidR="002A30DE" w:rsidRPr="004609F4" w:rsidRDefault="002A30DE" w:rsidP="002A30DE">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253161C" w14:textId="77777777" w:rsidR="002A30DE" w:rsidRPr="004609F4" w:rsidRDefault="002A30DE" w:rsidP="002A30DE">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1883FC9B" w14:textId="77777777" w:rsidR="002A30DE" w:rsidRPr="004609F4" w:rsidRDefault="002A30DE" w:rsidP="002A30DE">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1A7E74EB" w14:textId="77777777" w:rsidR="002A30DE" w:rsidRPr="004609F4" w:rsidRDefault="002A30DE" w:rsidP="002A30DE">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00580E1A" w14:textId="77777777" w:rsidR="002A30DE" w:rsidRPr="004609F4" w:rsidRDefault="002A30DE" w:rsidP="002A30DE">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D21ADCC" w14:textId="77777777" w:rsidR="002A30DE" w:rsidRPr="004609F4" w:rsidRDefault="002A30DE" w:rsidP="002A30DE">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2015475A" w14:textId="77777777" w:rsidR="002A30DE" w:rsidRPr="004609F4" w:rsidRDefault="002A30DE" w:rsidP="002A30DE">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B5EFA32" w14:textId="77777777" w:rsidR="002A30DE" w:rsidRPr="004609F4" w:rsidRDefault="002A30DE" w:rsidP="002A30DE">
      <w:pPr>
        <w:rPr>
          <w:sz w:val="16"/>
          <w:szCs w:val="16"/>
        </w:rPr>
      </w:pPr>
      <w:r w:rsidRPr="004609F4">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5B13A57" w14:textId="77777777" w:rsidR="002A30DE" w:rsidRPr="004609F4" w:rsidRDefault="002A30DE" w:rsidP="002A30DE">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Agricultural laborers still have a ways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6B17DDEA" w14:textId="77777777" w:rsidR="002A30DE" w:rsidRPr="004609F4" w:rsidRDefault="002A30DE" w:rsidP="002A30DE"/>
    <w:p w14:paraId="0DA950B3" w14:textId="77777777" w:rsidR="002A30DE" w:rsidRPr="004609F4" w:rsidRDefault="002A30DE" w:rsidP="002A30DE">
      <w:pPr>
        <w:rPr>
          <w:sz w:val="16"/>
          <w:szCs w:val="16"/>
        </w:rPr>
      </w:pPr>
    </w:p>
    <w:p w14:paraId="33898BB7" w14:textId="77777777" w:rsidR="002A30DE" w:rsidRDefault="002A30DE" w:rsidP="002A30DE">
      <w:pPr>
        <w:spacing w:after="0" w:line="240" w:lineRule="auto"/>
      </w:pPr>
    </w:p>
    <w:p w14:paraId="3EC1B729" w14:textId="77777777" w:rsidR="002A30DE" w:rsidRDefault="002A30DE" w:rsidP="002A30DE">
      <w:pPr>
        <w:pStyle w:val="Heading2"/>
      </w:pPr>
      <w:r>
        <w:t>1AC — Advantages</w:t>
      </w:r>
    </w:p>
    <w:p w14:paraId="289C64E8" w14:textId="77777777" w:rsidR="002A30DE" w:rsidRDefault="002A30DE" w:rsidP="002A30DE"/>
    <w:p w14:paraId="12D7D6ED" w14:textId="77777777" w:rsidR="002A30DE" w:rsidRPr="0029261F" w:rsidRDefault="002A30DE" w:rsidP="002A30DE">
      <w:pPr>
        <w:pStyle w:val="Heading3"/>
      </w:pPr>
      <w:r>
        <w:t>Advantage 1 - Yield</w:t>
      </w:r>
    </w:p>
    <w:p w14:paraId="7D5CEFE0" w14:textId="77777777" w:rsidR="002A30DE" w:rsidRDefault="002A30DE" w:rsidP="002A30DE">
      <w:pPr>
        <w:pStyle w:val="Heading4"/>
      </w:pPr>
      <w:r>
        <w:t>Farmer’s yield is nearing an all-time low – government support doesn’t help the most needy and isn’t a long term solution</w:t>
      </w:r>
    </w:p>
    <w:p w14:paraId="716B63E6" w14:textId="77777777" w:rsidR="002A30DE" w:rsidRPr="00DD1F8B" w:rsidRDefault="002A30DE" w:rsidP="002A30DE">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3FE474C0" w14:textId="77777777" w:rsidR="002A30DE" w:rsidRPr="0098435E" w:rsidRDefault="002A30DE" w:rsidP="002A30DE">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3A5FCFE1" w14:textId="77777777" w:rsidR="002A30DE" w:rsidRPr="00923EDB" w:rsidRDefault="002A30DE" w:rsidP="002A30DE">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8B6B452" w14:textId="77777777" w:rsidR="002A30DE" w:rsidRPr="00923EDB" w:rsidRDefault="002A30DE" w:rsidP="002A30DE">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64306F80" w14:textId="77777777" w:rsidR="002A30DE" w:rsidRDefault="002A30DE" w:rsidP="002A30DE">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313266CE" w14:textId="77777777" w:rsidR="002A30DE" w:rsidRPr="00923EDB" w:rsidRDefault="002A30DE" w:rsidP="002A30DE">
      <w:pPr>
        <w:rPr>
          <w:sz w:val="16"/>
          <w:szCs w:val="16"/>
        </w:rPr>
      </w:pPr>
      <w:r w:rsidRPr="00923EDB">
        <w:rPr>
          <w:sz w:val="16"/>
          <w:szCs w:val="16"/>
        </w:rPr>
        <w:t>FARM CREDIT CONDITIONS WEAKEN</w:t>
      </w:r>
    </w:p>
    <w:p w14:paraId="759EB67D" w14:textId="77777777" w:rsidR="002A30DE" w:rsidRPr="00923EDB" w:rsidRDefault="002A30DE" w:rsidP="002A30DE">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64CBC874" w14:textId="77777777" w:rsidR="002A30DE" w:rsidRPr="00923EDB" w:rsidRDefault="002A30DE" w:rsidP="002A30DE">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78D5EB78" w14:textId="77777777" w:rsidR="002A30DE" w:rsidRPr="00670B99" w:rsidRDefault="002A30DE" w:rsidP="002A30DE">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r w:rsidRPr="00670B99">
        <w:rPr>
          <w:rStyle w:val="StyleUnderline"/>
          <w:highlight w:val="green"/>
        </w:rPr>
        <w:t>farmland at risk of liquidation.</w:t>
      </w:r>
      <w:r w:rsidRPr="00670B99">
        <w:rPr>
          <w:rStyle w:val="StyleUnderline"/>
        </w:rPr>
        <w:t>[23]</w:t>
      </w:r>
    </w:p>
    <w:p w14:paraId="41B758EC" w14:textId="77777777" w:rsidR="002A30DE" w:rsidRPr="00923EDB" w:rsidRDefault="002A30DE" w:rsidP="002A30DE">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credit, they face an economic uncertainty that threatens the survival of their farm</w:t>
      </w:r>
      <w:r w:rsidRPr="00670B99">
        <w:rPr>
          <w:rStyle w:val="StyleUnderline"/>
        </w:rPr>
        <w:t>s. Several bankers are reporting growing demand for loans</w:t>
      </w:r>
      <w:r>
        <w:t xml:space="preserve">, </w:t>
      </w:r>
      <w:r w:rsidRPr="00923EDB">
        <w:rPr>
          <w:sz w:val="16"/>
          <w:szCs w:val="16"/>
        </w:rPr>
        <w:t>yet significant decreases in both the number and the size of agricultural loans in their portfolios.[24]</w:t>
      </w:r>
    </w:p>
    <w:p w14:paraId="31DB392A" w14:textId="77777777" w:rsidR="002A30DE" w:rsidRDefault="002A30DE" w:rsidP="002A30DE">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422CDB85" w14:textId="77777777" w:rsidR="002A30DE" w:rsidRDefault="002A30DE" w:rsidP="002A30DE">
      <w:pPr>
        <w:rPr>
          <w:rStyle w:val="StyleUnderline"/>
        </w:rPr>
      </w:pPr>
    </w:p>
    <w:p w14:paraId="4DEE604C" w14:textId="77777777" w:rsidR="002A30DE" w:rsidRDefault="002A30DE" w:rsidP="002A30DE">
      <w:pPr>
        <w:pStyle w:val="Heading4"/>
      </w:pPr>
      <w:r>
        <w:t>The aff is key to increase incentives to farm: it increases wages, sets safe living conditions, AND helps farmers expand products</w:t>
      </w:r>
    </w:p>
    <w:p w14:paraId="4CF11B6D" w14:textId="77777777" w:rsidR="002A30DE" w:rsidRDefault="002A30DE" w:rsidP="002A30DE">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58B5F9F1" w14:textId="77777777" w:rsidR="002A30DE" w:rsidRPr="00125777" w:rsidRDefault="002A30DE" w:rsidP="002A30DE">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842681E" w14:textId="77777777" w:rsidR="002A30DE" w:rsidRDefault="002A30DE" w:rsidP="002A30DE">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6A13160" w14:textId="77777777" w:rsidR="002A30DE" w:rsidRPr="00125777" w:rsidRDefault="002A30DE" w:rsidP="002A30DE">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70EFE79E" w14:textId="77777777" w:rsidR="002A30DE" w:rsidRPr="00125777" w:rsidRDefault="002A30DE" w:rsidP="002A30DE">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3E959DFF" w14:textId="77777777" w:rsidR="002A30DE" w:rsidRPr="00452791" w:rsidRDefault="002A30DE" w:rsidP="002A30DE">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0CDB1462" w14:textId="77777777" w:rsidR="002A30DE" w:rsidRDefault="002A30DE" w:rsidP="002A30DE"/>
    <w:p w14:paraId="4BA9B7C9" w14:textId="77777777" w:rsidR="002A30DE" w:rsidRPr="001445A6" w:rsidRDefault="002A30DE" w:rsidP="002A30DE">
      <w:pPr>
        <w:pStyle w:val="Heading4"/>
      </w:pPr>
      <w:r w:rsidRPr="001445A6">
        <w:t>3 Distinct links:</w:t>
      </w:r>
    </w:p>
    <w:p w14:paraId="48FC7F19" w14:textId="77777777" w:rsidR="002A30DE" w:rsidRPr="00DF0306" w:rsidRDefault="002A30DE" w:rsidP="002A30DE">
      <w:pPr>
        <w:pStyle w:val="Heading4"/>
      </w:pPr>
      <w:r>
        <w:t>1] Productivity –  Wages don’t destroy consumer spending AND create economic value</w:t>
      </w:r>
    </w:p>
    <w:p w14:paraId="19A4BD33" w14:textId="77777777" w:rsidR="002A30DE" w:rsidRDefault="002A30DE" w:rsidP="002A30DE">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5FFAFC35" w14:textId="77777777" w:rsidR="002A30DE" w:rsidRPr="008C3A50" w:rsidRDefault="002A30DE" w:rsidP="002A30DE">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3AAA5D50" w14:textId="77777777" w:rsidR="002A30DE" w:rsidRPr="00512BE6" w:rsidRDefault="002A30DE" w:rsidP="002A30DE">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34CA9AA8" w14:textId="77777777" w:rsidR="002A30DE" w:rsidRPr="00512BE6" w:rsidRDefault="002A30DE" w:rsidP="002A30DE">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5B9BFBA4" w14:textId="77777777" w:rsidR="002A30DE" w:rsidRPr="00512BE6" w:rsidRDefault="002A30DE" w:rsidP="002A30DE">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0A11AFE7" w14:textId="77777777" w:rsidR="002A30DE" w:rsidRPr="00512BE6" w:rsidRDefault="002A30DE" w:rsidP="002A30DE">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6395E4EB" w14:textId="77777777" w:rsidR="002A30DE" w:rsidRPr="00512BE6" w:rsidRDefault="002A30DE" w:rsidP="002A30DE">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087BE776" w14:textId="77777777" w:rsidR="002A30DE" w:rsidRPr="00512BE6" w:rsidRDefault="002A30DE" w:rsidP="002A30DE">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46B566A" w14:textId="77777777" w:rsidR="002A30DE" w:rsidRPr="00512BE6" w:rsidRDefault="002A30DE" w:rsidP="002A30DE">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74DECAFD" w14:textId="77777777" w:rsidR="002A30DE" w:rsidRPr="00512BE6" w:rsidRDefault="002A30DE" w:rsidP="002A30DE">
      <w:pPr>
        <w:rPr>
          <w:sz w:val="16"/>
          <w:szCs w:val="16"/>
        </w:rPr>
      </w:pPr>
      <w:r w:rsidRPr="00512BE6">
        <w:rPr>
          <w:sz w:val="16"/>
          <w:szCs w:val="16"/>
        </w:rPr>
        <w:t>Rivian edges closer to an I.P.O., seeking a valuation above $50 billion.</w:t>
      </w:r>
    </w:p>
    <w:p w14:paraId="221E4BBD" w14:textId="77777777" w:rsidR="002A30DE" w:rsidRPr="00512BE6" w:rsidRDefault="002A30DE" w:rsidP="002A30DE">
      <w:pPr>
        <w:rPr>
          <w:sz w:val="16"/>
          <w:szCs w:val="16"/>
        </w:rPr>
      </w:pPr>
      <w:r w:rsidRPr="00512BE6">
        <w:rPr>
          <w:sz w:val="16"/>
          <w:szCs w:val="16"/>
        </w:rPr>
        <w:t>PG&amp;E says it faces a federal inquiry and $1.15 billion in losses over the Dixie fire.</w:t>
      </w:r>
    </w:p>
    <w:p w14:paraId="7F4C6700" w14:textId="77777777" w:rsidR="002A30DE" w:rsidRPr="00512BE6" w:rsidRDefault="002A30DE" w:rsidP="002A30DE">
      <w:pPr>
        <w:rPr>
          <w:sz w:val="16"/>
          <w:szCs w:val="16"/>
        </w:rPr>
      </w:pPr>
      <w:r w:rsidRPr="00512BE6">
        <w:rPr>
          <w:sz w:val="16"/>
          <w:szCs w:val="16"/>
        </w:rPr>
        <w:t>The Biden administration will publish vaccine mandate rules ‘in the coming days.’</w:t>
      </w:r>
    </w:p>
    <w:p w14:paraId="311866EF" w14:textId="77777777" w:rsidR="002A30DE" w:rsidRPr="00512BE6" w:rsidRDefault="002A30DE" w:rsidP="002A30DE">
      <w:pPr>
        <w:rPr>
          <w:sz w:val="16"/>
          <w:szCs w:val="16"/>
        </w:rPr>
      </w:pPr>
      <w:r w:rsidRPr="00512BE6">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1031A316" w14:textId="77777777" w:rsidR="002A30DE" w:rsidRPr="00512BE6" w:rsidRDefault="002A30DE" w:rsidP="002A30DE">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5B4A48AD" w14:textId="77777777" w:rsidR="002A30DE" w:rsidRPr="008C3A50" w:rsidRDefault="002A30DE" w:rsidP="002A30DE">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4BD2EBD7" w14:textId="77777777" w:rsidR="002A30DE" w:rsidRPr="00512BE6" w:rsidRDefault="002A30DE" w:rsidP="002A30DE">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75AE6C85" w14:textId="77777777" w:rsidR="002A30DE" w:rsidRDefault="002A30DE" w:rsidP="002A30DE"/>
    <w:p w14:paraId="3F862D37" w14:textId="77777777" w:rsidR="002A30DE" w:rsidRDefault="002A30DE" w:rsidP="002A30DE">
      <w:pPr>
        <w:pStyle w:val="Heading4"/>
      </w:pPr>
      <w:r>
        <w:t>Prefer the only empirical study from a country</w:t>
      </w:r>
    </w:p>
    <w:p w14:paraId="19817D69" w14:textId="77777777" w:rsidR="002A30DE" w:rsidRDefault="002A30DE" w:rsidP="002A30DE">
      <w:r w:rsidRPr="00494BE3">
        <w:rPr>
          <w:rStyle w:val="Heading4Char"/>
        </w:rPr>
        <w:t>Katovich, Maia, 18</w:t>
      </w:r>
      <w:r>
        <w:t xml:space="preserve">, </w:t>
      </w:r>
      <w:r w:rsidRPr="00494BE3">
        <w:rPr>
          <w:sz w:val="16"/>
          <w:szCs w:val="16"/>
        </w:rPr>
        <w:t xml:space="preserve">1-4/2018, “The relation between labor productivity and wages in Brazil:”, Scielo Brazil, University of Wisconsin-Madison, Madison, Wisconsin, Universidade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17B4E43D" w14:textId="77777777" w:rsidR="002A30DE" w:rsidRPr="00E31CF3" w:rsidRDefault="002A30DE" w:rsidP="002A30DE">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11A4A964" w14:textId="77777777" w:rsidR="002A30DE" w:rsidRPr="00E31CF3" w:rsidRDefault="002A30DE" w:rsidP="002A30DE">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750321C3" w14:textId="77777777" w:rsidR="002A30DE" w:rsidRPr="00E31CF3" w:rsidRDefault="002A30DE" w:rsidP="002A30DE">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14333E23" w14:textId="77777777" w:rsidR="002A30DE" w:rsidRPr="00E31CF3" w:rsidRDefault="002A30DE" w:rsidP="002A30DE">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0CE387C7" w14:textId="77777777" w:rsidR="002A30DE" w:rsidRPr="00E31CF3" w:rsidRDefault="002A30DE" w:rsidP="002A30DE">
      <w:pPr>
        <w:rPr>
          <w:sz w:val="16"/>
          <w:szCs w:val="16"/>
        </w:rPr>
      </w:pPr>
      <w:r w:rsidRPr="00E31CF3">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0FDCA693" w14:textId="77777777" w:rsidR="002A30DE" w:rsidRPr="00E31CF3" w:rsidRDefault="002A30DE" w:rsidP="002A30DE">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1EEF219B" w14:textId="77777777" w:rsidR="002A30DE" w:rsidRDefault="002A30DE" w:rsidP="002A30DE">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56E906BB" w14:textId="77777777" w:rsidR="002A30DE" w:rsidRPr="00E31CF3" w:rsidRDefault="002A30DE" w:rsidP="002A30DE">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44B42274" w14:textId="77777777" w:rsidR="002A30DE" w:rsidRDefault="002A30DE" w:rsidP="002A30DE">
      <w:pPr>
        <w:spacing w:after="0" w:line="240" w:lineRule="auto"/>
      </w:pPr>
    </w:p>
    <w:p w14:paraId="4D9A92E8" w14:textId="77777777" w:rsidR="002A30DE" w:rsidRDefault="002A30DE" w:rsidP="002A30DE">
      <w:pPr>
        <w:pStyle w:val="Heading4"/>
      </w:pPr>
      <w:r>
        <w:t xml:space="preserve">That drives </w:t>
      </w:r>
      <w:r w:rsidRPr="00877C49">
        <w:rPr>
          <w:u w:val="single"/>
        </w:rPr>
        <w:t>economic confidence</w:t>
      </w:r>
      <w:r>
        <w:t xml:space="preserve"> – Increased productivity drives farm growth which creates a chain of investment.</w:t>
      </w:r>
    </w:p>
    <w:p w14:paraId="3E02B529" w14:textId="77777777" w:rsidR="002A30DE" w:rsidRPr="00D23FC3" w:rsidRDefault="002A30DE" w:rsidP="002A30DE">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08ECA86F" w14:textId="77777777" w:rsidR="002A30DE" w:rsidRPr="00D87265" w:rsidRDefault="002A30DE" w:rsidP="002A30DE">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7A066930" w14:textId="77777777" w:rsidR="002A30DE" w:rsidRPr="00D87265" w:rsidRDefault="002A30DE" w:rsidP="002A30DE">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62FE3F7C" w14:textId="77777777" w:rsidR="002A30DE" w:rsidRPr="00D87265" w:rsidRDefault="002A30DE" w:rsidP="002A30DE">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4ED66B5C" w14:textId="77777777" w:rsidR="002A30DE" w:rsidRDefault="002A30DE" w:rsidP="002A30DE">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12E1972B" w14:textId="77777777" w:rsidR="002A30DE" w:rsidRDefault="002A30DE" w:rsidP="002A30DE">
      <w:pPr>
        <w:spacing w:after="0" w:line="240" w:lineRule="auto"/>
        <w:rPr>
          <w:rFonts w:eastAsiaTheme="majorEastAsia" w:cstheme="majorBidi"/>
          <w:b/>
          <w:bCs/>
          <w:szCs w:val="26"/>
        </w:rPr>
      </w:pPr>
      <w:r>
        <w:br w:type="page"/>
      </w:r>
    </w:p>
    <w:p w14:paraId="737111ED" w14:textId="77777777" w:rsidR="002A30DE" w:rsidRDefault="002A30DE" w:rsidP="002A30DE">
      <w:pPr>
        <w:rPr>
          <w:rStyle w:val="StyleUnderline"/>
        </w:rPr>
      </w:pPr>
    </w:p>
    <w:p w14:paraId="53C9B1F9" w14:textId="77777777" w:rsidR="002A30DE" w:rsidRPr="00CE280F" w:rsidRDefault="002A30DE" w:rsidP="002A30DE">
      <w:pPr>
        <w:pStyle w:val="Heading4"/>
      </w:pPr>
      <w:r>
        <w:t>2] Capital Investment; Boosting wages creates incentive to invest</w:t>
      </w:r>
    </w:p>
    <w:p w14:paraId="7BBD877A" w14:textId="77777777" w:rsidR="002A30DE" w:rsidRDefault="002A30DE" w:rsidP="002A30DE">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31035459" w14:textId="77777777" w:rsidR="002A30DE" w:rsidRDefault="002A30DE" w:rsidP="002A30DE">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rising real wages provided an incentive for firms to invest in capital,</w:t>
      </w:r>
      <w:r w:rsidRPr="00161208">
        <w:rPr>
          <w:rStyle w:val="StyleUnderline"/>
        </w:rPr>
        <w:t xml:space="preserve"> such as machinery. </w:t>
      </w:r>
      <w:r w:rsidRPr="007C7583">
        <w:rPr>
          <w:rStyle w:val="StyleUnderline"/>
          <w:highlight w:val="green"/>
        </w:rPr>
        <w:t xml:space="preserve">When labor is cheap, businesses have little incentive to invest </w:t>
      </w:r>
      <w:r w:rsidRPr="007C7583">
        <w:rPr>
          <w:rStyle w:val="StyleUnderline"/>
        </w:rPr>
        <w:t>in capital</w:t>
      </w:r>
      <w:r w:rsidRPr="00161208">
        <w:rPr>
          <w:rStyle w:val="StyleUnderline"/>
        </w:rPr>
        <w:t xml:space="preserve"> </w:t>
      </w:r>
      <w:r w:rsidRPr="007C7583">
        <w:rPr>
          <w:rStyle w:val="StyleUnderline"/>
          <w:highlight w:val="green"/>
        </w:rPr>
        <w:t>because 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67C7AC14" w14:textId="77777777" w:rsidR="002A30DE" w:rsidRPr="00161208" w:rsidRDefault="002A30DE" w:rsidP="002A30DE">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72215B9F" w14:textId="77777777" w:rsidR="002A30DE" w:rsidRPr="00161208" w:rsidRDefault="002A30DE" w:rsidP="002A30DE">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04C4D33C" w14:textId="77777777" w:rsidR="002A30DE" w:rsidRPr="00161208" w:rsidRDefault="002A30DE" w:rsidP="002A30DE">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0DE84AA4" w14:textId="77777777" w:rsidR="002A30DE" w:rsidRPr="00161208" w:rsidRDefault="002A30DE" w:rsidP="002A30DE">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23841EA4" w14:textId="77777777" w:rsidR="002A30DE" w:rsidRPr="00161208" w:rsidRDefault="002A30DE" w:rsidP="002A30DE">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E9841BD" w14:textId="77777777" w:rsidR="002A30DE" w:rsidRDefault="002A30DE" w:rsidP="002A30DE">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521EA010" w14:textId="77777777" w:rsidR="002A30DE" w:rsidRPr="00161208" w:rsidRDefault="002A30DE" w:rsidP="002A30DE">
      <w:pPr>
        <w:rPr>
          <w:rStyle w:val="StyleUnderline"/>
        </w:rPr>
      </w:pPr>
      <w:r w:rsidRPr="00161208">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7BEF6CB0" w14:textId="77777777" w:rsidR="002A30DE" w:rsidRPr="00161208" w:rsidRDefault="002A30DE" w:rsidP="002A30DE">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2B2984D7" w14:textId="77777777" w:rsidR="002A30DE" w:rsidRDefault="002A30DE" w:rsidP="002A30DE">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72D9EAF8" w14:textId="77777777" w:rsidR="002A30DE" w:rsidRDefault="002A30DE" w:rsidP="002A30DE">
      <w:pPr>
        <w:rPr>
          <w:rFonts w:eastAsiaTheme="majorEastAsia" w:cstheme="majorBidi"/>
          <w:szCs w:val="26"/>
        </w:rPr>
      </w:pPr>
    </w:p>
    <w:p w14:paraId="2D181525" w14:textId="77777777" w:rsidR="002A30DE" w:rsidRDefault="002A30DE" w:rsidP="002A30DE">
      <w:pPr>
        <w:rPr>
          <w:rFonts w:eastAsiaTheme="majorEastAsia" w:cstheme="majorBidi"/>
          <w:szCs w:val="26"/>
        </w:rPr>
      </w:pPr>
    </w:p>
    <w:p w14:paraId="0FEFF965" w14:textId="77777777" w:rsidR="002A30DE" w:rsidRDefault="002A30DE" w:rsidP="002A30DE"/>
    <w:p w14:paraId="043F6013" w14:textId="77777777" w:rsidR="002A30DE" w:rsidRDefault="002A30DE" w:rsidP="002A30DE"/>
    <w:p w14:paraId="0E557E37" w14:textId="77777777" w:rsidR="002A30DE" w:rsidRDefault="002A30DE" w:rsidP="002A30DE">
      <w:pPr>
        <w:pStyle w:val="Heading4"/>
      </w:pPr>
      <w:r>
        <w:t>3] Working conditions – squo legislation allows for loss of rights but only unions and the right to strike solve</w:t>
      </w:r>
    </w:p>
    <w:p w14:paraId="00D7B822" w14:textId="77777777" w:rsidR="002A30DE" w:rsidRDefault="002A30DE" w:rsidP="002A30DE">
      <w:r w:rsidRPr="003216CB">
        <w:rPr>
          <w:rStyle w:val="Heading4Char"/>
        </w:rPr>
        <w:t>Apha, 17</w:t>
      </w:r>
      <w:r>
        <w:t xml:space="preserve">, </w:t>
      </w:r>
      <w:r w:rsidRPr="003216CB">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6" w:history="1">
        <w:r w:rsidRPr="003216CB">
          <w:rPr>
            <w:rStyle w:val="Hyperlink"/>
            <w:sz w:val="16"/>
            <w:szCs w:val="16"/>
          </w:rPr>
          <w:t>https://www.apha.org/policies-and-advocacy/public-health-policy-statements/policy-database/2018/01/18/improving-working-conditions</w:t>
        </w:r>
      </w:hyperlink>
      <w:r w:rsidRPr="003216CB">
        <w:rPr>
          <w:sz w:val="16"/>
          <w:szCs w:val="16"/>
        </w:rPr>
        <w:t>, KR</w:t>
      </w:r>
    </w:p>
    <w:p w14:paraId="6EBFB402" w14:textId="77777777" w:rsidR="002A30DE" w:rsidRPr="007A064A" w:rsidRDefault="002A30DE" w:rsidP="002A30DE">
      <w:pPr>
        <w:rPr>
          <w:sz w:val="16"/>
          <w:szCs w:val="16"/>
        </w:rPr>
      </w:pPr>
      <w:r w:rsidRPr="00150ADB">
        <w:rPr>
          <w:rStyle w:val="StyleUnderline"/>
          <w:highlight w:val="green"/>
        </w:rPr>
        <w:t>More than 4 million workers in the U</w:t>
      </w:r>
      <w:r w:rsidRPr="00AB403B">
        <w:rPr>
          <w:rStyle w:val="StyleUnderline"/>
        </w:rPr>
        <w:t xml:space="preserve">nited </w:t>
      </w:r>
      <w:r w:rsidRPr="00150ADB">
        <w:rPr>
          <w:rStyle w:val="StyleUnderline"/>
          <w:highlight w:val="green"/>
        </w:rPr>
        <w:t>St</w:t>
      </w:r>
      <w:r w:rsidRPr="00AB403B">
        <w:rPr>
          <w:rStyle w:val="StyleUnderline"/>
        </w:rPr>
        <w:t xml:space="preserve">ates are directly involved in tending crops and livestock, picking and packaging produce, and slaughtering and processing meat, poultry, and seafood.[1] These individuals, referred to throughout this policy statement </w:t>
      </w:r>
      <w:r w:rsidRPr="00150ADB">
        <w:rPr>
          <w:rStyle w:val="StyleUnderline"/>
          <w:highlight w:val="green"/>
        </w:rPr>
        <w:t>as farmworkers</w:t>
      </w:r>
      <w:r w:rsidRPr="00AB403B">
        <w:rPr>
          <w:rStyle w:val="StyleUnderline"/>
        </w:rPr>
        <w:t xml:space="preserve"> and food production workers, are </w:t>
      </w:r>
      <w:r w:rsidRPr="00150ADB">
        <w:rPr>
          <w:rStyle w:val="StyleUnderline"/>
          <w:highlight w:val="green"/>
        </w:rPr>
        <w:t>essential to</w:t>
      </w:r>
      <w:r w:rsidRPr="00AB403B">
        <w:rPr>
          <w:rStyle w:val="StyleUnderline"/>
        </w:rPr>
        <w:t xml:space="preserve"> meeting the </w:t>
      </w:r>
      <w:r w:rsidRPr="00150ADB">
        <w:rPr>
          <w:rStyle w:val="StyleUnderline"/>
          <w:highlight w:val="green"/>
        </w:rPr>
        <w:t>public health</w:t>
      </w:r>
      <w:r w:rsidRPr="00AB403B">
        <w:rPr>
          <w:rStyle w:val="StyleUnderline"/>
        </w:rPr>
        <w:t xml:space="preserve"> goal of ensuring an accessible supply of nutritious food.</w:t>
      </w:r>
      <w:r>
        <w:t xml:space="preserve"> </w:t>
      </w:r>
      <w:r w:rsidRPr="007A064A">
        <w:rPr>
          <w:sz w:val="16"/>
          <w:szCs w:val="16"/>
        </w:rPr>
        <w:t>Yet, in the case of many of these workers, their job adversely affects their health</w:t>
      </w:r>
      <w:r>
        <w:t xml:space="preserve">. </w:t>
      </w:r>
      <w:r w:rsidRPr="00150ADB">
        <w:rPr>
          <w:rStyle w:val="StyleUnderline"/>
          <w:highlight w:val="green"/>
        </w:rPr>
        <w:t>Most are paid low wages,</w:t>
      </w:r>
      <w:r w:rsidRPr="00AB403B">
        <w:rPr>
          <w:rStyle w:val="StyleUnderline"/>
        </w:rPr>
        <w:t xml:space="preserve"> and they suffer </w:t>
      </w:r>
      <w:r w:rsidRPr="00150ADB">
        <w:rPr>
          <w:rStyle w:val="Emphasis"/>
          <w:highlight w:val="green"/>
        </w:rPr>
        <w:t>high rates of</w:t>
      </w:r>
      <w:r w:rsidRPr="00150ADB">
        <w:rPr>
          <w:rStyle w:val="Emphasis"/>
        </w:rPr>
        <w:t xml:space="preserve"> work-related fatalities </w:t>
      </w:r>
      <w:r w:rsidRPr="00150ADB">
        <w:rPr>
          <w:rStyle w:val="Emphasis"/>
          <w:highlight w:val="green"/>
        </w:rPr>
        <w:t>and</w:t>
      </w:r>
      <w:r w:rsidRPr="00150ADB">
        <w:rPr>
          <w:rStyle w:val="Emphasis"/>
        </w:rPr>
        <w:t xml:space="preserve"> injuries. Many face </w:t>
      </w:r>
      <w:r w:rsidRPr="00150ADB">
        <w:rPr>
          <w:rStyle w:val="Emphasis"/>
          <w:highlight w:val="green"/>
        </w:rPr>
        <w:t>discrimination and exploitation because of</w:t>
      </w:r>
      <w:r w:rsidRPr="00150ADB">
        <w:rPr>
          <w:rStyle w:val="Emphasis"/>
        </w:rPr>
        <w:t xml:space="preserve"> </w:t>
      </w:r>
      <w:r w:rsidRPr="00150ADB">
        <w:rPr>
          <w:rStyle w:val="Emphasis"/>
          <w:highlight w:val="green"/>
        </w:rPr>
        <w:t>their</w:t>
      </w:r>
      <w:r w:rsidRPr="00150ADB">
        <w:rPr>
          <w:rStyle w:val="Emphasis"/>
        </w:rPr>
        <w:t xml:space="preserve"> race, ethnicity, and/or </w:t>
      </w:r>
      <w:r w:rsidRPr="00150ADB">
        <w:rPr>
          <w:rStyle w:val="Emphasis"/>
          <w:highlight w:val="green"/>
        </w:rPr>
        <w:t>immigration status</w:t>
      </w:r>
      <w:r w:rsidRPr="00150ADB">
        <w:rPr>
          <w:rStyle w:val="Emphasis"/>
        </w:rPr>
        <w:t xml:space="preserve">, and some are </w:t>
      </w:r>
      <w:r w:rsidRPr="00150ADB">
        <w:rPr>
          <w:rStyle w:val="Emphasis"/>
          <w:highlight w:val="green"/>
        </w:rPr>
        <w:t>excluded altogether from</w:t>
      </w:r>
      <w:r w:rsidRPr="00150ADB">
        <w:rPr>
          <w:rStyle w:val="Emphasis"/>
        </w:rPr>
        <w:t xml:space="preserve"> certain </w:t>
      </w:r>
      <w:r w:rsidRPr="00150ADB">
        <w:rPr>
          <w:rStyle w:val="Emphasis"/>
          <w:highlight w:val="green"/>
        </w:rPr>
        <w:t>labor</w:t>
      </w:r>
      <w:r w:rsidRPr="00150ADB">
        <w:rPr>
          <w:rStyle w:val="Emphasis"/>
        </w:rPr>
        <w:t xml:space="preserve"> law </w:t>
      </w:r>
      <w:r w:rsidRPr="00150ADB">
        <w:rPr>
          <w:rStyle w:val="Emphasis"/>
          <w:highlight w:val="green"/>
        </w:rPr>
        <w:t>protections</w:t>
      </w:r>
      <w:r w:rsidRPr="00AB403B">
        <w:rPr>
          <w:rStyle w:val="StyleUnderline"/>
        </w:rPr>
        <w:t xml:space="preserve">. Currently, </w:t>
      </w:r>
      <w:r w:rsidRPr="00150ADB">
        <w:rPr>
          <w:rStyle w:val="StyleUnderline"/>
          <w:highlight w:val="green"/>
        </w:rPr>
        <w:t>working conditions</w:t>
      </w:r>
      <w:r w:rsidRPr="00AB403B">
        <w:rPr>
          <w:rStyle w:val="StyleUnderline"/>
        </w:rPr>
        <w:t xml:space="preserve"> for farmworkers and food production </w:t>
      </w:r>
      <w:r w:rsidRPr="00150ADB">
        <w:rPr>
          <w:rStyle w:val="StyleUnderline"/>
        </w:rPr>
        <w:t xml:space="preserve">workers </w:t>
      </w:r>
      <w:r w:rsidRPr="00150ADB">
        <w:rPr>
          <w:rStyle w:val="Emphasis"/>
          <w:highlight w:val="green"/>
        </w:rPr>
        <w:t>contribute to health disparities</w:t>
      </w:r>
      <w:r w:rsidRPr="00150ADB">
        <w:rPr>
          <w:rStyle w:val="StyleUnderline"/>
          <w:highlight w:val="green"/>
        </w:rPr>
        <w:t>.</w:t>
      </w:r>
      <w:r>
        <w:t xml:space="preserve"> </w:t>
      </w:r>
      <w:r w:rsidRPr="007A064A">
        <w:rPr>
          <w:sz w:val="16"/>
          <w:szCs w:val="16"/>
        </w:rPr>
        <w:t xml:space="preserve">As expressed in APHA policies, </w:t>
      </w:r>
      <w:r w:rsidRPr="007A064A">
        <w:rPr>
          <w:rStyle w:val="StyleUnderline"/>
          <w:sz w:val="16"/>
          <w:szCs w:val="16"/>
        </w:rPr>
        <w:t>a</w:t>
      </w:r>
      <w:r w:rsidRPr="00AB403B">
        <w:rPr>
          <w:rStyle w:val="StyleUnderline"/>
        </w:rPr>
        <w:t xml:space="preserve"> sustainable food system must be grounded in safe working conditions, fair wages, and human rights protections</w:t>
      </w:r>
      <w:r>
        <w:t xml:space="preserve"> </w:t>
      </w:r>
      <w:r w:rsidRPr="007A064A">
        <w:rPr>
          <w:sz w:val="16"/>
          <w:szCs w:val="16"/>
        </w:rPr>
        <w:t>for individuals employed in agriculture and food production.</w:t>
      </w:r>
    </w:p>
    <w:p w14:paraId="4B69B1C1" w14:textId="77777777" w:rsidR="002A30DE" w:rsidRDefault="002A30DE" w:rsidP="002A30DE">
      <w:r w:rsidRPr="007A064A">
        <w:rPr>
          <w:sz w:val="16"/>
          <w:szCs w:val="16"/>
        </w:rPr>
        <w:t xml:space="preserve">Fatality, injury, and illness rates: </w:t>
      </w:r>
      <w:r w:rsidRPr="00150ADB">
        <w:rPr>
          <w:rStyle w:val="StyleUnderline"/>
          <w:highlight w:val="green"/>
        </w:rPr>
        <w:t>Workers</w:t>
      </w:r>
      <w:r w:rsidRPr="00150ADB">
        <w:rPr>
          <w:rStyle w:val="StyleUnderline"/>
        </w:rPr>
        <w:t xml:space="preserve"> employed in food production jobs are </w:t>
      </w:r>
      <w:r w:rsidRPr="00150ADB">
        <w:rPr>
          <w:rStyle w:val="StyleUnderline"/>
          <w:highlight w:val="green"/>
        </w:rPr>
        <w:t>exposed to</w:t>
      </w:r>
      <w:r w:rsidRPr="00150ADB">
        <w:rPr>
          <w:rStyle w:val="StyleUnderline"/>
        </w:rPr>
        <w:t xml:space="preserve"> a wide range of serious </w:t>
      </w:r>
      <w:r w:rsidRPr="00150ADB">
        <w:rPr>
          <w:rStyle w:val="StyleUnderline"/>
          <w:highlight w:val="green"/>
        </w:rPr>
        <w:t>hazards</w:t>
      </w:r>
      <w:r>
        <w:t xml:space="preserve">. </w:t>
      </w:r>
      <w:r w:rsidRPr="007A064A">
        <w:rPr>
          <w:sz w:val="16"/>
          <w:szCs w:val="16"/>
        </w:rPr>
        <w:t>For example, workers on dairy farms and in hog growing operations are at risk of being injured by charging or</w:t>
      </w:r>
      <w:r>
        <w:t xml:space="preserve"> </w:t>
      </w:r>
      <w:r w:rsidRPr="00150ADB">
        <w:rPr>
          <w:rStyle w:val="StyleUnderline"/>
        </w:rPr>
        <w:t>kicking animals and by contact with heavy machinery[</w:t>
      </w:r>
      <w:r>
        <w:t>2]</w:t>
      </w:r>
      <w:r w:rsidRPr="007A064A">
        <w:rPr>
          <w:sz w:val="16"/>
          <w:szCs w:val="16"/>
        </w:rPr>
        <w:t xml:space="preserve">, workers who handle livestock and poultry are at increased risk of </w:t>
      </w:r>
      <w:r w:rsidRPr="00150ADB">
        <w:rPr>
          <w:rStyle w:val="StyleUnderline"/>
        </w:rPr>
        <w:t xml:space="preserve">zoonotic </w:t>
      </w:r>
      <w:r w:rsidRPr="00150ADB">
        <w:rPr>
          <w:rStyle w:val="StyleUnderline"/>
          <w:highlight w:val="green"/>
        </w:rPr>
        <w:t>diseases</w:t>
      </w:r>
      <w:r>
        <w:t>[</w:t>
      </w:r>
      <w:r w:rsidRPr="007A064A">
        <w:rPr>
          <w:sz w:val="16"/>
          <w:szCs w:val="16"/>
        </w:rPr>
        <w:t>3], and those who tend and harvest crops often suffer heat-related illness,[4] pesticide poisoning,[5</w:t>
      </w:r>
      <w:r w:rsidRPr="007A064A">
        <w:rPr>
          <w:rStyle w:val="StyleUnderline"/>
          <w:sz w:val="16"/>
          <w:szCs w:val="16"/>
        </w:rPr>
        <w:t>]</w:t>
      </w:r>
      <w:r w:rsidRPr="00150ADB">
        <w:rPr>
          <w:rStyle w:val="StyleUnderline"/>
        </w:rPr>
        <w:t xml:space="preserve"> and chronic back and shoulder </w:t>
      </w:r>
      <w:r w:rsidRPr="00150ADB">
        <w:rPr>
          <w:rStyle w:val="StyleUnderline"/>
          <w:highlight w:val="green"/>
        </w:rPr>
        <w:t>injuries</w:t>
      </w:r>
      <w:r>
        <w:t xml:space="preserve"> </w:t>
      </w:r>
      <w:r w:rsidRPr="00492865">
        <w:rPr>
          <w:sz w:val="16"/>
          <w:szCs w:val="16"/>
        </w:rPr>
        <w:t>from bending, reaching, and lifting.[6] Workers employed in seafood, poultry, pork, and beef slaughtering and packaging suffer</w:t>
      </w:r>
      <w:r>
        <w:t xml:space="preserve"> </w:t>
      </w:r>
      <w:r w:rsidRPr="00150ADB">
        <w:rPr>
          <w:rStyle w:val="StyleUnderline"/>
        </w:rPr>
        <w:t xml:space="preserve">from lacerations and </w:t>
      </w:r>
      <w:r w:rsidRPr="00150ADB">
        <w:rPr>
          <w:rStyle w:val="StyleUnderline"/>
          <w:highlight w:val="green"/>
        </w:rPr>
        <w:t>amputations</w:t>
      </w:r>
      <w:r>
        <w:t xml:space="preserve">, </w:t>
      </w:r>
      <w:r w:rsidRPr="00492865">
        <w:rPr>
          <w:sz w:val="16"/>
          <w:szCs w:val="16"/>
        </w:rPr>
        <w:t>infections and exposure to antibiotic-resistant pathogens,[7,8] and musculoskeletal disorders caused by intense repetitive work.[9,10] Exposure to such hazards results in</w:t>
      </w:r>
      <w:r>
        <w:t xml:space="preserve"> </w:t>
      </w:r>
      <w:r w:rsidRPr="00150ADB">
        <w:rPr>
          <w:rStyle w:val="StyleUnderline"/>
        </w:rPr>
        <w:t>high injury and fatality</w:t>
      </w:r>
      <w:r>
        <w:t xml:space="preserve"> </w:t>
      </w:r>
      <w:r w:rsidRPr="00492865">
        <w:rPr>
          <w:sz w:val="16"/>
          <w:szCs w:val="16"/>
        </w:rPr>
        <w:t>rates among U.S. workers employed in these industries.</w:t>
      </w:r>
    </w:p>
    <w:p w14:paraId="30D51640" w14:textId="77777777" w:rsidR="002A30DE" w:rsidRDefault="002A30DE" w:rsidP="002A30DE">
      <w:r w:rsidRPr="00150ADB">
        <w:rPr>
          <w:rStyle w:val="StyleUnderline"/>
        </w:rPr>
        <w:t xml:space="preserve">The </w:t>
      </w:r>
      <w:r w:rsidRPr="00150ADB">
        <w:rPr>
          <w:rStyle w:val="StyleUnderline"/>
          <w:highlight w:val="green"/>
        </w:rPr>
        <w:t>rate of fatal</w:t>
      </w:r>
      <w:r w:rsidRPr="00150ADB">
        <w:rPr>
          <w:rStyle w:val="StyleUnderline"/>
        </w:rPr>
        <w:t xml:space="preserve"> work-related </w:t>
      </w:r>
      <w:r w:rsidRPr="00150ADB">
        <w:rPr>
          <w:rStyle w:val="StyleUnderline"/>
          <w:highlight w:val="green"/>
        </w:rPr>
        <w:t>injuries among ag</w:t>
      </w:r>
      <w:r w:rsidRPr="00150ADB">
        <w:rPr>
          <w:rStyle w:val="StyleUnderline"/>
        </w:rPr>
        <w:t xml:space="preserve">ricultural </w:t>
      </w:r>
      <w:r w:rsidRPr="00150ADB">
        <w:rPr>
          <w:rStyle w:val="StyleUnderline"/>
          <w:highlight w:val="green"/>
        </w:rPr>
        <w:t>workers is seven times higher than</w:t>
      </w:r>
      <w:r w:rsidRPr="00150ADB">
        <w:rPr>
          <w:rStyle w:val="StyleUnderline"/>
        </w:rPr>
        <w:t xml:space="preserve"> the rate among </w:t>
      </w:r>
      <w:r w:rsidRPr="00150ADB">
        <w:rPr>
          <w:rStyle w:val="StyleUnderline"/>
          <w:highlight w:val="green"/>
        </w:rPr>
        <w:t xml:space="preserve">workers overall </w:t>
      </w:r>
      <w:r w:rsidRPr="00150ADB">
        <w:rPr>
          <w:rStyle w:val="StyleUnderline"/>
        </w:rPr>
        <w:t>and two times higher than that for construction workers</w:t>
      </w:r>
      <w:r>
        <w:t xml:space="preserve"> </w:t>
      </w:r>
      <w:r w:rsidRPr="00492865">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79C3669E" w14:textId="77777777" w:rsidR="002A30DE" w:rsidRPr="00492865" w:rsidRDefault="002A30DE" w:rsidP="002A30DE">
      <w:pPr>
        <w:rPr>
          <w:sz w:val="16"/>
          <w:szCs w:val="16"/>
        </w:rPr>
      </w:pPr>
      <w:r w:rsidRPr="00150ADB">
        <w:rPr>
          <w:rStyle w:val="StyleUnderline"/>
        </w:rPr>
        <w:t xml:space="preserve">Work-related </w:t>
      </w:r>
      <w:r w:rsidRPr="00150ADB">
        <w:rPr>
          <w:rStyle w:val="StyleUnderline"/>
          <w:highlight w:val="green"/>
        </w:rPr>
        <w:t>injuries</w:t>
      </w:r>
      <w:r w:rsidRPr="00150ADB">
        <w:rPr>
          <w:rStyle w:val="StyleUnderline"/>
        </w:rPr>
        <w:t xml:space="preserve">, illnesses, and disability </w:t>
      </w:r>
      <w:r w:rsidRPr="00150ADB">
        <w:rPr>
          <w:rStyle w:val="StyleUnderline"/>
          <w:highlight w:val="green"/>
        </w:rPr>
        <w:t xml:space="preserve">are costly to businesses, communities, governments, workers, and </w:t>
      </w:r>
      <w:r w:rsidRPr="00150ADB">
        <w:rPr>
          <w:rStyle w:val="StyleUnderline"/>
        </w:rPr>
        <w:t xml:space="preserve">workers’ </w:t>
      </w:r>
      <w:r w:rsidRPr="00150ADB">
        <w:rPr>
          <w:rStyle w:val="StyleUnderline"/>
          <w:highlight w:val="green"/>
        </w:rPr>
        <w:t>families</w:t>
      </w:r>
      <w:r w:rsidRPr="00150ADB">
        <w:rPr>
          <w:highlight w:val="green"/>
        </w:rPr>
        <w:t xml:space="preserve">. </w:t>
      </w:r>
      <w:r w:rsidRPr="00492865">
        <w:rPr>
          <w:sz w:val="16"/>
          <w:szCs w:val="16"/>
        </w:rPr>
        <w:t>The annual cost of work-related injuries, illnesses, and fatalities in the United States, including productivity losses, is</w:t>
      </w:r>
      <w:r>
        <w:t xml:space="preserve"> </w:t>
      </w:r>
      <w:r w:rsidRPr="00150ADB">
        <w:rPr>
          <w:rStyle w:val="StyleUnderline"/>
        </w:rPr>
        <w:t>estimated to be $250 billion</w:t>
      </w:r>
      <w:r w:rsidRPr="00492865">
        <w:rPr>
          <w:sz w:val="16"/>
          <w:szCs w:val="16"/>
        </w:rPr>
        <w:t>. With workers’ compensation covering less than 25% of these costs,</w:t>
      </w:r>
      <w:r>
        <w:t xml:space="preserve"> </w:t>
      </w:r>
      <w:r w:rsidRPr="00150ADB">
        <w:rPr>
          <w:rStyle w:val="StyleUnderline"/>
        </w:rPr>
        <w:t>all members of society share the burden</w:t>
      </w:r>
      <w:r>
        <w:t>.</w:t>
      </w:r>
      <w:r w:rsidRPr="00492865">
        <w:rPr>
          <w:sz w:val="16"/>
          <w:szCs w:val="16"/>
        </w:rPr>
        <w:t xml:space="preserve">[13] As a result, families and </w:t>
      </w:r>
      <w:r w:rsidRPr="00150ADB">
        <w:rPr>
          <w:rStyle w:val="StyleUnderline"/>
        </w:rPr>
        <w:t>taxpayers subsidize the majority of the lost income</w:t>
      </w:r>
      <w:r>
        <w:t xml:space="preserve"> </w:t>
      </w:r>
      <w:r w:rsidRPr="00492865">
        <w:rPr>
          <w:sz w:val="16"/>
          <w:szCs w:val="16"/>
        </w:rPr>
        <w:t>and medical care costs generated by work-related injuries and illnesses.[14]</w:t>
      </w:r>
    </w:p>
    <w:p w14:paraId="5844C5A4" w14:textId="77777777" w:rsidR="002A30DE" w:rsidRPr="00492865" w:rsidRDefault="002A30DE" w:rsidP="002A30DE">
      <w:pPr>
        <w:rPr>
          <w:sz w:val="16"/>
          <w:szCs w:val="16"/>
        </w:rPr>
      </w:pPr>
      <w:r w:rsidRPr="00492865">
        <w:rPr>
          <w:sz w:val="16"/>
          <w:szCs w:val="16"/>
        </w:rPr>
        <w:t>Economic insecurity</w:t>
      </w:r>
      <w:r>
        <w:t xml:space="preserve">: </w:t>
      </w:r>
      <w:r w:rsidRPr="00150ADB">
        <w:rPr>
          <w:rStyle w:val="StyleUnderline"/>
          <w:highlight w:val="green"/>
        </w:rPr>
        <w:t>Income</w:t>
      </w:r>
      <w:r w:rsidRPr="00150ADB">
        <w:rPr>
          <w:rStyle w:val="StyleUnderline"/>
        </w:rPr>
        <w:t xml:space="preserve"> is a critical social determinant of health. It </w:t>
      </w:r>
      <w:r w:rsidRPr="00150ADB">
        <w:rPr>
          <w:rStyle w:val="StyleUnderline"/>
          <w:highlight w:val="green"/>
        </w:rPr>
        <w:t>affects</w:t>
      </w:r>
      <w:r w:rsidRPr="00150ADB">
        <w:rPr>
          <w:rStyle w:val="StyleUnderline"/>
        </w:rPr>
        <w:t xml:space="preserve"> individuals’ and families’ ability to meet the basic needs of safe housing, </w:t>
      </w:r>
      <w:r w:rsidRPr="00150ADB">
        <w:rPr>
          <w:rStyle w:val="StyleUnderline"/>
          <w:highlight w:val="green"/>
        </w:rPr>
        <w:t>food</w:t>
      </w:r>
      <w:r w:rsidRPr="00150ADB">
        <w:rPr>
          <w:rStyle w:val="StyleUnderline"/>
        </w:rPr>
        <w:t xml:space="preserve">, child care, transportation, and </w:t>
      </w:r>
      <w:r w:rsidRPr="00150ADB">
        <w:rPr>
          <w:rStyle w:val="StyleUnderline"/>
          <w:highlight w:val="green"/>
        </w:rPr>
        <w:t>health</w:t>
      </w:r>
      <w:r w:rsidRPr="00150ADB">
        <w:rPr>
          <w:rStyle w:val="StyleUnderline"/>
        </w:rPr>
        <w:t xml:space="preserve"> </w:t>
      </w:r>
      <w:r w:rsidRPr="00150ADB">
        <w:rPr>
          <w:rStyle w:val="StyleUnderline"/>
          <w:highlight w:val="green"/>
        </w:rPr>
        <w:t>care</w:t>
      </w:r>
      <w:r w:rsidRPr="00492865">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615F035C" w14:textId="77777777" w:rsidR="002A30DE" w:rsidRPr="00492865" w:rsidRDefault="002A30DE" w:rsidP="002A30DE">
      <w:pPr>
        <w:rPr>
          <w:sz w:val="16"/>
          <w:szCs w:val="16"/>
        </w:rPr>
      </w:pPr>
      <w:r w:rsidRPr="00492865">
        <w:rPr>
          <w:sz w:val="16"/>
          <w:szCs w:val="16"/>
        </w:rPr>
        <w:t xml:space="preserve">Depending on the industry sector, the size of the employer, and the presence of a union, some food production workers have access to employer-provided health insurance and paid sick leave, </w:t>
      </w:r>
      <w:r w:rsidRPr="00492865">
        <w:rPr>
          <w:rStyle w:val="StyleUnderline"/>
          <w:sz w:val="16"/>
          <w:szCs w:val="16"/>
        </w:rPr>
        <w:t>but many do not</w:t>
      </w:r>
      <w:r w:rsidRPr="00492865">
        <w:rPr>
          <w:sz w:val="16"/>
          <w:szCs w:val="16"/>
        </w:rPr>
        <w:t>. In 2014, for example,</w:t>
      </w:r>
      <w:r>
        <w:t xml:space="preserve"> </w:t>
      </w:r>
      <w:r w:rsidRPr="00150ADB">
        <w:rPr>
          <w:rStyle w:val="StyleUnderline"/>
          <w:highlight w:val="green"/>
        </w:rPr>
        <w:t>only 22% of farmworkers</w:t>
      </w:r>
      <w:r w:rsidRPr="00150ADB">
        <w:rPr>
          <w:rStyle w:val="StyleUnderline"/>
        </w:rPr>
        <w:t xml:space="preserve"> reported </w:t>
      </w:r>
      <w:r w:rsidRPr="00150ADB">
        <w:rPr>
          <w:rStyle w:val="StyleUnderline"/>
          <w:highlight w:val="green"/>
        </w:rPr>
        <w:t>hav</w:t>
      </w:r>
      <w:r w:rsidRPr="00150ADB">
        <w:rPr>
          <w:rStyle w:val="StyleUnderline"/>
        </w:rPr>
        <w:t xml:space="preserve">ing </w:t>
      </w:r>
      <w:r w:rsidRPr="00150ADB">
        <w:rPr>
          <w:rStyle w:val="StyleUnderline"/>
          <w:highlight w:val="green"/>
        </w:rPr>
        <w:t>health</w:t>
      </w:r>
      <w:r w:rsidRPr="00150ADB">
        <w:rPr>
          <w:rStyle w:val="StyleUnderline"/>
        </w:rPr>
        <w:t xml:space="preserve"> </w:t>
      </w:r>
      <w:r w:rsidRPr="00150ADB">
        <w:rPr>
          <w:rStyle w:val="StyleUnderline"/>
          <w:highlight w:val="green"/>
        </w:rPr>
        <w:t>insurance</w:t>
      </w:r>
      <w:r>
        <w:t xml:space="preserve">. </w:t>
      </w:r>
      <w:r w:rsidRPr="00492865">
        <w:rPr>
          <w:sz w:val="16"/>
          <w:szCs w:val="16"/>
        </w:rPr>
        <w:t>Although most workers employed by the major U.S. meat and poultry processing firms are provided health insurance, most do not have the benefit of paid sick leave.[18,19]</w:t>
      </w:r>
    </w:p>
    <w:p w14:paraId="1510D803" w14:textId="77777777" w:rsidR="002A30DE" w:rsidRPr="00492865" w:rsidRDefault="002A30DE" w:rsidP="002A30DE">
      <w:pPr>
        <w:rPr>
          <w:sz w:val="16"/>
          <w:szCs w:val="16"/>
        </w:rPr>
      </w:pPr>
      <w:r w:rsidRPr="00492865">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150ADB">
        <w:rPr>
          <w:rStyle w:val="StyleUnderline"/>
          <w:highlight w:val="green"/>
        </w:rPr>
        <w:t>The</w:t>
      </w:r>
      <w:r w:rsidRPr="00150ADB">
        <w:rPr>
          <w:rStyle w:val="StyleUnderline"/>
        </w:rPr>
        <w:t xml:space="preserve"> piece-rate </w:t>
      </w:r>
      <w:r w:rsidRPr="00150ADB">
        <w:rPr>
          <w:rStyle w:val="StyleUnderline"/>
          <w:highlight w:val="green"/>
        </w:rPr>
        <w:t>system fosters discriminatory practices and inequalit</w:t>
      </w:r>
      <w:r>
        <w:t xml:space="preserve">y[22] and </w:t>
      </w:r>
      <w:r w:rsidRPr="00150ADB">
        <w:rPr>
          <w:rStyle w:val="StyleUnderline"/>
        </w:rPr>
        <w:t xml:space="preserve">can be </w:t>
      </w:r>
      <w:r w:rsidRPr="00150ADB">
        <w:rPr>
          <w:rStyle w:val="StyleUnderline"/>
          <w:highlight w:val="green"/>
        </w:rPr>
        <w:t>abused by employers</w:t>
      </w:r>
      <w:r w:rsidRPr="00150ADB">
        <w:rPr>
          <w:rStyle w:val="StyleUnderline"/>
        </w:rPr>
        <w:t xml:space="preserve"> and supervisors </w:t>
      </w:r>
      <w:r w:rsidRPr="00150ADB">
        <w:rPr>
          <w:rStyle w:val="StyleUnderline"/>
          <w:highlight w:val="green"/>
        </w:rPr>
        <w:t>to defraud workers</w:t>
      </w:r>
      <w:r w:rsidRPr="00150ADB">
        <w:rPr>
          <w:rStyle w:val="StyleUnderline"/>
        </w:rPr>
        <w:t xml:space="preserve"> of the wages they are due</w:t>
      </w:r>
      <w:r>
        <w:t xml:space="preserve">.[23] </w:t>
      </w:r>
      <w:r w:rsidRPr="00492865">
        <w:rPr>
          <w:sz w:val="16"/>
          <w:szCs w:val="16"/>
        </w:rPr>
        <w:t xml:space="preserve">Farmworkers consistently report that the only way to increase and ensure the use of safety equipment will be switching from the piece-rate system to an hourly wage rate.[19]  </w:t>
      </w:r>
    </w:p>
    <w:p w14:paraId="423B9AAB" w14:textId="77777777" w:rsidR="002A30DE" w:rsidRPr="00492865" w:rsidRDefault="002A30DE" w:rsidP="002A30DE">
      <w:pPr>
        <w:rPr>
          <w:sz w:val="16"/>
          <w:szCs w:val="16"/>
        </w:rPr>
      </w:pPr>
      <w:r w:rsidRPr="00492865">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03A97914" w14:textId="77777777" w:rsidR="002A30DE" w:rsidRPr="00492865" w:rsidRDefault="002A30DE" w:rsidP="002A30DE">
      <w:pPr>
        <w:rPr>
          <w:sz w:val="16"/>
          <w:szCs w:val="16"/>
        </w:rPr>
      </w:pPr>
      <w:r w:rsidRPr="00492865">
        <w:rPr>
          <w:sz w:val="16"/>
          <w:szCs w:val="16"/>
        </w:rPr>
        <w:t>Exclusion from labor protections</w:t>
      </w:r>
      <w:r w:rsidRPr="00492865">
        <w:rPr>
          <w:rStyle w:val="StyleUnderline"/>
          <w:sz w:val="16"/>
          <w:szCs w:val="16"/>
        </w:rPr>
        <w:t>: There is a long history of agricultural jobs in the United States being excluded from labor protections</w:t>
      </w:r>
      <w:r w:rsidRPr="00492865">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17969769" w14:textId="77777777" w:rsidR="002A30DE" w:rsidRPr="00492865" w:rsidRDefault="002A30DE" w:rsidP="002A30DE">
      <w:pPr>
        <w:rPr>
          <w:sz w:val="16"/>
          <w:szCs w:val="16"/>
        </w:rPr>
      </w:pPr>
      <w:r w:rsidRPr="00492865">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073B51E4" w14:textId="77777777" w:rsidR="002A30DE" w:rsidRPr="00492865" w:rsidRDefault="002A30DE" w:rsidP="002A30DE">
      <w:pPr>
        <w:rPr>
          <w:sz w:val="16"/>
          <w:szCs w:val="16"/>
        </w:rPr>
      </w:pPr>
      <w:r w:rsidRPr="00492865">
        <w:rPr>
          <w:rStyle w:val="StyleUnderline"/>
          <w:sz w:val="16"/>
          <w:szCs w:val="16"/>
        </w:rPr>
        <w:t>Discrimination and exploitation</w:t>
      </w:r>
      <w:r w:rsidRPr="00492865">
        <w:rPr>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09C15AE5" w14:textId="77777777" w:rsidR="002A30DE" w:rsidRPr="00492865" w:rsidRDefault="002A30DE" w:rsidP="002A30DE">
      <w:pPr>
        <w:rPr>
          <w:sz w:val="16"/>
          <w:szCs w:val="16"/>
        </w:rPr>
      </w:pPr>
      <w:r w:rsidRPr="00492865">
        <w:rPr>
          <w:rStyle w:val="StyleUnderline"/>
          <w:sz w:val="16"/>
          <w:szCs w:val="16"/>
        </w:rPr>
        <w:t>More than 50% of the U.S. dairy workforce is made up of immigrants and refugees</w:t>
      </w:r>
      <w:r w:rsidRPr="00492865">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59C8A61B" w14:textId="77777777" w:rsidR="002A30DE" w:rsidRPr="00492865" w:rsidRDefault="002A30DE" w:rsidP="002A30DE">
      <w:pPr>
        <w:rPr>
          <w:sz w:val="16"/>
          <w:szCs w:val="16"/>
        </w:rPr>
      </w:pPr>
      <w:r w:rsidRPr="00492865">
        <w:rPr>
          <w:sz w:val="16"/>
          <w:szCs w:val="16"/>
        </w:rPr>
        <w:t>Some farmworkers and food production workers are authorized for employment in the United States under the H-2A and H-2B visa programs (these individuals are referred to as “guest workers”). Historically</w:t>
      </w:r>
      <w:r w:rsidRPr="00492865">
        <w:rPr>
          <w:rStyle w:val="StyleUnderline"/>
          <w:sz w:val="16"/>
          <w:szCs w:val="16"/>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492865">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01994C61" w14:textId="77777777" w:rsidR="002A30DE" w:rsidRPr="00492865" w:rsidRDefault="002A30DE" w:rsidP="002A30DE">
      <w:pPr>
        <w:rPr>
          <w:sz w:val="16"/>
          <w:szCs w:val="16"/>
        </w:rPr>
      </w:pPr>
      <w:r w:rsidRPr="00492865">
        <w:rPr>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7113CE4C" w14:textId="77777777" w:rsidR="002A30DE" w:rsidRDefault="002A30DE" w:rsidP="002A30DE">
      <w:r w:rsidRPr="00492865">
        <w:rPr>
          <w:rStyle w:val="StyleUnderline"/>
          <w:highlight w:val="green"/>
        </w:rPr>
        <w:t xml:space="preserve">Unions serve </w:t>
      </w:r>
      <w:r w:rsidRPr="00492865">
        <w:rPr>
          <w:rStyle w:val="StyleUnderline"/>
        </w:rPr>
        <w:t xml:space="preserve">as a mechanism for workers </w:t>
      </w:r>
      <w:r w:rsidRPr="00492865">
        <w:rPr>
          <w:rStyle w:val="StyleUnderline"/>
          <w:highlight w:val="green"/>
        </w:rPr>
        <w:t>to negotiate</w:t>
      </w:r>
      <w:r w:rsidRPr="00150ADB">
        <w:rPr>
          <w:rStyle w:val="StyleUnderline"/>
        </w:rPr>
        <w:t xml:space="preserve"> with employers </w:t>
      </w:r>
      <w:r w:rsidRPr="00492865">
        <w:rPr>
          <w:rStyle w:val="StyleUnderline"/>
          <w:highlight w:val="green"/>
        </w:rPr>
        <w:t xml:space="preserve">to provide </w:t>
      </w:r>
      <w:r w:rsidRPr="00492865">
        <w:rPr>
          <w:rStyle w:val="StyleUnderline"/>
        </w:rPr>
        <w:t xml:space="preserve">livable </w:t>
      </w:r>
      <w:r w:rsidRPr="00492865">
        <w:rPr>
          <w:rStyle w:val="StyleUnderline"/>
          <w:highlight w:val="green"/>
        </w:rPr>
        <w:t>wages, health benefits, and safe working conditions. Unions have a positive effect on</w:t>
      </w:r>
      <w:r w:rsidRPr="00150ADB">
        <w:rPr>
          <w:rStyle w:val="StyleUnderline"/>
        </w:rPr>
        <w:t xml:space="preserve"> both unionized </w:t>
      </w:r>
      <w:r w:rsidRPr="00492865">
        <w:rPr>
          <w:rStyle w:val="StyleUnderline"/>
          <w:highlight w:val="green"/>
        </w:rPr>
        <w:t>workers</w:t>
      </w:r>
      <w:r w:rsidRPr="00150ADB">
        <w:rPr>
          <w:rStyle w:val="StyleUnderline"/>
        </w:rPr>
        <w:t xml:space="preserve"> an</w:t>
      </w:r>
      <w:r w:rsidRPr="00492865">
        <w:rPr>
          <w:rStyle w:val="StyleUnderline"/>
        </w:rPr>
        <w:t>d non-union workers with respect to wages, fringe benefits, pay inequality, and working conditions</w:t>
      </w:r>
      <w:r w:rsidRPr="00492865">
        <w:t>.[</w:t>
      </w:r>
      <w:r>
        <w:t>43</w:t>
      </w:r>
      <w:r w:rsidRPr="00492865">
        <w:rPr>
          <w:sz w:val="16"/>
          <w:szCs w:val="16"/>
        </w:rPr>
        <w:t>] The United Nations Universal Declaration of Human Rights maintains that “everyone has the right to form and to join trade unions for the protection of his interests.”</w:t>
      </w:r>
      <w:r>
        <w:t xml:space="preserve"> </w:t>
      </w:r>
      <w:r w:rsidRPr="00492865">
        <w:rPr>
          <w:rStyle w:val="StyleUnderline"/>
          <w:highlight w:val="green"/>
        </w:rPr>
        <w:t>U.S. farmworkers</w:t>
      </w:r>
      <w:r w:rsidRPr="00150ADB">
        <w:rPr>
          <w:rStyle w:val="StyleUnderline"/>
        </w:rPr>
        <w:t xml:space="preserve">, however, </w:t>
      </w:r>
      <w:r w:rsidRPr="00492865">
        <w:rPr>
          <w:rStyle w:val="StyleUnderline"/>
          <w:highlight w:val="green"/>
        </w:rPr>
        <w:t>are excluded from</w:t>
      </w:r>
      <w:r w:rsidRPr="00150ADB">
        <w:rPr>
          <w:rStyle w:val="StyleUnderline"/>
        </w:rPr>
        <w:t xml:space="preserve"> </w:t>
      </w:r>
      <w:r w:rsidRPr="00492865">
        <w:rPr>
          <w:rStyle w:val="StyleUnderline"/>
          <w:highlight w:val="green"/>
        </w:rPr>
        <w:t>the</w:t>
      </w:r>
      <w:r w:rsidRPr="00150ADB">
        <w:rPr>
          <w:rStyle w:val="StyleUnderline"/>
        </w:rPr>
        <w:t xml:space="preserve"> </w:t>
      </w:r>
      <w:r w:rsidRPr="00492865">
        <w:rPr>
          <w:rStyle w:val="StyleUnderline"/>
          <w:highlight w:val="green"/>
        </w:rPr>
        <w:t>N</w:t>
      </w:r>
      <w:r w:rsidRPr="00150ADB">
        <w:rPr>
          <w:rStyle w:val="StyleUnderline"/>
        </w:rPr>
        <w:t xml:space="preserve">ational </w:t>
      </w:r>
      <w:r w:rsidRPr="00492865">
        <w:rPr>
          <w:rStyle w:val="StyleUnderline"/>
          <w:highlight w:val="green"/>
        </w:rPr>
        <w:t>L</w:t>
      </w:r>
      <w:r w:rsidRPr="00150ADB">
        <w:rPr>
          <w:rStyle w:val="StyleUnderline"/>
        </w:rPr>
        <w:t xml:space="preserve">abor </w:t>
      </w:r>
      <w:r w:rsidRPr="00492865">
        <w:rPr>
          <w:rStyle w:val="StyleUnderline"/>
          <w:highlight w:val="green"/>
        </w:rPr>
        <w:t>R</w:t>
      </w:r>
      <w:r w:rsidRPr="00150ADB">
        <w:rPr>
          <w:rStyle w:val="StyleUnderline"/>
        </w:rPr>
        <w:t xml:space="preserve">elations </w:t>
      </w:r>
      <w:r w:rsidRPr="00492865">
        <w:rPr>
          <w:rStyle w:val="StyleUnderline"/>
          <w:highlight w:val="green"/>
        </w:rPr>
        <w:t>A</w:t>
      </w:r>
      <w:r w:rsidRPr="00150ADB">
        <w:rPr>
          <w:rStyle w:val="StyleUnderline"/>
        </w:rPr>
        <w:t xml:space="preserve">ct, </w:t>
      </w:r>
      <w:r w:rsidRPr="00492865">
        <w:rPr>
          <w:rStyle w:val="Emphasis"/>
        </w:rPr>
        <w:t xml:space="preserve">and thus </w:t>
      </w:r>
      <w:r w:rsidRPr="00492865">
        <w:rPr>
          <w:rStyle w:val="Emphasis"/>
          <w:highlight w:val="green"/>
        </w:rPr>
        <w:t>it is</w:t>
      </w:r>
      <w:r w:rsidRPr="00492865">
        <w:rPr>
          <w:rStyle w:val="Emphasis"/>
        </w:rPr>
        <w:t xml:space="preserve"> nearly </w:t>
      </w:r>
      <w:r w:rsidRPr="00492865">
        <w:rPr>
          <w:rStyle w:val="Emphasis"/>
          <w:highlight w:val="green"/>
        </w:rPr>
        <w:t>impossible for them to bargain with employers about working conditions</w:t>
      </w:r>
      <w:r>
        <w:t xml:space="preserve">. </w:t>
      </w:r>
      <w:r w:rsidRPr="00492865">
        <w:rPr>
          <w:sz w:val="16"/>
          <w:szCs w:val="16"/>
        </w:rPr>
        <w:t xml:space="preserve">There are certain exceptions (e.g., California, Oregon, Washington) where state laws allow those working in agriculture to unionize. </w:t>
      </w:r>
      <w:r w:rsidRPr="00492865">
        <w:rPr>
          <w:rStyle w:val="StyleUnderline"/>
          <w:highlight w:val="green"/>
        </w:rPr>
        <w:t>Lack of union representation and protection can result in vulnerable workers remaining silent in the face of exploitation</w:t>
      </w:r>
      <w:r w:rsidRPr="00150ADB">
        <w:rPr>
          <w:rStyle w:val="StyleUnderline"/>
        </w:rPr>
        <w:t xml:space="preserve"> and continuing to work in unsafe conditions</w:t>
      </w:r>
      <w:r>
        <w:t>.</w:t>
      </w:r>
    </w:p>
    <w:p w14:paraId="1FDE2822" w14:textId="77777777" w:rsidR="002A30DE" w:rsidRDefault="002A30DE" w:rsidP="002A30DE"/>
    <w:p w14:paraId="28B65C5F" w14:textId="77777777" w:rsidR="002A30DE" w:rsidRDefault="002A30DE" w:rsidP="002A30DE">
      <w:pPr>
        <w:pStyle w:val="Heading4"/>
      </w:pPr>
      <w:r>
        <w:t>Empirically proven but not denied – unions work in smaller capacities but ONLY an upscale from the plan is key</w:t>
      </w:r>
    </w:p>
    <w:p w14:paraId="77026EF1" w14:textId="77777777" w:rsidR="002A30DE" w:rsidRDefault="002A30DE" w:rsidP="002A30DE">
      <w:r w:rsidRPr="00076DDE">
        <w:rPr>
          <w:rStyle w:val="Heading4Char"/>
        </w:rPr>
        <w:t>Bivens, et. al, 17</w:t>
      </w:r>
      <w:r>
        <w:t>,</w:t>
      </w:r>
      <w:r w:rsidRPr="00076DDE">
        <w:rPr>
          <w:sz w:val="16"/>
          <w:szCs w:val="16"/>
        </w:rPr>
        <w:t xml:space="preserve"> 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17" w:history="1">
        <w:r w:rsidRPr="00076DDE">
          <w:rPr>
            <w:rStyle w:val="Hyperlink"/>
            <w:sz w:val="16"/>
            <w:szCs w:val="16"/>
          </w:rPr>
          <w:t>https://www.epi.org/publication/how-todays-unions-help-working-people-giving-workers-the-power-to-improve-their-jobs-and-unrig-the-economy/</w:t>
        </w:r>
      </w:hyperlink>
      <w:r w:rsidRPr="00076DDE">
        <w:rPr>
          <w:sz w:val="16"/>
          <w:szCs w:val="16"/>
        </w:rPr>
        <w:t>, KR</w:t>
      </w:r>
    </w:p>
    <w:p w14:paraId="336709DD" w14:textId="77777777" w:rsidR="002A30DE" w:rsidRPr="00104EB7" w:rsidRDefault="002A30DE" w:rsidP="002A30DE">
      <w:pPr>
        <w:pStyle w:val="ListParagraph"/>
        <w:numPr>
          <w:ilvl w:val="0"/>
          <w:numId w:val="38"/>
        </w:numPr>
        <w:rPr>
          <w:szCs w:val="22"/>
        </w:rPr>
      </w:pPr>
      <w:r w:rsidRPr="00104EB7">
        <w:rPr>
          <w:szCs w:val="22"/>
        </w:rPr>
        <w:t>Doesn’t disprove uq – a) FUJ was informal and can’t upscale b) didn’t guarantee legal rights but only temporary influence of organizer c) Washington is one of few states where union protections are higher but some make it impossible</w:t>
      </w:r>
    </w:p>
    <w:p w14:paraId="12F235EF" w14:textId="77777777" w:rsidR="002A30DE" w:rsidRDefault="002A30DE" w:rsidP="002A30DE">
      <w:pPr>
        <w:rPr>
          <w:sz w:val="16"/>
          <w:szCs w:val="16"/>
        </w:rPr>
      </w:pPr>
      <w:r w:rsidRPr="000B3C7C">
        <w:rPr>
          <w:rStyle w:val="StyleUnderline"/>
          <w:highlight w:val="green"/>
        </w:rPr>
        <w:t>Eliminating</w:t>
      </w:r>
      <w:r w:rsidRPr="000B3C7C">
        <w:rPr>
          <w:rStyle w:val="StyleUnderline"/>
        </w:rPr>
        <w:t xml:space="preserve"> sub</w:t>
      </w:r>
      <w:r w:rsidRPr="000B3C7C">
        <w:rPr>
          <w:rStyle w:val="StyleUnderline"/>
          <w:highlight w:val="green"/>
        </w:rPr>
        <w:t>minimum wages for farmworkers</w:t>
      </w:r>
      <w:r w:rsidRPr="000B3C7C">
        <w:t xml:space="preserve">. In June 2017, Familias Unidas por La Justicia (FUJ) and Sakuma Brothers Berry Farm, one of the Pacific Northwest’s </w:t>
      </w:r>
      <w:r w:rsidRPr="000B3C7C">
        <w:rPr>
          <w:rStyle w:val="StyleUnderline"/>
          <w:highlight w:val="green"/>
        </w:rPr>
        <w:t>largest berry growers, signed a collective bargaining agreement that ensures good wages</w:t>
      </w:r>
      <w:r w:rsidRPr="000B3C7C">
        <w:rPr>
          <w:rStyle w:val="StyleUnderline"/>
        </w:rPr>
        <w:t xml:space="preserve"> for the more than 500 immigrant farmworkers who harvest berries at the farm</w:t>
      </w:r>
      <w:r w:rsidRPr="000B3C7C">
        <w:t xml:space="preserve">. The contract ensures that the </w:t>
      </w:r>
      <w:r w:rsidRPr="000B3C7C">
        <w:rPr>
          <w:rStyle w:val="StyleUnderline"/>
        </w:rPr>
        <w:t xml:space="preserve">berry pickers—many of whom had been earning less than the state minimum wage of </w:t>
      </w:r>
      <w:r w:rsidRPr="000B3C7C">
        <w:rPr>
          <w:rStyle w:val="StyleUnderline"/>
          <w:highlight w:val="green"/>
        </w:rPr>
        <w:t>$9.47</w:t>
      </w:r>
      <w:r w:rsidRPr="000B3C7C">
        <w:rPr>
          <w:rStyle w:val="StyleUnderline"/>
        </w:rPr>
        <w:t xml:space="preserve"> an hour under the former piece-rate system (based on how many pounds of berries they picked)—</w:t>
      </w:r>
      <w:r w:rsidRPr="000B3C7C">
        <w:rPr>
          <w:rStyle w:val="StyleUnderline"/>
          <w:highlight w:val="green"/>
        </w:rPr>
        <w:t>now</w:t>
      </w:r>
      <w:r w:rsidRPr="000B3C7C">
        <w:rPr>
          <w:rStyle w:val="StyleUnderline"/>
        </w:rPr>
        <w:t xml:space="preserve"> </w:t>
      </w:r>
      <w:r w:rsidRPr="000B3C7C">
        <w:rPr>
          <w:rStyle w:val="StyleUnderline"/>
          <w:highlight w:val="green"/>
        </w:rPr>
        <w:t>earn at least a minimum wage of $12</w:t>
      </w:r>
      <w:r w:rsidRPr="000B3C7C">
        <w:t xml:space="preserve">; the revised piece-rate system it establishes seeks to deliver an average wage of $15 an hour. </w:t>
      </w:r>
      <w:r w:rsidRPr="000B3C7C">
        <w:rPr>
          <w:rStyle w:val="StyleUnderline"/>
        </w:rPr>
        <w:t xml:space="preserve">The </w:t>
      </w:r>
      <w:r w:rsidRPr="000B3C7C">
        <w:rPr>
          <w:rStyle w:val="StyleUnderline"/>
          <w:highlight w:val="green"/>
        </w:rPr>
        <w:t>contract is</w:t>
      </w:r>
      <w:r w:rsidRPr="000B3C7C">
        <w:rPr>
          <w:rStyle w:val="StyleUnderline"/>
        </w:rPr>
        <w:t xml:space="preserve"> the </w:t>
      </w:r>
      <w:r w:rsidRPr="000B3C7C">
        <w:rPr>
          <w:rStyle w:val="StyleUnderline"/>
          <w:highlight w:val="green"/>
        </w:rPr>
        <w:t>culmination of four years of organizing</w:t>
      </w:r>
      <w:r w:rsidRPr="000B3C7C">
        <w:rPr>
          <w:rStyle w:val="StyleUnderline"/>
        </w:rPr>
        <w:t>, first as a workers organization and then as a recognized independent union</w:t>
      </w:r>
      <w:r w:rsidRPr="000B3C7C">
        <w:t xml:space="preserve"> in September 2016. Through </w:t>
      </w:r>
      <w:r w:rsidRPr="000B3C7C">
        <w:rPr>
          <w:rStyle w:val="StyleUnderline"/>
          <w:highlight w:val="green"/>
        </w:rPr>
        <w:t>strikes</w:t>
      </w:r>
      <w:r w:rsidRPr="000B3C7C">
        <w:rPr>
          <w:rStyle w:val="StyleUnderline"/>
        </w:rPr>
        <w:t xml:space="preserve">, informational </w:t>
      </w:r>
      <w:r w:rsidRPr="000B3C7C">
        <w:rPr>
          <w:rStyle w:val="StyleUnderline"/>
          <w:highlight w:val="green"/>
        </w:rPr>
        <w:t>pickets, and other efforts</w:t>
      </w:r>
      <w:r w:rsidRPr="000B3C7C">
        <w:rPr>
          <w:rStyle w:val="StyleUnderline"/>
        </w:rPr>
        <w:t xml:space="preserve">, FUJ </w:t>
      </w:r>
      <w:r w:rsidRPr="000B3C7C">
        <w:rPr>
          <w:rStyle w:val="StyleUnderline"/>
          <w:highlight w:val="green"/>
        </w:rPr>
        <w:t>gained national support fo</w:t>
      </w:r>
      <w:r w:rsidRPr="000B3C7C">
        <w:rPr>
          <w:rStyle w:val="StyleUnderline"/>
        </w:rPr>
        <w:t xml:space="preserve">r its </w:t>
      </w:r>
      <w:r w:rsidRPr="000B3C7C">
        <w:rPr>
          <w:rStyle w:val="StyleUnderline"/>
          <w:highlight w:val="green"/>
        </w:rPr>
        <w:t>successful</w:t>
      </w:r>
      <w:r w:rsidRPr="000B3C7C">
        <w:rPr>
          <w:rStyle w:val="StyleUnderline"/>
        </w:rPr>
        <w:t xml:space="preserve"> </w:t>
      </w:r>
      <w:r w:rsidRPr="000B3C7C">
        <w:rPr>
          <w:rStyle w:val="StyleUnderline"/>
          <w:highlight w:val="green"/>
        </w:rPr>
        <w:t>efforts</w:t>
      </w:r>
      <w:r w:rsidRPr="000B3C7C">
        <w:rPr>
          <w:rStyle w:val="StyleUnderline"/>
        </w:rPr>
        <w:t xml:space="preserve"> to change a host of practices at the farm</w:t>
      </w:r>
      <w:r w:rsidRPr="000B3C7C">
        <w:t xml:space="preserve">, </w:t>
      </w:r>
      <w:r w:rsidRPr="007775DD">
        <w:rPr>
          <w:sz w:val="16"/>
          <w:szCs w:val="16"/>
        </w:rPr>
        <w:t>including 12-hour-plus workdays. FUJ also countered Sakuma Brothers’ attempt in 2014 to replace its workforce with workers entering the United States under the H-2A temporary visa program</w:t>
      </w:r>
    </w:p>
    <w:p w14:paraId="710BD2B6" w14:textId="77777777" w:rsidR="002A30DE" w:rsidRDefault="002A30DE" w:rsidP="002A30DE"/>
    <w:p w14:paraId="6D9F757E" w14:textId="77777777" w:rsidR="002A30DE" w:rsidRDefault="002A30DE" w:rsidP="002A30DE"/>
    <w:p w14:paraId="196B59D6" w14:textId="77777777" w:rsidR="002A30DE" w:rsidRDefault="002A30DE" w:rsidP="002A30DE">
      <w:pPr>
        <w:pStyle w:val="Heading4"/>
      </w:pPr>
      <w:r>
        <w:t>Increasing working conditions key for increased yields and output</w:t>
      </w:r>
    </w:p>
    <w:p w14:paraId="46623258" w14:textId="77777777" w:rsidR="002A30DE" w:rsidRDefault="002A30DE" w:rsidP="002A30DE">
      <w:r w:rsidRPr="008A79F7">
        <w:rPr>
          <w:rStyle w:val="Heading4Char"/>
        </w:rPr>
        <w:t>Billikopf, 06</w:t>
      </w:r>
      <w:r>
        <w:t xml:space="preserve">, </w:t>
      </w:r>
      <w:r w:rsidRPr="008A79F7">
        <w:rPr>
          <w:sz w:val="16"/>
          <w:szCs w:val="16"/>
        </w:rPr>
        <w:t xml:space="preserve">8/11, UC Berkeley, “Managing People on the Farm”, Gregorio Billikopf worked as a Labor Management Farm Advisor with the University of California from 1981 to 2014 (and is now Emeritus). URL: </w:t>
      </w:r>
      <w:hyperlink r:id="rId18" w:history="1">
        <w:r w:rsidRPr="008A79F7">
          <w:rPr>
            <w:rStyle w:val="Hyperlink"/>
            <w:sz w:val="16"/>
            <w:szCs w:val="16"/>
          </w:rPr>
          <w:t>https://nature.berkeley.edu/ucce50/ag-labor/7labor/01.htm</w:t>
        </w:r>
      </w:hyperlink>
      <w:r w:rsidRPr="008A79F7">
        <w:rPr>
          <w:sz w:val="16"/>
          <w:szCs w:val="16"/>
        </w:rPr>
        <w:t>, KR</w:t>
      </w:r>
    </w:p>
    <w:p w14:paraId="40323E5F" w14:textId="77777777" w:rsidR="002A30DE" w:rsidRPr="00B43826" w:rsidRDefault="002A30DE" w:rsidP="002A30DE">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to a valuable </w:t>
      </w:r>
      <w:r w:rsidRPr="00713C21">
        <w:rPr>
          <w:rStyle w:val="StyleUnderline"/>
          <w:szCs w:val="26"/>
          <w:highlight w:val="green"/>
        </w:rPr>
        <w:t>product</w:t>
      </w:r>
      <w:r w:rsidRPr="00B43826">
        <w:rPr>
          <w:sz w:val="16"/>
          <w:szCs w:val="16"/>
        </w:rPr>
        <w:t xml:space="preserve"> and are part of an effective team.</w:t>
      </w:r>
    </w:p>
    <w:p w14:paraId="628FABA2" w14:textId="77777777" w:rsidR="002A30DE" w:rsidRDefault="002A30DE" w:rsidP="002A30DE">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3CB85FFC" w14:textId="77777777" w:rsidR="002A30DE" w:rsidRPr="00B43826" w:rsidRDefault="002A30DE" w:rsidP="002A30DE">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B43826">
        <w:rPr>
          <w:rStyle w:val="StyleUnderline"/>
          <w:highlight w:val="green"/>
        </w:rPr>
        <w:t>needs are 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0847233D" w14:textId="77777777" w:rsidR="002A30DE" w:rsidRPr="00B43826" w:rsidRDefault="002A30DE" w:rsidP="002A30DE">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2C1F82B9" w14:textId="77777777" w:rsidR="002A30DE" w:rsidRPr="00B43826" w:rsidRDefault="002A30DE" w:rsidP="002A30DE">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4FE6C973" w14:textId="77777777" w:rsidR="002A30DE" w:rsidRPr="00B43826" w:rsidRDefault="002A30DE" w:rsidP="002A30DE">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3CB1D3D" w14:textId="77777777" w:rsidR="002A30DE" w:rsidRPr="00B43826" w:rsidRDefault="002A30DE" w:rsidP="002A30DE">
      <w:pPr>
        <w:rPr>
          <w:sz w:val="16"/>
          <w:szCs w:val="16"/>
        </w:rPr>
      </w:pPr>
      <w:r w:rsidRPr="00B43826">
        <w:rPr>
          <w:sz w:val="16"/>
          <w:szCs w:val="16"/>
        </w:rPr>
        <w:t>Understanding Labor Management</w:t>
      </w:r>
    </w:p>
    <w:p w14:paraId="022D8C8C" w14:textId="77777777" w:rsidR="002A30DE" w:rsidRPr="00B43826" w:rsidRDefault="002A30DE" w:rsidP="002A30DE">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2875931A" w14:textId="77777777" w:rsidR="002A30DE" w:rsidRPr="00B43826" w:rsidRDefault="002A30DE" w:rsidP="002A30DE">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419927C9" w14:textId="77777777" w:rsidR="002A30DE" w:rsidRPr="00B43826" w:rsidRDefault="002A30DE" w:rsidP="002A30DE">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2B98249C" w14:textId="77777777" w:rsidR="002A30DE" w:rsidRPr="00B43826" w:rsidRDefault="002A30DE" w:rsidP="002A30DE">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06C13F4E" w14:textId="77777777" w:rsidR="002A30DE" w:rsidRPr="00B43826" w:rsidRDefault="002A30DE" w:rsidP="002A30DE">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3EA64384" w14:textId="77777777" w:rsidR="002A30DE" w:rsidRPr="00B43826" w:rsidRDefault="002A30DE" w:rsidP="002A30DE">
      <w:pPr>
        <w:rPr>
          <w:sz w:val="16"/>
          <w:szCs w:val="16"/>
        </w:rPr>
      </w:pPr>
      <w:r w:rsidRPr="00B43826">
        <w:rPr>
          <w:sz w:val="16"/>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0B78F0EE" w14:textId="77777777" w:rsidR="002A30DE" w:rsidRPr="00B43826" w:rsidRDefault="002A30DE" w:rsidP="002A30DE">
      <w:pPr>
        <w:rPr>
          <w:sz w:val="16"/>
          <w:szCs w:val="16"/>
        </w:rPr>
      </w:pPr>
      <w:r w:rsidRPr="00B43826">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39BF82FF" w14:textId="77777777" w:rsidR="002A30DE" w:rsidRPr="00B43826" w:rsidRDefault="002A30DE" w:rsidP="002A30DE">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031154BF" w14:textId="77777777" w:rsidR="002A30DE" w:rsidRPr="00B43826" w:rsidRDefault="002A30DE" w:rsidP="002A30DE">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AECCA46" w14:textId="77777777" w:rsidR="002A30DE" w:rsidRPr="00B43826" w:rsidRDefault="002A30DE" w:rsidP="002A30DE">
      <w:pPr>
        <w:rPr>
          <w:sz w:val="16"/>
          <w:szCs w:val="16"/>
        </w:rPr>
      </w:pPr>
      <w:r w:rsidRPr="00B43826">
        <w:rPr>
          <w:sz w:val="16"/>
          <w:szCs w:val="16"/>
        </w:rPr>
        <w:t>&lt;table cut because of weird formatting issues&gt;</w:t>
      </w:r>
    </w:p>
    <w:p w14:paraId="7918C3AF" w14:textId="77777777" w:rsidR="002A30DE" w:rsidRPr="00B43826" w:rsidRDefault="002A30DE" w:rsidP="002A30DE">
      <w:pPr>
        <w:rPr>
          <w:sz w:val="16"/>
          <w:szCs w:val="16"/>
        </w:rPr>
      </w:pPr>
      <w:r w:rsidRPr="00B43826">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461802C4" w14:textId="77777777" w:rsidR="002A30DE" w:rsidRPr="00B43826" w:rsidRDefault="002A30DE" w:rsidP="002A30DE">
      <w:pPr>
        <w:rPr>
          <w:sz w:val="16"/>
          <w:szCs w:val="16"/>
        </w:rPr>
      </w:pPr>
      <w:r w:rsidRPr="00B43826">
        <w:rPr>
          <w:sz w:val="16"/>
          <w:szCs w:val="16"/>
        </w:rPr>
        <w:t>Let’s briefly examine the elements within these three columns before moving on to the importance of purposeful action.</w:t>
      </w:r>
    </w:p>
    <w:p w14:paraId="222EEC27" w14:textId="77777777" w:rsidR="002A30DE" w:rsidRPr="00B43826" w:rsidRDefault="002A30DE" w:rsidP="002A30DE">
      <w:pPr>
        <w:rPr>
          <w:sz w:val="16"/>
          <w:szCs w:val="16"/>
        </w:rPr>
      </w:pPr>
      <w:r w:rsidRPr="00B43826">
        <w:rPr>
          <w:sz w:val="16"/>
          <w:szCs w:val="16"/>
        </w:rPr>
        <w:t>External influences and constraints</w:t>
      </w:r>
    </w:p>
    <w:p w14:paraId="7D264A90" w14:textId="77777777" w:rsidR="002A30DE" w:rsidRPr="00B43826" w:rsidRDefault="002A30DE" w:rsidP="002A30DE">
      <w:pPr>
        <w:rPr>
          <w:sz w:val="16"/>
          <w:szCs w:val="16"/>
        </w:rPr>
      </w:pPr>
      <w:r w:rsidRPr="00B43826">
        <w:rPr>
          <w:sz w:val="16"/>
          <w:szCs w:val="16"/>
        </w:rPr>
        <w:t>Tradition represents the way things have been done in the past. Some traditions ensure stability. Others may reduce creativity.</w:t>
      </w:r>
    </w:p>
    <w:p w14:paraId="41077192" w14:textId="77777777" w:rsidR="002A30DE" w:rsidRPr="00B43826" w:rsidRDefault="002A30DE" w:rsidP="002A30DE">
      <w:pPr>
        <w:rPr>
          <w:sz w:val="16"/>
          <w:szCs w:val="16"/>
        </w:rPr>
      </w:pPr>
      <w:r w:rsidRPr="00B43826">
        <w:rPr>
          <w:sz w:val="16"/>
          <w:szCs w:val="16"/>
        </w:rPr>
        <w:t>Competitors. The techniques used by competitors can influence farm practices. Like tradition, competitors may provide a positive or negative influence.</w:t>
      </w:r>
    </w:p>
    <w:p w14:paraId="559CC03C" w14:textId="77777777" w:rsidR="002A30DE" w:rsidRPr="00B43826" w:rsidRDefault="002A30DE" w:rsidP="002A30DE">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7987A199" w14:textId="77777777" w:rsidR="002A30DE" w:rsidRPr="00B43826" w:rsidRDefault="002A30DE" w:rsidP="002A30DE">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634F68AF" w14:textId="77777777" w:rsidR="002A30DE" w:rsidRPr="00B43826" w:rsidRDefault="002A30DE" w:rsidP="002A30DE">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786FF662" w14:textId="77777777" w:rsidR="002A30DE" w:rsidRPr="00B43826" w:rsidRDefault="002A30DE" w:rsidP="002A30DE">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protect worker dignity and improve working 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employxsees.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7A4C149E" w14:textId="77777777" w:rsidR="002A30DE" w:rsidRDefault="002A30DE" w:rsidP="002A30DE"/>
    <w:p w14:paraId="53BFFDE3" w14:textId="77777777" w:rsidR="002A30DE" w:rsidRDefault="002A30DE" w:rsidP="002A30DE">
      <w:pPr>
        <w:rPr>
          <w:rFonts w:eastAsiaTheme="majorEastAsia" w:cstheme="majorBidi"/>
          <w:szCs w:val="26"/>
        </w:rPr>
      </w:pPr>
    </w:p>
    <w:p w14:paraId="077BDD7D" w14:textId="77777777" w:rsidR="002A30DE" w:rsidRDefault="002A30DE" w:rsidP="002A30DE"/>
    <w:p w14:paraId="35ECA6BA" w14:textId="77777777" w:rsidR="002A30DE" w:rsidRDefault="002A30DE" w:rsidP="002A30DE">
      <w:pPr>
        <w:pStyle w:val="Heading4"/>
      </w:pPr>
      <w:r>
        <w:t>Increasing yield prevents food shortages and nutrient deficiencies</w:t>
      </w:r>
    </w:p>
    <w:p w14:paraId="52C50EC0" w14:textId="77777777" w:rsidR="002A30DE" w:rsidRPr="00555F36" w:rsidRDefault="002A30DE" w:rsidP="002A30DE">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CD3CC24" w14:textId="77777777" w:rsidR="002A30DE" w:rsidRDefault="002A30DE" w:rsidP="002A30DE"/>
    <w:p w14:paraId="144B6C9A" w14:textId="77777777" w:rsidR="002A30DE" w:rsidRPr="00E61D90" w:rsidRDefault="002A30DE" w:rsidP="002A30DE">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2C921C99" w14:textId="77777777" w:rsidR="002A30DE" w:rsidRDefault="002A30DE" w:rsidP="002A30DE">
      <w:pPr>
        <w:rPr>
          <w:rFonts w:eastAsiaTheme="majorEastAsia" w:cstheme="majorBidi"/>
          <w:szCs w:val="26"/>
        </w:rPr>
      </w:pPr>
    </w:p>
    <w:p w14:paraId="7C5FEC73" w14:textId="77777777" w:rsidR="002A30DE" w:rsidRDefault="002A30DE" w:rsidP="002A30DE">
      <w:pPr>
        <w:pStyle w:val="Heading4"/>
      </w:pPr>
      <w:r>
        <w:t>2 scenarios for XT:</w:t>
      </w:r>
    </w:p>
    <w:p w14:paraId="06FEF3F0" w14:textId="77777777" w:rsidR="002A30DE" w:rsidRDefault="002A30DE" w:rsidP="002A30DE">
      <w:pPr>
        <w:pStyle w:val="Heading4"/>
      </w:pPr>
      <w:r>
        <w:t>1] Food shortages cause messed up interventions that destroy biodiversity</w:t>
      </w:r>
    </w:p>
    <w:p w14:paraId="7DE0F0E9" w14:textId="77777777" w:rsidR="002A30DE" w:rsidRPr="00A005DD" w:rsidRDefault="002A30DE" w:rsidP="002A30DE">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398719B9" w14:textId="77777777" w:rsidR="002A30DE" w:rsidRPr="00555F36" w:rsidRDefault="002A30DE" w:rsidP="002A30DE">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0EF2AA72" w14:textId="77777777" w:rsidR="002A30DE" w:rsidRDefault="002A30DE" w:rsidP="002A30DE"/>
    <w:p w14:paraId="0E81A1E5" w14:textId="77777777" w:rsidR="002A30DE" w:rsidRDefault="002A30DE" w:rsidP="002A30DE"/>
    <w:p w14:paraId="1E2C96CD" w14:textId="77777777" w:rsidR="002A30DE" w:rsidRPr="00D60CAD" w:rsidRDefault="002A30DE" w:rsidP="002A30DE"/>
    <w:p w14:paraId="2FA1EA53" w14:textId="77777777" w:rsidR="002A30DE" w:rsidRPr="004609F4" w:rsidRDefault="002A30DE" w:rsidP="002A30DE">
      <w:pPr>
        <w:pStyle w:val="Heading4"/>
        <w:rPr>
          <w:rFonts w:cs="Calibri"/>
        </w:rPr>
      </w:pPr>
      <w:r>
        <w:rPr>
          <w:rFonts w:cs="Calibri"/>
        </w:rPr>
        <w:t>Biodiversity loss causes extinction</w:t>
      </w:r>
    </w:p>
    <w:p w14:paraId="71A7404D" w14:textId="77777777" w:rsidR="002A30DE" w:rsidRPr="004609F4" w:rsidRDefault="002A30DE" w:rsidP="002A30DE">
      <w:r w:rsidRPr="004609F4">
        <w:rPr>
          <w:b/>
          <w:szCs w:val="26"/>
        </w:rPr>
        <w:t>Torres 16</w:t>
      </w:r>
      <w:r w:rsidRPr="004609F4">
        <w:t xml:space="preserve"> [Phil Biologist, conservationist, science advocate &amp; educator. 2 years based in Amazon rainforest, now exploring science around the world. “</w:t>
      </w:r>
      <w:hyperlink r:id="rId19"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20" w:history="1">
        <w:r w:rsidRPr="004609F4">
          <w:rPr>
            <w:rStyle w:val="Hyperlink"/>
          </w:rPr>
          <w:t>http://futureoflife.org/2016/05/20/biodiversity-loss/</w:t>
        </w:r>
      </w:hyperlink>
      <w:r w:rsidRPr="004609F4">
        <w:t>.]</w:t>
      </w:r>
    </w:p>
    <w:p w14:paraId="385AB51F" w14:textId="77777777" w:rsidR="002A30DE" w:rsidRPr="004609F4" w:rsidRDefault="002A30DE" w:rsidP="002A30DE">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1" w:history="1">
        <w:r w:rsidRPr="004609F4">
          <w:rPr>
            <w:rStyle w:val="Hyperlink"/>
            <w:sz w:val="12"/>
          </w:rPr>
          <w:t>decided</w:t>
        </w:r>
      </w:hyperlink>
      <w:r w:rsidRPr="004609F4">
        <w:rPr>
          <w:sz w:val="12"/>
        </w:rPr>
        <w:t> to keep the Doomsday Clock set at three minutes before midnight earlier this year.</w:t>
      </w:r>
    </w:p>
    <w:p w14:paraId="0AE33683" w14:textId="77777777" w:rsidR="002A30DE" w:rsidRPr="004609F4" w:rsidRDefault="002A30DE" w:rsidP="002A30DE">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49AF07AC" w14:textId="77777777" w:rsidR="002A30DE" w:rsidRPr="004609F4" w:rsidRDefault="002A30DE" w:rsidP="002A30DE">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5AC62148" w14:textId="77777777" w:rsidR="002A30DE" w:rsidRPr="004609F4" w:rsidRDefault="002A30DE" w:rsidP="002A30DE">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7DF7B227" w14:textId="77777777" w:rsidR="002A30DE" w:rsidRPr="004609F4" w:rsidRDefault="002A30DE" w:rsidP="002A30DE">
      <w:pPr>
        <w:rPr>
          <w:sz w:val="12"/>
        </w:rPr>
      </w:pPr>
      <w:r w:rsidRPr="004609F4">
        <w:rPr>
          <w:sz w:val="12"/>
        </w:rPr>
        <w:t>Deforestation of the Amazon rainforest decreases natural mitigation of CO2 and destroys the habitats of many endangered species.</w:t>
      </w:r>
    </w:p>
    <w:p w14:paraId="227A6AB2" w14:textId="77777777" w:rsidR="002A30DE" w:rsidRPr="004609F4" w:rsidRDefault="002A30DE" w:rsidP="002A30DE">
      <w:pPr>
        <w:rPr>
          <w:sz w:val="12"/>
        </w:rPr>
      </w:pPr>
      <w:r w:rsidRPr="004609F4">
        <w:rPr>
          <w:sz w:val="12"/>
        </w:rPr>
        <w:t>The sixth extinction.</w:t>
      </w:r>
    </w:p>
    <w:p w14:paraId="4D5BF120" w14:textId="77777777" w:rsidR="002A30DE" w:rsidRPr="004609F4" w:rsidRDefault="002A30DE" w:rsidP="002A30DE">
      <w:pPr>
        <w:rPr>
          <w:sz w:val="12"/>
        </w:rPr>
      </w:pPr>
      <w:r w:rsidRPr="004609F4">
        <w:t>The repercussions of biodiversity loss are potentially as severe as those anticipated from climate change, or even a nuclear conflict. For example, according to a 2015 </w:t>
      </w:r>
      <w:hyperlink r:id="rId22"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B3E36E2" w14:textId="77777777" w:rsidR="002A30DE" w:rsidRPr="004609F4" w:rsidRDefault="002A30DE" w:rsidP="002A30DE">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CCC6945" w14:textId="77777777" w:rsidR="002A30DE" w:rsidRPr="004609F4" w:rsidRDefault="002A30DE" w:rsidP="002A30DE">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3"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48EF6EDB" w14:textId="77777777" w:rsidR="002A30DE" w:rsidRPr="004609F4" w:rsidRDefault="002A30DE" w:rsidP="002A30DE">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4"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247CABE4" w14:textId="77777777" w:rsidR="002A30DE" w:rsidRPr="004609F4" w:rsidRDefault="002A30DE" w:rsidP="002A30DE">
      <w:pPr>
        <w:rPr>
          <w:sz w:val="12"/>
        </w:rPr>
      </w:pPr>
      <w:r w:rsidRPr="004609F4">
        <w:rPr>
          <w:sz w:val="12"/>
        </w:rPr>
        <w:t>Consistent with these data, the 2014 </w:t>
      </w:r>
      <w:hyperlink r:id="rId25"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6"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DDB059F" w14:textId="77777777" w:rsidR="002A30DE" w:rsidRPr="004609F4" w:rsidRDefault="002A30DE" w:rsidP="002A30DE">
      <w:pPr>
        <w:rPr>
          <w:sz w:val="12"/>
        </w:rPr>
      </w:pPr>
      <w:r w:rsidRPr="004609F4">
        <w:rPr>
          <w:sz w:val="12"/>
        </w:rPr>
        <w:t>48% of the world’s primates are threatened with extinction.</w:t>
      </w:r>
    </w:p>
    <w:p w14:paraId="36737CA7" w14:textId="77777777" w:rsidR="002A30DE" w:rsidRPr="004609F4" w:rsidRDefault="002A30DE" w:rsidP="002A30DE">
      <w:pPr>
        <w:rPr>
          <w:sz w:val="12"/>
        </w:rPr>
      </w:pPr>
      <w:r w:rsidRPr="004609F4">
        <w:rPr>
          <w:sz w:val="12"/>
        </w:rPr>
        <w:t>Catastrophic consequences for civilization.</w:t>
      </w:r>
    </w:p>
    <w:p w14:paraId="0781EEFC" w14:textId="77777777" w:rsidR="002A30DE" w:rsidRPr="004609F4" w:rsidRDefault="002A30DE" w:rsidP="002A30DE">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7"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1EB9E4A2" w14:textId="77777777" w:rsidR="002A30DE" w:rsidRPr="004609F4" w:rsidRDefault="002A30DE" w:rsidP="002A30DE">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4609F4">
        <w:rPr>
          <w:rStyle w:val="StyleUnderline"/>
          <w:highlight w:val="green"/>
        </w:rPr>
        <w:t>far more quickly than</w:t>
      </w:r>
      <w:r w:rsidRPr="004609F4">
        <w:rPr>
          <w:rStyle w:val="StyleUnderline"/>
        </w:rPr>
        <w:t xml:space="preserve"> most of the </w:t>
      </w:r>
      <w:r w:rsidRPr="004609F4">
        <w:rPr>
          <w:rStyle w:val="StyleUnderline"/>
          <w:highlight w:val="green"/>
        </w:rPr>
        <w:t xml:space="preserve">expected </w:t>
      </w:r>
      <w:r w:rsidRPr="00494309">
        <w:rPr>
          <w:rStyle w:val="StyleUnderline"/>
        </w:rPr>
        <w:t xml:space="preserve">consequences of </w:t>
      </w:r>
      <w:r w:rsidRPr="004609F4">
        <w:rPr>
          <w:rStyle w:val="StyleUnderline"/>
          <w:highlight w:val="green"/>
        </w:rPr>
        <w:t>climate change, yet equally destructive.</w:t>
      </w:r>
    </w:p>
    <w:p w14:paraId="5C84DF56" w14:textId="77777777" w:rsidR="002A30DE" w:rsidRPr="004609F4" w:rsidRDefault="002A30DE" w:rsidP="002A30DE">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8" w:history="1">
        <w:r w:rsidRPr="004609F4">
          <w:rPr>
            <w:rStyle w:val="Hyperlink"/>
            <w:sz w:val="12"/>
          </w:rPr>
          <w:t>linked</w:t>
        </w:r>
      </w:hyperlink>
      <w:r w:rsidRPr="004609F4">
        <w:rPr>
          <w:sz w:val="12"/>
        </w:rPr>
        <w:t> to the emergence of ISIS in Syria, and multiple high-ranking US officials, such as former US Defense Secretary </w:t>
      </w:r>
      <w:hyperlink r:id="rId29" w:tgtFrame="_blank" w:history="1">
        <w:r w:rsidRPr="004609F4">
          <w:rPr>
            <w:rStyle w:val="Hyperlink"/>
            <w:sz w:val="12"/>
          </w:rPr>
          <w:t>Chuck Hagel</w:t>
        </w:r>
      </w:hyperlink>
      <w:r w:rsidRPr="004609F4">
        <w:rPr>
          <w:sz w:val="12"/>
        </w:rPr>
        <w:t>and CIA director </w:t>
      </w:r>
      <w:hyperlink r:id="rId30" w:tgtFrame="_blank" w:history="1">
        <w:r w:rsidRPr="004609F4">
          <w:rPr>
            <w:rStyle w:val="Hyperlink"/>
            <w:sz w:val="12"/>
          </w:rPr>
          <w:t>John Brennan</w:t>
        </w:r>
      </w:hyperlink>
      <w:r w:rsidRPr="004609F4">
        <w:rPr>
          <w:sz w:val="12"/>
        </w:rPr>
        <w:t>, have affirmed that climate change and terrorism are connected.)</w:t>
      </w:r>
    </w:p>
    <w:p w14:paraId="7078C0D4" w14:textId="77777777" w:rsidR="002A30DE" w:rsidRPr="004609F4" w:rsidRDefault="002A30DE" w:rsidP="002A30DE">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38A7601" w14:textId="77777777" w:rsidR="002A30DE" w:rsidRPr="004609F4" w:rsidRDefault="002A30DE" w:rsidP="002A30DE">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51DE0145" w14:textId="77777777" w:rsidR="002A30DE" w:rsidRDefault="002A30DE" w:rsidP="002A30DE"/>
    <w:p w14:paraId="4CE3860A" w14:textId="77777777" w:rsidR="002A30DE" w:rsidRDefault="002A30DE" w:rsidP="002A30DE"/>
    <w:p w14:paraId="4F99FC88" w14:textId="77777777" w:rsidR="002A30DE" w:rsidRPr="006E2CEE" w:rsidRDefault="002A30DE" w:rsidP="002A30DE">
      <w:pPr>
        <w:pStyle w:val="Heading4"/>
      </w:pPr>
      <w:r>
        <w:rPr>
          <w:rFonts w:eastAsia="Times New Roman"/>
          <w:iCs/>
          <w:sz w:val="28"/>
          <w:szCs w:val="28"/>
        </w:rPr>
        <w:t xml:space="preserve">2] </w:t>
      </w:r>
      <w:r w:rsidRPr="006E2CEE">
        <w:t>U.S. agricultural collapse and food insecurity trigger great power wars—multiple hotspots.</w:t>
      </w:r>
    </w:p>
    <w:p w14:paraId="6179D182" w14:textId="77777777" w:rsidR="002A30DE" w:rsidRPr="009957C7" w:rsidRDefault="002A30DE" w:rsidP="002A30DE">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Farmspace Systems LLC, “Opinion: Food Security Strategy Is Essential to Our National Security,” 5/1/17, </w:t>
      </w:r>
      <w:hyperlink r:id="rId31"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19675BD8" w14:textId="77777777" w:rsidR="002A30DE" w:rsidRDefault="002A30DE" w:rsidP="002A30DE">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reducing the multiple threats impacting our National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2D3B2B5C" w14:textId="77777777" w:rsidR="002A30DE" w:rsidRPr="00A7233F" w:rsidRDefault="002A30DE" w:rsidP="002A30DE">
      <w:pPr>
        <w:keepNext/>
        <w:keepLines/>
        <w:spacing w:before="40" w:after="0"/>
        <w:outlineLvl w:val="3"/>
        <w:rPr>
          <w:rFonts w:eastAsia="DengXian Light" w:cs="Times New Roman"/>
          <w:b/>
          <w:iCs/>
          <w:sz w:val="36"/>
        </w:rPr>
      </w:pPr>
      <w:r w:rsidRPr="00A7233F">
        <w:rPr>
          <w:rFonts w:eastAsia="DengXian Light" w:cs="Times New Roman"/>
          <w:b/>
          <w:iCs/>
          <w:sz w:val="36"/>
        </w:rPr>
        <w:t>Extinction</w:t>
      </w:r>
      <w:r>
        <w:rPr>
          <w:rFonts w:eastAsia="DengXian Light" w:cs="Times New Roman"/>
          <w:b/>
          <w:iCs/>
          <w:sz w:val="36"/>
        </w:rPr>
        <w:t xml:space="preserve"> </w:t>
      </w:r>
    </w:p>
    <w:p w14:paraId="51FB439C" w14:textId="77777777" w:rsidR="002A30DE" w:rsidRPr="00A7233F" w:rsidRDefault="002A30DE" w:rsidP="002A30DE">
      <w:pPr>
        <w:rPr>
          <w:rFonts w:eastAsia="Calibri"/>
        </w:rPr>
      </w:pPr>
      <w:r w:rsidRPr="00A7233F">
        <w:rPr>
          <w:rFonts w:eastAsia="Calibri"/>
          <w:b/>
          <w:bCs/>
          <w:sz w:val="30"/>
        </w:rPr>
        <w:t>Cribb 19</w:t>
      </w:r>
      <w:r w:rsidRPr="00A7233F">
        <w:rPr>
          <w:rFonts w:eastAsia="Calibri"/>
        </w:rPr>
        <w:t xml:space="preserve"> [Julian Cribb is a distinguished science writer with more than thirty awards for journalism. He was a newspaper editor, founder of the influential ScienceAlert website and author of eight books, including The Coming Famine. Food as Existential Risk. August, 2019. https://www.cambridge.org/core/books/food-or-war/food-as-an-existential-risk/8C45279588CD572FE805B7E240DE7368]</w:t>
      </w:r>
    </w:p>
    <w:p w14:paraId="2F5D93AF" w14:textId="77777777" w:rsidR="002A30DE" w:rsidRPr="00A7233F" w:rsidRDefault="002A30DE" w:rsidP="002A30DE">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33F77C83" w14:textId="77777777" w:rsidR="002A30DE" w:rsidRPr="00A7233F" w:rsidRDefault="002A30DE" w:rsidP="002A30DE">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twentyfirst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3870828F" w14:textId="77777777" w:rsidR="002A30DE" w:rsidRPr="00A7233F" w:rsidRDefault="002A30DE" w:rsidP="002A30DE">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F4D810A" w14:textId="77777777" w:rsidR="002A30DE" w:rsidRDefault="002A30DE" w:rsidP="002A30DE">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7DF1A7D2" w14:textId="3F4C10AD" w:rsidR="00E42E4C" w:rsidRDefault="008A0F5E" w:rsidP="008A0F5E">
      <w:pPr>
        <w:pStyle w:val="Heading3"/>
      </w:pPr>
      <w:r>
        <w:t>Framework</w:t>
      </w:r>
    </w:p>
    <w:p w14:paraId="51CE521C" w14:textId="77777777" w:rsidR="008A0F5E" w:rsidRPr="000C1F33" w:rsidRDefault="008A0F5E" w:rsidP="008A0F5E">
      <w:pPr>
        <w:keepNext/>
        <w:keepLines/>
        <w:spacing w:before="40" w:after="0"/>
        <w:outlineLvl w:val="3"/>
        <w:rPr>
          <w:rFonts w:eastAsiaTheme="majorEastAsia"/>
          <w:b/>
          <w:bCs/>
          <w:szCs w:val="26"/>
        </w:rPr>
      </w:pPr>
      <w:r w:rsidRPr="000C1F33">
        <w:rPr>
          <w:rFonts w:eastAsiaTheme="majorEastAsia"/>
          <w:b/>
          <w:bCs/>
          <w:i/>
          <w:iCs/>
          <w:szCs w:val="26"/>
        </w:rPr>
        <w:t xml:space="preserve">Only </w:t>
      </w:r>
      <w:r w:rsidRPr="000C1F33">
        <w:rPr>
          <w:rFonts w:eastAsiaTheme="majorEastAsia"/>
          <w:b/>
          <w:bCs/>
          <w:szCs w:val="26"/>
        </w:rPr>
        <w:t>pleasure and pain are intrinsically valuable – all others exist in relation</w:t>
      </w:r>
    </w:p>
    <w:p w14:paraId="7330E020" w14:textId="77777777" w:rsidR="008A0F5E" w:rsidRPr="000C1F33" w:rsidRDefault="008A0F5E" w:rsidP="008A0F5E">
      <w:r w:rsidRPr="000C1F33">
        <w:rPr>
          <w:b/>
        </w:rPr>
        <w:t>Moen 16</w:t>
      </w:r>
      <w:r w:rsidRPr="000C1F33">
        <w:t xml:space="preserve"> [Ole Martin Moen, Research Fellow in Philosophy at University of Oslo “An Argument for Hedonism” Journal of Value Inquiry (Springer), 50 (2) 2016: 267–281] SJDI</w:t>
      </w:r>
    </w:p>
    <w:p w14:paraId="3513114E" w14:textId="77777777" w:rsidR="008A0F5E" w:rsidRPr="000C1F33" w:rsidRDefault="008A0F5E" w:rsidP="008A0F5E">
      <w:pPr>
        <w:rPr>
          <w:b/>
          <w:u w:val="single"/>
        </w:rPr>
      </w:pPr>
      <w:r w:rsidRPr="000C1F33">
        <w:rPr>
          <w:sz w:val="16"/>
        </w:rPr>
        <w:t xml:space="preserve">Let us start by observing, empirically, that </w:t>
      </w:r>
      <w:r w:rsidRPr="000C1F33">
        <w:rPr>
          <w:b/>
          <w:u w:val="single"/>
        </w:rPr>
        <w:t xml:space="preserve">a widely shared judgment about intrinsic value and disvalue is that </w:t>
      </w:r>
      <w:r w:rsidRPr="000C1F33">
        <w:rPr>
          <w:b/>
          <w:highlight w:val="green"/>
          <w:u w:val="single"/>
        </w:rPr>
        <w:t>pleasure is intrinsically valuable and pain is intrinsically disvaluable</w:t>
      </w:r>
      <w:r w:rsidRPr="000C1F33">
        <w:rPr>
          <w:b/>
          <w:u w:val="single"/>
        </w:rPr>
        <w:t>.</w:t>
      </w:r>
      <w:r w:rsidRPr="000C1F33">
        <w:rPr>
          <w:sz w:val="16"/>
        </w:rPr>
        <w:t xml:space="preserve"> </w:t>
      </w:r>
      <w:r w:rsidRPr="000C1F33">
        <w:rPr>
          <w:b/>
          <w:u w:val="single"/>
        </w:rPr>
        <w:t>On virtually any proposed list of intrinsic values and disvalues (we will look at some of them below), pleasure is included among the intrinsic values and pain among the intrinsic disvalues.</w:t>
      </w:r>
      <w:r w:rsidRPr="000C1F33">
        <w:rPr>
          <w:sz w:val="16"/>
        </w:rPr>
        <w:t xml:space="preserve"> This inclusion makes intuitive sense, moreover, for </w:t>
      </w:r>
      <w:r w:rsidRPr="000C1F33">
        <w:rPr>
          <w:b/>
          <w:highlight w:val="green"/>
          <w:u w:val="single"/>
        </w:rPr>
        <w:t>there is something undeniably good about</w:t>
      </w:r>
      <w:r w:rsidRPr="000C1F33">
        <w:rPr>
          <w:b/>
          <w:u w:val="single"/>
        </w:rPr>
        <w:t xml:space="preserve"> the way </w:t>
      </w:r>
      <w:r w:rsidRPr="000C1F33">
        <w:rPr>
          <w:b/>
          <w:highlight w:val="green"/>
          <w:u w:val="single"/>
        </w:rPr>
        <w:t>pleasure</w:t>
      </w:r>
      <w:r w:rsidRPr="000C1F33">
        <w:rPr>
          <w:b/>
          <w:u w:val="single"/>
        </w:rPr>
        <w:t xml:space="preserve"> feels </w:t>
      </w:r>
      <w:r w:rsidRPr="000C1F33">
        <w:rPr>
          <w:b/>
          <w:highlight w:val="green"/>
          <w:u w:val="single"/>
        </w:rPr>
        <w:t xml:space="preserve">and </w:t>
      </w:r>
      <w:r w:rsidRPr="000C1F33">
        <w:rPr>
          <w:b/>
          <w:u w:val="single"/>
        </w:rPr>
        <w:t xml:space="preserve">something undeniably </w:t>
      </w:r>
      <w:r w:rsidRPr="000C1F33">
        <w:rPr>
          <w:b/>
          <w:highlight w:val="green"/>
          <w:u w:val="single"/>
        </w:rPr>
        <w:t>bad about</w:t>
      </w:r>
      <w:r w:rsidRPr="000C1F33">
        <w:rPr>
          <w:b/>
          <w:u w:val="single"/>
        </w:rPr>
        <w:t xml:space="preserve"> the way </w:t>
      </w:r>
      <w:r w:rsidRPr="000C1F33">
        <w:rPr>
          <w:b/>
          <w:highlight w:val="green"/>
          <w:u w:val="single"/>
        </w:rPr>
        <w:t>pain</w:t>
      </w:r>
      <w:r w:rsidRPr="000C1F33">
        <w:rPr>
          <w:b/>
          <w:u w:val="single"/>
        </w:rPr>
        <w:t xml:space="preserve"> feels, and neither the goodness of pleasure nor the badness of pain seems to be exhausted by the further effects that these experiences might have.</w:t>
      </w:r>
      <w:r w:rsidRPr="000C1F33">
        <w:rPr>
          <w:sz w:val="16"/>
        </w:rPr>
        <w:t xml:space="preserve"> “Pleasure” and “pain” are here understood inclusively, as encompassing anything hedonically positive and anything hedonically negative.2 </w:t>
      </w:r>
      <w:r w:rsidRPr="000C1F33">
        <w:rPr>
          <w:b/>
          <w:u w:val="single"/>
        </w:rPr>
        <w:t>The special value statuses of pleasure and pain are manifested in how we treat these experiences in our everyday reasoning about values.</w:t>
      </w:r>
      <w:r w:rsidRPr="000C1F33">
        <w:rPr>
          <w:sz w:val="16"/>
        </w:rPr>
        <w:t xml:space="preserve"> If you tell me that you are heading for the convenience store, </w:t>
      </w:r>
      <w:r w:rsidRPr="000C1F33">
        <w:rPr>
          <w:b/>
          <w:u w:val="single"/>
        </w:rPr>
        <w:t>I might ask: “What for?” This is a reasonable question, for when you go to the convenience store you usually do so</w:t>
      </w:r>
      <w:r w:rsidRPr="000C1F33">
        <w:rPr>
          <w:sz w:val="16"/>
        </w:rPr>
        <w:t xml:space="preserve">, not merely for the sake of going to the convenience store, but </w:t>
      </w:r>
      <w:r w:rsidRPr="000C1F33">
        <w:rPr>
          <w:b/>
          <w:u w:val="single"/>
        </w:rPr>
        <w:t>for the sake of achieving something further that you deem to be valuable.</w:t>
      </w:r>
      <w:r w:rsidRPr="000C1F33">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0C1F33">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0C1F33">
        <w:rPr>
          <w:sz w:val="16"/>
        </w:rPr>
        <w:t>3 As Aristotle observes</w:t>
      </w:r>
      <w:r w:rsidRPr="000C1F33">
        <w:rPr>
          <w:b/>
          <w:u w:val="single"/>
        </w:rPr>
        <w:t>: “We never ask [a man] what his end is in being pleased, because we assume that pleasure is choice worthy in itself.</w:t>
      </w:r>
      <w:r w:rsidRPr="000C1F33">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C1F33">
        <w:rPr>
          <w:b/>
          <w:u w:val="single"/>
        </w:rPr>
        <w:t xml:space="preserve">pleasure and pain are both places where we reach the end of the line in matters of value. </w:t>
      </w:r>
    </w:p>
    <w:p w14:paraId="378BA38B" w14:textId="77777777" w:rsidR="008A0F5E" w:rsidRPr="006C4666" w:rsidRDefault="008A0F5E" w:rsidP="008A0F5E">
      <w:pPr>
        <w:pStyle w:val="Heading4"/>
        <w:rPr>
          <w:rFonts w:cstheme="minorHAnsi"/>
        </w:rPr>
      </w:pPr>
      <w:r>
        <w:rPr>
          <w:rFonts w:cstheme="minorHAnsi"/>
        </w:rPr>
        <w:t>Thus, the</w:t>
      </w:r>
      <w:r w:rsidRPr="006C4666">
        <w:rPr>
          <w:rFonts w:cstheme="minorHAnsi"/>
        </w:rPr>
        <w:t xml:space="preserve"> standard is maximizing expected wellbeing. </w:t>
      </w:r>
    </w:p>
    <w:p w14:paraId="030DECE8" w14:textId="77777777" w:rsidR="008A0F5E" w:rsidRPr="006C4666" w:rsidRDefault="008A0F5E" w:rsidP="008A0F5E">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84638DA" w14:textId="77777777" w:rsidR="008A0F5E" w:rsidRPr="006C4666" w:rsidRDefault="008A0F5E" w:rsidP="008A0F5E">
      <w:pPr>
        <w:pStyle w:val="Heading4"/>
        <w:rPr>
          <w:rFonts w:cstheme="minorHAnsi"/>
        </w:rPr>
      </w:pPr>
      <w:r w:rsidRPr="006C4666">
        <w:rPr>
          <w:rFonts w:cstheme="minorHAnsi"/>
        </w:rPr>
        <w:t>1] Actor specificity:</w:t>
      </w:r>
    </w:p>
    <w:p w14:paraId="48FFE25B" w14:textId="77777777" w:rsidR="008A0F5E" w:rsidRPr="006C4666" w:rsidRDefault="008A0F5E" w:rsidP="008A0F5E">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1B9BA1C4" w14:textId="77777777" w:rsidR="008A0F5E" w:rsidRPr="006C4666" w:rsidRDefault="008A0F5E" w:rsidP="008A0F5E">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3C99947A" w14:textId="77777777" w:rsidR="008A0F5E" w:rsidRPr="006C4666" w:rsidRDefault="008A0F5E" w:rsidP="008A0F5E">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39A4ED1" w14:textId="77777777" w:rsidR="008A0F5E" w:rsidRPr="008A0F5E" w:rsidRDefault="008A0F5E" w:rsidP="008A0F5E"/>
    <w:sectPr w:rsidR="008A0F5E" w:rsidRPr="008A0F5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2810C1"/>
    <w:multiLevelType w:val="hybridMultilevel"/>
    <w:tmpl w:val="B7AE12B4"/>
    <w:lvl w:ilvl="0" w:tplc="84F2C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4D472D"/>
    <w:multiLevelType w:val="hybridMultilevel"/>
    <w:tmpl w:val="54722908"/>
    <w:lvl w:ilvl="0" w:tplc="0F0C82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195074"/>
    <w:multiLevelType w:val="hybridMultilevel"/>
    <w:tmpl w:val="EA9C2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AF23D3"/>
    <w:multiLevelType w:val="hybridMultilevel"/>
    <w:tmpl w:val="25DC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814506"/>
    <w:multiLevelType w:val="hybridMultilevel"/>
    <w:tmpl w:val="A9D4C1C4"/>
    <w:lvl w:ilvl="0" w:tplc="E3E41D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D922BC"/>
    <w:multiLevelType w:val="hybridMultilevel"/>
    <w:tmpl w:val="E6D65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E723F6"/>
    <w:multiLevelType w:val="hybridMultilevel"/>
    <w:tmpl w:val="93F82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471120"/>
    <w:multiLevelType w:val="hybridMultilevel"/>
    <w:tmpl w:val="021C6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2"/>
  </w:num>
  <w:num w:numId="14">
    <w:abstractNumId w:val="25"/>
  </w:num>
  <w:num w:numId="15">
    <w:abstractNumId w:val="37"/>
  </w:num>
  <w:num w:numId="16">
    <w:abstractNumId w:val="23"/>
  </w:num>
  <w:num w:numId="17">
    <w:abstractNumId w:val="11"/>
  </w:num>
  <w:num w:numId="18">
    <w:abstractNumId w:val="22"/>
  </w:num>
  <w:num w:numId="19">
    <w:abstractNumId w:val="18"/>
  </w:num>
  <w:num w:numId="20">
    <w:abstractNumId w:val="12"/>
  </w:num>
  <w:num w:numId="21">
    <w:abstractNumId w:val="34"/>
  </w:num>
  <w:num w:numId="22">
    <w:abstractNumId w:val="36"/>
  </w:num>
  <w:num w:numId="23">
    <w:abstractNumId w:val="15"/>
  </w:num>
  <w:num w:numId="24">
    <w:abstractNumId w:val="28"/>
  </w:num>
  <w:num w:numId="25">
    <w:abstractNumId w:val="17"/>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6"/>
  </w:num>
  <w:num w:numId="29">
    <w:abstractNumId w:val="13"/>
  </w:num>
  <w:num w:numId="30">
    <w:abstractNumId w:val="20"/>
  </w:num>
  <w:num w:numId="31">
    <w:abstractNumId w:val="30"/>
  </w:num>
  <w:num w:numId="32">
    <w:abstractNumId w:val="16"/>
  </w:num>
  <w:num w:numId="33">
    <w:abstractNumId w:val="14"/>
  </w:num>
  <w:num w:numId="34">
    <w:abstractNumId w:val="19"/>
  </w:num>
  <w:num w:numId="35">
    <w:abstractNumId w:val="29"/>
  </w:num>
  <w:num w:numId="36">
    <w:abstractNumId w:val="21"/>
  </w:num>
  <w:num w:numId="37">
    <w:abstractNumId w:val="2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30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763"/>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0D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D5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F5E"/>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4F0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EBD"/>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30611"/>
  <w14:defaultImageDpi w14:val="300"/>
  <w15:docId w15:val="{7B3C5C13-93F1-1A47-B6E2-C300C2C3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30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30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A30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A30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2A30D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A30D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2A30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30DE"/>
  </w:style>
  <w:style w:type="character" w:customStyle="1" w:styleId="Heading1Char">
    <w:name w:val="Heading 1 Char"/>
    <w:aliases w:val="Pocket Char"/>
    <w:basedOn w:val="DefaultParagraphFont"/>
    <w:link w:val="Heading1"/>
    <w:uiPriority w:val="9"/>
    <w:rsid w:val="002A30D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A30D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A30D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A30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30D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A30D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2A30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30D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A30DE"/>
    <w:rPr>
      <w:color w:val="auto"/>
      <w:u w:val="none"/>
    </w:rPr>
  </w:style>
  <w:style w:type="paragraph" w:styleId="DocumentMap">
    <w:name w:val="Document Map"/>
    <w:basedOn w:val="Normal"/>
    <w:link w:val="DocumentMapChar"/>
    <w:uiPriority w:val="99"/>
    <w:semiHidden/>
    <w:unhideWhenUsed/>
    <w:rsid w:val="002A30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30DE"/>
    <w:rPr>
      <w:rFonts w:ascii="Lucida Grande" w:hAnsi="Lucida Grande" w:cs="Lucida Grande"/>
    </w:rPr>
  </w:style>
  <w:style w:type="character" w:customStyle="1" w:styleId="Heading5Char">
    <w:name w:val="Heading 5 Char"/>
    <w:basedOn w:val="DefaultParagraphFont"/>
    <w:link w:val="Heading5"/>
    <w:uiPriority w:val="9"/>
    <w:rsid w:val="002A30DE"/>
    <w:rPr>
      <w:rFonts w:asciiTheme="majorHAnsi" w:eastAsiaTheme="majorEastAsia" w:hAnsiTheme="majorHAnsi" w:cstheme="majorBidi"/>
      <w:color w:val="243F60" w:themeColor="accent1" w:themeShade="7F"/>
      <w:sz w:val="22"/>
    </w:rPr>
  </w:style>
  <w:style w:type="character" w:styleId="UnresolvedMention">
    <w:name w:val="Unresolved Mention"/>
    <w:basedOn w:val="DefaultParagraphFont"/>
    <w:uiPriority w:val="99"/>
    <w:unhideWhenUsed/>
    <w:rsid w:val="002A30D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A30DE"/>
    <w:pPr>
      <w:spacing w:before="100" w:beforeAutospacing="1" w:after="100" w:afterAutospacing="1"/>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A30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A30DE"/>
    <w:rPr>
      <w:rFonts w:ascii="Calibri" w:hAnsi="Calibri"/>
      <w:sz w:val="22"/>
    </w:rPr>
  </w:style>
  <w:style w:type="paragraph" w:customStyle="1" w:styleId="textbold">
    <w:name w:val="text bold"/>
    <w:basedOn w:val="Normal"/>
    <w:link w:val="Emphasis"/>
    <w:uiPriority w:val="20"/>
    <w:qFormat/>
    <w:rsid w:val="002A30DE"/>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customStyle="1" w:styleId="css-axufdj">
    <w:name w:val="css-axufdj"/>
    <w:basedOn w:val="Normal"/>
    <w:rsid w:val="002A30DE"/>
    <w:pPr>
      <w:spacing w:before="100" w:beforeAutospacing="1" w:after="100" w:afterAutospacing="1"/>
    </w:pPr>
  </w:style>
  <w:style w:type="character" w:styleId="Strong">
    <w:name w:val="Strong"/>
    <w:basedOn w:val="DefaultParagraphFont"/>
    <w:uiPriority w:val="22"/>
    <w:qFormat/>
    <w:rsid w:val="002A30DE"/>
    <w:rPr>
      <w:b/>
      <w:bCs/>
    </w:rPr>
  </w:style>
  <w:style w:type="character" w:customStyle="1" w:styleId="sr-only">
    <w:name w:val="sr-only"/>
    <w:basedOn w:val="DefaultParagraphFont"/>
    <w:rsid w:val="002A30DE"/>
  </w:style>
  <w:style w:type="paragraph" w:styleId="ListParagraph">
    <w:name w:val="List Paragraph"/>
    <w:aliases w:val="6 font"/>
    <w:basedOn w:val="Normal"/>
    <w:uiPriority w:val="34"/>
    <w:qFormat/>
    <w:rsid w:val="002A30DE"/>
    <w:pPr>
      <w:ind w:left="720"/>
      <w:contextualSpacing/>
    </w:pPr>
  </w:style>
  <w:style w:type="character" w:customStyle="1" w:styleId="BoldUnderline">
    <w:name w:val="Bold.Underline"/>
    <w:uiPriority w:val="1"/>
    <w:qFormat/>
    <w:rsid w:val="002A30DE"/>
    <w:rPr>
      <w:b/>
      <w:u w:val="single"/>
    </w:rPr>
  </w:style>
  <w:style w:type="character" w:customStyle="1" w:styleId="Minimize">
    <w:name w:val="Minimize"/>
    <w:uiPriority w:val="1"/>
    <w:qFormat/>
    <w:rsid w:val="002A30DE"/>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2A30DE"/>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2A30DE"/>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2A30D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2A30DE"/>
    <w:rPr>
      <w:b/>
      <w:u w:val="single"/>
    </w:rPr>
  </w:style>
  <w:style w:type="character" w:customStyle="1" w:styleId="Underline2Char">
    <w:name w:val="Underline2 Char"/>
    <w:basedOn w:val="DefaultParagraphFont"/>
    <w:link w:val="Underline2"/>
    <w:uiPriority w:val="4"/>
    <w:rsid w:val="002A30DE"/>
    <w:rPr>
      <w:rFonts w:ascii="Calibri" w:hAnsi="Calibri"/>
      <w:b/>
      <w:sz w:val="22"/>
      <w:u w:val="single"/>
    </w:rPr>
  </w:style>
  <w:style w:type="character" w:customStyle="1" w:styleId="BoldUnderline0">
    <w:name w:val="BoldUnderline"/>
    <w:basedOn w:val="DefaultParagraphFont"/>
    <w:uiPriority w:val="1"/>
    <w:qFormat/>
    <w:rsid w:val="002A30DE"/>
    <w:rPr>
      <w:rFonts w:ascii="Arial" w:hAnsi="Arial"/>
      <w:b/>
      <w:sz w:val="20"/>
      <w:u w:val="single"/>
    </w:rPr>
  </w:style>
  <w:style w:type="paragraph" w:customStyle="1" w:styleId="UnderlinePara">
    <w:name w:val="Underline Para"/>
    <w:basedOn w:val="Normal"/>
    <w:uiPriority w:val="6"/>
    <w:qFormat/>
    <w:rsid w:val="002A30DE"/>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2A30D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2A30DE"/>
    <w:pPr>
      <w:ind w:left="432" w:right="432"/>
    </w:pPr>
    <w:rPr>
      <w:color w:val="000000"/>
    </w:rPr>
  </w:style>
  <w:style w:type="character" w:customStyle="1" w:styleId="evidencetextChar1">
    <w:name w:val="evidence text Char1"/>
    <w:link w:val="evidencetext"/>
    <w:rsid w:val="002A30DE"/>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2A30DE"/>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2A30DE"/>
    <w:rPr>
      <w:rFonts w:eastAsiaTheme="minorHAnsi" w:cs="Times New Roman"/>
      <w:sz w:val="22"/>
      <w:szCs w:val="22"/>
      <w:u w:val="single"/>
    </w:rPr>
  </w:style>
  <w:style w:type="paragraph" w:customStyle="1" w:styleId="css-182kmce">
    <w:name w:val="css-182kmce"/>
    <w:basedOn w:val="Normal"/>
    <w:rsid w:val="002A30DE"/>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2A30DE"/>
  </w:style>
  <w:style w:type="paragraph" w:customStyle="1" w:styleId="pullquote-paragraph">
    <w:name w:val="pullquote-paragraph"/>
    <w:basedOn w:val="Normal"/>
    <w:rsid w:val="002A30DE"/>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2A30DE"/>
    <w:rPr>
      <w:i/>
      <w:iCs/>
    </w:rPr>
  </w:style>
  <w:style w:type="paragraph" w:customStyle="1" w:styleId="font--body">
    <w:name w:val="font--body"/>
    <w:basedOn w:val="Normal"/>
    <w:rsid w:val="002A30DE"/>
    <w:pPr>
      <w:spacing w:before="100" w:beforeAutospacing="1" w:after="100" w:afterAutospacing="1"/>
    </w:pPr>
    <w:rPr>
      <w:rFonts w:eastAsia="Times New Roman"/>
      <w:sz w:val="24"/>
      <w:lang w:eastAsia="ko-KR"/>
    </w:rPr>
  </w:style>
  <w:style w:type="paragraph" w:customStyle="1" w:styleId="gntarbp">
    <w:name w:val="gnt_ar_b_p"/>
    <w:basedOn w:val="Normal"/>
    <w:rsid w:val="002A30DE"/>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2A30DE"/>
    <w:pPr>
      <w:spacing w:before="100" w:beforeAutospacing="1" w:after="100" w:afterAutospacing="1"/>
    </w:pPr>
    <w:rPr>
      <w:rFonts w:eastAsia="Times New Roman"/>
      <w:sz w:val="24"/>
      <w:lang w:eastAsia="ko-KR"/>
    </w:rPr>
  </w:style>
  <w:style w:type="character" w:customStyle="1" w:styleId="numbers">
    <w:name w:val="numbers"/>
    <w:basedOn w:val="DefaultParagraphFont"/>
    <w:rsid w:val="002A30DE"/>
  </w:style>
  <w:style w:type="paragraph" w:customStyle="1" w:styleId="endmarkenabled">
    <w:name w:val="endmarkenabled"/>
    <w:basedOn w:val="Normal"/>
    <w:rsid w:val="002A30DE"/>
    <w:pPr>
      <w:spacing w:before="100" w:beforeAutospacing="1" w:after="100" w:afterAutospacing="1"/>
    </w:pPr>
    <w:rPr>
      <w:rFonts w:eastAsia="Times New Roman"/>
      <w:sz w:val="24"/>
      <w:lang w:eastAsia="ko-KR"/>
    </w:rPr>
  </w:style>
  <w:style w:type="character" w:customStyle="1" w:styleId="link">
    <w:name w:val="link"/>
    <w:basedOn w:val="DefaultParagraphFont"/>
    <w:rsid w:val="002A30DE"/>
  </w:style>
  <w:style w:type="paragraph" w:customStyle="1" w:styleId="css-exrw3m">
    <w:name w:val="css-exrw3m"/>
    <w:basedOn w:val="Normal"/>
    <w:rsid w:val="002A30DE"/>
    <w:pPr>
      <w:spacing w:before="100" w:beforeAutospacing="1" w:after="100" w:afterAutospacing="1"/>
    </w:pPr>
    <w:rPr>
      <w:rFonts w:eastAsia="Times New Roman"/>
      <w:sz w:val="24"/>
    </w:rPr>
  </w:style>
  <w:style w:type="character" w:customStyle="1" w:styleId="css-8l6xbc">
    <w:name w:val="css-8l6xbc"/>
    <w:basedOn w:val="DefaultParagraphFont"/>
    <w:rsid w:val="002A30DE"/>
  </w:style>
  <w:style w:type="paragraph" w:customStyle="1" w:styleId="t-body-text">
    <w:name w:val="t-body-text"/>
    <w:basedOn w:val="Normal"/>
    <w:rsid w:val="002A30DE"/>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2A30DE"/>
    <w:rPr>
      <w:rFonts w:ascii="Segoe UI" w:hAnsi="Segoe UI" w:cs="Segoe UI"/>
      <w:sz w:val="18"/>
      <w:szCs w:val="18"/>
    </w:rPr>
  </w:style>
  <w:style w:type="paragraph" w:styleId="BalloonText">
    <w:name w:val="Balloon Text"/>
    <w:basedOn w:val="Normal"/>
    <w:link w:val="BalloonTextChar"/>
    <w:uiPriority w:val="99"/>
    <w:semiHidden/>
    <w:unhideWhenUsed/>
    <w:rsid w:val="002A30DE"/>
    <w:rPr>
      <w:rFonts w:ascii="Segoe UI" w:hAnsi="Segoe UI" w:cs="Segoe UI"/>
      <w:sz w:val="18"/>
      <w:szCs w:val="18"/>
    </w:rPr>
  </w:style>
  <w:style w:type="character" w:customStyle="1" w:styleId="BalloonTextChar1">
    <w:name w:val="Balloon Text Char1"/>
    <w:basedOn w:val="DefaultParagraphFont"/>
    <w:uiPriority w:val="99"/>
    <w:semiHidden/>
    <w:rsid w:val="002A30DE"/>
    <w:rPr>
      <w:rFonts w:ascii="Times New Roman" w:hAnsi="Times New Roman" w:cs="Times New Roman"/>
      <w:sz w:val="18"/>
      <w:szCs w:val="18"/>
    </w:rPr>
  </w:style>
  <w:style w:type="character" w:customStyle="1" w:styleId="caps">
    <w:name w:val="caps"/>
    <w:basedOn w:val="DefaultParagraphFont"/>
    <w:rsid w:val="002A30DE"/>
  </w:style>
  <w:style w:type="paragraph" w:customStyle="1" w:styleId="c-user-cardbio">
    <w:name w:val="c-user-card__bio"/>
    <w:basedOn w:val="Normal"/>
    <w:rsid w:val="002A30DE"/>
    <w:pPr>
      <w:spacing w:before="100" w:beforeAutospacing="1" w:after="100" w:afterAutospacing="1"/>
    </w:pPr>
    <w:rPr>
      <w:rFonts w:eastAsia="Times New Roman"/>
      <w:sz w:val="24"/>
    </w:rPr>
  </w:style>
  <w:style w:type="paragraph" w:customStyle="1" w:styleId="selectionshareable">
    <w:name w:val="selectionshareable"/>
    <w:basedOn w:val="Normal"/>
    <w:rsid w:val="002A30DE"/>
    <w:pPr>
      <w:spacing w:before="100" w:beforeAutospacing="1" w:after="100" w:afterAutospacing="1"/>
    </w:pPr>
    <w:rPr>
      <w:rFonts w:eastAsia="Times New Roman"/>
      <w:sz w:val="24"/>
    </w:rPr>
  </w:style>
  <w:style w:type="character" w:customStyle="1" w:styleId="3oh-">
    <w:name w:val="_3oh-"/>
    <w:basedOn w:val="DefaultParagraphFont"/>
    <w:rsid w:val="002A30DE"/>
  </w:style>
  <w:style w:type="paragraph" w:customStyle="1" w:styleId="normal1">
    <w:name w:val="normal1"/>
    <w:basedOn w:val="Normal"/>
    <w:rsid w:val="002A30DE"/>
    <w:pPr>
      <w:spacing w:before="100" w:beforeAutospacing="1" w:after="100" w:afterAutospacing="1"/>
    </w:pPr>
    <w:rPr>
      <w:rFonts w:eastAsia="Times New Roman"/>
      <w:sz w:val="24"/>
    </w:rPr>
  </w:style>
  <w:style w:type="character" w:customStyle="1" w:styleId="c-timestamplabel">
    <w:name w:val="c-timestamp__label"/>
    <w:basedOn w:val="DefaultParagraphFont"/>
    <w:rsid w:val="002A30DE"/>
  </w:style>
  <w:style w:type="character" w:customStyle="1" w:styleId="c-messagelistunreaddividerlabel">
    <w:name w:val="c-message_list__unread_divider__label"/>
    <w:basedOn w:val="DefaultParagraphFont"/>
    <w:rsid w:val="002A30DE"/>
  </w:style>
  <w:style w:type="character" w:customStyle="1" w:styleId="c-messagesender">
    <w:name w:val="c-message__sender"/>
    <w:basedOn w:val="DefaultParagraphFont"/>
    <w:rsid w:val="002A30DE"/>
  </w:style>
  <w:style w:type="character" w:customStyle="1" w:styleId="c-reactioncount">
    <w:name w:val="c-reaction__count"/>
    <w:basedOn w:val="DefaultParagraphFont"/>
    <w:rsid w:val="002A30DE"/>
  </w:style>
  <w:style w:type="paragraph" w:customStyle="1" w:styleId="Analytic">
    <w:name w:val="Analytic"/>
    <w:basedOn w:val="Normal"/>
    <w:link w:val="AnalyticChar"/>
    <w:autoRedefine/>
    <w:uiPriority w:val="4"/>
    <w:qFormat/>
    <w:rsid w:val="002A30DE"/>
    <w:rPr>
      <w:color w:val="1F497D" w:themeColor="text2"/>
    </w:rPr>
  </w:style>
  <w:style w:type="character" w:customStyle="1" w:styleId="AnalyticChar">
    <w:name w:val="Analytic Char"/>
    <w:basedOn w:val="DefaultParagraphFont"/>
    <w:link w:val="Analytic"/>
    <w:uiPriority w:val="4"/>
    <w:rsid w:val="002A30DE"/>
    <w:rPr>
      <w:rFonts w:ascii="Calibri" w:hAnsi="Calibri"/>
      <w:color w:val="1F497D" w:themeColor="text2"/>
      <w:sz w:val="22"/>
    </w:rPr>
  </w:style>
  <w:style w:type="paragraph" w:styleId="Header">
    <w:name w:val="header"/>
    <w:basedOn w:val="Normal"/>
    <w:link w:val="HeaderChar"/>
    <w:uiPriority w:val="99"/>
    <w:unhideWhenUsed/>
    <w:rsid w:val="002A30DE"/>
    <w:pPr>
      <w:tabs>
        <w:tab w:val="center" w:pos="4680"/>
        <w:tab w:val="right" w:pos="9360"/>
      </w:tabs>
    </w:pPr>
  </w:style>
  <w:style w:type="character" w:customStyle="1" w:styleId="HeaderChar">
    <w:name w:val="Header Char"/>
    <w:basedOn w:val="DefaultParagraphFont"/>
    <w:link w:val="Header"/>
    <w:uiPriority w:val="99"/>
    <w:rsid w:val="002A30DE"/>
    <w:rPr>
      <w:rFonts w:ascii="Calibri" w:hAnsi="Calibri"/>
      <w:sz w:val="22"/>
    </w:rPr>
  </w:style>
  <w:style w:type="paragraph" w:styleId="Footer">
    <w:name w:val="footer"/>
    <w:basedOn w:val="Normal"/>
    <w:link w:val="FooterChar"/>
    <w:uiPriority w:val="99"/>
    <w:unhideWhenUsed/>
    <w:rsid w:val="002A30DE"/>
    <w:pPr>
      <w:tabs>
        <w:tab w:val="center" w:pos="4680"/>
        <w:tab w:val="right" w:pos="9360"/>
      </w:tabs>
    </w:pPr>
  </w:style>
  <w:style w:type="character" w:customStyle="1" w:styleId="FooterChar">
    <w:name w:val="Footer Char"/>
    <w:basedOn w:val="DefaultParagraphFont"/>
    <w:link w:val="Footer"/>
    <w:uiPriority w:val="99"/>
    <w:rsid w:val="002A30DE"/>
    <w:rPr>
      <w:rFonts w:ascii="Calibri" w:hAnsi="Calibri"/>
      <w:sz w:val="22"/>
    </w:rPr>
  </w:style>
  <w:style w:type="character" w:customStyle="1" w:styleId="z-TopofFormChar">
    <w:name w:val="z-Top of Form Char"/>
    <w:basedOn w:val="DefaultParagraphFont"/>
    <w:link w:val="z-TopofForm"/>
    <w:uiPriority w:val="99"/>
    <w:semiHidden/>
    <w:rsid w:val="002A30D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2A30D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2A30D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A30D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A30D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2A30DE"/>
    <w:rPr>
      <w:rFonts w:ascii="Arial" w:hAnsi="Arial" w:cs="Arial"/>
      <w:vanish/>
      <w:sz w:val="16"/>
      <w:szCs w:val="16"/>
    </w:rPr>
  </w:style>
  <w:style w:type="paragraph" w:customStyle="1" w:styleId="Emphasize">
    <w:name w:val="Emphasize"/>
    <w:basedOn w:val="Normal"/>
    <w:uiPriority w:val="7"/>
    <w:qFormat/>
    <w:rsid w:val="002A30D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2A30DE"/>
    <w:rPr>
      <w:b/>
      <w:sz w:val="20"/>
      <w:u w:val="single"/>
    </w:rPr>
  </w:style>
  <w:style w:type="paragraph" w:customStyle="1" w:styleId="8MIn">
    <w:name w:val="8 MIn"/>
    <w:basedOn w:val="Normal"/>
    <w:link w:val="8MInChar"/>
    <w:uiPriority w:val="4"/>
    <w:qFormat/>
    <w:rsid w:val="002A30DE"/>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2A30DE"/>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2A30DE"/>
  </w:style>
  <w:style w:type="character" w:customStyle="1" w:styleId="c-messagekittext">
    <w:name w:val="c-message_kit__text"/>
    <w:basedOn w:val="DefaultParagraphFont"/>
    <w:rsid w:val="002A30DE"/>
  </w:style>
  <w:style w:type="character" w:customStyle="1" w:styleId="cardChar">
    <w:name w:val="card Char"/>
    <w:aliases w:val="Bold Cite Char Char,Speed Cite Char"/>
    <w:basedOn w:val="DefaultParagraphFont"/>
    <w:rsid w:val="002A30DE"/>
    <w:rPr>
      <w:rFonts w:ascii="Georgia" w:eastAsia="Calibri" w:hAnsi="Georgia" w:cs="Times New Roman"/>
      <w:sz w:val="24"/>
    </w:rPr>
  </w:style>
  <w:style w:type="character" w:customStyle="1" w:styleId="expertise">
    <w:name w:val="expertise"/>
    <w:basedOn w:val="DefaultParagraphFont"/>
    <w:rsid w:val="002A30DE"/>
  </w:style>
  <w:style w:type="character" w:customStyle="1" w:styleId="education">
    <w:name w:val="education"/>
    <w:basedOn w:val="DefaultParagraphFont"/>
    <w:rsid w:val="002A30DE"/>
  </w:style>
  <w:style w:type="character" w:customStyle="1" w:styleId="rollover-people">
    <w:name w:val="rollover-people"/>
    <w:basedOn w:val="DefaultParagraphFont"/>
    <w:rsid w:val="002A30DE"/>
  </w:style>
  <w:style w:type="character" w:customStyle="1" w:styleId="UnresolvedMention2">
    <w:name w:val="Unresolved Mention2"/>
    <w:basedOn w:val="DefaultParagraphFont"/>
    <w:uiPriority w:val="99"/>
    <w:unhideWhenUsed/>
    <w:rsid w:val="002A30DE"/>
    <w:rPr>
      <w:color w:val="605E5C"/>
      <w:shd w:val="clear" w:color="auto" w:fill="E1DFDD"/>
    </w:rPr>
  </w:style>
  <w:style w:type="character" w:customStyle="1" w:styleId="UnresolvedMention3">
    <w:name w:val="Unresolved Mention3"/>
    <w:basedOn w:val="DefaultParagraphFont"/>
    <w:uiPriority w:val="99"/>
    <w:rsid w:val="002A30DE"/>
    <w:rPr>
      <w:color w:val="605E5C"/>
      <w:shd w:val="clear" w:color="auto" w:fill="E1DFDD"/>
    </w:rPr>
  </w:style>
  <w:style w:type="paragraph" w:customStyle="1" w:styleId="Body">
    <w:name w:val="Body"/>
    <w:link w:val="BodyChar"/>
    <w:autoRedefine/>
    <w:qFormat/>
    <w:rsid w:val="002A30DE"/>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A30DE"/>
    <w:rPr>
      <w:rFonts w:ascii="Calibri" w:eastAsiaTheme="majorEastAsia" w:hAnsi="Calibri" w:cstheme="majorBidi"/>
      <w:iCs/>
      <w:color w:val="000000" w:themeColor="text1"/>
      <w:sz w:val="8"/>
      <w:szCs w:val="22"/>
    </w:rPr>
  </w:style>
  <w:style w:type="character" w:customStyle="1" w:styleId="url">
    <w:name w:val="url"/>
    <w:basedOn w:val="DefaultParagraphFont"/>
    <w:rsid w:val="002A30DE"/>
  </w:style>
  <w:style w:type="character" w:customStyle="1" w:styleId="ellip">
    <w:name w:val="ellip"/>
    <w:basedOn w:val="DefaultParagraphFont"/>
    <w:rsid w:val="002A30DE"/>
  </w:style>
  <w:style w:type="character" w:customStyle="1" w:styleId="nowrap">
    <w:name w:val="nowrap"/>
    <w:basedOn w:val="DefaultParagraphFont"/>
    <w:rsid w:val="002A30DE"/>
  </w:style>
  <w:style w:type="paragraph" w:customStyle="1" w:styleId="Tag2">
    <w:name w:val="Tag2"/>
    <w:basedOn w:val="Normal"/>
    <w:qFormat/>
    <w:rsid w:val="002A30DE"/>
    <w:pPr>
      <w:spacing w:line="256" w:lineRule="auto"/>
    </w:pPr>
    <w:rPr>
      <w:b/>
      <w:sz w:val="24"/>
    </w:rPr>
  </w:style>
  <w:style w:type="character" w:customStyle="1" w:styleId="underlinedChar">
    <w:name w:val="underlined Char"/>
    <w:link w:val="underlined"/>
    <w:locked/>
    <w:rsid w:val="002A30D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A30DE"/>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2A30DE"/>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2A30DE"/>
    <w:rPr>
      <w:vertAlign w:val="superscript"/>
    </w:rPr>
  </w:style>
  <w:style w:type="character" w:customStyle="1" w:styleId="Emph">
    <w:name w:val="Emph"/>
    <w:basedOn w:val="DefaultParagraphFont"/>
    <w:uiPriority w:val="1"/>
    <w:qFormat/>
    <w:rsid w:val="002A30D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A30DE"/>
    <w:rPr>
      <w:u w:val="single"/>
    </w:rPr>
  </w:style>
  <w:style w:type="character" w:customStyle="1" w:styleId="BoldUnderlineChar">
    <w:name w:val="Bold Underline Char"/>
    <w:basedOn w:val="DefaultParagraphFont"/>
    <w:rsid w:val="002A30DE"/>
    <w:rPr>
      <w:rFonts w:ascii="Arial" w:hAnsi="Arial" w:cs="Arial" w:hint="default"/>
      <w:b/>
      <w:bCs w:val="0"/>
      <w:u w:val="single"/>
    </w:rPr>
  </w:style>
  <w:style w:type="character" w:customStyle="1" w:styleId="ReadCard">
    <w:name w:val="ReadCard"/>
    <w:uiPriority w:val="1"/>
    <w:qFormat/>
    <w:rsid w:val="002A30D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2A30DE"/>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2A30DE"/>
    <w:rPr>
      <w:rFonts w:ascii="Times New Roman" w:eastAsiaTheme="minorHAnsi" w:hAnsi="Times New Roman" w:cs="Times New Roman"/>
      <w:sz w:val="16"/>
      <w:szCs w:val="22"/>
    </w:rPr>
  </w:style>
  <w:style w:type="paragraph" w:customStyle="1" w:styleId="Cards">
    <w:name w:val="Cards"/>
    <w:next w:val="Normal"/>
    <w:link w:val="CardsChar"/>
    <w:qFormat/>
    <w:rsid w:val="002A30D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A30DE"/>
    <w:rPr>
      <w:rFonts w:ascii="Times New Roman" w:eastAsia="Times New Roman" w:hAnsi="Times New Roman" w:cs="Times New Roman"/>
      <w:sz w:val="20"/>
    </w:rPr>
  </w:style>
  <w:style w:type="character" w:customStyle="1" w:styleId="DebateUnderline">
    <w:name w:val="Debate Underline"/>
    <w:qFormat/>
    <w:rsid w:val="002A30DE"/>
    <w:rPr>
      <w:rFonts w:ascii="Times New Roman" w:hAnsi="Times New Roman"/>
      <w:sz w:val="20"/>
      <w:u w:val="thick"/>
    </w:rPr>
  </w:style>
  <w:style w:type="paragraph" w:customStyle="1" w:styleId="Nothing">
    <w:name w:val="Nothing"/>
    <w:link w:val="NothingChar"/>
    <w:qFormat/>
    <w:rsid w:val="002A30DE"/>
    <w:rPr>
      <w:rFonts w:ascii="Times New Roman" w:eastAsia="Times New Roman" w:hAnsi="Times New Roman" w:cs="Times New Roman"/>
      <w:sz w:val="20"/>
    </w:rPr>
  </w:style>
  <w:style w:type="character" w:customStyle="1" w:styleId="NothingChar">
    <w:name w:val="Nothing Char"/>
    <w:link w:val="Nothing"/>
    <w:rsid w:val="002A30DE"/>
    <w:rPr>
      <w:rFonts w:ascii="Times New Roman" w:eastAsia="Times New Roman" w:hAnsi="Times New Roman" w:cs="Times New Roman"/>
      <w:sz w:val="20"/>
    </w:rPr>
  </w:style>
  <w:style w:type="paragraph" w:customStyle="1" w:styleId="cardtext">
    <w:name w:val="card text"/>
    <w:basedOn w:val="Normal"/>
    <w:link w:val="cardtextChar"/>
    <w:qFormat/>
    <w:rsid w:val="002A30DE"/>
    <w:pPr>
      <w:ind w:left="288" w:right="288"/>
    </w:pPr>
    <w:rPr>
      <w:rFonts w:ascii="Book Antiqua" w:hAnsi="Book Antiqua" w:cs="Lucida Grande"/>
    </w:rPr>
  </w:style>
  <w:style w:type="character" w:customStyle="1" w:styleId="cardtextChar">
    <w:name w:val="card text Char"/>
    <w:basedOn w:val="DefaultParagraphFont"/>
    <w:link w:val="cardtext"/>
    <w:rsid w:val="002A30DE"/>
    <w:rPr>
      <w:rFonts w:ascii="Book Antiqua" w:hAnsi="Book Antiqua" w:cs="Lucida Grande"/>
      <w:sz w:val="22"/>
    </w:rPr>
  </w:style>
  <w:style w:type="paragraph" w:customStyle="1" w:styleId="TagText">
    <w:name w:val="TagText"/>
    <w:basedOn w:val="Normal"/>
    <w:qFormat/>
    <w:rsid w:val="002A30DE"/>
    <w:rPr>
      <w:rFonts w:eastAsia="Calibri"/>
      <w:b/>
      <w:sz w:val="24"/>
    </w:rPr>
  </w:style>
  <w:style w:type="paragraph" w:customStyle="1" w:styleId="UnderlineEmphasis">
    <w:name w:val="Underline + Emphasis"/>
    <w:basedOn w:val="Normal"/>
    <w:next w:val="Normal"/>
    <w:link w:val="UnderlineEmphasisChar"/>
    <w:autoRedefine/>
    <w:qFormat/>
    <w:rsid w:val="002A30DE"/>
    <w:rPr>
      <w:rFonts w:eastAsia="Calibri"/>
      <w:b/>
      <w:color w:val="000000"/>
      <w:sz w:val="24"/>
      <w:u w:val="single"/>
    </w:rPr>
  </w:style>
  <w:style w:type="character" w:customStyle="1" w:styleId="UnderlineEmphasisChar">
    <w:name w:val="Underline + Emphasis Char"/>
    <w:basedOn w:val="DefaultParagraphFont"/>
    <w:link w:val="UnderlineEmphasis"/>
    <w:rsid w:val="002A30DE"/>
    <w:rPr>
      <w:rFonts w:ascii="Calibri" w:eastAsia="Calibri" w:hAnsi="Calibri"/>
      <w:b/>
      <w:color w:val="000000"/>
      <w:u w:val="single"/>
    </w:rPr>
  </w:style>
  <w:style w:type="character" w:customStyle="1" w:styleId="BoldUnderlineUNDO">
    <w:name w:val="Bold.Underline.UNDO"/>
    <w:uiPriority w:val="1"/>
    <w:qFormat/>
    <w:rsid w:val="002A30DE"/>
    <w:rPr>
      <w:b w:val="0"/>
    </w:rPr>
  </w:style>
  <w:style w:type="paragraph" w:styleId="FootnoteText">
    <w:name w:val="footnote text"/>
    <w:basedOn w:val="Normal"/>
    <w:link w:val="FootnoteTextChar"/>
    <w:uiPriority w:val="99"/>
    <w:unhideWhenUsed/>
    <w:qFormat/>
    <w:rsid w:val="002A30DE"/>
    <w:pPr>
      <w:spacing w:line="256" w:lineRule="auto"/>
    </w:pPr>
    <w:rPr>
      <w:sz w:val="20"/>
      <w:szCs w:val="20"/>
    </w:rPr>
  </w:style>
  <w:style w:type="character" w:customStyle="1" w:styleId="FootnoteTextChar">
    <w:name w:val="Footnote Text Char"/>
    <w:basedOn w:val="DefaultParagraphFont"/>
    <w:link w:val="FootnoteText"/>
    <w:uiPriority w:val="99"/>
    <w:rsid w:val="002A30DE"/>
    <w:rPr>
      <w:rFonts w:ascii="Calibri" w:hAnsi="Calibri"/>
      <w:sz w:val="20"/>
      <w:szCs w:val="20"/>
    </w:rPr>
  </w:style>
  <w:style w:type="character" w:customStyle="1" w:styleId="LinedDown">
    <w:name w:val="Lined Down"/>
    <w:qFormat/>
    <w:rsid w:val="002A30DE"/>
    <w:rPr>
      <w:rFonts w:ascii="Times New Roman" w:hAnsi="Times New Roman" w:cs="Times New Roman"/>
      <w:b w:val="0"/>
      <w:bCs w:val="0"/>
      <w:i w:val="0"/>
      <w:iCs w:val="0"/>
      <w:color w:val="000000"/>
      <w:sz w:val="12"/>
      <w:szCs w:val="12"/>
      <w:u w:val="none"/>
    </w:rPr>
  </w:style>
  <w:style w:type="character" w:customStyle="1" w:styleId="Carded">
    <w:name w:val="Carded"/>
    <w:qFormat/>
    <w:rsid w:val="002A30DE"/>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2A30DE"/>
    <w:rPr>
      <w:bCs/>
      <w:sz w:val="20"/>
      <w:u w:val="single"/>
    </w:rPr>
  </w:style>
  <w:style w:type="character" w:customStyle="1" w:styleId="LDAnalytics">
    <w:name w:val="LD Analytics"/>
    <w:basedOn w:val="DefaultParagraphFont"/>
    <w:autoRedefine/>
    <w:uiPriority w:val="1"/>
    <w:qFormat/>
    <w:rsid w:val="002A30DE"/>
  </w:style>
  <w:style w:type="paragraph" w:styleId="Subtitle">
    <w:name w:val="Subtitle"/>
    <w:basedOn w:val="Normal"/>
    <w:next w:val="Normal"/>
    <w:link w:val="SubtitleChar"/>
    <w:uiPriority w:val="99"/>
    <w:unhideWhenUsed/>
    <w:qFormat/>
    <w:rsid w:val="002A30DE"/>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2A30DE"/>
    <w:rPr>
      <w:rFonts w:ascii="Calibri" w:hAnsi="Calibri"/>
      <w:color w:val="5A5A5A" w:themeColor="text1" w:themeTint="A5"/>
      <w:spacing w:val="15"/>
      <w:sz w:val="22"/>
    </w:rPr>
  </w:style>
  <w:style w:type="paragraph" w:customStyle="1" w:styleId="Citation">
    <w:name w:val="Citation"/>
    <w:basedOn w:val="Normal"/>
    <w:autoRedefine/>
    <w:uiPriority w:val="1"/>
    <w:qFormat/>
    <w:rsid w:val="002A30DE"/>
    <w:rPr>
      <w:rFonts w:eastAsia="Times New Roman" w:cs="Garamond"/>
      <w:bCs/>
      <w:u w:val="single"/>
    </w:rPr>
  </w:style>
  <w:style w:type="character" w:customStyle="1" w:styleId="BodyTextChar">
    <w:name w:val="Body Text Char"/>
    <w:basedOn w:val="DefaultParagraphFont"/>
    <w:link w:val="BodyText"/>
    <w:uiPriority w:val="99"/>
    <w:semiHidden/>
    <w:rsid w:val="002A30DE"/>
    <w:rPr>
      <w:rFonts w:ascii="Calibri" w:hAnsi="Calibri" w:cs="Calibri"/>
      <w:sz w:val="26"/>
    </w:rPr>
  </w:style>
  <w:style w:type="paragraph" w:styleId="BodyText">
    <w:name w:val="Body Text"/>
    <w:basedOn w:val="Normal"/>
    <w:link w:val="BodyTextChar"/>
    <w:uiPriority w:val="99"/>
    <w:semiHidden/>
    <w:unhideWhenUsed/>
    <w:rsid w:val="002A30DE"/>
    <w:pPr>
      <w:spacing w:after="120"/>
    </w:pPr>
    <w:rPr>
      <w:rFonts w:cs="Calibri"/>
      <w:sz w:val="26"/>
    </w:rPr>
  </w:style>
  <w:style w:type="character" w:customStyle="1" w:styleId="BodyTextChar1">
    <w:name w:val="Body Text Char1"/>
    <w:basedOn w:val="DefaultParagraphFont"/>
    <w:uiPriority w:val="99"/>
    <w:semiHidden/>
    <w:rsid w:val="002A30DE"/>
    <w:rPr>
      <w:rFonts w:ascii="Calibri" w:hAnsi="Calibri"/>
      <w:sz w:val="22"/>
    </w:rPr>
  </w:style>
  <w:style w:type="paragraph" w:customStyle="1" w:styleId="tiny">
    <w:name w:val="tiny"/>
    <w:next w:val="Normal"/>
    <w:link w:val="tinyChar"/>
    <w:autoRedefine/>
    <w:rsid w:val="002A30DE"/>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2A30DE"/>
    <w:rPr>
      <w:rFonts w:ascii="Times New Roman" w:eastAsia="Malgun Gothic" w:hAnsi="Times New Roman" w:cs="Times New Roman"/>
      <w:sz w:val="12"/>
    </w:rPr>
  </w:style>
  <w:style w:type="character" w:customStyle="1" w:styleId="LDCut">
    <w:name w:val="LD Cut"/>
    <w:basedOn w:val="DefaultParagraphFont"/>
    <w:uiPriority w:val="1"/>
    <w:qFormat/>
    <w:rsid w:val="002A30DE"/>
    <w:rPr>
      <w:rFonts w:ascii="Times New Roman" w:hAnsi="Times New Roman"/>
      <w:b w:val="0"/>
      <w:color w:val="auto"/>
      <w:sz w:val="12"/>
    </w:rPr>
  </w:style>
  <w:style w:type="character" w:customStyle="1" w:styleId="LDUnderline">
    <w:name w:val="LD Underline"/>
    <w:basedOn w:val="DefaultParagraphFont"/>
    <w:uiPriority w:val="1"/>
    <w:qFormat/>
    <w:rsid w:val="002A30DE"/>
    <w:rPr>
      <w:rFonts w:ascii="Times New Roman" w:hAnsi="Times New Roman" w:cs="Times New Roman"/>
      <w:b/>
      <w:color w:val="auto"/>
      <w:sz w:val="24"/>
      <w:u w:val="single"/>
    </w:rPr>
  </w:style>
  <w:style w:type="character" w:customStyle="1" w:styleId="Style4Char">
    <w:name w:val="Style4 Char"/>
    <w:rsid w:val="002A30DE"/>
    <w:rPr>
      <w:rFonts w:ascii="Arial Narrow" w:hAnsi="Arial Narrow"/>
      <w:szCs w:val="24"/>
      <w:u w:val="single"/>
      <w:lang w:val="en-US" w:eastAsia="en-US" w:bidi="ar-SA"/>
    </w:rPr>
  </w:style>
  <w:style w:type="character" w:customStyle="1" w:styleId="Style1Char">
    <w:name w:val="Style1 Char"/>
    <w:locked/>
    <w:rsid w:val="002A30DE"/>
    <w:rPr>
      <w:rFonts w:ascii="Times New Roman" w:eastAsia="SimSun" w:hAnsi="Times New Roman"/>
      <w:szCs w:val="24"/>
      <w:u w:val="single"/>
      <w:lang w:eastAsia="zh-CN"/>
    </w:rPr>
  </w:style>
  <w:style w:type="character" w:customStyle="1" w:styleId="Style11pt">
    <w:name w:val="Style 11 pt"/>
    <w:basedOn w:val="DefaultParagraphFont"/>
    <w:rsid w:val="002A30DE"/>
    <w:rPr>
      <w:sz w:val="20"/>
    </w:rPr>
  </w:style>
  <w:style w:type="character" w:customStyle="1" w:styleId="DebateHighlighted">
    <w:name w:val="Debate Highlighted"/>
    <w:rsid w:val="002A30DE"/>
    <w:rPr>
      <w:rFonts w:ascii="Times New Roman" w:hAnsi="Times New Roman"/>
      <w:sz w:val="20"/>
      <w:u w:val="thick"/>
      <w:bdr w:val="none" w:sz="0" w:space="0" w:color="auto"/>
      <w:shd w:val="clear" w:color="auto" w:fill="00FFFF"/>
    </w:rPr>
  </w:style>
  <w:style w:type="paragraph" w:customStyle="1" w:styleId="Cites">
    <w:name w:val="Cites"/>
    <w:next w:val="Cards"/>
    <w:rsid w:val="002A30DE"/>
    <w:pPr>
      <w:widowControl w:val="0"/>
    </w:pPr>
    <w:rPr>
      <w:rFonts w:ascii="Times New Roman" w:eastAsia="Times New Roman" w:hAnsi="Times New Roman" w:cs="Times New Roman"/>
      <w:sz w:val="20"/>
    </w:rPr>
  </w:style>
  <w:style w:type="character" w:customStyle="1" w:styleId="Author-Date">
    <w:name w:val="Author-Date"/>
    <w:rsid w:val="002A30DE"/>
    <w:rPr>
      <w:b/>
      <w:sz w:val="24"/>
    </w:rPr>
  </w:style>
  <w:style w:type="character" w:customStyle="1" w:styleId="regtext">
    <w:name w:val="regtext"/>
    <w:uiPriority w:val="99"/>
    <w:rsid w:val="002A30DE"/>
  </w:style>
  <w:style w:type="character" w:customStyle="1" w:styleId="Dottedunderline">
    <w:name w:val="Dotted underline"/>
    <w:rsid w:val="002A30DE"/>
    <w:rPr>
      <w:u w:val="dotted"/>
    </w:rPr>
  </w:style>
  <w:style w:type="character" w:customStyle="1" w:styleId="slug-pub-date">
    <w:name w:val="slug-pub-date"/>
    <w:rsid w:val="002A30DE"/>
  </w:style>
  <w:style w:type="character" w:customStyle="1" w:styleId="slug-vol">
    <w:name w:val="slug-vol"/>
    <w:rsid w:val="002A30DE"/>
  </w:style>
  <w:style w:type="character" w:customStyle="1" w:styleId="slug-issue">
    <w:name w:val="slug-issue"/>
    <w:rsid w:val="002A30DE"/>
  </w:style>
  <w:style w:type="character" w:customStyle="1" w:styleId="slug-pages">
    <w:name w:val="slug-pages"/>
    <w:rsid w:val="002A30DE"/>
  </w:style>
  <w:style w:type="character" w:customStyle="1" w:styleId="DDIUnderline">
    <w:name w:val="DDI Underline"/>
    <w:uiPriority w:val="99"/>
    <w:rsid w:val="002A30DE"/>
    <w:rPr>
      <w:sz w:val="20"/>
      <w:u w:val="thick"/>
    </w:rPr>
  </w:style>
  <w:style w:type="character" w:customStyle="1" w:styleId="CardsChar1">
    <w:name w:val="Cards Char1"/>
    <w:locked/>
    <w:rsid w:val="002A30DE"/>
    <w:rPr>
      <w:rFonts w:ascii="Times New Roman" w:eastAsia="Times New Roman" w:hAnsi="Times New Roman" w:cs="Times New Roman"/>
    </w:rPr>
  </w:style>
  <w:style w:type="character" w:customStyle="1" w:styleId="apple-converted-space">
    <w:name w:val="apple-converted-space"/>
    <w:basedOn w:val="DefaultParagraphFont"/>
    <w:rsid w:val="002A30DE"/>
  </w:style>
  <w:style w:type="character" w:customStyle="1" w:styleId="CardTextChar0">
    <w:name w:val="Card Text Char"/>
    <w:locked/>
    <w:rsid w:val="002A30DE"/>
    <w:rPr>
      <w:rFonts w:ascii="Georgia" w:hAnsi="Georgia"/>
      <w:sz w:val="18"/>
      <w:u w:val="single"/>
    </w:rPr>
  </w:style>
  <w:style w:type="character" w:customStyle="1" w:styleId="normaltextrun">
    <w:name w:val="normaltextrun"/>
    <w:basedOn w:val="DefaultParagraphFont"/>
    <w:rsid w:val="002A30DE"/>
  </w:style>
  <w:style w:type="character" w:customStyle="1" w:styleId="eop">
    <w:name w:val="eop"/>
    <w:basedOn w:val="DefaultParagraphFont"/>
    <w:rsid w:val="002A30DE"/>
  </w:style>
  <w:style w:type="character" w:customStyle="1" w:styleId="spellingerror">
    <w:name w:val="spellingerror"/>
    <w:basedOn w:val="DefaultParagraphFont"/>
    <w:rsid w:val="002A30DE"/>
  </w:style>
  <w:style w:type="paragraph" w:customStyle="1" w:styleId="m-2839544472620372085msonospacing">
    <w:name w:val="m_-2839544472620372085msonospacing"/>
    <w:basedOn w:val="Normal"/>
    <w:rsid w:val="002A30DE"/>
    <w:pPr>
      <w:spacing w:before="100" w:beforeAutospacing="1" w:after="100" w:afterAutospacing="1"/>
    </w:pPr>
    <w:rPr>
      <w:sz w:val="24"/>
    </w:rPr>
  </w:style>
  <w:style w:type="paragraph" w:customStyle="1" w:styleId="franklin-light1">
    <w:name w:val="franklin-light1"/>
    <w:basedOn w:val="Normal"/>
    <w:rsid w:val="002A30DE"/>
    <w:pPr>
      <w:spacing w:before="100" w:beforeAutospacing="1" w:after="100" w:afterAutospacing="1"/>
    </w:pPr>
    <w:rPr>
      <w:sz w:val="24"/>
    </w:rPr>
  </w:style>
  <w:style w:type="character" w:customStyle="1" w:styleId="powa-tease">
    <w:name w:val="powa-tease"/>
    <w:basedOn w:val="DefaultParagraphFont"/>
    <w:rsid w:val="002A30DE"/>
  </w:style>
  <w:style w:type="character" w:customStyle="1" w:styleId="powa-byline">
    <w:name w:val="powa-byline"/>
    <w:basedOn w:val="DefaultParagraphFont"/>
    <w:rsid w:val="002A30DE"/>
  </w:style>
  <w:style w:type="character" w:customStyle="1" w:styleId="apple-style-span">
    <w:name w:val="apple-style-span"/>
    <w:basedOn w:val="DefaultParagraphFont"/>
    <w:rsid w:val="002A30DE"/>
    <w:rPr>
      <w:rFonts w:cs="Times New Roman"/>
    </w:rPr>
  </w:style>
  <w:style w:type="paragraph" w:customStyle="1" w:styleId="noindent">
    <w:name w:val="noindent"/>
    <w:basedOn w:val="Normal"/>
    <w:rsid w:val="002A30DE"/>
    <w:pPr>
      <w:spacing w:before="100" w:beforeAutospacing="1" w:after="100" w:afterAutospacing="1"/>
    </w:pPr>
    <w:rPr>
      <w:rFonts w:eastAsia="Times New Roman"/>
    </w:rPr>
  </w:style>
  <w:style w:type="character" w:customStyle="1" w:styleId="st">
    <w:name w:val="st"/>
    <w:rsid w:val="002A30DE"/>
  </w:style>
  <w:style w:type="character" w:customStyle="1" w:styleId="highlight2">
    <w:name w:val="highlight2"/>
    <w:basedOn w:val="DefaultParagraphFont"/>
    <w:rsid w:val="002A30DE"/>
    <w:rPr>
      <w:rFonts w:ascii="Arial" w:hAnsi="Arial"/>
      <w:b/>
      <w:sz w:val="19"/>
      <w:u w:val="thick"/>
      <w:bdr w:val="none" w:sz="0" w:space="0" w:color="auto"/>
      <w:shd w:val="clear" w:color="auto" w:fill="auto"/>
    </w:rPr>
  </w:style>
  <w:style w:type="character" w:customStyle="1" w:styleId="Emphasis2">
    <w:name w:val="Emphasis2"/>
    <w:basedOn w:val="DefaultParagraphFont"/>
    <w:rsid w:val="002A30DE"/>
    <w:rPr>
      <w:rFonts w:ascii="Franklin Gothic Heavy" w:hAnsi="Franklin Gothic Heavy" w:hint="default"/>
      <w:iCs/>
      <w:u w:val="single"/>
    </w:rPr>
  </w:style>
  <w:style w:type="character" w:customStyle="1" w:styleId="EmphasizeThis">
    <w:name w:val="EmphasizeThis"/>
    <w:rsid w:val="002A30DE"/>
    <w:rPr>
      <w:rFonts w:ascii="Georgia" w:hAnsi="Georgia" w:hint="default"/>
      <w:b/>
      <w:bCs w:val="0"/>
      <w:iCs/>
      <w:sz w:val="24"/>
      <w:u w:val="thick"/>
    </w:rPr>
  </w:style>
  <w:style w:type="character" w:customStyle="1" w:styleId="Style3Char">
    <w:name w:val="Style3 Char"/>
    <w:rsid w:val="002A30DE"/>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2A30DE"/>
    <w:rPr>
      <w:rFonts w:ascii="Calibri" w:hAnsi="Calibri" w:cs="Calibri"/>
      <w:sz w:val="20"/>
      <w:szCs w:val="20"/>
    </w:rPr>
  </w:style>
  <w:style w:type="paragraph" w:styleId="CommentText">
    <w:name w:val="annotation text"/>
    <w:basedOn w:val="Normal"/>
    <w:link w:val="CommentTextChar"/>
    <w:uiPriority w:val="99"/>
    <w:semiHidden/>
    <w:unhideWhenUsed/>
    <w:rsid w:val="002A30DE"/>
    <w:rPr>
      <w:rFonts w:cs="Calibri"/>
      <w:sz w:val="20"/>
      <w:szCs w:val="20"/>
    </w:rPr>
  </w:style>
  <w:style w:type="character" w:customStyle="1" w:styleId="CommentTextChar1">
    <w:name w:val="Comment Text Char1"/>
    <w:basedOn w:val="DefaultParagraphFont"/>
    <w:uiPriority w:val="99"/>
    <w:semiHidden/>
    <w:rsid w:val="002A30DE"/>
    <w:rPr>
      <w:rFonts w:ascii="Calibri" w:hAnsi="Calibri"/>
      <w:sz w:val="20"/>
      <w:szCs w:val="20"/>
    </w:rPr>
  </w:style>
  <w:style w:type="character" w:customStyle="1" w:styleId="balancedheadline">
    <w:name w:val="balancedheadline"/>
    <w:basedOn w:val="DefaultParagraphFont"/>
    <w:rsid w:val="002A30DE"/>
  </w:style>
  <w:style w:type="paragraph" w:customStyle="1" w:styleId="analytic0">
    <w:name w:val="analytic"/>
    <w:basedOn w:val="Analytic"/>
    <w:link w:val="analyticChar0"/>
    <w:autoRedefine/>
    <w:uiPriority w:val="4"/>
    <w:qFormat/>
    <w:rsid w:val="002A30DE"/>
    <w:rPr>
      <w:i/>
      <w:color w:val="2D72B1"/>
    </w:rPr>
  </w:style>
  <w:style w:type="character" w:customStyle="1" w:styleId="analyticChar0">
    <w:name w:val="analytic Char"/>
    <w:basedOn w:val="DefaultParagraphFont"/>
    <w:link w:val="analytic0"/>
    <w:uiPriority w:val="4"/>
    <w:rsid w:val="002A30DE"/>
    <w:rPr>
      <w:rFonts w:ascii="Calibri" w:hAnsi="Calibri"/>
      <w:i/>
      <w:color w:val="2D72B1"/>
      <w:sz w:val="22"/>
    </w:rPr>
  </w:style>
  <w:style w:type="paragraph" w:customStyle="1" w:styleId="ColorfulList-Accent11">
    <w:name w:val="Colorful List - Accent 11"/>
    <w:basedOn w:val="Normal"/>
    <w:uiPriority w:val="34"/>
    <w:qFormat/>
    <w:rsid w:val="002A30DE"/>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2A30DE"/>
  </w:style>
  <w:style w:type="character" w:customStyle="1" w:styleId="m-4339160018974791352styleunderline">
    <w:name w:val="m_-4339160018974791352styleunderline"/>
    <w:basedOn w:val="DefaultParagraphFont"/>
    <w:rsid w:val="002A30DE"/>
  </w:style>
  <w:style w:type="character" w:customStyle="1" w:styleId="m8622195508348221850gmail-msohyperlink">
    <w:name w:val="m_8622195508348221850gmail-msohyperlink"/>
    <w:basedOn w:val="DefaultParagraphFont"/>
    <w:rsid w:val="002A30DE"/>
  </w:style>
  <w:style w:type="character" w:customStyle="1" w:styleId="longbio">
    <w:name w:val="long_bio"/>
    <w:basedOn w:val="DefaultParagraphFont"/>
    <w:rsid w:val="002A30DE"/>
  </w:style>
  <w:style w:type="paragraph" w:customStyle="1" w:styleId="css-1ygdjhk">
    <w:name w:val="css-1ygdjhk"/>
    <w:basedOn w:val="Normal"/>
    <w:rsid w:val="002A30DE"/>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2A30DE"/>
    <w:rPr>
      <w:rFonts w:eastAsia="Calibri"/>
      <w:b/>
      <w:color w:val="000000"/>
      <w:u w:val="single"/>
      <w:lang w:val="x-none" w:eastAsia="x-none"/>
    </w:rPr>
  </w:style>
  <w:style w:type="character" w:customStyle="1" w:styleId="CardText2Char">
    <w:name w:val="Card Text 2 Char"/>
    <w:link w:val="CardText2"/>
    <w:rsid w:val="002A30DE"/>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2A30DE"/>
  </w:style>
  <w:style w:type="paragraph" w:customStyle="1" w:styleId="m8953919872937919259gmail-msolistparagraphcxspmiddle">
    <w:name w:val="m_8953919872937919259gmail-msolistparagraphcxspmiddle"/>
    <w:basedOn w:val="Normal"/>
    <w:rsid w:val="002A30DE"/>
    <w:pPr>
      <w:spacing w:beforeLines="1" w:afterLines="1"/>
    </w:pPr>
    <w:rPr>
      <w:rFonts w:ascii="Times" w:hAnsi="Times"/>
      <w:sz w:val="20"/>
      <w:szCs w:val="20"/>
    </w:rPr>
  </w:style>
  <w:style w:type="paragraph" w:customStyle="1" w:styleId="flashline">
    <w:name w:val="flashline"/>
    <w:basedOn w:val="Normal"/>
    <w:rsid w:val="002A30DE"/>
    <w:pPr>
      <w:spacing w:before="100" w:beforeAutospacing="1" w:after="100" w:afterAutospacing="1"/>
    </w:pPr>
    <w:rPr>
      <w:rFonts w:eastAsia="Times New Roman"/>
      <w:sz w:val="24"/>
    </w:rPr>
  </w:style>
  <w:style w:type="paragraph" w:customStyle="1" w:styleId="lbexhangwithmargin">
    <w:name w:val="lbexhangwithmargin"/>
    <w:basedOn w:val="Normal"/>
    <w:rsid w:val="002A30DE"/>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2A30DE"/>
  </w:style>
  <w:style w:type="character" w:customStyle="1" w:styleId="lbexallcap">
    <w:name w:val="lbexallcap"/>
    <w:basedOn w:val="DefaultParagraphFont"/>
    <w:rsid w:val="002A30DE"/>
  </w:style>
  <w:style w:type="paragraph" w:customStyle="1" w:styleId="lbexindent">
    <w:name w:val="lbexindent"/>
    <w:basedOn w:val="Normal"/>
    <w:rsid w:val="002A30DE"/>
    <w:pPr>
      <w:spacing w:before="100" w:beforeAutospacing="1" w:after="100" w:afterAutospacing="1"/>
    </w:pPr>
    <w:rPr>
      <w:rFonts w:eastAsia="Times New Roman"/>
      <w:sz w:val="24"/>
    </w:rPr>
  </w:style>
  <w:style w:type="paragraph" w:customStyle="1" w:styleId="lbexindentparagraph">
    <w:name w:val="lbexindentparagraph"/>
    <w:basedOn w:val="Normal"/>
    <w:rsid w:val="002A30DE"/>
    <w:pPr>
      <w:spacing w:before="100" w:beforeAutospacing="1" w:after="100" w:afterAutospacing="1"/>
    </w:pPr>
    <w:rPr>
      <w:rFonts w:eastAsia="Times New Roman"/>
      <w:sz w:val="24"/>
    </w:rPr>
  </w:style>
  <w:style w:type="paragraph" w:customStyle="1" w:styleId="zn-bodyparagraph">
    <w:name w:val="zn-body__paragraph"/>
    <w:basedOn w:val="Normal"/>
    <w:rsid w:val="002A30DE"/>
    <w:pPr>
      <w:spacing w:before="100" w:beforeAutospacing="1" w:after="100" w:afterAutospacing="1"/>
    </w:pPr>
    <w:rPr>
      <w:rFonts w:eastAsia="Times New Roman"/>
      <w:sz w:val="24"/>
    </w:rPr>
  </w:style>
  <w:style w:type="character" w:customStyle="1" w:styleId="c-messagebody">
    <w:name w:val="c-message__body"/>
    <w:basedOn w:val="DefaultParagraphFont"/>
    <w:rsid w:val="002A30DE"/>
  </w:style>
  <w:style w:type="character" w:customStyle="1" w:styleId="m7735155540857680774gmail-style13ptbold">
    <w:name w:val="m_7735155540857680774gmail-style13ptbold"/>
    <w:basedOn w:val="DefaultParagraphFont"/>
    <w:rsid w:val="002A30DE"/>
  </w:style>
  <w:style w:type="character" w:customStyle="1" w:styleId="style65">
    <w:name w:val="style65"/>
    <w:basedOn w:val="DefaultParagraphFont"/>
    <w:rsid w:val="002A30DE"/>
  </w:style>
  <w:style w:type="character" w:customStyle="1" w:styleId="bodytext0">
    <w:name w:val="body_text"/>
    <w:basedOn w:val="DefaultParagraphFont"/>
    <w:rsid w:val="002A30DE"/>
  </w:style>
  <w:style w:type="character" w:customStyle="1" w:styleId="bio">
    <w:name w:val="bio"/>
    <w:basedOn w:val="DefaultParagraphFont"/>
    <w:rsid w:val="002A30DE"/>
  </w:style>
  <w:style w:type="character" w:customStyle="1" w:styleId="citesChar">
    <w:name w:val="cites Char"/>
    <w:link w:val="cites0"/>
    <w:rsid w:val="002A30DE"/>
    <w:rPr>
      <w:rFonts w:eastAsia="SimSun"/>
      <w:b/>
      <w:lang w:eastAsia="zh-CN"/>
    </w:rPr>
  </w:style>
  <w:style w:type="paragraph" w:customStyle="1" w:styleId="cites0">
    <w:name w:val="cites"/>
    <w:next w:val="Normal"/>
    <w:link w:val="citesChar"/>
    <w:autoRedefine/>
    <w:rsid w:val="002A30DE"/>
    <w:pPr>
      <w:contextualSpacing/>
    </w:pPr>
    <w:rPr>
      <w:rFonts w:eastAsia="SimSun"/>
      <w:b/>
      <w:lang w:eastAsia="zh-CN"/>
    </w:rPr>
  </w:style>
  <w:style w:type="character" w:customStyle="1" w:styleId="5yl5">
    <w:name w:val="_5yl5"/>
    <w:basedOn w:val="DefaultParagraphFont"/>
    <w:rsid w:val="002A30DE"/>
  </w:style>
  <w:style w:type="character" w:customStyle="1" w:styleId="text">
    <w:name w:val="text"/>
    <w:basedOn w:val="DefaultParagraphFont"/>
    <w:rsid w:val="002A30DE"/>
  </w:style>
  <w:style w:type="paragraph" w:customStyle="1" w:styleId="generic-articlebody">
    <w:name w:val="generic-article__body"/>
    <w:basedOn w:val="Normal"/>
    <w:rsid w:val="002A30DE"/>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2A30DE"/>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2A30DE"/>
    <w:rPr>
      <w:b/>
      <w:bCs/>
    </w:rPr>
  </w:style>
  <w:style w:type="character" w:customStyle="1" w:styleId="CommentSubjectChar1">
    <w:name w:val="Comment Subject Char1"/>
    <w:basedOn w:val="CommentTextChar1"/>
    <w:uiPriority w:val="99"/>
    <w:semiHidden/>
    <w:rsid w:val="002A30DE"/>
    <w:rPr>
      <w:rFonts w:ascii="Calibri" w:hAnsi="Calibri"/>
      <w:b/>
      <w:bCs/>
      <w:sz w:val="20"/>
      <w:szCs w:val="20"/>
    </w:rPr>
  </w:style>
  <w:style w:type="character" w:customStyle="1" w:styleId="UnresolvedMention12">
    <w:name w:val="Unresolved Mention12"/>
    <w:basedOn w:val="DefaultParagraphFont"/>
    <w:uiPriority w:val="99"/>
    <w:rsid w:val="002A30DE"/>
    <w:rPr>
      <w:color w:val="605E5C"/>
      <w:shd w:val="clear" w:color="auto" w:fill="E1DFDD"/>
    </w:rPr>
  </w:style>
  <w:style w:type="paragraph" w:customStyle="1" w:styleId="CardNotUnderlined">
    <w:name w:val="Card Not Underlined"/>
    <w:basedOn w:val="Normal"/>
    <w:autoRedefine/>
    <w:rsid w:val="002A30DE"/>
    <w:rPr>
      <w:rFonts w:eastAsia="Times New Roman"/>
      <w:sz w:val="12"/>
      <w:szCs w:val="20"/>
    </w:rPr>
  </w:style>
  <w:style w:type="character" w:customStyle="1" w:styleId="UnresolvedMention1">
    <w:name w:val="Unresolved Mention1"/>
    <w:basedOn w:val="DefaultParagraphFont"/>
    <w:uiPriority w:val="99"/>
    <w:semiHidden/>
    <w:unhideWhenUsed/>
    <w:rsid w:val="002A30DE"/>
    <w:rPr>
      <w:color w:val="605E5C"/>
      <w:shd w:val="clear" w:color="auto" w:fill="E1DFDD"/>
    </w:rPr>
  </w:style>
  <w:style w:type="character" w:styleId="PageNumber">
    <w:name w:val="page number"/>
    <w:basedOn w:val="DefaultParagraphFont"/>
    <w:uiPriority w:val="99"/>
    <w:semiHidden/>
    <w:unhideWhenUsed/>
    <w:rsid w:val="002A30DE"/>
  </w:style>
  <w:style w:type="character" w:customStyle="1" w:styleId="UnresolvedMention10">
    <w:name w:val="Unresolved Mention10"/>
    <w:basedOn w:val="DefaultParagraphFont"/>
    <w:uiPriority w:val="99"/>
    <w:semiHidden/>
    <w:unhideWhenUsed/>
    <w:rsid w:val="002A30DE"/>
    <w:rPr>
      <w:color w:val="605E5C"/>
      <w:shd w:val="clear" w:color="auto" w:fill="E1DFDD"/>
    </w:rPr>
  </w:style>
  <w:style w:type="paragraph" w:customStyle="1" w:styleId="msonormal0">
    <w:name w:val="msonormal"/>
    <w:basedOn w:val="Normal"/>
    <w:rsid w:val="002A30DE"/>
    <w:pPr>
      <w:spacing w:before="100" w:beforeAutospacing="1" w:after="100" w:afterAutospacing="1" w:line="256" w:lineRule="auto"/>
    </w:pPr>
    <w:rPr>
      <w:sz w:val="24"/>
    </w:rPr>
  </w:style>
  <w:style w:type="paragraph" w:styleId="Revision">
    <w:name w:val="Revision"/>
    <w:uiPriority w:val="99"/>
    <w:semiHidden/>
    <w:rsid w:val="002A30DE"/>
    <w:rPr>
      <w:rFonts w:ascii="Calibri" w:hAnsi="Calibri" w:cs="Arial"/>
      <w:sz w:val="22"/>
    </w:rPr>
  </w:style>
  <w:style w:type="paragraph" w:customStyle="1" w:styleId="megaarticlebodyfirst-p2htdt">
    <w:name w:val="megaarticlebody_first-p_2htdt"/>
    <w:basedOn w:val="Normal"/>
    <w:uiPriority w:val="99"/>
    <w:semiHidden/>
    <w:rsid w:val="002A30DE"/>
    <w:pPr>
      <w:spacing w:before="100" w:beforeAutospacing="1" w:after="100" w:afterAutospacing="1" w:line="256" w:lineRule="auto"/>
    </w:pPr>
    <w:rPr>
      <w:sz w:val="24"/>
    </w:rPr>
  </w:style>
  <w:style w:type="paragraph" w:customStyle="1" w:styleId="p1">
    <w:name w:val="p1"/>
    <w:basedOn w:val="Normal"/>
    <w:uiPriority w:val="99"/>
    <w:semiHidden/>
    <w:rsid w:val="002A30DE"/>
    <w:pPr>
      <w:spacing w:line="256" w:lineRule="auto"/>
    </w:pPr>
    <w:rPr>
      <w:sz w:val="20"/>
      <w:szCs w:val="20"/>
    </w:rPr>
  </w:style>
  <w:style w:type="paragraph" w:customStyle="1" w:styleId="Shrink6">
    <w:name w:val="Shrink 6"/>
    <w:basedOn w:val="Normal"/>
    <w:uiPriority w:val="99"/>
    <w:semiHidden/>
    <w:qFormat/>
    <w:rsid w:val="002A30DE"/>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2A30DE"/>
    <w:rPr>
      <w:vertAlign w:val="superscript"/>
    </w:rPr>
  </w:style>
  <w:style w:type="character" w:customStyle="1" w:styleId="FooterChar1">
    <w:name w:val="Footer Char1"/>
    <w:basedOn w:val="DefaultParagraphFont"/>
    <w:uiPriority w:val="99"/>
    <w:semiHidden/>
    <w:rsid w:val="002A30DE"/>
    <w:rPr>
      <w:rFonts w:ascii="Calibri" w:eastAsiaTheme="minorHAnsi" w:hAnsi="Calibri" w:cs="Calibri"/>
      <w:sz w:val="16"/>
      <w:szCs w:val="22"/>
    </w:rPr>
  </w:style>
  <w:style w:type="character" w:customStyle="1" w:styleId="HeaderChar1">
    <w:name w:val="Header Char1"/>
    <w:basedOn w:val="DefaultParagraphFont"/>
    <w:uiPriority w:val="99"/>
    <w:semiHidden/>
    <w:rsid w:val="002A30DE"/>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2A30DE"/>
    <w:rPr>
      <w:rFonts w:ascii="Segoe UI" w:hAnsi="Segoe UI" w:cs="Segoe UI"/>
      <w:sz w:val="16"/>
      <w:szCs w:val="16"/>
    </w:rPr>
  </w:style>
  <w:style w:type="character" w:styleId="CommentReference">
    <w:name w:val="annotation reference"/>
    <w:basedOn w:val="DefaultParagraphFont"/>
    <w:uiPriority w:val="99"/>
    <w:semiHidden/>
    <w:unhideWhenUsed/>
    <w:rsid w:val="002A30DE"/>
    <w:rPr>
      <w:sz w:val="16"/>
      <w:szCs w:val="16"/>
    </w:rPr>
  </w:style>
  <w:style w:type="character" w:customStyle="1" w:styleId="UnresolvedMention30">
    <w:name w:val="Unresolved Mention30"/>
    <w:basedOn w:val="DefaultParagraphFont"/>
    <w:uiPriority w:val="99"/>
    <w:semiHidden/>
    <w:unhideWhenUsed/>
    <w:rsid w:val="002A30DE"/>
    <w:rPr>
      <w:color w:val="605E5C"/>
      <w:shd w:val="clear" w:color="auto" w:fill="E1DFDD"/>
    </w:rPr>
  </w:style>
  <w:style w:type="character" w:customStyle="1" w:styleId="UnresolvedMention4">
    <w:name w:val="Unresolved Mention4"/>
    <w:basedOn w:val="DefaultParagraphFont"/>
    <w:uiPriority w:val="99"/>
    <w:semiHidden/>
    <w:unhideWhenUsed/>
    <w:rsid w:val="002A30DE"/>
    <w:rPr>
      <w:color w:val="605E5C"/>
      <w:shd w:val="clear" w:color="auto" w:fill="E1DFDD"/>
    </w:rPr>
  </w:style>
  <w:style w:type="character" w:customStyle="1" w:styleId="UnresolvedMention5">
    <w:name w:val="Unresolved Mention5"/>
    <w:basedOn w:val="DefaultParagraphFont"/>
    <w:uiPriority w:val="99"/>
    <w:semiHidden/>
    <w:unhideWhenUsed/>
    <w:rsid w:val="002A30DE"/>
    <w:rPr>
      <w:color w:val="605E5C"/>
      <w:shd w:val="clear" w:color="auto" w:fill="E1DFDD"/>
    </w:rPr>
  </w:style>
  <w:style w:type="table" w:styleId="TableGrid">
    <w:name w:val="Table Grid"/>
    <w:basedOn w:val="TableNormal"/>
    <w:uiPriority w:val="59"/>
    <w:rsid w:val="002A30D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2A30DE"/>
    <w:rPr>
      <w:color w:val="605E5C"/>
      <w:shd w:val="clear" w:color="auto" w:fill="E1DFDD"/>
    </w:rPr>
  </w:style>
  <w:style w:type="character" w:customStyle="1" w:styleId="UnresolvedMention7">
    <w:name w:val="Unresolved Mention7"/>
    <w:basedOn w:val="DefaultParagraphFont"/>
    <w:uiPriority w:val="99"/>
    <w:semiHidden/>
    <w:unhideWhenUsed/>
    <w:rsid w:val="002A30DE"/>
    <w:rPr>
      <w:color w:val="605E5C"/>
      <w:shd w:val="clear" w:color="auto" w:fill="E1DFDD"/>
    </w:rPr>
  </w:style>
  <w:style w:type="character" w:customStyle="1" w:styleId="UnresolvedMention8">
    <w:name w:val="Unresolved Mention8"/>
    <w:basedOn w:val="DefaultParagraphFont"/>
    <w:uiPriority w:val="99"/>
    <w:semiHidden/>
    <w:unhideWhenUsed/>
    <w:rsid w:val="002A30DE"/>
    <w:rPr>
      <w:color w:val="605E5C"/>
      <w:shd w:val="clear" w:color="auto" w:fill="E1DFDD"/>
    </w:rPr>
  </w:style>
  <w:style w:type="character" w:customStyle="1" w:styleId="UnresolvedMention9">
    <w:name w:val="Unresolved Mention9"/>
    <w:basedOn w:val="DefaultParagraphFont"/>
    <w:uiPriority w:val="99"/>
    <w:semiHidden/>
    <w:unhideWhenUsed/>
    <w:rsid w:val="002A30DE"/>
    <w:rPr>
      <w:color w:val="605E5C"/>
      <w:shd w:val="clear" w:color="auto" w:fill="E1DFDD"/>
    </w:rPr>
  </w:style>
  <w:style w:type="character" w:customStyle="1" w:styleId="UnresolvedMention100">
    <w:name w:val="Unresolved Mention100"/>
    <w:basedOn w:val="DefaultParagraphFont"/>
    <w:uiPriority w:val="99"/>
    <w:semiHidden/>
    <w:unhideWhenUsed/>
    <w:rsid w:val="002A30DE"/>
    <w:rPr>
      <w:color w:val="605E5C"/>
      <w:shd w:val="clear" w:color="auto" w:fill="E1DFDD"/>
    </w:rPr>
  </w:style>
  <w:style w:type="character" w:customStyle="1" w:styleId="UnresolvedMention11">
    <w:name w:val="Unresolved Mention11"/>
    <w:basedOn w:val="DefaultParagraphFont"/>
    <w:uiPriority w:val="99"/>
    <w:semiHidden/>
    <w:unhideWhenUsed/>
    <w:rsid w:val="002A30DE"/>
    <w:rPr>
      <w:color w:val="605E5C"/>
      <w:shd w:val="clear" w:color="auto" w:fill="E1DFDD"/>
    </w:rPr>
  </w:style>
  <w:style w:type="paragraph" w:customStyle="1" w:styleId="p4">
    <w:name w:val="p4"/>
    <w:basedOn w:val="Normal"/>
    <w:rsid w:val="002A30DE"/>
    <w:pPr>
      <w:spacing w:before="100" w:beforeAutospacing="1" w:after="100" w:afterAutospacing="1"/>
    </w:pPr>
    <w:rPr>
      <w:rFonts w:eastAsia="Times New Roman"/>
      <w:sz w:val="24"/>
    </w:rPr>
  </w:style>
  <w:style w:type="paragraph" w:customStyle="1" w:styleId="p6">
    <w:name w:val="p6"/>
    <w:basedOn w:val="Normal"/>
    <w:rsid w:val="002A30DE"/>
    <w:pPr>
      <w:spacing w:before="100" w:beforeAutospacing="1" w:after="100" w:afterAutospacing="1"/>
    </w:pPr>
    <w:rPr>
      <w:rFonts w:eastAsia="Times New Roman"/>
      <w:sz w:val="24"/>
    </w:rPr>
  </w:style>
  <w:style w:type="paragraph" w:customStyle="1" w:styleId="paragraph-sc-1tqpf5s-0">
    <w:name w:val="paragraph-sc-1tqpf5s-0"/>
    <w:basedOn w:val="Normal"/>
    <w:rsid w:val="002A30DE"/>
    <w:pPr>
      <w:spacing w:before="100" w:beforeAutospacing="1" w:after="100" w:afterAutospacing="1"/>
    </w:pPr>
    <w:rPr>
      <w:rFonts w:eastAsia="Times New Roman"/>
      <w:sz w:val="24"/>
    </w:rPr>
  </w:style>
  <w:style w:type="character" w:customStyle="1" w:styleId="edited-3sfazf">
    <w:name w:val="edited-3sfazf"/>
    <w:basedOn w:val="DefaultParagraphFont"/>
    <w:rsid w:val="002A30DE"/>
  </w:style>
  <w:style w:type="character" w:customStyle="1" w:styleId="content-1o0f9g">
    <w:name w:val="content-1o0f9g"/>
    <w:basedOn w:val="DefaultParagraphFont"/>
    <w:rsid w:val="002A30DE"/>
  </w:style>
  <w:style w:type="paragraph" w:customStyle="1" w:styleId="mol-para-with-font">
    <w:name w:val="mol-para-with-font"/>
    <w:basedOn w:val="Normal"/>
    <w:rsid w:val="002A30DE"/>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2A30DE"/>
  </w:style>
  <w:style w:type="character" w:customStyle="1" w:styleId="comma-separator">
    <w:name w:val="comma-separator"/>
    <w:basedOn w:val="DefaultParagraphFont"/>
    <w:rsid w:val="002A30DE"/>
  </w:style>
  <w:style w:type="paragraph" w:customStyle="1" w:styleId="imagecaption">
    <w:name w:val="imagecaption"/>
    <w:basedOn w:val="Normal"/>
    <w:rsid w:val="002A30DE"/>
    <w:pPr>
      <w:spacing w:before="100" w:beforeAutospacing="1" w:after="100" w:afterAutospacing="1"/>
    </w:pPr>
    <w:rPr>
      <w:rFonts w:eastAsia="Times New Roman"/>
      <w:sz w:val="24"/>
    </w:rPr>
  </w:style>
  <w:style w:type="character" w:customStyle="1" w:styleId="wikiexternallink">
    <w:name w:val="wikiexternallink"/>
    <w:basedOn w:val="DefaultParagraphFont"/>
    <w:rsid w:val="002A30DE"/>
  </w:style>
  <w:style w:type="character" w:customStyle="1" w:styleId="wikigeneratedlinkcontent">
    <w:name w:val="wikigeneratedlinkcontent"/>
    <w:basedOn w:val="DefaultParagraphFont"/>
    <w:rsid w:val="002A30DE"/>
  </w:style>
  <w:style w:type="paragraph" w:customStyle="1" w:styleId="ssrcss-1q0x1qg-paragraph">
    <w:name w:val="ssrcss-1q0x1qg-paragraph"/>
    <w:basedOn w:val="Normal"/>
    <w:rsid w:val="002A30DE"/>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lo.br/j/neco/a/QR5hfyMfL9c3gwQSGGcRyHD/?lang=en" TargetMode="External"/><Relationship Id="rId18" Type="http://schemas.openxmlformats.org/officeDocument/2006/relationships/hyperlink" Target="https://nature.berkeley.edu/ucce50/ag-labor/7labor/01.htm" TargetMode="External"/><Relationship Id="rId26" Type="http://schemas.openxmlformats.org/officeDocument/2006/relationships/hyperlink" Target="http://science.sciencemag.org/content/314/5800/787" TargetMode="External"/><Relationship Id="rId3" Type="http://schemas.openxmlformats.org/officeDocument/2006/relationships/customXml" Target="../customXml/item3.xml"/><Relationship Id="rId21" Type="http://schemas.openxmlformats.org/officeDocument/2006/relationships/hyperlink" Target="http://thebulletin.org/press-release/doomsday-clock-hands-remain-unchanged-despite-iran-deal-and-paris-talks9122"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s://www.epi.org/publication/how-todays-unions-help-working-people-giving-workers-the-power-to-improve-their-jobs-and-unrig-the-economy/" TargetMode="External"/><Relationship Id="rId25" Type="http://schemas.openxmlformats.org/officeDocument/2006/relationships/hyperlink" Target="http://bit.ly/1ssxx5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pha.org/policies-and-advocacy/public-health-policy-statements/policy-database/2018/01/18/improving-working-conditions" TargetMode="External"/><Relationship Id="rId20" Type="http://schemas.openxmlformats.org/officeDocument/2006/relationships/hyperlink" Target="http://futureoflife.org/2016/05/20/biodiversity-loss/" TargetMode="External"/><Relationship Id="rId29"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commondreams.org/views/2016/02/10/biodiversity-loss-and-doomsday-clock-invisible-disaster-almost-no-one-talking-abou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www.cbd.int/gbo3" TargetMode="External"/><Relationship Id="rId28" Type="http://schemas.openxmlformats.org/officeDocument/2006/relationships/hyperlink" Target="http://thebulletin.org/climate-change-and-syrian-uprising"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futureoflife.org/2016/05/20/biodiversity-loss/" TargetMode="External"/><Relationship Id="rId31" Type="http://schemas.openxmlformats.org/officeDocument/2006/relationships/hyperlink" Target="https://www.agri-pulse.com/articles/9203-opinion-food-security-strategy-is-essential-to-our-national-security"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www.ncbi.nlm.nih.gov/pubmed/26601195" TargetMode="External"/><Relationship Id="rId27" Type="http://schemas.openxmlformats.org/officeDocument/2006/relationships/hyperlink" Target="http://www.nature.com/nature/journal/v486/n7401/full/nature11018.html" TargetMode="External"/><Relationship Id="rId30" Type="http://schemas.openxmlformats.org/officeDocument/2006/relationships/hyperlink" Target="http://www.cnsnews.com/news/article/cnsnewscom-staff/cia-director-cites-impact-climate-change-deeper-cause-globa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14088</Words>
  <Characters>80305</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7</cp:revision>
  <dcterms:created xsi:type="dcterms:W3CDTF">2021-11-05T19:56:00Z</dcterms:created>
  <dcterms:modified xsi:type="dcterms:W3CDTF">2021-11-05T20:46:00Z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