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A2DD4" w14:textId="77777777" w:rsidR="008F2512" w:rsidRDefault="008F2512" w:rsidP="008F2512">
      <w:pPr>
        <w:pStyle w:val="Heading3"/>
      </w:pPr>
      <w:r>
        <w:t>1</w:t>
      </w:r>
    </w:p>
    <w:p w14:paraId="3C4D0EB5" w14:textId="77777777" w:rsidR="008F2512" w:rsidRPr="00FB0D10" w:rsidRDefault="008F2512" w:rsidP="008F2512">
      <w:pPr>
        <w:pStyle w:val="Heading4"/>
      </w:pPr>
      <w:r>
        <w:t>The appropriation of resources by private entities should be banned</w:t>
      </w:r>
    </w:p>
    <w:p w14:paraId="733A16C9" w14:textId="77777777" w:rsidR="008F2512" w:rsidRDefault="008F2512" w:rsidP="008F2512"/>
    <w:p w14:paraId="1688FF7A" w14:textId="77777777" w:rsidR="008F2512" w:rsidRDefault="008F2512" w:rsidP="008F2512">
      <w:r>
        <w:t>The first aff card is our solvency advocate – says we need private companies to stop apporirpriating asteroids for resources</w:t>
      </w:r>
    </w:p>
    <w:p w14:paraId="20BDB8E0" w14:textId="77777777" w:rsidR="008F2512" w:rsidRDefault="008F2512" w:rsidP="008F2512">
      <w:pPr>
        <w:pStyle w:val="Heading3"/>
      </w:pPr>
      <w:r>
        <w:t>2</w:t>
      </w:r>
    </w:p>
    <w:p w14:paraId="296A1CC7" w14:textId="77777777" w:rsidR="008F2512" w:rsidRPr="00C43880" w:rsidRDefault="008F2512" w:rsidP="008F2512">
      <w:pPr>
        <w:pStyle w:val="Heading4"/>
      </w:pPr>
      <w:r>
        <w:t>Xi’s regime is stable now, but its success depends on strong growth and private sector development.</w:t>
      </w:r>
    </w:p>
    <w:p w14:paraId="66DEC8FF" w14:textId="77777777" w:rsidR="008F2512" w:rsidRPr="00C43880" w:rsidRDefault="008F2512" w:rsidP="008F2512">
      <w:r w:rsidRPr="00C43880">
        <w:rPr>
          <w:rFonts w:eastAsiaTheme="majorEastAsia" w:cstheme="majorBidi"/>
          <w:b/>
          <w:iCs/>
          <w:sz w:val="26"/>
        </w:rPr>
        <w:t>Mitter and Johnson 21</w:t>
      </w:r>
      <w:r>
        <w:t xml:space="preserve"> [</w:t>
      </w:r>
      <w:r w:rsidRPr="00C43880">
        <w:t xml:space="preserve">Rana Mitter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0BD1BC27" w14:textId="77777777" w:rsidR="008F2512" w:rsidRPr="00607D72" w:rsidRDefault="008F2512" w:rsidP="008F2512">
      <w:pPr>
        <w:rPr>
          <w:rStyle w:val="StyleUnderline"/>
        </w:rPr>
      </w:pPr>
      <w:r w:rsidRPr="008A66BE">
        <w:rPr>
          <w:rStyle w:val="StyleUnderline"/>
          <w:highlight w:val="green"/>
        </w:rPr>
        <w:t>In China</w:t>
      </w:r>
      <w:r w:rsidRPr="00607D72">
        <w:rPr>
          <w:rStyle w:val="StyleUnderline"/>
        </w:rPr>
        <w:t xml:space="preserve">, however, </w:t>
      </w:r>
      <w:r w:rsidRPr="008A66BE">
        <w:rPr>
          <w:rStyle w:val="StyleUnderline"/>
          <w:highlight w:val="green"/>
        </w:rPr>
        <w:t>growth</w:t>
      </w:r>
      <w:r w:rsidRPr="00607D72">
        <w:rPr>
          <w:rStyle w:val="StyleUnderline"/>
        </w:rPr>
        <w:t xml:space="preserve"> </w:t>
      </w:r>
      <w:r w:rsidRPr="008A66BE">
        <w:rPr>
          <w:rStyle w:val="StyleUnderline"/>
          <w:highlight w:val="green"/>
        </w:rPr>
        <w:t>has come in the context of</w:t>
      </w:r>
      <w:r w:rsidRPr="00607D72">
        <w:rPr>
          <w:rStyle w:val="StyleUnderline"/>
        </w:rPr>
        <w:t xml:space="preserve"> </w:t>
      </w:r>
      <w:r w:rsidRPr="008A66BE">
        <w:rPr>
          <w:rStyle w:val="StyleUnderline"/>
          <w:highlight w:val="green"/>
        </w:rPr>
        <w:t>stable</w:t>
      </w:r>
      <w:r w:rsidRPr="00607D72">
        <w:rPr>
          <w:rStyle w:val="StyleUnderline"/>
        </w:rPr>
        <w:t xml:space="preserve"> communist </w:t>
      </w:r>
      <w:r w:rsidRPr="008A66BE">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8A66BE">
        <w:rPr>
          <w:rStyle w:val="StyleUnderline"/>
          <w:highlight w:val="green"/>
        </w:rPr>
        <w:t>poverty reduction</w:t>
      </w:r>
      <w:r w:rsidRPr="00607D72">
        <w:rPr>
          <w:rStyle w:val="StyleUnderline"/>
        </w:rPr>
        <w:t xml:space="preserve">, huge </w:t>
      </w:r>
      <w:r w:rsidRPr="008A66BE">
        <w:rPr>
          <w:rStyle w:val="StyleUnderline"/>
          <w:highlight w:val="green"/>
        </w:rPr>
        <w:t>infrastructure investment</w:t>
      </w:r>
      <w:r w:rsidRPr="00607D72">
        <w:rPr>
          <w:rStyle w:val="StyleUnderline"/>
        </w:rPr>
        <w:t xml:space="preserve">, and development as a </w:t>
      </w:r>
      <w:r w:rsidRPr="008A66BE">
        <w:rPr>
          <w:rStyle w:val="StyleUnderline"/>
          <w:highlight w:val="green"/>
        </w:rPr>
        <w:t>world-class</w:t>
      </w:r>
      <w:r w:rsidRPr="00607D72">
        <w:rPr>
          <w:rStyle w:val="StyleUnderline"/>
        </w:rPr>
        <w:t xml:space="preserve"> </w:t>
      </w:r>
      <w:r w:rsidRPr="008A66BE">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82BCBA9" w14:textId="77777777" w:rsidR="008F2512" w:rsidRPr="00607D72" w:rsidRDefault="008F2512" w:rsidP="008F2512">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8A66BE">
        <w:rPr>
          <w:rStyle w:val="StyleUnderline"/>
          <w:highlight w:val="green"/>
        </w:rPr>
        <w:t>global leader in</w:t>
      </w:r>
      <w:r w:rsidRPr="00607D72">
        <w:rPr>
          <w:rStyle w:val="StyleUnderline"/>
        </w:rPr>
        <w:t xml:space="preserve"> AI, biotech, and </w:t>
      </w:r>
      <w:r w:rsidRPr="008A66BE">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8A66BE">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8A66BE">
        <w:rPr>
          <w:rStyle w:val="StyleUnderline"/>
          <w:highlight w:val="green"/>
        </w:rPr>
        <w:t>consumer applications</w:t>
      </w:r>
      <w:r w:rsidRPr="00607D72">
        <w:rPr>
          <w:rStyle w:val="StyleUnderline"/>
        </w:rPr>
        <w:t xml:space="preserve"> have </w:t>
      </w:r>
      <w:r w:rsidRPr="008A66BE">
        <w:rPr>
          <w:rStyle w:val="StyleUnderline"/>
          <w:highlight w:val="green"/>
        </w:rPr>
        <w:t>come faster</w:t>
      </w:r>
      <w:r w:rsidRPr="00607D72">
        <w:rPr>
          <w:rStyle w:val="StyleUnderline"/>
        </w:rPr>
        <w:t xml:space="preserve">, making more obvious the </w:t>
      </w:r>
      <w:r w:rsidRPr="008A66BE">
        <w:rPr>
          <w:rStyle w:val="StyleUnderline"/>
          <w:highlight w:val="green"/>
        </w:rPr>
        <w:t>link between government investment and</w:t>
      </w:r>
      <w:r w:rsidRPr="00607D72">
        <w:rPr>
          <w:rStyle w:val="StyleUnderline"/>
        </w:rPr>
        <w:t xml:space="preserve"> </w:t>
      </w:r>
      <w:r w:rsidRPr="008A66BE">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8A66BE">
        <w:rPr>
          <w:rStyle w:val="StyleUnderline"/>
          <w:highlight w:val="green"/>
        </w:rPr>
        <w:t>Chinese people see</w:t>
      </w:r>
      <w:r w:rsidRPr="00607D72">
        <w:rPr>
          <w:rStyle w:val="StyleUnderline"/>
        </w:rPr>
        <w:t xml:space="preserve"> Chinese </w:t>
      </w:r>
      <w:r w:rsidRPr="008A66BE">
        <w:rPr>
          <w:rStyle w:val="StyleUnderline"/>
          <w:highlight w:val="green"/>
        </w:rPr>
        <w:t>companies</w:t>
      </w:r>
      <w:r w:rsidRPr="00607D72">
        <w:rPr>
          <w:rStyle w:val="StyleUnderline"/>
        </w:rPr>
        <w:t xml:space="preserve"> such as Alibaba, Huawei, and TikTok </w:t>
      </w:r>
      <w:r w:rsidRPr="008A66BE">
        <w:rPr>
          <w:rStyle w:val="StyleUnderline"/>
          <w:highlight w:val="green"/>
        </w:rPr>
        <w:t>as sources of national pride</w:t>
      </w:r>
      <w:r w:rsidRPr="00607D72">
        <w:rPr>
          <w:rStyle w:val="StyleUnderline"/>
        </w:rPr>
        <w:t xml:space="preserve">—international </w:t>
      </w:r>
      <w:r w:rsidRPr="008A66BE">
        <w:rPr>
          <w:rStyle w:val="StyleUnderline"/>
          <w:highlight w:val="green"/>
        </w:rPr>
        <w:t>vanguards of Chinese success</w:t>
      </w:r>
      <w:r w:rsidRPr="00607D72">
        <w:rPr>
          <w:rStyle w:val="StyleUnderline"/>
        </w:rPr>
        <w:t>—rather than simply sources of jobs or GDP, as they might be viewed in the West.</w:t>
      </w:r>
    </w:p>
    <w:p w14:paraId="1330BB4F" w14:textId="77777777" w:rsidR="008F2512" w:rsidRDefault="008F2512" w:rsidP="008F2512">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F8E7FEB" w14:textId="77777777" w:rsidR="008F2512" w:rsidRDefault="008F2512" w:rsidP="008F2512">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28CE3962" w14:textId="77777777" w:rsidR="008F2512" w:rsidRDefault="008F2512" w:rsidP="008F2512">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0A7C245E" w14:textId="77777777" w:rsidR="008F2512" w:rsidRPr="00BC42E1" w:rsidRDefault="008F2512" w:rsidP="008F2512">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578BF3BA" w14:textId="77777777" w:rsidR="008F2512" w:rsidRPr="00473116" w:rsidRDefault="008F2512" w:rsidP="008F2512">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8A66BE">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8A66BE">
        <w:rPr>
          <w:rStyle w:val="StyleUnderline"/>
          <w:highlight w:val="green"/>
        </w:rPr>
        <w:t>government</w:t>
      </w:r>
      <w:r w:rsidRPr="00473116">
        <w:rPr>
          <w:rStyle w:val="StyleUnderline"/>
        </w:rPr>
        <w:t xml:space="preserve"> decided to </w:t>
      </w:r>
      <w:r w:rsidRPr="008A66BE">
        <w:rPr>
          <w:rStyle w:val="StyleUnderline"/>
          <w:highlight w:val="green"/>
        </w:rPr>
        <w:t>treat</w:t>
      </w:r>
      <w:r w:rsidRPr="00473116">
        <w:rPr>
          <w:rStyle w:val="StyleUnderline"/>
        </w:rPr>
        <w:t xml:space="preserve"> </w:t>
      </w:r>
      <w:r w:rsidRPr="008A66BE">
        <w:rPr>
          <w:rStyle w:val="StyleUnderline"/>
          <w:highlight w:val="green"/>
        </w:rPr>
        <w:t>civil</w:t>
      </w:r>
      <w:r w:rsidRPr="00473116">
        <w:rPr>
          <w:rStyle w:val="StyleUnderline"/>
        </w:rPr>
        <w:t xml:space="preserve"> </w:t>
      </w:r>
      <w:r w:rsidRPr="008A66BE">
        <w:rPr>
          <w:rStyle w:val="StyleUnderline"/>
          <w:highlight w:val="green"/>
        </w:rPr>
        <w:t>space</w:t>
      </w:r>
      <w:r w:rsidRPr="00473116">
        <w:rPr>
          <w:rStyle w:val="StyleUnderline"/>
        </w:rPr>
        <w:t xml:space="preserve"> </w:t>
      </w:r>
      <w:r w:rsidRPr="008A66BE">
        <w:rPr>
          <w:rStyle w:val="StyleUnderline"/>
          <w:highlight w:val="green"/>
        </w:rPr>
        <w:t>development</w:t>
      </w:r>
      <w:r w:rsidRPr="00473116">
        <w:rPr>
          <w:rStyle w:val="StyleUnderline"/>
        </w:rPr>
        <w:t xml:space="preserve"> </w:t>
      </w:r>
      <w:r w:rsidRPr="008A66BE">
        <w:rPr>
          <w:rStyle w:val="StyleUnderline"/>
          <w:highlight w:val="green"/>
        </w:rPr>
        <w:t>as</w:t>
      </w:r>
      <w:r w:rsidRPr="00473116">
        <w:rPr>
          <w:rStyle w:val="StyleUnderline"/>
        </w:rPr>
        <w:t xml:space="preserve"> </w:t>
      </w:r>
      <w:r w:rsidRPr="008A66BE">
        <w:rPr>
          <w:rStyle w:val="StyleUnderline"/>
          <w:highlight w:val="green"/>
        </w:rPr>
        <w:t>a</w:t>
      </w:r>
      <w:r w:rsidRPr="00473116">
        <w:rPr>
          <w:rStyle w:val="StyleUnderline"/>
        </w:rPr>
        <w:t xml:space="preserve"> </w:t>
      </w:r>
      <w:r w:rsidRPr="008A66BE">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8A66BE">
        <w:rPr>
          <w:rStyle w:val="StyleUnderline"/>
          <w:highlight w:val="green"/>
        </w:rPr>
        <w:t>issued</w:t>
      </w:r>
      <w:r w:rsidRPr="00473116">
        <w:rPr>
          <w:rStyle w:val="StyleUnderline"/>
        </w:rPr>
        <w:t xml:space="preserve"> a policy </w:t>
      </w:r>
      <w:r w:rsidRPr="008A66BE">
        <w:rPr>
          <w:rStyle w:val="StyleUnderline"/>
          <w:highlight w:val="gree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8A66BE">
        <w:rPr>
          <w:rStyle w:val="StyleUnderline"/>
          <w:highlight w:val="green"/>
        </w:rPr>
        <w:t>enable</w:t>
      </w:r>
      <w:r w:rsidRPr="00473116">
        <w:rPr>
          <w:rStyle w:val="StyleUnderline"/>
        </w:rPr>
        <w:t xml:space="preserve"> </w:t>
      </w:r>
      <w:r w:rsidRPr="008A66BE">
        <w:rPr>
          <w:rStyle w:val="StyleUnderline"/>
          <w:highlight w:val="green"/>
        </w:rPr>
        <w:t>large</w:t>
      </w:r>
      <w:r w:rsidRPr="00473116">
        <w:rPr>
          <w:rStyle w:val="StyleUnderline"/>
        </w:rPr>
        <w:t xml:space="preserve"> </w:t>
      </w:r>
      <w:r w:rsidRPr="008A66BE">
        <w:rPr>
          <w:rStyle w:val="StyleUnderline"/>
          <w:highlight w:val="green"/>
        </w:rPr>
        <w:t>private</w:t>
      </w:r>
      <w:r w:rsidRPr="00473116">
        <w:rPr>
          <w:rStyle w:val="StyleUnderline"/>
        </w:rPr>
        <w:t xml:space="preserve"> </w:t>
      </w:r>
      <w:r w:rsidRPr="008A66BE">
        <w:rPr>
          <w:rStyle w:val="StyleUnderline"/>
          <w:highlight w:val="green"/>
        </w:rPr>
        <w:t>investment</w:t>
      </w:r>
      <w:r w:rsidRPr="00473116">
        <w:rPr>
          <w:rStyle w:val="StyleUnderline"/>
        </w:rPr>
        <w:t xml:space="preserve"> in companies interested in participating </w:t>
      </w:r>
      <w:r w:rsidRPr="008A66BE">
        <w:rPr>
          <w:rStyle w:val="StyleUnderline"/>
          <w:highlight w:val="green"/>
        </w:rPr>
        <w:t>in</w:t>
      </w:r>
      <w:r w:rsidRPr="00473116">
        <w:rPr>
          <w:rStyle w:val="StyleUnderline"/>
        </w:rPr>
        <w:t xml:space="preserve"> the </w:t>
      </w:r>
      <w:r w:rsidRPr="008A66BE">
        <w:rPr>
          <w:rStyle w:val="StyleUnderline"/>
          <w:highlight w:val="green"/>
        </w:rPr>
        <w:t>space</w:t>
      </w:r>
      <w:r w:rsidRPr="00473116">
        <w:rPr>
          <w:rStyle w:val="StyleUnderline"/>
        </w:rPr>
        <w:t xml:space="preserve"> </w:t>
      </w:r>
      <w:r w:rsidRPr="008A66BE">
        <w:rPr>
          <w:rStyle w:val="StyleUnderline"/>
          <w:highlight w:val="green"/>
        </w:rPr>
        <w:t>industry</w:t>
      </w:r>
      <w:r w:rsidRPr="00473116">
        <w:rPr>
          <w:rStyle w:val="StyleUnderline"/>
        </w:rPr>
        <w:t>. </w:t>
      </w:r>
    </w:p>
    <w:p w14:paraId="2F120EA6" w14:textId="77777777" w:rsidR="008F2512" w:rsidRPr="00761F18" w:rsidRDefault="008F2512" w:rsidP="008F2512">
      <w:pPr>
        <w:rPr>
          <w:rStyle w:val="StyleUnderline"/>
        </w:rPr>
      </w:pPr>
      <w:r w:rsidRPr="00BC42E1">
        <w:rPr>
          <w:sz w:val="16"/>
        </w:rPr>
        <w:t>“</w:t>
      </w:r>
      <w:r w:rsidRPr="00761F18">
        <w:rPr>
          <w:rStyle w:val="StyleUnderline"/>
        </w:rPr>
        <w:t xml:space="preserve">Xi’s goal was that </w:t>
      </w:r>
      <w:r w:rsidRPr="008A66BE">
        <w:rPr>
          <w:rStyle w:val="StyleUnderline"/>
          <w:highlight w:val="green"/>
        </w:rPr>
        <w:t>if China</w:t>
      </w:r>
      <w:r w:rsidRPr="00761F18">
        <w:rPr>
          <w:rStyle w:val="StyleUnderline"/>
        </w:rPr>
        <w:t xml:space="preserve"> has </w:t>
      </w:r>
      <w:r w:rsidRPr="008A66BE">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8A66BE">
        <w:rPr>
          <w:rStyle w:val="StyleUnderline"/>
          <w:highlight w:val="green"/>
        </w:rPr>
        <w:t>critical</w:t>
      </w:r>
      <w:r w:rsidRPr="00761F18">
        <w:rPr>
          <w:rStyle w:val="StyleUnderline"/>
        </w:rPr>
        <w:t xml:space="preserve"> </w:t>
      </w:r>
      <w:r w:rsidRPr="008A66BE">
        <w:rPr>
          <w:rStyle w:val="StyleUnderline"/>
          <w:highlight w:val="green"/>
        </w:rPr>
        <w:t>to</w:t>
      </w:r>
      <w:r w:rsidRPr="00761F18">
        <w:rPr>
          <w:rStyle w:val="StyleUnderline"/>
        </w:rPr>
        <w:t xml:space="preserve"> </w:t>
      </w:r>
      <w:r w:rsidRPr="008A66BE">
        <w:rPr>
          <w:rStyle w:val="StyleUnderline"/>
          <w:highlight w:val="green"/>
        </w:rPr>
        <w:t>develop</w:t>
      </w:r>
      <w:r w:rsidRPr="00761F18">
        <w:rPr>
          <w:rStyle w:val="StyleUnderline"/>
        </w:rPr>
        <w:t xml:space="preserve"> a </w:t>
      </w:r>
      <w:r w:rsidRPr="008A66BE">
        <w:rPr>
          <w:rStyle w:val="StyleUnderline"/>
          <w:highlight w:val="green"/>
        </w:rPr>
        <w:t>space ecosystem</w:t>
      </w:r>
      <w:r w:rsidRPr="00761F18">
        <w:rPr>
          <w:rStyle w:val="StyleUnderline"/>
        </w:rPr>
        <w:t xml:space="preserve"> </w:t>
      </w:r>
      <w:r w:rsidRPr="008A66BE">
        <w:rPr>
          <w:rStyle w:val="StyleUnderline"/>
          <w:highlight w:val="green"/>
        </w:rPr>
        <w:t>that</w:t>
      </w:r>
      <w:r w:rsidRPr="00761F18">
        <w:rPr>
          <w:rStyle w:val="StyleUnderline"/>
        </w:rPr>
        <w:t xml:space="preserve"> </w:t>
      </w:r>
      <w:r w:rsidRPr="008A66BE">
        <w:rPr>
          <w:rStyle w:val="StyleUnderline"/>
          <w:highlight w:val="green"/>
        </w:rPr>
        <w:t>includes</w:t>
      </w:r>
      <w:r w:rsidRPr="00761F18">
        <w:rPr>
          <w:rStyle w:val="StyleUnderline"/>
        </w:rPr>
        <w:t xml:space="preserve"> the </w:t>
      </w:r>
      <w:r w:rsidRPr="008A66BE">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62C8B53E" w14:textId="77777777" w:rsidR="008F2512" w:rsidRPr="00BC42E1" w:rsidRDefault="008F2512" w:rsidP="008F2512">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5"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48DDFB8B" w14:textId="77777777" w:rsidR="008F2512" w:rsidRPr="00BC42E1" w:rsidRDefault="008F2512" w:rsidP="008F2512">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0707CC2E" w14:textId="77777777" w:rsidR="008F2512" w:rsidRPr="00BC42E1" w:rsidRDefault="008F2512" w:rsidP="008F2512">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5130BB87" w14:textId="77777777" w:rsidR="008F2512" w:rsidRPr="00BC42E1" w:rsidRDefault="008F2512" w:rsidP="008F2512">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8A66BE">
        <w:rPr>
          <w:rStyle w:val="StyleUnderline"/>
          <w:highlight w:val="green"/>
        </w:rPr>
        <w:t>subsidies</w:t>
      </w:r>
      <w:r w:rsidRPr="00761F18">
        <w:rPr>
          <w:rStyle w:val="StyleUnderline"/>
        </w:rPr>
        <w:t xml:space="preserve"> to </w:t>
      </w:r>
      <w:r w:rsidRPr="008A66BE">
        <w:rPr>
          <w:rStyle w:val="StyleUnderline"/>
          <w:highlight w:val="green"/>
        </w:rPr>
        <w:t>give</w:t>
      </w:r>
      <w:r w:rsidRPr="00761F18">
        <w:rPr>
          <w:rStyle w:val="StyleUnderline"/>
        </w:rPr>
        <w:t xml:space="preserve"> these </w:t>
      </w:r>
      <w:r w:rsidRPr="008A66BE">
        <w:rPr>
          <w:rStyle w:val="StyleUnderline"/>
          <w:highlight w:val="green"/>
        </w:rPr>
        <w:t>companies a foot</w:t>
      </w:r>
      <w:r w:rsidRPr="008A66BE">
        <w:rPr>
          <w:sz w:val="16"/>
          <w:highlight w:val="green"/>
        </w:rPr>
        <w:t xml:space="preserve"> </w:t>
      </w:r>
      <w:r w:rsidRPr="008A66BE">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5971A6F" w14:textId="77777777" w:rsidR="008F2512" w:rsidRPr="00761F18" w:rsidRDefault="008F2512" w:rsidP="008F2512">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8A66BE">
        <w:rPr>
          <w:rStyle w:val="StyleUnderline"/>
          <w:highlight w:val="green"/>
        </w:rPr>
        <w:t>VC funding</w:t>
      </w:r>
      <w:r w:rsidRPr="00761F18">
        <w:rPr>
          <w:rStyle w:val="StyleUnderline"/>
        </w:rPr>
        <w:t xml:space="preserve"> for Chinese space companies was </w:t>
      </w:r>
      <w:r w:rsidRPr="008A66BE">
        <w:rPr>
          <w:rStyle w:val="StyleUnderline"/>
          <w:highlight w:val="green"/>
        </w:rPr>
        <w:t>up</w:t>
      </w:r>
      <w:r w:rsidRPr="00761F18">
        <w:rPr>
          <w:rStyle w:val="StyleUnderline"/>
        </w:rPr>
        <w:t xml:space="preserve"> to </w:t>
      </w:r>
      <w:r w:rsidRPr="008A66BE">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20DDFFD9" w14:textId="77777777" w:rsidR="008F2512" w:rsidRPr="00BC42E1" w:rsidRDefault="008F2512" w:rsidP="008F2512">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7FACF468" w14:textId="77777777" w:rsidR="008F2512" w:rsidRPr="00BE438B" w:rsidRDefault="008F2512" w:rsidP="008F2512">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8A66BE">
        <w:rPr>
          <w:rStyle w:val="StyleUnderline"/>
          <w:highlight w:val="green"/>
        </w:rPr>
        <w:t>take advantage of</w:t>
      </w:r>
      <w:r w:rsidRPr="00BE438B">
        <w:rPr>
          <w:rStyle w:val="StyleUnderline"/>
        </w:rPr>
        <w:t xml:space="preserve"> the space industry’s new </w:t>
      </w:r>
      <w:r w:rsidRPr="008A66BE">
        <w:rPr>
          <w:rStyle w:val="StyleUnderline"/>
          <w:highlight w:val="green"/>
        </w:rPr>
        <w:t>need for mass production</w:t>
      </w:r>
      <w:r w:rsidRPr="00BE438B">
        <w:rPr>
          <w:rStyle w:val="StyleUnderline"/>
        </w:rPr>
        <w:t xml:space="preserve"> </w:t>
      </w:r>
      <w:r w:rsidRPr="008A66BE">
        <w:rPr>
          <w:rStyle w:val="StyleUnderline"/>
          <w:highlight w:val="green"/>
        </w:rPr>
        <w:t>of</w:t>
      </w:r>
      <w:r w:rsidRPr="00BE438B">
        <w:rPr>
          <w:rStyle w:val="StyleUnderline"/>
        </w:rPr>
        <w:t xml:space="preserve"> satellites and </w:t>
      </w:r>
      <w:r w:rsidRPr="008A66BE">
        <w:rPr>
          <w:rStyle w:val="StyleUnderline"/>
          <w:highlight w:val="green"/>
        </w:rPr>
        <w:t>rockets</w:t>
      </w:r>
      <w:r w:rsidRPr="00BE438B">
        <w:rPr>
          <w:rStyle w:val="StyleUnderline"/>
        </w:rPr>
        <w:t xml:space="preserve"> alike. </w:t>
      </w:r>
    </w:p>
    <w:p w14:paraId="29292C0C" w14:textId="77777777" w:rsidR="008F2512" w:rsidRPr="006D6491" w:rsidRDefault="008F2512" w:rsidP="008F2512">
      <w:r w:rsidRPr="006D6491">
        <w:t>Making friends</w:t>
      </w:r>
    </w:p>
    <w:p w14:paraId="2B8BA25A" w14:textId="77777777" w:rsidR="008F2512" w:rsidRPr="00BC42E1" w:rsidRDefault="008F2512" w:rsidP="008F2512">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8A66BE">
        <w:rPr>
          <w:rStyle w:val="StyleUnderline"/>
          <w:highlight w:val="green"/>
        </w:rPr>
        <w:t>private</w:t>
      </w:r>
      <w:r w:rsidRPr="00097ADC">
        <w:rPr>
          <w:rStyle w:val="StyleUnderline"/>
        </w:rPr>
        <w:t xml:space="preserve"> </w:t>
      </w:r>
      <w:r w:rsidRPr="008A66BE">
        <w:rPr>
          <w:rStyle w:val="StyleUnderline"/>
          <w:highlight w:val="green"/>
        </w:rPr>
        <w:t>space</w:t>
      </w:r>
      <w:r w:rsidRPr="00097ADC">
        <w:rPr>
          <w:rStyle w:val="StyleUnderline"/>
        </w:rPr>
        <w:t xml:space="preserve"> </w:t>
      </w:r>
      <w:r w:rsidRPr="008A66BE">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8A66BE">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8A66BE">
        <w:rPr>
          <w:rStyle w:val="StyleUnderline"/>
          <w:highlight w:val="green"/>
        </w:rPr>
        <w:t>international collaboration</w:t>
      </w:r>
      <w:r w:rsidRPr="00BC42E1">
        <w:rPr>
          <w:sz w:val="16"/>
        </w:rPr>
        <w:t xml:space="preserve">—particularly to </w:t>
      </w:r>
      <w:r w:rsidRPr="008A66BE">
        <w:rPr>
          <w:rStyle w:val="StyleUnderline"/>
          <w:highlight w:val="green"/>
        </w:rPr>
        <w:t>attract</w:t>
      </w:r>
      <w:r w:rsidRPr="00BE438B">
        <w:rPr>
          <w:rStyle w:val="StyleUnderline"/>
        </w:rPr>
        <w:t xml:space="preserve"> </w:t>
      </w:r>
      <w:r w:rsidRPr="008A66BE">
        <w:rPr>
          <w:rStyle w:val="StyleUnderline"/>
          <w:highlight w:val="green"/>
        </w:rPr>
        <w:t>customers</w:t>
      </w:r>
      <w:r w:rsidRPr="00BE438B">
        <w:rPr>
          <w:rStyle w:val="StyleUnderline"/>
        </w:rPr>
        <w:t xml:space="preserve"> </w:t>
      </w:r>
      <w:r w:rsidRPr="008A66BE">
        <w:rPr>
          <w:rStyle w:val="StyleUnderline"/>
          <w:highlight w:val="green"/>
        </w:rPr>
        <w:t>wary</w:t>
      </w:r>
      <w:r w:rsidRPr="00BE438B">
        <w:rPr>
          <w:rStyle w:val="StyleUnderline"/>
        </w:rPr>
        <w:t xml:space="preserve"> </w:t>
      </w:r>
      <w:r w:rsidRPr="008A66BE">
        <w:rPr>
          <w:rStyle w:val="StyleUnderline"/>
          <w:highlight w:val="green"/>
        </w:rPr>
        <w:t>of</w:t>
      </w:r>
      <w:r w:rsidRPr="00BE438B">
        <w:rPr>
          <w:rStyle w:val="StyleUnderline"/>
        </w:rPr>
        <w:t xml:space="preserve"> being seen to mix with </w:t>
      </w:r>
      <w:r w:rsidRPr="008A66BE">
        <w:rPr>
          <w:rStyle w:val="StyleUnderline"/>
          <w:highlight w:val="green"/>
        </w:rPr>
        <w:t>the</w:t>
      </w:r>
      <w:r w:rsidRPr="00BE438B">
        <w:rPr>
          <w:rStyle w:val="StyleUnderline"/>
        </w:rPr>
        <w:t xml:space="preserve"> </w:t>
      </w:r>
      <w:r w:rsidRPr="008A66BE">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26E00FF1" w14:textId="77777777" w:rsidR="008F2512" w:rsidRPr="000834BA" w:rsidRDefault="008F2512" w:rsidP="008F2512">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8A66BE">
        <w:rPr>
          <w:rStyle w:val="StyleUnderline"/>
          <w:highlight w:val="green"/>
        </w:rPr>
        <w:t>avoiding state</w:t>
      </w:r>
      <w:r w:rsidRPr="00BE438B">
        <w:rPr>
          <w:rStyle w:val="StyleUnderline"/>
        </w:rPr>
        <w:t xml:space="preserve"> </w:t>
      </w:r>
      <w:r w:rsidRPr="008A66BE">
        <w:rPr>
          <w:rStyle w:val="StyleUnderline"/>
          <w:highlight w:val="green"/>
        </w:rPr>
        <w:t>funding</w:t>
      </w:r>
      <w:r w:rsidRPr="00BE438B">
        <w:rPr>
          <w:rStyle w:val="StyleUnderline"/>
        </w:rPr>
        <w:t xml:space="preserve">, a company </w:t>
      </w:r>
      <w:r w:rsidRPr="008A66BE">
        <w:rPr>
          <w:rStyle w:val="StyleUnderline"/>
          <w:highlight w:val="green"/>
        </w:rPr>
        <w:t>can</w:t>
      </w:r>
      <w:r w:rsidRPr="00BE438B">
        <w:rPr>
          <w:rStyle w:val="StyleUnderline"/>
        </w:rPr>
        <w:t xml:space="preserve"> also </w:t>
      </w:r>
      <w:r w:rsidRPr="008A66BE">
        <w:rPr>
          <w:rStyle w:val="StyleUnderline"/>
          <w:highlight w:val="green"/>
        </w:rPr>
        <w:t>avoid</w:t>
      </w:r>
      <w:r w:rsidRPr="00BE438B">
        <w:rPr>
          <w:rStyle w:val="StyleUnderline"/>
        </w:rPr>
        <w:t xml:space="preserve"> an array of </w:t>
      </w:r>
      <w:r w:rsidRPr="008A66BE">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8A66BE">
        <w:rPr>
          <w:rStyle w:val="StyleUnderline"/>
          <w:highlight w:val="green"/>
        </w:rPr>
        <w:t xml:space="preserve">easier to compete on </w:t>
      </w:r>
      <w:r w:rsidRPr="00FF5CF0">
        <w:rPr>
          <w:rStyle w:val="StyleUnderline"/>
        </w:rPr>
        <w:t xml:space="preserve">a </w:t>
      </w:r>
      <w:r w:rsidRPr="008A66BE">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7CD061B2" w14:textId="77777777" w:rsidR="008F2512" w:rsidRPr="00BC42E1" w:rsidRDefault="008F2512" w:rsidP="008F2512">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7" w:tgtFrame="_blank" w:history="1">
        <w:r w:rsidRPr="00BC42E1">
          <w:rPr>
            <w:rStyle w:val="Hyperlink"/>
            <w:sz w:val="16"/>
          </w:rPr>
          <w:t>very cagey about what its national program is even up to</w:t>
        </w:r>
      </w:hyperlink>
      <w:r w:rsidRPr="00BC42E1">
        <w:rPr>
          <w:sz w:val="16"/>
        </w:rPr>
        <w:t>.</w:t>
      </w:r>
    </w:p>
    <w:p w14:paraId="6140DF00" w14:textId="77777777" w:rsidR="008F2512" w:rsidRPr="00FF5CF0" w:rsidRDefault="008F2512" w:rsidP="008F2512">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10B7EE3A" w14:textId="77777777" w:rsidR="008F2512" w:rsidRDefault="008F2512" w:rsidP="008F2512">
      <w:pPr>
        <w:pStyle w:val="Heading4"/>
      </w:pPr>
      <w:r>
        <w:t>Shifts in regime perception threatens CCP’s legitimacy from nationalist hardliners</w:t>
      </w:r>
    </w:p>
    <w:p w14:paraId="7B3AD7C5" w14:textId="77777777" w:rsidR="008F2512" w:rsidRPr="00F82438" w:rsidRDefault="008F2512" w:rsidP="008F2512">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B74A352" w14:textId="77777777" w:rsidR="008F2512" w:rsidRPr="00F64DA8" w:rsidRDefault="008F2512" w:rsidP="008F2512">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8A66BE">
        <w:rPr>
          <w:highlight w:val="green"/>
          <w:u w:val="single"/>
        </w:rPr>
        <w:t>autocracies</w:t>
      </w:r>
      <w:r w:rsidRPr="00F64DA8">
        <w:rPr>
          <w:u w:val="single"/>
        </w:rPr>
        <w:t xml:space="preserve"> often </w:t>
      </w:r>
      <w:r w:rsidRPr="008A66BE">
        <w:rPr>
          <w:highlight w:val="green"/>
          <w:u w:val="single"/>
        </w:rPr>
        <w:t xml:space="preserve">rely on </w:t>
      </w:r>
      <w:r w:rsidRPr="008A66BE">
        <w:rPr>
          <w:b/>
          <w:bCs/>
          <w:highlight w:val="green"/>
          <w:u w:val="single"/>
        </w:rPr>
        <w:t>nationalist mythmaking</w:t>
      </w:r>
      <w:r w:rsidRPr="00F64DA8">
        <w:rPr>
          <w:u w:val="single"/>
        </w:rPr>
        <w:t xml:space="preserve">,8 </w:t>
      </w:r>
      <w:r w:rsidRPr="008A66BE">
        <w:rPr>
          <w:highlight w:val="green"/>
          <w:u w:val="single"/>
        </w:rPr>
        <w:t>success or failure in defending</w:t>
      </w:r>
      <w:r w:rsidRPr="00F64DA8">
        <w:rPr>
          <w:u w:val="single"/>
        </w:rPr>
        <w:t xml:space="preserve"> the </w:t>
      </w:r>
      <w:r w:rsidRPr="008A66BE">
        <w:rPr>
          <w:highlight w:val="green"/>
          <w:u w:val="single"/>
        </w:rPr>
        <w:t xml:space="preserve">national honor in international crises could </w:t>
      </w:r>
      <w:r w:rsidRPr="00F64DA8">
        <w:rPr>
          <w:u w:val="single"/>
        </w:rPr>
        <w:t xml:space="preserve">burnish the leadership’s patriotic credentials or </w:t>
      </w:r>
      <w:r w:rsidRPr="008A66BE">
        <w:rPr>
          <w:highlight w:val="green"/>
          <w:u w:val="single"/>
        </w:rPr>
        <w:t xml:space="preserve">spark opposition. </w:t>
      </w:r>
      <w:r w:rsidRPr="008A66BE">
        <w:rPr>
          <w:b/>
          <w:bCs/>
          <w:highlight w:val="green"/>
          <w:u w:val="single"/>
        </w:rPr>
        <w:t>Shared outrage at</w:t>
      </w:r>
      <w:r w:rsidRPr="00F64DA8">
        <w:rPr>
          <w:b/>
          <w:bCs/>
          <w:u w:val="single"/>
        </w:rPr>
        <w:t xml:space="preserve"> the regime’s </w:t>
      </w:r>
      <w:r w:rsidRPr="008A66BE">
        <w:rPr>
          <w:b/>
          <w:bCs/>
          <w:highlight w:val="green"/>
          <w:u w:val="single"/>
        </w:rPr>
        <w:t>foreign policy failures could galvanize</w:t>
      </w:r>
      <w:r w:rsidRPr="00F64DA8">
        <w:rPr>
          <w:b/>
          <w:bCs/>
          <w:u w:val="single"/>
        </w:rPr>
        <w:t xml:space="preserve"> street </w:t>
      </w:r>
      <w:r w:rsidRPr="008A66BE">
        <w:rPr>
          <w:b/>
          <w:bCs/>
          <w:highlight w:val="green"/>
          <w:u w:val="single"/>
        </w:rPr>
        <w:t>protests or elite fissures, creating intraparty upheaval</w:t>
      </w:r>
      <w:r w:rsidRPr="008A66BE">
        <w:rPr>
          <w:highlight w:val="green"/>
          <w:u w:val="single"/>
        </w:rPr>
        <w:t xml:space="preserve"> </w:t>
      </w:r>
      <w:r w:rsidRPr="00F64DA8">
        <w:rPr>
          <w:u w:val="single"/>
        </w:rPr>
        <w:t xml:space="preserve">or inviting military officers to step in to restore order. </w:t>
      </w:r>
      <w:r w:rsidRPr="008A66BE">
        <w:rPr>
          <w:highlight w:val="green"/>
          <w:u w:val="single"/>
        </w:rPr>
        <w:t>Fearing</w:t>
      </w:r>
      <w:r w:rsidRPr="00F64DA8">
        <w:rPr>
          <w:u w:val="single"/>
        </w:rPr>
        <w:t xml:space="preserve"> a </w:t>
      </w:r>
      <w:r w:rsidRPr="008A66BE">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8A66BE">
        <w:rPr>
          <w:rStyle w:val="Emphasis"/>
          <w:highlight w:val="green"/>
        </w:rPr>
        <w:t>even a small increase</w:t>
      </w:r>
      <w:r w:rsidRPr="008A66BE">
        <w:rPr>
          <w:rStyle w:val="StyleUnderline"/>
          <w:highlight w:val="green"/>
        </w:rPr>
        <w:t xml:space="preserve"> in</w:t>
      </w:r>
      <w:r w:rsidRPr="00B6331F">
        <w:rPr>
          <w:rStyle w:val="StyleUnderline"/>
        </w:rPr>
        <w:t xml:space="preserve"> the </w:t>
      </w:r>
      <w:r w:rsidRPr="008A66BE">
        <w:rPr>
          <w:rStyle w:val="StyleUnderline"/>
          <w:highlight w:val="green"/>
        </w:rPr>
        <w:t>probability of ouster could alter</w:t>
      </w:r>
      <w:r w:rsidRPr="00B6331F">
        <w:rPr>
          <w:rStyle w:val="StyleUnderline"/>
        </w:rPr>
        <w:t xml:space="preserve"> authoritarian </w:t>
      </w:r>
      <w:r w:rsidRPr="008A66BE">
        <w:rPr>
          <w:rStyle w:val="StyleUnderline"/>
          <w:bCs/>
          <w:highlight w:val="green"/>
        </w:rPr>
        <w:t>incentives in international crises</w:t>
      </w:r>
      <w:r w:rsidRPr="008A66BE">
        <w:rPr>
          <w:rStyle w:val="StyleUnderline"/>
          <w:highlight w:val="green"/>
        </w:rPr>
        <w:t>.</w:t>
      </w:r>
      <w:r w:rsidRPr="00F64DA8">
        <w:rPr>
          <w:sz w:val="16"/>
        </w:rPr>
        <w:t xml:space="preserve">9 A </w:t>
      </w:r>
      <w:r w:rsidRPr="008A66BE">
        <w:rPr>
          <w:rStyle w:val="Emphasis"/>
          <w:highlight w:val="green"/>
        </w:rPr>
        <w:t>history of nationalist uprisings</w:t>
      </w:r>
      <w:r w:rsidRPr="008A66BE">
        <w:rPr>
          <w:rStyle w:val="StyleUnderline"/>
          <w:highlight w:val="green"/>
        </w:rPr>
        <w:t xml:space="preserve"> make</w:t>
      </w:r>
      <w:r w:rsidRPr="00B6331F">
        <w:rPr>
          <w:rStyle w:val="StyleUnderline"/>
        </w:rPr>
        <w:t xml:space="preserve"> </w:t>
      </w:r>
      <w:r w:rsidRPr="008A66BE">
        <w:rPr>
          <w:rStyle w:val="StyleUnderline"/>
          <w:highlight w:val="green"/>
        </w:rPr>
        <w:t>Chinese</w:t>
      </w:r>
      <w:r w:rsidRPr="00B6331F">
        <w:rPr>
          <w:rStyle w:val="StyleUnderline"/>
        </w:rPr>
        <w:t xml:space="preserve"> citizens and leaders especially </w:t>
      </w:r>
      <w:r w:rsidRPr="008A66BE">
        <w:rPr>
          <w:rStyle w:val="StyleUnderline"/>
          <w:highlight w:val="green"/>
        </w:rPr>
        <w:t>aware of</w:t>
      </w:r>
      <w:r w:rsidRPr="00B6331F">
        <w:rPr>
          <w:rStyle w:val="StyleUnderline"/>
        </w:rPr>
        <w:t xml:space="preserve"> the </w:t>
      </w:r>
      <w:r w:rsidRPr="008A66BE">
        <w:rPr>
          <w:rStyle w:val="StyleUnderline"/>
          <w:highlight w:val="green"/>
        </w:rPr>
        <w:t xml:space="preserve">linkage between </w:t>
      </w:r>
      <w:r w:rsidRPr="008A66BE">
        <w:rPr>
          <w:rStyle w:val="Emphasis"/>
          <w:highlight w:val="green"/>
        </w:rPr>
        <w:t>international disputes</w:t>
      </w:r>
      <w:r w:rsidRPr="008A66BE">
        <w:rPr>
          <w:rStyle w:val="StyleUnderline"/>
          <w:highlight w:val="green"/>
        </w:rPr>
        <w:t xml:space="preserve"> and </w:t>
      </w:r>
      <w:r w:rsidRPr="008A66BE">
        <w:rPr>
          <w:rStyle w:val="Emphasis"/>
          <w:highlight w:val="green"/>
        </w:rPr>
        <w:t>domestic unrest</w:t>
      </w:r>
      <w:r w:rsidRPr="008A66BE">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64AA32EA" w14:textId="77777777" w:rsidR="008F2512" w:rsidRDefault="008F2512" w:rsidP="008F2512">
      <w:pPr>
        <w:pStyle w:val="Heading4"/>
      </w:pPr>
      <w:r>
        <w:t xml:space="preserve">Xi will launch diversionary war to domestic backlash – escalates in </w:t>
      </w:r>
      <w:r w:rsidRPr="00B4266E">
        <w:rPr>
          <w:u w:val="single"/>
        </w:rPr>
        <w:t>multiple hotspots</w:t>
      </w:r>
      <w:r w:rsidRPr="00B4266E">
        <w:t xml:space="preserve"> </w:t>
      </w:r>
    </w:p>
    <w:p w14:paraId="707028B3" w14:textId="77777777" w:rsidR="008F2512" w:rsidRPr="009521F3" w:rsidRDefault="008F2512" w:rsidP="008F2512">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9D6583C" w14:textId="77777777" w:rsidR="008F2512" w:rsidRPr="009243AC" w:rsidRDefault="008F2512" w:rsidP="008F2512">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8A66BE">
        <w:rPr>
          <w:b/>
          <w:iCs/>
          <w:highlight w:val="green"/>
          <w:u w:val="single"/>
        </w:rPr>
        <w:t>Xi</w:t>
      </w:r>
      <w:r w:rsidRPr="00F64DA8">
        <w:rPr>
          <w:sz w:val="14"/>
        </w:rPr>
        <w:t xml:space="preserve"> administration </w:t>
      </w:r>
      <w:r w:rsidRPr="008A66BE">
        <w:rPr>
          <w:highlight w:val="green"/>
          <w:u w:val="single"/>
        </w:rPr>
        <w:t xml:space="preserve">wants to </w:t>
      </w:r>
      <w:r w:rsidRPr="008A66BE">
        <w:rPr>
          <w:b/>
          <w:iCs/>
          <w:highlight w:val="green"/>
          <w:u w:val="single"/>
        </w:rPr>
        <w:t>appear tough</w:t>
      </w:r>
      <w:r w:rsidRPr="008A66BE">
        <w:rPr>
          <w:highlight w:val="green"/>
          <w:u w:val="single"/>
        </w:rPr>
        <w:t xml:space="preserve"> in</w:t>
      </w:r>
      <w:r w:rsidRPr="00B6331F">
        <w:rPr>
          <w:u w:val="single"/>
        </w:rPr>
        <w:t xml:space="preserve"> its </w:t>
      </w:r>
      <w:r w:rsidRPr="008A66BE">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8A66BE">
        <w:rPr>
          <w:highlight w:val="green"/>
          <w:u w:val="single"/>
        </w:rPr>
        <w:t xml:space="preserve">party is </w:t>
      </w:r>
      <w:r w:rsidRPr="00B6331F">
        <w:rPr>
          <w:b/>
          <w:iCs/>
          <w:u w:val="single"/>
        </w:rPr>
        <w:t xml:space="preserve">particularly </w:t>
      </w:r>
      <w:r w:rsidRPr="008A66BE">
        <w:rPr>
          <w:b/>
          <w:iCs/>
          <w:highlight w:val="green"/>
          <w:u w:val="single"/>
        </w:rPr>
        <w:t>sensitive</w:t>
      </w:r>
      <w:r w:rsidRPr="008A66BE">
        <w:rPr>
          <w:highlight w:val="green"/>
          <w:u w:val="single"/>
        </w:rPr>
        <w:t xml:space="preserve"> to </w:t>
      </w:r>
      <w:r w:rsidRPr="008A66BE">
        <w:rPr>
          <w:b/>
          <w:iCs/>
          <w:highlight w:val="green"/>
          <w:u w:val="single"/>
        </w:rPr>
        <w:t>perceptions of weakness</w:t>
      </w:r>
      <w:r w:rsidRPr="008A66BE">
        <w:rPr>
          <w:highlight w:val="green"/>
          <w:u w:val="single"/>
        </w:rPr>
        <w:t xml:space="preserve"> because</w:t>
      </w:r>
      <w:r w:rsidRPr="00B6331F">
        <w:rPr>
          <w:u w:val="single"/>
        </w:rPr>
        <w:t xml:space="preserve"> much of its </w:t>
      </w:r>
      <w:r w:rsidRPr="008A66BE">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8A66BE">
        <w:rPr>
          <w:highlight w:val="green"/>
          <w:u w:val="single"/>
        </w:rPr>
        <w:t>stems from</w:t>
      </w:r>
      <w:r w:rsidRPr="00B6331F">
        <w:rPr>
          <w:u w:val="single"/>
        </w:rPr>
        <w:t xml:space="preserve"> the party’s claims of leading the </w:t>
      </w:r>
      <w:r w:rsidRPr="008A66BE">
        <w:rPr>
          <w:b/>
          <w:iCs/>
          <w:highlight w:val="green"/>
          <w:u w:val="single"/>
          <w:bdr w:val="single" w:sz="4" w:space="0" w:color="auto"/>
        </w:rPr>
        <w:t>restoration of Chinese greatness</w:t>
      </w:r>
      <w:r w:rsidRPr="008A66BE">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8A66BE">
        <w:rPr>
          <w:highlight w:val="green"/>
          <w:u w:val="single"/>
        </w:rPr>
        <w:t>areas of conflict include</w:t>
      </w:r>
      <w:r w:rsidRPr="00F64DA8">
        <w:rPr>
          <w:sz w:val="14"/>
        </w:rPr>
        <w:t xml:space="preserve">, but are not necessarily limited to, </w:t>
      </w:r>
      <w:r w:rsidRPr="008A66BE">
        <w:rPr>
          <w:b/>
          <w:iCs/>
          <w:highlight w:val="green"/>
          <w:u w:val="single"/>
        </w:rPr>
        <w:t>Taiwan</w:t>
      </w:r>
      <w:r w:rsidRPr="008A66BE">
        <w:rPr>
          <w:highlight w:val="green"/>
          <w:u w:val="single"/>
        </w:rPr>
        <w:t xml:space="preserve">, </w:t>
      </w:r>
      <w:r w:rsidRPr="008A66BE">
        <w:rPr>
          <w:b/>
          <w:iCs/>
          <w:highlight w:val="green"/>
          <w:u w:val="single"/>
        </w:rPr>
        <w:t>India</w:t>
      </w:r>
      <w:r w:rsidRPr="008A66BE">
        <w:rPr>
          <w:highlight w:val="green"/>
          <w:u w:val="single"/>
        </w:rPr>
        <w:t xml:space="preserve">, and the </w:t>
      </w:r>
      <w:r w:rsidRPr="008A66BE">
        <w:rPr>
          <w:b/>
          <w:iCs/>
          <w:highlight w:val="green"/>
          <w:u w:val="single"/>
        </w:rPr>
        <w:t>S</w:t>
      </w:r>
      <w:r w:rsidRPr="00B6331F">
        <w:rPr>
          <w:b/>
          <w:iCs/>
          <w:u w:val="single"/>
        </w:rPr>
        <w:t xml:space="preserve">outh </w:t>
      </w:r>
      <w:r w:rsidRPr="008A66BE">
        <w:rPr>
          <w:b/>
          <w:iCs/>
          <w:highlight w:val="green"/>
          <w:u w:val="single"/>
        </w:rPr>
        <w:t>C</w:t>
      </w:r>
      <w:r w:rsidRPr="00B6331F">
        <w:rPr>
          <w:b/>
          <w:iCs/>
          <w:u w:val="single"/>
        </w:rPr>
        <w:t xml:space="preserve">hina </w:t>
      </w:r>
      <w:r w:rsidRPr="008A66BE">
        <w:rPr>
          <w:b/>
          <w:iCs/>
          <w:highlight w:val="green"/>
          <w:u w:val="single"/>
        </w:rPr>
        <w:t>S</w:t>
      </w:r>
      <w:r w:rsidRPr="00B6331F">
        <w:rPr>
          <w:b/>
          <w:iCs/>
          <w:u w:val="single"/>
        </w:rPr>
        <w:t>ea</w:t>
      </w:r>
      <w:r w:rsidRPr="00B6331F">
        <w:rPr>
          <w:u w:val="single"/>
        </w:rPr>
        <w:t xml:space="preserve"> (especially </w:t>
      </w:r>
      <w:r w:rsidRPr="008A66BE">
        <w:rPr>
          <w:highlight w:val="green"/>
          <w:u w:val="single"/>
        </w:rPr>
        <w:t xml:space="preserve">with the </w:t>
      </w:r>
      <w:r w:rsidRPr="008A66BE">
        <w:rPr>
          <w:b/>
          <w:iCs/>
          <w:highlight w:val="green"/>
          <w:u w:val="single"/>
        </w:rPr>
        <w:t>Philippines</w:t>
      </w:r>
      <w:r w:rsidRPr="008A66BE">
        <w:rPr>
          <w:highlight w:val="green"/>
          <w:u w:val="single"/>
        </w:rPr>
        <w:t xml:space="preserve"> and </w:t>
      </w:r>
      <w:r w:rsidRPr="008A66BE">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8A66BE">
        <w:rPr>
          <w:b/>
          <w:iCs/>
          <w:highlight w:val="green"/>
          <w:u w:val="single"/>
        </w:rPr>
        <w:t>military interests</w:t>
      </w:r>
      <w:r w:rsidRPr="00B6331F">
        <w:rPr>
          <w:u w:val="single"/>
        </w:rPr>
        <w:t xml:space="preserve"> in China to </w:t>
      </w:r>
      <w:r w:rsidRPr="008A66BE">
        <w:rPr>
          <w:b/>
          <w:iCs/>
          <w:highlight w:val="green"/>
          <w:u w:val="single"/>
        </w:rPr>
        <w:t>deliberately instigate trouble</w:t>
      </w:r>
      <w:r w:rsidRPr="008A66BE">
        <w:rPr>
          <w:highlight w:val="green"/>
          <w:u w:val="single"/>
        </w:rPr>
        <w:t xml:space="preserve"> to </w:t>
      </w:r>
      <w:r w:rsidRPr="008A66BE">
        <w:rPr>
          <w:b/>
          <w:iCs/>
          <w:highlight w:val="green"/>
          <w:u w:val="single"/>
        </w:rPr>
        <w:t>justify</w:t>
      </w:r>
      <w:r w:rsidRPr="00B6331F">
        <w:rPr>
          <w:u w:val="single"/>
        </w:rPr>
        <w:t xml:space="preserve"> their </w:t>
      </w:r>
      <w:r w:rsidRPr="008A66BE">
        <w:rPr>
          <w:b/>
          <w:iCs/>
          <w:highlight w:val="green"/>
          <w:u w:val="single"/>
        </w:rPr>
        <w:t>claims over</w:t>
      </w:r>
      <w:r w:rsidRPr="00B6331F">
        <w:rPr>
          <w:b/>
          <w:iCs/>
          <w:u w:val="single"/>
        </w:rPr>
        <w:t xml:space="preserve"> increasingly scarce </w:t>
      </w:r>
      <w:r w:rsidRPr="008A66BE">
        <w:rPr>
          <w:b/>
          <w:iCs/>
          <w:highlight w:val="green"/>
          <w:u w:val="single"/>
        </w:rPr>
        <w:t>resources</w:t>
      </w:r>
      <w:r w:rsidRPr="008A66BE">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8A66BE">
        <w:rPr>
          <w:highlight w:val="green"/>
          <w:u w:val="single"/>
        </w:rPr>
        <w:t>Xi’s</w:t>
      </w:r>
      <w:r w:rsidRPr="00B6331F">
        <w:rPr>
          <w:u w:val="single"/>
        </w:rPr>
        <w:t xml:space="preserve"> approach of </w:t>
      </w:r>
      <w:r w:rsidRPr="008A66BE">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8A66BE">
        <w:rPr>
          <w:highlight w:val="green"/>
          <w:u w:val="single"/>
        </w:rPr>
        <w:t xml:space="preserve">is a </w:t>
      </w:r>
      <w:r w:rsidRPr="008A66BE">
        <w:rPr>
          <w:b/>
          <w:iCs/>
          <w:highlight w:val="green"/>
          <w:u w:val="single"/>
        </w:rPr>
        <w:t>recipe for brittleness</w:t>
      </w:r>
      <w:r w:rsidRPr="008A66BE">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8A66BE">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8A66BE">
        <w:rPr>
          <w:highlight w:val="green"/>
          <w:u w:val="single"/>
        </w:rPr>
        <w:t>If</w:t>
      </w:r>
      <w:r w:rsidRPr="0040296F">
        <w:rPr>
          <w:u w:val="single"/>
        </w:rPr>
        <w:t xml:space="preserve"> today’s globally interconnected </w:t>
      </w:r>
      <w:r w:rsidRPr="008A66BE">
        <w:rPr>
          <w:highlight w:val="green"/>
          <w:u w:val="single"/>
        </w:rPr>
        <w:t>China became engulfed in</w:t>
      </w:r>
      <w:r w:rsidRPr="0040296F">
        <w:rPr>
          <w:u w:val="single"/>
        </w:rPr>
        <w:t xml:space="preserve"> similar </w:t>
      </w:r>
      <w:r w:rsidRPr="008A66BE">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8A66BE">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4F03BD5A" w14:textId="77777777" w:rsidR="008F2512" w:rsidRDefault="008F2512" w:rsidP="008F2512">
      <w:pPr>
        <w:pStyle w:val="Heading4"/>
        <w:rPr>
          <w:rStyle w:val="Style13ptBold"/>
          <w:b/>
          <w:bCs w:val="0"/>
        </w:rPr>
      </w:pPr>
      <w:r>
        <w:rPr>
          <w:rStyle w:val="Style13ptBold"/>
          <w:bCs w:val="0"/>
        </w:rPr>
        <w:t>US–China war goes nuclear – crisis mis-management ensures conventional escalation - extinction</w:t>
      </w:r>
    </w:p>
    <w:p w14:paraId="5D841171" w14:textId="77777777" w:rsidR="008F2512" w:rsidRPr="007D7E20" w:rsidRDefault="008F2512" w:rsidP="008F2512">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2E9DFD89" w14:textId="77777777" w:rsidR="008F2512" w:rsidRDefault="008F2512" w:rsidP="008F2512">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A66BE">
        <w:rPr>
          <w:b/>
          <w:bCs/>
          <w:highlight w:val="green"/>
          <w:u w:val="single"/>
        </w:rPr>
        <w:t>China</w:t>
      </w:r>
      <w:r w:rsidRPr="008A66BE">
        <w:rPr>
          <w:highlight w:val="green"/>
          <w:u w:val="single"/>
        </w:rPr>
        <w:t xml:space="preserve"> </w:t>
      </w:r>
      <w:r w:rsidRPr="008A66BE">
        <w:rPr>
          <w:b/>
          <w:bCs/>
          <w:highlight w:val="green"/>
          <w:u w:val="single"/>
        </w:rPr>
        <w:t>would</w:t>
      </w:r>
      <w:r w:rsidRPr="008A66BE">
        <w:rPr>
          <w:highlight w:val="green"/>
          <w:u w:val="single"/>
        </w:rPr>
        <w:t xml:space="preserve"> </w:t>
      </w:r>
      <w:r w:rsidRPr="008A66BE">
        <w:rPr>
          <w:b/>
          <w:bCs/>
          <w:highlight w:val="green"/>
          <w:u w:val="single"/>
        </w:rPr>
        <w:t>use</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w:t>
      </w:r>
      <w:r w:rsidRPr="008A66BE">
        <w:rPr>
          <w:b/>
          <w:bCs/>
          <w:highlight w:val="green"/>
          <w:u w:val="single"/>
        </w:rPr>
        <w:t>first</w:t>
      </w:r>
      <w:r w:rsidRPr="008A66BE">
        <w:rPr>
          <w:highlight w:val="green"/>
          <w:u w:val="single"/>
        </w:rPr>
        <w:t xml:space="preserve"> </w:t>
      </w:r>
      <w:r w:rsidRPr="008A66BE">
        <w:rPr>
          <w:b/>
          <w:bCs/>
          <w:highlight w:val="green"/>
          <w:u w:val="single"/>
        </w:rPr>
        <w:t>in</w:t>
      </w:r>
      <w:r w:rsidRPr="008A66BE">
        <w:rPr>
          <w:highlight w:val="green"/>
          <w:u w:val="single"/>
        </w:rPr>
        <w:t xml:space="preserve"> a </w:t>
      </w:r>
      <w:r w:rsidRPr="008A66BE">
        <w:rPr>
          <w:b/>
          <w:bCs/>
          <w:highlight w:val="green"/>
          <w:u w:val="single"/>
        </w:rPr>
        <w:t>war</w:t>
      </w:r>
      <w:r w:rsidRPr="008A66BE">
        <w:rPr>
          <w:highlight w:val="green"/>
          <w:u w:val="single"/>
        </w:rPr>
        <w:t xml:space="preserve"> </w:t>
      </w:r>
      <w:r w:rsidRPr="008A66BE">
        <w:rPr>
          <w:b/>
          <w:bCs/>
          <w:highlight w:val="green"/>
          <w:u w:val="single"/>
        </w:rPr>
        <w:t>with</w:t>
      </w:r>
      <w:r w:rsidRPr="008A66BE">
        <w:rPr>
          <w:highlight w:val="green"/>
          <w:u w:val="single"/>
        </w:rPr>
        <w:t xml:space="preserve"> </w:t>
      </w:r>
      <w:r w:rsidRPr="008A66BE">
        <w:rPr>
          <w:b/>
          <w:bCs/>
          <w:highlight w:val="green"/>
          <w:u w:val="single"/>
        </w:rPr>
        <w:t>the</w:t>
      </w:r>
      <w:r w:rsidRPr="008A66BE">
        <w:rPr>
          <w:highlight w:val="green"/>
          <w:u w:val="single"/>
        </w:rPr>
        <w:t xml:space="preserve"> </w:t>
      </w:r>
      <w:r w:rsidRPr="008A66BE">
        <w:rPr>
          <w:b/>
          <w:bCs/>
          <w:highlight w:val="green"/>
          <w:u w:val="single"/>
        </w:rPr>
        <w:t>U</w:t>
      </w:r>
      <w:r w:rsidRPr="00EB5F0D">
        <w:rPr>
          <w:u w:val="single"/>
        </w:rPr>
        <w:t xml:space="preserve">nited </w:t>
      </w:r>
      <w:r w:rsidRPr="008A66BE">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A66BE">
        <w:rPr>
          <w:b/>
          <w:bCs/>
          <w:highlight w:val="green"/>
          <w:u w:val="single"/>
        </w:rPr>
        <w:t>Chinese</w:t>
      </w:r>
      <w:r w:rsidRPr="008A66BE">
        <w:rPr>
          <w:highlight w:val="green"/>
          <w:u w:val="single"/>
        </w:rPr>
        <w:t xml:space="preserve"> </w:t>
      </w:r>
      <w:r w:rsidRPr="00EB5F0D">
        <w:rPr>
          <w:u w:val="single"/>
        </w:rPr>
        <w:t xml:space="preserve">military </w:t>
      </w:r>
      <w:r w:rsidRPr="008A66BE">
        <w:rPr>
          <w:highlight w:val="green"/>
          <w:u w:val="single"/>
        </w:rPr>
        <w:t xml:space="preserve">planners are </w:t>
      </w:r>
      <w:r w:rsidRPr="008A66BE">
        <w:rPr>
          <w:b/>
          <w:bCs/>
          <w:highlight w:val="green"/>
          <w:u w:val="single"/>
        </w:rPr>
        <w:t>struggling</w:t>
      </w:r>
      <w:r w:rsidRPr="008A66BE">
        <w:rPr>
          <w:highlight w:val="green"/>
          <w:u w:val="single"/>
        </w:rPr>
        <w:t xml:space="preserve"> </w:t>
      </w:r>
      <w:r w:rsidRPr="008A66BE">
        <w:rPr>
          <w:b/>
          <w:bCs/>
          <w:highlight w:val="green"/>
          <w:u w:val="single"/>
        </w:rPr>
        <w:t>with</w:t>
      </w:r>
      <w:r w:rsidRPr="008A66BE">
        <w:rPr>
          <w:highlight w:val="green"/>
          <w:u w:val="single"/>
        </w:rPr>
        <w:t xml:space="preserve"> </w:t>
      </w:r>
      <w:r w:rsidRPr="008A66BE">
        <w:rPr>
          <w:b/>
          <w:bCs/>
          <w:highlight w:val="green"/>
          <w:u w:val="single"/>
        </w:rPr>
        <w:t>crisis</w:t>
      </w:r>
      <w:r w:rsidRPr="008A66BE">
        <w:rPr>
          <w:highlight w:val="green"/>
          <w:u w:val="single"/>
        </w:rPr>
        <w:t xml:space="preserve"> </w:t>
      </w:r>
      <w:r w:rsidRPr="008A66BE">
        <w:rPr>
          <w:b/>
          <w:bCs/>
          <w:highlight w:val="green"/>
          <w:u w:val="single"/>
        </w:rPr>
        <w:t>management</w:t>
      </w:r>
      <w:r w:rsidRPr="008A66BE">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A66BE">
        <w:rPr>
          <w:b/>
          <w:bCs/>
          <w:highlight w:val="green"/>
          <w:u w:val="single"/>
        </w:rPr>
        <w:t>that</w:t>
      </w:r>
      <w:r w:rsidRPr="008A66BE">
        <w:rPr>
          <w:highlight w:val="green"/>
          <w:u w:val="single"/>
        </w:rPr>
        <w:t xml:space="preserve"> could </w:t>
      </w:r>
      <w:r w:rsidRPr="008A66BE">
        <w:rPr>
          <w:b/>
          <w:bCs/>
          <w:highlight w:val="green"/>
          <w:u w:val="single"/>
          <w:bdr w:val="single" w:sz="4" w:space="0" w:color="auto"/>
        </w:rPr>
        <w:t>create</w:t>
      </w:r>
      <w:r w:rsidRPr="008A66BE">
        <w:rPr>
          <w:highlight w:val="green"/>
          <w:u w:val="single"/>
          <w:bdr w:val="single" w:sz="4" w:space="0" w:color="auto"/>
        </w:rPr>
        <w:t xml:space="preserve"> </w:t>
      </w:r>
      <w:r w:rsidRPr="008A66BE">
        <w:rPr>
          <w:b/>
          <w:bCs/>
          <w:highlight w:val="green"/>
          <w:u w:val="single"/>
          <w:bdr w:val="single" w:sz="4" w:space="0" w:color="auto"/>
        </w:rPr>
        <w:t>ambiguity</w:t>
      </w:r>
      <w:r w:rsidRPr="008A66BE">
        <w:rPr>
          <w:highlight w:val="green"/>
          <w:u w:val="single"/>
          <w:bdr w:val="single" w:sz="4" w:space="0" w:color="auto"/>
        </w:rPr>
        <w:t xml:space="preserve"> </w:t>
      </w:r>
      <w:r w:rsidRPr="008A66BE">
        <w:rPr>
          <w:b/>
          <w:bCs/>
          <w:highlight w:val="green"/>
          <w:u w:val="single"/>
          <w:bdr w:val="single" w:sz="4" w:space="0" w:color="auto"/>
        </w:rPr>
        <w:t>with</w:t>
      </w:r>
      <w:r w:rsidRPr="008A66BE">
        <w:rPr>
          <w:highlight w:val="green"/>
          <w:u w:val="single"/>
          <w:bdr w:val="single" w:sz="4" w:space="0" w:color="auto"/>
        </w:rPr>
        <w:t xml:space="preserve"> </w:t>
      </w:r>
      <w:r w:rsidRPr="008A66BE">
        <w:rPr>
          <w:b/>
          <w:bCs/>
          <w:highlight w:val="green"/>
          <w:u w:val="single"/>
          <w:bdr w:val="single" w:sz="4" w:space="0" w:color="auto"/>
        </w:rPr>
        <w:t>disastrous</w:t>
      </w:r>
      <w:r w:rsidRPr="008A66BE">
        <w:rPr>
          <w:highlight w:val="green"/>
          <w:u w:val="single"/>
          <w:bdr w:val="single" w:sz="4" w:space="0" w:color="auto"/>
        </w:rPr>
        <w:t xml:space="preserve"> </w:t>
      </w:r>
      <w:r w:rsidRPr="008A66BE">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A66BE">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A66BE">
        <w:rPr>
          <w:highlight w:val="green"/>
          <w:u w:val="single"/>
        </w:rPr>
        <w:t xml:space="preserve">is carrying out </w:t>
      </w:r>
      <w:r w:rsidRPr="00BD38CF">
        <w:rPr>
          <w:u w:val="single"/>
        </w:rPr>
        <w:t xml:space="preserve">intense and </w:t>
      </w:r>
      <w:r w:rsidRPr="008A66BE">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A66BE">
        <w:rPr>
          <w:highlight w:val="green"/>
          <w:u w:val="single"/>
        </w:rPr>
        <w:t>the U</w:t>
      </w:r>
      <w:r w:rsidRPr="00BD38CF">
        <w:rPr>
          <w:u w:val="single"/>
        </w:rPr>
        <w:t xml:space="preserve">nited </w:t>
      </w:r>
      <w:r w:rsidRPr="008A66BE">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A66BE">
        <w:rPr>
          <w:b/>
          <w:bCs/>
          <w:highlight w:val="green"/>
          <w:u w:val="single"/>
        </w:rPr>
        <w:t>conventional</w:t>
      </w:r>
      <w:r w:rsidRPr="008A66BE">
        <w:rPr>
          <w:highlight w:val="green"/>
          <w:u w:val="single"/>
        </w:rPr>
        <w:t xml:space="preserve"> </w:t>
      </w:r>
      <w:r w:rsidRPr="008A66BE">
        <w:rPr>
          <w:b/>
          <w:bCs/>
          <w:highlight w:val="green"/>
          <w:u w:val="single"/>
        </w:rPr>
        <w:t>warfare</w:t>
      </w:r>
      <w:r w:rsidRPr="008A66BE">
        <w:rPr>
          <w:highlight w:val="green"/>
          <w:u w:val="single"/>
        </w:rPr>
        <w:t xml:space="preserve"> </w:t>
      </w:r>
      <w:r w:rsidRPr="008A66BE">
        <w:rPr>
          <w:b/>
          <w:bCs/>
          <w:highlight w:val="green"/>
          <w:u w:val="single"/>
        </w:rPr>
        <w:t>that</w:t>
      </w:r>
      <w:r w:rsidRPr="008A66BE">
        <w:rPr>
          <w:highlight w:val="green"/>
          <w:u w:val="single"/>
        </w:rPr>
        <w:t xml:space="preserve"> “</w:t>
      </w:r>
      <w:r w:rsidRPr="008A66BE">
        <w:rPr>
          <w:b/>
          <w:bCs/>
          <w:highlight w:val="green"/>
          <w:u w:val="single"/>
        </w:rPr>
        <w:t>seriously</w:t>
      </w:r>
      <w:r w:rsidRPr="008A66BE">
        <w:rPr>
          <w:highlight w:val="green"/>
          <w:u w:val="single"/>
        </w:rPr>
        <w:t xml:space="preserve"> </w:t>
      </w:r>
      <w:r w:rsidRPr="008A66BE">
        <w:rPr>
          <w:b/>
          <w:bCs/>
          <w:highlight w:val="green"/>
          <w:u w:val="single"/>
        </w:rPr>
        <w:t>threatened</w:t>
      </w:r>
      <w:r w:rsidRPr="00EB5F0D">
        <w:rPr>
          <w:u w:val="single"/>
        </w:rPr>
        <w:t xml:space="preserve">” </w:t>
      </w:r>
      <w:r w:rsidRPr="008A66BE">
        <w:rPr>
          <w:highlight w:val="green"/>
          <w:u w:val="single"/>
        </w:rPr>
        <w:t xml:space="preserve">the </w:t>
      </w:r>
      <w:r w:rsidRPr="00EB5F0D">
        <w:rPr>
          <w:u w:val="single"/>
        </w:rPr>
        <w:t xml:space="preserve">“safety and </w:t>
      </w:r>
      <w:r w:rsidRPr="008A66BE">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A66BE">
        <w:rPr>
          <w:highlight w:val="green"/>
          <w:u w:val="single"/>
        </w:rPr>
        <w:t xml:space="preserve">China is </w:t>
      </w:r>
      <w:r w:rsidRPr="008A66BE">
        <w:rPr>
          <w:b/>
          <w:bCs/>
          <w:highlight w:val="green"/>
          <w:u w:val="single"/>
        </w:rPr>
        <w:t>preparing</w:t>
      </w:r>
      <w:r w:rsidRPr="008A66BE">
        <w:rPr>
          <w:highlight w:val="green"/>
          <w:u w:val="single"/>
        </w:rPr>
        <w:t xml:space="preserve"> </w:t>
      </w:r>
      <w:r w:rsidRPr="008A66BE">
        <w:rPr>
          <w:b/>
          <w:bCs/>
          <w:highlight w:val="green"/>
          <w:u w:val="single"/>
        </w:rPr>
        <w:t>to</w:t>
      </w:r>
      <w:r w:rsidRPr="008A66BE">
        <w:rPr>
          <w:highlight w:val="green"/>
          <w:u w:val="single"/>
        </w:rPr>
        <w:t xml:space="preserve"> </w:t>
      </w:r>
      <w:r w:rsidRPr="008A66BE">
        <w:rPr>
          <w:b/>
          <w:bCs/>
          <w:highlight w:val="green"/>
          <w:u w:val="single"/>
        </w:rPr>
        <w:t>use</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A66BE">
        <w:rPr>
          <w:b/>
          <w:bCs/>
          <w:highlight w:val="green"/>
          <w:u w:val="single"/>
        </w:rPr>
        <w:t>interpret</w:t>
      </w:r>
      <w:r w:rsidRPr="008A66BE">
        <w:rPr>
          <w:highlight w:val="green"/>
          <w:u w:val="single"/>
        </w:rPr>
        <w:t xml:space="preserve"> </w:t>
      </w:r>
      <w:r w:rsidRPr="00EB5F0D">
        <w:rPr>
          <w:b/>
          <w:bCs/>
          <w:u w:val="single"/>
        </w:rPr>
        <w:t>these</w:t>
      </w:r>
      <w:r w:rsidRPr="00EB5F0D">
        <w:rPr>
          <w:u w:val="single"/>
        </w:rPr>
        <w:t xml:space="preserve"> types of U.S. </w:t>
      </w:r>
      <w:r w:rsidRPr="008A66BE">
        <w:rPr>
          <w:highlight w:val="green"/>
          <w:u w:val="single"/>
        </w:rPr>
        <w:t xml:space="preserve">conventional </w:t>
      </w:r>
      <w:r w:rsidRPr="008A66BE">
        <w:rPr>
          <w:b/>
          <w:bCs/>
          <w:highlight w:val="green"/>
          <w:u w:val="single"/>
        </w:rPr>
        <w:t>attacks</w:t>
      </w:r>
      <w:r w:rsidRPr="008A66BE">
        <w:rPr>
          <w:highlight w:val="green"/>
          <w:u w:val="single"/>
        </w:rPr>
        <w:t xml:space="preserve"> </w:t>
      </w:r>
      <w:r w:rsidRPr="008A66BE">
        <w:rPr>
          <w:b/>
          <w:bCs/>
          <w:highlight w:val="green"/>
          <w:u w:val="single"/>
        </w:rPr>
        <w:t>as</w:t>
      </w:r>
      <w:r w:rsidRPr="008A66BE">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A66BE">
        <w:rPr>
          <w:b/>
          <w:bCs/>
          <w:highlight w:val="green"/>
          <w:u w:val="single"/>
        </w:rPr>
        <w:t>first use</w:t>
      </w:r>
      <w:r w:rsidRPr="008A66BE">
        <w:rPr>
          <w:highlight w:val="green"/>
          <w:u w:val="single"/>
        </w:rPr>
        <w:t xml:space="preserve"> </w:t>
      </w:r>
      <w:r w:rsidRPr="008A66BE">
        <w:rPr>
          <w:b/>
          <w:bCs/>
          <w:highlight w:val="green"/>
          <w:u w:val="single"/>
        </w:rPr>
        <w:t>of</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A66BE">
        <w:rPr>
          <w:highlight w:val="green"/>
          <w:u w:val="single"/>
        </w:rPr>
        <w:t xml:space="preserve">a </w:t>
      </w:r>
      <w:r w:rsidRPr="008A66BE">
        <w:rPr>
          <w:b/>
          <w:bCs/>
          <w:highlight w:val="green"/>
          <w:u w:val="single"/>
        </w:rPr>
        <w:t>substantial</w:t>
      </w:r>
      <w:r w:rsidRPr="008A66BE">
        <w:rPr>
          <w:highlight w:val="green"/>
          <w:u w:val="single"/>
        </w:rPr>
        <w:t xml:space="preserve"> </w:t>
      </w:r>
      <w:r w:rsidRPr="008A66BE">
        <w:rPr>
          <w:b/>
          <w:bCs/>
          <w:highlight w:val="green"/>
          <w:u w:val="single"/>
        </w:rPr>
        <w:t>risk</w:t>
      </w:r>
      <w:r w:rsidRPr="008A66BE">
        <w:rPr>
          <w:highlight w:val="green"/>
          <w:u w:val="single"/>
        </w:rPr>
        <w:t xml:space="preserve"> </w:t>
      </w:r>
      <w:r w:rsidRPr="008A66BE">
        <w:rPr>
          <w:b/>
          <w:bCs/>
          <w:highlight w:val="green"/>
          <w:u w:val="single"/>
        </w:rPr>
        <w:t>the</w:t>
      </w:r>
      <w:r w:rsidRPr="008A66BE">
        <w:rPr>
          <w:highlight w:val="green"/>
          <w:u w:val="single"/>
        </w:rPr>
        <w:t xml:space="preserve"> </w:t>
      </w:r>
      <w:r w:rsidRPr="008A66BE">
        <w:rPr>
          <w:b/>
          <w:bCs/>
          <w:highlight w:val="green"/>
          <w:u w:val="single"/>
        </w:rPr>
        <w:t>U</w:t>
      </w:r>
      <w:r w:rsidRPr="00EB5F0D">
        <w:rPr>
          <w:u w:val="single"/>
        </w:rPr>
        <w:t xml:space="preserve">nited </w:t>
      </w:r>
      <w:r w:rsidRPr="008A66BE">
        <w:rPr>
          <w:b/>
          <w:bCs/>
          <w:highlight w:val="green"/>
          <w:u w:val="single"/>
        </w:rPr>
        <w:t>S</w:t>
      </w:r>
      <w:r w:rsidRPr="00EB5F0D">
        <w:rPr>
          <w:u w:val="single"/>
        </w:rPr>
        <w:t xml:space="preserve">tates </w:t>
      </w:r>
      <w:r w:rsidRPr="008A66BE">
        <w:rPr>
          <w:b/>
          <w:bCs/>
          <w:highlight w:val="green"/>
          <w:u w:val="single"/>
        </w:rPr>
        <w:t>would</w:t>
      </w:r>
      <w:r w:rsidRPr="008A66BE">
        <w:rPr>
          <w:highlight w:val="green"/>
          <w:u w:val="single"/>
        </w:rPr>
        <w:t xml:space="preserve"> </w:t>
      </w:r>
      <w:r w:rsidRPr="008A66BE">
        <w:rPr>
          <w:b/>
          <w:bCs/>
          <w:highlight w:val="green"/>
          <w:u w:val="single"/>
        </w:rPr>
        <w:t>respond</w:t>
      </w:r>
      <w:r w:rsidRPr="008A66BE">
        <w:rPr>
          <w:highlight w:val="green"/>
          <w:u w:val="single"/>
        </w:rPr>
        <w:t xml:space="preserve"> </w:t>
      </w:r>
      <w:r w:rsidRPr="008A66BE">
        <w:rPr>
          <w:b/>
          <w:bCs/>
          <w:highlight w:val="green"/>
          <w:u w:val="single"/>
        </w:rPr>
        <w:t>to</w:t>
      </w:r>
      <w:r w:rsidRPr="008A66BE">
        <w:rPr>
          <w:highlight w:val="green"/>
          <w:u w:val="single"/>
        </w:rPr>
        <w:t xml:space="preserve"> this implicit </w:t>
      </w:r>
      <w:r w:rsidRPr="008A66BE">
        <w:rPr>
          <w:b/>
          <w:bCs/>
          <w:highlight w:val="green"/>
          <w:u w:val="single"/>
        </w:rPr>
        <w:t>Chinese</w:t>
      </w:r>
      <w:r w:rsidRPr="008A66BE">
        <w:rPr>
          <w:highlight w:val="green"/>
          <w:u w:val="single"/>
        </w:rPr>
        <w:t xml:space="preserve"> </w:t>
      </w:r>
      <w:r w:rsidRPr="008A66BE">
        <w:rPr>
          <w:b/>
          <w:bCs/>
          <w:highlight w:val="green"/>
          <w:u w:val="single"/>
        </w:rPr>
        <w:t>threat</w:t>
      </w:r>
      <w:r w:rsidRPr="008A66BE">
        <w:rPr>
          <w:highlight w:val="green"/>
          <w:u w:val="single"/>
        </w:rPr>
        <w:t xml:space="preserve"> </w:t>
      </w:r>
      <w:r w:rsidRPr="008A66BE">
        <w:rPr>
          <w:b/>
          <w:bCs/>
          <w:highlight w:val="green"/>
          <w:u w:val="single"/>
        </w:rPr>
        <w:t>to</w:t>
      </w:r>
      <w:r w:rsidRPr="008A66BE">
        <w:rPr>
          <w:highlight w:val="green"/>
          <w:u w:val="single"/>
        </w:rPr>
        <w:t xml:space="preserve"> </w:t>
      </w:r>
      <w:r w:rsidRPr="008A66BE">
        <w:rPr>
          <w:b/>
          <w:bCs/>
          <w:highlight w:val="green"/>
          <w:u w:val="single"/>
        </w:rPr>
        <w:t>use</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w:t>
      </w:r>
      <w:r w:rsidRPr="008A66BE">
        <w:rPr>
          <w:b/>
          <w:bCs/>
          <w:highlight w:val="green"/>
          <w:u w:val="single"/>
        </w:rPr>
        <w:t>by</w:t>
      </w:r>
      <w:r w:rsidRPr="008A66BE">
        <w:rPr>
          <w:highlight w:val="green"/>
          <w:u w:val="single"/>
        </w:rPr>
        <w:t xml:space="preserve"> </w:t>
      </w:r>
      <w:r w:rsidRPr="008A66BE">
        <w:rPr>
          <w:b/>
          <w:bCs/>
          <w:highlight w:val="green"/>
          <w:u w:val="single"/>
        </w:rPr>
        <w:t>escalating</w:t>
      </w:r>
      <w:r w:rsidRPr="00EB5F0D">
        <w:rPr>
          <w:u w:val="single"/>
        </w:rPr>
        <w:t xml:space="preserve">, </w:t>
      </w:r>
      <w:r w:rsidRPr="008A66BE">
        <w:rPr>
          <w:highlight w:val="green"/>
          <w:u w:val="single"/>
        </w:rPr>
        <w:t xml:space="preserve">rather than halting, its </w:t>
      </w:r>
      <w:r w:rsidRPr="008A66BE">
        <w:rPr>
          <w:b/>
          <w:bCs/>
          <w:highlight w:val="green"/>
          <w:u w:val="single"/>
        </w:rPr>
        <w:t>conventional</w:t>
      </w:r>
      <w:r w:rsidRPr="008A66BE">
        <w:rPr>
          <w:highlight w:val="green"/>
          <w:u w:val="single"/>
        </w:rPr>
        <w:t xml:space="preserve"> </w:t>
      </w:r>
      <w:r w:rsidRPr="008A66BE">
        <w:rPr>
          <w:b/>
          <w:bCs/>
          <w:highlight w:val="green"/>
          <w:u w:val="single"/>
        </w:rPr>
        <w:t>attacks</w:t>
      </w:r>
      <w:r w:rsidRPr="00EB5F0D">
        <w:rPr>
          <w:sz w:val="16"/>
        </w:rPr>
        <w:t xml:space="preserve">. If China’s nuclear forces were targeted, it would put even greater strain on the operators of China’s nuclear forces. </w:t>
      </w:r>
      <w:r w:rsidRPr="008A66BE">
        <w:rPr>
          <w:highlight w:val="green"/>
          <w:u w:val="single"/>
        </w:rPr>
        <w:t xml:space="preserve">A </w:t>
      </w:r>
      <w:r w:rsidRPr="008A66BE">
        <w:rPr>
          <w:b/>
          <w:bCs/>
          <w:highlight w:val="green"/>
          <w:u w:val="single"/>
        </w:rPr>
        <w:t>slippery</w:t>
      </w:r>
      <w:r w:rsidRPr="008A66BE">
        <w:rPr>
          <w:highlight w:val="green"/>
          <w:u w:val="single"/>
        </w:rPr>
        <w:t xml:space="preserve"> </w:t>
      </w:r>
      <w:r w:rsidRPr="008A66BE">
        <w:rPr>
          <w:b/>
          <w:bCs/>
          <w:highlight w:val="green"/>
          <w:u w:val="single"/>
        </w:rPr>
        <w:t>slope</w:t>
      </w:r>
      <w:r w:rsidRPr="008A66BE">
        <w:rPr>
          <w:highlight w:val="green"/>
          <w:u w:val="single"/>
        </w:rPr>
        <w:t xml:space="preserve"> </w:t>
      </w:r>
      <w:r w:rsidRPr="008A66BE">
        <w:rPr>
          <w:b/>
          <w:bCs/>
          <w:highlight w:val="green"/>
          <w:u w:val="single"/>
        </w:rPr>
        <w:t>to</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war</w:t>
      </w:r>
      <w:r w:rsidRPr="008A66BE">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A66BE">
        <w:rPr>
          <w:b/>
          <w:bCs/>
          <w:highlight w:val="green"/>
          <w:u w:val="single"/>
        </w:rPr>
        <w:t>nuclear</w:t>
      </w:r>
      <w:r w:rsidRPr="008A66BE">
        <w:rPr>
          <w:highlight w:val="green"/>
          <w:u w:val="single"/>
        </w:rPr>
        <w:t xml:space="preserve"> </w:t>
      </w:r>
      <w:r w:rsidRPr="008A66BE">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A66BE">
        <w:rPr>
          <w:b/>
          <w:bCs/>
          <w:highlight w:val="green"/>
          <w:u w:val="single"/>
        </w:rPr>
        <w:t>increases</w:t>
      </w:r>
      <w:r w:rsidRPr="008A66BE">
        <w:rPr>
          <w:highlight w:val="green"/>
          <w:u w:val="single"/>
        </w:rPr>
        <w:t xml:space="preserve"> the </w:t>
      </w:r>
      <w:r w:rsidRPr="008A66BE">
        <w:rPr>
          <w:b/>
          <w:bCs/>
          <w:highlight w:val="green"/>
          <w:u w:val="single"/>
        </w:rPr>
        <w:t>risk</w:t>
      </w:r>
      <w:r w:rsidRPr="008A66BE">
        <w:rPr>
          <w:highlight w:val="green"/>
          <w:u w:val="single"/>
        </w:rPr>
        <w:t xml:space="preserve"> </w:t>
      </w:r>
      <w:r w:rsidRPr="008A66BE">
        <w:rPr>
          <w:b/>
          <w:bCs/>
          <w:highlight w:val="green"/>
          <w:u w:val="single"/>
        </w:rPr>
        <w:t>that</w:t>
      </w:r>
      <w:r w:rsidRPr="008A66BE">
        <w:rPr>
          <w:highlight w:val="green"/>
          <w:u w:val="single"/>
        </w:rPr>
        <w:t xml:space="preserve"> a </w:t>
      </w:r>
      <w:r w:rsidRPr="008A66BE">
        <w:rPr>
          <w:b/>
          <w:bCs/>
          <w:highlight w:val="green"/>
          <w:u w:val="single"/>
        </w:rPr>
        <w:t>war</w:t>
      </w:r>
      <w:r w:rsidRPr="008A66BE">
        <w:rPr>
          <w:highlight w:val="green"/>
          <w:u w:val="single"/>
        </w:rPr>
        <w:t xml:space="preserve"> between the U</w:t>
      </w:r>
      <w:r w:rsidRPr="00EB5F0D">
        <w:rPr>
          <w:u w:val="single"/>
        </w:rPr>
        <w:t xml:space="preserve">nited </w:t>
      </w:r>
      <w:r w:rsidRPr="008A66BE">
        <w:rPr>
          <w:highlight w:val="green"/>
          <w:u w:val="single"/>
        </w:rPr>
        <w:t>S</w:t>
      </w:r>
      <w:r w:rsidRPr="00EB5F0D">
        <w:rPr>
          <w:u w:val="single"/>
        </w:rPr>
        <w:t xml:space="preserve">tates </w:t>
      </w:r>
      <w:r w:rsidRPr="008A66BE">
        <w:rPr>
          <w:highlight w:val="green"/>
          <w:u w:val="single"/>
        </w:rPr>
        <w:t xml:space="preserve">and China </w:t>
      </w:r>
      <w:r w:rsidRPr="008A66BE">
        <w:rPr>
          <w:b/>
          <w:bCs/>
          <w:highlight w:val="green"/>
          <w:u w:val="single"/>
        </w:rPr>
        <w:t>will</w:t>
      </w:r>
      <w:r w:rsidRPr="008A66BE">
        <w:rPr>
          <w:highlight w:val="green"/>
          <w:u w:val="single"/>
        </w:rPr>
        <w:t xml:space="preserve"> </w:t>
      </w:r>
      <w:r w:rsidRPr="008A66BE">
        <w:rPr>
          <w:b/>
          <w:bCs/>
          <w:highlight w:val="green"/>
          <w:u w:val="single"/>
        </w:rPr>
        <w:t>end</w:t>
      </w:r>
      <w:r w:rsidRPr="008A66BE">
        <w:rPr>
          <w:highlight w:val="green"/>
          <w:u w:val="single"/>
        </w:rPr>
        <w:t xml:space="preserve"> </w:t>
      </w:r>
      <w:r w:rsidRPr="008A66BE">
        <w:rPr>
          <w:b/>
          <w:bCs/>
          <w:highlight w:val="green"/>
          <w:u w:val="single"/>
        </w:rPr>
        <w:t>in</w:t>
      </w:r>
      <w:r w:rsidRPr="008A66BE">
        <w:rPr>
          <w:highlight w:val="green"/>
          <w:u w:val="single"/>
        </w:rPr>
        <w:t xml:space="preserve"> a nuclear exchange with </w:t>
      </w:r>
      <w:r w:rsidRPr="00EB5F0D">
        <w:rPr>
          <w:u w:val="single"/>
        </w:rPr>
        <w:t xml:space="preserve">unpredictable and </w:t>
      </w:r>
      <w:r w:rsidRPr="008A66BE">
        <w:rPr>
          <w:b/>
          <w:bCs/>
          <w:highlight w:val="green"/>
          <w:u w:val="single"/>
        </w:rPr>
        <w:t>catastrophic</w:t>
      </w:r>
      <w:r w:rsidRPr="008A66BE">
        <w:rPr>
          <w:highlight w:val="green"/>
          <w:u w:val="single"/>
        </w:rPr>
        <w:t xml:space="preserve"> </w:t>
      </w:r>
      <w:r w:rsidRPr="008A66BE">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3E72AB4" w14:textId="678E21BC" w:rsidR="000C4D67" w:rsidRDefault="008F2512" w:rsidP="008F2512">
      <w:pPr>
        <w:pStyle w:val="Heading3"/>
      </w:pPr>
      <w:r>
        <w:t>3</w:t>
      </w:r>
    </w:p>
    <w:p w14:paraId="2E136B1A" w14:textId="77777777" w:rsidR="002B4CDF" w:rsidRDefault="002B4CDF" w:rsidP="002B4CDF">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p>
    <w:p w14:paraId="3A009DE9" w14:textId="77777777" w:rsidR="002B4CDF" w:rsidRPr="00DB1E97" w:rsidRDefault="002B4CDF" w:rsidP="002B4CDF">
      <w:pPr>
        <w:pStyle w:val="Heading4"/>
      </w:pPr>
      <w:r w:rsidRPr="00DB1E97">
        <w:t>That solves the aff – it addresses shared anxieties while building political consensus</w:t>
      </w:r>
    </w:p>
    <w:p w14:paraId="44B6C8D7" w14:textId="77777777" w:rsidR="002B4CDF" w:rsidRDefault="002B4CDF" w:rsidP="002B4CDF">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3343A7BD" w14:textId="77777777" w:rsidR="002B4CDF" w:rsidRPr="00F3084D" w:rsidRDefault="002B4CDF" w:rsidP="002B4CDF">
      <w:pPr>
        <w:rPr>
          <w:rStyle w:val="StyleUnderline"/>
        </w:rPr>
      </w:pPr>
      <w:r w:rsidRPr="00F3084D">
        <w:rPr>
          <w:rStyle w:val="StyleUnderline"/>
        </w:rPr>
        <w:t>A Constitutional Convention</w:t>
      </w:r>
    </w:p>
    <w:p w14:paraId="4586CA03" w14:textId="77777777" w:rsidR="002B4CDF" w:rsidRPr="004F27E3" w:rsidRDefault="002B4CDF" w:rsidP="002B4CDF">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5F00B273" w14:textId="77777777" w:rsidR="002B4CDF" w:rsidRPr="004F27E3" w:rsidRDefault="002B4CDF" w:rsidP="002B4CDF">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38CACC0E" w14:textId="77777777" w:rsidR="002B4CDF" w:rsidRPr="004F27E3" w:rsidRDefault="002B4CDF" w:rsidP="002B4CDF">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57030C9A" w14:textId="77777777" w:rsidR="002B4CDF" w:rsidRDefault="002B4CDF" w:rsidP="002B4CDF">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2B074FC8" w14:textId="77777777" w:rsidR="002B4CDF" w:rsidRPr="004D3406" w:rsidRDefault="002B4CDF" w:rsidP="002B4CDF">
      <w:pPr>
        <w:rPr>
          <w:sz w:val="16"/>
          <w:szCs w:val="16"/>
        </w:rPr>
      </w:pPr>
      <w:r w:rsidRPr="004D3406">
        <w:rPr>
          <w:sz w:val="16"/>
          <w:szCs w:val="16"/>
        </w:rPr>
        <w:t>Selective Mirroring</w:t>
      </w:r>
    </w:p>
    <w:p w14:paraId="528C6B58" w14:textId="77777777" w:rsidR="002B4CDF" w:rsidRPr="00A07B72" w:rsidRDefault="002B4CDF" w:rsidP="002B4CDF">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6FFEF7F1" w14:textId="77777777" w:rsidR="002B4CDF" w:rsidRPr="004D3406" w:rsidRDefault="002B4CDF" w:rsidP="002B4CDF">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237AC4C0" w14:textId="77777777" w:rsidR="002B4CDF" w:rsidRPr="006012A9" w:rsidRDefault="002B4CDF" w:rsidP="002B4CDF">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37DAB851" w14:textId="77777777" w:rsidR="002B4CDF" w:rsidRDefault="002B4CDF" w:rsidP="002B4CDF">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5CDDC89A" w14:textId="77777777" w:rsidR="002B4CDF" w:rsidRPr="00F3084D" w:rsidRDefault="002B4CDF" w:rsidP="002B4CDF">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4365993B" w14:textId="77777777" w:rsidR="002B4CDF" w:rsidRPr="00F3084D" w:rsidRDefault="002B4CDF" w:rsidP="002B4CDF">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2BB44BBE" w14:textId="77777777" w:rsidR="002B4CDF" w:rsidRDefault="002B4CDF" w:rsidP="002B4CDF">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3ECA93A9" w14:textId="77777777" w:rsidR="002B4CDF" w:rsidRPr="0038527D" w:rsidRDefault="002B4CDF" w:rsidP="002B4CDF">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r w:rsidRPr="0038527D">
        <w:rPr>
          <w:rStyle w:val="Emphasis"/>
        </w:rPr>
        <w:t>limits</w:t>
      </w:r>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7C8F99DA" w14:textId="77777777" w:rsidR="002B4CDF" w:rsidRPr="0038527D" w:rsidRDefault="002B4CDF" w:rsidP="002B4CDF">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2C0E29C5" w14:textId="77777777" w:rsidR="002B4CDF" w:rsidRPr="0038527D" w:rsidRDefault="002B4CDF" w:rsidP="002B4CDF">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366541DC" w14:textId="77777777" w:rsidR="002B4CDF" w:rsidRPr="0038527D" w:rsidRDefault="002B4CDF" w:rsidP="002B4CDF">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659C5FD9" w14:textId="77777777" w:rsidR="002B4CDF" w:rsidRPr="0038527D" w:rsidRDefault="002B4CDF" w:rsidP="002B4CDF">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3B15FA40" w14:textId="77777777" w:rsidR="002B4CDF" w:rsidRPr="00BB50DC" w:rsidRDefault="002B4CDF" w:rsidP="002B4CDF">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552E2ABD" w14:textId="77777777" w:rsidR="002B4CDF" w:rsidRPr="007E6AA4" w:rsidRDefault="002B4CDF" w:rsidP="002B4CDF">
      <w:pPr>
        <w:rPr>
          <w:sz w:val="16"/>
          <w:szCs w:val="16"/>
        </w:rPr>
      </w:pPr>
      <w:r w:rsidRPr="007E6AA4">
        <w:rPr>
          <w:sz w:val="16"/>
          <w:szCs w:val="16"/>
        </w:rPr>
        <w:t>Aims</w:t>
      </w:r>
    </w:p>
    <w:p w14:paraId="672A650E" w14:textId="77777777" w:rsidR="002B4CDF" w:rsidRPr="003E78F8" w:rsidRDefault="002B4CDF" w:rsidP="002B4CDF">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6073C677" w14:textId="77777777" w:rsidR="002B4CDF" w:rsidRPr="00C646FD" w:rsidRDefault="002B4CDF" w:rsidP="002B4CDF">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5491B126" w14:textId="77777777" w:rsidR="002B4CDF" w:rsidRPr="003E78F8" w:rsidRDefault="002B4CDF" w:rsidP="002B4CDF">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7445EA8C" w14:textId="77777777" w:rsidR="002B4CDF" w:rsidRDefault="002B4CDF" w:rsidP="002B4CDF">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intergenerational problems</w:t>
      </w:r>
      <w:r w:rsidRPr="003E78F8">
        <w:rPr>
          <w:sz w:val="16"/>
        </w:rPr>
        <w:t xml:space="preserve">, </w:t>
      </w:r>
      <w:r w:rsidRPr="00916199">
        <w:rPr>
          <w:rStyle w:val="StyleUnderline"/>
          <w:highlight w:val="cyan"/>
        </w:rPr>
        <w:t>and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394404B5" w14:textId="77777777" w:rsidR="002B4CDF" w:rsidRDefault="002B4CDF" w:rsidP="002B4CDF">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0175535F" w14:textId="77777777" w:rsidR="002B4CDF" w:rsidRPr="00BA2DCC" w:rsidRDefault="002B4CDF" w:rsidP="002B4CDF">
      <w:r>
        <w:rPr>
          <w:rStyle w:val="Style13ptBold"/>
        </w:rPr>
        <w:t>Beckstead</w:t>
      </w:r>
      <w:r w:rsidRPr="00702E8D">
        <w:rPr>
          <w:rStyle w:val="Style13ptBold"/>
        </w:rPr>
        <w:t xml:space="preserve"> et al. 14</w:t>
      </w:r>
      <w:r>
        <w:t xml:space="preserve"> [</w:t>
      </w:r>
      <w:r w:rsidRPr="00702E8D">
        <w:t>Nick Beckstead</w:t>
      </w:r>
      <w:r>
        <w:t xml:space="preserve">, </w:t>
      </w:r>
      <w:r w:rsidRPr="00702E8D">
        <w:t>Nick Bostrom, Niel Bowerman, Owen Cotton-Barratt</w:t>
      </w:r>
      <w:r>
        <w:t>,</w:t>
      </w:r>
      <w:r w:rsidRPr="00702E8D">
        <w:t xml:space="preserve"> William MacAskill, Seán Ó hÉigeartaigh,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Uehiro Centre for Practical Ethics, University of Oxford, </w:t>
      </w:r>
      <w:r w:rsidRPr="00702E8D">
        <w:t>*****</w:t>
      </w:r>
      <w:r>
        <w:t xml:space="preserve">* Cambridge Centre for the Study of Existential Risk; Future of Humanity Institute, University of Oxford, </w:t>
      </w:r>
      <w:r w:rsidRPr="00702E8D">
        <w:t>******</w:t>
      </w:r>
      <w:r>
        <w:t>* Programme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The Global Priorities Project, The Future of Humanity Institute, The Oxford Martin Programme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0D0C1F28" w14:textId="77777777" w:rsidR="002B4CDF" w:rsidRPr="006012A9" w:rsidRDefault="002B4CDF" w:rsidP="002B4CDF">
      <w:pPr>
        <w:rPr>
          <w:sz w:val="16"/>
        </w:rPr>
      </w:pPr>
      <w:r w:rsidRPr="006012A9">
        <w:rPr>
          <w:sz w:val="16"/>
        </w:rPr>
        <w:t>In the near future</w:t>
      </w:r>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In particular, like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more worrying than nuclear weapons</w:t>
      </w:r>
      <w:r w:rsidRPr="003D05DA">
        <w:rPr>
          <w:rStyle w:val="StyleUnderline"/>
        </w:rPr>
        <w:t xml:space="preserve">, because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25140B7D" w14:textId="77777777" w:rsidR="002B4CDF" w:rsidRPr="00F10096" w:rsidRDefault="002B4CDF" w:rsidP="002B4CDF">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a number of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0D09841B" w14:textId="77777777" w:rsidR="002B4CDF" w:rsidRPr="00DA49BC" w:rsidRDefault="002B4CDF" w:rsidP="002B4CDF">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411DB8CB" w14:textId="77777777" w:rsidR="002B4CDF" w:rsidRDefault="002B4CDF" w:rsidP="002B4CDF">
      <w:pPr>
        <w:pStyle w:val="Heading4"/>
      </w:pPr>
      <w:r>
        <w:t>Maintaining sustainable use of outer space is key to future generations</w:t>
      </w:r>
    </w:p>
    <w:p w14:paraId="2C470FB0" w14:textId="77777777" w:rsidR="002B4CDF" w:rsidRPr="00E20CB7" w:rsidRDefault="002B4CDF" w:rsidP="002B4CDF">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19" w:history="1">
        <w:r w:rsidRPr="00D76829">
          <w:rPr>
            <w:rStyle w:val="Hyperlink"/>
          </w:rPr>
          <w:t>https://www.scirp.org/journal/paperinformation.aspx?paperid=85201</w:t>
        </w:r>
      </w:hyperlink>
      <w:r>
        <w:t xml:space="preserve"> accessed 12/12/21] Adam</w:t>
      </w:r>
    </w:p>
    <w:p w14:paraId="3D319D1E" w14:textId="77777777" w:rsidR="002B4CDF" w:rsidRPr="00CF435E" w:rsidRDefault="002B4CDF" w:rsidP="002B4CDF">
      <w:pPr>
        <w:rPr>
          <w:rStyle w:val="StyleUnderline"/>
        </w:rPr>
      </w:pPr>
      <w:r w:rsidRPr="00CF435E">
        <w:t xml:space="preserve">4.2. </w:t>
      </w:r>
      <w:r w:rsidRPr="00983F8B">
        <w:rPr>
          <w:rStyle w:val="StyleUnderline"/>
        </w:rPr>
        <w:t>Ensure the Rights of Future Generations in Outer Space</w:t>
      </w:r>
    </w:p>
    <w:p w14:paraId="33655AFF" w14:textId="77777777" w:rsidR="002B4CDF" w:rsidRPr="00CF435E" w:rsidRDefault="002B4CDF" w:rsidP="002B4CDF">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20"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21"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2"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23" w:anchor="ref34" w:tgtFrame="_self" w:history="1">
        <w:r w:rsidRPr="00983F8B">
          <w:rPr>
            <w:rStyle w:val="StyleUnderline"/>
          </w:rPr>
          <w:t>(Noichim,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24" w:anchor="ref9" w:tgtFrame="_self" w:history="1">
        <w:r w:rsidRPr="00CF435E">
          <w:rPr>
            <w:rStyle w:val="Hyperlink"/>
          </w:rPr>
          <w:t>(Fountain, 2002) </w:t>
        </w:r>
      </w:hyperlink>
      <w:r w:rsidRPr="00CF435E">
        <w:t>.</w:t>
      </w:r>
    </w:p>
    <w:p w14:paraId="00954E9C" w14:textId="77777777" w:rsidR="009116E5" w:rsidRPr="00597F93" w:rsidRDefault="009116E5" w:rsidP="009116E5">
      <w:pPr>
        <w:pStyle w:val="Heading4"/>
      </w:pPr>
      <w:r w:rsidRPr="00597F93">
        <w:t xml:space="preserve">Normal means </w:t>
      </w:r>
      <w:r>
        <w:t>has the</w:t>
      </w:r>
      <w:r w:rsidRPr="00597F93">
        <w:t xml:space="preserve"> plan implemented through the </w:t>
      </w:r>
      <w:r w:rsidRPr="00597F93">
        <w:rPr>
          <w:i/>
        </w:rPr>
        <w:t>Committee on the Peaceful use of Outer Space.</w:t>
      </w:r>
      <w:r w:rsidRPr="00597F93">
        <w:t xml:space="preserve"> </w:t>
      </w:r>
    </w:p>
    <w:p w14:paraId="7AF57515" w14:textId="77777777" w:rsidR="009116E5" w:rsidRPr="00597F93" w:rsidRDefault="009116E5" w:rsidP="009116E5">
      <w:r w:rsidRPr="0050306A">
        <w:rPr>
          <w:rStyle w:val="Style13ptBold"/>
        </w:rPr>
        <w:t>Halstead 10</w:t>
      </w:r>
      <w:r>
        <w:t xml:space="preserve">—(B.S., Psychology, The University of Alabama; J.D., The University of Alabama School of Law; LL.M., Institute of Air and Space Law, McGill University; Lieutenant Colonel, U.S. Air Force Judge Advocate General's Corps). </w:t>
      </w:r>
      <w:r w:rsidRPr="00597F93">
        <w:t>C</w:t>
      </w:r>
      <w:r w:rsidRPr="0050306A">
        <w:t xml:space="preserve">. Brandon Halstead. 2010. "Prometheus Unbound - Proposal for a New Legal Paradigm for Air Law and Space Law: Orbit Law," Journal of Space Law 36, no. 1, 143-206 </w:t>
      </w:r>
    </w:p>
    <w:p w14:paraId="3599B299" w14:textId="77777777" w:rsidR="009116E5" w:rsidRDefault="009116E5" w:rsidP="009116E5">
      <w:pPr>
        <w:rPr>
          <w:sz w:val="12"/>
        </w:rPr>
      </w:pPr>
      <w:r w:rsidRPr="00666EB5">
        <w:rPr>
          <w:sz w:val="12"/>
        </w:rPr>
        <w:t xml:space="preserve">The debate on how to distinguish airspace from outer space is as old as the space age itself. </w:t>
      </w:r>
      <w:r w:rsidRPr="00597F93">
        <w:rPr>
          <w:rStyle w:val="StyleUnderline"/>
        </w:rPr>
        <w:t>T</w:t>
      </w:r>
      <w:r w:rsidRPr="00253320">
        <w:rPr>
          <w:rStyle w:val="StyleUnderline"/>
        </w:rPr>
        <w:t xml:space="preserve">he problems emerging from </w:t>
      </w:r>
      <w:r w:rsidRPr="002076FF">
        <w:rPr>
          <w:rStyle w:val="StyleUnderline"/>
          <w:highlight w:val="cyan"/>
        </w:rPr>
        <w:t xml:space="preserve">space </w:t>
      </w:r>
      <w:r w:rsidRPr="00253320">
        <w:rPr>
          <w:rStyle w:val="StyleUnderline"/>
        </w:rPr>
        <w:t>exploration</w:t>
      </w:r>
      <w:r w:rsidRPr="00597F93">
        <w:rPr>
          <w:rStyle w:val="StyleUnderline"/>
        </w:rPr>
        <w:t xml:space="preserve"> first </w:t>
      </w:r>
      <w:r w:rsidRPr="002076FF">
        <w:rPr>
          <w:rStyle w:val="StyleUnderline"/>
          <w:highlight w:val="cyan"/>
        </w:rPr>
        <w:t xml:space="preserve">entered the agenda of the </w:t>
      </w:r>
      <w:r w:rsidRPr="002076FF">
        <w:rPr>
          <w:rStyle w:val="Emphasis"/>
          <w:highlight w:val="cyan"/>
        </w:rPr>
        <w:t>U</w:t>
      </w:r>
      <w:r w:rsidRPr="00597F93">
        <w:rPr>
          <w:rStyle w:val="StyleUnderline"/>
        </w:rPr>
        <w:t xml:space="preserve">nited </w:t>
      </w:r>
      <w:r w:rsidRPr="002076FF">
        <w:rPr>
          <w:rStyle w:val="Emphasis"/>
          <w:highlight w:val="cyan"/>
        </w:rPr>
        <w:t>N</w:t>
      </w:r>
      <w:r w:rsidRPr="00253320">
        <w:rPr>
          <w:rStyle w:val="StyleUnderline"/>
        </w:rPr>
        <w:t>ations in 1957</w:t>
      </w:r>
      <w:r w:rsidRPr="00253320">
        <w:rPr>
          <w:sz w:val="12"/>
        </w:rPr>
        <w:t xml:space="preserve">, and were later </w:t>
      </w:r>
      <w:r w:rsidRPr="00253320">
        <w:rPr>
          <w:rStyle w:val="StyleUnderline"/>
        </w:rPr>
        <w:t>placed on the agenda before the General</w:t>
      </w:r>
      <w:r w:rsidRPr="00597F93">
        <w:rPr>
          <w:rStyle w:val="StyleUnderline"/>
        </w:rPr>
        <w:t xml:space="preserve"> Assembly </w:t>
      </w:r>
      <w:r w:rsidRPr="002076FF">
        <w:rPr>
          <w:rStyle w:val="StyleUnderline"/>
          <w:highlight w:val="cyan"/>
        </w:rPr>
        <w:t>through</w:t>
      </w:r>
      <w:r w:rsidRPr="00597F93">
        <w:rPr>
          <w:rStyle w:val="StyleUnderline"/>
        </w:rPr>
        <w:t xml:space="preserve"> the establishment of an Ad Hoc Committee on the Peaceful Uses of Outer Space </w:t>
      </w:r>
      <w:r w:rsidRPr="002076FF">
        <w:rPr>
          <w:rStyle w:val="Emphasis"/>
          <w:highlight w:val="cyan"/>
        </w:rPr>
        <w:t>(COPUOS)</w:t>
      </w:r>
      <w:r w:rsidRPr="00666EB5">
        <w:rPr>
          <w:sz w:val="12"/>
        </w:rPr>
        <w:t xml:space="preserve"> in 1958</w:t>
      </w:r>
      <w:r w:rsidRPr="00B14464">
        <w:rPr>
          <w:rStyle w:val="StyleUnderline"/>
        </w:rPr>
        <w:t>.</w:t>
      </w:r>
      <w:r w:rsidRPr="00666EB5">
        <w:rPr>
          <w:sz w:val="12"/>
        </w:rPr>
        <w:t>' Although this Committee initially focused on the debate of disarmament, its status</w:t>
      </w:r>
      <w:r w:rsidRPr="00D06CCF">
        <w:rPr>
          <w:rStyle w:val="StyleUnderline"/>
        </w:rPr>
        <w:t xml:space="preserve"> was later </w:t>
      </w:r>
      <w:r w:rsidRPr="002076FF">
        <w:rPr>
          <w:rStyle w:val="StyleUnderline"/>
          <w:highlight w:val="cyan"/>
        </w:rPr>
        <w:t>made</w:t>
      </w:r>
      <w:r w:rsidRPr="00D06CCF">
        <w:rPr>
          <w:rStyle w:val="StyleUnderline"/>
        </w:rPr>
        <w:t xml:space="preserve"> permanent in 1961 while its </w:t>
      </w:r>
      <w:r w:rsidRPr="00B14464">
        <w:rPr>
          <w:rStyle w:val="StyleUnderline"/>
        </w:rPr>
        <w:t xml:space="preserve">charter was expanded </w:t>
      </w:r>
      <w:r w:rsidRPr="002076FF">
        <w:rPr>
          <w:rStyle w:val="StyleUnderline"/>
          <w:highlight w:val="cyan"/>
        </w:rPr>
        <w:t xml:space="preserve">to include examination of </w:t>
      </w:r>
      <w:r w:rsidRPr="002076FF">
        <w:rPr>
          <w:rStyle w:val="Emphasis"/>
          <w:highlight w:val="cyan"/>
        </w:rPr>
        <w:t>all issues</w:t>
      </w:r>
      <w:r w:rsidRPr="002076FF">
        <w:rPr>
          <w:rStyle w:val="StyleUnderline"/>
          <w:highlight w:val="cyan"/>
        </w:rPr>
        <w:t xml:space="preserve"> relating to</w:t>
      </w:r>
      <w:r w:rsidRPr="00597F93">
        <w:rPr>
          <w:rStyle w:val="StyleUnderline"/>
        </w:rPr>
        <w:t xml:space="preserve"> the field of exploration </w:t>
      </w:r>
      <w:r w:rsidRPr="00D06CCF">
        <w:rPr>
          <w:rStyle w:val="StyleUnderline"/>
        </w:rPr>
        <w:t xml:space="preserve">and use of outer </w:t>
      </w:r>
      <w:r w:rsidRPr="002076FF">
        <w:rPr>
          <w:rStyle w:val="Emphasis"/>
          <w:highlight w:val="cyan"/>
        </w:rPr>
        <w:t>space</w:t>
      </w:r>
      <w:r w:rsidRPr="00597F93">
        <w:rPr>
          <w:rStyle w:val="StyleUnderline"/>
        </w:rPr>
        <w:t xml:space="preserve"> by governmental and non-governmental organizations</w:t>
      </w:r>
      <w:r w:rsidRPr="002076FF">
        <w:rPr>
          <w:rStyle w:val="StyleUnderline"/>
          <w:highlight w:val="cyan"/>
        </w:rPr>
        <w:t>.</w:t>
      </w:r>
      <w:r w:rsidRPr="00666EB5">
        <w:rPr>
          <w:sz w:val="12"/>
        </w:rPr>
        <w:t xml:space="preserve">16 In 1962 </w:t>
      </w:r>
      <w:r w:rsidRPr="002076FF">
        <w:rPr>
          <w:rStyle w:val="StyleUnderline"/>
          <w:highlight w:val="cyan"/>
        </w:rPr>
        <w:t>the</w:t>
      </w:r>
      <w:r w:rsidRPr="00666EB5">
        <w:rPr>
          <w:sz w:val="12"/>
        </w:rPr>
        <w:t xml:space="preserve"> Scientific and Technical Sub-Committee and Legal Sub-</w:t>
      </w:r>
      <w:r w:rsidRPr="002076FF">
        <w:rPr>
          <w:rStyle w:val="StyleUnderline"/>
          <w:highlight w:val="cyan"/>
        </w:rPr>
        <w:t>Committee</w:t>
      </w:r>
      <w:r w:rsidRPr="00597F93">
        <w:rPr>
          <w:rStyle w:val="StyleUnderline"/>
        </w:rPr>
        <w:t xml:space="preserve"> began their true substantive work and </w:t>
      </w:r>
      <w:r w:rsidRPr="002076FF">
        <w:rPr>
          <w:rStyle w:val="StyleUnderline"/>
          <w:highlight w:val="cyan"/>
        </w:rPr>
        <w:t xml:space="preserve">became the </w:t>
      </w:r>
      <w:r w:rsidRPr="002076FF">
        <w:rPr>
          <w:rStyle w:val="Emphasis"/>
          <w:highlight w:val="cyan"/>
        </w:rPr>
        <w:t>main center of international coop</w:t>
      </w:r>
      <w:r w:rsidRPr="00D06CCF">
        <w:rPr>
          <w:rStyle w:val="StyleUnderline"/>
        </w:rPr>
        <w:t>eration</w:t>
      </w:r>
      <w:r w:rsidRPr="002076FF">
        <w:rPr>
          <w:sz w:val="12"/>
          <w:highlight w:val="cyan"/>
        </w:rPr>
        <w:t xml:space="preserve"> </w:t>
      </w:r>
      <w:r w:rsidRPr="00D06CCF">
        <w:rPr>
          <w:rStyle w:val="StyleUnderline"/>
        </w:rPr>
        <w:t>an</w:t>
      </w:r>
      <w:r w:rsidRPr="00B14464">
        <w:rPr>
          <w:rStyle w:val="StyleUnderline"/>
        </w:rPr>
        <w:t xml:space="preserve">d coordination for exploration of peaceful uses of outer </w:t>
      </w:r>
      <w:r w:rsidRPr="00B14464">
        <w:rPr>
          <w:rStyle w:val="Emphasis"/>
        </w:rPr>
        <w:t>space</w:t>
      </w:r>
      <w:r w:rsidRPr="00B14464">
        <w:rPr>
          <w:rStyle w:val="StyleUnderline"/>
        </w:rPr>
        <w:t>."</w:t>
      </w:r>
      <w:r w:rsidRPr="00666EB5">
        <w:rPr>
          <w:sz w:val="12"/>
        </w:rPr>
        <w:t xml:space="preserve"> Successive </w:t>
      </w:r>
      <w:r w:rsidRPr="00B14464">
        <w:rPr>
          <w:rStyle w:val="StyleUnderline"/>
        </w:rPr>
        <w:t xml:space="preserve">sessions </w:t>
      </w:r>
      <w:r w:rsidRPr="002076FF">
        <w:rPr>
          <w:rStyle w:val="StyleUnderline"/>
          <w:highlight w:val="cyan"/>
        </w:rPr>
        <w:t>focus</w:t>
      </w:r>
      <w:r w:rsidRPr="00666EB5">
        <w:rPr>
          <w:sz w:val="12"/>
        </w:rPr>
        <w:t xml:space="preserve">ed </w:t>
      </w:r>
      <w:r w:rsidRPr="002076FF">
        <w:rPr>
          <w:rStyle w:val="StyleUnderline"/>
          <w:highlight w:val="cyan"/>
        </w:rPr>
        <w:t xml:space="preserve">on </w:t>
      </w:r>
      <w:r w:rsidRPr="00B14464">
        <w:rPr>
          <w:rStyle w:val="Emphasis"/>
        </w:rPr>
        <w:t xml:space="preserve">general and specific </w:t>
      </w:r>
      <w:r w:rsidRPr="002076FF">
        <w:rPr>
          <w:rStyle w:val="Emphasis"/>
          <w:highlight w:val="cyan"/>
        </w:rPr>
        <w:t>issues</w:t>
      </w:r>
      <w:r w:rsidRPr="002076FF">
        <w:rPr>
          <w:rStyle w:val="StyleUnderline"/>
          <w:highlight w:val="cyan"/>
        </w:rPr>
        <w:t xml:space="preserve"> of space law, </w:t>
      </w:r>
      <w:r w:rsidRPr="00597F93">
        <w:rPr>
          <w:rStyle w:val="StyleUnderline"/>
        </w:rPr>
        <w:t>including the establishment of a frontier between outer space and atmospheric space</w:t>
      </w:r>
      <w:r w:rsidRPr="00666EB5">
        <w:rPr>
          <w:sz w:val="12"/>
        </w:rPr>
        <w:t xml:space="preserve">18. </w:t>
      </w:r>
    </w:p>
    <w:p w14:paraId="52B11DCF" w14:textId="42319A12" w:rsidR="008F2512" w:rsidRDefault="00F249A0" w:rsidP="00F249A0">
      <w:pPr>
        <w:pStyle w:val="Heading3"/>
      </w:pPr>
      <w:r>
        <w:t>4</w:t>
      </w:r>
    </w:p>
    <w:p w14:paraId="20786808" w14:textId="463BC8C2" w:rsidR="009116E5" w:rsidRDefault="009116E5" w:rsidP="008F2512"/>
    <w:p w14:paraId="7E9189BF" w14:textId="305E6B55" w:rsidR="009116E5" w:rsidRDefault="009116E5" w:rsidP="008F2512"/>
    <w:p w14:paraId="31487AF7" w14:textId="719B3331" w:rsidR="009116E5" w:rsidRDefault="009116E5" w:rsidP="009116E5">
      <w:pPr>
        <w:pStyle w:val="Heading3"/>
      </w:pPr>
      <w:r>
        <w:t>Case</w:t>
      </w:r>
    </w:p>
    <w:p w14:paraId="16EAE6C9" w14:textId="77777777" w:rsidR="00F249A0" w:rsidRDefault="00F249A0" w:rsidP="00F249A0">
      <w:pPr>
        <w:pStyle w:val="Heading4"/>
      </w:pPr>
      <w:r>
        <w:t>OST Fails</w:t>
      </w:r>
    </w:p>
    <w:p w14:paraId="4CA4752D" w14:textId="77777777" w:rsidR="00F249A0" w:rsidRDefault="00F249A0" w:rsidP="00F249A0">
      <w:pPr>
        <w:rPr>
          <w:rFonts w:asciiTheme="minorHAnsi" w:hAnsiTheme="minorHAnsi" w:cstheme="minorHAnsi"/>
        </w:rPr>
      </w:pPr>
      <w:r w:rsidRPr="00BC2E7B">
        <w:rPr>
          <w:rFonts w:eastAsiaTheme="majorEastAsia" w:cstheme="majorBidi"/>
          <w:b/>
          <w:iCs/>
          <w:sz w:val="26"/>
        </w:rPr>
        <w:t>Evanoff 17</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25"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5C30161D" w14:textId="77777777" w:rsidR="00F249A0" w:rsidRPr="000855C5" w:rsidRDefault="00F249A0" w:rsidP="00F249A0">
      <w:r w:rsidRPr="007945B6">
        <w:t xml:space="preserve">Half a century later, however, </w:t>
      </w:r>
      <w:r w:rsidRPr="007945B6">
        <w:rPr>
          <w:rStyle w:val="StyleUnderline"/>
        </w:rPr>
        <w:t>the Outer Space Treaty has entered something of a funk.</w:t>
      </w:r>
      <w:r w:rsidRPr="007945B6">
        <w:t xml:space="preserve"> Despite the </w:t>
      </w:r>
      <w:r w:rsidRPr="007945B6">
        <w:rPr>
          <w:rStyle w:val="StyleUnderline"/>
        </w:rPr>
        <w:t>universal aspirations of the UN Committee on the Peaceful Uses of Outer Space</w:t>
      </w:r>
      <w:r w:rsidRPr="007945B6">
        <w:t xml:space="preserve">, which molded the document into its completed form, </w:t>
      </w:r>
      <w:r w:rsidRPr="007945B6">
        <w:rPr>
          <w:rStyle w:val="StyleUnderline"/>
        </w:rPr>
        <w:t xml:space="preserve">many of the </w:t>
      </w:r>
      <w:r w:rsidRPr="002076FF">
        <w:rPr>
          <w:rStyle w:val="StyleUnderline"/>
          <w:highlight w:val="cyan"/>
        </w:rPr>
        <w:t>principles</w:t>
      </w:r>
      <w:r w:rsidRPr="007945B6">
        <w:rPr>
          <w:rStyle w:val="StyleUnderline"/>
        </w:rPr>
        <w:t xml:space="preserve"> enshrined within the text </w:t>
      </w:r>
      <w:r w:rsidRPr="002076FF">
        <w:rPr>
          <w:rStyle w:val="StyleUnderline"/>
          <w:highlight w:val="cyan"/>
        </w:rPr>
        <w:t>are less suited to the present</w:t>
      </w:r>
      <w:r w:rsidRPr="007945B6">
        <w:rPr>
          <w:rStyle w:val="StyleUnderline"/>
        </w:rPr>
        <w:t xml:space="preserve"> than</w:t>
      </w:r>
      <w:r w:rsidRPr="007945B6">
        <w:t xml:space="preserve"> they were </w:t>
      </w:r>
      <w:r w:rsidRPr="007945B6">
        <w:rPr>
          <w:rStyle w:val="StyleUnderline"/>
        </w:rPr>
        <w:t>to their native Cold War milieu</w:t>
      </w:r>
      <w:r w:rsidRPr="007945B6">
        <w:t xml:space="preserve">. While the anachronism has not reached crisis levels, </w:t>
      </w:r>
      <w:r w:rsidRPr="002076FF">
        <w:rPr>
          <w:rStyle w:val="StyleUnderline"/>
          <w:highlight w:val="cyan"/>
        </w:rPr>
        <w:t>current and foreseeable developments</w:t>
      </w:r>
      <w:r w:rsidRPr="007945B6">
        <w:rPr>
          <w:rStyle w:val="StyleUnderline"/>
        </w:rPr>
        <w:t xml:space="preserve"> do </w:t>
      </w:r>
      <w:r w:rsidRPr="002076FF">
        <w:rPr>
          <w:rStyle w:val="StyleUnderline"/>
          <w:highlight w:val="cyan"/>
        </w:rPr>
        <w:t>present challenges for the treaty, heightening</w:t>
      </w:r>
      <w:r w:rsidRPr="007945B6">
        <w:rPr>
          <w:rStyle w:val="StyleUnderline"/>
        </w:rPr>
        <w:t xml:space="preserve"> the potential for </w:t>
      </w:r>
      <w:r w:rsidRPr="002076FF">
        <w:rPr>
          <w:rStyle w:val="StyleUnderline"/>
          <w:highlight w:val="cyan"/>
        </w:rPr>
        <w:t>disputes</w:t>
      </w:r>
      <w:r w:rsidRPr="007945B6">
        <w:rPr>
          <w:rStyle w:val="StyleUnderline"/>
        </w:rPr>
        <w:t xml:space="preserve">. </w:t>
      </w:r>
      <w:r w:rsidRPr="007945B6">
        <w:t xml:space="preserve">At the crux of the matter is the </w:t>
      </w:r>
      <w:r w:rsidRPr="007945B6">
        <w:rPr>
          <w:rStyle w:val="StyleUnderline"/>
        </w:rPr>
        <w:t>ongoing democratization of space.</w:t>
      </w:r>
      <w:r w:rsidRPr="007945B6">
        <w:t xml:space="preserve"> During the 1950s and ‘60s, </w:t>
      </w:r>
      <w:r w:rsidRPr="007945B6">
        <w:rPr>
          <w:rStyle w:val="StyleUnderline"/>
        </w:rPr>
        <w:t>when</w:t>
      </w:r>
      <w:r w:rsidRPr="007945B6">
        <w:t xml:space="preserve"> the fundamental </w:t>
      </w:r>
      <w:r w:rsidRPr="007945B6">
        <w:rPr>
          <w:rStyle w:val="StyleUnderline"/>
        </w:rPr>
        <w:t>principles of international space law took shape</w:t>
      </w:r>
      <w:r w:rsidRPr="007945B6">
        <w:t xml:space="preserve">, </w:t>
      </w:r>
      <w:r w:rsidRPr="007945B6">
        <w:rPr>
          <w:rStyle w:val="StyleUnderline"/>
        </w:rPr>
        <w:t xml:space="preserve">only large national governments could afford the enormous outlays required for creating and maintaining a successful space program. </w:t>
      </w:r>
      <w:r w:rsidRPr="007945B6">
        <w:t xml:space="preserve">In more recent decades, </w:t>
      </w:r>
      <w:r w:rsidRPr="007945B6">
        <w:rPr>
          <w:rStyle w:val="StyleUnderline"/>
        </w:rPr>
        <w:t>technological advances and new business models have broadened the range of spacefaring actors</w:t>
      </w:r>
      <w:r w:rsidRPr="007945B6">
        <w:t xml:space="preserve">. Thanks to innovations such as reusable rockets, micro- and nanosatellites, and inflatable space station modules, costs are decreasing and private companies are crowding into the sector. This flurry of activity, known as </w:t>
      </w:r>
      <w:r w:rsidRPr="007945B6">
        <w:rPr>
          <w:rStyle w:val="StyleUnderline"/>
        </w:rPr>
        <w:t>New Space, promises nothing less than a complete transformation of the way that humans interact with space.</w:t>
      </w:r>
      <w:r w:rsidRPr="007945B6">
        <w:t xml:space="preserve"> </w:t>
      </w:r>
      <w:r w:rsidRPr="007945B6">
        <w:rPr>
          <w:rStyle w:val="StyleUnderline"/>
        </w:rPr>
        <w:t>Asteroid mining, for example, could eliminate the need to launch many essential materials from Earth</w:t>
      </w:r>
      <w:r w:rsidRPr="007945B6">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firma.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Underline"/>
        </w:rPr>
        <w:t>legal questions are becoming a major concern.</w:t>
      </w:r>
      <w:r w:rsidRPr="007945B6">
        <w:t xml:space="preserve"> Many of these questions focus on Article II of </w:t>
      </w:r>
      <w:r w:rsidRPr="007945B6">
        <w:rPr>
          <w:rStyle w:val="StyleUnderline"/>
        </w:rPr>
        <w:t>the Outer Space Treaty, which prohibits national appropriation of space and the celestial bodies.</w:t>
      </w:r>
      <w:r w:rsidRPr="007945B6">
        <w:t xml:space="preserve"> Since another provision </w:t>
      </w:r>
      <w:r w:rsidRPr="007945B6">
        <w:rPr>
          <w:rStyle w:val="StyleUnderline"/>
        </w:rPr>
        <w:t>(Article VI) requires nongovernmental entities to operate under a national flag</w:t>
      </w:r>
      <w:r w:rsidRPr="007945B6">
        <w:t xml:space="preserve">, some experts have </w:t>
      </w:r>
      <w:r w:rsidRPr="007945B6">
        <w:rPr>
          <w:rStyle w:val="StyleUnderline"/>
        </w:rPr>
        <w:t xml:space="preserve">suggested that </w:t>
      </w:r>
      <w:r w:rsidRPr="002076FF">
        <w:rPr>
          <w:rStyle w:val="StyleUnderline"/>
          <w:highlight w:val="cyan"/>
        </w:rPr>
        <w:t>asteroid mining</w:t>
      </w:r>
      <w:r w:rsidRPr="007945B6">
        <w:rPr>
          <w:rStyle w:val="StyleUnderline"/>
        </w:rPr>
        <w:t xml:space="preserve">, which would require a period of exclusive use, </w:t>
      </w:r>
      <w:r w:rsidRPr="002076FF">
        <w:rPr>
          <w:rStyle w:val="StyleUnderline"/>
          <w:highlight w:val="cyan"/>
        </w:rPr>
        <w:t>may violate the agreement</w:t>
      </w:r>
      <w:r w:rsidRPr="007945B6">
        <w:rPr>
          <w:rStyle w:val="StyleUnderline"/>
        </w:rPr>
        <w:t>.</w:t>
      </w:r>
      <w:r w:rsidRPr="007945B6">
        <w:t xml:space="preserve"> Others, </w:t>
      </w:r>
      <w:r w:rsidRPr="002076FF">
        <w:rPr>
          <w:rStyle w:val="StyleUnderline"/>
          <w:highlight w:val="cyan"/>
        </w:rPr>
        <w:t>however</w:t>
      </w:r>
      <w:r w:rsidRPr="007945B6">
        <w:t xml:space="preserve">, contend that </w:t>
      </w:r>
      <w:r w:rsidRPr="002076FF">
        <w:rPr>
          <w:rStyle w:val="StyleUnderline"/>
          <w:highlight w:val="cyan"/>
        </w:rPr>
        <w:t>companies</w:t>
      </w:r>
      <w:r w:rsidRPr="007945B6">
        <w:rPr>
          <w:rStyle w:val="StyleUnderline"/>
        </w:rPr>
        <w:t xml:space="preserve"> can </w:t>
      </w:r>
      <w:r w:rsidRPr="002076FF">
        <w:rPr>
          <w:rStyle w:val="StyleUnderline"/>
          <w:highlight w:val="cyan"/>
        </w:rPr>
        <w:t>claim ownership of extracted resources</w:t>
      </w:r>
      <w:r w:rsidRPr="007945B6">
        <w:rPr>
          <w:rStyle w:val="StyleUnderline"/>
        </w:rPr>
        <w:t xml:space="preserve"> </w:t>
      </w:r>
      <w:r w:rsidRPr="002076FF">
        <w:rPr>
          <w:rStyle w:val="StyleUnderline"/>
          <w:highlight w:val="cyan"/>
        </w:rPr>
        <w:t>without claiming</w:t>
      </w:r>
      <w:r w:rsidRPr="007945B6">
        <w:rPr>
          <w:rStyle w:val="StyleUnderline"/>
        </w:rPr>
        <w:t xml:space="preserve"> </w:t>
      </w:r>
      <w:r w:rsidRPr="002076FF">
        <w:rPr>
          <w:rStyle w:val="StyleUnderline"/>
          <w:highlight w:val="cyan"/>
        </w:rPr>
        <w:t>ownership of the asteroids</w:t>
      </w:r>
      <w:r w:rsidRPr="007945B6">
        <w:rPr>
          <w:rStyle w:val="StyleUnderline"/>
        </w:rPr>
        <w:t xml:space="preserve"> themselves.</w:t>
      </w:r>
      <w:r w:rsidRPr="007945B6">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076FF">
        <w:rPr>
          <w:rStyle w:val="StyleUnderline"/>
          <w:highlight w:val="cyan"/>
        </w:rPr>
        <w:t>Controversies</w:t>
      </w:r>
      <w:r w:rsidRPr="002076FF">
        <w:rPr>
          <w:rStyle w:val="StyleUnderline"/>
        </w:rPr>
        <w:t xml:space="preserve"> like the one surrounding asteroid mining </w:t>
      </w:r>
      <w:r w:rsidRPr="002076FF">
        <w:rPr>
          <w:rStyle w:val="StyleUnderline"/>
          <w:highlight w:val="cyan"/>
        </w:rPr>
        <w:t>are par for the course when it comes to</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reaty</w:t>
      </w:r>
      <w:r w:rsidRPr="007945B6">
        <w:t xml:space="preserve">. The </w:t>
      </w:r>
      <w:r w:rsidRPr="002076FF">
        <w:rPr>
          <w:rStyle w:val="StyleUnderline"/>
        </w:rPr>
        <w:t>agreement’s insistence that space be used “for peaceful purposes” has long been the subject of intense debate.</w:t>
      </w:r>
      <w:r w:rsidRPr="007945B6">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2076FF">
        <w:rPr>
          <w:rStyle w:val="StyleUnderline"/>
        </w:rPr>
        <w:t>experts and policymakers believe that an update is in order</w:t>
      </w:r>
      <w:r w:rsidRPr="007945B6">
        <w:t xml:space="preserve">. Senator Ted Cruz (R-TX), for instance, worries that </w:t>
      </w:r>
      <w:r w:rsidRPr="002076FF">
        <w:rPr>
          <w:rStyle w:val="StyleUnderline"/>
        </w:rPr>
        <w:t>legal ambiguity could undermine the nascent commercial space sector—a justifiable concern</w:t>
      </w:r>
      <w:r w:rsidRPr="007945B6">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all the more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Underline"/>
        </w:rPr>
        <w:t xml:space="preserve">even </w:t>
      </w:r>
      <w:r w:rsidRPr="002076FF">
        <w:rPr>
          <w:rStyle w:val="StyleUnderline"/>
          <w:highlight w:val="cyan"/>
        </w:rPr>
        <w:t>under</w:t>
      </w:r>
      <w:r w:rsidRPr="002076FF">
        <w:rPr>
          <w:rStyle w:val="StyleUnderline"/>
        </w:rPr>
        <w:t xml:space="preserve"> the favorable </w:t>
      </w:r>
      <w:r w:rsidRPr="002076FF">
        <w:rPr>
          <w:rStyle w:val="StyleUnderline"/>
          <w:highlight w:val="cyan"/>
        </w:rPr>
        <w:t>U.S. interpretation</w:t>
      </w:r>
      <w:r w:rsidRPr="002076FF">
        <w:rPr>
          <w:rStyle w:val="StyleUnderline"/>
        </w:rPr>
        <w:t xml:space="preserve"> </w:t>
      </w:r>
      <w:r w:rsidRPr="002076FF">
        <w:rPr>
          <w:rStyle w:val="StyleUnderline"/>
          <w:highlight w:val="cyan"/>
        </w:rPr>
        <w:t>of</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 xml:space="preserve">reaty, </w:t>
      </w:r>
      <w:r w:rsidRPr="002076FF">
        <w:rPr>
          <w:rStyle w:val="StyleUnderline"/>
          <w:highlight w:val="cyan"/>
        </w:rPr>
        <w:t>states</w:t>
      </w:r>
      <w:r w:rsidRPr="002076FF">
        <w:rPr>
          <w:rStyle w:val="StyleUnderline"/>
        </w:rPr>
        <w:t xml:space="preserve"> and private companies would need to </w:t>
      </w:r>
      <w:r w:rsidRPr="002076FF">
        <w:rPr>
          <w:rStyle w:val="StyleUnderline"/>
          <w:highlight w:val="cyan"/>
        </w:rPr>
        <w:t>avoid</w:t>
      </w:r>
      <w:r w:rsidRPr="002076FF">
        <w:rPr>
          <w:rStyle w:val="StyleUnderline"/>
        </w:rPr>
        <w:t xml:space="preserve"> making </w:t>
      </w:r>
      <w:r w:rsidRPr="002076FF">
        <w:rPr>
          <w:rStyle w:val="StyleUnderline"/>
          <w:highlight w:val="cyan"/>
        </w:rPr>
        <w:t>territorial</w:t>
      </w:r>
      <w:r w:rsidRPr="002076FF">
        <w:rPr>
          <w:rStyle w:val="StyleUnderline"/>
        </w:rPr>
        <w:t xml:space="preserve"> </w:t>
      </w:r>
      <w:r w:rsidRPr="002076FF">
        <w:rPr>
          <w:rStyle w:val="StyleUnderline"/>
          <w:highlight w:val="cyan"/>
        </w:rPr>
        <w:t>claims</w:t>
      </w:r>
      <w:r w:rsidRPr="002076FF">
        <w:rPr>
          <w:rStyle w:val="StyleUnderline"/>
        </w:rPr>
        <w:t>.</w:t>
      </w:r>
      <w:r w:rsidRPr="007945B6">
        <w:t xml:space="preserve"> If viable colony locations are relatively few and far between, fierce competition could make asserting control a practical necessity. Even so, </w:t>
      </w:r>
      <w:r w:rsidRPr="002076FF">
        <w:rPr>
          <w:rStyle w:val="StyleUnderline"/>
        </w:rPr>
        <w:t xml:space="preserve">policymakers should </w:t>
      </w:r>
      <w:r w:rsidRPr="002076FF">
        <w:rPr>
          <w:rStyle w:val="StyleUnderline"/>
          <w:highlight w:val="cyan"/>
        </w:rPr>
        <w:t>avoid</w:t>
      </w:r>
      <w:r w:rsidRPr="002076FF">
        <w:rPr>
          <w:rStyle w:val="StyleUnderline"/>
        </w:rPr>
        <w:t xml:space="preserve"> hasty attempts to </w:t>
      </w:r>
      <w:r w:rsidRPr="002076FF">
        <w:rPr>
          <w:rStyle w:val="StyleUnderline"/>
          <w:highlight w:val="cyan"/>
        </w:rPr>
        <w:t>overhaul</w:t>
      </w:r>
      <w:r w:rsidRPr="002076FF">
        <w:rPr>
          <w:rStyle w:val="StyleUnderline"/>
        </w:rPr>
        <w:t xml:space="preserve"> the Outer Space Treaty. The </w:t>
      </w:r>
      <w:r w:rsidRPr="002076FF">
        <w:rPr>
          <w:rStyle w:val="StyleUnderline"/>
          <w:highlight w:val="cyan"/>
        </w:rPr>
        <w:t>uncertainties</w:t>
      </w:r>
      <w:r w:rsidRPr="002076FF">
        <w:rPr>
          <w:rStyle w:val="StyleUnderline"/>
        </w:rPr>
        <w:t xml:space="preserve"> associated </w:t>
      </w:r>
      <w:r w:rsidRPr="002076FF">
        <w:rPr>
          <w:rStyle w:val="StyleUnderline"/>
          <w:highlight w:val="cyan"/>
        </w:rPr>
        <w:t>with</w:t>
      </w:r>
      <w:r w:rsidRPr="002076FF">
        <w:rPr>
          <w:rStyle w:val="StyleUnderline"/>
        </w:rPr>
        <w:t xml:space="preserve"> </w:t>
      </w:r>
      <w:r w:rsidRPr="002076FF">
        <w:rPr>
          <w:rStyle w:val="StyleUnderline"/>
          <w:highlight w:val="cyan"/>
        </w:rPr>
        <w:t>altering</w:t>
      </w:r>
      <w:r w:rsidRPr="002076FF">
        <w:rPr>
          <w:rStyle w:val="StyleUnderline"/>
        </w:rPr>
        <w:t xml:space="preserve"> the fundamental principles of </w:t>
      </w:r>
      <w:r w:rsidRPr="002076FF">
        <w:rPr>
          <w:rStyle w:val="StyleUnderline"/>
          <w:highlight w:val="cyan"/>
        </w:rPr>
        <w:t>international</w:t>
      </w:r>
      <w:r w:rsidRPr="002076FF">
        <w:rPr>
          <w:rStyle w:val="StyleUnderline"/>
        </w:rPr>
        <w:t xml:space="preserve"> space </w:t>
      </w:r>
      <w:r w:rsidRPr="002076FF">
        <w:rPr>
          <w:rStyle w:val="StyleUnderline"/>
          <w:highlight w:val="cyan"/>
        </w:rPr>
        <w:t>law</w:t>
      </w:r>
      <w:r w:rsidRPr="002076FF">
        <w:rPr>
          <w:rStyle w:val="StyleUnderline"/>
        </w:rPr>
        <w:t xml:space="preserve"> are </w:t>
      </w:r>
      <w:r w:rsidRPr="002076FF">
        <w:rPr>
          <w:rStyle w:val="StyleUnderline"/>
          <w:highlight w:val="cyan"/>
        </w:rPr>
        <w:t>greater than any existing ambiguities</w:t>
      </w:r>
      <w:r w:rsidRPr="002076FF">
        <w:rPr>
          <w:rStyle w:val="StyleUnderline"/>
        </w:rPr>
        <w:t xml:space="preserve">. </w:t>
      </w:r>
      <w:r w:rsidRPr="007945B6">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3BCD3D6A" w14:textId="77777777" w:rsidR="00F249A0" w:rsidRPr="00BA526B" w:rsidRDefault="00F249A0" w:rsidP="00F249A0">
      <w:pPr>
        <w:pStyle w:val="Heading4"/>
      </w:pPr>
      <w:r>
        <w:t>Russia and China say no, or the plan gets watered down.</w:t>
      </w:r>
    </w:p>
    <w:p w14:paraId="4BB9CE0B" w14:textId="77777777" w:rsidR="00F249A0" w:rsidRPr="001F6A28" w:rsidRDefault="00F249A0" w:rsidP="00F249A0">
      <w:r w:rsidRPr="001F6A28">
        <w:rPr>
          <w:rFonts w:eastAsiaTheme="majorEastAsia" w:cstheme="majorBidi"/>
          <w:b/>
          <w:iCs/>
          <w:sz w:val="26"/>
        </w:rPr>
        <w:t>Bahney and Pearl 19</w:t>
      </w:r>
      <w:r>
        <w:t xml:space="preserve"> [</w:t>
      </w:r>
      <w:r w:rsidRPr="001F6A28">
        <w:t>Benjamin Bahney and Jonathan Pearl, 3-26-2019, "Why Creating a Space Force Changes Nothing," BENJAMIN BAHNEY and JONATHAN PEARL are Senior Fellows at the Lawrence Livermore National Laboratory’s Center for Global Security Research and contributing authors to </w:t>
      </w:r>
      <w:hyperlink r:id="rId26" w:tgtFrame="_blank" w:history="1">
        <w:r w:rsidRPr="001F6A28">
          <w:rPr>
            <w:rStyle w:val="Hyperlink"/>
          </w:rPr>
          <w:t>Cross Domain Deterrence: Strategy in an Era of Complexity</w:t>
        </w:r>
      </w:hyperlink>
      <w:r w:rsidRPr="001F6A28">
        <w:t xml:space="preserve">. Foreign Affairs, </w:t>
      </w:r>
      <w:hyperlink r:id="rId27" w:history="1">
        <w:r w:rsidRPr="001F6A28">
          <w:rPr>
            <w:rStyle w:val="Hyperlink"/>
          </w:rPr>
          <w:t>https://www.foreignaffairs.com/articles/space/2019-03-26/why-creating-space-force-changes-nothing accessed 12/10/21</w:t>
        </w:r>
      </w:hyperlink>
      <w:r w:rsidRPr="001F6A28">
        <w:t>] Adam</w:t>
      </w:r>
    </w:p>
    <w:p w14:paraId="3222613A" w14:textId="77777777" w:rsidR="00F249A0" w:rsidRPr="001F6A28" w:rsidRDefault="00F249A0" w:rsidP="00F249A0">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actually doing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70BCEA37" w14:textId="77777777" w:rsidR="00F249A0" w:rsidRPr="006911F2" w:rsidRDefault="00F249A0" w:rsidP="00F249A0">
      <w:pPr>
        <w:pStyle w:val="Heading4"/>
        <w:spacing w:line="276" w:lineRule="auto"/>
        <w:rPr>
          <w:rFonts w:cs="Calibri"/>
        </w:rPr>
      </w:pPr>
      <w:r w:rsidRPr="006911F2">
        <w:rPr>
          <w:rFonts w:cs="Calibri"/>
        </w:rPr>
        <w:t xml:space="preserve">1] Mining fails and can’t efficiently establish an earth-bound market that allows for solvency of their impacts – empirics flow aff and should ow </w:t>
      </w:r>
    </w:p>
    <w:p w14:paraId="1A72402F" w14:textId="77777777" w:rsidR="00F249A0" w:rsidRPr="006911F2" w:rsidRDefault="00F249A0" w:rsidP="00F249A0">
      <w:pPr>
        <w:spacing w:after="0" w:line="276" w:lineRule="auto"/>
        <w:rPr>
          <w:rFonts w:eastAsia="Times New Roman" w:cs="Calibri"/>
          <w:color w:val="000000" w:themeColor="text1"/>
          <w:sz w:val="16"/>
          <w:szCs w:val="16"/>
        </w:rPr>
      </w:pPr>
      <w:r w:rsidRPr="006911F2">
        <w:rPr>
          <w:rFonts w:eastAsiaTheme="majorEastAsia" w:cs="Calibri"/>
          <w:b/>
          <w:bCs/>
          <w:sz w:val="26"/>
          <w:szCs w:val="26"/>
        </w:rPr>
        <w:t>Abrahamian 19</w:t>
      </w:r>
      <w:r w:rsidRPr="006911F2">
        <w:rPr>
          <w:rFonts w:eastAsia="Times New Roman" w:cs="Calibri"/>
          <w:color w:val="000000" w:themeColor="text1"/>
          <w:sz w:val="16"/>
          <w:szCs w:val="16"/>
        </w:rPr>
        <w:t xml:space="preserve"> Abrahamian, A. A. (2019, June 26). </w:t>
      </w:r>
      <w:r w:rsidRPr="006911F2">
        <w:rPr>
          <w:rFonts w:eastAsia="Times New Roman" w:cs="Calibri"/>
          <w:i/>
          <w:iCs/>
          <w:color w:val="000000" w:themeColor="text1"/>
          <w:sz w:val="16"/>
          <w:szCs w:val="16"/>
        </w:rPr>
        <w:t>How the asteroid-mining bubble burst</w:t>
      </w:r>
      <w:r w:rsidRPr="006911F2">
        <w:rPr>
          <w:rFonts w:eastAsia="Times New Roman" w:cs="Calibri"/>
          <w:color w:val="000000" w:themeColor="text1"/>
          <w:sz w:val="16"/>
          <w:szCs w:val="16"/>
        </w:rPr>
        <w:t xml:space="preserve">. MIT Technology Review. </w:t>
      </w:r>
      <w:hyperlink r:id="rId28" w:history="1">
        <w:r w:rsidRPr="006911F2">
          <w:rPr>
            <w:rStyle w:val="Hyperlink"/>
            <w:rFonts w:eastAsia="Times New Roman" w:cs="Calibri"/>
            <w:color w:val="000000" w:themeColor="text1"/>
            <w:sz w:val="16"/>
            <w:szCs w:val="16"/>
          </w:rPr>
          <w:t>https://www.technologyreview.com/2019/06/26/134510/asteroid-mining-bubble-burst-history/</w:t>
        </w:r>
      </w:hyperlink>
      <w:r w:rsidRPr="006911F2">
        <w:rPr>
          <w:rFonts w:eastAsia="Times New Roman" w:cs="Calibri"/>
          <w:color w:val="000000" w:themeColor="text1"/>
          <w:sz w:val="16"/>
          <w:szCs w:val="16"/>
        </w:rPr>
        <w:t xml:space="preserve"> (MIT Technology review attempts to </w:t>
      </w:r>
      <w:r w:rsidRPr="006911F2">
        <w:rPr>
          <w:rFonts w:eastAsia="Times New Roman" w:cs="Calibri"/>
          <w:color w:val="000000" w:themeColor="text1"/>
          <w:sz w:val="16"/>
          <w:szCs w:val="16"/>
          <w:shd w:val="clear" w:color="auto" w:fill="FFFFFF"/>
        </w:rPr>
        <w:t xml:space="preserve"> bring about better-informed and more conscious decisions about technology through authoritative, influential, and trustworthy journalism.) //Aadit</w:t>
      </w:r>
    </w:p>
    <w:p w14:paraId="2C151CD3" w14:textId="77777777" w:rsidR="00F249A0" w:rsidRPr="006911F2" w:rsidRDefault="00F249A0" w:rsidP="00F249A0">
      <w:pPr>
        <w:pStyle w:val="NormalWeb"/>
        <w:shd w:val="clear" w:color="auto" w:fill="FFFFFF"/>
        <w:spacing w:before="0" w:beforeAutospacing="0" w:after="298" w:afterAutospacing="0" w:line="276" w:lineRule="auto"/>
        <w:rPr>
          <w:rFonts w:ascii="Calibri" w:hAnsi="Calibri" w:cs="Calibri"/>
          <w:color w:val="000000" w:themeColor="text1"/>
          <w:sz w:val="18"/>
          <w:szCs w:val="18"/>
        </w:rPr>
      </w:pPr>
      <w:r w:rsidRPr="006911F2">
        <w:rPr>
          <w:rFonts w:ascii="Calibri" w:hAnsi="Calibri" w:cs="Calibri"/>
          <w:color w:val="000000" w:themeColor="text1"/>
          <w:sz w:val="18"/>
          <w:szCs w:val="18"/>
          <w:highlight w:val="green"/>
        </w:rPr>
        <w:t>It</w:t>
      </w:r>
      <w:r w:rsidRPr="006911F2">
        <w:rPr>
          <w:rFonts w:ascii="Calibri" w:hAnsi="Calibri" w:cs="Calibri"/>
          <w:color w:val="000000" w:themeColor="text1"/>
          <w:sz w:val="18"/>
          <w:szCs w:val="18"/>
        </w:rPr>
        <w:t xml:space="preserve"> </w:t>
      </w:r>
      <w:r w:rsidRPr="006911F2">
        <w:rPr>
          <w:rStyle w:val="StyleUnderline"/>
          <w:rFonts w:ascii="Calibri" w:hAnsi="Calibri" w:cs="Calibri"/>
          <w:highlight w:val="green"/>
        </w:rPr>
        <w:t>was sci-fi come to life</w:t>
      </w:r>
      <w:r w:rsidRPr="006911F2">
        <w:rPr>
          <w:rStyle w:val="StyleUnderline"/>
          <w:rFonts w:ascii="Calibri" w:hAnsi="Calibri" w:cs="Calibri"/>
        </w:rPr>
        <w:t>—and everybody loved it.</w:t>
      </w:r>
    </w:p>
    <w:p w14:paraId="40FF84A6" w14:textId="77777777" w:rsidR="00F249A0" w:rsidRPr="006911F2" w:rsidRDefault="00F249A0" w:rsidP="00F249A0">
      <w:pPr>
        <w:pStyle w:val="NormalWeb"/>
        <w:shd w:val="clear" w:color="auto" w:fill="FFFFFF"/>
        <w:spacing w:before="0" w:beforeAutospacing="0" w:after="298" w:afterAutospacing="0" w:line="276" w:lineRule="auto"/>
        <w:rPr>
          <w:rFonts w:ascii="Calibri" w:hAnsi="Calibri" w:cs="Calibri"/>
          <w:color w:val="000000" w:themeColor="text1"/>
          <w:sz w:val="18"/>
          <w:szCs w:val="18"/>
        </w:rPr>
      </w:pPr>
      <w:r w:rsidRPr="006911F2">
        <w:rPr>
          <w:rFonts w:ascii="Calibri" w:hAnsi="Calibri" w:cs="Calibri"/>
          <w:color w:val="000000" w:themeColor="text1"/>
          <w:sz w:val="18"/>
          <w:szCs w:val="18"/>
        </w:rPr>
        <w:t>“Space mining could become a real thing!” headlines squealed. A</w:t>
      </w:r>
      <w:hyperlink r:id="rId29" w:history="1">
        <w:r w:rsidRPr="006911F2">
          <w:rPr>
            <w:rStyle w:val="Hyperlink"/>
            <w:rFonts w:ascii="Calibri" w:eastAsiaTheme="majorEastAsia" w:hAnsi="Calibri" w:cs="Calibri"/>
            <w:color w:val="000000" w:themeColor="text1"/>
            <w:sz w:val="18"/>
            <w:szCs w:val="18"/>
          </w:rPr>
          <w:t>mazon CEO Jeff Bezos</w:t>
        </w:r>
      </w:hyperlink>
      <w:r w:rsidRPr="006911F2">
        <w:rPr>
          <w:rFonts w:ascii="Calibri" w:hAnsi="Calibri" w:cs="Calibri"/>
          <w:color w:val="000000" w:themeColor="text1"/>
          <w:sz w:val="18"/>
          <w:szCs w:val="18"/>
        </w:rPr>
        <w:t> began speaking of a future in which all heavy industry took place not on Earth, but above it. NASA funded asteroid-mining research; the Colorado School of Mines offered an asteroid-mining degree program; Senator Ted Cruz predicted that Earth’s first trillionaire would be made in space.</w:t>
      </w:r>
    </w:p>
    <w:p w14:paraId="25909E69" w14:textId="77777777" w:rsidR="00F249A0" w:rsidRPr="006911F2" w:rsidRDefault="00F249A0" w:rsidP="00F249A0">
      <w:pPr>
        <w:pStyle w:val="NormalWeb"/>
        <w:shd w:val="clear" w:color="auto" w:fill="FFFFFF"/>
        <w:spacing w:before="0" w:beforeAutospacing="0" w:after="298" w:afterAutospacing="0" w:line="276" w:lineRule="auto"/>
        <w:rPr>
          <w:rFonts w:ascii="Calibri" w:hAnsi="Calibri" w:cs="Calibri"/>
          <w:color w:val="000000" w:themeColor="text1"/>
          <w:sz w:val="18"/>
          <w:szCs w:val="18"/>
        </w:rPr>
      </w:pPr>
      <w:r w:rsidRPr="006911F2">
        <w:rPr>
          <w:rFonts w:ascii="Calibri" w:hAnsi="Calibri" w:cs="Calibri"/>
          <w:color w:val="000000" w:themeColor="text1"/>
          <w:sz w:val="18"/>
          <w:szCs w:val="18"/>
        </w:rPr>
        <w:t>“There was a lot of excitement and tangible feeling around all of these things that we’ve been dreaming about,” says Chad Anderson (no relation to Eric), the CEO of </w:t>
      </w:r>
      <w:hyperlink r:id="rId30" w:history="1">
        <w:r w:rsidRPr="006911F2">
          <w:rPr>
            <w:rStyle w:val="Hyperlink"/>
            <w:rFonts w:ascii="Calibri" w:eastAsiaTheme="majorEastAsia" w:hAnsi="Calibri" w:cs="Calibri"/>
            <w:color w:val="000000" w:themeColor="text1"/>
            <w:sz w:val="18"/>
            <w:szCs w:val="18"/>
          </w:rPr>
          <w:t>Space Angels</w:t>
        </w:r>
      </w:hyperlink>
      <w:r w:rsidRPr="006911F2">
        <w:rPr>
          <w:rFonts w:ascii="Calibri" w:hAnsi="Calibri" w:cs="Calibri"/>
          <w:color w:val="000000" w:themeColor="text1"/>
          <w:sz w:val="18"/>
          <w:szCs w:val="18"/>
        </w:rPr>
        <w:t>, a venture capital fund that invests in space-related companies.</w:t>
      </w:r>
    </w:p>
    <w:p w14:paraId="3819EE46" w14:textId="77777777" w:rsidR="00F249A0" w:rsidRPr="006911F2" w:rsidRDefault="00F249A0" w:rsidP="00F249A0">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Also crucial to the money-making opportunities was the burgeoning commercial space sector’s lobbying, which shepherded the SPACE Act through Congress in 2015. This not--uncontroversial bill included a “finders, keepers” rule whereby private American companies would have all rights to the bounty they extracted from celestial bodies, no questions asked. (Before that, property rights and mining concessions in space, which belongs to no country, were not a given.)</w:t>
      </w:r>
    </w:p>
    <w:p w14:paraId="55D6BBE2" w14:textId="77777777" w:rsidR="00F249A0" w:rsidRPr="006911F2" w:rsidRDefault="00F249A0" w:rsidP="00F249A0">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That, in turn, would make it possible to work toward a goal that Eric Anderson predicted could be reached by the mid-2020s: extracting ice from asteroids near Earth and selling it in space as a propellant for other missions. Water can be broken into hydrogen and oxygen to make combustible fuel, or—as in DSI’s technology—just heated up and expelled as a jet of steam.</w:t>
      </w:r>
    </w:p>
    <w:p w14:paraId="29F2BFBE" w14:textId="77777777" w:rsidR="00F249A0" w:rsidRPr="006911F2" w:rsidRDefault="00F249A0" w:rsidP="00F249A0">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“Both companies believed one of the early products would be propellant itself—that is, water,” says Grant Bonin, the former chief technology officer of Deep Space Industries. “What DSI had been doing is developing propulsion systems to run on water. And everyone who buys one is creating an ecosystem of users now that can be fueled by resources of the future.”</w:t>
      </w:r>
    </w:p>
    <w:p w14:paraId="60B2B26A" w14:textId="77777777" w:rsidR="00F249A0" w:rsidRPr="006911F2" w:rsidRDefault="00F249A0" w:rsidP="00F249A0">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 xml:space="preserve">By the spring of 2017, </w:t>
      </w:r>
      <w:r w:rsidRPr="006911F2">
        <w:rPr>
          <w:rStyle w:val="StyleUnderline"/>
          <w:rFonts w:cs="Calibri"/>
        </w:rPr>
        <w:t>Planetary Resources was operating a lab in a warehouse in Redmond, Washington, decorated with NASA paraphernalia and vintage pinball machines</w:t>
      </w:r>
      <w:r w:rsidRPr="006911F2">
        <w:rPr>
          <w:rFonts w:eastAsia="Times New Roman" w:cs="Calibri"/>
          <w:color w:val="000000" w:themeColor="text1"/>
          <w:sz w:val="18"/>
          <w:szCs w:val="18"/>
        </w:rPr>
        <w:t>. Engineers tinkered with small cube satellites behind thick glass walls, crafting plans to launch prospecting machines. Luxembourg had given the company a multimillion-dollar grant to open a European office. Japan, Scotland, and the United Arab Emirates announced their own asteroid-mining laws or investments.</w:t>
      </w:r>
    </w:p>
    <w:p w14:paraId="427376E8" w14:textId="77777777" w:rsidR="00F249A0" w:rsidRPr="006911F2" w:rsidRDefault="00F249A0" w:rsidP="00F249A0">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The stars had burned through their red tape. The heavens were ready for Silicon Valley.</w:t>
      </w:r>
    </w:p>
    <w:p w14:paraId="62A5796C" w14:textId="77777777" w:rsidR="00F249A0" w:rsidRPr="006911F2" w:rsidRDefault="00F249A0" w:rsidP="00F249A0">
      <w:pPr>
        <w:shd w:val="clear" w:color="auto" w:fill="FFFFFF"/>
        <w:spacing w:after="298" w:line="276" w:lineRule="auto"/>
        <w:rPr>
          <w:rFonts w:eastAsia="Times New Roman" w:cs="Calibri"/>
          <w:color w:val="000000" w:themeColor="text1"/>
          <w:sz w:val="18"/>
          <w:szCs w:val="18"/>
        </w:rPr>
      </w:pPr>
      <w:r w:rsidRPr="006911F2">
        <w:rPr>
          <w:rStyle w:val="StyleUnderline"/>
          <w:rFonts w:cs="Calibri"/>
          <w:highlight w:val="green"/>
        </w:rPr>
        <w:t>Then things started going south</w:t>
      </w:r>
      <w:r w:rsidRPr="006911F2">
        <w:rPr>
          <w:rFonts w:eastAsia="Times New Roman" w:cs="Calibri"/>
          <w:color w:val="000000" w:themeColor="text1"/>
          <w:sz w:val="18"/>
          <w:szCs w:val="18"/>
        </w:rPr>
        <w:t xml:space="preserve">. Last summer, </w:t>
      </w:r>
      <w:r w:rsidRPr="006911F2">
        <w:rPr>
          <w:rStyle w:val="StyleUnderline"/>
          <w:rFonts w:cs="Calibri"/>
          <w:highlight w:val="green"/>
        </w:rPr>
        <w:t>Planetary failed to raise</w:t>
      </w:r>
      <w:r w:rsidRPr="006911F2">
        <w:rPr>
          <w:rStyle w:val="StyleUnderline"/>
          <w:rFonts w:cs="Calibri"/>
        </w:rPr>
        <w:t xml:space="preserve"> the </w:t>
      </w:r>
      <w:r w:rsidRPr="006911F2">
        <w:rPr>
          <w:rStyle w:val="StyleUnderline"/>
          <w:rFonts w:cs="Calibri"/>
          <w:highlight w:val="green"/>
        </w:rPr>
        <w:t>money</w:t>
      </w:r>
      <w:r w:rsidRPr="006911F2">
        <w:rPr>
          <w:rStyle w:val="StyleUnderline"/>
          <w:rFonts w:cs="Calibri"/>
        </w:rPr>
        <w:t xml:space="preserve"> it was counting</w:t>
      </w:r>
      <w:r w:rsidRPr="006911F2">
        <w:rPr>
          <w:rFonts w:eastAsia="Times New Roman" w:cs="Calibri"/>
          <w:color w:val="000000" w:themeColor="text1"/>
          <w:sz w:val="18"/>
          <w:szCs w:val="18"/>
        </w:rPr>
        <w:t xml:space="preserve"> </w:t>
      </w:r>
      <w:r w:rsidRPr="006911F2">
        <w:rPr>
          <w:rStyle w:val="StyleUnderline"/>
          <w:rFonts w:cs="Calibri"/>
        </w:rPr>
        <w:t>on.</w:t>
      </w:r>
      <w:r w:rsidRPr="006911F2">
        <w:rPr>
          <w:rFonts w:eastAsia="Times New Roman" w:cs="Calibri"/>
          <w:color w:val="000000" w:themeColor="text1"/>
          <w:sz w:val="18"/>
          <w:szCs w:val="18"/>
        </w:rPr>
        <w:t xml:space="preserve"> </w:t>
      </w:r>
      <w:r w:rsidRPr="006911F2">
        <w:rPr>
          <w:rStyle w:val="StyleUnderline"/>
          <w:rFonts w:cs="Calibri"/>
        </w:rPr>
        <w:t xml:space="preserve">Key </w:t>
      </w:r>
      <w:r w:rsidRPr="006911F2">
        <w:rPr>
          <w:rStyle w:val="StyleUnderline"/>
          <w:rFonts w:cs="Calibri"/>
          <w:highlight w:val="green"/>
        </w:rPr>
        <w:t>staffers</w:t>
      </w:r>
      <w:r w:rsidRPr="006911F2">
        <w:rPr>
          <w:rFonts w:eastAsia="Times New Roman" w:cs="Calibri"/>
          <w:color w:val="000000" w:themeColor="text1"/>
          <w:sz w:val="18"/>
          <w:szCs w:val="18"/>
        </w:rPr>
        <w:t xml:space="preserve">, including Peter Marquez, the firm’s policy guy in Washington, had already </w:t>
      </w:r>
      <w:r w:rsidRPr="006911F2">
        <w:rPr>
          <w:rStyle w:val="StyleUnderline"/>
          <w:rFonts w:cs="Calibri"/>
          <w:highlight w:val="green"/>
        </w:rPr>
        <w:t>jumped ship</w:t>
      </w:r>
      <w:r w:rsidRPr="006911F2">
        <w:rPr>
          <w:rFonts w:eastAsia="Times New Roman" w:cs="Calibri"/>
          <w:color w:val="000000" w:themeColor="text1"/>
          <w:sz w:val="18"/>
          <w:szCs w:val="18"/>
        </w:rPr>
        <w:t xml:space="preserve">. “We were all frustrated about the revenue prospects, and the </w:t>
      </w:r>
      <w:r w:rsidRPr="006911F2">
        <w:rPr>
          <w:rStyle w:val="StyleUnderline"/>
          <w:rFonts w:cs="Calibri"/>
          <w:highlight w:val="green"/>
        </w:rPr>
        <w:t>business</w:t>
      </w:r>
      <w:r w:rsidRPr="006911F2">
        <w:rPr>
          <w:rStyle w:val="StyleUnderline"/>
          <w:rFonts w:cs="Calibri"/>
        </w:rPr>
        <w:t xml:space="preserve"> model </w:t>
      </w:r>
      <w:r w:rsidRPr="006911F2">
        <w:rPr>
          <w:rStyle w:val="StyleUnderline"/>
          <w:rFonts w:cs="Calibri"/>
          <w:highlight w:val="green"/>
        </w:rPr>
        <w:t>wasn’t working</w:t>
      </w:r>
      <w:r w:rsidRPr="006911F2">
        <w:rPr>
          <w:rStyle w:val="StyleUnderline"/>
          <w:rFonts w:cs="Calibri"/>
        </w:rPr>
        <w:t xml:space="preserve"> out</w:t>
      </w:r>
      <w:r w:rsidRPr="006911F2">
        <w:rPr>
          <w:rFonts w:eastAsia="Times New Roman" w:cs="Calibri"/>
          <w:color w:val="000000" w:themeColor="text1"/>
          <w:sz w:val="18"/>
          <w:szCs w:val="18"/>
        </w:rPr>
        <w:t xml:space="preserve"> the way we’d hoped,” recalls Marquez, who now works for a Washington, DC, advisory shop called Andart Global.</w:t>
      </w:r>
    </w:p>
    <w:p w14:paraId="01300798" w14:textId="77777777" w:rsidR="00F249A0" w:rsidRPr="006911F2" w:rsidRDefault="00F249A0" w:rsidP="00F249A0">
      <w:pPr>
        <w:shd w:val="clear" w:color="auto" w:fill="FFFFFF"/>
        <w:spacing w:after="298" w:line="276" w:lineRule="auto"/>
        <w:rPr>
          <w:rStyle w:val="StyleUnderline"/>
          <w:rFonts w:cs="Calibri"/>
        </w:rPr>
      </w:pPr>
      <w:r w:rsidRPr="006911F2">
        <w:rPr>
          <w:rFonts w:eastAsia="Times New Roman" w:cs="Calibri"/>
          <w:color w:val="000000" w:themeColor="text1"/>
          <w:sz w:val="18"/>
          <w:szCs w:val="18"/>
        </w:rPr>
        <w:t>“</w:t>
      </w:r>
      <w:r w:rsidRPr="006911F2">
        <w:rPr>
          <w:rStyle w:val="StyleUnderline"/>
          <w:rFonts w:cs="Calibri"/>
        </w:rPr>
        <w:t>There was more of a focus on the religion of space than the business of space</w:t>
      </w:r>
      <w:r w:rsidRPr="006911F2">
        <w:rPr>
          <w:rFonts w:eastAsia="Times New Roman" w:cs="Calibri"/>
          <w:color w:val="000000" w:themeColor="text1"/>
          <w:sz w:val="18"/>
          <w:szCs w:val="18"/>
        </w:rPr>
        <w:t xml:space="preserve">,” Marquez adds. “There’s the religious [segment] of space people who believe that almost like manifest destiny, we’re supposed to be exploring the solar system—and if we believe hard enough, it’ll happen. </w:t>
      </w:r>
      <w:r w:rsidRPr="006911F2">
        <w:rPr>
          <w:rStyle w:val="StyleUnderline"/>
          <w:rFonts w:cs="Calibri"/>
        </w:rPr>
        <w:t xml:space="preserve">But the pragmatists were saying </w:t>
      </w:r>
      <w:r w:rsidRPr="006911F2">
        <w:rPr>
          <w:rStyle w:val="StyleUnderline"/>
          <w:rFonts w:cs="Calibri"/>
          <w:highlight w:val="green"/>
        </w:rPr>
        <w:t>there’s no customer base</w:t>
      </w:r>
      <w:r w:rsidRPr="006911F2">
        <w:rPr>
          <w:rStyle w:val="StyleUnderline"/>
          <w:rFonts w:cs="Calibri"/>
        </w:rPr>
        <w:t xml:space="preserve"> </w:t>
      </w:r>
      <w:r w:rsidRPr="006911F2">
        <w:rPr>
          <w:rStyle w:val="StyleUnderline"/>
          <w:rFonts w:cs="Calibri"/>
          <w:highlight w:val="green"/>
        </w:rPr>
        <w:t>for asteroid mining</w:t>
      </w:r>
      <w:r w:rsidRPr="006911F2">
        <w:rPr>
          <w:rStyle w:val="StyleUnderline"/>
          <w:rFonts w:cs="Calibri"/>
        </w:rPr>
        <w:t xml:space="preserve"> in the next 12 to 15 years.”</w:t>
      </w:r>
    </w:p>
    <w:p w14:paraId="2AA00027" w14:textId="77777777" w:rsidR="00F249A0" w:rsidRPr="006911F2" w:rsidRDefault="00F249A0" w:rsidP="00F249A0">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Amid rumors that it was auctioning off its gear, Planetary Resources was acquired last year by ConsenSys, a blockchain software company based in Brooklyn that develops decentralized platforms for signing documents, selling electricity, and managing real estate transactions, among other things. Anderson Tan, an early investor in Planetary Resources, was baffled by the acquisition—and he’s the kind of blockchain guy who promotes other blockchain guys’ blockchain ventures on LinkedIn. “I honestly have no idea … I was shocked. I think they wanted to acquire the equipment and assets,” he says. “For what? I’m not so sure.”</w:t>
      </w:r>
    </w:p>
    <w:p w14:paraId="573298E8" w14:textId="77777777" w:rsidR="00F249A0" w:rsidRPr="006911F2" w:rsidRDefault="00F249A0" w:rsidP="00F249A0">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DSI, in turn, was acquired by an aeronautics company named Bradford Space. These acquisitions aren’t taking the companies anywhere. “They’re gone; they’re done. They don’t exist,” says Chad Anderson.</w:t>
      </w:r>
    </w:p>
    <w:p w14:paraId="4B20DF39" w14:textId="77777777" w:rsidR="00F249A0" w:rsidRPr="006911F2" w:rsidRDefault="00F249A0" w:rsidP="00F249A0">
      <w:pPr>
        <w:shd w:val="clear" w:color="auto" w:fill="FFFFFF"/>
        <w:spacing w:after="298" w:line="276" w:lineRule="auto"/>
        <w:rPr>
          <w:rFonts w:eastAsia="Times New Roman" w:cs="Calibri"/>
          <w:color w:val="000000" w:themeColor="text1"/>
          <w:sz w:val="18"/>
          <w:szCs w:val="18"/>
        </w:rPr>
      </w:pPr>
      <w:r w:rsidRPr="006911F2">
        <w:rPr>
          <w:rStyle w:val="StyleUnderline"/>
          <w:rFonts w:cs="Calibri"/>
          <w:highlight w:val="green"/>
        </w:rPr>
        <w:t>What went wrong</w:t>
      </w:r>
      <w:r w:rsidRPr="006911F2">
        <w:rPr>
          <w:rFonts w:eastAsia="Times New Roman" w:cs="Calibri"/>
          <w:color w:val="000000" w:themeColor="text1"/>
          <w:sz w:val="18"/>
          <w:szCs w:val="18"/>
        </w:rPr>
        <w:t>? Predictably, ex--employees and investors tell slightly different stories.</w:t>
      </w:r>
    </w:p>
    <w:p w14:paraId="47207542" w14:textId="77777777" w:rsidR="00F249A0" w:rsidRPr="006911F2" w:rsidRDefault="00F249A0" w:rsidP="00F249A0">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 xml:space="preserve">Bonin blames DSI’s demise on </w:t>
      </w:r>
      <w:r w:rsidRPr="006911F2">
        <w:rPr>
          <w:rStyle w:val="StyleUnderline"/>
          <w:rFonts w:cs="Calibri"/>
          <w:highlight w:val="green"/>
        </w:rPr>
        <w:t>investors’ unwillingness to take long-term risks</w:t>
      </w:r>
      <w:r w:rsidRPr="006911F2">
        <w:rPr>
          <w:rFonts w:eastAsia="Times New Roman" w:cs="Calibri"/>
          <w:color w:val="000000" w:themeColor="text1"/>
          <w:sz w:val="18"/>
          <w:szCs w:val="18"/>
        </w:rPr>
        <w:t xml:space="preserve">. “We had a </w:t>
      </w:r>
      <w:r w:rsidRPr="006911F2">
        <w:rPr>
          <w:rStyle w:val="StyleUnderline"/>
          <w:rFonts w:cs="Calibri"/>
        </w:rPr>
        <w:t xml:space="preserve">plan that would take off after a certain point, </w:t>
      </w:r>
      <w:r w:rsidRPr="006911F2">
        <w:rPr>
          <w:rFonts w:eastAsia="Times New Roman" w:cs="Calibri"/>
          <w:color w:val="000000" w:themeColor="text1"/>
          <w:sz w:val="18"/>
          <w:szCs w:val="18"/>
        </w:rPr>
        <w:t xml:space="preserve">and we </w:t>
      </w:r>
      <w:r w:rsidRPr="006911F2">
        <w:rPr>
          <w:rStyle w:val="StyleUnderline"/>
          <w:rFonts w:cs="Calibri"/>
        </w:rPr>
        <w:t>didn’t get to that point</w:t>
      </w:r>
      <w:r w:rsidRPr="006911F2">
        <w:rPr>
          <w:rFonts w:eastAsia="Times New Roman" w:cs="Calibri"/>
          <w:color w:val="000000" w:themeColor="text1"/>
          <w:sz w:val="18"/>
          <w:szCs w:val="18"/>
        </w:rPr>
        <w:t xml:space="preserve">,” he explains. “And we were only $10 million away from hitting that point, but our </w:t>
      </w:r>
      <w:r w:rsidRPr="006911F2">
        <w:rPr>
          <w:rStyle w:val="StyleUnderline"/>
          <w:rFonts w:cs="Calibri"/>
        </w:rPr>
        <w:t>planning was decades long</w:t>
      </w:r>
      <w:r w:rsidRPr="006911F2">
        <w:rPr>
          <w:rFonts w:eastAsia="Times New Roman" w:cs="Calibri"/>
          <w:color w:val="000000" w:themeColor="text1"/>
          <w:sz w:val="18"/>
          <w:szCs w:val="18"/>
        </w:rPr>
        <w:t xml:space="preserve">, and a VC </w:t>
      </w:r>
      <w:r w:rsidRPr="006911F2">
        <w:rPr>
          <w:rStyle w:val="StyleUnderline"/>
          <w:rFonts w:cs="Calibri"/>
        </w:rPr>
        <w:t xml:space="preserve">fund’s </w:t>
      </w:r>
      <w:r w:rsidRPr="006911F2">
        <w:rPr>
          <w:rStyle w:val="StyleUnderline"/>
          <w:rFonts w:cs="Calibri"/>
          <w:highlight w:val="green"/>
        </w:rPr>
        <w:t>life cycle is one decade</w:t>
      </w:r>
      <w:r w:rsidRPr="006911F2">
        <w:rPr>
          <w:rFonts w:eastAsia="Times New Roman" w:cs="Calibri"/>
          <w:color w:val="000000" w:themeColor="text1"/>
          <w:sz w:val="18"/>
          <w:szCs w:val="18"/>
        </w:rPr>
        <w:t xml:space="preserve"> long. </w:t>
      </w:r>
      <w:r w:rsidRPr="006911F2">
        <w:rPr>
          <w:rStyle w:val="StyleUnderline"/>
          <w:rFonts w:cs="Calibri"/>
        </w:rPr>
        <w:t>They’re incompatible</w:t>
      </w:r>
      <w:r w:rsidRPr="006911F2">
        <w:rPr>
          <w:rFonts w:eastAsia="Times New Roman" w:cs="Calibri"/>
          <w:color w:val="000000" w:themeColor="text1"/>
          <w:sz w:val="18"/>
          <w:szCs w:val="18"/>
        </w:rPr>
        <w:t xml:space="preserve">.” Meagan Crawford, who worked with Bonin and is now starting her own venture capital fund for commercial space startups, concurs: “A traditional VC time line is 10 years, when they have to give money back to investors, so in seven years they want to exit. A </w:t>
      </w:r>
      <w:r w:rsidRPr="006911F2">
        <w:rPr>
          <w:rStyle w:val="StyleUnderline"/>
          <w:rFonts w:cs="Calibri"/>
          <w:highlight w:val="green"/>
        </w:rPr>
        <w:t>15-year business plan isn’t</w:t>
      </w:r>
      <w:r w:rsidRPr="006911F2">
        <w:rPr>
          <w:rStyle w:val="StyleUnderline"/>
          <w:rFonts w:cs="Calibri"/>
        </w:rPr>
        <w:t xml:space="preserve"> going to </w:t>
      </w:r>
      <w:r w:rsidRPr="006911F2">
        <w:rPr>
          <w:rStyle w:val="StyleUnderline"/>
          <w:rFonts w:cs="Calibri"/>
          <w:highlight w:val="green"/>
        </w:rPr>
        <w:t>fit in</w:t>
      </w:r>
      <w:r w:rsidRPr="006911F2">
        <w:rPr>
          <w:rFonts w:eastAsia="Times New Roman" w:cs="Calibri"/>
          <w:color w:val="000000" w:themeColor="text1"/>
          <w:sz w:val="18"/>
          <w:szCs w:val="18"/>
        </w:rPr>
        <w:t>.”</w:t>
      </w:r>
    </w:p>
    <w:p w14:paraId="433F3FDD" w14:textId="77777777" w:rsidR="00F249A0" w:rsidRPr="006911F2" w:rsidRDefault="00F249A0" w:rsidP="00F249A0">
      <w:pPr>
        <w:shd w:val="clear" w:color="auto" w:fill="FFFFFF"/>
        <w:spacing w:after="298" w:line="276" w:lineRule="auto"/>
        <w:rPr>
          <w:rFonts w:eastAsia="Times New Roman" w:cs="Calibri"/>
          <w:color w:val="000000" w:themeColor="text1"/>
          <w:sz w:val="18"/>
          <w:szCs w:val="18"/>
        </w:rPr>
      </w:pPr>
      <w:r w:rsidRPr="006911F2">
        <w:rPr>
          <w:rStyle w:val="StyleUnderline"/>
          <w:rFonts w:cs="Calibri"/>
        </w:rPr>
        <w:t>On the money side, the story is a little less forgiving</w:t>
      </w:r>
      <w:r w:rsidRPr="006911F2">
        <w:rPr>
          <w:rFonts w:eastAsia="Times New Roman" w:cs="Calibri"/>
          <w:color w:val="000000" w:themeColor="text1"/>
          <w:sz w:val="18"/>
          <w:szCs w:val="18"/>
        </w:rPr>
        <w:t>. “</w:t>
      </w:r>
      <w:r w:rsidRPr="006911F2">
        <w:rPr>
          <w:rStyle w:val="StyleUnderline"/>
          <w:rFonts w:cs="Calibri"/>
          <w:highlight w:val="green"/>
        </w:rPr>
        <w:t>They did not deliver</w:t>
      </w:r>
      <w:r w:rsidRPr="006911F2">
        <w:rPr>
          <w:rStyle w:val="StyleUnderline"/>
          <w:rFonts w:cs="Calibri"/>
        </w:rPr>
        <w:t xml:space="preserve"> on their promises to investors</w:t>
      </w:r>
      <w:r w:rsidRPr="006911F2">
        <w:rPr>
          <w:rFonts w:eastAsia="Times New Roman" w:cs="Calibri"/>
          <w:color w:val="000000" w:themeColor="text1"/>
          <w:sz w:val="18"/>
          <w:szCs w:val="18"/>
        </w:rPr>
        <w:t>,” says Chad Anderson, whose Space Angels invested in PR. “</w:t>
      </w:r>
      <w:r w:rsidRPr="006911F2">
        <w:rPr>
          <w:rStyle w:val="StyleUnderline"/>
          <w:rFonts w:cs="Calibri"/>
        </w:rPr>
        <w:t>Both companies were really good at storytelling</w:t>
      </w:r>
      <w:r w:rsidRPr="006911F2">
        <w:rPr>
          <w:rFonts w:eastAsia="Times New Roman" w:cs="Calibri"/>
          <w:color w:val="000000" w:themeColor="text1"/>
          <w:sz w:val="18"/>
          <w:szCs w:val="18"/>
        </w:rPr>
        <w:t xml:space="preserve"> and marketing and </w:t>
      </w:r>
      <w:r w:rsidRPr="006911F2">
        <w:rPr>
          <w:rStyle w:val="StyleUnderline"/>
          <w:rFonts w:cs="Calibri"/>
        </w:rPr>
        <w:t>facilitating this momentum around a vision that their technology never really substantiated.”</w:t>
      </w:r>
      <w:r w:rsidRPr="006911F2">
        <w:rPr>
          <w:rFonts w:eastAsia="Times New Roman" w:cs="Calibri"/>
          <w:color w:val="000000" w:themeColor="text1"/>
          <w:sz w:val="18"/>
          <w:szCs w:val="18"/>
        </w:rPr>
        <w:t xml:space="preserve"> He adds, “I think that these weren’t the right teams to do it.”</w:t>
      </w:r>
    </w:p>
    <w:p w14:paraId="6C81E7C9" w14:textId="77777777" w:rsidR="00F249A0" w:rsidRPr="006911F2" w:rsidRDefault="00F249A0" w:rsidP="00F249A0">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 xml:space="preserve">There were also bigger </w:t>
      </w:r>
      <w:r w:rsidRPr="006911F2">
        <w:rPr>
          <w:rStyle w:val="StyleUnderline"/>
          <w:rFonts w:cs="Calibri"/>
        </w:rPr>
        <w:t>structural obstacles</w:t>
      </w:r>
      <w:r w:rsidRPr="006911F2">
        <w:rPr>
          <w:rFonts w:eastAsia="Times New Roman" w:cs="Calibri"/>
          <w:color w:val="000000" w:themeColor="text1"/>
          <w:sz w:val="18"/>
          <w:szCs w:val="18"/>
        </w:rPr>
        <w:t xml:space="preserve">—such as, in former employees’ telling, the </w:t>
      </w:r>
      <w:r w:rsidRPr="006911F2">
        <w:rPr>
          <w:rStyle w:val="StyleUnderline"/>
          <w:rFonts w:cs="Calibri"/>
          <w:highlight w:val="green"/>
        </w:rPr>
        <w:t>lack of any infrastructure</w:t>
      </w:r>
      <w:r w:rsidRPr="006911F2">
        <w:rPr>
          <w:rFonts w:eastAsia="Times New Roman" w:cs="Calibri"/>
          <w:color w:val="000000" w:themeColor="text1"/>
          <w:sz w:val="18"/>
          <w:szCs w:val="18"/>
          <w:highlight w:val="green"/>
        </w:rPr>
        <w:t xml:space="preserve"> </w:t>
      </w:r>
      <w:r w:rsidRPr="006911F2">
        <w:rPr>
          <w:rStyle w:val="StyleUnderline"/>
          <w:rFonts w:cs="Calibri"/>
          <w:highlight w:val="green"/>
        </w:rPr>
        <w:t>for an asteroid--mining</w:t>
      </w:r>
      <w:r w:rsidRPr="006911F2">
        <w:rPr>
          <w:rStyle w:val="StyleUnderline"/>
          <w:rFonts w:cs="Calibri"/>
        </w:rPr>
        <w:t xml:space="preserve"> industry</w:t>
      </w:r>
      <w:r w:rsidRPr="006911F2">
        <w:rPr>
          <w:rFonts w:eastAsia="Times New Roman" w:cs="Calibri"/>
          <w:color w:val="000000" w:themeColor="text1"/>
          <w:sz w:val="18"/>
          <w:szCs w:val="18"/>
        </w:rPr>
        <w:t xml:space="preserve">. That put investors off, too: “If you </w:t>
      </w:r>
      <w:r w:rsidRPr="006911F2">
        <w:rPr>
          <w:rStyle w:val="StyleUnderline"/>
          <w:rFonts w:cs="Calibri"/>
        </w:rPr>
        <w:t>mine an asteroid,</w:t>
      </w:r>
      <w:r w:rsidRPr="006911F2">
        <w:rPr>
          <w:rFonts w:eastAsia="Times New Roman" w:cs="Calibri"/>
          <w:color w:val="000000" w:themeColor="text1"/>
          <w:sz w:val="18"/>
          <w:szCs w:val="18"/>
        </w:rPr>
        <w:t xml:space="preserve"> mostly </w:t>
      </w:r>
      <w:r w:rsidRPr="006911F2">
        <w:rPr>
          <w:rStyle w:val="StyleUnderline"/>
          <w:rFonts w:cs="Calibri"/>
        </w:rPr>
        <w:t xml:space="preserve">likely you’ll [have to] </w:t>
      </w:r>
      <w:r w:rsidRPr="006911F2">
        <w:rPr>
          <w:rStyle w:val="StyleUnderline"/>
          <w:rFonts w:cs="Calibri"/>
          <w:highlight w:val="green"/>
        </w:rPr>
        <w:t>send</w:t>
      </w:r>
      <w:r w:rsidRPr="006911F2">
        <w:rPr>
          <w:rStyle w:val="StyleUnderline"/>
          <w:rFonts w:cs="Calibri"/>
        </w:rPr>
        <w:t xml:space="preserve"> it </w:t>
      </w:r>
      <w:r w:rsidRPr="006911F2">
        <w:rPr>
          <w:rStyle w:val="StyleUnderline"/>
          <w:rFonts w:cs="Calibri"/>
          <w:highlight w:val="green"/>
        </w:rPr>
        <w:t>to</w:t>
      </w:r>
      <w:r w:rsidRPr="006911F2">
        <w:rPr>
          <w:rStyle w:val="StyleUnderline"/>
          <w:rFonts w:cs="Calibri"/>
        </w:rPr>
        <w:t xml:space="preserve"> the </w:t>
      </w:r>
      <w:r w:rsidRPr="006911F2">
        <w:rPr>
          <w:rStyle w:val="StyleUnderline"/>
          <w:rFonts w:cs="Calibri"/>
          <w:highlight w:val="green"/>
        </w:rPr>
        <w:t>moon</w:t>
      </w:r>
      <w:r w:rsidRPr="006911F2">
        <w:rPr>
          <w:rStyle w:val="StyleUnderline"/>
          <w:rFonts w:cs="Calibri"/>
        </w:rPr>
        <w:t xml:space="preserve"> to process it. </w:t>
      </w:r>
      <w:r w:rsidRPr="006911F2">
        <w:rPr>
          <w:rFonts w:eastAsia="Times New Roman" w:cs="Calibri"/>
          <w:color w:val="000000" w:themeColor="text1"/>
          <w:sz w:val="18"/>
          <w:szCs w:val="18"/>
        </w:rPr>
        <w:t xml:space="preserve">It </w:t>
      </w:r>
      <w:r w:rsidRPr="006911F2">
        <w:rPr>
          <w:rStyle w:val="StyleUnderline"/>
          <w:rFonts w:cs="Calibri"/>
        </w:rPr>
        <w:t>wouldn’t be processed on Earth, because the cost would be tremendous,” s</w:t>
      </w:r>
      <w:r w:rsidRPr="006911F2">
        <w:rPr>
          <w:rFonts w:eastAsia="Times New Roman" w:cs="Calibri"/>
          <w:color w:val="000000" w:themeColor="text1"/>
          <w:sz w:val="18"/>
          <w:szCs w:val="18"/>
        </w:rPr>
        <w:t xml:space="preserve">ays Anderson Tan. “So then it’s like a </w:t>
      </w:r>
      <w:r w:rsidRPr="006911F2">
        <w:rPr>
          <w:rStyle w:val="StyleUnderline"/>
          <w:rFonts w:cs="Calibri"/>
          <w:highlight w:val="green"/>
        </w:rPr>
        <w:t>chicken-and-egg problem</w:t>
      </w:r>
      <w:r w:rsidRPr="006911F2">
        <w:rPr>
          <w:rFonts w:eastAsia="Times New Roman" w:cs="Calibri"/>
          <w:color w:val="000000" w:themeColor="text1"/>
          <w:sz w:val="18"/>
          <w:szCs w:val="18"/>
        </w:rPr>
        <w:t xml:space="preserve">: do we </w:t>
      </w:r>
      <w:r w:rsidRPr="006911F2">
        <w:rPr>
          <w:rStyle w:val="StyleUnderline"/>
          <w:rFonts w:cs="Calibri"/>
        </w:rPr>
        <w:t>mine first and</w:t>
      </w:r>
      <w:r w:rsidRPr="006911F2">
        <w:rPr>
          <w:rFonts w:eastAsia="Times New Roman" w:cs="Calibri"/>
          <w:color w:val="000000" w:themeColor="text1"/>
          <w:sz w:val="18"/>
          <w:szCs w:val="18"/>
        </w:rPr>
        <w:t xml:space="preserve"> then develop a moon base, </w:t>
      </w:r>
      <w:r w:rsidRPr="006911F2">
        <w:rPr>
          <w:rStyle w:val="StyleUnderline"/>
          <w:rFonts w:cs="Calibri"/>
        </w:rPr>
        <w:t>or invest in building</w:t>
      </w:r>
      <w:r w:rsidRPr="006911F2">
        <w:rPr>
          <w:rFonts w:eastAsia="Times New Roman" w:cs="Calibri"/>
          <w:color w:val="000000" w:themeColor="text1"/>
          <w:sz w:val="18"/>
          <w:szCs w:val="18"/>
        </w:rPr>
        <w:t xml:space="preserve"> up the </w:t>
      </w:r>
      <w:r w:rsidRPr="006911F2">
        <w:rPr>
          <w:rStyle w:val="StyleUnderline"/>
          <w:rFonts w:cs="Calibri"/>
        </w:rPr>
        <w:t>moon a</w:t>
      </w:r>
      <w:r w:rsidRPr="006911F2">
        <w:rPr>
          <w:rFonts w:eastAsia="Times New Roman" w:cs="Calibri"/>
          <w:color w:val="000000" w:themeColor="text1"/>
          <w:sz w:val="18"/>
          <w:szCs w:val="18"/>
        </w:rPr>
        <w:t>nd then go to asteroid mining?”</w:t>
      </w:r>
    </w:p>
    <w:p w14:paraId="4EA5F671" w14:textId="77777777" w:rsidR="00F249A0" w:rsidRPr="006911F2" w:rsidRDefault="00F249A0" w:rsidP="00F249A0">
      <w:pPr>
        <w:spacing w:line="276" w:lineRule="auto"/>
        <w:rPr>
          <w:rFonts w:eastAsia="Times New Roman" w:cs="Calibri"/>
          <w:color w:val="000000" w:themeColor="text1"/>
          <w:sz w:val="18"/>
          <w:szCs w:val="18"/>
        </w:rPr>
      </w:pPr>
      <w:r w:rsidRPr="006911F2">
        <w:rPr>
          <w:rFonts w:eastAsia="Times New Roman" w:cs="Calibri"/>
          <w:color w:val="000000" w:themeColor="text1"/>
          <w:sz w:val="18"/>
          <w:szCs w:val="18"/>
        </w:rPr>
        <w:t>On the money side, the story is a little less forgiving.</w:t>
      </w:r>
    </w:p>
    <w:p w14:paraId="4FEC2098" w14:textId="77777777" w:rsidR="00F249A0" w:rsidRPr="006911F2" w:rsidRDefault="00F249A0" w:rsidP="00F249A0">
      <w:pPr>
        <w:pStyle w:val="NormalWeb"/>
        <w:shd w:val="clear" w:color="auto" w:fill="FFFFFF"/>
        <w:spacing w:before="0" w:beforeAutospacing="0" w:after="298" w:afterAutospacing="0" w:line="276" w:lineRule="auto"/>
        <w:rPr>
          <w:rStyle w:val="StyleUnderline"/>
          <w:rFonts w:ascii="Calibri" w:hAnsi="Calibri" w:cs="Calibri"/>
        </w:rPr>
      </w:pPr>
      <w:r w:rsidRPr="006911F2">
        <w:rPr>
          <w:rFonts w:ascii="Calibri" w:hAnsi="Calibri" w:cs="Calibri"/>
          <w:color w:val="000000" w:themeColor="text1"/>
          <w:sz w:val="18"/>
          <w:szCs w:val="18"/>
        </w:rPr>
        <w:t xml:space="preserve">Finally, </w:t>
      </w:r>
      <w:r w:rsidRPr="006911F2">
        <w:rPr>
          <w:rStyle w:val="StyleUnderline"/>
          <w:rFonts w:ascii="Calibri" w:hAnsi="Calibri" w:cs="Calibri"/>
        </w:rPr>
        <w:t>asteroid</w:t>
      </w:r>
      <w:r w:rsidRPr="006911F2">
        <w:rPr>
          <w:rFonts w:ascii="Calibri" w:hAnsi="Calibri" w:cs="Calibri"/>
          <w:color w:val="000000" w:themeColor="text1"/>
          <w:sz w:val="18"/>
          <w:szCs w:val="18"/>
        </w:rPr>
        <w:t xml:space="preserve"> </w:t>
      </w:r>
      <w:r w:rsidRPr="006911F2">
        <w:rPr>
          <w:rStyle w:val="StyleUnderline"/>
          <w:rFonts w:ascii="Calibri" w:hAnsi="Calibri" w:cs="Calibri"/>
          <w:highlight w:val="green"/>
        </w:rPr>
        <w:t>miners had to compete</w:t>
      </w:r>
      <w:r w:rsidRPr="006911F2">
        <w:rPr>
          <w:rStyle w:val="StyleUnderline"/>
          <w:rFonts w:ascii="Calibri" w:hAnsi="Calibri" w:cs="Calibri"/>
        </w:rPr>
        <w:t xml:space="preserve"> for funding </w:t>
      </w:r>
      <w:r w:rsidRPr="006911F2">
        <w:rPr>
          <w:rStyle w:val="StyleUnderline"/>
          <w:rFonts w:ascii="Calibri" w:hAnsi="Calibri" w:cs="Calibri"/>
          <w:highlight w:val="green"/>
        </w:rPr>
        <w:t>with</w:t>
      </w:r>
      <w:r w:rsidRPr="006911F2">
        <w:rPr>
          <w:rStyle w:val="StyleUnderline"/>
          <w:rFonts w:ascii="Calibri" w:hAnsi="Calibri" w:cs="Calibri"/>
        </w:rPr>
        <w:t xml:space="preserve"> a proliferating number of </w:t>
      </w:r>
      <w:r w:rsidRPr="006911F2">
        <w:rPr>
          <w:rStyle w:val="StyleUnderline"/>
          <w:rFonts w:ascii="Calibri" w:hAnsi="Calibri" w:cs="Calibri"/>
          <w:highlight w:val="green"/>
        </w:rPr>
        <w:t>other space-</w:t>
      </w:r>
      <w:r w:rsidRPr="006911F2">
        <w:rPr>
          <w:rStyle w:val="StyleUnderline"/>
          <w:rFonts w:ascii="Calibri" w:hAnsi="Calibri" w:cs="Calibri"/>
        </w:rPr>
        <w:t xml:space="preserve">related </w:t>
      </w:r>
      <w:r w:rsidRPr="006911F2">
        <w:rPr>
          <w:rStyle w:val="StyleUnderline"/>
          <w:rFonts w:ascii="Calibri" w:hAnsi="Calibri" w:cs="Calibri"/>
          <w:highlight w:val="green"/>
        </w:rPr>
        <w:t>ventures.</w:t>
      </w:r>
      <w:r w:rsidRPr="006911F2">
        <w:rPr>
          <w:rStyle w:val="StyleUnderline"/>
          <w:rFonts w:ascii="Calibri" w:hAnsi="Calibri" w:cs="Calibri"/>
        </w:rPr>
        <w:t xml:space="preserve"> Between 2009—</w:t>
      </w:r>
      <w:r w:rsidRPr="006911F2">
        <w:rPr>
          <w:rFonts w:ascii="Calibri" w:hAnsi="Calibri" w:cs="Calibri"/>
          <w:color w:val="000000" w:themeColor="text1"/>
          <w:sz w:val="18"/>
          <w:szCs w:val="18"/>
        </w:rPr>
        <w:t xml:space="preserve">“the dawn of the entrepreneurial space age”—and today, “we’ve gone from a world with maybe a dozen privately funded space companies serving one client, the government, to one with more than 400 companies worth millions of bucks,” Chad Anderson says. So if commercial space startups seemed like an out-there proposition in 2012, by 2018 </w:t>
      </w:r>
      <w:r w:rsidRPr="006911F2">
        <w:rPr>
          <w:rStyle w:val="StyleUnderline"/>
          <w:rFonts w:ascii="Calibri" w:hAnsi="Calibri" w:cs="Calibri"/>
          <w:highlight w:val="green"/>
        </w:rPr>
        <w:t>VCs who wanted space</w:t>
      </w:r>
      <w:r w:rsidRPr="006911F2">
        <w:rPr>
          <w:rStyle w:val="StyleUnderline"/>
          <w:rFonts w:ascii="Calibri" w:hAnsi="Calibri" w:cs="Calibri"/>
        </w:rPr>
        <w:t xml:space="preserve"> in their portfolios </w:t>
      </w:r>
      <w:r w:rsidRPr="006911F2">
        <w:rPr>
          <w:rStyle w:val="StyleUnderline"/>
          <w:rFonts w:ascii="Calibri" w:hAnsi="Calibri" w:cs="Calibri"/>
          <w:highlight w:val="green"/>
        </w:rPr>
        <w:t>could</w:t>
      </w:r>
      <w:r w:rsidRPr="006911F2">
        <w:rPr>
          <w:rStyle w:val="StyleUnderline"/>
          <w:rFonts w:ascii="Calibri" w:hAnsi="Calibri" w:cs="Calibri"/>
        </w:rPr>
        <w:t xml:space="preserve"> have their </w:t>
      </w:r>
      <w:r w:rsidRPr="006911F2">
        <w:rPr>
          <w:rStyle w:val="StyleUnderline"/>
          <w:rFonts w:ascii="Calibri" w:hAnsi="Calibri" w:cs="Calibri"/>
          <w:highlight w:val="green"/>
        </w:rPr>
        <w:t>pick</w:t>
      </w:r>
      <w:r w:rsidRPr="006911F2">
        <w:rPr>
          <w:rStyle w:val="StyleUnderline"/>
          <w:rFonts w:ascii="Calibri" w:hAnsi="Calibri" w:cs="Calibri"/>
        </w:rPr>
        <w:t xml:space="preserve"> of </w:t>
      </w:r>
      <w:r w:rsidRPr="006911F2">
        <w:rPr>
          <w:rStyle w:val="StyleUnderline"/>
          <w:rFonts w:ascii="Calibri" w:hAnsi="Calibri" w:cs="Calibri"/>
          <w:highlight w:val="green"/>
        </w:rPr>
        <w:t>companies with better short-term prospects</w:t>
      </w:r>
      <w:r w:rsidRPr="006911F2">
        <w:rPr>
          <w:rStyle w:val="StyleUnderline"/>
          <w:rFonts w:ascii="Calibri" w:hAnsi="Calibri" w:cs="Calibri"/>
        </w:rPr>
        <w:t>: telecom startups selling internet access, for instance, or firms analyzing the much-more-accessible moon.</w:t>
      </w:r>
    </w:p>
    <w:p w14:paraId="30AB555D" w14:textId="77777777" w:rsidR="00F249A0" w:rsidRPr="006911F2" w:rsidRDefault="00F249A0" w:rsidP="00F249A0">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w:t>
      </w:r>
      <w:r w:rsidRPr="006911F2">
        <w:rPr>
          <w:rStyle w:val="StyleUnderline"/>
          <w:rFonts w:cs="Calibri"/>
        </w:rPr>
        <w:t>The bottom line is that space is hard,”</w:t>
      </w:r>
      <w:r w:rsidRPr="006911F2">
        <w:rPr>
          <w:rFonts w:eastAsia="Times New Roman" w:cs="Calibri"/>
          <w:color w:val="000000" w:themeColor="text1"/>
          <w:sz w:val="18"/>
          <w:szCs w:val="18"/>
        </w:rPr>
        <w:t xml:space="preserve"> says Henry Hertzfeld, the director of the Space Policy Institute at George Washington University. (Hertzfeld advised Planetary Resources on legal matters; </w:t>
      </w:r>
      <w:r w:rsidRPr="006911F2">
        <w:rPr>
          <w:rStyle w:val="StyleUnderline"/>
          <w:rFonts w:cs="Calibri"/>
        </w:rPr>
        <w:t>the space world, on Earth, is still very small</w:t>
      </w:r>
      <w:r w:rsidRPr="006911F2">
        <w:rPr>
          <w:rFonts w:eastAsia="Times New Roman" w:cs="Calibri"/>
          <w:color w:val="000000" w:themeColor="text1"/>
          <w:sz w:val="18"/>
          <w:szCs w:val="18"/>
        </w:rPr>
        <w:t>.) “</w:t>
      </w:r>
      <w:r w:rsidRPr="006911F2">
        <w:rPr>
          <w:rStyle w:val="StyleUnderline"/>
          <w:rFonts w:cs="Calibri"/>
        </w:rPr>
        <w:t xml:space="preserve">It’s </w:t>
      </w:r>
      <w:r w:rsidRPr="006911F2">
        <w:rPr>
          <w:rStyle w:val="StyleUnderline"/>
          <w:rFonts w:cs="Calibri"/>
          <w:highlight w:val="green"/>
        </w:rPr>
        <w:t>risky</w:t>
      </w:r>
      <w:r w:rsidRPr="006911F2">
        <w:rPr>
          <w:rStyle w:val="StyleUnderline"/>
          <w:rFonts w:cs="Calibri"/>
        </w:rPr>
        <w:t xml:space="preserve">, it’s </w:t>
      </w:r>
      <w:r w:rsidRPr="006911F2">
        <w:rPr>
          <w:rStyle w:val="StyleUnderline"/>
          <w:rFonts w:cs="Calibri"/>
          <w:highlight w:val="green"/>
        </w:rPr>
        <w:t>expensive;</w:t>
      </w:r>
      <w:r w:rsidRPr="006911F2">
        <w:rPr>
          <w:rStyle w:val="StyleUnderline"/>
          <w:rFonts w:cs="Calibri"/>
        </w:rPr>
        <w:t xml:space="preserve"> lots of high up-front costs. And </w:t>
      </w:r>
      <w:r w:rsidRPr="006911F2">
        <w:rPr>
          <w:rStyle w:val="StyleUnderline"/>
          <w:rFonts w:cs="Calibri"/>
          <w:highlight w:val="green"/>
        </w:rPr>
        <w:t>you need money</w:t>
      </w:r>
      <w:r w:rsidRPr="006911F2">
        <w:rPr>
          <w:rFonts w:eastAsia="Times New Roman" w:cs="Calibri"/>
          <w:color w:val="000000" w:themeColor="text1"/>
          <w:sz w:val="18"/>
          <w:szCs w:val="18"/>
        </w:rPr>
        <w:t>. You can get just so much money for so long.”</w:t>
      </w:r>
    </w:p>
    <w:p w14:paraId="37F6AB13" w14:textId="77777777" w:rsidR="00F249A0" w:rsidRPr="006911F2" w:rsidRDefault="00F249A0" w:rsidP="00F249A0">
      <w:pPr>
        <w:shd w:val="clear" w:color="auto" w:fill="FFFFFF"/>
        <w:spacing w:after="298" w:line="276" w:lineRule="auto"/>
        <w:rPr>
          <w:rFonts w:eastAsia="Times New Roman" w:cs="Calibri"/>
          <w:color w:val="000000" w:themeColor="text1"/>
          <w:sz w:val="18"/>
          <w:szCs w:val="18"/>
        </w:rPr>
      </w:pPr>
    </w:p>
    <w:p w14:paraId="0D0DCD06" w14:textId="77777777" w:rsidR="00F249A0" w:rsidRPr="006911F2" w:rsidRDefault="00F249A0" w:rsidP="00F249A0">
      <w:pPr>
        <w:pStyle w:val="Heading4"/>
        <w:spacing w:line="276" w:lineRule="auto"/>
        <w:rPr>
          <w:rFonts w:cs="Calibri"/>
        </w:rPr>
      </w:pPr>
      <w:r w:rsidRPr="006911F2">
        <w:rPr>
          <w:rFonts w:cs="Calibri"/>
        </w:rPr>
        <w:t xml:space="preserve">2] Mining fails---timeframe is long, and the field is new </w:t>
      </w:r>
    </w:p>
    <w:p w14:paraId="657F1FD7" w14:textId="77777777" w:rsidR="00F249A0" w:rsidRPr="006911F2" w:rsidRDefault="00F249A0" w:rsidP="00F249A0">
      <w:pPr>
        <w:spacing w:line="276" w:lineRule="auto"/>
        <w:rPr>
          <w:rFonts w:cs="Calibri"/>
        </w:rPr>
      </w:pPr>
      <w:r w:rsidRPr="006911F2">
        <w:rPr>
          <w:rStyle w:val="Style13ptBold"/>
          <w:rFonts w:cs="Calibri"/>
        </w:rPr>
        <w:t>Shares 12</w:t>
      </w:r>
      <w:r w:rsidRPr="006911F2">
        <w:rPr>
          <w:rFonts w:cs="Calibri"/>
        </w:rPr>
        <w:t xml:space="preserve"> </w:t>
      </w:r>
      <w:r w:rsidRPr="006911F2">
        <w:rPr>
          <w:rFonts w:cs="Calibri"/>
          <w:sz w:val="20"/>
          <w:szCs w:val="20"/>
        </w:rPr>
        <w:t>(Stocks &amp;amp; Shares, 5-1-2012, Precious Metal Markets Are Safe From Asteroid Mining, Seeking Alpha, accessed: 6-20-2019, https://seekingalpha.com/article/546681-precious-metal-markets-are-safe-from-asteroid-mining //ng)</w:t>
      </w:r>
    </w:p>
    <w:p w14:paraId="58F571F1" w14:textId="77777777" w:rsidR="00F249A0" w:rsidRPr="006911F2" w:rsidRDefault="00F249A0" w:rsidP="00F249A0">
      <w:pPr>
        <w:spacing w:line="276" w:lineRule="auto"/>
        <w:rPr>
          <w:rFonts w:cs="Calibri"/>
          <w:sz w:val="16"/>
        </w:rPr>
      </w:pPr>
      <w:r w:rsidRPr="006911F2">
        <w:rPr>
          <w:rStyle w:val="StyleUnderline"/>
          <w:rFonts w:cs="Calibri"/>
          <w:highlight w:val="green"/>
        </w:rPr>
        <w:t>Extra-planetary mining</w:t>
      </w:r>
      <w:r w:rsidRPr="006911F2">
        <w:rPr>
          <w:rStyle w:val="StyleUnderline"/>
          <w:rFonts w:cs="Calibri"/>
        </w:rPr>
        <w:t xml:space="preserve"> at meaningful scales </w:t>
      </w:r>
      <w:r w:rsidRPr="006911F2">
        <w:rPr>
          <w:rStyle w:val="Emphasis"/>
          <w:rFonts w:cs="Calibri"/>
          <w:highlight w:val="green"/>
        </w:rPr>
        <w:t>has never been done</w:t>
      </w:r>
      <w:r w:rsidRPr="006911F2">
        <w:rPr>
          <w:rFonts w:cs="Calibri"/>
          <w:sz w:val="16"/>
        </w:rPr>
        <w:t xml:space="preserve">. The largest payloads returned to Earth by unmanned sample return missions have been between 200 grams and 170 grams. Since a Troy ounce is about 31 grams, </w:t>
      </w:r>
      <w:r w:rsidRPr="006911F2">
        <w:rPr>
          <w:rStyle w:val="StyleUnderline"/>
          <w:rFonts w:cs="Calibri"/>
          <w:highlight w:val="green"/>
        </w:rPr>
        <w:t>the biggest payloads</w:t>
      </w:r>
      <w:r w:rsidRPr="006911F2">
        <w:rPr>
          <w:rStyle w:val="StyleUnderline"/>
          <w:rFonts w:cs="Calibri"/>
        </w:rPr>
        <w:t xml:space="preserve"> </w:t>
      </w:r>
      <w:r w:rsidRPr="006911F2">
        <w:rPr>
          <w:rStyle w:val="StyleUnderline"/>
          <w:rFonts w:cs="Calibri"/>
          <w:highlight w:val="green"/>
        </w:rPr>
        <w:t xml:space="preserve">have been about 6 </w:t>
      </w:r>
      <w:r w:rsidRPr="006911F2">
        <w:rPr>
          <w:rStyle w:val="StyleUnderline"/>
          <w:rFonts w:cs="Calibri"/>
        </w:rPr>
        <w:t xml:space="preserve">troy </w:t>
      </w:r>
      <w:r w:rsidRPr="006911F2">
        <w:rPr>
          <w:rStyle w:val="StyleUnderline"/>
          <w:rFonts w:cs="Calibri"/>
          <w:highlight w:val="green"/>
        </w:rPr>
        <w:t>ounces</w:t>
      </w:r>
      <w:r w:rsidRPr="006911F2">
        <w:rPr>
          <w:rFonts w:cs="Calibri"/>
          <w:sz w:val="16"/>
        </w:rPr>
        <w:t xml:space="preserve"> of material each. </w:t>
      </w:r>
      <w:r w:rsidRPr="006911F2">
        <w:rPr>
          <w:rStyle w:val="StyleUnderline"/>
          <w:rFonts w:cs="Calibri"/>
        </w:rPr>
        <w:t>Even if the NEA is composed entirely of precious metals</w:t>
      </w:r>
      <w:r w:rsidRPr="006911F2">
        <w:rPr>
          <w:rFonts w:cs="Calibri"/>
          <w:sz w:val="16"/>
        </w:rPr>
        <w:t xml:space="preserve"> - like a gold nugget in space - </w:t>
      </w:r>
      <w:r w:rsidRPr="006911F2">
        <w:rPr>
          <w:rStyle w:val="StyleUnderline"/>
          <w:rFonts w:cs="Calibri"/>
        </w:rPr>
        <w:t>the return of 6 troy ounces of precious metals would be worth about $10,000</w:t>
      </w:r>
      <w:r w:rsidRPr="006911F2">
        <w:rPr>
          <w:rFonts w:cs="Calibri"/>
          <w:sz w:val="16"/>
        </w:rPr>
        <w:t xml:space="preserve">. Currently platinum group metals are less valuable, and would be worth even less. </w:t>
      </w:r>
      <w:r w:rsidRPr="006911F2">
        <w:rPr>
          <w:rStyle w:val="StyleUnderline"/>
          <w:rFonts w:cs="Calibri"/>
        </w:rPr>
        <w:t xml:space="preserve">The </w:t>
      </w:r>
      <w:r w:rsidRPr="006911F2">
        <w:rPr>
          <w:rStyle w:val="Emphasis"/>
          <w:rFonts w:cs="Calibri"/>
        </w:rPr>
        <w:t>NEA size and gravity might not match expectations</w:t>
      </w:r>
      <w:r w:rsidRPr="006911F2">
        <w:rPr>
          <w:rFonts w:cs="Calibri"/>
          <w:sz w:val="16"/>
        </w:rPr>
        <w:t xml:space="preserve"> at the launch of the mission. The </w:t>
      </w:r>
      <w:r w:rsidRPr="006911F2">
        <w:rPr>
          <w:rStyle w:val="Emphasis"/>
          <w:rFonts w:cs="Calibri"/>
        </w:rPr>
        <w:t>sizes</w:t>
      </w:r>
      <w:r w:rsidRPr="006911F2">
        <w:rPr>
          <w:rFonts w:cs="Calibri"/>
          <w:sz w:val="16"/>
        </w:rPr>
        <w:t xml:space="preserve"> </w:t>
      </w:r>
      <w:r w:rsidRPr="006911F2">
        <w:rPr>
          <w:rStyle w:val="Emphasis"/>
          <w:rFonts w:cs="Calibri"/>
        </w:rPr>
        <w:t>of NEAs are estimated</w:t>
      </w:r>
      <w:r w:rsidRPr="006911F2">
        <w:rPr>
          <w:rFonts w:cs="Calibri"/>
          <w:sz w:val="16"/>
        </w:rPr>
        <w:t xml:space="preserve"> </w:t>
      </w:r>
      <w:r w:rsidRPr="006911F2">
        <w:rPr>
          <w:rStyle w:val="StyleUnderline"/>
          <w:rFonts w:cs="Calibri"/>
        </w:rPr>
        <w:t>based on how brightly they reflect sunlight</w:t>
      </w:r>
      <w:r w:rsidRPr="006911F2">
        <w:rPr>
          <w:rFonts w:cs="Calibri"/>
          <w:sz w:val="16"/>
        </w:rPr>
        <w:t xml:space="preserve">, and are not exact. </w:t>
      </w:r>
      <w:r w:rsidRPr="006911F2">
        <w:rPr>
          <w:rStyle w:val="StyleUnderline"/>
          <w:rFonts w:cs="Calibri"/>
        </w:rPr>
        <w:t>Selecting an asteroid of the right size is difficult</w:t>
      </w:r>
      <w:r w:rsidRPr="006911F2">
        <w:rPr>
          <w:rFonts w:cs="Calibri"/>
          <w:sz w:val="16"/>
        </w:rPr>
        <w:t xml:space="preserve">, </w:t>
      </w:r>
      <w:r w:rsidRPr="006911F2">
        <w:rPr>
          <w:rStyle w:val="StyleUnderline"/>
          <w:rFonts w:cs="Calibri"/>
        </w:rPr>
        <w:t>and</w:t>
      </w:r>
      <w:r w:rsidRPr="006911F2">
        <w:rPr>
          <w:rFonts w:cs="Calibri"/>
          <w:sz w:val="16"/>
        </w:rPr>
        <w:t xml:space="preserve"> the </w:t>
      </w:r>
      <w:r w:rsidRPr="006911F2">
        <w:rPr>
          <w:rStyle w:val="StyleUnderline"/>
          <w:rFonts w:cs="Calibri"/>
        </w:rPr>
        <w:t>strategy of altering its trajectory or the mechanics of mining will critically depend on its size and gravitational pull.</w:t>
      </w:r>
      <w:r w:rsidRPr="006911F2">
        <w:rPr>
          <w:rFonts w:cs="Calibri"/>
          <w:sz w:val="16"/>
        </w:rPr>
        <w:t xml:space="preserve"> The </w:t>
      </w:r>
      <w:r w:rsidRPr="006911F2">
        <w:rPr>
          <w:rStyle w:val="StyleUnderline"/>
          <w:rFonts w:cs="Calibri"/>
        </w:rPr>
        <w:t>composition of the asteroid may not match expectations at launch</w:t>
      </w:r>
      <w:r w:rsidRPr="006911F2">
        <w:rPr>
          <w:rFonts w:cs="Calibri"/>
          <w:sz w:val="16"/>
        </w:rPr>
        <w:t xml:space="preserve">. The </w:t>
      </w:r>
      <w:r w:rsidRPr="006911F2">
        <w:rPr>
          <w:rStyle w:val="StyleUnderline"/>
          <w:rFonts w:cs="Calibri"/>
        </w:rPr>
        <w:t>asteroid's</w:t>
      </w:r>
      <w:r w:rsidRPr="006911F2">
        <w:rPr>
          <w:rFonts w:cs="Calibri"/>
          <w:sz w:val="16"/>
        </w:rPr>
        <w:t xml:space="preserve"> </w:t>
      </w:r>
      <w:r w:rsidRPr="006911F2">
        <w:rPr>
          <w:rStyle w:val="Emphasis"/>
          <w:rFonts w:cs="Calibri"/>
        </w:rPr>
        <w:t>precious metal content may end up being below expectations</w:t>
      </w:r>
      <w:r w:rsidRPr="006911F2">
        <w:rPr>
          <w:rFonts w:cs="Calibri"/>
          <w:sz w:val="16"/>
        </w:rPr>
        <w:t xml:space="preserve">. Today on Earth, </w:t>
      </w:r>
      <w:r w:rsidRPr="006911F2">
        <w:rPr>
          <w:rStyle w:val="Emphasis"/>
          <w:rFonts w:cs="Calibri"/>
        </w:rPr>
        <w:t>miners</w:t>
      </w:r>
      <w:r w:rsidRPr="006911F2">
        <w:rPr>
          <w:rStyle w:val="StyleUnderline"/>
          <w:rFonts w:cs="Calibri"/>
        </w:rPr>
        <w:t xml:space="preserve"> often </w:t>
      </w:r>
      <w:r w:rsidRPr="006911F2">
        <w:rPr>
          <w:rStyle w:val="Emphasis"/>
          <w:rFonts w:cs="Calibri"/>
        </w:rPr>
        <w:t>dig exploratory holes</w:t>
      </w:r>
      <w:r w:rsidRPr="006911F2">
        <w:rPr>
          <w:rFonts w:cs="Calibri"/>
          <w:sz w:val="16"/>
        </w:rPr>
        <w:t xml:space="preserve"> </w:t>
      </w:r>
      <w:r w:rsidRPr="006911F2">
        <w:rPr>
          <w:rStyle w:val="StyleUnderline"/>
          <w:rFonts w:cs="Calibri"/>
        </w:rPr>
        <w:t>only to find that the composition is not sufficiently rich</w:t>
      </w:r>
      <w:r w:rsidRPr="006911F2">
        <w:rPr>
          <w:rFonts w:cs="Calibri"/>
          <w:sz w:val="16"/>
        </w:rPr>
        <w:t xml:space="preserve"> in precious metals to economically justify a mine. Miners have the benefit of geological data that is not available for tiny asteroids, most of which are little more than dim lights observed by telescope. </w:t>
      </w:r>
      <w:r w:rsidRPr="006911F2">
        <w:rPr>
          <w:rStyle w:val="Emphasis"/>
          <w:rFonts w:cs="Calibri"/>
          <w:highlight w:val="green"/>
        </w:rPr>
        <w:t>Even with clues from</w:t>
      </w:r>
      <w:r w:rsidRPr="006911F2">
        <w:rPr>
          <w:rStyle w:val="Emphasis"/>
          <w:rFonts w:cs="Calibri"/>
        </w:rPr>
        <w:t xml:space="preserve"> </w:t>
      </w:r>
      <w:r w:rsidRPr="006911F2">
        <w:rPr>
          <w:rStyle w:val="Emphasis"/>
          <w:rFonts w:cs="Calibri"/>
          <w:highlight w:val="green"/>
        </w:rPr>
        <w:t>surface rocks</w:t>
      </w:r>
      <w:r w:rsidRPr="006911F2">
        <w:rPr>
          <w:rFonts w:cs="Calibri"/>
          <w:sz w:val="16"/>
          <w:highlight w:val="green"/>
        </w:rPr>
        <w:t>,</w:t>
      </w:r>
      <w:r w:rsidRPr="006911F2">
        <w:rPr>
          <w:rFonts w:cs="Calibri"/>
          <w:sz w:val="16"/>
        </w:rPr>
        <w:t xml:space="preserve"> information from nearby exploratory mines, and knowledge of the regional terrain and the geological implications they have on a prospect, </w:t>
      </w:r>
      <w:r w:rsidRPr="006911F2">
        <w:rPr>
          <w:rStyle w:val="Emphasis"/>
          <w:rFonts w:cs="Calibri"/>
          <w:highlight w:val="green"/>
        </w:rPr>
        <w:t>many</w:t>
      </w:r>
      <w:r w:rsidRPr="006911F2">
        <w:rPr>
          <w:rStyle w:val="StyleUnderline"/>
          <w:rFonts w:cs="Calibri"/>
        </w:rPr>
        <w:t xml:space="preserve"> exploratory </w:t>
      </w:r>
      <w:r w:rsidRPr="006911F2">
        <w:rPr>
          <w:rStyle w:val="Emphasis"/>
          <w:rFonts w:cs="Calibri"/>
          <w:highlight w:val="green"/>
        </w:rPr>
        <w:t>mines fail to prov</w:t>
      </w:r>
      <w:r w:rsidRPr="006911F2">
        <w:rPr>
          <w:rStyle w:val="Emphasis"/>
          <w:rFonts w:cs="Calibri"/>
        </w:rPr>
        <w:t xml:space="preserve">e the </w:t>
      </w:r>
      <w:r w:rsidRPr="006911F2">
        <w:rPr>
          <w:rStyle w:val="Emphasis"/>
          <w:rFonts w:cs="Calibri"/>
          <w:highlight w:val="green"/>
        </w:rPr>
        <w:t>value of a site</w:t>
      </w:r>
      <w:r w:rsidRPr="006911F2">
        <w:rPr>
          <w:rFonts w:cs="Calibri"/>
          <w:sz w:val="16"/>
          <w:highlight w:val="green"/>
        </w:rPr>
        <w:t xml:space="preserve">. </w:t>
      </w:r>
      <w:r w:rsidRPr="006911F2">
        <w:rPr>
          <w:rStyle w:val="StyleUnderline"/>
          <w:rFonts w:cs="Calibri"/>
          <w:highlight w:val="green"/>
        </w:rPr>
        <w:t>Proving</w:t>
      </w:r>
      <w:r w:rsidRPr="006911F2">
        <w:rPr>
          <w:rStyle w:val="StyleUnderline"/>
          <w:rFonts w:cs="Calibri"/>
        </w:rPr>
        <w:t xml:space="preserve"> an </w:t>
      </w:r>
      <w:r w:rsidRPr="006911F2">
        <w:rPr>
          <w:rStyle w:val="StyleUnderline"/>
          <w:rFonts w:cs="Calibri"/>
          <w:highlight w:val="green"/>
        </w:rPr>
        <w:t>NEA</w:t>
      </w:r>
      <w:r w:rsidRPr="006911F2">
        <w:rPr>
          <w:rStyle w:val="StyleUnderline"/>
          <w:rFonts w:cs="Calibri"/>
        </w:rPr>
        <w:t xml:space="preserve"> </w:t>
      </w:r>
      <w:r w:rsidRPr="006911F2">
        <w:rPr>
          <w:rStyle w:val="StyleUnderline"/>
          <w:rFonts w:cs="Calibri"/>
          <w:highlight w:val="green"/>
        </w:rPr>
        <w:t>mine would likely</w:t>
      </w:r>
      <w:r w:rsidRPr="006911F2">
        <w:rPr>
          <w:rStyle w:val="StyleUnderline"/>
          <w:rFonts w:cs="Calibri"/>
        </w:rPr>
        <w:t xml:space="preserve"> </w:t>
      </w:r>
      <w:r w:rsidRPr="006911F2">
        <w:rPr>
          <w:rStyle w:val="StyleUnderline"/>
          <w:rFonts w:cs="Calibri"/>
          <w:highlight w:val="green"/>
        </w:rPr>
        <w:t>prove</w:t>
      </w:r>
      <w:r w:rsidRPr="006911F2">
        <w:rPr>
          <w:rStyle w:val="StyleUnderline"/>
          <w:rFonts w:cs="Calibri"/>
        </w:rPr>
        <w:t xml:space="preserve"> more </w:t>
      </w:r>
      <w:r w:rsidRPr="006911F2">
        <w:rPr>
          <w:rStyle w:val="StyleUnderline"/>
          <w:rFonts w:cs="Calibri"/>
          <w:highlight w:val="green"/>
        </w:rPr>
        <w:t>treacherous</w:t>
      </w:r>
      <w:r w:rsidRPr="006911F2">
        <w:rPr>
          <w:rStyle w:val="StyleUnderline"/>
          <w:rFonts w:cs="Calibri"/>
        </w:rPr>
        <w:t xml:space="preserve"> </w:t>
      </w:r>
      <w:r w:rsidRPr="006911F2">
        <w:rPr>
          <w:rStyle w:val="StyleUnderline"/>
          <w:rFonts w:cs="Calibri"/>
          <w:highlight w:val="green"/>
        </w:rPr>
        <w:t>since</w:t>
      </w:r>
      <w:r w:rsidRPr="006911F2">
        <w:rPr>
          <w:rStyle w:val="StyleUnderline"/>
          <w:rFonts w:cs="Calibri"/>
        </w:rPr>
        <w:t xml:space="preserve"> most of the </w:t>
      </w:r>
      <w:r w:rsidRPr="006911F2">
        <w:rPr>
          <w:rStyle w:val="StyleUnderline"/>
          <w:rFonts w:cs="Calibri"/>
          <w:highlight w:val="green"/>
        </w:rPr>
        <w:t>mining budget would be spend</w:t>
      </w:r>
      <w:r w:rsidRPr="006911F2">
        <w:rPr>
          <w:rFonts w:cs="Calibri"/>
          <w:sz w:val="16"/>
          <w:highlight w:val="green"/>
        </w:rPr>
        <w:t xml:space="preserve"> </w:t>
      </w:r>
      <w:r w:rsidRPr="006911F2">
        <w:rPr>
          <w:rStyle w:val="StyleUnderline"/>
          <w:rFonts w:cs="Calibri"/>
          <w:highlight w:val="green"/>
        </w:rPr>
        <w:t>to send the</w:t>
      </w:r>
      <w:r w:rsidRPr="006911F2">
        <w:rPr>
          <w:rFonts w:cs="Calibri"/>
          <w:sz w:val="16"/>
        </w:rPr>
        <w:t xml:space="preserve"> mining or </w:t>
      </w:r>
      <w:r w:rsidRPr="006911F2">
        <w:rPr>
          <w:rStyle w:val="StyleUnderline"/>
          <w:rFonts w:cs="Calibri"/>
        </w:rPr>
        <w:t xml:space="preserve">testing </w:t>
      </w:r>
      <w:r w:rsidRPr="006911F2">
        <w:rPr>
          <w:rStyle w:val="StyleUnderline"/>
          <w:rFonts w:cs="Calibri"/>
          <w:highlight w:val="green"/>
        </w:rPr>
        <w:t>equipment to the NEA</w:t>
      </w:r>
      <w:r w:rsidRPr="006911F2">
        <w:rPr>
          <w:rStyle w:val="StyleUnderline"/>
          <w:rFonts w:cs="Calibri"/>
        </w:rPr>
        <w:t>.</w:t>
      </w:r>
      <w:r w:rsidRPr="006911F2">
        <w:rPr>
          <w:rFonts w:cs="Calibri"/>
          <w:sz w:val="16"/>
        </w:rPr>
        <w:t xml:space="preserve"> Exploratory mining would be far more expensive in space than on Earth, and the commitment to mining a site is less flexible. </w:t>
      </w:r>
      <w:r w:rsidRPr="006911F2">
        <w:rPr>
          <w:rStyle w:val="StyleUnderline"/>
          <w:rFonts w:cs="Calibri"/>
        </w:rPr>
        <w:t xml:space="preserve">NEA </w:t>
      </w:r>
      <w:r w:rsidRPr="006911F2">
        <w:rPr>
          <w:rStyle w:val="Emphasis"/>
          <w:rFonts w:cs="Calibri"/>
          <w:highlight w:val="green"/>
        </w:rPr>
        <w:t>mining would last</w:t>
      </w:r>
      <w:r w:rsidRPr="006911F2">
        <w:rPr>
          <w:rStyle w:val="Emphasis"/>
          <w:rFonts w:cs="Calibri"/>
        </w:rPr>
        <w:t xml:space="preserve"> many </w:t>
      </w:r>
      <w:r w:rsidRPr="006911F2">
        <w:rPr>
          <w:rStyle w:val="Emphasis"/>
          <w:rFonts w:cs="Calibri"/>
          <w:highlight w:val="green"/>
        </w:rPr>
        <w:t>years</w:t>
      </w:r>
      <w:r w:rsidRPr="006911F2">
        <w:rPr>
          <w:rStyle w:val="StyleUnderline"/>
          <w:rFonts w:cs="Calibri"/>
        </w:rPr>
        <w:t>,</w:t>
      </w:r>
      <w:r w:rsidRPr="006911F2">
        <w:rPr>
          <w:rFonts w:cs="Calibri"/>
          <w:sz w:val="16"/>
        </w:rPr>
        <w:t xml:space="preserve"> confounding investors. </w:t>
      </w:r>
      <w:r w:rsidRPr="006911F2">
        <w:rPr>
          <w:rStyle w:val="StyleUnderline"/>
          <w:rFonts w:cs="Calibri"/>
        </w:rPr>
        <w:t xml:space="preserve">The </w:t>
      </w:r>
      <w:r w:rsidRPr="006911F2">
        <w:rPr>
          <w:rStyle w:val="Emphasis"/>
          <w:rFonts w:cs="Calibri"/>
        </w:rPr>
        <w:t xml:space="preserve">Hayabusa mission itself lasted </w:t>
      </w:r>
      <w:r w:rsidRPr="006911F2">
        <w:rPr>
          <w:rStyle w:val="Emphasis"/>
          <w:rFonts w:cs="Calibri"/>
          <w:sz w:val="28"/>
          <w:szCs w:val="28"/>
        </w:rPr>
        <w:t>7 years</w:t>
      </w:r>
      <w:r w:rsidRPr="006911F2">
        <w:rPr>
          <w:rFonts w:cs="Calibri"/>
          <w:sz w:val="16"/>
        </w:rPr>
        <w:t xml:space="preserve">, and </w:t>
      </w:r>
      <w:r w:rsidRPr="006911F2">
        <w:rPr>
          <w:rStyle w:val="StyleUnderline"/>
          <w:rFonts w:cs="Calibri"/>
        </w:rPr>
        <w:t>it's "mining" operation was little more than sweeping a sample of dust</w:t>
      </w:r>
      <w:r w:rsidRPr="006911F2">
        <w:rPr>
          <w:rFonts w:cs="Calibri"/>
          <w:sz w:val="16"/>
        </w:rPr>
        <w:t xml:space="preserve">. Adding any mineral processing would likely add years to a mission's time frame. </w:t>
      </w:r>
      <w:r w:rsidRPr="006911F2">
        <w:rPr>
          <w:rStyle w:val="StyleUnderline"/>
          <w:rFonts w:cs="Calibri"/>
        </w:rPr>
        <w:t xml:space="preserve">Drawing an NEA into Earth orbit is </w:t>
      </w:r>
      <w:r w:rsidRPr="006911F2">
        <w:rPr>
          <w:rStyle w:val="Emphasis"/>
          <w:rFonts w:cs="Calibri"/>
        </w:rPr>
        <w:t>expected to have a 2-6 year timeframe</w:t>
      </w:r>
      <w:r w:rsidRPr="006911F2">
        <w:rPr>
          <w:rFonts w:cs="Calibri"/>
          <w:sz w:val="16"/>
          <w:highlight w:val="green"/>
        </w:rPr>
        <w:t xml:space="preserve">. </w:t>
      </w:r>
      <w:r w:rsidRPr="006911F2">
        <w:rPr>
          <w:rStyle w:val="StyleUnderline"/>
          <w:rFonts w:cs="Calibri"/>
          <w:highlight w:val="green"/>
        </w:rPr>
        <w:t>These are long periods for</w:t>
      </w:r>
      <w:r w:rsidRPr="006911F2">
        <w:rPr>
          <w:rStyle w:val="StyleUnderline"/>
          <w:rFonts w:cs="Calibri"/>
        </w:rPr>
        <w:t xml:space="preserve"> venture </w:t>
      </w:r>
      <w:r w:rsidRPr="006911F2">
        <w:rPr>
          <w:rStyle w:val="StyleUnderline"/>
          <w:rFonts w:cs="Calibri"/>
          <w:highlight w:val="green"/>
        </w:rPr>
        <w:t>capitalists</w:t>
      </w:r>
      <w:r w:rsidRPr="006911F2">
        <w:rPr>
          <w:rStyle w:val="StyleUnderline"/>
          <w:rFonts w:cs="Calibri"/>
        </w:rPr>
        <w:t xml:space="preserve"> </w:t>
      </w:r>
      <w:r w:rsidRPr="006911F2">
        <w:rPr>
          <w:rStyle w:val="StyleUnderline"/>
          <w:rFonts w:cs="Calibri"/>
          <w:highlight w:val="green"/>
        </w:rPr>
        <w:t>to wait.</w:t>
      </w:r>
      <w:r w:rsidRPr="006911F2">
        <w:rPr>
          <w:rStyle w:val="StyleUnderline"/>
          <w:rFonts w:cs="Calibri"/>
        </w:rPr>
        <w:t xml:space="preserve"> </w:t>
      </w:r>
      <w:r w:rsidRPr="006911F2">
        <w:rPr>
          <w:rFonts w:cs="Calibri"/>
          <w:sz w:val="16"/>
        </w:rPr>
        <w:t xml:space="preserve">Historically, </w:t>
      </w:r>
      <w:r w:rsidRPr="006911F2">
        <w:rPr>
          <w:rStyle w:val="StyleUnderline"/>
          <w:rFonts w:cs="Calibri"/>
          <w:strike/>
        </w:rPr>
        <w:t>unmanned</w:t>
      </w:r>
      <w:r w:rsidRPr="006911F2">
        <w:rPr>
          <w:rFonts w:cs="Calibri"/>
          <w:sz w:val="16"/>
        </w:rPr>
        <w:t xml:space="preserve"> [</w:t>
      </w:r>
      <w:r w:rsidRPr="006911F2">
        <w:rPr>
          <w:rStyle w:val="StyleUnderline"/>
          <w:rFonts w:cs="Calibri"/>
          <w:highlight w:val="green"/>
        </w:rPr>
        <w:t>uncrewed</w:t>
      </w:r>
      <w:r w:rsidRPr="006911F2">
        <w:rPr>
          <w:rFonts w:cs="Calibri"/>
          <w:sz w:val="16"/>
        </w:rPr>
        <w:t xml:space="preserve">] </w:t>
      </w:r>
      <w:r w:rsidRPr="006911F2">
        <w:rPr>
          <w:rStyle w:val="StyleUnderline"/>
          <w:rFonts w:cs="Calibri"/>
        </w:rPr>
        <w:t>sample</w:t>
      </w:r>
      <w:r w:rsidRPr="006911F2">
        <w:rPr>
          <w:rFonts w:cs="Calibri"/>
          <w:sz w:val="16"/>
        </w:rPr>
        <w:t xml:space="preserve"> </w:t>
      </w:r>
      <w:r w:rsidRPr="006911F2">
        <w:rPr>
          <w:rStyle w:val="StyleUnderline"/>
          <w:rFonts w:cs="Calibri"/>
          <w:highlight w:val="green"/>
        </w:rPr>
        <w:t>return</w:t>
      </w:r>
      <w:r w:rsidRPr="006911F2">
        <w:rPr>
          <w:rStyle w:val="StyleUnderline"/>
          <w:rFonts w:cs="Calibri"/>
        </w:rPr>
        <w:t xml:space="preserve"> </w:t>
      </w:r>
      <w:r w:rsidRPr="006911F2">
        <w:rPr>
          <w:rStyle w:val="StyleUnderline"/>
          <w:rFonts w:cs="Calibri"/>
          <w:highlight w:val="green"/>
        </w:rPr>
        <w:t xml:space="preserve">missions have had a </w:t>
      </w:r>
      <w:r w:rsidRPr="006911F2">
        <w:rPr>
          <w:rStyle w:val="Emphasis"/>
          <w:rFonts w:cs="Calibri"/>
          <w:highlight w:val="green"/>
        </w:rPr>
        <w:t>high failure rate</w:t>
      </w:r>
      <w:r w:rsidRPr="006911F2">
        <w:rPr>
          <w:rStyle w:val="StyleUnderline"/>
          <w:rFonts w:cs="Calibri"/>
        </w:rPr>
        <w:t>.</w:t>
      </w:r>
      <w:r w:rsidRPr="006911F2">
        <w:rPr>
          <w:rFonts w:cs="Calibri"/>
          <w:sz w:val="16"/>
        </w:rPr>
        <w:t xml:space="preserve"> Many </w:t>
      </w:r>
      <w:r w:rsidRPr="006911F2">
        <w:rPr>
          <w:rStyle w:val="StyleUnderline"/>
          <w:rFonts w:cs="Calibri"/>
        </w:rPr>
        <w:t>space exploration missions often end in failure.</w:t>
      </w:r>
      <w:r w:rsidRPr="006911F2">
        <w:rPr>
          <w:rFonts w:cs="Calibri"/>
          <w:sz w:val="16"/>
        </w:rPr>
        <w:t xml:space="preserve"> Since much of the costs of a mission would be spent by launch, </w:t>
      </w:r>
      <w:r w:rsidRPr="006911F2">
        <w:rPr>
          <w:rStyle w:val="StyleUnderline"/>
          <w:rFonts w:cs="Calibri"/>
          <w:highlight w:val="green"/>
        </w:rPr>
        <w:t xml:space="preserve">the real </w:t>
      </w:r>
      <w:r w:rsidRPr="006911F2">
        <w:rPr>
          <w:rStyle w:val="Emphasis"/>
          <w:rFonts w:cs="Calibri"/>
          <w:highlight w:val="green"/>
        </w:rPr>
        <w:t>options for recovering costs are limited</w:t>
      </w:r>
      <w:r w:rsidRPr="006911F2">
        <w:rPr>
          <w:rStyle w:val="StyleUnderline"/>
          <w:rFonts w:cs="Calibri"/>
          <w:highlight w:val="green"/>
        </w:rPr>
        <w:t xml:space="preserve"> in such a venture</w:t>
      </w:r>
      <w:r w:rsidRPr="006911F2">
        <w:rPr>
          <w:rFonts w:cs="Calibri"/>
          <w:sz w:val="16"/>
          <w:highlight w:val="green"/>
        </w:rPr>
        <w:t>.</w:t>
      </w:r>
    </w:p>
    <w:p w14:paraId="5B210789" w14:textId="77777777" w:rsidR="00F249A0" w:rsidRPr="006911F2" w:rsidRDefault="00F249A0" w:rsidP="00F249A0">
      <w:pPr>
        <w:pStyle w:val="Heading4"/>
        <w:spacing w:line="276" w:lineRule="auto"/>
        <w:rPr>
          <w:rFonts w:cs="Calibri"/>
        </w:rPr>
      </w:pPr>
      <w:r w:rsidRPr="006911F2">
        <w:rPr>
          <w:rFonts w:cs="Calibri"/>
        </w:rPr>
        <w:t xml:space="preserve">3] 6-10 years at the least. </w:t>
      </w:r>
    </w:p>
    <w:p w14:paraId="1D2AFC92" w14:textId="77777777" w:rsidR="00F249A0" w:rsidRPr="006911F2" w:rsidRDefault="00F249A0" w:rsidP="00F249A0">
      <w:pPr>
        <w:spacing w:line="276" w:lineRule="auto"/>
        <w:rPr>
          <w:rFonts w:cs="Calibri"/>
        </w:rPr>
      </w:pPr>
      <w:r w:rsidRPr="006911F2">
        <w:rPr>
          <w:rStyle w:val="Style13ptBold"/>
          <w:rFonts w:cs="Calibri"/>
        </w:rPr>
        <w:t>Reiderer 14</w:t>
      </w:r>
      <w:r w:rsidRPr="006911F2">
        <w:rPr>
          <w:rFonts w:cs="Calibri"/>
        </w:rPr>
        <w:t xml:space="preserve"> – New Republic tech writer (Rachel Riederer, 5-19-2014, "Silicon Valley Says Space Mining Is Awesome and Will Change Life on Earth. That’s Only Half Right.," New Republic, https://newrepublic.com/article/117815/space-mining-will-not-solve-earths-conflict-over-natural-resources)//AP</w:t>
      </w:r>
    </w:p>
    <w:p w14:paraId="152832CD" w14:textId="77777777" w:rsidR="00F249A0" w:rsidRPr="006911F2" w:rsidRDefault="00F249A0" w:rsidP="00F249A0">
      <w:pPr>
        <w:spacing w:line="276" w:lineRule="auto"/>
        <w:rPr>
          <w:rFonts w:cs="Calibri"/>
          <w:sz w:val="16"/>
        </w:rPr>
      </w:pPr>
      <w:r w:rsidRPr="006911F2">
        <w:rPr>
          <w:rFonts w:cs="Calibri"/>
          <w:sz w:val="16"/>
        </w:rPr>
        <w:t>The “</w:t>
      </w:r>
      <w:r w:rsidRPr="006911F2">
        <w:rPr>
          <w:rStyle w:val="StyleUnderline"/>
          <w:rFonts w:cs="Calibri"/>
          <w:highlight w:val="green"/>
        </w:rPr>
        <w:t>getting there</w:t>
      </w:r>
      <w:r w:rsidRPr="006911F2">
        <w:rPr>
          <w:rStyle w:val="StyleUnderline"/>
          <w:rFonts w:cs="Calibri"/>
        </w:rPr>
        <w:t xml:space="preserve"> first” </w:t>
      </w:r>
      <w:r w:rsidRPr="006911F2">
        <w:rPr>
          <w:rStyle w:val="StyleUnderline"/>
          <w:rFonts w:cs="Calibri"/>
          <w:highlight w:val="green"/>
        </w:rPr>
        <w:t>will not be simple, or cheap</w:t>
      </w:r>
      <w:r w:rsidRPr="006911F2">
        <w:rPr>
          <w:rFonts w:cs="Calibri"/>
          <w:sz w:val="16"/>
        </w:rPr>
        <w:t xml:space="preserve">. </w:t>
      </w:r>
      <w:r w:rsidRPr="006911F2">
        <w:rPr>
          <w:rStyle w:val="StyleUnderline"/>
          <w:rFonts w:cs="Calibri"/>
        </w:rPr>
        <w:t>Most</w:t>
      </w:r>
      <w:r w:rsidRPr="006911F2">
        <w:rPr>
          <w:rFonts w:cs="Calibri"/>
          <w:sz w:val="16"/>
        </w:rPr>
        <w:t xml:space="preserve"> of the </w:t>
      </w:r>
      <w:r w:rsidRPr="006911F2">
        <w:rPr>
          <w:rStyle w:val="StyleUnderline"/>
          <w:rFonts w:cs="Calibri"/>
          <w:highlight w:val="green"/>
        </w:rPr>
        <w:t>asteroids</w:t>
      </w:r>
      <w:r w:rsidRPr="006911F2">
        <w:rPr>
          <w:rFonts w:cs="Calibri"/>
          <w:sz w:val="16"/>
        </w:rPr>
        <w:t xml:space="preserve"> in the solar system </w:t>
      </w:r>
      <w:r w:rsidRPr="006911F2">
        <w:rPr>
          <w:rStyle w:val="StyleUnderline"/>
          <w:rFonts w:cs="Calibri"/>
          <w:highlight w:val="green"/>
        </w:rPr>
        <w:t>are</w:t>
      </w:r>
      <w:r w:rsidRPr="006911F2">
        <w:rPr>
          <w:rStyle w:val="StyleUnderline"/>
          <w:rFonts w:cs="Calibri"/>
        </w:rPr>
        <w:t xml:space="preserve"> in the asteroid belt </w:t>
      </w:r>
      <w:r w:rsidRPr="006911F2">
        <w:rPr>
          <w:rStyle w:val="StyleUnderline"/>
          <w:rFonts w:cs="Calibri"/>
          <w:highlight w:val="green"/>
        </w:rPr>
        <w:t>between Mars and Jupiter</w:t>
      </w:r>
      <w:r w:rsidRPr="006911F2">
        <w:rPr>
          <w:rFonts w:cs="Calibri"/>
          <w:sz w:val="16"/>
        </w:rPr>
        <w:t xml:space="preserve">. But </w:t>
      </w:r>
      <w:r w:rsidRPr="006911F2">
        <w:rPr>
          <w:rStyle w:val="StyleUnderline"/>
          <w:rFonts w:cs="Calibri"/>
        </w:rPr>
        <w:t xml:space="preserve">the </w:t>
      </w:r>
      <w:r w:rsidRPr="006911F2">
        <w:rPr>
          <w:rStyle w:val="StyleUnderline"/>
          <w:rFonts w:cs="Calibri"/>
          <w:highlight w:val="green"/>
        </w:rPr>
        <w:t>orbit paths</w:t>
      </w:r>
      <w:r w:rsidRPr="006911F2">
        <w:rPr>
          <w:rFonts w:cs="Calibri"/>
          <w:sz w:val="16"/>
        </w:rPr>
        <w:t xml:space="preserve"> of some near-Earth asteroids, or NEAs, </w:t>
      </w:r>
      <w:r w:rsidRPr="006911F2">
        <w:rPr>
          <w:rStyle w:val="StyleUnderline"/>
          <w:rFonts w:cs="Calibri"/>
          <w:highlight w:val="green"/>
        </w:rPr>
        <w:t>bring them</w:t>
      </w:r>
      <w:r w:rsidRPr="006911F2">
        <w:rPr>
          <w:rStyle w:val="StyleUnderline"/>
          <w:rFonts w:cs="Calibri"/>
        </w:rPr>
        <w:t xml:space="preserve"> relatively </w:t>
      </w:r>
      <w:r w:rsidRPr="006911F2">
        <w:rPr>
          <w:rStyle w:val="StyleUnderline"/>
          <w:rFonts w:cs="Calibri"/>
          <w:highlight w:val="green"/>
        </w:rPr>
        <w:t>close to our planet</w:t>
      </w:r>
      <w:r w:rsidRPr="006911F2">
        <w:rPr>
          <w:rFonts w:cs="Calibri"/>
          <w:sz w:val="16"/>
        </w:rPr>
        <w:t>—</w:t>
      </w:r>
      <w:r w:rsidRPr="006911F2">
        <w:rPr>
          <w:rStyle w:val="StyleUnderline"/>
          <w:rFonts w:cs="Calibri"/>
        </w:rPr>
        <w:t>that is, within around 30 million miles</w:t>
      </w:r>
      <w:r w:rsidRPr="006911F2">
        <w:rPr>
          <w:rFonts w:cs="Calibri"/>
          <w:sz w:val="16"/>
        </w:rPr>
        <w:t xml:space="preserve">.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w:t>
      </w:r>
      <w:r w:rsidRPr="006911F2">
        <w:rPr>
          <w:rStyle w:val="StyleUnderline"/>
          <w:rFonts w:cs="Calibri"/>
          <w:highlight w:val="green"/>
        </w:rPr>
        <w:t>extraction</w:t>
      </w:r>
      <w:r w:rsidRPr="006911F2">
        <w:rPr>
          <w:rFonts w:cs="Calibri"/>
          <w:sz w:val="16"/>
          <w:highlight w:val="green"/>
        </w:rPr>
        <w:t xml:space="preserve"> </w:t>
      </w:r>
      <w:r w:rsidRPr="006911F2">
        <w:rPr>
          <w:rStyle w:val="StyleUnderline"/>
          <w:rFonts w:cs="Calibri"/>
          <w:highlight w:val="green"/>
        </w:rPr>
        <w:t>processes</w:t>
      </w:r>
      <w:r w:rsidRPr="006911F2">
        <w:rPr>
          <w:rFonts w:cs="Calibri"/>
          <w:sz w:val="16"/>
          <w:highlight w:val="green"/>
        </w:rPr>
        <w:t xml:space="preserve"> </w:t>
      </w:r>
      <w:r w:rsidRPr="006911F2">
        <w:rPr>
          <w:rStyle w:val="StyleUnderline"/>
          <w:rFonts w:cs="Calibri"/>
          <w:highlight w:val="green"/>
        </w:rPr>
        <w:t>have been developed for the pressure and gravity of Earth</w:t>
      </w:r>
      <w:r w:rsidRPr="006911F2">
        <w:rPr>
          <w:rStyle w:val="StyleUnderline"/>
          <w:rFonts w:cs="Calibri"/>
        </w:rPr>
        <w:t xml:space="preserve">, and </w:t>
      </w:r>
      <w:r w:rsidRPr="006911F2">
        <w:rPr>
          <w:rStyle w:val="StyleUnderline"/>
          <w:rFonts w:cs="Calibri"/>
          <w:highlight w:val="green"/>
        </w:rPr>
        <w:t>they</w:t>
      </w:r>
      <w:r w:rsidRPr="006911F2">
        <w:rPr>
          <w:rStyle w:val="StyleUnderline"/>
          <w:rFonts w:cs="Calibri"/>
        </w:rPr>
        <w:t xml:space="preserve"> would </w:t>
      </w:r>
      <w:r w:rsidRPr="006911F2">
        <w:rPr>
          <w:rStyle w:val="StyleUnderline"/>
          <w:rFonts w:cs="Calibri"/>
          <w:highlight w:val="green"/>
        </w:rPr>
        <w:t>need to be overhauled</w:t>
      </w:r>
      <w:r w:rsidRPr="006911F2">
        <w:rPr>
          <w:rStyle w:val="StyleUnderline"/>
          <w:rFonts w:cs="Calibri"/>
        </w:rPr>
        <w:t xml:space="preserve"> to function </w:t>
      </w:r>
      <w:r w:rsidRPr="006911F2">
        <w:rPr>
          <w:rStyle w:val="StyleUnderline"/>
          <w:rFonts w:cs="Calibri"/>
          <w:highlight w:val="green"/>
        </w:rPr>
        <w:t>in</w:t>
      </w:r>
      <w:r w:rsidRPr="006911F2">
        <w:rPr>
          <w:rStyle w:val="StyleUnderline"/>
          <w:rFonts w:cs="Calibri"/>
        </w:rPr>
        <w:t xml:space="preserve"> the </w:t>
      </w:r>
      <w:r w:rsidRPr="006911F2">
        <w:rPr>
          <w:rStyle w:val="StyleUnderline"/>
          <w:rFonts w:cs="Calibri"/>
          <w:highlight w:val="green"/>
        </w:rPr>
        <w:t>low-gravity, vacuum</w:t>
      </w:r>
      <w:r w:rsidRPr="006911F2">
        <w:rPr>
          <w:rStyle w:val="StyleUnderline"/>
          <w:rFonts w:cs="Calibri"/>
        </w:rPr>
        <w:t xml:space="preserve"> environment </w:t>
      </w:r>
      <w:r w:rsidRPr="006911F2">
        <w:rPr>
          <w:rStyle w:val="StyleUnderline"/>
          <w:rFonts w:cs="Calibri"/>
          <w:highlight w:val="green"/>
        </w:rPr>
        <w:t>of space</w:t>
      </w:r>
      <w:r w:rsidRPr="006911F2">
        <w:rPr>
          <w:rStyle w:val="StyleUnderline"/>
          <w:rFonts w:cs="Calibri"/>
        </w:rPr>
        <w:t xml:space="preserve">. </w:t>
      </w:r>
      <w:r w:rsidRPr="006911F2">
        <w:rPr>
          <w:rStyle w:val="Emphasis"/>
          <w:rFonts w:cs="Calibri"/>
        </w:rPr>
        <w:t>If this part of the process sounds unclear, it’s</w:t>
      </w:r>
      <w:r w:rsidRPr="006911F2">
        <w:rPr>
          <w:rFonts w:cs="Calibri"/>
          <w:sz w:val="16"/>
        </w:rPr>
        <w:t xml:space="preserve"> </w:t>
      </w:r>
      <w:r w:rsidRPr="006911F2">
        <w:rPr>
          <w:rStyle w:val="Emphasis"/>
          <w:rFonts w:cs="Calibri"/>
        </w:rPr>
        <w:t>because it is</w:t>
      </w:r>
      <w:r w:rsidRPr="006911F2">
        <w:rPr>
          <w:rFonts w:cs="Calibri"/>
          <w:sz w:val="16"/>
        </w:rPr>
        <w:t xml:space="preserve">. </w:t>
      </w:r>
      <w:r w:rsidRPr="006911F2">
        <w:rPr>
          <w:rStyle w:val="StyleUnderline"/>
          <w:rFonts w:cs="Calibri"/>
        </w:rPr>
        <w:t>To give an idea of the</w:t>
      </w:r>
      <w:r w:rsidRPr="006911F2">
        <w:rPr>
          <w:rFonts w:cs="Calibri"/>
          <w:sz w:val="16"/>
        </w:rPr>
        <w:t xml:space="preserve"> </w:t>
      </w:r>
      <w:r w:rsidRPr="006911F2">
        <w:rPr>
          <w:rStyle w:val="Emphasis"/>
          <w:rFonts w:cs="Calibri"/>
        </w:rPr>
        <w:t>scale</w:t>
      </w:r>
      <w:r w:rsidRPr="006911F2">
        <w:rPr>
          <w:rFonts w:cs="Calibri"/>
          <w:sz w:val="16"/>
        </w:rPr>
        <w:t>—</w:t>
      </w:r>
      <w:r w:rsidRPr="006911F2">
        <w:rPr>
          <w:rStyle w:val="Emphasis"/>
          <w:rFonts w:cs="Calibri"/>
        </w:rPr>
        <w:t>in time and difficulty—</w:t>
      </w:r>
      <w:r w:rsidRPr="006911F2">
        <w:rPr>
          <w:rStyle w:val="StyleUnderline"/>
          <w:rFonts w:cs="Calibri"/>
        </w:rPr>
        <w:t>of</w:t>
      </w:r>
      <w:r w:rsidRPr="006911F2">
        <w:rPr>
          <w:rFonts w:cs="Calibri"/>
          <w:sz w:val="16"/>
        </w:rPr>
        <w:t xml:space="preserve"> </w:t>
      </w:r>
      <w:r w:rsidRPr="006911F2">
        <w:rPr>
          <w:rStyle w:val="StyleUnderline"/>
          <w:rFonts w:cs="Calibri"/>
        </w:rPr>
        <w:t>these kinds of operations,</w:t>
      </w:r>
      <w:r w:rsidRPr="006911F2">
        <w:rPr>
          <w:rFonts w:cs="Calibri"/>
          <w:sz w:val="16"/>
        </w:rPr>
        <w:t xml:space="preserve"> </w:t>
      </w:r>
      <w:r w:rsidRPr="006911F2">
        <w:rPr>
          <w:rStyle w:val="Emphasis"/>
          <w:rFonts w:cs="Calibri"/>
        </w:rPr>
        <w:t>consider the government’s version of asteroid prospecting</w:t>
      </w:r>
      <w:r w:rsidRPr="006911F2">
        <w:rPr>
          <w:rFonts w:cs="Calibri"/>
          <w:sz w:val="16"/>
        </w:rPr>
        <w:t xml:space="preserve">. In April, NASA greenlighted a mission in which a spacecraft called OSIRIS-REx will rendezvous with an asteroid called Bennu. </w:t>
      </w:r>
      <w:r w:rsidRPr="006911F2">
        <w:rPr>
          <w:rStyle w:val="StyleUnderline"/>
          <w:rFonts w:cs="Calibri"/>
        </w:rPr>
        <w:t>OSIRIS-Rex is scheduled to launch in 2016, reach the asteroid in 2018, reconnoiter it for over a year, and then bring back samples for scientific study.</w:t>
      </w:r>
      <w:r w:rsidRPr="006911F2">
        <w:rPr>
          <w:rFonts w:cs="Calibri"/>
          <w:sz w:val="16"/>
        </w:rPr>
        <w:t xml:space="preserve"> </w:t>
      </w:r>
      <w:r w:rsidRPr="006911F2">
        <w:rPr>
          <w:rStyle w:val="StyleUnderline"/>
          <w:rFonts w:cs="Calibri"/>
        </w:rPr>
        <w:t xml:space="preserve">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w:t>
      </w:r>
      <w:r w:rsidRPr="006911F2">
        <w:rPr>
          <w:rStyle w:val="Emphasis"/>
          <w:rFonts w:cs="Calibri"/>
        </w:rPr>
        <w:t>even for the swiftest companies</w:t>
      </w:r>
      <w:r w:rsidRPr="006911F2">
        <w:rPr>
          <w:rStyle w:val="StyleUnderline"/>
          <w:rFonts w:cs="Calibri"/>
        </w:rPr>
        <w:t>. The most far-out proposal in space mining is to "redirect" an NEA toward Earth and into lunar orbit. There, the asteroid could spin safely around the moon, accessible to our planet</w:t>
      </w:r>
      <w:r w:rsidRPr="006911F2">
        <w:rPr>
          <w:rFonts w:cs="Calibri"/>
          <w:sz w:val="16"/>
        </w:rPr>
        <w:t xml:space="preserve">.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w:t>
      </w:r>
      <w:r w:rsidRPr="006911F2">
        <w:rPr>
          <w:rStyle w:val="Emphasis"/>
          <w:rFonts w:cs="Calibri"/>
        </w:rPr>
        <w:t xml:space="preserve">this </w:t>
      </w:r>
      <w:r w:rsidRPr="006911F2">
        <w:rPr>
          <w:rStyle w:val="Emphasis"/>
          <w:rFonts w:cs="Calibri"/>
          <w:highlight w:val="green"/>
        </w:rPr>
        <w:t>retrieval flight would last between six and ten years</w:t>
      </w:r>
      <w:r w:rsidRPr="006911F2">
        <w:rPr>
          <w:rStyle w:val="Emphasis"/>
          <w:rFonts w:cs="Calibri"/>
        </w:rPr>
        <w:t>.</w:t>
      </w:r>
      <w:r w:rsidRPr="006911F2">
        <w:rPr>
          <w:rFonts w:cs="Calibri"/>
          <w:sz w:val="16"/>
        </w:rPr>
        <w:t xml:space="preserve"> This idea, like the other </w:t>
      </w:r>
      <w:r w:rsidRPr="006911F2">
        <w:rPr>
          <w:rStyle w:val="StyleUnderline"/>
          <w:rFonts w:cs="Calibri"/>
          <w:highlight w:val="green"/>
        </w:rPr>
        <w:t>space-mining</w:t>
      </w:r>
      <w:r w:rsidRPr="006911F2">
        <w:rPr>
          <w:rStyle w:val="StyleUnderline"/>
          <w:rFonts w:cs="Calibri"/>
        </w:rPr>
        <w:t xml:space="preserve"> projects</w:t>
      </w:r>
      <w:r w:rsidRPr="006911F2">
        <w:rPr>
          <w:rFonts w:cs="Calibri"/>
          <w:sz w:val="16"/>
        </w:rPr>
        <w:t xml:space="preserve">, </w:t>
      </w:r>
      <w:r w:rsidRPr="006911F2">
        <w:rPr>
          <w:rStyle w:val="StyleUnderline"/>
          <w:rFonts w:cs="Calibri"/>
        </w:rPr>
        <w:t xml:space="preserve">will </w:t>
      </w:r>
      <w:r w:rsidRPr="006911F2">
        <w:rPr>
          <w:rStyle w:val="StyleUnderline"/>
          <w:rFonts w:cs="Calibri"/>
          <w:highlight w:val="green"/>
        </w:rPr>
        <w:t>require tremendous patience, money, vision, and bluster</w:t>
      </w:r>
      <w:r w:rsidRPr="006911F2">
        <w:rPr>
          <w:rFonts w:cs="Calibri"/>
          <w:sz w:val="16"/>
        </w:rPr>
        <w:t xml:space="preserve">. </w:t>
      </w:r>
      <w:r w:rsidRPr="006911F2">
        <w:rPr>
          <w:rStyle w:val="StyleUnderline"/>
          <w:rFonts w:cs="Calibri"/>
        </w:rPr>
        <w:t>So it's no surprise that the futurists of Silicon Valley are behind them: The group of companies founded with the intention of mining space are backed largely by investors who made their names and fortunes in tech.</w:t>
      </w:r>
      <w:r w:rsidRPr="006911F2">
        <w:rPr>
          <w:rFonts w:cs="Calibri"/>
          <w:sz w:val="16"/>
        </w:rPr>
        <w:t xml:space="preserve">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w:t>
      </w:r>
    </w:p>
    <w:p w14:paraId="4BD371E6" w14:textId="6F777636" w:rsidR="009116E5" w:rsidRDefault="00F90A92" w:rsidP="009116E5">
      <w:r>
        <w:t>Not root cause of cc</w:t>
      </w:r>
    </w:p>
    <w:p w14:paraId="54FEFAB0" w14:textId="0DD5C67F" w:rsidR="00F90A92" w:rsidRPr="009116E5" w:rsidRDefault="00F90A92" w:rsidP="009116E5">
      <w:r>
        <w:t>Not root cause of death</w:t>
      </w:r>
    </w:p>
    <w:p w14:paraId="517B4E80" w14:textId="08B6B269" w:rsidR="007B072D" w:rsidRDefault="007B072D" w:rsidP="007B072D">
      <w:pPr>
        <w:pStyle w:val="Heading4"/>
      </w:pPr>
      <w:r>
        <w:t>Cap good---</w:t>
      </w:r>
    </w:p>
    <w:p w14:paraId="027F69CF" w14:textId="77777777" w:rsidR="007B072D" w:rsidRPr="001A1145" w:rsidRDefault="007B072D" w:rsidP="007B072D">
      <w:pPr>
        <w:pStyle w:val="Heading4"/>
        <w:rPr>
          <w:rFonts w:asciiTheme="minorHAnsi" w:hAnsiTheme="minorHAnsi" w:cstheme="minorHAnsi"/>
        </w:rPr>
      </w:pPr>
      <w:r>
        <w:rPr>
          <w:rFonts w:asciiTheme="minorHAnsi" w:hAnsiTheme="minorHAnsi" w:cstheme="minorHAnsi"/>
        </w:rPr>
        <w:t>1---Its</w:t>
      </w:r>
      <w:r w:rsidRPr="001A1145">
        <w:rPr>
          <w:rFonts w:asciiTheme="minorHAnsi" w:hAnsiTheme="minorHAnsi" w:cstheme="minorHAnsi"/>
        </w:rPr>
        <w:t xml:space="preserve"> sustainable</w:t>
      </w:r>
      <w:r>
        <w:rPr>
          <w:rFonts w:asciiTheme="minorHAnsi" w:hAnsiTheme="minorHAnsi" w:cstheme="minorHAnsi"/>
        </w:rPr>
        <w:t>---</w:t>
      </w:r>
      <w:r w:rsidRPr="001A1145">
        <w:rPr>
          <w:rFonts w:asciiTheme="minorHAnsi" w:hAnsiTheme="minorHAnsi" w:cstheme="minorHAnsi"/>
        </w:rPr>
        <w:t>profit motive drives tech innovation</w:t>
      </w:r>
      <w:r>
        <w:rPr>
          <w:rFonts w:asciiTheme="minorHAnsi" w:hAnsiTheme="minorHAnsi" w:cstheme="minorHAnsi"/>
        </w:rPr>
        <w:t xml:space="preserve"> and </w:t>
      </w:r>
      <w:r w:rsidRPr="001A1145">
        <w:rPr>
          <w:rFonts w:asciiTheme="minorHAnsi" w:hAnsiTheme="minorHAnsi" w:cstheme="minorHAnsi"/>
        </w:rPr>
        <w:t>makes resources infinit</w:t>
      </w:r>
      <w:r>
        <w:rPr>
          <w:rFonts w:asciiTheme="minorHAnsi" w:hAnsiTheme="minorHAnsi" w:cstheme="minorHAnsi"/>
        </w:rPr>
        <w:t>e---</w:t>
      </w:r>
      <w:r w:rsidRPr="001A1145">
        <w:rPr>
          <w:rFonts w:asciiTheme="minorHAnsi" w:hAnsiTheme="minorHAnsi" w:cstheme="minorHAnsi"/>
        </w:rPr>
        <w:t>only way to solve environmental collapse</w:t>
      </w:r>
      <w:r>
        <w:rPr>
          <w:rFonts w:asciiTheme="minorHAnsi" w:hAnsiTheme="minorHAnsi" w:cstheme="minorHAnsi"/>
        </w:rPr>
        <w:t xml:space="preserve"> and extinction. </w:t>
      </w:r>
    </w:p>
    <w:p w14:paraId="6D0ACD7D" w14:textId="77777777" w:rsidR="007B072D" w:rsidRPr="001A1145" w:rsidRDefault="007B072D" w:rsidP="007B072D">
      <w:pPr>
        <w:rPr>
          <w:rFonts w:asciiTheme="minorHAnsi" w:hAnsiTheme="minorHAnsi" w:cstheme="minorHAnsi"/>
        </w:rPr>
      </w:pPr>
      <w:r w:rsidRPr="001A1145">
        <w:rPr>
          <w:rStyle w:val="Style13ptBold"/>
          <w:rFonts w:asciiTheme="minorHAnsi" w:hAnsiTheme="minorHAnsi" w:cstheme="minorHAnsi"/>
        </w:rPr>
        <w:t>McAfee 19</w:t>
      </w:r>
      <w:r w:rsidRPr="001A1145">
        <w:rPr>
          <w:rFonts w:asciiTheme="minorHAnsi" w:hAnsiTheme="minorHAnsi" w:cstheme="min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1A1145">
        <w:rPr>
          <w:rFonts w:asciiTheme="minorHAnsi" w:hAnsiTheme="minorHAnsi" w:cstheme="minorHAnsi"/>
          <w:i/>
        </w:rPr>
        <w:t>More from Less: The Surprising Story of How We Learned to Prosper Using Fewer Resources—and What Happens Next</w:t>
      </w:r>
      <w:r w:rsidRPr="001A1145">
        <w:rPr>
          <w:rFonts w:asciiTheme="minorHAnsi" w:hAnsiTheme="minorHAnsi" w:cstheme="minorHAnsi"/>
        </w:rPr>
        <w:t>, Chapter 14, pg 278-292, Kindle, dml)</w:t>
      </w:r>
    </w:p>
    <w:p w14:paraId="527A2375" w14:textId="77777777" w:rsidR="007B072D" w:rsidRDefault="007B072D" w:rsidP="007B072D">
      <w:pPr>
        <w:rPr>
          <w:rFonts w:asciiTheme="minorHAnsi" w:hAnsiTheme="minorHAnsi" w:cstheme="minorHAnsi"/>
          <w:sz w:val="16"/>
        </w:rPr>
      </w:pPr>
      <w:r w:rsidRPr="006B5371">
        <w:rPr>
          <w:rStyle w:val="StyleUnderline"/>
          <w:rFonts w:asciiTheme="minorHAnsi" w:hAnsiTheme="minorHAnsi" w:cstheme="minorHAnsi"/>
          <w:highlight w:val="green"/>
        </w:rPr>
        <w:t>As</w:t>
      </w:r>
      <w:r w:rsidRPr="001A1145">
        <w:rPr>
          <w:rStyle w:val="StyleUnderline"/>
          <w:rFonts w:asciiTheme="minorHAnsi" w:hAnsiTheme="minorHAnsi" w:cstheme="minorHAnsi"/>
        </w:rPr>
        <w:t xml:space="preserve"> today’s </w:t>
      </w:r>
      <w:r w:rsidRPr="006B5371">
        <w:rPr>
          <w:rStyle w:val="StyleUnderline"/>
          <w:rFonts w:asciiTheme="minorHAnsi" w:hAnsiTheme="minorHAnsi" w:cstheme="minorHAnsi"/>
          <w:highlight w:val="green"/>
        </w:rPr>
        <w:t xml:space="preserve">poor countries </w:t>
      </w:r>
      <w:r w:rsidRPr="006B5371">
        <w:rPr>
          <w:rStyle w:val="Emphasis"/>
          <w:rFonts w:asciiTheme="minorHAnsi" w:hAnsiTheme="minorHAnsi" w:cstheme="minorHAnsi"/>
          <w:highlight w:val="green"/>
        </w:rPr>
        <w:t>get richer</w:t>
      </w:r>
      <w:r w:rsidRPr="001A1145">
        <w:rPr>
          <w:rStyle w:val="StyleUnderline"/>
          <w:rFonts w:asciiTheme="minorHAnsi" w:hAnsiTheme="minorHAnsi" w:cstheme="minorHAnsi"/>
        </w:rPr>
        <w:t xml:space="preserve">, their </w:t>
      </w:r>
      <w:r w:rsidRPr="006B5371">
        <w:rPr>
          <w:rStyle w:val="StyleUnderline"/>
          <w:rFonts w:asciiTheme="minorHAnsi" w:hAnsiTheme="minorHAnsi" w:cstheme="minorHAnsi"/>
          <w:highlight w:val="green"/>
        </w:rPr>
        <w:t>institutions</w:t>
      </w:r>
      <w:r w:rsidRPr="001A1145">
        <w:rPr>
          <w:rStyle w:val="StyleUnderline"/>
          <w:rFonts w:asciiTheme="minorHAnsi" w:hAnsiTheme="minorHAnsi" w:cstheme="minorHAnsi"/>
        </w:rPr>
        <w:t xml:space="preserve"> will </w:t>
      </w:r>
      <w:r w:rsidRPr="006B5371">
        <w:rPr>
          <w:rStyle w:val="Emphasis"/>
          <w:rFonts w:asciiTheme="minorHAnsi" w:hAnsiTheme="minorHAnsi" w:cstheme="minorHAnsi"/>
          <w:highlight w:val="green"/>
        </w:rPr>
        <w:t>improve</w:t>
      </w:r>
      <w:r w:rsidRPr="001A1145">
        <w:rPr>
          <w:rStyle w:val="StyleUnderline"/>
          <w:rFonts w:asciiTheme="minorHAnsi" w:hAnsiTheme="minorHAnsi" w:cstheme="minorHAnsi"/>
        </w:rPr>
        <w:t xml:space="preserve"> and most will eventually go through</w:t>
      </w:r>
      <w:r w:rsidRPr="001A1145">
        <w:rPr>
          <w:rFonts w:asciiTheme="minorHAnsi" w:hAnsiTheme="minorHAnsi" w:cstheme="minorHAnsi"/>
          <w:sz w:val="16"/>
        </w:rPr>
        <w:t xml:space="preserve"> what Ricardo Hausmann calls "</w:t>
      </w:r>
      <w:r w:rsidRPr="001A1145">
        <w:rPr>
          <w:rStyle w:val="StyleUnderline"/>
          <w:rFonts w:asciiTheme="minorHAnsi" w:hAnsiTheme="minorHAnsi" w:cstheme="minorHAnsi"/>
        </w:rPr>
        <w:t xml:space="preserve">the </w:t>
      </w:r>
      <w:r w:rsidRPr="001A1145">
        <w:rPr>
          <w:rStyle w:val="Emphasis"/>
          <w:rFonts w:asciiTheme="minorHAnsi" w:hAnsiTheme="minorHAnsi" w:cstheme="minorHAnsi"/>
        </w:rPr>
        <w:t>capitalist makeover of production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This makeover </w:t>
      </w:r>
      <w:r w:rsidRPr="001A1145">
        <w:rPr>
          <w:rStyle w:val="Emphasis"/>
          <w:rFonts w:asciiTheme="minorHAnsi" w:hAnsiTheme="minorHAnsi" w:cstheme="minorHAnsi"/>
        </w:rPr>
        <w:t>doesn't enslave people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nor</w:t>
      </w:r>
      <w:r w:rsidRPr="001A1145">
        <w:rPr>
          <w:rStyle w:val="StyleUnderline"/>
          <w:rFonts w:asciiTheme="minorHAnsi" w:hAnsiTheme="minorHAnsi" w:cstheme="minorHAnsi"/>
        </w:rPr>
        <w:t xml:space="preserve"> does it </w:t>
      </w:r>
      <w:r w:rsidRPr="001A1145">
        <w:rPr>
          <w:rStyle w:val="Emphasis"/>
          <w:rFonts w:asciiTheme="minorHAnsi" w:hAnsiTheme="minorHAnsi" w:cstheme="minorHAnsi"/>
        </w:rPr>
        <w:t>befoul the earth</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As today’s poor get richer, they'll consume </w:t>
      </w:r>
      <w:r w:rsidRPr="001A1145">
        <w:rPr>
          <w:rStyle w:val="Emphasis"/>
          <w:rFonts w:asciiTheme="minorHAnsi" w:hAnsiTheme="minorHAnsi" w:cstheme="minorHAnsi"/>
        </w:rPr>
        <w:t>more</w:t>
      </w:r>
      <w:r w:rsidRPr="001A1145">
        <w:rPr>
          <w:rStyle w:val="StyleUnderline"/>
          <w:rFonts w:asciiTheme="minorHAnsi" w:hAnsiTheme="minorHAnsi" w:cstheme="minorHAnsi"/>
        </w:rPr>
        <w:t xml:space="preserve">, but they'll also consume </w:t>
      </w:r>
      <w:r w:rsidRPr="001A1145">
        <w:rPr>
          <w:rStyle w:val="Emphasis"/>
          <w:rFonts w:asciiTheme="minorHAnsi" w:hAnsiTheme="minorHAnsi" w:cstheme="minorHAnsi"/>
        </w:rPr>
        <w:t>much differently</w:t>
      </w:r>
      <w:r w:rsidRPr="001A1145">
        <w:rPr>
          <w:rFonts w:asciiTheme="minorHAnsi" w:hAnsiTheme="minorHAnsi" w:cstheme="minorHAnsi"/>
          <w:sz w:val="16"/>
        </w:rPr>
        <w:t xml:space="preserve"> from earlier generations. </w:t>
      </w:r>
      <w:r w:rsidRPr="001A1145">
        <w:rPr>
          <w:rStyle w:val="StyleUnderline"/>
          <w:rFonts w:asciiTheme="minorHAnsi" w:hAnsiTheme="minorHAnsi" w:cstheme="minorHAnsi"/>
        </w:rPr>
        <w:t xml:space="preserve">They </w:t>
      </w:r>
      <w:r w:rsidRPr="001A1145">
        <w:rPr>
          <w:rStyle w:val="Emphasis"/>
          <w:rFonts w:asciiTheme="minorHAnsi" w:hAnsiTheme="minorHAnsi" w:cstheme="minorHAnsi"/>
        </w:rPr>
        <w:t>won't read physical newspapers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magazines</w:t>
      </w:r>
      <w:r w:rsidRPr="001A1145">
        <w:rPr>
          <w:rStyle w:val="StyleUnderline"/>
          <w:rFonts w:asciiTheme="minorHAnsi" w:hAnsiTheme="minorHAnsi" w:cstheme="minorHAnsi"/>
        </w:rPr>
        <w:t xml:space="preserve">. They'll get a </w:t>
      </w:r>
      <w:r w:rsidRPr="001A1145">
        <w:rPr>
          <w:rStyle w:val="Emphasis"/>
          <w:rFonts w:asciiTheme="minorHAnsi" w:hAnsiTheme="minorHAnsi" w:cstheme="minorHAnsi"/>
        </w:rPr>
        <w:t>great deal</w:t>
      </w:r>
      <w:r w:rsidRPr="001A1145">
        <w:rPr>
          <w:rStyle w:val="StyleUnderline"/>
          <w:rFonts w:asciiTheme="minorHAnsi" w:hAnsiTheme="minorHAnsi" w:cstheme="minorHAnsi"/>
        </w:rPr>
        <w:t xml:space="preserve"> of their power from </w:t>
      </w:r>
      <w:r w:rsidRPr="001A1145">
        <w:rPr>
          <w:rStyle w:val="Emphasis"/>
          <w:rFonts w:asciiTheme="minorHAnsi" w:hAnsiTheme="minorHAnsi" w:cstheme="minorHAnsi"/>
        </w:rPr>
        <w:t>renewables</w:t>
      </w:r>
      <w:r w:rsidRPr="001A1145">
        <w:rPr>
          <w:rStyle w:val="StyleUnderline"/>
          <w:rFonts w:asciiTheme="minorHAnsi" w:hAnsiTheme="minorHAnsi" w:cstheme="minorHAnsi"/>
        </w:rPr>
        <w:t xml:space="preserve"> and</w:t>
      </w:r>
      <w:r w:rsidRPr="001A1145">
        <w:rPr>
          <w:rFonts w:asciiTheme="minorHAnsi" w:hAnsiTheme="minorHAnsi" w:cstheme="minorHAnsi"/>
          <w:sz w:val="16"/>
        </w:rPr>
        <w:t xml:space="preserve"> (one hopes) </w:t>
      </w:r>
      <w:r w:rsidRPr="001A1145">
        <w:rPr>
          <w:rStyle w:val="Emphasis"/>
          <w:rFonts w:asciiTheme="minorHAnsi" w:hAnsiTheme="minorHAnsi" w:cstheme="minorHAnsi"/>
        </w:rPr>
        <w:t>nuclear</w:t>
      </w:r>
      <w:r w:rsidRPr="001A1145">
        <w:rPr>
          <w:rStyle w:val="StyleUnderline"/>
          <w:rFonts w:asciiTheme="minorHAnsi" w:hAnsiTheme="minorHAnsi" w:cstheme="minorHAnsi"/>
        </w:rPr>
        <w:t xml:space="preserve"> because these energy sources will be the </w:t>
      </w:r>
      <w:r w:rsidRPr="001A1145">
        <w:rPr>
          <w:rStyle w:val="Emphasis"/>
          <w:rFonts w:asciiTheme="minorHAnsi" w:hAnsiTheme="minorHAnsi" w:cstheme="minorHAnsi"/>
        </w:rPr>
        <w:t>cheapest</w:t>
      </w:r>
      <w:r w:rsidRPr="001A1145">
        <w:rPr>
          <w:rFonts w:asciiTheme="minorHAnsi" w:hAnsiTheme="minorHAnsi" w:cstheme="minorHAnsi"/>
          <w:sz w:val="16"/>
        </w:rPr>
        <w:t xml:space="preserve">. They’ll live in cities, as we saw in chapter 12; in fact, they already are. </w:t>
      </w:r>
      <w:r w:rsidRPr="001A1145">
        <w:rPr>
          <w:rStyle w:val="StyleUnderline"/>
          <w:rFonts w:asciiTheme="minorHAnsi" w:hAnsiTheme="minorHAnsi" w:cstheme="minorHAnsi"/>
        </w:rPr>
        <w:t xml:space="preserve">They'll be </w:t>
      </w:r>
      <w:r w:rsidRPr="001A1145">
        <w:rPr>
          <w:rStyle w:val="Emphasis"/>
          <w:rFonts w:asciiTheme="minorHAnsi" w:hAnsiTheme="minorHAnsi" w:cstheme="minorHAnsi"/>
        </w:rPr>
        <w:t>less likely to own cars</w:t>
      </w:r>
      <w:r w:rsidRPr="001A1145">
        <w:rPr>
          <w:rFonts w:asciiTheme="minorHAnsi" w:hAnsiTheme="minorHAnsi" w:cstheme="minorHAnsi"/>
          <w:sz w:val="16"/>
        </w:rPr>
        <w:t xml:space="preserve"> because a variety of transportation options will be only a few taps away. Most important, </w:t>
      </w:r>
      <w:r w:rsidRPr="001A1145">
        <w:rPr>
          <w:rStyle w:val="StyleUnderline"/>
          <w:rFonts w:asciiTheme="minorHAnsi" w:hAnsiTheme="minorHAnsi" w:cstheme="minorHAnsi"/>
        </w:rPr>
        <w:t xml:space="preserve">they'll come up with ideas that </w:t>
      </w:r>
      <w:r w:rsidRPr="001A1145">
        <w:rPr>
          <w:rStyle w:val="Emphasis"/>
          <w:rFonts w:asciiTheme="minorHAnsi" w:hAnsiTheme="minorHAnsi" w:cstheme="minorHAnsi"/>
        </w:rPr>
        <w:t>keep the growth going</w:t>
      </w:r>
      <w:r w:rsidRPr="001A1145">
        <w:rPr>
          <w:rStyle w:val="StyleUnderline"/>
          <w:rFonts w:asciiTheme="minorHAnsi" w:hAnsiTheme="minorHAnsi" w:cstheme="minorHAnsi"/>
        </w:rPr>
        <w:t xml:space="preserve">, and that benefit both </w:t>
      </w:r>
      <w:r w:rsidRPr="001A1145">
        <w:rPr>
          <w:rStyle w:val="Emphasis"/>
          <w:rFonts w:asciiTheme="minorHAnsi" w:hAnsiTheme="minorHAnsi" w:cstheme="minorHAnsi"/>
        </w:rPr>
        <w:t>humanity</w:t>
      </w:r>
      <w:r w:rsidRPr="001A1145">
        <w:rPr>
          <w:rStyle w:val="StyleUnderline"/>
          <w:rFonts w:asciiTheme="minorHAnsi" w:hAnsiTheme="minorHAnsi" w:cstheme="minorHAnsi"/>
        </w:rPr>
        <w:t xml:space="preserve"> and the </w:t>
      </w:r>
      <w:r w:rsidRPr="001A1145">
        <w:rPr>
          <w:rStyle w:val="Emphasis"/>
          <w:rFonts w:asciiTheme="minorHAnsi" w:hAnsiTheme="minorHAnsi" w:cstheme="minorHAnsi"/>
        </w:rPr>
        <w:t>planet</w:t>
      </w:r>
      <w:r w:rsidRPr="001A1145">
        <w:rPr>
          <w:rStyle w:val="StyleUnderline"/>
          <w:rFonts w:asciiTheme="minorHAnsi" w:hAnsiTheme="minorHAnsi" w:cstheme="minorHAnsi"/>
        </w:rPr>
        <w:t xml:space="preserve"> we live on</w:t>
      </w:r>
      <w:r w:rsidRPr="001A1145">
        <w:rPr>
          <w:rFonts w:asciiTheme="minorHAnsi" w:hAnsiTheme="minorHAnsi" w:cstheme="minorHAnsi"/>
          <w:sz w:val="16"/>
        </w:rPr>
        <w:t xml:space="preserve">. Predicting exactly how technological progress will unfold is much like predicting the weather: feasible in the short term, but impossible over a longer time. </w:t>
      </w:r>
      <w:r w:rsidRPr="001A1145">
        <w:rPr>
          <w:rStyle w:val="StyleUnderline"/>
          <w:rFonts w:asciiTheme="minorHAnsi" w:hAnsiTheme="minorHAnsi" w:cstheme="minorHAnsi"/>
        </w:rPr>
        <w:t>Great uncertainty and complexity prevent precise forecasts about</w:t>
      </w:r>
      <w:r w:rsidRPr="001A1145">
        <w:rPr>
          <w:rFonts w:asciiTheme="minorHAnsi" w:hAnsiTheme="minorHAnsi" w:cstheme="minorHAnsi"/>
          <w:sz w:val="16"/>
        </w:rPr>
        <w:t xml:space="preserve">, for example, the </w:t>
      </w:r>
      <w:r w:rsidRPr="001A1145">
        <w:rPr>
          <w:rStyle w:val="Emphasis"/>
          <w:rFonts w:asciiTheme="minorHAnsi" w:hAnsiTheme="minorHAnsi" w:cstheme="minorHAnsi"/>
        </w:rPr>
        <w:t>computing devices</w:t>
      </w:r>
      <w:r w:rsidRPr="001A1145">
        <w:rPr>
          <w:rFonts w:asciiTheme="minorHAnsi" w:hAnsiTheme="minorHAnsi" w:cstheme="minorHAnsi"/>
          <w:sz w:val="16"/>
        </w:rPr>
        <w:t xml:space="preserve"> we’ll be using thirty years from now </w:t>
      </w:r>
      <w:r w:rsidRPr="001A1145">
        <w:rPr>
          <w:rStyle w:val="StyleUnderline"/>
          <w:rFonts w:asciiTheme="minorHAnsi" w:hAnsiTheme="minorHAnsi" w:cstheme="minorHAnsi"/>
        </w:rPr>
        <w:t xml:space="preserve">or the dominant types of </w:t>
      </w:r>
      <w:r w:rsidRPr="006B5371">
        <w:rPr>
          <w:rStyle w:val="Emphasis"/>
          <w:rFonts w:asciiTheme="minorHAnsi" w:hAnsiTheme="minorHAnsi" w:cstheme="minorHAnsi"/>
          <w:highlight w:val="green"/>
        </w:rPr>
        <w:t>a</w:t>
      </w:r>
      <w:r w:rsidRPr="001A1145">
        <w:rPr>
          <w:rFonts w:asciiTheme="minorHAnsi" w:hAnsiTheme="minorHAnsi" w:cstheme="minorHAnsi"/>
          <w:sz w:val="16"/>
        </w:rPr>
        <w:t xml:space="preserve">rtificial </w:t>
      </w:r>
      <w:r w:rsidRPr="006B5371">
        <w:rPr>
          <w:rStyle w:val="Emphasis"/>
          <w:rFonts w:asciiTheme="minorHAnsi" w:hAnsiTheme="minorHAnsi" w:cstheme="minorHAnsi"/>
          <w:highlight w:val="green"/>
        </w:rPr>
        <w:t>i</w:t>
      </w:r>
      <w:r w:rsidRPr="001A1145">
        <w:rPr>
          <w:rFonts w:asciiTheme="minorHAnsi" w:hAnsiTheme="minorHAnsi" w:cstheme="minorHAnsi"/>
          <w:sz w:val="16"/>
        </w:rPr>
        <w:t xml:space="preserve">ntelligence in 2050 and beyond. </w:t>
      </w:r>
      <w:r w:rsidRPr="001A1145">
        <w:rPr>
          <w:rStyle w:val="StyleUnderline"/>
          <w:rFonts w:asciiTheme="minorHAnsi" w:hAnsiTheme="minorHAnsi" w:cstheme="minorHAnsi"/>
        </w:rPr>
        <w:t>But</w:t>
      </w:r>
      <w:r w:rsidRPr="001A1145">
        <w:rPr>
          <w:rFonts w:asciiTheme="minorHAnsi" w:hAnsiTheme="minorHAnsi" w:cstheme="minorHAnsi"/>
          <w:sz w:val="16"/>
        </w:rPr>
        <w:t xml:space="preserve"> even though we can't predict the weather long term, </w:t>
      </w:r>
      <w:r w:rsidRPr="001A1145">
        <w:rPr>
          <w:rStyle w:val="StyleUnderline"/>
          <w:rFonts w:asciiTheme="minorHAnsi" w:hAnsiTheme="minorHAnsi" w:cstheme="minorHAnsi"/>
        </w:rPr>
        <w:t xml:space="preserve">we can </w:t>
      </w:r>
      <w:r w:rsidRPr="006B5371">
        <w:rPr>
          <w:rStyle w:val="Emphasis"/>
          <w:rFonts w:asciiTheme="minorHAnsi" w:hAnsiTheme="minorHAnsi" w:cstheme="minorHAnsi"/>
          <w:highlight w:val="green"/>
        </w:rPr>
        <w:t>accurately forecast</w:t>
      </w:r>
      <w:r w:rsidRPr="001A1145">
        <w:rPr>
          <w:rFonts w:asciiTheme="minorHAnsi" w:hAnsiTheme="minorHAnsi" w:cstheme="minorHAnsi"/>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6B5371">
        <w:rPr>
          <w:rStyle w:val="StyleUnderline"/>
          <w:rFonts w:asciiTheme="minorHAnsi" w:hAnsiTheme="minorHAnsi" w:cstheme="minorHAnsi"/>
          <w:highlight w:val="green"/>
        </w:rPr>
        <w:t>the "</w:t>
      </w:r>
      <w:r w:rsidRPr="006B5371">
        <w:rPr>
          <w:rStyle w:val="Emphasis"/>
          <w:rFonts w:asciiTheme="minorHAnsi" w:hAnsiTheme="minorHAnsi" w:cstheme="minorHAnsi"/>
          <w:highlight w:val="green"/>
        </w:rPr>
        <w:t>climate</w:t>
      </w:r>
      <w:r w:rsidRPr="001A1145">
        <w:rPr>
          <w:rStyle w:val="StyleUnderline"/>
          <w:rFonts w:asciiTheme="minorHAnsi" w:hAnsiTheme="minorHAnsi" w:cstheme="minorHAnsi"/>
        </w:rPr>
        <w:t xml:space="preserve">" of future technological progress by starting from the knowledge that it will be </w:t>
      </w:r>
      <w:r w:rsidRPr="001A1145">
        <w:rPr>
          <w:rStyle w:val="Emphasis"/>
          <w:rFonts w:asciiTheme="minorHAnsi" w:hAnsiTheme="minorHAnsi" w:cstheme="minorHAnsi"/>
        </w:rPr>
        <w:t>heavily applied</w:t>
      </w:r>
      <w:r w:rsidRPr="001A1145">
        <w:rPr>
          <w:rStyle w:val="StyleUnderline"/>
          <w:rFonts w:asciiTheme="minorHAnsi" w:hAnsiTheme="minorHAnsi" w:cstheme="minorHAnsi"/>
        </w:rPr>
        <w:t xml:space="preserve"> in the areas where it can </w:t>
      </w:r>
      <w:r w:rsidRPr="001A1145">
        <w:rPr>
          <w:rStyle w:val="Emphasis"/>
          <w:rFonts w:asciiTheme="minorHAnsi" w:hAnsiTheme="minorHAnsi" w:cstheme="minorHAnsi"/>
        </w:rPr>
        <w:t>affect capitalism the most</w:t>
      </w:r>
      <w:r w:rsidRPr="001A1145">
        <w:rPr>
          <w:rStyle w:val="StyleUnderline"/>
          <w:rFonts w:asciiTheme="minorHAnsi" w:hAnsiTheme="minorHAnsi" w:cstheme="minorHAnsi"/>
        </w:rPr>
        <w:t xml:space="preserve">. As we've seen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tech progress supplies opportunities to </w:t>
      </w:r>
      <w:r w:rsidRPr="001A1145">
        <w:rPr>
          <w:rStyle w:val="Emphasis"/>
          <w:rFonts w:asciiTheme="minorHAnsi" w:hAnsiTheme="minorHAnsi" w:cstheme="minorHAnsi"/>
        </w:rPr>
        <w:t>trim costs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improve performance</w:t>
      </w:r>
      <w:r w:rsidRPr="001A1145">
        <w:rPr>
          <w:rStyle w:val="StyleUnderline"/>
          <w:rFonts w:asciiTheme="minorHAnsi" w:hAnsiTheme="minorHAnsi" w:cstheme="minorHAnsi"/>
        </w:rPr>
        <w:t xml:space="preserve">) via </w:t>
      </w:r>
      <w:r w:rsidRPr="001A1145">
        <w:rPr>
          <w:rStyle w:val="Emphasis"/>
          <w:rFonts w:asciiTheme="minorHAnsi" w:hAnsiTheme="minorHAnsi" w:cstheme="minorHAnsi"/>
        </w:rPr>
        <w:t>dematerialization</w:t>
      </w:r>
      <w:r w:rsidRPr="001A1145">
        <w:rPr>
          <w:rStyle w:val="StyleUnderline"/>
          <w:rFonts w:asciiTheme="minorHAnsi" w:hAnsiTheme="minorHAnsi" w:cstheme="minorHAnsi"/>
        </w:rPr>
        <w:t xml:space="preserve">, and capitalism </w:t>
      </w:r>
      <w:r w:rsidRPr="001A1145">
        <w:rPr>
          <w:rStyle w:val="Emphasis"/>
          <w:rFonts w:asciiTheme="minorHAnsi" w:hAnsiTheme="minorHAnsi" w:cstheme="minorHAnsi"/>
        </w:rPr>
        <w:t>provides the motive</w:t>
      </w:r>
      <w:r w:rsidRPr="001A1145">
        <w:rPr>
          <w:rStyle w:val="StyleUnderline"/>
          <w:rFonts w:asciiTheme="minorHAnsi" w:hAnsiTheme="minorHAnsi" w:cstheme="minorHAnsi"/>
        </w:rPr>
        <w:t xml:space="preserve"> to do so</w:t>
      </w:r>
      <w:r w:rsidRPr="001A1145">
        <w:rPr>
          <w:rFonts w:asciiTheme="minorHAnsi" w:hAnsiTheme="minorHAnsi" w:cstheme="minorHAnsi"/>
          <w:sz w:val="16"/>
        </w:rPr>
        <w:t xml:space="preserve">. As a result, </w:t>
      </w:r>
      <w:r w:rsidRPr="001A1145">
        <w:rPr>
          <w:rStyle w:val="StyleUnderline"/>
          <w:rFonts w:asciiTheme="minorHAnsi" w:hAnsiTheme="minorHAnsi" w:cstheme="minorHAnsi"/>
        </w:rPr>
        <w:t>the Second Enlightenment</w:t>
      </w:r>
      <w:r w:rsidRPr="001A1145">
        <w:rPr>
          <w:rFonts w:asciiTheme="minorHAnsi" w:hAnsiTheme="minorHAnsi" w:cstheme="minorHAnsi"/>
          <w:sz w:val="16"/>
        </w:rPr>
        <w:t xml:space="preserve"> will continue as we move deeper into the twenty-first century. I'm confident that it </w:t>
      </w:r>
      <w:r w:rsidRPr="001A1145">
        <w:rPr>
          <w:rStyle w:val="StyleUnderline"/>
          <w:rFonts w:asciiTheme="minorHAnsi" w:hAnsiTheme="minorHAnsi" w:cstheme="minorHAnsi"/>
        </w:rPr>
        <w:t xml:space="preserve">will </w:t>
      </w:r>
      <w:r w:rsidRPr="001A1145">
        <w:rPr>
          <w:rStyle w:val="Emphasis"/>
          <w:rFonts w:asciiTheme="minorHAnsi" w:hAnsiTheme="minorHAnsi" w:cstheme="minorHAnsi"/>
        </w:rPr>
        <w:t>accelerate</w:t>
      </w:r>
      <w:r w:rsidRPr="001A1145">
        <w:rPr>
          <w:rStyle w:val="StyleUnderline"/>
          <w:rFonts w:asciiTheme="minorHAnsi" w:hAnsiTheme="minorHAnsi" w:cstheme="minorHAnsi"/>
        </w:rPr>
        <w:t xml:space="preserve"> as digital technologies </w:t>
      </w:r>
      <w:r w:rsidRPr="001A1145">
        <w:rPr>
          <w:rStyle w:val="Emphasis"/>
          <w:rFonts w:asciiTheme="minorHAnsi" w:hAnsiTheme="minorHAnsi" w:cstheme="minorHAnsi"/>
        </w:rPr>
        <w:t>continue to improve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multiply</w:t>
      </w:r>
      <w:r w:rsidRPr="001A1145">
        <w:rPr>
          <w:rStyle w:val="StyleUnderline"/>
          <w:rFonts w:asciiTheme="minorHAnsi" w:hAnsiTheme="minorHAnsi" w:cstheme="minorHAnsi"/>
        </w:rPr>
        <w:t xml:space="preserve"> and global competition </w:t>
      </w:r>
      <w:r w:rsidRPr="001A1145">
        <w:rPr>
          <w:rStyle w:val="Emphasis"/>
          <w:rFonts w:asciiTheme="minorHAnsi" w:hAnsiTheme="minorHAnsi" w:cstheme="minorHAnsi"/>
        </w:rPr>
        <w:t>continues to increase</w:t>
      </w:r>
      <w:r w:rsidRPr="001A1145">
        <w:rPr>
          <w:rFonts w:asciiTheme="minorHAnsi" w:hAnsiTheme="minorHAnsi" w:cstheme="minorHAnsi"/>
          <w:sz w:val="16"/>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1A1145">
        <w:rPr>
          <w:rStyle w:val="StyleUnderline"/>
          <w:rFonts w:asciiTheme="minorHAnsi" w:hAnsiTheme="minorHAnsi" w:cstheme="minorHAnsi"/>
        </w:rPr>
        <w:t xml:space="preserve">As </w:t>
      </w:r>
      <w:r w:rsidRPr="006B5371">
        <w:rPr>
          <w:rStyle w:val="Emphasis"/>
          <w:rFonts w:asciiTheme="minorHAnsi" w:hAnsiTheme="minorHAnsi" w:cstheme="minorHAnsi"/>
          <w:highlight w:val="green"/>
        </w:rPr>
        <w:t>3-D printing</w:t>
      </w:r>
      <w:r w:rsidRPr="001A1145">
        <w:rPr>
          <w:rStyle w:val="Emphasis"/>
          <w:rFonts w:asciiTheme="minorHAnsi" w:hAnsiTheme="minorHAnsi" w:cstheme="minorHAnsi"/>
        </w:rPr>
        <w:t xml:space="preserve"> improves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becomes cheaper</w:t>
      </w:r>
      <w:r w:rsidRPr="001A1145">
        <w:rPr>
          <w:rStyle w:val="StyleUnderline"/>
          <w:rFonts w:asciiTheme="minorHAnsi" w:hAnsiTheme="minorHAnsi" w:cstheme="minorHAnsi"/>
        </w:rPr>
        <w:t>, it will spread to</w:t>
      </w:r>
      <w:r w:rsidRPr="001A1145">
        <w:rPr>
          <w:rFonts w:asciiTheme="minorHAnsi" w:hAnsiTheme="minorHAnsi" w:cstheme="minorHAnsi"/>
          <w:sz w:val="16"/>
        </w:rPr>
        <w:t xml:space="preserve"> automobile engine blocks, manifolds and other complicated arrangements of pipes, airplane struts and wings, and </w:t>
      </w:r>
      <w:r w:rsidRPr="001A1145">
        <w:rPr>
          <w:rStyle w:val="Emphasis"/>
          <w:rFonts w:asciiTheme="minorHAnsi" w:hAnsiTheme="minorHAnsi" w:cstheme="minorHAnsi"/>
        </w:rPr>
        <w:t>countless other parts</w:t>
      </w:r>
      <w:r w:rsidRPr="001A1145">
        <w:rPr>
          <w:rStyle w:val="StyleUnderline"/>
          <w:rFonts w:asciiTheme="minorHAnsi" w:hAnsiTheme="minorHAnsi" w:cstheme="minorHAnsi"/>
        </w:rPr>
        <w:t xml:space="preserve">. Because 3-D printing </w:t>
      </w:r>
      <w:r w:rsidRPr="006B5371">
        <w:rPr>
          <w:rStyle w:val="StyleUnderline"/>
          <w:rFonts w:asciiTheme="minorHAnsi" w:hAnsiTheme="minorHAnsi" w:cstheme="minorHAnsi"/>
          <w:highlight w:val="green"/>
        </w:rPr>
        <w:t>generates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virtually </w:t>
      </w:r>
      <w:r w:rsidRPr="006B5371">
        <w:rPr>
          <w:rStyle w:val="Emphasis"/>
          <w:rFonts w:asciiTheme="minorHAnsi" w:hAnsiTheme="minorHAnsi" w:cstheme="minorHAnsi"/>
          <w:highlight w:val="green"/>
        </w:rPr>
        <w:t>no waste</w:t>
      </w:r>
      <w:r w:rsidRPr="001A1145">
        <w:rPr>
          <w:rStyle w:val="StyleUnderline"/>
          <w:rFonts w:asciiTheme="minorHAnsi" w:hAnsiTheme="minorHAnsi" w:cstheme="minorHAnsi"/>
        </w:rPr>
        <w:t xml:space="preserve"> and doesn't require </w:t>
      </w:r>
      <w:r w:rsidRPr="001A1145">
        <w:rPr>
          <w:rStyle w:val="Emphasis"/>
          <w:rFonts w:asciiTheme="minorHAnsi" w:hAnsiTheme="minorHAnsi" w:cstheme="minorHAnsi"/>
        </w:rPr>
        <w:t>massive molds</w:t>
      </w:r>
      <w:r w:rsidRPr="001A1145">
        <w:rPr>
          <w:rStyle w:val="StyleUnderline"/>
          <w:rFonts w:asciiTheme="minorHAnsi" w:hAnsiTheme="minorHAnsi" w:cstheme="minorHAnsi"/>
        </w:rPr>
        <w:t xml:space="preserve">, it </w:t>
      </w:r>
      <w:r w:rsidRPr="001A1145">
        <w:rPr>
          <w:rStyle w:val="Emphasis"/>
          <w:rFonts w:asciiTheme="minorHAnsi" w:hAnsiTheme="minorHAnsi" w:cstheme="minorHAnsi"/>
        </w:rPr>
        <w:t>accelerates dematerialization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We'll also be building things out of </w:t>
      </w:r>
      <w:r w:rsidRPr="001A1145">
        <w:rPr>
          <w:rStyle w:val="Emphasis"/>
          <w:rFonts w:asciiTheme="minorHAnsi" w:hAnsiTheme="minorHAnsi" w:cstheme="minorHAnsi"/>
        </w:rPr>
        <w:t>very different materials</w:t>
      </w:r>
      <w:r w:rsidRPr="001A1145">
        <w:rPr>
          <w:rFonts w:asciiTheme="minorHAnsi" w:hAnsiTheme="minorHAnsi" w:cstheme="minorHAnsi"/>
          <w:sz w:val="16"/>
        </w:rPr>
        <w:t xml:space="preserve"> from what we're using today. </w:t>
      </w:r>
      <w:r w:rsidRPr="001A1145">
        <w:rPr>
          <w:rStyle w:val="StyleUnderline"/>
          <w:rFonts w:asciiTheme="minorHAnsi" w:hAnsiTheme="minorHAnsi" w:cstheme="minorHAnsi"/>
        </w:rPr>
        <w:t xml:space="preserve">We're </w:t>
      </w:r>
      <w:r w:rsidRPr="001A1145">
        <w:rPr>
          <w:rStyle w:val="Emphasis"/>
          <w:rFonts w:asciiTheme="minorHAnsi" w:hAnsiTheme="minorHAnsi" w:cstheme="minorHAnsi"/>
        </w:rPr>
        <w:t>rapidly improving</w:t>
      </w:r>
      <w:r w:rsidRPr="001A1145">
        <w:rPr>
          <w:rStyle w:val="StyleUnderline"/>
          <w:rFonts w:asciiTheme="minorHAnsi" w:hAnsiTheme="minorHAnsi" w:cstheme="minorHAnsi"/>
        </w:rPr>
        <w:t xml:space="preserve"> our ability to use </w:t>
      </w:r>
      <w:r w:rsidRPr="006B5371">
        <w:rPr>
          <w:rStyle w:val="Emphasis"/>
          <w:rFonts w:asciiTheme="minorHAnsi" w:hAnsiTheme="minorHAnsi" w:cstheme="minorHAnsi"/>
          <w:highlight w:val="green"/>
        </w:rPr>
        <w:t>machine learning</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massive amounts of computing power</w:t>
      </w:r>
      <w:r w:rsidRPr="001A1145">
        <w:rPr>
          <w:rStyle w:val="StyleUnderline"/>
          <w:rFonts w:asciiTheme="minorHAnsi" w:hAnsiTheme="minorHAnsi" w:cstheme="minorHAnsi"/>
        </w:rPr>
        <w:t xml:space="preserve"> to screen the huge number of molecules available in the world. Well use this ability to </w:t>
      </w:r>
      <w:r w:rsidRPr="006B5371">
        <w:rPr>
          <w:rStyle w:val="StyleUnderline"/>
          <w:rFonts w:asciiTheme="minorHAnsi" w:hAnsiTheme="minorHAnsi" w:cstheme="minorHAnsi"/>
          <w:highlight w:val="green"/>
        </w:rPr>
        <w:t>determine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which </w:t>
      </w:r>
      <w:r w:rsidRPr="006B5371">
        <w:rPr>
          <w:rStyle w:val="Emphasis"/>
          <w:rFonts w:asciiTheme="minorHAnsi" w:hAnsiTheme="minorHAnsi" w:cstheme="minorHAnsi"/>
          <w:highlight w:val="green"/>
        </w:rPr>
        <w:t>substances</w:t>
      </w:r>
      <w:r w:rsidRPr="001A1145">
        <w:rPr>
          <w:rStyle w:val="Emphasis"/>
          <w:rFonts w:asciiTheme="minorHAnsi" w:hAnsiTheme="minorHAnsi" w:cstheme="minorHAnsi"/>
        </w:rPr>
        <w:t xml:space="preserve"> would be best</w:t>
      </w:r>
      <w:r w:rsidRPr="001A1145">
        <w:rPr>
          <w:rStyle w:val="StyleUnderline"/>
          <w:rFonts w:asciiTheme="minorHAnsi" w:hAnsiTheme="minorHAnsi" w:cstheme="minorHAnsi"/>
        </w:rPr>
        <w:t xml:space="preserve"> for making </w:t>
      </w:r>
      <w:r w:rsidRPr="001A1145">
        <w:rPr>
          <w:rStyle w:val="Emphasis"/>
          <w:rFonts w:asciiTheme="minorHAnsi" w:hAnsiTheme="minorHAnsi" w:cstheme="minorHAnsi"/>
        </w:rPr>
        <w:t>flexible solar panels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more efficient batteries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other important equipment</w:t>
      </w:r>
      <w:r w:rsidRPr="001A1145">
        <w:rPr>
          <w:rStyle w:val="StyleUnderline"/>
          <w:rFonts w:asciiTheme="minorHAnsi" w:hAnsiTheme="minorHAnsi" w:cstheme="minorHAnsi"/>
        </w:rPr>
        <w:t xml:space="preserve">. Our search for the right materials to use has so far been </w:t>
      </w:r>
      <w:r w:rsidRPr="001A1145">
        <w:rPr>
          <w:rStyle w:val="Emphasis"/>
          <w:rFonts w:asciiTheme="minorHAnsi" w:hAnsiTheme="minorHAnsi" w:cstheme="minorHAnsi"/>
        </w:rPr>
        <w:t>slow</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laborious</w:t>
      </w:r>
      <w:r w:rsidRPr="001A1145">
        <w:rPr>
          <w:rStyle w:val="StyleUnderline"/>
          <w:rFonts w:asciiTheme="minorHAnsi" w:hAnsiTheme="minorHAnsi" w:cstheme="minorHAnsi"/>
        </w:rPr>
        <w:t xml:space="preserve">. That's </w:t>
      </w:r>
      <w:r w:rsidRPr="001A1145">
        <w:rPr>
          <w:rStyle w:val="Emphasis"/>
          <w:rFonts w:asciiTheme="minorHAnsi" w:hAnsiTheme="minorHAnsi" w:cstheme="minorHAnsi"/>
        </w:rPr>
        <w:t>about to change</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So is our ability to </w:t>
      </w:r>
      <w:r w:rsidRPr="001A1145">
        <w:rPr>
          <w:rStyle w:val="Emphasis"/>
          <w:rFonts w:asciiTheme="minorHAnsi" w:hAnsiTheme="minorHAnsi" w:cstheme="minorHAnsi"/>
        </w:rPr>
        <w:t>understand nature's proteins</w:t>
      </w:r>
      <w:r w:rsidRPr="001A1145">
        <w:rPr>
          <w:rStyle w:val="StyleUnderline"/>
          <w:rFonts w:asciiTheme="minorHAnsi" w:hAnsiTheme="minorHAnsi" w:cstheme="minorHAnsi"/>
        </w:rPr>
        <w:t xml:space="preserve">, and to </w:t>
      </w:r>
      <w:r w:rsidRPr="001A1145">
        <w:rPr>
          <w:rStyle w:val="Emphasis"/>
          <w:rFonts w:asciiTheme="minorHAnsi" w:hAnsiTheme="minorHAnsi" w:cstheme="minorHAnsi"/>
        </w:rPr>
        <w:t>generate new ones</w:t>
      </w:r>
      <w:r w:rsidRPr="001A1145">
        <w:rPr>
          <w:rFonts w:asciiTheme="minorHAnsi" w:hAnsiTheme="minorHAnsi" w:cstheme="minorHAnsi"/>
          <w:sz w:val="16"/>
        </w:rP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1A1145">
        <w:rPr>
          <w:rStyle w:val="Emphasis"/>
          <w:rFonts w:asciiTheme="minorHAnsi" w:hAnsiTheme="minorHAnsi" w:cstheme="minorHAnsi"/>
        </w:rPr>
        <w:t>digital tools</w:t>
      </w:r>
      <w:r w:rsidRPr="001A1145">
        <w:rPr>
          <w:rFonts w:asciiTheme="minorHAnsi" w:hAnsiTheme="minorHAnsi" w:cstheme="minorHAnsi"/>
          <w:sz w:val="16"/>
        </w:rPr>
        <w:t xml:space="preserve">, we're learning quickly. In 2018, as part of a contest, the AlphaFold software developed by Google DeepMind correctly guessed the structure of twenty-five out of forty-three proteins it was shown; the second-place finisher guessed correctly three times. DeepMind cofounder Demis Hassabis says, "We [haven't] solved the protein-folding problem, this is just a first step... but we have a good system and we have a ton of ideas we haven't implemented yet." As these good ideas accumulate, they </w:t>
      </w:r>
      <w:r w:rsidRPr="001A1145">
        <w:rPr>
          <w:rStyle w:val="StyleUnderline"/>
          <w:rFonts w:asciiTheme="minorHAnsi" w:hAnsiTheme="minorHAnsi" w:cstheme="minorHAnsi"/>
        </w:rPr>
        <w:t>might</w:t>
      </w:r>
      <w:r w:rsidRPr="001A1145">
        <w:rPr>
          <w:rFonts w:asciiTheme="minorHAnsi" w:hAnsiTheme="minorHAnsi" w:cstheme="minorHAnsi"/>
          <w:sz w:val="16"/>
        </w:rPr>
        <w:t xml:space="preserve"> well </w:t>
      </w:r>
      <w:r w:rsidRPr="001A1145">
        <w:rPr>
          <w:rStyle w:val="StyleUnderline"/>
          <w:rFonts w:asciiTheme="minorHAnsi" w:hAnsiTheme="minorHAnsi" w:cstheme="minorHAnsi"/>
        </w:rPr>
        <w:t xml:space="preserve">let us make </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p</w:t>
      </w:r>
      <w:r w:rsidRPr="001A1145">
        <w:rPr>
          <w:rStyle w:val="Emphasis"/>
          <w:rFonts w:asciiTheme="minorHAnsi" w:hAnsiTheme="minorHAnsi" w:cstheme="minorHAnsi"/>
          <w:color w:val="FF0000"/>
          <w:sz w:val="30"/>
          <w:szCs w:val="30"/>
        </w:rPr>
        <w:t>i</w:t>
      </w:r>
      <w:r w:rsidRPr="001A1145">
        <w:rPr>
          <w:rStyle w:val="Emphasis"/>
          <w:rFonts w:asciiTheme="minorHAnsi" w:hAnsiTheme="minorHAnsi" w:cstheme="minorHAnsi"/>
          <w:color w:val="0000FF"/>
          <w:sz w:val="30"/>
          <w:szCs w:val="30"/>
        </w:rPr>
        <w:t>d</w:t>
      </w:r>
      <w:r w:rsidRPr="001A1145">
        <w:rPr>
          <w:rStyle w:val="Emphasis"/>
          <w:rFonts w:asciiTheme="minorHAnsi" w:hAnsiTheme="minorHAnsi" w:cstheme="minorHAnsi"/>
          <w:color w:val="FF0000"/>
          <w:sz w:val="30"/>
          <w:szCs w:val="30"/>
        </w:rPr>
        <w:t>e</w:t>
      </w:r>
      <w:r w:rsidRPr="001A1145">
        <w:rPr>
          <w:rStyle w:val="Emphasis"/>
          <w:rFonts w:asciiTheme="minorHAnsi" w:hAnsiTheme="minorHAnsi" w:cstheme="minorHAnsi"/>
          <w:color w:val="0000FF"/>
          <w:sz w:val="30"/>
          <w:szCs w:val="30"/>
        </w:rPr>
        <w:t>r</w:t>
      </w:r>
      <w:r w:rsidRPr="001A1145">
        <w:rPr>
          <w:rStyle w:val="Emphasis"/>
          <w:rFonts w:asciiTheme="minorHAnsi" w:hAnsiTheme="minorHAnsi" w:cstheme="minorHAnsi"/>
          <w:sz w:val="30"/>
          <w:szCs w:val="30"/>
        </w:rPr>
        <w:t>-</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t</w:t>
      </w:r>
      <w:r w:rsidRPr="001A1145">
        <w:rPr>
          <w:rStyle w:val="Emphasis"/>
          <w:rFonts w:asciiTheme="minorHAnsi" w:hAnsiTheme="minorHAnsi" w:cstheme="minorHAnsi"/>
          <w:color w:val="FF0000"/>
          <w:sz w:val="30"/>
          <w:szCs w:val="30"/>
        </w:rPr>
        <w:t>r</w:t>
      </w:r>
      <w:r w:rsidRPr="001A1145">
        <w:rPr>
          <w:rStyle w:val="Emphasis"/>
          <w:rFonts w:asciiTheme="minorHAnsi" w:hAnsiTheme="minorHAnsi" w:cstheme="minorHAnsi"/>
          <w:color w:val="0000FF"/>
          <w:sz w:val="30"/>
          <w:szCs w:val="30"/>
        </w:rPr>
        <w:t>e</w:t>
      </w:r>
      <w:r w:rsidRPr="001A1145">
        <w:rPr>
          <w:rStyle w:val="Emphasis"/>
          <w:rFonts w:asciiTheme="minorHAnsi" w:hAnsiTheme="minorHAnsi" w:cstheme="minorHAnsi"/>
          <w:color w:val="FF0000"/>
          <w:sz w:val="30"/>
          <w:szCs w:val="30"/>
        </w:rPr>
        <w:t>n</w:t>
      </w:r>
      <w:r w:rsidRPr="001A1145">
        <w:rPr>
          <w:rStyle w:val="Emphasis"/>
          <w:rFonts w:asciiTheme="minorHAnsi" w:hAnsiTheme="minorHAnsi" w:cstheme="minorHAnsi"/>
          <w:color w:val="0000FF"/>
          <w:sz w:val="30"/>
          <w:szCs w:val="30"/>
        </w:rPr>
        <w:t>g</w:t>
      </w:r>
      <w:r w:rsidRPr="001A1145">
        <w:rPr>
          <w:rStyle w:val="Emphasis"/>
          <w:rFonts w:asciiTheme="minorHAnsi" w:hAnsiTheme="minorHAnsi" w:cstheme="minorHAnsi"/>
          <w:color w:val="FF0000"/>
          <w:sz w:val="30"/>
          <w:szCs w:val="30"/>
        </w:rPr>
        <w:t>t</w:t>
      </w:r>
      <w:r w:rsidRPr="001A1145">
        <w:rPr>
          <w:rStyle w:val="Emphasis"/>
          <w:rFonts w:asciiTheme="minorHAnsi" w:hAnsiTheme="minorHAnsi" w:cstheme="minorHAnsi"/>
          <w:color w:val="0000FF"/>
          <w:sz w:val="30"/>
          <w:szCs w:val="30"/>
        </w:rPr>
        <w:t>h</w:t>
      </w:r>
      <w:r w:rsidRPr="001A1145">
        <w:rPr>
          <w:rStyle w:val="StyleUnderline"/>
          <w:rFonts w:asciiTheme="minorHAnsi" w:hAnsiTheme="minorHAnsi" w:cstheme="minorHAnsi"/>
        </w:rPr>
        <w:t xml:space="preserve"> materials</w:t>
      </w:r>
      <w:r w:rsidRPr="001A1145">
        <w:rPr>
          <w:rFonts w:asciiTheme="minorHAnsi" w:hAnsiTheme="minorHAnsi" w:cstheme="minorHAnsi"/>
          <w:sz w:val="16"/>
        </w:rPr>
        <w:t xml:space="preserve">. Energy. </w:t>
      </w:r>
      <w:r w:rsidRPr="001A1145">
        <w:rPr>
          <w:rStyle w:val="StyleUnderline"/>
          <w:rFonts w:asciiTheme="minorHAnsi" w:hAnsiTheme="minorHAnsi" w:cstheme="minorHAnsi"/>
        </w:rPr>
        <w:t xml:space="preserve">One of humanity's </w:t>
      </w:r>
      <w:r w:rsidRPr="001A1145">
        <w:rPr>
          <w:rStyle w:val="Emphasis"/>
          <w:rFonts w:asciiTheme="minorHAnsi" w:hAnsiTheme="minorHAnsi" w:cstheme="minorHAnsi"/>
        </w:rPr>
        <w:t>most urgent tasks</w:t>
      </w:r>
      <w:r w:rsidRPr="001A1145">
        <w:rPr>
          <w:rFonts w:asciiTheme="minorHAnsi" w:hAnsiTheme="minorHAnsi" w:cstheme="minorHAnsi"/>
          <w:sz w:val="16"/>
        </w:rPr>
        <w:t xml:space="preserve"> in the twenty-first century </w:t>
      </w:r>
      <w:r w:rsidRPr="001A1145">
        <w:rPr>
          <w:rStyle w:val="StyleUnderline"/>
          <w:rFonts w:asciiTheme="minorHAnsi" w:hAnsiTheme="minorHAnsi" w:cstheme="minorHAnsi"/>
        </w:rPr>
        <w:t xml:space="preserve">is </w:t>
      </w:r>
      <w:r w:rsidRPr="006B5371">
        <w:rPr>
          <w:rStyle w:val="StyleUnderline"/>
          <w:rFonts w:asciiTheme="minorHAnsi" w:hAnsiTheme="minorHAnsi" w:cstheme="minorHAnsi"/>
          <w:highlight w:val="green"/>
        </w:rPr>
        <w:t xml:space="preserve">to </w:t>
      </w:r>
      <w:r w:rsidRPr="006B5371">
        <w:rPr>
          <w:rStyle w:val="Emphasis"/>
          <w:rFonts w:asciiTheme="minorHAnsi" w:hAnsiTheme="minorHAnsi" w:cstheme="minorHAnsi"/>
          <w:highlight w:val="green"/>
        </w:rPr>
        <w:t>reduce</w:t>
      </w:r>
      <w:r w:rsidRPr="001A1145">
        <w:rPr>
          <w:rStyle w:val="Emphasis"/>
          <w:rFonts w:asciiTheme="minorHAnsi" w:hAnsiTheme="minorHAnsi" w:cstheme="minorHAnsi"/>
        </w:rPr>
        <w:t xml:space="preserve"> greenhouse gas </w:t>
      </w:r>
      <w:r w:rsidRPr="006B5371">
        <w:rPr>
          <w:rStyle w:val="Emphasis"/>
          <w:rFonts w:asciiTheme="minorHAnsi" w:hAnsiTheme="minorHAnsi" w:cstheme="minorHAnsi"/>
          <w:highlight w:val="green"/>
        </w:rPr>
        <w:t>emissions</w:t>
      </w:r>
      <w:r w:rsidRPr="001A1145">
        <w:rPr>
          <w:rStyle w:val="StyleUnderline"/>
          <w:rFonts w:asciiTheme="minorHAnsi" w:hAnsiTheme="minorHAnsi" w:cstheme="minorHAnsi"/>
        </w:rPr>
        <w:t xml:space="preserve">. Two ways to do this are to become </w:t>
      </w:r>
      <w:r w:rsidRPr="006B5371">
        <w:rPr>
          <w:rStyle w:val="Emphasis"/>
          <w:rFonts w:asciiTheme="minorHAnsi" w:hAnsiTheme="minorHAnsi" w:cstheme="minorHAnsi"/>
          <w:highlight w:val="green"/>
        </w:rPr>
        <w:t>more efficient</w:t>
      </w:r>
      <w:r w:rsidRPr="001A1145">
        <w:rPr>
          <w:rStyle w:val="StyleUnderline"/>
          <w:rFonts w:asciiTheme="minorHAnsi" w:hAnsiTheme="minorHAnsi" w:cstheme="minorHAnsi"/>
        </w:rPr>
        <w:t xml:space="preserve"> in using </w:t>
      </w:r>
      <w:r w:rsidRPr="006B5371">
        <w:rPr>
          <w:rStyle w:val="StyleUnderline"/>
          <w:rFonts w:asciiTheme="minorHAnsi" w:hAnsiTheme="minorHAnsi" w:cstheme="minorHAnsi"/>
          <w:highlight w:val="green"/>
        </w:rPr>
        <w:t>energy and</w:t>
      </w:r>
      <w:r w:rsidRPr="001A1145">
        <w:rPr>
          <w:rStyle w:val="StyleUnderline"/>
          <w:rFonts w:asciiTheme="minorHAnsi" w:hAnsiTheme="minorHAnsi" w:cstheme="minorHAnsi"/>
        </w:rPr>
        <w:t xml:space="preserve">, when generating it, to </w:t>
      </w:r>
      <w:r w:rsidRPr="006B5371">
        <w:rPr>
          <w:rStyle w:val="Emphasis"/>
          <w:rFonts w:asciiTheme="minorHAnsi" w:hAnsiTheme="minorHAnsi" w:cstheme="minorHAnsi"/>
          <w:highlight w:val="green"/>
        </w:rPr>
        <w:t>shift away</w:t>
      </w:r>
      <w:r w:rsidRPr="001A1145">
        <w:rPr>
          <w:rStyle w:val="StyleUnderline"/>
          <w:rFonts w:asciiTheme="minorHAnsi" w:hAnsiTheme="minorHAnsi" w:cstheme="minorHAnsi"/>
        </w:rPr>
        <w:t xml:space="preserve"> from carbon-emitting fossil fuels. </w:t>
      </w:r>
      <w:r w:rsidRPr="006B5371">
        <w:rPr>
          <w:rStyle w:val="StyleUnderline"/>
          <w:rFonts w:asciiTheme="minorHAnsi" w:hAnsiTheme="minorHAnsi" w:cstheme="minorHAnsi"/>
          <w:highlight w:val="green"/>
        </w:rPr>
        <w:t>Digital tools</w:t>
      </w:r>
      <w:r w:rsidRPr="001A1145">
        <w:rPr>
          <w:rStyle w:val="StyleUnderline"/>
          <w:rFonts w:asciiTheme="minorHAnsi" w:hAnsiTheme="minorHAnsi" w:cstheme="minorHAnsi"/>
        </w:rPr>
        <w:t xml:space="preserve"> will </w:t>
      </w:r>
      <w:r w:rsidRPr="001A1145">
        <w:rPr>
          <w:rStyle w:val="Emphasis"/>
          <w:rFonts w:asciiTheme="minorHAnsi" w:hAnsiTheme="minorHAnsi" w:cstheme="minorHAnsi"/>
        </w:rPr>
        <w:t>help greatly</w:t>
      </w:r>
      <w:r w:rsidRPr="001A1145">
        <w:rPr>
          <w:rStyle w:val="StyleUnderline"/>
          <w:rFonts w:asciiTheme="minorHAnsi" w:hAnsiTheme="minorHAnsi" w:cstheme="minorHAnsi"/>
        </w:rPr>
        <w:t xml:space="preserve"> with both</w:t>
      </w:r>
      <w:r w:rsidRPr="001A1145">
        <w:rPr>
          <w:rFonts w:asciiTheme="minorHAnsi" w:hAnsiTheme="minorHAnsi" w:cstheme="minorHAnsi"/>
          <w:sz w:val="16"/>
        </w:rPr>
        <w:t xml:space="preserve">. </w:t>
      </w:r>
      <w:r w:rsidRPr="001A1145">
        <w:rPr>
          <w:rStyle w:val="Emphasis"/>
          <w:rFonts w:asciiTheme="minorHAnsi" w:hAnsiTheme="minorHAnsi" w:cstheme="minorHAnsi"/>
        </w:rPr>
        <w:t>Several groups have recently shown</w:t>
      </w:r>
      <w:r w:rsidRPr="001A1145">
        <w:rPr>
          <w:rStyle w:val="StyleUnderline"/>
          <w:rFonts w:asciiTheme="minorHAnsi" w:hAnsiTheme="minorHAnsi" w:cstheme="minorHAnsi"/>
        </w:rPr>
        <w:t xml:space="preserve"> that they can combine machine learning and other techniques to </w:t>
      </w:r>
      <w:r w:rsidRPr="006B5371">
        <w:rPr>
          <w:rStyle w:val="Emphasis"/>
          <w:rFonts w:asciiTheme="minorHAnsi" w:hAnsiTheme="minorHAnsi" w:cstheme="minorHAnsi"/>
          <w:highlight w:val="green"/>
        </w:rPr>
        <w:t>increase</w:t>
      </w:r>
      <w:r w:rsidRPr="001A1145">
        <w:rPr>
          <w:rStyle w:val="Emphasis"/>
          <w:rFonts w:asciiTheme="minorHAnsi" w:hAnsiTheme="minorHAnsi" w:cstheme="minorHAnsi"/>
        </w:rPr>
        <w:t xml:space="preserve"> the energy </w:t>
      </w:r>
      <w:r w:rsidRPr="006B5371">
        <w:rPr>
          <w:rStyle w:val="Emphasis"/>
          <w:rFonts w:asciiTheme="minorHAnsi" w:hAnsiTheme="minorHAnsi" w:cstheme="minorHAnsi"/>
          <w:highlight w:val="green"/>
        </w:rPr>
        <w:t>efficiency</w:t>
      </w:r>
      <w:r w:rsidRPr="006B5371">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of data centers by as much as </w:t>
      </w:r>
      <w:r w:rsidRPr="001A1145">
        <w:rPr>
          <w:rStyle w:val="Emphasis"/>
          <w:rFonts w:asciiTheme="minorHAnsi" w:hAnsiTheme="minorHAnsi" w:cstheme="minorHAnsi"/>
        </w:rPr>
        <w:t>30 percent</w:t>
      </w:r>
      <w:r w:rsidRPr="001A1145">
        <w:rPr>
          <w:rFonts w:asciiTheme="minorHAnsi" w:hAnsiTheme="minorHAnsi" w:cstheme="minorHAnsi"/>
          <w:sz w:val="16"/>
        </w:rPr>
        <w:t xml:space="preserve">. This large improvement matters for two reasons. First, </w:t>
      </w:r>
      <w:r w:rsidRPr="001A1145">
        <w:rPr>
          <w:rStyle w:val="StyleUnderline"/>
          <w:rFonts w:asciiTheme="minorHAnsi" w:hAnsiTheme="minorHAnsi" w:cstheme="minorHAnsi"/>
        </w:rPr>
        <w:t xml:space="preserve">data centers are </w:t>
      </w:r>
      <w:r w:rsidRPr="001A1145">
        <w:rPr>
          <w:rStyle w:val="Emphasis"/>
          <w:rFonts w:asciiTheme="minorHAnsi" w:hAnsiTheme="minorHAnsi" w:cstheme="minorHAnsi"/>
        </w:rPr>
        <w:t>heavy users</w:t>
      </w:r>
      <w:r w:rsidRPr="001A1145">
        <w:rPr>
          <w:rStyle w:val="StyleUnderline"/>
          <w:rFonts w:asciiTheme="minorHAnsi" w:hAnsiTheme="minorHAnsi" w:cstheme="minorHAnsi"/>
        </w:rPr>
        <w:t xml:space="preserve"> of energy</w:t>
      </w:r>
      <w:r w:rsidRPr="001A1145">
        <w:rPr>
          <w:rFonts w:asciiTheme="minorHAnsi" w:hAnsiTheme="minorHAnsi" w:cstheme="minorHAnsi"/>
          <w:sz w:val="16"/>
        </w:rPr>
        <w:t xml:space="preserve">, accounting for about 1 percent of global electricity demand. So efficiencies in these facilities help. Second, and more important, </w:t>
      </w:r>
      <w:r w:rsidRPr="001A1145">
        <w:rPr>
          <w:rStyle w:val="StyleUnderline"/>
          <w:rFonts w:asciiTheme="minorHAnsi" w:hAnsiTheme="minorHAnsi" w:cstheme="minorHAnsi"/>
        </w:rPr>
        <w:t xml:space="preserve">these gains indicate </w:t>
      </w:r>
      <w:r w:rsidRPr="001A1145">
        <w:rPr>
          <w:rStyle w:val="Emphasis"/>
          <w:rFonts w:asciiTheme="minorHAnsi" w:hAnsiTheme="minorHAnsi" w:cstheme="minorHAnsi"/>
        </w:rPr>
        <w:t>how much</w:t>
      </w:r>
      <w:r w:rsidRPr="001A1145">
        <w:rPr>
          <w:rStyle w:val="StyleUnderline"/>
          <w:rFonts w:asciiTheme="minorHAnsi" w:hAnsiTheme="minorHAnsi" w:cstheme="minorHAnsi"/>
        </w:rPr>
        <w:t xml:space="preserve"> the energy use of </w:t>
      </w:r>
      <w:r w:rsidRPr="001A1145">
        <w:rPr>
          <w:rStyle w:val="Emphasis"/>
          <w:rFonts w:asciiTheme="minorHAnsi" w:hAnsiTheme="minorHAnsi" w:cstheme="minorHAnsi"/>
        </w:rPr>
        <w:t>all our other complicated infrastructures</w:t>
      </w:r>
      <w:r w:rsidRPr="001A1145">
        <w:rPr>
          <w:rStyle w:val="StyleUnderline"/>
          <w:rFonts w:asciiTheme="minorHAnsi" w:hAnsiTheme="minorHAnsi" w:cstheme="minorHAnsi"/>
        </w:rPr>
        <w:t xml:space="preserve">— everything from </w:t>
      </w:r>
      <w:r w:rsidRPr="001A1145">
        <w:rPr>
          <w:rStyle w:val="Emphasis"/>
          <w:rFonts w:asciiTheme="minorHAnsi" w:hAnsiTheme="minorHAnsi" w:cstheme="minorHAnsi"/>
        </w:rPr>
        <w:t>electricity grids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chemical plants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steel mills</w:t>
      </w:r>
      <w:r w:rsidRPr="001A1145">
        <w:rPr>
          <w:rStyle w:val="StyleUnderline"/>
          <w:rFonts w:asciiTheme="minorHAnsi" w:hAnsiTheme="minorHAnsi" w:cstheme="minorHAnsi"/>
        </w:rPr>
        <w:t xml:space="preserve">—can be </w:t>
      </w:r>
      <w:r w:rsidRPr="001A1145">
        <w:rPr>
          <w:rStyle w:val="Emphasis"/>
          <w:rFonts w:asciiTheme="minorHAnsi" w:hAnsiTheme="minorHAnsi" w:cstheme="minorHAnsi"/>
        </w:rPr>
        <w:t>trimmed</w:t>
      </w:r>
      <w:r w:rsidRPr="001A1145">
        <w:rPr>
          <w:rStyle w:val="StyleUnderline"/>
          <w:rFonts w:asciiTheme="minorHAnsi" w:hAnsiTheme="minorHAnsi" w:cstheme="minorHAnsi"/>
        </w:rPr>
        <w:t xml:space="preserve">. All are a </w:t>
      </w:r>
      <w:r w:rsidRPr="001A1145">
        <w:rPr>
          <w:rStyle w:val="Emphasis"/>
          <w:rFonts w:asciiTheme="minorHAnsi" w:hAnsiTheme="minorHAnsi" w:cstheme="minorHAnsi"/>
        </w:rPr>
        <w:t>great deal less energy efficient</w:t>
      </w:r>
      <w:r w:rsidRPr="001A1145">
        <w:rPr>
          <w:rStyle w:val="StyleUnderline"/>
          <w:rFonts w:asciiTheme="minorHAnsi" w:hAnsiTheme="minorHAnsi" w:cstheme="minorHAnsi"/>
        </w:rPr>
        <w:t xml:space="preserve"> than they could be. We have both </w:t>
      </w:r>
      <w:r w:rsidRPr="001A1145">
        <w:rPr>
          <w:rStyle w:val="Emphasis"/>
          <w:rFonts w:asciiTheme="minorHAnsi" w:hAnsiTheme="minorHAnsi" w:cstheme="minorHAnsi"/>
        </w:rPr>
        <w:t>ample opportunity</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ample incentive</w:t>
      </w:r>
      <w:r w:rsidRPr="001A1145">
        <w:rPr>
          <w:rStyle w:val="StyleUnderline"/>
          <w:rFonts w:asciiTheme="minorHAnsi" w:hAnsiTheme="minorHAnsi" w:cstheme="minorHAnsi"/>
        </w:rPr>
        <w:t xml:space="preserve"> now to improve them. Both </w:t>
      </w:r>
      <w:r w:rsidRPr="001A1145">
        <w:rPr>
          <w:rStyle w:val="Emphasis"/>
          <w:rFonts w:asciiTheme="minorHAnsi" w:hAnsiTheme="minorHAnsi" w:cstheme="minorHAnsi"/>
        </w:rPr>
        <w:t>wind</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solar power</w:t>
      </w:r>
      <w:r w:rsidRPr="001A1145">
        <w:rPr>
          <w:rStyle w:val="StyleUnderline"/>
          <w:rFonts w:asciiTheme="minorHAnsi" w:hAnsiTheme="minorHAnsi" w:cstheme="minorHAnsi"/>
        </w:rPr>
        <w:t xml:space="preserve"> are becoming </w:t>
      </w:r>
      <w:r w:rsidRPr="001A1145">
        <w:rPr>
          <w:rStyle w:val="Emphasis"/>
          <w:rFonts w:asciiTheme="minorHAnsi" w:hAnsiTheme="minorHAnsi" w:cstheme="minorHAnsi"/>
        </w:rPr>
        <w:t>much cheaper</w:t>
      </w:r>
      <w:r w:rsidRPr="001A1145">
        <w:rPr>
          <w:rFonts w:asciiTheme="minorHAnsi" w:hAnsiTheme="minorHAnsi" w:cstheme="minorHAnsi"/>
          <w:sz w:val="16"/>
        </w:rPr>
        <w:t xml:space="preserve">, so much so that </w:t>
      </w:r>
      <w:r w:rsidRPr="001A1145">
        <w:rPr>
          <w:rStyle w:val="StyleUnderline"/>
          <w:rFonts w:asciiTheme="minorHAnsi" w:hAnsiTheme="minorHAnsi" w:cstheme="minorHAnsi"/>
        </w:rPr>
        <w:t xml:space="preserve">in </w:t>
      </w:r>
      <w:r w:rsidRPr="001A1145">
        <w:rPr>
          <w:rStyle w:val="Emphasis"/>
          <w:rFonts w:asciiTheme="minorHAnsi" w:hAnsiTheme="minorHAnsi" w:cstheme="minorHAnsi"/>
        </w:rPr>
        <w:t>many parts of the world</w:t>
      </w:r>
      <w:r w:rsidRPr="001A1145">
        <w:rPr>
          <w:rStyle w:val="StyleUnderline"/>
          <w:rFonts w:asciiTheme="minorHAnsi" w:hAnsiTheme="minorHAnsi" w:cstheme="minorHAnsi"/>
        </w:rPr>
        <w:t xml:space="preserve"> they're now the </w:t>
      </w:r>
      <w:r w:rsidRPr="001A1145">
        <w:rPr>
          <w:rStyle w:val="Emphasis"/>
          <w:rFonts w:asciiTheme="minorHAnsi" w:hAnsiTheme="minorHAnsi" w:cstheme="minorHAnsi"/>
        </w:rPr>
        <w:t>most cost-effective options</w:t>
      </w:r>
      <w:r w:rsidRPr="001A1145">
        <w:rPr>
          <w:rFonts w:asciiTheme="minorHAnsi" w:hAnsiTheme="minorHAnsi" w:cstheme="minorHAnsi"/>
          <w:sz w:val="16"/>
        </w:rPr>
        <w:t xml:space="preserve">, even without government subsidies, for new electrical generators. These energy sources use virtually no resources once they're up and running and generate no greenhouse gases; </w:t>
      </w:r>
      <w:r w:rsidRPr="001A1145">
        <w:rPr>
          <w:rStyle w:val="StyleUnderline"/>
          <w:rFonts w:asciiTheme="minorHAnsi" w:hAnsiTheme="minorHAnsi" w:cstheme="minorHAnsi"/>
        </w:rPr>
        <w:t xml:space="preserve">they're among the </w:t>
      </w:r>
      <w:r w:rsidRPr="001A1145">
        <w:rPr>
          <w:rStyle w:val="Emphasis"/>
          <w:rFonts w:asciiTheme="minorHAnsi" w:hAnsiTheme="minorHAnsi" w:cstheme="minorHAnsi"/>
        </w:rPr>
        <w:t xml:space="preserve">world </w:t>
      </w:r>
      <w:r w:rsidRPr="006B5371">
        <w:rPr>
          <w:rStyle w:val="Emphasis"/>
          <w:rFonts w:asciiTheme="minorHAnsi" w:hAnsiTheme="minorHAnsi" w:cstheme="minorHAnsi"/>
          <w:highlight w:val="green"/>
        </w:rPr>
        <w:t>champions</w:t>
      </w:r>
      <w:r w:rsidRPr="006B5371">
        <w:rPr>
          <w:rStyle w:val="StyleUnderline"/>
          <w:rFonts w:asciiTheme="minorHAnsi" w:hAnsiTheme="minorHAnsi" w:cstheme="minorHAnsi"/>
          <w:highlight w:val="green"/>
        </w:rPr>
        <w:t xml:space="preserve"> of dematerialization</w:t>
      </w:r>
      <w:r w:rsidRPr="001A1145">
        <w:rPr>
          <w:rStyle w:val="StyleUnderline"/>
          <w:rFonts w:asciiTheme="minorHAnsi" w:hAnsiTheme="minorHAnsi" w:cstheme="minorHAnsi"/>
        </w:rPr>
        <w:t xml:space="preserve">. In the decades to come they might well be </w:t>
      </w:r>
      <w:r w:rsidRPr="006B5371">
        <w:rPr>
          <w:rStyle w:val="StyleUnderline"/>
          <w:rFonts w:asciiTheme="minorHAnsi" w:hAnsiTheme="minorHAnsi" w:cstheme="minorHAnsi"/>
          <w:highlight w:val="green"/>
        </w:rPr>
        <w:t xml:space="preserve">joined by </w:t>
      </w:r>
      <w:r w:rsidRPr="006B5371">
        <w:rPr>
          <w:rStyle w:val="Emphasis"/>
          <w:rFonts w:asciiTheme="minorHAnsi" w:hAnsiTheme="minorHAnsi" w:cstheme="minorHAnsi"/>
          <w:highlight w:val="green"/>
        </w:rPr>
        <w:t>nuclear fusion</w:t>
      </w:r>
      <w:r w:rsidRPr="001A1145">
        <w:rPr>
          <w:rFonts w:asciiTheme="minorHAnsi" w:hAnsiTheme="minorHAnsi" w:cstheme="minorHAnsi"/>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1A1145">
        <w:rPr>
          <w:rStyle w:val="Emphasis"/>
          <w:rFonts w:asciiTheme="minorHAnsi" w:hAnsiTheme="minorHAnsi" w:cstheme="minorHAnsi"/>
        </w:rPr>
        <w:t>massive improvements</w:t>
      </w:r>
      <w:r w:rsidRPr="001A1145">
        <w:rPr>
          <w:rStyle w:val="StyleUnderline"/>
          <w:rFonts w:asciiTheme="minorHAnsi" w:hAnsiTheme="minorHAnsi" w:cstheme="minorHAnsi"/>
        </w:rPr>
        <w:t xml:space="preserve"> in sensors and computing power are boosting hope that fusion power might truly be </w:t>
      </w:r>
      <w:r w:rsidRPr="001A1145">
        <w:rPr>
          <w:rStyle w:val="Emphasis"/>
          <w:rFonts w:asciiTheme="minorHAnsi" w:hAnsiTheme="minorHAnsi" w:cstheme="minorHAnsi"/>
        </w:rPr>
        <w:t>only a generation away</w:t>
      </w:r>
      <w:r w:rsidRPr="001A1145">
        <w:rPr>
          <w:rFonts w:asciiTheme="minorHAnsi" w:hAnsiTheme="minorHAnsi" w:cstheme="minorHAnsi"/>
          <w:sz w:val="16"/>
        </w:rPr>
        <w:t xml:space="preserve">. </w:t>
      </w:r>
    </w:p>
    <w:p w14:paraId="32AF1167" w14:textId="77777777" w:rsidR="007B072D" w:rsidRPr="001A1145" w:rsidRDefault="007B072D" w:rsidP="007B072D">
      <w:pPr>
        <w:rPr>
          <w:rFonts w:asciiTheme="minorHAnsi" w:hAnsiTheme="minorHAnsi" w:cstheme="minorHAnsi"/>
        </w:rPr>
      </w:pPr>
    </w:p>
    <w:p w14:paraId="013B645A" w14:textId="77777777" w:rsidR="007B072D" w:rsidRPr="00EA2546" w:rsidRDefault="007B072D" w:rsidP="007B072D">
      <w:pPr>
        <w:pStyle w:val="Heading4"/>
        <w:rPr>
          <w:bCs w:val="0"/>
        </w:rPr>
      </w:pPr>
      <w:r>
        <w:rPr>
          <w:rFonts w:asciiTheme="minorHAnsi" w:hAnsiTheme="minorHAnsi" w:cstheme="minorHAnsi"/>
        </w:rPr>
        <w:t>---P</w:t>
      </w:r>
      <w:r w:rsidRPr="00EA2546">
        <w:t xml:space="preserve">hysical limits </w:t>
      </w:r>
      <w:r w:rsidRPr="00EA2546">
        <w:rPr>
          <w:u w:val="single"/>
        </w:rPr>
        <w:t>aren’t absolute</w:t>
      </w:r>
      <w:r w:rsidRPr="00EA2546">
        <w:t>---laundry list of warrants</w:t>
      </w:r>
      <w:r>
        <w:t>.</w:t>
      </w:r>
    </w:p>
    <w:p w14:paraId="5E85928E" w14:textId="77777777" w:rsidR="007B072D" w:rsidRDefault="007B072D" w:rsidP="007B072D">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455444D4" w14:textId="77777777" w:rsidR="007B072D" w:rsidRPr="00935AD6" w:rsidRDefault="007B072D" w:rsidP="007B072D">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sidRPr="00935AD6">
        <w:rPr>
          <w:rStyle w:val="StyleUnderline"/>
        </w:rPr>
        <w:t>"degrowth."</w:t>
      </w:r>
    </w:p>
    <w:p w14:paraId="4CE145E4" w14:textId="77777777" w:rsidR="007B072D" w:rsidRDefault="007B072D" w:rsidP="007B072D">
      <w:pPr>
        <w:rPr>
          <w:sz w:val="16"/>
        </w:rPr>
      </w:pPr>
      <w:r w:rsidRPr="00935AD6">
        <w:rPr>
          <w:sz w:val="16"/>
        </w:rPr>
        <w:t xml:space="preserve">Vice, pestilence, war, and "gigantic inevitable famine" were the planetary boundaries set on human population by the 18th-century economist Robert Thomas Malthus. </w:t>
      </w:r>
      <w:r w:rsidRPr="00935AD6">
        <w:rPr>
          <w:rStyle w:val="StyleUnderline"/>
        </w:rPr>
        <w:t xml:space="preserve">The new study gussies up </w:t>
      </w:r>
      <w:r w:rsidRPr="00935AD6">
        <w:rPr>
          <w:rStyle w:val="Emphasis"/>
        </w:rPr>
        <w:t>old-fashioned Malthusianism</w:t>
      </w:r>
      <w:r w:rsidRPr="00935AD6">
        <w:rPr>
          <w:rStyle w:val="StyleUnderline"/>
        </w:rPr>
        <w:t xml:space="preserve"> by devising</w:t>
      </w:r>
      <w:r w:rsidRPr="00935AD6">
        <w:rPr>
          <w:rStyle w:val="StyleUnderline"/>
          <w:sz w:val="16"/>
          <w:szCs w:val="16"/>
        </w:rPr>
        <w:t xml:space="preserve"> </w:t>
      </w:r>
      <w:r w:rsidRPr="00935AD6">
        <w:rPr>
          <w:sz w:val="16"/>
        </w:rPr>
        <w:t xml:space="preserve">a set of seven </w:t>
      </w:r>
      <w:r w:rsidRPr="00935AD6">
        <w:rPr>
          <w:rStyle w:val="Emphasis"/>
        </w:rPr>
        <w:t>biophysical indicators</w:t>
      </w:r>
      <w:r w:rsidRPr="00935AD6">
        <w:rPr>
          <w:rStyle w:val="StyleUnderline"/>
        </w:rPr>
        <w:t xml:space="preserve"> of</w:t>
      </w:r>
      <w:r w:rsidRPr="00935AD6">
        <w:rPr>
          <w:sz w:val="16"/>
        </w:rPr>
        <w:t xml:space="preserve"> national </w:t>
      </w:r>
      <w:r w:rsidRPr="00935AD6">
        <w:rPr>
          <w:rStyle w:val="StyleUnderline"/>
        </w:rPr>
        <w:t>environmental pressure</w:t>
      </w:r>
      <w:r w:rsidRPr="00935AD6">
        <w:rPr>
          <w:sz w:val="16"/>
        </w:rPr>
        <w:t>, which they then link to 11 indicators of social outcomes. The aim of the exercise is to concoct a "safe and just space" for humanity.</w:t>
      </w:r>
    </w:p>
    <w:p w14:paraId="7943239A" w14:textId="77777777" w:rsidR="007B072D" w:rsidRDefault="007B072D" w:rsidP="007B072D">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consumption of 0.9 kilograms of phosphorus, 8.9 kilograms of nitrogen, 574 cubic meters of water, 2.6 tons of 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1FB9BABE" w14:textId="77777777" w:rsidR="007B072D" w:rsidRDefault="007B072D" w:rsidP="007B072D">
      <w:pPr>
        <w:rPr>
          <w:sz w:val="16"/>
        </w:rPr>
      </w:pPr>
      <w:r>
        <w:rPr>
          <w:sz w:val="16"/>
        </w:rPr>
        <w:t>On the social side, meanwhile, the researchers say that life satisfaction in each country should exceed 6.5 on the 10-point Cantril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333DBECD" w14:textId="77777777" w:rsidR="007B072D" w:rsidRDefault="007B072D" w:rsidP="007B072D">
      <w:pPr>
        <w:rPr>
          <w:sz w:val="16"/>
        </w:rPr>
      </w:pPr>
      <w:r>
        <w:rPr>
          <w:sz w:val="16"/>
        </w:rPr>
        <w:t xml:space="preserve">So </w:t>
      </w:r>
      <w:r>
        <w:rPr>
          <w:rStyle w:val="StyleUnderline"/>
        </w:rPr>
        <w:t>how does the U.S. do with regard to</w:t>
      </w:r>
      <w:r>
        <w:rPr>
          <w:sz w:val="16"/>
        </w:rPr>
        <w:t xml:space="preserve"> their </w:t>
      </w:r>
      <w:r>
        <w:rPr>
          <w:rStyle w:val="StyleUnderline"/>
        </w:rPr>
        <w:t>biophysical boundaries and social outcomes</w:t>
      </w:r>
      <w:r>
        <w:rPr>
          <w:sz w:val="16"/>
        </w:rPr>
        <w:t xml:space="preserve"> measures? We </w:t>
      </w:r>
      <w:r w:rsidRPr="006B5371">
        <w:rPr>
          <w:rStyle w:val="StyleUnderline"/>
          <w:highlight w:val="green"/>
        </w:rPr>
        <w:t>American</w:t>
      </w:r>
      <w:r w:rsidRPr="00935AD6">
        <w:rPr>
          <w:rStyle w:val="StyleUnderline"/>
        </w:rPr>
        <w:t>s</w:t>
      </w:r>
      <w:r w:rsidRPr="006B5371">
        <w:rPr>
          <w:rStyle w:val="StyleUnderline"/>
          <w:highlight w:val="green"/>
        </w:rPr>
        <w:t xml:space="preserve"> </w:t>
      </w:r>
      <w:r w:rsidRPr="006B5371">
        <w:rPr>
          <w:rStyle w:val="Emphasis"/>
          <w:highlight w:val="green"/>
        </w:rPr>
        <w:t>transgress all</w:t>
      </w:r>
      <w:r>
        <w:rPr>
          <w:rStyle w:val="Emphasis"/>
        </w:rPr>
        <w:t xml:space="preserve"> seven</w:t>
      </w:r>
      <w:r>
        <w:rPr>
          <w:rStyle w:val="StyleUnderline"/>
        </w:rPr>
        <w:t xml:space="preserve"> of the biophysical </w:t>
      </w:r>
      <w:r w:rsidRPr="006B5371">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62CD85A7" w14:textId="77777777" w:rsidR="007B072D" w:rsidRDefault="007B072D" w:rsidP="007B072D">
      <w:pPr>
        <w:rPr>
          <w:sz w:val="16"/>
        </w:rPr>
      </w:pPr>
      <w:r>
        <w:rPr>
          <w:sz w:val="16"/>
        </w:rPr>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018D46F1" w14:textId="77777777" w:rsidR="007B072D" w:rsidRDefault="007B072D" w:rsidP="007B072D">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Haitians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Haitians average 2,105 calories per day. The country tallies -0.9 on the democratic quality index. </w:t>
      </w:r>
      <w:r>
        <w:rPr>
          <w:rStyle w:val="StyleUnderline"/>
        </w:rPr>
        <w:t>Haiti's GDP is $719 per capita</w:t>
      </w:r>
      <w:r>
        <w:rPr>
          <w:sz w:val="16"/>
        </w:rPr>
        <w:t>.</w:t>
      </w:r>
    </w:p>
    <w:p w14:paraId="23E734EA" w14:textId="77777777" w:rsidR="007B072D" w:rsidRDefault="007B072D" w:rsidP="007B072D">
      <w:pPr>
        <w:rPr>
          <w:sz w:val="16"/>
        </w:rPr>
      </w:pPr>
      <w:r>
        <w:rPr>
          <w:rStyle w:val="StyleUnderline"/>
        </w:rPr>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77E5B2AC" w14:textId="77777777" w:rsidR="007B072D" w:rsidRDefault="007B072D" w:rsidP="007B072D">
      <w:pPr>
        <w:rPr>
          <w:sz w:val="16"/>
        </w:rPr>
      </w:pPr>
      <w:r>
        <w:rPr>
          <w:rStyle w:val="StyleUnderline"/>
        </w:rPr>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420468A2" w14:textId="77777777" w:rsidR="007B072D" w:rsidRDefault="007B072D" w:rsidP="007B072D">
      <w:pPr>
        <w:rPr>
          <w:sz w:val="16"/>
        </w:rPr>
      </w:pPr>
      <w:r w:rsidRPr="00935AD6">
        <w:rPr>
          <w:rStyle w:val="StyleUnderline"/>
        </w:rPr>
        <w:t xml:space="preserve">"Countries with higher levels of </w:t>
      </w:r>
      <w:r w:rsidRPr="00935AD6">
        <w:rPr>
          <w:rStyle w:val="Emphasis"/>
        </w:rPr>
        <w:t>life satisfaction</w:t>
      </w:r>
      <w:r w:rsidRPr="00935AD6">
        <w:rPr>
          <w:rStyle w:val="StyleUnderline"/>
        </w:rPr>
        <w:t xml:space="preserve"> and</w:t>
      </w:r>
      <w:r w:rsidRPr="00935AD6">
        <w:rPr>
          <w:sz w:val="16"/>
        </w:rPr>
        <w:t xml:space="preserve"> healthy life </w:t>
      </w:r>
      <w:r w:rsidRPr="00935AD6">
        <w:rPr>
          <w:rStyle w:val="Emphasis"/>
        </w:rPr>
        <w:t>expectancy</w:t>
      </w:r>
      <w:r w:rsidRPr="00935AD6">
        <w:rPr>
          <w:sz w:val="16"/>
        </w:rPr>
        <w:t xml:space="preserve"> also </w:t>
      </w:r>
      <w:r w:rsidRPr="00935AD6">
        <w:rPr>
          <w:rStyle w:val="StyleUnderline"/>
        </w:rPr>
        <w:t>tend to transgress</w:t>
      </w:r>
      <w:r w:rsidRPr="00935AD6">
        <w:rPr>
          <w:sz w:val="16"/>
        </w:rPr>
        <w:t xml:space="preserve"> more </w:t>
      </w:r>
      <w:r w:rsidRPr="00935AD6">
        <w:rPr>
          <w:rStyle w:val="StyleUnderline"/>
        </w:rPr>
        <w:t>biophysical boundaries,"</w:t>
      </w:r>
      <w:r w:rsidRPr="00935AD6">
        <w:rPr>
          <w:sz w:val="16"/>
        </w:rPr>
        <w:t xml:space="preserve"> the researchers note. </w:t>
      </w:r>
      <w:r w:rsidRPr="00935AD6">
        <w:rPr>
          <w:rStyle w:val="StyleUnderline"/>
        </w:rPr>
        <w:t>A better way to put this</w:t>
      </w:r>
      <w:r w:rsidRPr="00935AD6">
        <w:rPr>
          <w:sz w:val="16"/>
        </w:rPr>
        <w:t xml:space="preserve"> relationship </w:t>
      </w:r>
      <w:r w:rsidRPr="00935AD6">
        <w:rPr>
          <w:rStyle w:val="StyleUnderline"/>
        </w:rPr>
        <w:t>is that</w:t>
      </w:r>
      <w:r w:rsidRPr="00935AD6">
        <w:rPr>
          <w:sz w:val="16"/>
        </w:rPr>
        <w:t xml:space="preserve"> more </w:t>
      </w:r>
      <w:r w:rsidRPr="00935AD6">
        <w:rPr>
          <w:rStyle w:val="StyleUnderline"/>
        </w:rPr>
        <w:t xml:space="preserve">wealth and </w:t>
      </w:r>
      <w:r w:rsidRPr="00935AD6">
        <w:rPr>
          <w:rStyle w:val="Emphasis"/>
        </w:rPr>
        <w:t>technology</w:t>
      </w:r>
      <w:r>
        <w:rPr>
          <w:sz w:val="16"/>
        </w:rPr>
        <w:t xml:space="preserve"> tend to </w:t>
      </w:r>
      <w:r>
        <w:rPr>
          <w:rStyle w:val="StyleUnderline"/>
        </w:rPr>
        <w:t>make people happier, healthier, and freer</w:t>
      </w:r>
      <w:r>
        <w:rPr>
          <w:sz w:val="16"/>
        </w:rPr>
        <w:t>.</w:t>
      </w:r>
    </w:p>
    <w:p w14:paraId="3E2EDF8D" w14:textId="77777777" w:rsidR="007B072D" w:rsidRDefault="007B072D" w:rsidP="007B072D">
      <w:pPr>
        <w:rPr>
          <w:sz w:val="16"/>
        </w:rPr>
      </w:pPr>
      <w:r>
        <w:rPr>
          <w:sz w:val="16"/>
        </w:rPr>
        <w:t xml:space="preserve">O'Neill and his unhappy team fail drastically to understand how </w:t>
      </w:r>
      <w:r>
        <w:rPr>
          <w:rStyle w:val="StyleUnderline"/>
        </w:rPr>
        <w:t xml:space="preserve">human </w:t>
      </w:r>
      <w:r w:rsidRPr="006B5371">
        <w:rPr>
          <w:rStyle w:val="Emphasis"/>
          <w:highlight w:val="green"/>
        </w:rPr>
        <w:t>ingenuity</w:t>
      </w:r>
      <w:r>
        <w:rPr>
          <w:rStyle w:val="StyleUnderline"/>
        </w:rPr>
        <w:t xml:space="preserve"> unleashed </w:t>
      </w:r>
      <w:r w:rsidRPr="006B5371">
        <w:rPr>
          <w:rStyle w:val="StyleUnderline"/>
          <w:highlight w:val="green"/>
        </w:rPr>
        <w:t>in markets is</w:t>
      </w:r>
      <w:r>
        <w:rPr>
          <w:sz w:val="16"/>
        </w:rPr>
        <w:t xml:space="preserve"> already </w:t>
      </w:r>
      <w:r>
        <w:rPr>
          <w:rStyle w:val="StyleUnderline"/>
        </w:rPr>
        <w:t xml:space="preserve">well on the way toward </w:t>
      </w:r>
      <w:r w:rsidRPr="006B5371">
        <w:rPr>
          <w:rStyle w:val="StyleUnderline"/>
          <w:highlight w:val="green"/>
        </w:rPr>
        <w:t>making</w:t>
      </w:r>
      <w:r>
        <w:rPr>
          <w:sz w:val="16"/>
        </w:rPr>
        <w:t xml:space="preserve"> their </w:t>
      </w:r>
      <w:r>
        <w:rPr>
          <w:rStyle w:val="StyleUnderline"/>
        </w:rPr>
        <w:t xml:space="preserve">supposed planetary </w:t>
      </w:r>
      <w:r w:rsidRPr="006B5371">
        <w:rPr>
          <w:rStyle w:val="StyleUnderline"/>
          <w:highlight w:val="green"/>
        </w:rPr>
        <w:t xml:space="preserve">boundaries </w:t>
      </w:r>
      <w:r w:rsidRPr="006B5371">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sidRPr="006B5371">
        <w:rPr>
          <w:rStyle w:val="Emphasis"/>
          <w:highlight w:val="green"/>
        </w:rPr>
        <w:t>energy</w:t>
      </w:r>
      <w:r>
        <w:rPr>
          <w:rStyle w:val="StyleUnderline"/>
        </w:rPr>
        <w:t xml:space="preserve"> technologies say</w:t>
      </w:r>
      <w:r>
        <w:rPr>
          <w:sz w:val="16"/>
        </w:rPr>
        <w:t xml:space="preserve"> that their </w:t>
      </w:r>
      <w:r w:rsidRPr="006B5371">
        <w:rPr>
          <w:rStyle w:val="StyleUnderline"/>
          <w:highlight w:val="green"/>
        </w:rPr>
        <w:t>costs</w:t>
      </w:r>
      <w:r>
        <w:rPr>
          <w:rStyle w:val="StyleUnderline"/>
        </w:rPr>
        <w:t xml:space="preserve"> are already or </w:t>
      </w:r>
      <w:r w:rsidRPr="006B5371">
        <w:rPr>
          <w:rStyle w:val="StyleUnderline"/>
          <w:highlight w:val="green"/>
        </w:rPr>
        <w:t>will</w:t>
      </w:r>
      <w:r>
        <w:rPr>
          <w:sz w:val="16"/>
        </w:rPr>
        <w:t xml:space="preserve"> soon </w:t>
      </w:r>
      <w:r w:rsidRPr="006B5371">
        <w:rPr>
          <w:rStyle w:val="StyleUnderline"/>
          <w:highlight w:val="green"/>
        </w:rPr>
        <w:t xml:space="preserve">be </w:t>
      </w:r>
      <w:r w:rsidRPr="006B5371">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sidRPr="006B5371">
        <w:rPr>
          <w:rStyle w:val="StyleUnderline"/>
          <w:highlight w:val="green"/>
        </w:rPr>
        <w:t>reactors</w:t>
      </w:r>
      <w:r>
        <w:rPr>
          <w:sz w:val="16"/>
        </w:rPr>
        <w:t xml:space="preserve"> similarly </w:t>
      </w:r>
      <w:r>
        <w:rPr>
          <w:rStyle w:val="StyleUnderline"/>
        </w:rPr>
        <w:t xml:space="preserve">argue that they can </w:t>
      </w:r>
      <w:r w:rsidRPr="006B5371">
        <w:rPr>
          <w:rStyle w:val="StyleUnderline"/>
          <w:highlight w:val="green"/>
        </w:rPr>
        <w:t xml:space="preserve">supply </w:t>
      </w:r>
      <w:r w:rsidRPr="006B5371">
        <w:rPr>
          <w:rStyle w:val="Emphasis"/>
          <w:highlight w:val="green"/>
        </w:rPr>
        <w:t>all</w:t>
      </w:r>
      <w:r>
        <w:rPr>
          <w:rStyle w:val="Emphasis"/>
        </w:rPr>
        <w:t xml:space="preserve"> of the </w:t>
      </w:r>
      <w:r w:rsidRPr="006B5371">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2742EFC1" w14:textId="77777777" w:rsidR="007B072D" w:rsidRDefault="007B072D" w:rsidP="007B072D">
      <w:pPr>
        <w:rPr>
          <w:sz w:val="16"/>
        </w:rPr>
      </w:pPr>
      <w:r>
        <w:rPr>
          <w:sz w:val="16"/>
        </w:rPr>
        <w:t xml:space="preserve">Are we about to run out of phosphorous to fertilize our crops? </w:t>
      </w:r>
      <w:r w:rsidRPr="006B5371">
        <w:rPr>
          <w:rStyle w:val="StyleUnderline"/>
          <w:highlight w:val="green"/>
        </w:rPr>
        <w:t xml:space="preserve">Peak phosphorus is </w:t>
      </w:r>
      <w:r w:rsidRPr="006B5371">
        <w:rPr>
          <w:rStyle w:val="Emphasis"/>
          <w:highlight w:val="green"/>
        </w:rPr>
        <w:t>not at hand</w:t>
      </w:r>
      <w:r>
        <w:rPr>
          <w:sz w:val="16"/>
        </w:rPr>
        <w:t xml:space="preserve">. The U.S. Geological Survey (USGS) reports that </w:t>
      </w:r>
      <w:r>
        <w:rPr>
          <w:rStyle w:val="StyleUnderline"/>
        </w:rPr>
        <w:t xml:space="preserve">at current rates of mining, the world's known </w:t>
      </w:r>
      <w:r w:rsidRPr="006B5371">
        <w:rPr>
          <w:rStyle w:val="StyleUnderline"/>
          <w:highlight w:val="green"/>
        </w:rPr>
        <w:t>reserves</w:t>
      </w:r>
      <w:r>
        <w:rPr>
          <w:rStyle w:val="StyleUnderline"/>
        </w:rPr>
        <w:t xml:space="preserve"> will </w:t>
      </w:r>
      <w:r w:rsidRPr="006B5371">
        <w:rPr>
          <w:rStyle w:val="StyleUnderline"/>
          <w:highlight w:val="green"/>
        </w:rPr>
        <w:t>last</w:t>
      </w:r>
      <w:r>
        <w:rPr>
          <w:rStyle w:val="StyleUnderline"/>
        </w:rPr>
        <w:t xml:space="preserve"> </w:t>
      </w:r>
      <w:r>
        <w:rPr>
          <w:rStyle w:val="Emphasis"/>
        </w:rPr>
        <w:t xml:space="preserve">266 </w:t>
      </w:r>
      <w:r w:rsidRPr="006B5371">
        <w:rPr>
          <w:rStyle w:val="Emphasis"/>
          <w:highlight w:val="green"/>
        </w:rPr>
        <w:t>years</w:t>
      </w:r>
      <w:r w:rsidRPr="006B5371">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sidRPr="00935AD6">
        <w:rPr>
          <w:rStyle w:val="StyleUnderline"/>
        </w:rPr>
        <w:t xml:space="preserve">There are </w:t>
      </w:r>
      <w:r w:rsidRPr="006B5371">
        <w:rPr>
          <w:rStyle w:val="StyleUnderline"/>
          <w:highlight w:val="green"/>
        </w:rPr>
        <w:t>no</w:t>
      </w:r>
      <w:r>
        <w:rPr>
          <w:rStyle w:val="StyleUnderline"/>
        </w:rPr>
        <w:t xml:space="preserve"> </w:t>
      </w:r>
      <w:r>
        <w:rPr>
          <w:rStyle w:val="Emphasis"/>
        </w:rPr>
        <w:t xml:space="preserve">imminent </w:t>
      </w:r>
      <w:r w:rsidRPr="006B5371">
        <w:rPr>
          <w:rStyle w:val="Emphasis"/>
          <w:highlight w:val="green"/>
        </w:rPr>
        <w:t>shortages</w:t>
      </w: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sidRPr="006B5371">
        <w:rPr>
          <w:rStyle w:val="Emphasis"/>
          <w:highlight w:val="green"/>
        </w:rPr>
        <w:t>crops</w:t>
      </w:r>
      <w:r>
        <w:rPr>
          <w:rStyle w:val="StyleUnderline"/>
        </w:rPr>
        <w:t xml:space="preserve"> with traits that enable them to </w:t>
      </w:r>
      <w:r w:rsidRPr="006B5371">
        <w:rPr>
          <w:rStyle w:val="StyleUnderline"/>
          <w:highlight w:val="green"/>
        </w:rPr>
        <w:t xml:space="preserve">use less while </w:t>
      </w:r>
      <w:r w:rsidRPr="006B5371">
        <w:rPr>
          <w:rStyle w:val="Emphasis"/>
          <w:highlight w:val="green"/>
        </w:rPr>
        <w:t>maintaining yields</w:t>
      </w:r>
      <w:r>
        <w:rPr>
          <w:sz w:val="16"/>
        </w:rPr>
        <w:t>.</w:t>
      </w:r>
    </w:p>
    <w:p w14:paraId="4DF4762F" w14:textId="77777777" w:rsidR="007B072D" w:rsidRDefault="007B072D" w:rsidP="007B072D">
      <w:pPr>
        <w:rPr>
          <w:sz w:val="16"/>
        </w:rPr>
      </w:pPr>
      <w:r>
        <w:rPr>
          <w:sz w:val="16"/>
        </w:rPr>
        <w:t xml:space="preserve">O'Neill and his colleagues are also concerned that farmers are using too much </w:t>
      </w:r>
      <w:r>
        <w:rPr>
          <w:rStyle w:val="StyleUnderline"/>
        </w:rPr>
        <w:t>nitrogen fertilizer</w:t>
      </w:r>
      <w:r>
        <w:rPr>
          <w:sz w:val="16"/>
        </w:rPr>
        <w:t xml:space="preserve">, which runs off fields into the natural environment and contributes to deoxygenated dead zones in the oceans, among other ill effects. This </w:t>
      </w:r>
      <w:r>
        <w:rPr>
          <w:rStyle w:val="StyleUnderline"/>
        </w:rPr>
        <w:t>is a problem, but</w:t>
      </w:r>
      <w:r>
        <w:rPr>
          <w:sz w:val="16"/>
        </w:rPr>
        <w:t xml:space="preserve"> one that </w:t>
      </w:r>
      <w:r>
        <w:rPr>
          <w:rStyle w:val="StyleUnderline"/>
        </w:rPr>
        <w:t>plant breeders are</w:t>
      </w:r>
      <w:r>
        <w:rPr>
          <w:sz w:val="16"/>
        </w:rPr>
        <w:t xml:space="preserve"> already </w:t>
      </w:r>
      <w:r>
        <w:rPr>
          <w:rStyle w:val="StyleUnderline"/>
        </w:rPr>
        <w:t>working to solve</w:t>
      </w:r>
      <w:r>
        <w:rPr>
          <w:sz w:val="16"/>
        </w:rPr>
        <w:t xml:space="preserve">. For example, </w:t>
      </w:r>
      <w:r>
        <w:rPr>
          <w:rStyle w:val="StyleUnderline"/>
        </w:rPr>
        <w:t>researchers</w:t>
      </w:r>
      <w:r>
        <w:rPr>
          <w:sz w:val="16"/>
        </w:rPr>
        <w:t xml:space="preserve"> at Arcadia Biosciences have </w:t>
      </w:r>
      <w:r>
        <w:rPr>
          <w:rStyle w:val="StyleUnderline"/>
        </w:rPr>
        <w:t xml:space="preserve">used </w:t>
      </w:r>
      <w:r w:rsidRPr="006B5371">
        <w:rPr>
          <w:rStyle w:val="Emphasis"/>
          <w:highlight w:val="green"/>
        </w:rPr>
        <w:t>biotech</w:t>
      </w:r>
      <w:r>
        <w:rPr>
          <w:rStyle w:val="Emphasis"/>
        </w:rPr>
        <w:t>nology</w:t>
      </w:r>
      <w:r>
        <w:rPr>
          <w:rStyle w:val="StyleUnderline"/>
        </w:rPr>
        <w:t xml:space="preserve"> to </w:t>
      </w:r>
      <w:r w:rsidRPr="006B5371">
        <w:rPr>
          <w:rStyle w:val="StyleUnderline"/>
          <w:highlight w:val="green"/>
        </w:rPr>
        <w:t>create</w:t>
      </w:r>
      <w:r>
        <w:rPr>
          <w:rStyle w:val="StyleUnderline"/>
        </w:rPr>
        <w:t xml:space="preserve"> nitrogen-</w:t>
      </w:r>
      <w:r w:rsidRPr="006B5371">
        <w:rPr>
          <w:rStyle w:val="Emphasis"/>
          <w:highlight w:val="green"/>
        </w:rPr>
        <w:t>efficient</w:t>
      </w:r>
      <w:r>
        <w:rPr>
          <w:rStyle w:val="Emphasis"/>
        </w:rPr>
        <w:t xml:space="preserve"> varieties</w:t>
      </w:r>
      <w:r>
        <w:rPr>
          <w:rStyle w:val="StyleUnderline"/>
        </w:rPr>
        <w:t xml:space="preserve"> of </w:t>
      </w:r>
      <w:r w:rsidRPr="006B5371">
        <w:rPr>
          <w:rStyle w:val="StyleUnderline"/>
          <w:highlight w:val="green"/>
        </w:rPr>
        <w:t>staples</w:t>
      </w:r>
      <w:r>
        <w:rPr>
          <w:rStyle w:val="StyleUnderline"/>
        </w:rPr>
        <w:t xml:space="preserve"> like rice and wheat that enable farmers to increase yields while</w:t>
      </w:r>
      <w:r>
        <w:rPr>
          <w:sz w:val="16"/>
        </w:rPr>
        <w:t xml:space="preserve"> significantly </w:t>
      </w:r>
      <w:r>
        <w:rPr>
          <w:rStyle w:val="StyleUnderline"/>
        </w:rPr>
        <w:t>reducing fertilizer use</w:t>
      </w:r>
      <w:r>
        <w:rPr>
          <w:sz w:val="16"/>
        </w:rPr>
        <w:t xml:space="preserve">. Meanwhile, </w:t>
      </w:r>
      <w:r>
        <w:rPr>
          <w:rStyle w:val="StyleUnderline"/>
        </w:rPr>
        <w:t>other</w:t>
      </w:r>
      <w:r>
        <w:rPr>
          <w:sz w:val="16"/>
        </w:rPr>
        <w:t xml:space="preserve"> researchers are moving on </w:t>
      </w:r>
      <w:r>
        <w:rPr>
          <w:rStyle w:val="StyleUnderline"/>
        </w:rPr>
        <w:t>projects</w:t>
      </w:r>
      <w:r>
        <w:rPr>
          <w:sz w:val="16"/>
        </w:rPr>
        <w:t xml:space="preserve"> to </w:t>
      </w:r>
      <w:r>
        <w:rPr>
          <w:rStyle w:val="StyleUnderline"/>
        </w:rPr>
        <w:t>engineer</w:t>
      </w:r>
      <w:r>
        <w:rPr>
          <w:sz w:val="16"/>
        </w:rPr>
        <w:t xml:space="preserve"> the nitrogen </w:t>
      </w:r>
      <w:r>
        <w:rPr>
          <w:rStyle w:val="StyleUnderline"/>
        </w:rPr>
        <w:t>fixation</w:t>
      </w:r>
      <w:r>
        <w:rPr>
          <w:sz w:val="16"/>
        </w:rP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rPr>
          <w:sz w:val="16"/>
        </w:rPr>
        <w:t>.</w:t>
      </w:r>
    </w:p>
    <w:p w14:paraId="3666D652" w14:textId="77777777" w:rsidR="007B072D" w:rsidRDefault="007B072D" w:rsidP="007B072D">
      <w:pPr>
        <w:rPr>
          <w:u w:val="single"/>
        </w:rPr>
      </w:pPr>
      <w:r>
        <w:rPr>
          <w:sz w:val="16"/>
        </w:rPr>
        <w:t xml:space="preserve">Water? </w:t>
      </w:r>
      <w:r>
        <w:rPr>
          <w:rStyle w:val="StyleUnderline"/>
        </w:rPr>
        <w:t>Most water is devoted to</w:t>
      </w:r>
      <w:r>
        <w:rPr>
          <w:sz w:val="16"/>
        </w:rPr>
        <w:t xml:space="preserve"> the </w:t>
      </w:r>
      <w:r>
        <w:rPr>
          <w:rStyle w:val="StyleUnderline"/>
        </w:rPr>
        <w:t>irrigation</w:t>
      </w:r>
      <w:r>
        <w:rPr>
          <w:sz w:val="16"/>
        </w:rPr>
        <w:t xml:space="preserve"> of crops; </w:t>
      </w:r>
      <w:r>
        <w:rPr>
          <w:rStyle w:val="StyleUnderline"/>
        </w:rPr>
        <w:t xml:space="preserve">the ongoing development of </w:t>
      </w:r>
      <w:r w:rsidRPr="006B5371">
        <w:rPr>
          <w:rStyle w:val="Emphasis"/>
          <w:highlight w:val="green"/>
        </w:rPr>
        <w:t>drought</w:t>
      </w:r>
      <w:r>
        <w:rPr>
          <w:rStyle w:val="Emphasis"/>
        </w:rPr>
        <w:t>-resistant</w:t>
      </w:r>
      <w:r>
        <w:rPr>
          <w:rStyle w:val="StyleUnderline"/>
        </w:rPr>
        <w:t xml:space="preserve"> </w:t>
      </w:r>
      <w:r w:rsidRPr="006B5371">
        <w:rPr>
          <w:rStyle w:val="StyleUnderline"/>
          <w:highlight w:val="green"/>
        </w:rPr>
        <w:t xml:space="preserve">and </w:t>
      </w:r>
      <w:r w:rsidRPr="006B5371">
        <w:rPr>
          <w:rStyle w:val="Emphasis"/>
          <w:highlight w:val="green"/>
        </w:rPr>
        <w:t>saline-tolerant</w:t>
      </w:r>
      <w:r w:rsidRPr="006B5371">
        <w:rPr>
          <w:rStyle w:val="StyleUnderline"/>
          <w:highlight w:val="green"/>
        </w:rPr>
        <w:t xml:space="preserve"> crops</w:t>
      </w:r>
      <w:r>
        <w:rPr>
          <w:rStyle w:val="StyleUnderline"/>
        </w:rPr>
        <w:t xml:space="preserve"> will help</w:t>
      </w:r>
      <w:r>
        <w:rPr>
          <w:sz w:val="16"/>
        </w:rPr>
        <w:t xml:space="preserve"> with that. Hectares per capita? </w:t>
      </w:r>
      <w:r w:rsidRPr="006B5371">
        <w:rPr>
          <w:rStyle w:val="StyleUnderline"/>
          <w:highlight w:val="green"/>
        </w:rPr>
        <w:t>Humanity</w:t>
      </w:r>
      <w:r>
        <w:rPr>
          <w:sz w:val="16"/>
        </w:rPr>
        <w:t xml:space="preserve"> has probably </w:t>
      </w:r>
      <w:r>
        <w:rPr>
          <w:rStyle w:val="Emphasis"/>
        </w:rPr>
        <w:t xml:space="preserve">already </w:t>
      </w:r>
      <w:r w:rsidRPr="006B5371">
        <w:rPr>
          <w:rStyle w:val="Emphasis"/>
          <w:highlight w:val="green"/>
        </w:rPr>
        <w:t>reached</w:t>
      </w:r>
      <w:r w:rsidRPr="006B5371">
        <w:rPr>
          <w:rStyle w:val="StyleUnderline"/>
          <w:highlight w:val="green"/>
        </w:rPr>
        <w:t xml:space="preserve"> peak farmland</w:t>
      </w:r>
      <w:r w:rsidRPr="00EA2546">
        <w:rPr>
          <w:rStyle w:val="StyleUnderline"/>
        </w:rPr>
        <w:t xml:space="preserve">, </w:t>
      </w:r>
      <w:r w:rsidRPr="006B5371">
        <w:rPr>
          <w:rStyle w:val="StyleUnderline"/>
          <w:highlight w:val="green"/>
        </w:rPr>
        <w:t>and</w:t>
      </w:r>
      <w:r>
        <w:rPr>
          <w:rStyle w:val="StyleUnderline"/>
        </w:rPr>
        <w:t xml:space="preserve"> nearly </w:t>
      </w:r>
      <w:r w:rsidRPr="006B5371">
        <w:rPr>
          <w:rStyle w:val="Emphasis"/>
          <w:highlight w:val="green"/>
        </w:rPr>
        <w:t>400 million hectares</w:t>
      </w:r>
      <w:r w:rsidRPr="006B5371">
        <w:rPr>
          <w:rStyle w:val="StyleUnderline"/>
          <w:highlight w:val="green"/>
        </w:rPr>
        <w:t xml:space="preserve"> will be restored</w:t>
      </w:r>
      <w:r>
        <w:rPr>
          <w:rStyle w:val="StyleUnderline"/>
        </w:rPr>
        <w:t xml:space="preserve"> to nature by 2060—an area almost </w:t>
      </w:r>
      <w:r>
        <w:rPr>
          <w:rStyle w:val="Emphasis"/>
        </w:rPr>
        <w:t>double the size</w:t>
      </w:r>
      <w:r>
        <w:rPr>
          <w:rStyle w:val="StyleUnderline"/>
        </w:rPr>
        <w:t xml:space="preserve"> of the U</w:t>
      </w:r>
      <w:r>
        <w:rPr>
          <w:sz w:val="16"/>
        </w:rPr>
        <w:t xml:space="preserve">nited </w:t>
      </w:r>
      <w:r>
        <w:rPr>
          <w:rStyle w:val="StyleUnderline"/>
        </w:rPr>
        <w:t>S</w:t>
      </w:r>
      <w:r>
        <w:rPr>
          <w:sz w:val="16"/>
        </w:rPr>
        <w:t xml:space="preserve">tates </w:t>
      </w:r>
      <w:r>
        <w:rPr>
          <w:rStyle w:val="StyleUnderline"/>
        </w:rPr>
        <w:t>east of the Mississippi</w:t>
      </w:r>
      <w:r>
        <w:rPr>
          <w:sz w:val="16"/>
        </w:rPr>
        <w:t xml:space="preserve"> River. In fact, it is entirely possible that </w:t>
      </w:r>
      <w:r>
        <w:rPr>
          <w:rStyle w:val="StyleUnderline"/>
        </w:rPr>
        <w:t xml:space="preserve">most animal </w:t>
      </w:r>
      <w:r w:rsidRPr="006B5371">
        <w:rPr>
          <w:rStyle w:val="StyleUnderline"/>
          <w:highlight w:val="green"/>
        </w:rPr>
        <w:t>farming</w:t>
      </w:r>
      <w:r>
        <w:rPr>
          <w:rStyle w:val="StyleUnderline"/>
        </w:rPr>
        <w:t xml:space="preserve"> will be </w:t>
      </w:r>
      <w:r w:rsidRPr="006B5371">
        <w:rPr>
          <w:rStyle w:val="Emphasis"/>
          <w:highlight w:val="green"/>
        </w:rPr>
        <w:t>replaced</w:t>
      </w:r>
      <w:r w:rsidRPr="006B5371">
        <w:rPr>
          <w:rStyle w:val="StyleUnderline"/>
          <w:highlight w:val="green"/>
        </w:rPr>
        <w:t xml:space="preserve"> by</w:t>
      </w:r>
      <w:r>
        <w:rPr>
          <w:sz w:val="16"/>
        </w:rPr>
        <w:t xml:space="preserve"> resource-sparing </w:t>
      </w:r>
      <w:r>
        <w:rPr>
          <w:rStyle w:val="StyleUnderline"/>
        </w:rPr>
        <w:t>lab-grown steaks</w:t>
      </w:r>
      <w:r>
        <w:rPr>
          <w:sz w:val="16"/>
        </w:rPr>
        <w:t xml:space="preserve">, chops, </w:t>
      </w:r>
      <w:r>
        <w:rPr>
          <w:rStyle w:val="StyleUnderline"/>
        </w:rPr>
        <w:t>and milk.</w:t>
      </w:r>
      <w:r>
        <w:rPr>
          <w:sz w:val="16"/>
        </w:rPr>
        <w:t xml:space="preserve"> Such </w:t>
      </w:r>
      <w:r w:rsidRPr="006B5371">
        <w:rPr>
          <w:rStyle w:val="StyleUnderline"/>
          <w:highlight w:val="green"/>
        </w:rPr>
        <w:t>developments</w:t>
      </w:r>
      <w:r>
        <w:rPr>
          <w:rStyle w:val="StyleUnderline"/>
        </w:rPr>
        <w:t xml:space="preserve"> in </w:t>
      </w:r>
      <w:r>
        <w:rPr>
          <w:rStyle w:val="Emphasis"/>
        </w:rPr>
        <w:t>food production</w:t>
      </w:r>
      <w:r>
        <w:rPr>
          <w:rStyle w:val="StyleUnderline"/>
        </w:rPr>
        <w:t xml:space="preserve"> undermine</w:t>
      </w:r>
      <w:r>
        <w:rPr>
          <w:sz w:val="16"/>
        </w:rPr>
        <w:t xml:space="preserve"> the researchers' </w:t>
      </w:r>
      <w:r>
        <w:rPr>
          <w:rStyle w:val="StyleUnderline"/>
        </w:rPr>
        <w:t>worries about overconsumption</w:t>
      </w:r>
      <w:r>
        <w:rPr>
          <w:sz w:val="16"/>
        </w:rPr>
        <w:t xml:space="preserve"> of biomass.</w:t>
      </w:r>
    </w:p>
    <w:p w14:paraId="2238DB30" w14:textId="77777777" w:rsidR="007B072D" w:rsidRDefault="007B072D" w:rsidP="007B072D">
      <w:pPr>
        <w:rPr>
          <w:sz w:val="16"/>
        </w:rPr>
      </w:pPr>
      <w:r>
        <w:rPr>
          <w:sz w:val="16"/>
        </w:rPr>
        <w:t xml:space="preserve">And </w:t>
      </w:r>
      <w:r>
        <w:rPr>
          <w:rStyle w:val="StyleUnderline"/>
        </w:rPr>
        <w:t xml:space="preserve">humanity's material footprint is likely to </w:t>
      </w:r>
      <w:r>
        <w:rPr>
          <w:rStyle w:val="Emphasis"/>
        </w:rPr>
        <w:t>get smaller</w:t>
      </w:r>
      <w:r>
        <w:rPr>
          <w:sz w:val="16"/>
        </w:rPr>
        <w:t xml:space="preserve"> too </w:t>
      </w:r>
      <w:r>
        <w:rPr>
          <w:rStyle w:val="StyleUnderline"/>
        </w:rPr>
        <w:t>as trends toward</w:t>
      </w:r>
      <w:r>
        <w:rPr>
          <w:sz w:val="16"/>
        </w:rP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rPr>
          <w:sz w:val="16"/>
        </w:rPr>
        <w:t xml:space="preserve"> find ways to </w:t>
      </w:r>
      <w:r>
        <w:rPr>
          <w:rStyle w:val="StyleUnderline"/>
        </w:rPr>
        <w:t>wring</w:t>
      </w:r>
      <w:r>
        <w:rPr>
          <w:sz w:val="16"/>
        </w:rPr>
        <w:t xml:space="preserve"> ever </w:t>
      </w:r>
      <w:r>
        <w:rPr>
          <w:rStyle w:val="StyleUnderline"/>
        </w:rPr>
        <w:t>more value out less</w:t>
      </w:r>
      <w:r>
        <w:rPr>
          <w:sz w:val="16"/>
        </w:rPr>
        <w:t xml:space="preserve"> and less </w:t>
      </w:r>
      <w:r>
        <w:rPr>
          <w:rStyle w:val="StyleUnderline"/>
        </w:rPr>
        <w:t>stuff</w:t>
      </w:r>
      <w:r>
        <w:rPr>
          <w:sz w:val="16"/>
        </w:rPr>
        <w:t xml:space="preserve">. Rockefeller University researcher Jesse Ausubel has shown that this process of </w:t>
      </w:r>
      <w:r>
        <w:rPr>
          <w:rStyle w:val="StyleUnderline"/>
        </w:rPr>
        <w:t>absolute dematerialization has</w:t>
      </w:r>
      <w:r>
        <w:rPr>
          <w:sz w:val="16"/>
        </w:rPr>
        <w:t xml:space="preserve"> already </w:t>
      </w:r>
      <w:r>
        <w:rPr>
          <w:rStyle w:val="StyleUnderline"/>
        </w:rPr>
        <w:t>taken off</w:t>
      </w:r>
      <w:r>
        <w:rPr>
          <w:sz w:val="16"/>
        </w:rPr>
        <w:t xml:space="preserve"> for </w:t>
      </w:r>
      <w:r>
        <w:rPr>
          <w:rStyle w:val="StyleUnderline"/>
        </w:rPr>
        <w:t>many commodities</w:t>
      </w:r>
      <w:r>
        <w:rPr>
          <w:sz w:val="16"/>
        </w:rPr>
        <w:t>.</w:t>
      </w:r>
    </w:p>
    <w:p w14:paraId="7A3D7A47" w14:textId="77777777" w:rsidR="007B072D" w:rsidRPr="00EA2546" w:rsidRDefault="007B072D" w:rsidP="007B072D">
      <w:pPr>
        <w:rPr>
          <w:rStyle w:val="Style13ptBold"/>
        </w:rPr>
      </w:pPr>
      <w:r>
        <w:rPr>
          <w:sz w:val="16"/>
        </w:rPr>
        <w:t xml:space="preserve">After cranking their way through their models of doom, O'Neill and his colleagues lugubriously conclude: </w:t>
      </w:r>
      <w:r>
        <w:rPr>
          <w:rStyle w:val="StyleUnderline"/>
        </w:rPr>
        <w:t>"If all people are to lead</w:t>
      </w:r>
      <w:r>
        <w:rPr>
          <w:sz w:val="16"/>
        </w:rPr>
        <w:t xml:space="preserve"> a good </w:t>
      </w:r>
      <w:r>
        <w:rPr>
          <w:rStyle w:val="StyleUnderline"/>
        </w:rPr>
        <w:t>life within planetary boundaries</w:t>
      </w:r>
      <w:r>
        <w:rPr>
          <w:sz w:val="16"/>
        </w:rPr>
        <w:t xml:space="preserve">, then </w:t>
      </w:r>
      <w:r>
        <w:rPr>
          <w:rStyle w:val="StyleUnderline"/>
        </w:rPr>
        <w:t>the level of resource use associated with</w:t>
      </w:r>
      <w:r>
        <w:rPr>
          <w:sz w:val="16"/>
        </w:rPr>
        <w:t xml:space="preserve"> meeting </w:t>
      </w:r>
      <w:r>
        <w:rPr>
          <w:rStyle w:val="StyleUnderline"/>
        </w:rPr>
        <w:t>basic needs must be</w:t>
      </w:r>
      <w:r>
        <w:rPr>
          <w:sz w:val="16"/>
        </w:rPr>
        <w:t xml:space="preserve"> dramatically </w:t>
      </w:r>
      <w:r>
        <w:rPr>
          <w:rStyle w:val="StyleUnderline"/>
        </w:rPr>
        <w:t>reduced." They are</w:t>
      </w:r>
      <w:r>
        <w:rPr>
          <w:sz w:val="16"/>
        </w:rPr>
        <w:t xml:space="preserve"> right, but they are </w:t>
      </w:r>
      <w:r>
        <w:rPr>
          <w:rStyle w:val="Emphasis"/>
        </w:rPr>
        <w:t>entirely backward</w:t>
      </w:r>
      <w:r>
        <w:rPr>
          <w:rStyle w:val="StyleUnderline"/>
        </w:rPr>
        <w:t xml:space="preserve"> with</w:t>
      </w:r>
      <w:r>
        <w:rPr>
          <w:sz w:val="16"/>
        </w:rPr>
        <w:t xml:space="preserve"> regard to </w:t>
      </w:r>
      <w:r>
        <w:rPr>
          <w:rStyle w:val="StyleUnderline"/>
        </w:rPr>
        <w:t xml:space="preserve">how to achieve those goals. </w:t>
      </w:r>
      <w:r>
        <w:rPr>
          <w:rStyle w:val="Emphasis"/>
        </w:rPr>
        <w:t xml:space="preserve">Economic </w:t>
      </w:r>
      <w:r w:rsidRPr="006B5371">
        <w:rPr>
          <w:rStyle w:val="Emphasis"/>
          <w:highlight w:val="green"/>
        </w:rPr>
        <w:t>growth</w:t>
      </w:r>
      <w:r>
        <w:rPr>
          <w:rStyle w:val="StyleUnderline"/>
        </w:rPr>
        <w:t xml:space="preserve"> provides</w:t>
      </w:r>
      <w:r>
        <w:rPr>
          <w:sz w:val="16"/>
        </w:rPr>
        <w:t xml:space="preserve"> the wealth and </w:t>
      </w:r>
      <w:r>
        <w:rPr>
          <w:rStyle w:val="StyleUnderline"/>
        </w:rPr>
        <w:t>technologies</w:t>
      </w:r>
      <w:r>
        <w:rPr>
          <w:sz w:val="16"/>
        </w:rPr>
        <w:t xml:space="preserve"> needed </w:t>
      </w:r>
      <w:r>
        <w:rPr>
          <w:rStyle w:val="StyleUnderline"/>
        </w:rPr>
        <w:t xml:space="preserve">to lift people from </w:t>
      </w:r>
      <w:r>
        <w:rPr>
          <w:rStyle w:val="Emphasis"/>
        </w:rPr>
        <w:t>poverty</w:t>
      </w:r>
      <w:r>
        <w:rPr>
          <w:rStyle w:val="StyleUnderline"/>
        </w:rPr>
        <w:t xml:space="preserve"> while</w:t>
      </w:r>
      <w:r>
        <w:rPr>
          <w:sz w:val="16"/>
          <w:u w:val="single"/>
        </w:rPr>
        <w:t xml:space="preserve"> </w:t>
      </w:r>
      <w:r>
        <w:rPr>
          <w:sz w:val="16"/>
        </w:rPr>
        <w:t xml:space="preserve">simultaneously </w:t>
      </w:r>
      <w:r w:rsidRPr="006B5371">
        <w:rPr>
          <w:rStyle w:val="Emphasis"/>
          <w:highlight w:val="green"/>
        </w:rPr>
        <w:t>lighten</w:t>
      </w:r>
      <w:r>
        <w:rPr>
          <w:rStyle w:val="Emphasis"/>
        </w:rPr>
        <w:t xml:space="preserve">ing humanity's </w:t>
      </w:r>
      <w:r w:rsidRPr="006B5371">
        <w:rPr>
          <w:rStyle w:val="Emphasis"/>
          <w:highlight w:val="green"/>
        </w:rPr>
        <w:t>footprint</w:t>
      </w:r>
      <w:r>
        <w:rPr>
          <w:rStyle w:val="StyleUnderline"/>
        </w:rPr>
        <w:t xml:space="preserve"> on the</w:t>
      </w:r>
      <w:r>
        <w:rPr>
          <w:sz w:val="16"/>
        </w:rPr>
        <w:t xml:space="preserve"> natural </w:t>
      </w:r>
      <w:r w:rsidRPr="00EA2546">
        <w:rPr>
          <w:rStyle w:val="StyleUnderline"/>
        </w:rPr>
        <w:t xml:space="preserve">world. Rather than degrowth, the planet—and </w:t>
      </w:r>
      <w:r w:rsidRPr="00EA2546">
        <w:rPr>
          <w:sz w:val="16"/>
        </w:rPr>
        <w:t xml:space="preserve">especially its </w:t>
      </w:r>
      <w:r w:rsidRPr="00EA2546">
        <w:rPr>
          <w:rStyle w:val="StyleUnderline"/>
        </w:rPr>
        <w:t xml:space="preserve">poor people—need </w:t>
      </w:r>
      <w:r w:rsidRPr="00EA2546">
        <w:rPr>
          <w:rStyle w:val="Emphasis"/>
        </w:rPr>
        <w:t>more</w:t>
      </w:r>
      <w:r w:rsidRPr="00EA2546">
        <w:rPr>
          <w:rStyle w:val="StyleUnderline"/>
        </w:rPr>
        <w:t xml:space="preserve"> and </w:t>
      </w:r>
      <w:r w:rsidRPr="00EA2546">
        <w:rPr>
          <w:rStyle w:val="Emphasis"/>
        </w:rPr>
        <w:t>faster</w:t>
      </w:r>
      <w:r w:rsidRPr="00EA2546">
        <w:rPr>
          <w:sz w:val="16"/>
        </w:rPr>
        <w:t xml:space="preserve"> economic </w:t>
      </w:r>
      <w:r w:rsidRPr="00EA2546">
        <w:rPr>
          <w:rStyle w:val="StyleUnderline"/>
        </w:rPr>
        <w:t>growth</w:t>
      </w:r>
      <w:r w:rsidRPr="00EA2546">
        <w:rPr>
          <w:sz w:val="16"/>
        </w:rPr>
        <w:t>.</w:t>
      </w:r>
    </w:p>
    <w:p w14:paraId="2388FEB0" w14:textId="77777777" w:rsidR="007B072D" w:rsidRDefault="007B072D" w:rsidP="007B072D"/>
    <w:p w14:paraId="599F7A61" w14:textId="77777777" w:rsidR="007B072D" w:rsidRPr="001A1145" w:rsidRDefault="007B072D" w:rsidP="007B072D">
      <w:pPr>
        <w:keepNext/>
        <w:keepLines/>
        <w:spacing w:before="40" w:after="0" w:line="256" w:lineRule="auto"/>
        <w:outlineLvl w:val="3"/>
        <w:rPr>
          <w:rFonts w:asciiTheme="minorHAnsi" w:eastAsia="Times New Roman" w:hAnsiTheme="minorHAnsi" w:cstheme="minorHAnsi"/>
          <w:b/>
          <w:iCs/>
          <w:sz w:val="26"/>
        </w:rPr>
      </w:pPr>
      <w:r>
        <w:rPr>
          <w:rFonts w:asciiTheme="minorHAnsi" w:eastAsia="Times New Roman" w:hAnsiTheme="minorHAnsi" w:cstheme="minorHAnsi"/>
          <w:b/>
          <w:iCs/>
          <w:sz w:val="26"/>
        </w:rPr>
        <w:t>2---</w:t>
      </w:r>
      <w:r w:rsidRPr="001A1145">
        <w:rPr>
          <w:rFonts w:asciiTheme="minorHAnsi" w:eastAsia="Times New Roman" w:hAnsiTheme="minorHAnsi" w:cstheme="minorHAnsi"/>
          <w:b/>
          <w:iCs/>
          <w:sz w:val="26"/>
        </w:rPr>
        <w:t xml:space="preserve">Extinction’s </w:t>
      </w:r>
      <w:r w:rsidRPr="001A1145">
        <w:rPr>
          <w:rFonts w:asciiTheme="minorHAnsi" w:eastAsia="Times New Roman" w:hAnsiTheme="minorHAnsi" w:cstheme="minorHAnsi"/>
          <w:b/>
          <w:iCs/>
          <w:sz w:val="26"/>
          <w:u w:val="single"/>
        </w:rPr>
        <w:t>inevitable</w:t>
      </w:r>
      <w:r>
        <w:rPr>
          <w:rFonts w:asciiTheme="minorHAnsi" w:eastAsia="Times New Roman" w:hAnsiTheme="minorHAnsi" w:cstheme="minorHAnsi"/>
          <w:b/>
          <w:iCs/>
          <w:sz w:val="26"/>
        </w:rPr>
        <w:t>---</w:t>
      </w:r>
      <w:r w:rsidRPr="001A1145">
        <w:rPr>
          <w:rFonts w:asciiTheme="minorHAnsi" w:eastAsia="Times New Roman" w:hAnsiTheme="minorHAnsi" w:cstheme="minorHAnsi"/>
          <w:b/>
          <w:iCs/>
          <w:sz w:val="26"/>
          <w:u w:val="single"/>
        </w:rPr>
        <w:t>only</w:t>
      </w:r>
      <w:r w:rsidRPr="001A1145">
        <w:rPr>
          <w:rFonts w:asciiTheme="minorHAnsi" w:eastAsia="Times New Roman" w:hAnsiTheme="minorHAnsi" w:cstheme="minorHAnsi"/>
          <w:b/>
          <w:iCs/>
          <w:sz w:val="26"/>
        </w:rPr>
        <w:t xml:space="preserve"> growth can </w:t>
      </w:r>
      <w:r w:rsidRPr="001A1145">
        <w:rPr>
          <w:rFonts w:asciiTheme="minorHAnsi" w:eastAsia="Times New Roman" w:hAnsiTheme="minorHAnsi" w:cstheme="minorHAnsi"/>
          <w:b/>
          <w:iCs/>
          <w:sz w:val="26"/>
          <w:u w:val="single"/>
        </w:rPr>
        <w:t>sustain</w:t>
      </w:r>
      <w:r w:rsidRPr="001A1145">
        <w:rPr>
          <w:rFonts w:asciiTheme="minorHAnsi" w:eastAsia="Times New Roman" w:hAnsiTheme="minorHAnsi" w:cstheme="minorHAnsi"/>
          <w:b/>
          <w:iCs/>
          <w:sz w:val="26"/>
        </w:rPr>
        <w:t xml:space="preserve"> colonization and </w:t>
      </w:r>
      <w:r w:rsidRPr="001A1145">
        <w:rPr>
          <w:rFonts w:asciiTheme="minorHAnsi" w:eastAsia="Times New Roman" w:hAnsiTheme="minorHAnsi" w:cstheme="minorHAnsi"/>
          <w:b/>
          <w:iCs/>
          <w:sz w:val="26"/>
          <w:u w:val="single"/>
        </w:rPr>
        <w:t>solve extinction</w:t>
      </w:r>
      <w:r w:rsidRPr="00935AD6">
        <w:rPr>
          <w:rFonts w:asciiTheme="minorHAnsi" w:eastAsia="Times New Roman" w:hAnsiTheme="minorHAnsi" w:cstheme="minorHAnsi"/>
          <w:b/>
          <w:iCs/>
          <w:sz w:val="26"/>
        </w:rPr>
        <w:t>.</w:t>
      </w:r>
    </w:p>
    <w:p w14:paraId="5626D046" w14:textId="77777777" w:rsidR="007B072D" w:rsidRPr="001A1145" w:rsidRDefault="007B072D" w:rsidP="007B072D">
      <w:pPr>
        <w:spacing w:line="256" w:lineRule="auto"/>
        <w:rPr>
          <w:rFonts w:asciiTheme="minorHAnsi" w:eastAsia="Calibri" w:hAnsiTheme="minorHAnsi" w:cstheme="minorHAnsi"/>
        </w:rPr>
      </w:pPr>
      <w:r w:rsidRPr="001A1145">
        <w:rPr>
          <w:rFonts w:asciiTheme="minorHAnsi" w:eastAsia="Calibri" w:hAnsiTheme="minorHAnsi" w:cstheme="minorHAnsi"/>
          <w:b/>
          <w:sz w:val="26"/>
          <w:szCs w:val="26"/>
        </w:rPr>
        <w:t>Skran 16</w:t>
      </w:r>
      <w:r w:rsidRPr="001A1145">
        <w:rPr>
          <w:rFonts w:asciiTheme="minorHAnsi" w:eastAsia="Calibri" w:hAnsiTheme="minorHAnsi" w:cstheme="minorHAnsi"/>
          <w:b/>
        </w:rPr>
        <w:t xml:space="preserve"> </w:t>
      </w:r>
      <w:r w:rsidRPr="001A1145">
        <w:rPr>
          <w:rFonts w:asciiTheme="minorHAnsi" w:eastAsia="Calibri" w:hAnsiTheme="minorHAnsi" w:cstheme="minorHAnsi"/>
        </w:rPr>
        <w:t xml:space="preserve">(Dale Skran is Executive Vice President of the National Space Society and a member of the Board of Directors of the Alliance for Space Development. “Settling space is the only sustainable reason for humans to be in space,” </w:t>
      </w:r>
      <w:hyperlink r:id="rId31" w:history="1">
        <w:r w:rsidRPr="001A1145">
          <w:rPr>
            <w:rFonts w:asciiTheme="minorHAnsi" w:eastAsia="Calibri" w:hAnsiTheme="minorHAnsi" w:cstheme="minorHAnsi"/>
          </w:rPr>
          <w:t>http://www.thespacereview.com/article/2915/1</w:t>
        </w:r>
      </w:hyperlink>
      <w:r w:rsidRPr="001A1145">
        <w:rPr>
          <w:rFonts w:asciiTheme="minorHAnsi" w:eastAsia="Calibri" w:hAnsiTheme="minorHAnsi" w:cstheme="minorHAnsi"/>
        </w:rPr>
        <w:t>) -</w:t>
      </w:r>
      <w:r>
        <w:rPr>
          <w:rFonts w:asciiTheme="minorHAnsi" w:eastAsia="Calibri" w:hAnsiTheme="minorHAnsi" w:cstheme="minorHAnsi"/>
        </w:rPr>
        <w:t>rehighlighted</w:t>
      </w:r>
      <w:r w:rsidRPr="001A1145">
        <w:rPr>
          <w:rFonts w:asciiTheme="minorHAnsi" w:eastAsia="Calibri" w:hAnsiTheme="minorHAnsi" w:cstheme="minorHAnsi"/>
        </w:rPr>
        <w:t xml:space="preserve"> rahul</w:t>
      </w:r>
    </w:p>
    <w:p w14:paraId="2A1102FE" w14:textId="77777777" w:rsidR="007B072D" w:rsidRPr="001A1145" w:rsidRDefault="007B072D" w:rsidP="007B072D">
      <w:pPr>
        <w:spacing w:line="256" w:lineRule="auto"/>
        <w:rPr>
          <w:rFonts w:asciiTheme="minorHAnsi" w:eastAsia="Calibri" w:hAnsiTheme="minorHAnsi" w:cstheme="minorHAnsi"/>
          <w:sz w:val="12"/>
        </w:rPr>
      </w:pPr>
      <w:r w:rsidRPr="006B5371">
        <w:rPr>
          <w:rFonts w:asciiTheme="minorHAnsi" w:eastAsia="Calibri" w:hAnsiTheme="minorHAnsi" w:cstheme="minorHAnsi"/>
          <w:highlight w:val="green"/>
          <w:u w:val="single"/>
        </w:rPr>
        <w:t xml:space="preserve">As </w:t>
      </w:r>
      <w:r w:rsidRPr="001A1145">
        <w:rPr>
          <w:rFonts w:asciiTheme="minorHAnsi" w:eastAsia="Calibri" w:hAnsiTheme="minorHAnsi" w:cstheme="minorHAnsi"/>
          <w:u w:val="single"/>
        </w:rPr>
        <w:t xml:space="preserve">robotic and artificial intelligence </w:t>
      </w:r>
      <w:r w:rsidRPr="006B5371">
        <w:rPr>
          <w:rFonts w:asciiTheme="minorHAnsi" w:eastAsia="Calibri" w:hAnsiTheme="minorHAnsi" w:cstheme="minorHAnsi"/>
          <w:highlight w:val="green"/>
          <w:u w:val="single"/>
        </w:rPr>
        <w:t>tech</w:t>
      </w:r>
      <w:r w:rsidRPr="001A1145">
        <w:rPr>
          <w:rFonts w:asciiTheme="minorHAnsi" w:eastAsia="Calibri" w:hAnsiTheme="minorHAnsi" w:cstheme="minorHAnsi"/>
          <w:u w:val="single"/>
        </w:rPr>
        <w:t>nologies</w:t>
      </w:r>
      <w:r w:rsidRPr="001A1145">
        <w:rPr>
          <w:rFonts w:asciiTheme="minorHAnsi" w:eastAsia="Calibri" w:hAnsiTheme="minorHAnsi" w:cstheme="minorHAnsi"/>
          <w:sz w:val="12"/>
        </w:rPr>
        <w:t xml:space="preserve"> improve and </w:t>
      </w:r>
      <w:r w:rsidRPr="006B5371">
        <w:rPr>
          <w:rFonts w:asciiTheme="minorHAnsi" w:eastAsia="Calibri" w:hAnsiTheme="minorHAnsi" w:cstheme="minorHAnsi"/>
          <w:highlight w:val="green"/>
          <w:u w:val="single"/>
        </w:rPr>
        <w:t xml:space="preserve">enable </w:t>
      </w:r>
      <w:r w:rsidRPr="001A1145">
        <w:rPr>
          <w:rFonts w:asciiTheme="minorHAnsi" w:eastAsia="Calibri" w:hAnsiTheme="minorHAnsi" w:cstheme="minorHAnsi"/>
          <w:u w:val="single"/>
        </w:rPr>
        <w:t xml:space="preserve">increasingly robust </w:t>
      </w:r>
      <w:r w:rsidRPr="006B5371">
        <w:rPr>
          <w:rFonts w:asciiTheme="minorHAnsi" w:eastAsia="Calibri" w:hAnsiTheme="minorHAnsi" w:cstheme="minorHAnsi"/>
          <w:highlight w:val="green"/>
          <w:u w:val="single"/>
        </w:rPr>
        <w:t>exploration</w:t>
      </w:r>
      <w:r w:rsidRPr="001A1145">
        <w:rPr>
          <w:rFonts w:asciiTheme="minorHAnsi" w:eastAsia="Calibri" w:hAnsiTheme="minorHAnsi" w:cstheme="minorHAnsi"/>
          <w:sz w:val="12"/>
        </w:rPr>
        <w:t xml:space="preserve"> without a human presence, eventually </w:t>
      </w:r>
      <w:r w:rsidRPr="001A1145">
        <w:rPr>
          <w:rFonts w:asciiTheme="minorHAnsi" w:eastAsia="Calibri" w:hAnsiTheme="minorHAnsi" w:cstheme="minorHAnsi"/>
          <w:u w:val="single"/>
        </w:rPr>
        <w:t>there will be only one sustainable reason for humans to be in space</w:t>
      </w:r>
      <w:r w:rsidRPr="001A1145">
        <w:rPr>
          <w:rFonts w:asciiTheme="minorHAnsi" w:eastAsia="Calibri" w:hAnsiTheme="minorHAnsi" w:cstheme="minorHAnsi"/>
          <w:sz w:val="12"/>
        </w:rPr>
        <w:t xml:space="preserve">: </w:t>
      </w:r>
      <w:r w:rsidRPr="006B5371">
        <w:rPr>
          <w:rFonts w:asciiTheme="minorHAnsi" w:eastAsia="Calibri" w:hAnsiTheme="minorHAnsi" w:cstheme="minorHAnsi"/>
          <w:b/>
          <w:iCs/>
          <w:highlight w:val="green"/>
          <w:u w:val="single"/>
        </w:rPr>
        <w:t>settlement</w:t>
      </w:r>
      <w:r w:rsidRPr="006B5371">
        <w:rPr>
          <w:rFonts w:asciiTheme="minorHAnsi" w:eastAsia="Calibri" w:hAnsiTheme="minorHAnsi" w:cstheme="minorHAnsi"/>
          <w:sz w:val="12"/>
          <w:highlight w:val="green"/>
        </w:rPr>
        <w:t>.</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Research into the recycling technology required for long-term off-Earth settlements</w:t>
      </w:r>
      <w:r w:rsidRPr="001A1145">
        <w:rPr>
          <w:rFonts w:asciiTheme="minorHAnsi" w:eastAsia="Calibri" w:hAnsiTheme="minorHAnsi" w:cstheme="minorHAnsi"/>
          <w:sz w:val="12"/>
        </w:rPr>
        <w:t xml:space="preserve"> </w:t>
      </w:r>
      <w:r w:rsidRPr="006B5371">
        <w:rPr>
          <w:rFonts w:asciiTheme="minorHAnsi" w:eastAsia="Calibri" w:hAnsiTheme="minorHAnsi" w:cstheme="minorHAnsi"/>
          <w:b/>
          <w:iCs/>
          <w:highlight w:val="green"/>
          <w:u w:val="single"/>
        </w:rPr>
        <w:t>will</w:t>
      </w:r>
      <w:r w:rsidRPr="001A1145">
        <w:rPr>
          <w:rFonts w:asciiTheme="minorHAnsi" w:eastAsia="Calibri" w:hAnsiTheme="minorHAnsi" w:cstheme="minorHAnsi"/>
          <w:b/>
          <w:iCs/>
          <w:u w:val="single"/>
        </w:rPr>
        <w:t xml:space="preserve"> directly </w:t>
      </w:r>
      <w:r w:rsidRPr="006B5371">
        <w:rPr>
          <w:rFonts w:asciiTheme="minorHAnsi" w:eastAsia="Calibri" w:hAnsiTheme="minorHAnsi" w:cstheme="minorHAnsi"/>
          <w:b/>
          <w:iCs/>
          <w:highlight w:val="green"/>
          <w:u w:val="single"/>
        </w:rPr>
        <w:t>benefit terrestrial sustainability</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Actively working toward</w:t>
      </w:r>
      <w:r w:rsidRPr="001A1145">
        <w:rPr>
          <w:rFonts w:asciiTheme="minorHAnsi" w:eastAsia="Calibri" w:hAnsiTheme="minorHAnsi" w:cstheme="minorHAnsi"/>
          <w:sz w:val="12"/>
        </w:rPr>
        <w:t xml:space="preserve"> developing and </w:t>
      </w:r>
      <w:r w:rsidRPr="006B5371">
        <w:rPr>
          <w:rFonts w:asciiTheme="minorHAnsi" w:eastAsia="Calibri" w:hAnsiTheme="minorHAnsi" w:cstheme="minorHAnsi"/>
          <w:highlight w:val="green"/>
          <w:u w:val="single"/>
        </w:rPr>
        <w:t>settling space</w:t>
      </w:r>
      <w:r w:rsidRPr="006B5371">
        <w:rPr>
          <w:rFonts w:asciiTheme="minorHAnsi" w:eastAsia="Calibri" w:hAnsiTheme="minorHAnsi" w:cstheme="minorHAnsi"/>
          <w:sz w:val="12"/>
          <w:highlight w:val="green"/>
        </w:rPr>
        <w:t xml:space="preserve"> </w:t>
      </w:r>
      <w:r w:rsidRPr="006B5371">
        <w:rPr>
          <w:rFonts w:asciiTheme="minorHAnsi" w:eastAsia="Calibri" w:hAnsiTheme="minorHAnsi" w:cstheme="minorHAnsi"/>
          <w:highlight w:val="green"/>
          <w:u w:val="single"/>
        </w:rPr>
        <w:t>will make available</w:t>
      </w:r>
      <w:r w:rsidRPr="001A1145">
        <w:rPr>
          <w:rFonts w:asciiTheme="minorHAnsi" w:eastAsia="Calibri" w:hAnsiTheme="minorHAnsi" w:cstheme="minorHAnsi"/>
          <w:u w:val="single"/>
        </w:rPr>
        <w:t xml:space="preserve"> mineral and energy </w:t>
      </w:r>
      <w:r w:rsidRPr="006B5371">
        <w:rPr>
          <w:rFonts w:asciiTheme="minorHAnsi" w:eastAsia="Calibri" w:hAnsiTheme="minorHAnsi" w:cstheme="minorHAnsi"/>
          <w:highlight w:val="green"/>
          <w:u w:val="single"/>
        </w:rPr>
        <w:t>resources</w:t>
      </w:r>
      <w:r w:rsidRPr="006B5371">
        <w:rPr>
          <w:rFonts w:asciiTheme="minorHAnsi" w:eastAsia="Calibri" w:hAnsiTheme="minorHAnsi" w:cstheme="minorHAnsi"/>
          <w:sz w:val="12"/>
          <w:highlight w:val="green"/>
        </w:rPr>
        <w:t xml:space="preserve"> </w:t>
      </w:r>
      <w:r w:rsidRPr="006B5371">
        <w:rPr>
          <w:rFonts w:asciiTheme="minorHAnsi" w:eastAsia="Calibri" w:hAnsiTheme="minorHAnsi" w:cstheme="minorHAnsi"/>
          <w:b/>
          <w:iCs/>
          <w:highlight w:val="green"/>
          <w:u w:val="single"/>
        </w:rPr>
        <w:t>for use on Earth</w:t>
      </w:r>
      <w:r w:rsidRPr="001A1145">
        <w:rPr>
          <w:rFonts w:asciiTheme="minorHAnsi" w:eastAsia="Calibri" w:hAnsiTheme="minorHAnsi" w:cstheme="minorHAnsi"/>
          <w:b/>
          <w:iCs/>
          <w:u w:val="single"/>
        </w:rPr>
        <w:t xml:space="preserve"> on a vast scale</w:t>
      </w:r>
      <w:r w:rsidRPr="001A1145">
        <w:rPr>
          <w:rFonts w:asciiTheme="minorHAnsi" w:eastAsia="Calibri" w:hAnsiTheme="minorHAnsi" w:cstheme="minorHAnsi"/>
          <w:sz w:val="12"/>
        </w:rPr>
        <w:t xml:space="preserve">. Finally, </w:t>
      </w:r>
      <w:r w:rsidRPr="001A1145">
        <w:rPr>
          <w:rFonts w:asciiTheme="minorHAnsi" w:eastAsia="Calibri" w:hAnsiTheme="minorHAnsi" w:cstheme="minorHAnsi"/>
          <w:u w:val="single"/>
        </w:rPr>
        <w:t xml:space="preserve">space settlement offers the hope of long-term species survival that remaining on Earth does not. </w:t>
      </w:r>
      <w:r w:rsidRPr="001A1145">
        <w:rPr>
          <w:rFonts w:asciiTheme="minorHAnsi" w:eastAsia="Calibri" w:hAnsiTheme="minorHAnsi" w:cstheme="minorHAnsi"/>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sidRPr="001A1145">
        <w:rPr>
          <w:rFonts w:asciiTheme="minorHAnsi" w:eastAsia="Calibri" w:hAnsiTheme="minorHAnsi" w:cstheme="minorHAnsi"/>
          <w:u w:val="single"/>
        </w:rPr>
        <w:t>that “we are all” going to live in space</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and that we are going to live in space after we destroy Earth</w:t>
      </w:r>
      <w:r w:rsidRPr="001A1145">
        <w:rPr>
          <w:rFonts w:asciiTheme="minorHAnsi" w:eastAsia="Calibri" w:hAnsiTheme="minorHAnsi" w:cstheme="minorHAnsi"/>
          <w:sz w:val="12"/>
        </w:rPr>
        <w:t>. Another canard that has long floated about was given form by the recent film Elysium starring Matt Damon</w:t>
      </w:r>
      <w:r w:rsidRPr="001A1145">
        <w:rPr>
          <w:rFonts w:asciiTheme="minorHAnsi" w:eastAsia="Calibri" w:hAnsiTheme="minorHAnsi" w:cstheme="minorHAnsi"/>
          <w:u w:val="single"/>
        </w:rPr>
        <w:t>: the rich will leave the poor on the Earth</w:t>
      </w:r>
      <w:r w:rsidRPr="001A1145">
        <w:rPr>
          <w:rFonts w:asciiTheme="minorHAnsi" w:eastAsia="Calibri" w:hAnsiTheme="minorHAnsi" w:cstheme="minorHAnsi"/>
          <w:sz w:val="12"/>
        </w:rPr>
        <w:t xml:space="preserve"> and escape to space settlements. Upon examination, </w:t>
      </w:r>
      <w:r w:rsidRPr="001A1145">
        <w:rPr>
          <w:rFonts w:asciiTheme="minorHAnsi" w:eastAsia="Calibri" w:hAnsiTheme="minorHAnsi" w:cstheme="minorHAnsi"/>
          <w:b/>
          <w:iCs/>
          <w:u w:val="single"/>
        </w:rPr>
        <w:t xml:space="preserve">all three of these ideas are strawmen. </w:t>
      </w:r>
      <w:r w:rsidRPr="001A1145">
        <w:rPr>
          <w:rFonts w:asciiTheme="minorHAnsi" w:eastAsia="Calibri" w:hAnsiTheme="minorHAnsi" w:cstheme="minorHAnsi"/>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sidRPr="001A1145">
        <w:rPr>
          <w:rFonts w:asciiTheme="minorHAnsi" w:eastAsia="Calibri" w:hAnsiTheme="minorHAnsi" w:cstheme="minorHAnsi"/>
          <w:u w:val="single"/>
        </w:rPr>
        <w:t>we expect that relatively small numbers of highly qualified individuals</w:t>
      </w:r>
      <w:r w:rsidRPr="001A1145">
        <w:rPr>
          <w:rFonts w:asciiTheme="minorHAnsi" w:eastAsia="Calibri" w:hAnsiTheme="minorHAnsi" w:cstheme="minorHAnsi"/>
          <w:sz w:val="12"/>
        </w:rPr>
        <w:t xml:space="preserve">, or those </w:t>
      </w:r>
      <w:r w:rsidRPr="001A1145">
        <w:rPr>
          <w:rFonts w:asciiTheme="minorHAnsi" w:eastAsia="Calibri" w:hAnsiTheme="minorHAnsi" w:cstheme="minorHAnsi"/>
          <w:u w:val="single"/>
        </w:rPr>
        <w:t>who are deeply dedicated to living in space, would form the first settlements</w:t>
      </w:r>
      <w:r w:rsidRPr="001A1145">
        <w:rPr>
          <w:rFonts w:asciiTheme="minorHAnsi" w:eastAsia="Calibri" w:hAnsiTheme="minorHAnsi" w:cstheme="minorHAnsi"/>
          <w:sz w:val="12"/>
        </w:rPr>
        <w:t xml:space="preserve">. Over a significant period of time, </w:t>
      </w:r>
      <w:r w:rsidRPr="001A1145">
        <w:rPr>
          <w:rFonts w:asciiTheme="minorHAnsi" w:eastAsia="Calibri" w:hAnsiTheme="minorHAnsi" w:cstheme="minorHAnsi"/>
          <w:u w:val="single"/>
        </w:rPr>
        <w:t>thousands more from the Earth would join those settlements as they become increasingly self-sufficient</w:t>
      </w:r>
      <w:r w:rsidRPr="001A1145">
        <w:rPr>
          <w:rFonts w:asciiTheme="minorHAnsi" w:eastAsia="Calibri" w:hAnsiTheme="minorHAnsi" w:cstheme="minorHAnsi"/>
          <w:sz w:val="12"/>
        </w:rPr>
        <w:t xml:space="preserve">. Over more time, </w:t>
      </w:r>
      <w:r w:rsidRPr="001A1145">
        <w:rPr>
          <w:rFonts w:asciiTheme="minorHAnsi" w:eastAsia="Calibri" w:hAnsiTheme="minorHAnsi" w:cstheme="minorHAnsi"/>
          <w:u w:val="single"/>
        </w:rPr>
        <w:t>various possible niches</w:t>
      </w:r>
      <w:r w:rsidRPr="001A1145">
        <w:rPr>
          <w:rFonts w:asciiTheme="minorHAnsi" w:eastAsia="Calibri" w:hAnsiTheme="minorHAnsi" w:cstheme="minorHAnsi"/>
          <w:sz w:val="12"/>
        </w:rPr>
        <w:t xml:space="preserve"> for settlement (</w:t>
      </w:r>
      <w:r w:rsidRPr="001A1145">
        <w:rPr>
          <w:rFonts w:asciiTheme="minorHAnsi" w:eastAsia="Calibri" w:hAnsiTheme="minorHAnsi" w:cstheme="minorHAnsi"/>
          <w:u w:val="single"/>
        </w:rPr>
        <w:t>Moon, Mars, asteroids, free space</w:t>
      </w:r>
      <w:r w:rsidRPr="001A1145">
        <w:rPr>
          <w:rFonts w:asciiTheme="minorHAnsi" w:eastAsia="Calibri" w:hAnsiTheme="minorHAnsi" w:cstheme="minorHAnsi"/>
          <w:sz w:val="12"/>
        </w:rPr>
        <w:t xml:space="preserve">, etc.) </w:t>
      </w:r>
      <w:r w:rsidRPr="001A1145">
        <w:rPr>
          <w:rFonts w:asciiTheme="minorHAnsi" w:eastAsia="Calibri" w:hAnsiTheme="minorHAnsi" w:cstheme="minorHAnsi"/>
          <w:u w:val="single"/>
        </w:rPr>
        <w:t>will be occupied</w:t>
      </w:r>
      <w:r w:rsidRPr="001A1145">
        <w:rPr>
          <w:rFonts w:asciiTheme="minorHAnsi" w:eastAsia="Calibri" w:hAnsiTheme="minorHAnsi" w:cstheme="minorHAnsi"/>
          <w:sz w:val="12"/>
        </w:rPr>
        <w:t xml:space="preserve">, and eventually </w:t>
      </w:r>
      <w:r w:rsidRPr="006B5371">
        <w:rPr>
          <w:rFonts w:asciiTheme="minorHAnsi" w:eastAsia="Calibri" w:hAnsiTheme="minorHAnsi" w:cstheme="minorHAnsi"/>
          <w:b/>
          <w:iCs/>
          <w:highlight w:val="green"/>
          <w:u w:val="single"/>
        </w:rPr>
        <w:t>the population in space will total many millions</w:t>
      </w:r>
      <w:r w:rsidRPr="001A1145">
        <w:rPr>
          <w:rFonts w:asciiTheme="minorHAnsi" w:eastAsia="Calibri" w:hAnsiTheme="minorHAnsi" w:cstheme="minorHAnsi"/>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sidRPr="006B5371">
        <w:rPr>
          <w:rFonts w:asciiTheme="minorHAnsi" w:eastAsia="Calibri" w:hAnsiTheme="minorHAnsi" w:cstheme="minorHAnsi"/>
          <w:b/>
          <w:iCs/>
          <w:highlight w:val="green"/>
          <w:u w:val="single"/>
        </w:rPr>
        <w:t>the Earth is not</w:t>
      </w:r>
      <w:r w:rsidRPr="001A1145">
        <w:rPr>
          <w:rFonts w:asciiTheme="minorHAnsi" w:eastAsia="Calibri" w:hAnsiTheme="minorHAnsi" w:cstheme="minorHAnsi"/>
          <w:b/>
          <w:iCs/>
          <w:u w:val="single"/>
        </w:rPr>
        <w:t xml:space="preserve"> a “</w:t>
      </w:r>
      <w:r w:rsidRPr="006B5371">
        <w:rPr>
          <w:rFonts w:asciiTheme="minorHAnsi" w:eastAsia="Calibri" w:hAnsiTheme="minorHAnsi" w:cstheme="minorHAnsi"/>
          <w:b/>
          <w:iCs/>
          <w:highlight w:val="green"/>
          <w:u w:val="single"/>
        </w:rPr>
        <w:t>safe</w:t>
      </w:r>
      <w:r w:rsidRPr="001A1145">
        <w:rPr>
          <w:rFonts w:asciiTheme="minorHAnsi" w:eastAsia="Calibri" w:hAnsiTheme="minorHAnsi" w:cstheme="minorHAnsi"/>
          <w:b/>
          <w:iCs/>
          <w:u w:val="single"/>
        </w:rPr>
        <w:t xml:space="preserve"> space.”</w:t>
      </w:r>
      <w:r w:rsidRPr="001A1145">
        <w:rPr>
          <w:rFonts w:asciiTheme="minorHAnsi" w:eastAsia="Calibri" w:hAnsiTheme="minorHAnsi" w:cstheme="minorHAnsi"/>
          <w:sz w:val="12"/>
        </w:rPr>
        <w:t xml:space="preserve"> </w:t>
      </w:r>
      <w:r w:rsidRPr="006B5371">
        <w:rPr>
          <w:rFonts w:asciiTheme="minorHAnsi" w:eastAsia="Calibri" w:hAnsiTheme="minorHAnsi" w:cstheme="minorHAnsi"/>
          <w:highlight w:val="green"/>
          <w:u w:val="single"/>
        </w:rPr>
        <w:t>The destiny of</w:t>
      </w:r>
      <w:r w:rsidRPr="001A1145">
        <w:rPr>
          <w:rFonts w:asciiTheme="minorHAnsi" w:eastAsia="Calibri" w:hAnsiTheme="minorHAnsi" w:cstheme="minorHAnsi"/>
          <w:u w:val="single"/>
        </w:rPr>
        <w:t xml:space="preserve"> virtually </w:t>
      </w:r>
      <w:r w:rsidRPr="006B5371">
        <w:rPr>
          <w:rFonts w:asciiTheme="minorHAnsi" w:eastAsia="Calibri" w:hAnsiTheme="minorHAnsi" w:cstheme="minorHAnsi"/>
          <w:highlight w:val="green"/>
          <w:u w:val="single"/>
        </w:rPr>
        <w:t>all species</w:t>
      </w:r>
      <w:r w:rsidRPr="001A1145">
        <w:rPr>
          <w:rFonts w:asciiTheme="minorHAnsi" w:eastAsia="Calibri" w:hAnsiTheme="minorHAnsi" w:cstheme="minorHAnsi"/>
          <w:u w:val="single"/>
        </w:rPr>
        <w:t xml:space="preserve"> on Earth </w:t>
      </w:r>
      <w:r w:rsidRPr="006B5371">
        <w:rPr>
          <w:rFonts w:asciiTheme="minorHAnsi" w:eastAsia="Calibri" w:hAnsiTheme="minorHAnsi" w:cstheme="minorHAnsi"/>
          <w:highlight w:val="green"/>
          <w:u w:val="single"/>
        </w:rPr>
        <w:t>is extinction</w:t>
      </w:r>
      <w:r w:rsidRPr="001A1145">
        <w:rPr>
          <w:rFonts w:asciiTheme="minorHAnsi" w:eastAsia="Calibri" w:hAnsiTheme="minorHAnsi" w:cstheme="minorHAnsi"/>
          <w:sz w:val="12"/>
        </w:rPr>
        <w:t xml:space="preserve"> in a relatively short span of geologic time. The Tellers claim that “we live on a planet that is perfect for us.” This statement is both completely true and total nonsense. </w:t>
      </w:r>
      <w:r w:rsidRPr="001A1145">
        <w:rPr>
          <w:rFonts w:asciiTheme="minorHAnsi" w:eastAsia="Calibri" w:hAnsiTheme="minorHAnsi" w:cstheme="minorHAnsi"/>
          <w:u w:val="single"/>
        </w:rPr>
        <w:t>We fit well on the Earth because we have evolved over millions of years to become creatures that are both adapted to live here and to like living here</w:t>
      </w:r>
      <w:r w:rsidRPr="001A1145">
        <w:rPr>
          <w:rFonts w:asciiTheme="minorHAnsi" w:eastAsia="Calibri" w:hAnsiTheme="minorHAnsi" w:cstheme="minorHAnsi"/>
          <w:sz w:val="12"/>
        </w:rPr>
        <w:t xml:space="preserve">. It is truer to say that we are perfect for the Earth than the reverse. In fact, </w:t>
      </w:r>
      <w:r w:rsidRPr="001A1145">
        <w:rPr>
          <w:rFonts w:asciiTheme="minorHAnsi" w:eastAsia="Calibri" w:hAnsiTheme="minorHAnsi" w:cstheme="minorHAnsi"/>
          <w:u w:val="single"/>
        </w:rPr>
        <w:t>the Earth is not such a commodious place.</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It is subject to periodic calamities</w:t>
      </w:r>
      <w:r w:rsidRPr="001A1145">
        <w:rPr>
          <w:rFonts w:asciiTheme="minorHAnsi" w:eastAsia="Calibri" w:hAnsiTheme="minorHAnsi" w:cstheme="minorHAnsi"/>
          <w:sz w:val="12"/>
        </w:rPr>
        <w:t xml:space="preserve"> of various sorts, ranging from massive asteroid and comet impacts to titanic volcanic eruptions, and from periodic ice ages to disastrous solar flares. In the short run, the Earth seems balmy and comfortable. </w:t>
      </w:r>
      <w:r w:rsidRPr="001A1145">
        <w:rPr>
          <w:rFonts w:asciiTheme="minorHAnsi" w:eastAsia="Calibri" w:hAnsiTheme="minorHAnsi" w:cstheme="minorHAnsi"/>
          <w:u w:val="single"/>
        </w:rPr>
        <w:t>Viewed from the perspective of</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deep time,</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it starts to look more like a death trap, bedeviled by regular mass extinctions</w:t>
      </w:r>
      <w:r w:rsidRPr="001A1145">
        <w:rPr>
          <w:rFonts w:asciiTheme="minorHAnsi" w:eastAsia="Calibri" w:hAnsiTheme="minorHAnsi" w:cstheme="minorHAnsi"/>
          <w:sz w:val="12"/>
        </w:rPr>
        <w:t xml:space="preserve">. However, </w:t>
      </w:r>
      <w:r w:rsidRPr="001A1145">
        <w:rPr>
          <w:rFonts w:asciiTheme="minorHAnsi" w:eastAsia="Calibri" w:hAnsiTheme="minorHAnsi" w:cstheme="minorHAnsi"/>
          <w:b/>
          <w:iCs/>
          <w:u w:val="single"/>
        </w:rPr>
        <w:t>things are actually quite a bit worse</w:t>
      </w:r>
      <w:r w:rsidRPr="001A1145">
        <w:rPr>
          <w:rFonts w:asciiTheme="minorHAnsi" w:eastAsia="Calibri" w:hAnsiTheme="minorHAnsi" w:cstheme="minorHAnsi"/>
          <w:sz w:val="12"/>
        </w:rPr>
        <w:t xml:space="preserve">. Although </w:t>
      </w:r>
      <w:r w:rsidRPr="001A1145">
        <w:rPr>
          <w:rFonts w:asciiTheme="minorHAnsi" w:eastAsia="Calibri" w:hAnsiTheme="minorHAnsi" w:cstheme="minorHAnsi"/>
          <w:u w:val="single"/>
        </w:rPr>
        <w:t>there are many potentially bad things that might happen to the human race on the Earth from natural sources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there are many more from unnatural sources</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We have been dancing with nuclear disaster for a long time.</w:t>
      </w:r>
      <w:r w:rsidRPr="001A1145">
        <w:rPr>
          <w:rFonts w:asciiTheme="minorHAnsi" w:eastAsia="Calibri" w:hAnsiTheme="minorHAnsi" w:cstheme="minorHAnsi"/>
          <w:sz w:val="12"/>
        </w:rPr>
        <w:t xml:space="preserve"> An apocalyptic atomic war is not inevitable, but it is possible. </w:t>
      </w:r>
      <w:r w:rsidRPr="001A1145">
        <w:rPr>
          <w:rFonts w:asciiTheme="minorHAnsi" w:eastAsia="Calibri" w:hAnsiTheme="minorHAnsi" w:cstheme="minorHAnsi"/>
          <w:u w:val="single"/>
        </w:rPr>
        <w:t>Add to this scenario</w:t>
      </w:r>
      <w:r w:rsidRPr="001A1145">
        <w:rPr>
          <w:rFonts w:asciiTheme="minorHAnsi" w:eastAsia="Calibri" w:hAnsiTheme="minorHAnsi" w:cstheme="minorHAnsi"/>
          <w:sz w:val="12"/>
        </w:rPr>
        <w:t xml:space="preserve"> the </w:t>
      </w:r>
      <w:r w:rsidRPr="001A1145">
        <w:rPr>
          <w:rFonts w:asciiTheme="minorHAnsi" w:eastAsia="Calibri" w:hAnsiTheme="minorHAnsi" w:cstheme="minorHAnsi"/>
          <w:b/>
          <w:iCs/>
          <w:u w:val="single"/>
        </w:rPr>
        <w:t>genetically engineered killer virus</w:t>
      </w:r>
      <w:r w:rsidRPr="001A1145">
        <w:rPr>
          <w:rFonts w:asciiTheme="minorHAnsi" w:eastAsia="Calibri" w:hAnsiTheme="minorHAnsi" w:cstheme="minorHAnsi"/>
          <w:sz w:val="12"/>
        </w:rPr>
        <w:t>, “</w:t>
      </w:r>
      <w:r w:rsidRPr="001A1145">
        <w:rPr>
          <w:rFonts w:asciiTheme="minorHAnsi" w:eastAsia="Calibri" w:hAnsiTheme="minorHAnsi" w:cstheme="minorHAnsi"/>
          <w:b/>
          <w:iCs/>
          <w:u w:val="single"/>
        </w:rPr>
        <w:t>gray goo</w:t>
      </w:r>
      <w:r w:rsidRPr="001A1145">
        <w:rPr>
          <w:rFonts w:asciiTheme="minorHAnsi" w:eastAsia="Calibri" w:hAnsiTheme="minorHAnsi" w:cstheme="minorHAnsi"/>
          <w:sz w:val="12"/>
        </w:rPr>
        <w:t xml:space="preserve">,” a </w:t>
      </w:r>
      <w:r w:rsidRPr="001A1145">
        <w:rPr>
          <w:rFonts w:asciiTheme="minorHAnsi" w:eastAsia="Calibri" w:hAnsiTheme="minorHAnsi" w:cstheme="minorHAnsi"/>
          <w:b/>
          <w:iCs/>
          <w:u w:val="single"/>
        </w:rPr>
        <w:t>robot revolt</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and other horrors as yet undreamt</w:t>
      </w:r>
      <w:r w:rsidRPr="001A1145">
        <w:rPr>
          <w:rFonts w:asciiTheme="minorHAnsi" w:eastAsia="Calibri" w:hAnsiTheme="minorHAnsi" w:cstheme="minorHAnsi"/>
          <w:sz w:val="12"/>
        </w:rPr>
        <w:t xml:space="preserve">, and </w:t>
      </w:r>
      <w:r w:rsidRPr="001A1145">
        <w:rPr>
          <w:rFonts w:asciiTheme="minorHAnsi" w:eastAsia="Calibri" w:hAnsiTheme="minorHAnsi" w:cstheme="minorHAnsi"/>
          <w:u w:val="single"/>
        </w:rPr>
        <w:t>the odds against human survival get longer</w:t>
      </w:r>
      <w:r w:rsidRPr="001A1145">
        <w:rPr>
          <w:rFonts w:asciiTheme="minorHAnsi" w:eastAsia="Calibri" w:hAnsiTheme="minorHAnsi" w:cstheme="minorHAnsi"/>
          <w:sz w:val="12"/>
        </w:rPr>
        <w:t xml:space="preserve">. Hence, the need to abandon the fiction of Earth as our eternal and unchanging perfect home and to appreciate both the need for, and promise of, space settlement. </w:t>
      </w:r>
      <w:r w:rsidRPr="001A1145">
        <w:rPr>
          <w:rFonts w:asciiTheme="minorHAnsi" w:eastAsia="Calibri" w:hAnsiTheme="minorHAnsi" w:cstheme="minorHAnsi"/>
          <w:b/>
          <w:bCs/>
          <w:u w:val="single"/>
        </w:rPr>
        <w:t>Not</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bCs/>
          <w:u w:val="single"/>
        </w:rPr>
        <w:t>so</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bCs/>
          <w:u w:val="single"/>
        </w:rPr>
        <w:t>the rich can escape</w:t>
      </w:r>
      <w:r w:rsidRPr="001A1145">
        <w:rPr>
          <w:rFonts w:asciiTheme="minorHAnsi" w:eastAsia="Calibri" w:hAnsiTheme="minorHAnsi" w:cstheme="minorHAnsi"/>
          <w:u w:val="single"/>
        </w:rPr>
        <w:t xml:space="preserve"> to an Elysium</w:t>
      </w:r>
      <w:r w:rsidRPr="001A1145">
        <w:rPr>
          <w:rFonts w:asciiTheme="minorHAnsi" w:eastAsia="Calibri" w:hAnsiTheme="minorHAnsi" w:cstheme="minorHAnsi"/>
          <w:sz w:val="12"/>
        </w:rPr>
        <w:t xml:space="preserve"> in the sky, or so we can all leave behind a polluted and overheated Earth, </w:t>
      </w:r>
      <w:r w:rsidRPr="001A1145">
        <w:rPr>
          <w:rFonts w:asciiTheme="minorHAnsi" w:eastAsia="Calibri" w:hAnsiTheme="minorHAnsi" w:cstheme="minorHAnsi"/>
          <w:b/>
          <w:bCs/>
          <w:u w:val="single"/>
        </w:rPr>
        <w:t>but</w:t>
      </w:r>
      <w:r w:rsidRPr="001A1145">
        <w:rPr>
          <w:rFonts w:asciiTheme="minorHAnsi" w:eastAsia="Calibri" w:hAnsiTheme="minorHAnsi" w:cstheme="minorHAnsi"/>
          <w:u w:val="single"/>
        </w:rPr>
        <w:t xml:space="preserve"> simply </w:t>
      </w:r>
      <w:r w:rsidRPr="001A1145">
        <w:rPr>
          <w:rFonts w:asciiTheme="minorHAnsi" w:eastAsia="Calibri" w:hAnsiTheme="minorHAnsi" w:cstheme="minorHAnsi"/>
          <w:b/>
          <w:bCs/>
          <w:u w:val="single"/>
        </w:rPr>
        <w:t xml:space="preserve">so that the </w:t>
      </w:r>
      <w:r w:rsidRPr="006B5371">
        <w:rPr>
          <w:rFonts w:asciiTheme="minorHAnsi" w:eastAsia="Calibri" w:hAnsiTheme="minorHAnsi" w:cstheme="minorHAnsi"/>
          <w:b/>
          <w:bCs/>
          <w:highlight w:val="green"/>
          <w:u w:val="single"/>
        </w:rPr>
        <w:t>human</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bCs/>
          <w:u w:val="single"/>
        </w:rPr>
        <w:t>specie</w:t>
      </w:r>
      <w:r w:rsidRPr="006B5371">
        <w:rPr>
          <w:rFonts w:asciiTheme="minorHAnsi" w:eastAsia="Calibri" w:hAnsiTheme="minorHAnsi" w:cstheme="minorHAnsi"/>
          <w:b/>
          <w:bCs/>
          <w:highlight w:val="green"/>
          <w:u w:val="single"/>
        </w:rPr>
        <w:t>s</w:t>
      </w:r>
      <w:r w:rsidRPr="001A1145">
        <w:rPr>
          <w:rFonts w:asciiTheme="minorHAnsi" w:eastAsia="Calibri" w:hAnsiTheme="minorHAnsi" w:cstheme="minorHAnsi"/>
          <w:u w:val="single"/>
        </w:rPr>
        <w:t xml:space="preserve"> and human culture has a chance at </w:t>
      </w:r>
      <w:r w:rsidRPr="006B5371">
        <w:rPr>
          <w:rFonts w:asciiTheme="minorHAnsi" w:eastAsia="Calibri" w:hAnsiTheme="minorHAnsi" w:cstheme="minorHAnsi"/>
          <w:highlight w:val="green"/>
          <w:u w:val="single"/>
        </w:rPr>
        <w:t>surviv</w:t>
      </w:r>
      <w:r w:rsidRPr="001A1145">
        <w:rPr>
          <w:rFonts w:asciiTheme="minorHAnsi" w:eastAsia="Calibri" w:hAnsiTheme="minorHAnsi" w:cstheme="minorHAnsi"/>
          <w:u w:val="single"/>
        </w:rPr>
        <w:t>ing</w:t>
      </w:r>
      <w:r w:rsidRPr="001A1145">
        <w:rPr>
          <w:rFonts w:asciiTheme="minorHAnsi" w:eastAsia="Calibri" w:hAnsiTheme="minorHAnsi" w:cstheme="minorHAnsi"/>
          <w:sz w:val="12"/>
        </w:rPr>
        <w:t xml:space="preserve"> and flourishing </w:t>
      </w:r>
      <w:r w:rsidRPr="006B5371">
        <w:rPr>
          <w:rFonts w:asciiTheme="minorHAnsi" w:eastAsia="Calibri" w:hAnsiTheme="minorHAnsi" w:cstheme="minorHAnsi"/>
          <w:b/>
          <w:iCs/>
          <w:highlight w:val="green"/>
          <w:u w:val="single"/>
        </w:rPr>
        <w:t>in the long term</w:t>
      </w:r>
      <w:r w:rsidRPr="001A1145">
        <w:rPr>
          <w:rFonts w:asciiTheme="minorHAnsi" w:eastAsia="Calibri" w:hAnsiTheme="minorHAnsi" w:cstheme="minorHAnsi"/>
          <w:b/>
          <w:iCs/>
          <w:u w:val="single"/>
        </w:rPr>
        <w:t xml:space="preserve">. </w:t>
      </w:r>
      <w:r w:rsidRPr="001A1145">
        <w:rPr>
          <w:rFonts w:asciiTheme="minorHAnsi" w:eastAsia="Calibri" w:hAnsiTheme="minorHAnsi" w:cstheme="minorHAnsi"/>
          <w:sz w:val="12"/>
        </w:rPr>
        <w:t xml:space="preserve">The Tellers believe that sustainability on the Earth has no relationship to what we do in space, but </w:t>
      </w:r>
      <w:r w:rsidRPr="006B5371">
        <w:rPr>
          <w:rFonts w:asciiTheme="minorHAnsi" w:eastAsia="Calibri" w:hAnsiTheme="minorHAnsi" w:cstheme="minorHAnsi"/>
          <w:highlight w:val="green"/>
          <w:u w:val="single"/>
        </w:rPr>
        <w:t>the same tech</w:t>
      </w:r>
      <w:r w:rsidRPr="001A1145">
        <w:rPr>
          <w:rFonts w:asciiTheme="minorHAnsi" w:eastAsia="Calibri" w:hAnsiTheme="minorHAnsi" w:cstheme="minorHAnsi"/>
          <w:u w:val="single"/>
        </w:rPr>
        <w:t xml:space="preserve">nologies </w:t>
      </w:r>
      <w:r w:rsidRPr="006B5371">
        <w:rPr>
          <w:rFonts w:asciiTheme="minorHAnsi" w:eastAsia="Calibri" w:hAnsiTheme="minorHAnsi" w:cstheme="minorHAnsi"/>
          <w:highlight w:val="green"/>
          <w:u w:val="single"/>
        </w:rPr>
        <w:t>that enable</w:t>
      </w:r>
      <w:r w:rsidRPr="001A1145">
        <w:rPr>
          <w:rFonts w:asciiTheme="minorHAnsi" w:eastAsia="Calibri" w:hAnsiTheme="minorHAnsi" w:cstheme="minorHAnsi"/>
          <w:u w:val="single"/>
        </w:rPr>
        <w:t xml:space="preserve"> deep </w:t>
      </w:r>
      <w:r w:rsidRPr="006B5371">
        <w:rPr>
          <w:rFonts w:asciiTheme="minorHAnsi" w:eastAsia="Calibri" w:hAnsiTheme="minorHAnsi" w:cstheme="minorHAnsi"/>
          <w:highlight w:val="green"/>
          <w:u w:val="single"/>
        </w:rPr>
        <w:t>space settlement will</w:t>
      </w:r>
      <w:r w:rsidRPr="001A1145">
        <w:rPr>
          <w:rFonts w:asciiTheme="minorHAnsi" w:eastAsia="Calibri" w:hAnsiTheme="minorHAnsi" w:cstheme="minorHAnsi"/>
          <w:u w:val="single"/>
        </w:rPr>
        <w:t xml:space="preserve"> have a profound </w:t>
      </w:r>
      <w:r w:rsidRPr="006B5371">
        <w:rPr>
          <w:rFonts w:asciiTheme="minorHAnsi" w:eastAsia="Calibri" w:hAnsiTheme="minorHAnsi" w:cstheme="minorHAnsi"/>
          <w:highlight w:val="green"/>
          <w:u w:val="single"/>
        </w:rPr>
        <w:t>impact</w:t>
      </w:r>
      <w:r w:rsidRPr="001A1145">
        <w:rPr>
          <w:rFonts w:asciiTheme="minorHAnsi" w:eastAsia="Calibri" w:hAnsiTheme="minorHAnsi" w:cstheme="minorHAnsi"/>
          <w:u w:val="single"/>
        </w:rPr>
        <w:t xml:space="preserve"> on </w:t>
      </w:r>
      <w:r w:rsidRPr="006B5371">
        <w:rPr>
          <w:rFonts w:asciiTheme="minorHAnsi" w:eastAsia="Calibri" w:hAnsiTheme="minorHAnsi" w:cstheme="minorHAnsi"/>
          <w:highlight w:val="green"/>
          <w:u w:val="single"/>
        </w:rPr>
        <w:t>terrestrial sustainability</w:t>
      </w:r>
      <w:r w:rsidRPr="001A1145">
        <w:rPr>
          <w:rFonts w:asciiTheme="minorHAnsi" w:eastAsia="Calibri" w:hAnsiTheme="minorHAnsi" w:cstheme="minorHAnsi"/>
          <w:sz w:val="12"/>
        </w:rPr>
        <w:t>. The Tellers write, “We haven’t even colonized the Sahara desert, the bottom of the oceans… because it makes no economic sense.” This may be true, but</w:t>
      </w:r>
      <w:r w:rsidRPr="001A1145">
        <w:rPr>
          <w:rFonts w:asciiTheme="minorHAnsi" w:eastAsia="Calibri" w:hAnsiTheme="minorHAnsi" w:cstheme="minorHAnsi"/>
          <w:u w:val="single"/>
        </w:rPr>
        <w:t xml:space="preserve"> it</w:t>
      </w:r>
      <w:r w:rsidRPr="001A1145">
        <w:rPr>
          <w:rFonts w:asciiTheme="minorHAnsi" w:eastAsia="Calibri" w:hAnsiTheme="minorHAnsi" w:cstheme="minorHAnsi"/>
          <w:sz w:val="12"/>
        </w:rPr>
        <w:t xml:space="preserve"> also </w:t>
      </w:r>
      <w:r w:rsidRPr="001A1145">
        <w:rPr>
          <w:rFonts w:asciiTheme="minorHAnsi" w:eastAsia="Calibri" w:hAnsiTheme="minorHAnsi" w:cstheme="minorHAnsi"/>
          <w:u w:val="single"/>
        </w:rPr>
        <w:t xml:space="preserve">makes no sense to settle the Sahara </w:t>
      </w:r>
      <w:r w:rsidRPr="001A1145">
        <w:rPr>
          <w:rFonts w:asciiTheme="minorHAnsi" w:eastAsia="Calibri" w:hAnsiTheme="minorHAnsi" w:cstheme="minorHAnsi"/>
          <w:sz w:val="12"/>
        </w:rPr>
        <w:t xml:space="preserve">desert, the bottom of the </w:t>
      </w:r>
      <w:r w:rsidRPr="001A1145">
        <w:rPr>
          <w:rFonts w:asciiTheme="minorHAnsi" w:eastAsia="Calibri" w:hAnsiTheme="minorHAnsi" w:cstheme="minorHAnsi"/>
          <w:u w:val="single"/>
        </w:rPr>
        <w:t>oceans, or Antarctica</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 xml:space="preserve">since </w:t>
      </w:r>
      <w:r w:rsidRPr="001A1145">
        <w:rPr>
          <w:rFonts w:asciiTheme="minorHAnsi" w:eastAsia="Calibri" w:hAnsiTheme="minorHAnsi" w:cstheme="minorHAnsi"/>
          <w:sz w:val="12"/>
        </w:rPr>
        <w:t xml:space="preserve">these locations are on the Earth, and </w:t>
      </w:r>
      <w:r w:rsidRPr="001A1145">
        <w:rPr>
          <w:rFonts w:asciiTheme="minorHAnsi" w:eastAsia="Calibri" w:hAnsiTheme="minorHAnsi" w:cstheme="minorHAnsi"/>
          <w:b/>
          <w:iCs/>
          <w:u w:val="single"/>
        </w:rPr>
        <w:t xml:space="preserve">humans living there will not increase the probability of species survival. </w:t>
      </w:r>
      <w:r w:rsidRPr="001A1145">
        <w:rPr>
          <w:rFonts w:asciiTheme="minorHAnsi" w:eastAsia="Calibri" w:hAnsiTheme="minorHAnsi" w:cstheme="minorHAnsi"/>
          <w:sz w:val="12"/>
        </w:rPr>
        <w:t xml:space="preserve">Near-Earth free space settlements and lunar bases are just stepping stones to ones much further out that are quarantined from Earth by millions of kilometers of vacuum. Once the motivation of species survival is put front and center, it becomes clear that </w:t>
      </w:r>
      <w:r w:rsidRPr="001A1145">
        <w:rPr>
          <w:rFonts w:asciiTheme="minorHAnsi" w:eastAsia="Calibri" w:hAnsiTheme="minorHAnsi" w:cstheme="minorHAnsi"/>
          <w:u w:val="single"/>
        </w:rPr>
        <w:t>a settlement in low Earth orbit,</w:t>
      </w:r>
      <w:r w:rsidRPr="001A1145">
        <w:rPr>
          <w:rFonts w:asciiTheme="minorHAnsi" w:eastAsia="Calibri" w:hAnsiTheme="minorHAnsi" w:cstheme="minorHAnsi"/>
          <w:sz w:val="12"/>
        </w:rPr>
        <w:t xml:space="preserve"> on the Moon, at L5, or on the Martian surface </w:t>
      </w:r>
      <w:r w:rsidRPr="001A1145">
        <w:rPr>
          <w:rFonts w:asciiTheme="minorHAnsi" w:eastAsia="Calibri" w:hAnsiTheme="minorHAnsi" w:cstheme="minorHAnsi"/>
          <w:b/>
          <w:iCs/>
          <w:u w:val="single"/>
        </w:rPr>
        <w:t>is not nearly sufficient</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 xml:space="preserve">What is needed is a large set of thriving communities distributed throughout the solar system, and even ultimately in the Oort Cloud surrounding the solar system </w:t>
      </w:r>
      <w:r w:rsidRPr="001A1145">
        <w:rPr>
          <w:rFonts w:asciiTheme="minorHAnsi" w:eastAsia="Calibri" w:hAnsiTheme="minorHAnsi" w:cstheme="minorHAnsi"/>
          <w:sz w:val="12"/>
        </w:rPr>
        <w:t xml:space="preserve">proper. This vision is not a small thing. </w:t>
      </w:r>
      <w:r w:rsidRPr="001A1145">
        <w:rPr>
          <w:rFonts w:asciiTheme="minorHAnsi" w:eastAsia="Calibri" w:hAnsiTheme="minorHAnsi" w:cstheme="minorHAnsi"/>
          <w:u w:val="single"/>
        </w:rPr>
        <w:t>It will be the work of many generations</w:t>
      </w:r>
      <w:r w:rsidRPr="001A1145">
        <w:rPr>
          <w:rFonts w:asciiTheme="minorHAnsi" w:eastAsia="Calibri" w:hAnsiTheme="minorHAnsi" w:cstheme="minorHAnsi"/>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1A1145">
        <w:rPr>
          <w:rFonts w:asciiTheme="minorHAnsi" w:eastAsia="Calibri" w:hAnsiTheme="minorHAnsi" w:cstheme="minorHAnsi"/>
          <w:u w:val="single"/>
        </w:rPr>
        <w:t>Space settlements, of necessity, push the limits of food production per square meter and per liter of wate</w:t>
      </w:r>
      <w:r w:rsidRPr="001A1145">
        <w:rPr>
          <w:rFonts w:asciiTheme="minorHAnsi" w:eastAsia="Calibri" w:hAnsiTheme="minorHAnsi" w:cstheme="minorHAnsi"/>
          <w:sz w:val="12"/>
        </w:rPr>
        <w:t xml:space="preserve">r. Space settlement </w:t>
      </w:r>
      <w:r w:rsidRPr="001A1145">
        <w:rPr>
          <w:rFonts w:asciiTheme="minorHAnsi" w:eastAsia="Calibri" w:hAnsiTheme="minorHAnsi" w:cstheme="minorHAnsi"/>
          <w:b/>
          <w:iCs/>
          <w:u w:val="single"/>
        </w:rPr>
        <w:t>agricultural methods can also be applied to growing food in parched California or in vertical farms in crowded urban areas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Space settlements require humans and technology to co-exist in close proximit</w:t>
      </w:r>
      <w:r w:rsidRPr="001A1145">
        <w:rPr>
          <w:rFonts w:asciiTheme="minorHAnsi" w:eastAsia="Calibri" w:hAnsiTheme="minorHAnsi" w:cstheme="minorHAnsi"/>
          <w:sz w:val="12"/>
        </w:rPr>
        <w:t xml:space="preserve">y. This implies </w:t>
      </w:r>
      <w:r w:rsidRPr="001A1145">
        <w:rPr>
          <w:rFonts w:asciiTheme="minorHAnsi" w:eastAsia="Calibri" w:hAnsiTheme="minorHAnsi" w:cstheme="minorHAnsi"/>
          <w:b/>
          <w:iCs/>
          <w:u w:val="single"/>
        </w:rPr>
        <w:t>an absolute minimization of pollution</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and sustained recycling of all waste</w:t>
      </w:r>
      <w:r w:rsidRPr="001A1145">
        <w:rPr>
          <w:rFonts w:asciiTheme="minorHAnsi" w:eastAsia="Calibri" w:hAnsiTheme="minorHAnsi" w:cstheme="minorHAnsi"/>
          <w:sz w:val="12"/>
        </w:rPr>
        <w:t xml:space="preserve">. Such </w:t>
      </w:r>
      <w:r w:rsidRPr="001A1145">
        <w:rPr>
          <w:rFonts w:asciiTheme="minorHAnsi" w:eastAsia="Calibri" w:hAnsiTheme="minorHAnsi" w:cstheme="minorHAnsi"/>
          <w:u w:val="single"/>
        </w:rPr>
        <w:t>technologies seem highly applicable to sustainability on Earth as well</w:t>
      </w:r>
      <w:r w:rsidRPr="001A1145">
        <w:rPr>
          <w:rFonts w:asciiTheme="minorHAnsi" w:eastAsia="Calibri" w:hAnsiTheme="minorHAnsi" w:cstheme="minorHAnsi"/>
          <w:sz w:val="12"/>
        </w:rPr>
        <w:t xml:space="preserve">. We will need to provide the best possible medical care for remote space settlements, which will be far from hospitals on Earth. The technologies that make such medicine effective—“tricorders”, </w:t>
      </w:r>
      <w:r w:rsidRPr="006B5371">
        <w:rPr>
          <w:rFonts w:asciiTheme="minorHAnsi" w:eastAsia="Calibri" w:hAnsiTheme="minorHAnsi" w:cstheme="minorHAnsi"/>
          <w:b/>
          <w:iCs/>
          <w:highlight w:val="green"/>
          <w:u w:val="single"/>
        </w:rPr>
        <w:t>telemedicine</w:t>
      </w:r>
      <w:r w:rsidRPr="006B5371">
        <w:rPr>
          <w:rFonts w:asciiTheme="minorHAnsi" w:eastAsia="Calibri" w:hAnsiTheme="minorHAnsi" w:cstheme="minorHAnsi"/>
          <w:sz w:val="12"/>
          <w:highlight w:val="green"/>
        </w:rPr>
        <w:t>,</w:t>
      </w:r>
      <w:r w:rsidRPr="001A1145">
        <w:rPr>
          <w:rFonts w:asciiTheme="minorHAnsi" w:eastAsia="Calibri" w:hAnsiTheme="minorHAnsi" w:cstheme="minorHAnsi"/>
          <w:sz w:val="12"/>
        </w:rPr>
        <w:t xml:space="preserve"> and so on—</w:t>
      </w:r>
      <w:r w:rsidRPr="006B5371">
        <w:rPr>
          <w:rFonts w:asciiTheme="minorHAnsi" w:eastAsia="Calibri" w:hAnsiTheme="minorHAnsi" w:cstheme="minorHAnsi"/>
          <w:highlight w:val="green"/>
          <w:u w:val="single"/>
        </w:rPr>
        <w:t>can</w:t>
      </w:r>
      <w:r w:rsidRPr="001A1145">
        <w:rPr>
          <w:rFonts w:asciiTheme="minorHAnsi" w:eastAsia="Calibri" w:hAnsiTheme="minorHAnsi" w:cstheme="minorHAnsi"/>
          <w:u w:val="single"/>
        </w:rPr>
        <w:t xml:space="preserve"> also </w:t>
      </w:r>
      <w:r w:rsidRPr="006B5371">
        <w:rPr>
          <w:rFonts w:asciiTheme="minorHAnsi" w:eastAsia="Calibri" w:hAnsiTheme="minorHAnsi" w:cstheme="minorHAnsi"/>
          <w:highlight w:val="green"/>
          <w:u w:val="single"/>
        </w:rPr>
        <w:t>bring medical care to</w:t>
      </w:r>
      <w:r w:rsidRPr="001A1145">
        <w:rPr>
          <w:rFonts w:asciiTheme="minorHAnsi" w:eastAsia="Calibri" w:hAnsiTheme="minorHAnsi" w:cstheme="minorHAnsi"/>
          <w:u w:val="single"/>
        </w:rPr>
        <w:t xml:space="preserve"> underdeveloped and </w:t>
      </w:r>
      <w:r w:rsidRPr="006B5371">
        <w:rPr>
          <w:rFonts w:asciiTheme="minorHAnsi" w:eastAsia="Calibri" w:hAnsiTheme="minorHAnsi" w:cstheme="minorHAnsi"/>
          <w:highlight w:val="green"/>
          <w:u w:val="single"/>
        </w:rPr>
        <w:t>underserved areas</w:t>
      </w:r>
      <w:r w:rsidRPr="001A1145">
        <w:rPr>
          <w:rFonts w:asciiTheme="minorHAnsi" w:eastAsia="Calibri" w:hAnsiTheme="minorHAnsi" w:cstheme="minorHAnsi"/>
          <w:u w:val="single"/>
        </w:rPr>
        <w:t xml:space="preserve"> of the Earth. </w:t>
      </w:r>
      <w:r w:rsidRPr="001A1145">
        <w:rPr>
          <w:rFonts w:asciiTheme="minorHAnsi" w:eastAsia="Calibri" w:hAnsiTheme="minorHAnsi" w:cstheme="minorHAnsi"/>
          <w:sz w:val="12"/>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1A1145">
        <w:rPr>
          <w:rFonts w:asciiTheme="minorHAnsi" w:eastAsia="Calibri" w:hAnsiTheme="minorHAnsi" w:cstheme="minorHAnsi"/>
          <w:u w:val="single"/>
        </w:rPr>
        <w:t>large numbers who signed up for Mars One’s</w:t>
      </w:r>
      <w:r w:rsidRPr="001A1145">
        <w:rPr>
          <w:rFonts w:asciiTheme="minorHAnsi" w:eastAsia="Calibri" w:hAnsiTheme="minorHAnsi" w:cstheme="minorHAnsi"/>
          <w:sz w:val="12"/>
        </w:rPr>
        <w:t xml:space="preserve"> sketchy settlement </w:t>
      </w:r>
      <w:r w:rsidRPr="001A1145">
        <w:rPr>
          <w:rFonts w:asciiTheme="minorHAnsi" w:eastAsia="Calibri" w:hAnsiTheme="minorHAnsi" w:cstheme="minorHAnsi"/>
          <w:u w:val="single"/>
        </w:rPr>
        <w:t>plans suggest that a lot of people do want to live on Mars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There are real challenges</w:t>
      </w:r>
      <w:r w:rsidRPr="001A1145">
        <w:rPr>
          <w:rFonts w:asciiTheme="minorHAnsi" w:eastAsia="Calibri" w:hAnsiTheme="minorHAnsi" w:cstheme="minorHAnsi"/>
          <w:sz w:val="12"/>
        </w:rPr>
        <w:t xml:space="preserve"> to constructing space settlements, </w:t>
      </w:r>
      <w:r w:rsidRPr="001A1145">
        <w:rPr>
          <w:rFonts w:asciiTheme="minorHAnsi" w:eastAsia="Calibri" w:hAnsiTheme="minorHAnsi" w:cstheme="minorHAnsi"/>
          <w:u w:val="single"/>
        </w:rPr>
        <w:t>but current Antarctic bases are not true settlements</w:t>
      </w:r>
      <w:r w:rsidRPr="001A1145">
        <w:rPr>
          <w:rFonts w:asciiTheme="minorHAnsi" w:eastAsia="Calibri" w:hAnsiTheme="minorHAnsi" w:cstheme="minorHAnsi"/>
          <w:sz w:val="12"/>
        </w:rPr>
        <w:t xml:space="preserve">. Nobody lives there with their families, with the exception of the coastal Esperanza Base, where about ten families routinely winter over. </w:t>
      </w:r>
      <w:r w:rsidRPr="001A1145">
        <w:rPr>
          <w:rFonts w:asciiTheme="minorHAnsi" w:eastAsia="Calibri" w:hAnsiTheme="minorHAnsi" w:cstheme="minorHAnsi"/>
          <w:u w:val="single"/>
        </w:rPr>
        <w:t xml:space="preserve">No real effort is made to create any kind of human environment that is comfortable </w:t>
      </w:r>
      <w:r w:rsidRPr="001A1145">
        <w:rPr>
          <w:rFonts w:asciiTheme="minorHAnsi" w:eastAsia="Calibri" w:hAnsiTheme="minorHAnsi" w:cstheme="minorHAnsi"/>
          <w:sz w:val="12"/>
        </w:rPr>
        <w:t xml:space="preserve">over a long period of time. </w:t>
      </w:r>
      <w:r w:rsidRPr="001A1145">
        <w:rPr>
          <w:rFonts w:asciiTheme="minorHAnsi" w:eastAsia="Calibri" w:hAnsiTheme="minorHAnsi" w:cstheme="minorHAnsi"/>
          <w:u w:val="single"/>
        </w:rPr>
        <w:t>Conditions in Antarctica might be better compared to living in a campground than a self-sustaining settlement.</w:t>
      </w:r>
      <w:r w:rsidRPr="001A1145">
        <w:rPr>
          <w:rFonts w:asciiTheme="minorHAnsi" w:eastAsia="Calibri" w:hAnsiTheme="minorHAnsi" w:cstheme="minorHAnsi"/>
          <w:sz w:val="12"/>
        </w:rPr>
        <w:t xml:space="preserve"> Additionally, </w:t>
      </w:r>
      <w:r w:rsidRPr="001A1145">
        <w:rPr>
          <w:rFonts w:asciiTheme="minorHAnsi" w:eastAsia="Calibri" w:hAnsiTheme="minorHAnsi" w:cstheme="minorHAnsi"/>
          <w:u w:val="single"/>
        </w:rPr>
        <w:t>the current Antarctic Treaty</w:t>
      </w:r>
      <w:r w:rsidRPr="001A1145">
        <w:rPr>
          <w:rFonts w:asciiTheme="minorHAnsi" w:eastAsia="Calibri" w:hAnsiTheme="minorHAnsi" w:cstheme="minorHAnsi"/>
          <w:sz w:val="12"/>
        </w:rPr>
        <w:t xml:space="preserve"> essentially </w:t>
      </w:r>
      <w:r w:rsidRPr="001A1145">
        <w:rPr>
          <w:rFonts w:asciiTheme="minorHAnsi" w:eastAsia="Calibri" w:hAnsiTheme="minorHAnsi" w:cstheme="minorHAnsi"/>
          <w:b/>
          <w:iCs/>
          <w:u w:val="single"/>
        </w:rPr>
        <w:t>prevents any extraction or use of the natural resources</w:t>
      </w:r>
      <w:r w:rsidRPr="001A1145">
        <w:rPr>
          <w:rFonts w:asciiTheme="minorHAnsi" w:eastAsia="Calibri" w:hAnsiTheme="minorHAnsi" w:cstheme="minorHAnsi"/>
          <w:sz w:val="12"/>
        </w:rPr>
        <w:t xml:space="preserve"> found there, thus </w:t>
      </w:r>
      <w:r w:rsidRPr="001A1145">
        <w:rPr>
          <w:rFonts w:asciiTheme="minorHAnsi" w:eastAsia="Calibri" w:hAnsiTheme="minorHAnsi" w:cstheme="minorHAnsi"/>
          <w:u w:val="single"/>
        </w:rPr>
        <w:t>making economically independent settlements infeasible</w:t>
      </w:r>
      <w:r w:rsidRPr="001A1145">
        <w:rPr>
          <w:rFonts w:asciiTheme="minorHAnsi" w:eastAsia="Calibri" w:hAnsiTheme="minorHAnsi" w:cstheme="minorHAnsi"/>
          <w:sz w:val="12"/>
        </w:rPr>
        <w:t xml:space="preserve">. The Tellers think that, from an economic perspective, “Mars has nothing to offer in return.” Here, at least in the short run, they have a point. Let us not shy from the truth. </w:t>
      </w:r>
      <w:r w:rsidRPr="001A1145">
        <w:rPr>
          <w:rFonts w:asciiTheme="minorHAnsi" w:eastAsia="Calibri" w:hAnsiTheme="minorHAnsi" w:cstheme="minorHAnsi"/>
          <w:u w:val="single"/>
        </w:rPr>
        <w:t>Conditions in the early settlements</w:t>
      </w:r>
      <w:r w:rsidRPr="001A1145">
        <w:rPr>
          <w:rFonts w:asciiTheme="minorHAnsi" w:eastAsia="Calibri" w:hAnsiTheme="minorHAnsi" w:cstheme="minorHAnsi"/>
          <w:sz w:val="12"/>
        </w:rPr>
        <w:t xml:space="preserve"> in the New </w:t>
      </w:r>
      <w:r w:rsidRPr="001A1145">
        <w:rPr>
          <w:rFonts w:asciiTheme="minorHAnsi" w:eastAsia="Calibri" w:hAnsiTheme="minorHAnsi" w:cstheme="minorHAnsi"/>
          <w:u w:val="single"/>
        </w:rPr>
        <w:t>World were difficult at best</w:t>
      </w:r>
      <w:r w:rsidRPr="001A1145">
        <w:rPr>
          <w:rFonts w:asciiTheme="minorHAnsi" w:eastAsia="Calibri" w:hAnsiTheme="minorHAnsi" w:cstheme="minorHAnsi"/>
          <w:sz w:val="12"/>
        </w:rPr>
        <w:t xml:space="preserve">, and the casualty rate was high. </w:t>
      </w:r>
      <w:r w:rsidRPr="001A1145">
        <w:rPr>
          <w:rFonts w:asciiTheme="minorHAnsi" w:eastAsia="Calibri" w:hAnsiTheme="minorHAnsi" w:cstheme="minorHAnsi"/>
          <w:u w:val="single"/>
        </w:rPr>
        <w:t>We should expect the same to hold true for early space settlements</w:t>
      </w:r>
      <w:r w:rsidRPr="001A1145">
        <w:rPr>
          <w:rFonts w:asciiTheme="minorHAnsi" w:eastAsia="Calibri" w:hAnsiTheme="minorHAnsi" w:cstheme="minorHAnsi"/>
          <w:sz w:val="12"/>
        </w:rPr>
        <w:t xml:space="preserve">. However, </w:t>
      </w:r>
      <w:r w:rsidRPr="001A1145">
        <w:rPr>
          <w:rFonts w:asciiTheme="minorHAnsi" w:eastAsia="Calibri" w:hAnsiTheme="minorHAnsi" w:cstheme="minorHAnsi"/>
          <w:b/>
          <w:iCs/>
          <w:u w:val="single"/>
        </w:rPr>
        <w:t>Jamestown and Plymouth gave rise to vast cities and a tamed landscape on a scale of hundreds of years.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We now bring to the table technological means that would seem magical to the Jamestown settlers</w:t>
      </w:r>
      <w:r w:rsidRPr="001A1145">
        <w:rPr>
          <w:rFonts w:asciiTheme="minorHAnsi" w:eastAsia="Calibri" w:hAnsiTheme="minorHAnsi" w:cstheme="minorHAnsi"/>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1A1145">
        <w:rPr>
          <w:rFonts w:asciiTheme="minorHAnsi" w:eastAsia="Calibri" w:hAnsiTheme="minorHAnsi" w:cstheme="minorHAnsi"/>
          <w:u w:val="single"/>
        </w:rPr>
        <w:t>Mars may have more of the natural resources a settlement will need than</w:t>
      </w:r>
      <w:r w:rsidRPr="001A1145">
        <w:rPr>
          <w:rFonts w:asciiTheme="minorHAnsi" w:eastAsia="Calibri" w:hAnsiTheme="minorHAnsi" w:cstheme="minorHAnsi"/>
          <w:sz w:val="12"/>
        </w:rPr>
        <w:t xml:space="preserve">, say, </w:t>
      </w:r>
      <w:r w:rsidRPr="001A1145">
        <w:rPr>
          <w:rFonts w:asciiTheme="minorHAnsi" w:eastAsia="Calibri" w:hAnsiTheme="minorHAnsi" w:cstheme="minorHAnsi"/>
          <w:u w:val="single"/>
        </w:rPr>
        <w:t>the Moon</w:t>
      </w:r>
      <w:r w:rsidRPr="001A1145">
        <w:rPr>
          <w:rFonts w:asciiTheme="minorHAnsi" w:eastAsia="Calibri" w:hAnsiTheme="minorHAnsi" w:cstheme="minorHAnsi"/>
          <w:sz w:val="12"/>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1A1145">
        <w:rPr>
          <w:rFonts w:asciiTheme="minorHAnsi" w:eastAsia="Calibri" w:hAnsiTheme="minorHAnsi" w:cstheme="minorHAnsi"/>
          <w:u w:val="single"/>
        </w:rPr>
        <w:t>The purchase of Alaska from Russia was mocked</w:t>
      </w:r>
      <w:r w:rsidRPr="001A1145">
        <w:rPr>
          <w:rFonts w:asciiTheme="minorHAnsi" w:eastAsia="Calibri" w:hAnsiTheme="minorHAnsi" w:cstheme="minorHAnsi"/>
          <w:sz w:val="12"/>
        </w:rPr>
        <w:t xml:space="preserve"> as “Seward’s icebox” and a “polar bear garden.” </w:t>
      </w:r>
      <w:r w:rsidRPr="001A1145">
        <w:rPr>
          <w:rFonts w:asciiTheme="minorHAnsi" w:eastAsia="Calibri" w:hAnsiTheme="minorHAnsi" w:cstheme="minorHAnsi"/>
          <w:b/>
          <w:iCs/>
          <w:u w:val="single"/>
        </w:rPr>
        <w:t>At the time, the oil and mineral riches of Alaska were undiscovered</w:t>
      </w:r>
      <w:r w:rsidRPr="001A1145">
        <w:rPr>
          <w:rFonts w:asciiTheme="minorHAnsi" w:eastAsia="Calibri" w:hAnsiTheme="minorHAnsi" w:cstheme="minorHAnsi"/>
          <w:sz w:val="12"/>
        </w:rPr>
        <w:t xml:space="preserve"> and undreamt of. </w:t>
      </w:r>
      <w:r w:rsidRPr="001A1145">
        <w:rPr>
          <w:rFonts w:asciiTheme="minorHAnsi" w:eastAsia="Calibri" w:hAnsiTheme="minorHAnsi" w:cstheme="minorHAnsi"/>
          <w:b/>
          <w:iCs/>
          <w:u w:val="single"/>
        </w:rPr>
        <w:t>Space itself teems with valuable resources</w:t>
      </w:r>
      <w:r w:rsidRPr="001A1145">
        <w:rPr>
          <w:rFonts w:asciiTheme="minorHAnsi" w:eastAsia="Calibri" w:hAnsiTheme="minorHAnsi" w:cstheme="minorHAnsi"/>
          <w:sz w:val="12"/>
        </w:rPr>
        <w:t xml:space="preserve">, including continuous and abundant solar energy and mineral wealth on a scale beyond imagination just in the near Earth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sidRPr="006B5371">
        <w:rPr>
          <w:rFonts w:asciiTheme="minorHAnsi" w:eastAsia="Calibri" w:hAnsiTheme="minorHAnsi" w:cstheme="minorHAnsi"/>
          <w:highlight w:val="green"/>
          <w:u w:val="single"/>
        </w:rPr>
        <w:t>The Earth is flooded</w:t>
      </w:r>
      <w:r w:rsidRPr="001A1145">
        <w:rPr>
          <w:rFonts w:asciiTheme="minorHAnsi" w:eastAsia="Calibri" w:hAnsiTheme="minorHAnsi" w:cstheme="minorHAnsi"/>
          <w:u w:val="single"/>
        </w:rPr>
        <w:t xml:space="preserve"> daily </w:t>
      </w:r>
      <w:r w:rsidRPr="006B5371">
        <w:rPr>
          <w:rFonts w:asciiTheme="minorHAnsi" w:eastAsia="Calibri" w:hAnsiTheme="minorHAnsi" w:cstheme="minorHAnsi"/>
          <w:highlight w:val="green"/>
          <w:u w:val="single"/>
        </w:rPr>
        <w:t>with</w:t>
      </w:r>
      <w:r w:rsidRPr="001A1145">
        <w:rPr>
          <w:rFonts w:asciiTheme="minorHAnsi" w:eastAsia="Calibri" w:hAnsiTheme="minorHAnsi" w:cstheme="minorHAnsi"/>
          <w:u w:val="single"/>
        </w:rPr>
        <w:t xml:space="preserve"> vast amounts of </w:t>
      </w:r>
      <w:r w:rsidRPr="006B5371">
        <w:rPr>
          <w:rFonts w:asciiTheme="minorHAnsi" w:eastAsia="Calibri" w:hAnsiTheme="minorHAnsi" w:cstheme="minorHAnsi"/>
          <w:highlight w:val="green"/>
          <w:u w:val="single"/>
        </w:rPr>
        <w:t>solar energy that</w:t>
      </w:r>
      <w:r w:rsidRPr="001A1145">
        <w:rPr>
          <w:rFonts w:asciiTheme="minorHAnsi" w:eastAsia="Calibri" w:hAnsiTheme="minorHAnsi" w:cstheme="minorHAnsi"/>
          <w:u w:val="single"/>
        </w:rPr>
        <w:t>, if exploited</w:t>
      </w:r>
      <w:r w:rsidRPr="001A1145">
        <w:rPr>
          <w:rFonts w:asciiTheme="minorHAnsi" w:eastAsia="Calibri" w:hAnsiTheme="minorHAnsi" w:cstheme="minorHAnsi"/>
          <w:sz w:val="12"/>
        </w:rPr>
        <w:t xml:space="preserve">, </w:t>
      </w:r>
      <w:r w:rsidRPr="006B5371">
        <w:rPr>
          <w:rFonts w:asciiTheme="minorHAnsi" w:eastAsia="Calibri" w:hAnsiTheme="minorHAnsi" w:cstheme="minorHAnsi"/>
          <w:highlight w:val="green"/>
          <w:u w:val="single"/>
        </w:rPr>
        <w:t>could power</w:t>
      </w:r>
      <w:r w:rsidRPr="001A1145">
        <w:rPr>
          <w:rFonts w:asciiTheme="minorHAnsi" w:eastAsia="Calibri" w:hAnsiTheme="minorHAnsi" w:cstheme="minorHAnsi"/>
          <w:u w:val="single"/>
        </w:rPr>
        <w:t xml:space="preserve"> just about </w:t>
      </w:r>
      <w:r w:rsidRPr="006B5371">
        <w:rPr>
          <w:rFonts w:asciiTheme="minorHAnsi" w:eastAsia="Calibri" w:hAnsiTheme="minorHAnsi" w:cstheme="minorHAnsi"/>
          <w:highlight w:val="green"/>
          <w:u w:val="single"/>
        </w:rPr>
        <w:t>any civilization</w:t>
      </w:r>
      <w:r w:rsidRPr="001A1145">
        <w:rPr>
          <w:rFonts w:asciiTheme="minorHAnsi" w:eastAsia="Calibri" w:hAnsiTheme="minorHAnsi" w:cstheme="minorHAnsi"/>
          <w:u w:val="single"/>
        </w:rPr>
        <w:t xml:space="preserve"> we wish to maintain</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There is</w:t>
      </w:r>
      <w:r w:rsidRPr="006B5371">
        <w:rPr>
          <w:rFonts w:asciiTheme="minorHAnsi" w:eastAsia="Calibri" w:hAnsiTheme="minorHAnsi" w:cstheme="minorHAnsi"/>
          <w:b/>
          <w:iCs/>
          <w:highlight w:val="green"/>
          <w:u w:val="single"/>
        </w:rPr>
        <w:t xml:space="preserve"> no tech</w:t>
      </w:r>
      <w:r w:rsidRPr="001A1145">
        <w:rPr>
          <w:rFonts w:asciiTheme="minorHAnsi" w:eastAsia="Calibri" w:hAnsiTheme="minorHAnsi" w:cstheme="minorHAnsi"/>
          <w:b/>
          <w:iCs/>
          <w:u w:val="single"/>
        </w:rPr>
        <w:t xml:space="preserve">nical </w:t>
      </w:r>
      <w:r w:rsidRPr="006B5371">
        <w:rPr>
          <w:rFonts w:asciiTheme="minorHAnsi" w:eastAsia="Calibri" w:hAnsiTheme="minorHAnsi" w:cstheme="minorHAnsi"/>
          <w:b/>
          <w:iCs/>
          <w:highlight w:val="green"/>
          <w:u w:val="single"/>
        </w:rPr>
        <w:t>limitation to provid</w:t>
      </w:r>
      <w:r w:rsidRPr="001A1145">
        <w:rPr>
          <w:rFonts w:asciiTheme="minorHAnsi" w:eastAsia="Calibri" w:hAnsiTheme="minorHAnsi" w:cstheme="minorHAnsi"/>
          <w:b/>
          <w:iCs/>
          <w:u w:val="single"/>
        </w:rPr>
        <w:t xml:space="preserve">ing </w:t>
      </w:r>
      <w:r w:rsidRPr="006B5371">
        <w:rPr>
          <w:rFonts w:asciiTheme="minorHAnsi" w:eastAsia="Calibri" w:hAnsiTheme="minorHAnsi" w:cstheme="minorHAnsi"/>
          <w:b/>
          <w:iCs/>
          <w:highlight w:val="green"/>
          <w:u w:val="single"/>
        </w:rPr>
        <w:t>continuous, carbon-free power from space</w:t>
      </w:r>
      <w:r w:rsidRPr="001A1145">
        <w:rPr>
          <w:rFonts w:asciiTheme="minorHAnsi" w:eastAsia="Calibri" w:hAnsiTheme="minorHAnsi" w:cstheme="minorHAnsi"/>
          <w:b/>
          <w:iCs/>
          <w:u w:val="single"/>
        </w:rPr>
        <w:t xml:space="preserve"> solar power satellites beaming power back to the surface of the Earth anywhere it might be needed</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The main opposition to this idea derives from an unwillingness to consider centralized power systems on</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ideological grounds</w:t>
      </w:r>
      <w:r w:rsidRPr="001A1145">
        <w:rPr>
          <w:rFonts w:asciiTheme="minorHAnsi" w:eastAsia="Calibri" w:hAnsiTheme="minorHAnsi" w:cstheme="minorHAnsi"/>
          <w:sz w:val="12"/>
        </w:rPr>
        <w:t xml:space="preserve">, combined with the unexpected reality of very cheap natural gas today. </w:t>
      </w:r>
      <w:r w:rsidRPr="001A1145">
        <w:rPr>
          <w:rFonts w:asciiTheme="minorHAnsi" w:eastAsia="Calibri" w:hAnsiTheme="minorHAnsi" w:cstheme="minorHAnsi"/>
          <w:u w:val="single"/>
        </w:rPr>
        <w:t xml:space="preserve">Even the most conservative consideration of near-Earth asteroid resources suggests that </w:t>
      </w:r>
      <w:r w:rsidRPr="001A1145">
        <w:rPr>
          <w:rFonts w:asciiTheme="minorHAnsi" w:eastAsia="Calibri" w:hAnsiTheme="minorHAnsi" w:cstheme="minorHAnsi"/>
          <w:b/>
          <w:iCs/>
          <w:u w:val="single"/>
        </w:rPr>
        <w:t xml:space="preserve">there is no reason to view the Earth as a closed system to which nothing can be added. </w:t>
      </w:r>
      <w:r w:rsidRPr="001A1145">
        <w:rPr>
          <w:rFonts w:asciiTheme="minorHAnsi" w:eastAsia="Calibri" w:hAnsiTheme="minorHAnsi" w:cstheme="minorHAnsi"/>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sidRPr="001A1145">
        <w:rPr>
          <w:rFonts w:asciiTheme="minorHAnsi" w:eastAsia="Calibri" w:hAnsiTheme="minorHAnsi" w:cstheme="minorHAnsi"/>
          <w:u w:val="single"/>
        </w:rPr>
        <w:t>Space settlements must flow out of the development of the economic resources of space if they are to be sustainable in the long term</w:t>
      </w:r>
      <w:r w:rsidRPr="001A1145">
        <w:rPr>
          <w:rFonts w:asciiTheme="minorHAnsi" w:eastAsia="Calibri" w:hAnsiTheme="minorHAnsi" w:cstheme="minorHAnsi"/>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neaby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Moon, and investing $900 million in Elon Musk’s SpaceX. Given that corporate Google (now Alphabet) has just made a massive investment in a company founded to settle Mars, the Tellers’ essay sounds a bit like sour grapes. In any case, </w:t>
      </w:r>
      <w:r w:rsidRPr="001A1145">
        <w:rPr>
          <w:rFonts w:asciiTheme="minorHAnsi" w:eastAsia="Calibri" w:hAnsiTheme="minorHAnsi" w:cstheme="minorHAnsi"/>
          <w:u w:val="single"/>
        </w:rPr>
        <w:t>the Tellers are completely wrong</w:t>
      </w:r>
      <w:r w:rsidRPr="001A1145">
        <w:rPr>
          <w:rFonts w:asciiTheme="minorHAnsi" w:eastAsia="Calibri" w:hAnsiTheme="minorHAnsi" w:cstheme="minorHAnsi"/>
          <w:sz w:val="12"/>
        </w:rPr>
        <w:t xml:space="preserve"> in their disregard of the potential economic benefits of space development and the underlying motivation for space settlement.</w:t>
      </w:r>
    </w:p>
    <w:p w14:paraId="69ACA3E3" w14:textId="77777777" w:rsidR="007B072D" w:rsidRPr="001A1145" w:rsidRDefault="007B072D" w:rsidP="007B072D">
      <w:pPr>
        <w:spacing w:line="256" w:lineRule="auto"/>
        <w:rPr>
          <w:rFonts w:asciiTheme="minorHAnsi" w:eastAsia="Calibri" w:hAnsiTheme="minorHAnsi" w:cstheme="minorHAnsi"/>
        </w:rPr>
      </w:pPr>
    </w:p>
    <w:p w14:paraId="1F181E99" w14:textId="77777777" w:rsidR="007B072D" w:rsidRPr="001A1145" w:rsidRDefault="007B072D" w:rsidP="007B072D">
      <w:pPr>
        <w:pStyle w:val="Heading4"/>
        <w:rPr>
          <w:rFonts w:asciiTheme="minorHAnsi" w:hAnsiTheme="minorHAnsi" w:cstheme="minorHAnsi"/>
        </w:rPr>
      </w:pPr>
      <w:r w:rsidRPr="001A1145">
        <w:rPr>
          <w:rFonts w:asciiTheme="minorHAnsi" w:hAnsiTheme="minorHAnsi" w:cstheme="minorHAnsi"/>
        </w:rPr>
        <w:t>3</w:t>
      </w:r>
      <w:r>
        <w:rPr>
          <w:rFonts w:asciiTheme="minorHAnsi" w:hAnsiTheme="minorHAnsi" w:cstheme="minorHAnsi"/>
        </w:rPr>
        <w:t>---</w:t>
      </w:r>
      <w:r w:rsidRPr="001A1145">
        <w:rPr>
          <w:rFonts w:asciiTheme="minorHAnsi" w:hAnsiTheme="minorHAnsi" w:cstheme="minorHAnsi"/>
        </w:rPr>
        <w:t xml:space="preserve">COVID ensures transition from </w:t>
      </w:r>
      <w:r w:rsidRPr="001A1145">
        <w:rPr>
          <w:rFonts w:asciiTheme="minorHAnsi" w:hAnsiTheme="minorHAnsi" w:cstheme="minorHAnsi"/>
          <w:u w:val="single"/>
        </w:rPr>
        <w:t>decentralized</w:t>
      </w:r>
      <w:r w:rsidRPr="001A1145">
        <w:rPr>
          <w:rFonts w:asciiTheme="minorHAnsi" w:hAnsiTheme="minorHAnsi" w:cstheme="minorHAnsi"/>
        </w:rPr>
        <w:t xml:space="preserve"> markets to </w:t>
      </w:r>
      <w:r w:rsidRPr="001A1145">
        <w:rPr>
          <w:rFonts w:asciiTheme="minorHAnsi" w:hAnsiTheme="minorHAnsi" w:cstheme="minorHAnsi"/>
          <w:u w:val="single"/>
        </w:rPr>
        <w:t>central</w:t>
      </w:r>
      <w:r w:rsidRPr="001A1145">
        <w:rPr>
          <w:rFonts w:asciiTheme="minorHAnsi" w:hAnsiTheme="minorHAnsi" w:cstheme="minorHAnsi"/>
        </w:rPr>
        <w:t xml:space="preserve"> organization</w:t>
      </w:r>
      <w:r>
        <w:rPr>
          <w:rFonts w:asciiTheme="minorHAnsi" w:hAnsiTheme="minorHAnsi" w:cstheme="minorHAnsi"/>
        </w:rPr>
        <w:t>---</w:t>
      </w:r>
      <w:r w:rsidRPr="001A1145">
        <w:rPr>
          <w:rFonts w:asciiTheme="minorHAnsi" w:hAnsiTheme="minorHAnsi" w:cstheme="minorHAnsi"/>
          <w:u w:val="single"/>
        </w:rPr>
        <w:t>shields</w:t>
      </w:r>
      <w:r w:rsidRPr="001A1145">
        <w:rPr>
          <w:rFonts w:asciiTheme="minorHAnsi" w:hAnsiTheme="minorHAnsi" w:cstheme="minorHAnsi"/>
        </w:rPr>
        <w:t xml:space="preserve"> links, ensures </w:t>
      </w:r>
      <w:r w:rsidRPr="001A1145">
        <w:rPr>
          <w:rFonts w:asciiTheme="minorHAnsi" w:hAnsiTheme="minorHAnsi" w:cstheme="minorHAnsi"/>
          <w:u w:val="single"/>
        </w:rPr>
        <w:t>sustainability</w:t>
      </w:r>
      <w:r>
        <w:rPr>
          <w:rFonts w:asciiTheme="minorHAnsi" w:hAnsiTheme="minorHAnsi" w:cstheme="minorHAnsi"/>
        </w:rPr>
        <w:t>---</w:t>
      </w:r>
      <w:r w:rsidRPr="001A1145">
        <w:rPr>
          <w:rFonts w:asciiTheme="minorHAnsi" w:hAnsiTheme="minorHAnsi" w:cstheme="minorHAnsi"/>
        </w:rPr>
        <w:t>alt ensures global civil war</w:t>
      </w:r>
    </w:p>
    <w:p w14:paraId="7B5A92F8" w14:textId="77777777" w:rsidR="007B072D" w:rsidRPr="001A1145" w:rsidRDefault="007B072D" w:rsidP="007B072D">
      <w:pPr>
        <w:rPr>
          <w:rFonts w:asciiTheme="minorHAnsi" w:hAnsiTheme="minorHAnsi" w:cstheme="minorHAnsi"/>
          <w:sz w:val="16"/>
          <w:szCs w:val="16"/>
        </w:rPr>
      </w:pPr>
      <w:r w:rsidRPr="001A1145">
        <w:rPr>
          <w:rStyle w:val="Style13ptBold"/>
          <w:rFonts w:asciiTheme="minorHAnsi" w:hAnsiTheme="minorHAnsi" w:cstheme="minorHAnsi"/>
        </w:rPr>
        <w:t>Dalio 20</w:t>
      </w:r>
      <w:r w:rsidRPr="001A1145">
        <w:rPr>
          <w:rFonts w:asciiTheme="minorHAnsi" w:hAnsiTheme="minorHAnsi" w:cstheme="minorHAnsi"/>
        </w:rPr>
        <w:t xml:space="preserve"> </w:t>
      </w:r>
      <w:r w:rsidRPr="001A1145">
        <w:rPr>
          <w:rFonts w:asciiTheme="minorHAnsi" w:hAnsiTheme="minorHAnsi" w:cstheme="minorHAnsi"/>
          <w:sz w:val="16"/>
          <w:szCs w:val="16"/>
        </w:rPr>
        <w:t>(Ray Dalio is a M.B.A. from Harvard Business School, founded Bridgewater Associates.  “Ray Dalio: We must reform capitalism, not abandon it.” 5-15-20. https://www.cnn.com/2020/05/15/perspectives/ray-dalio-capitalism/index.html)</w:t>
      </w:r>
    </w:p>
    <w:p w14:paraId="5CC5278F" w14:textId="77777777" w:rsidR="007B072D" w:rsidRPr="001A1145" w:rsidRDefault="007B072D" w:rsidP="007B072D">
      <w:pPr>
        <w:rPr>
          <w:rFonts w:asciiTheme="minorHAnsi" w:hAnsiTheme="minorHAnsi" w:cstheme="minorHAnsi"/>
          <w:sz w:val="14"/>
        </w:rPr>
      </w:pPr>
      <w:r w:rsidRPr="006B5371">
        <w:rPr>
          <w:rStyle w:val="StyleUnderline"/>
          <w:rFonts w:asciiTheme="minorHAnsi" w:hAnsiTheme="minorHAnsi" w:cstheme="minorHAnsi"/>
          <w:highlight w:val="green"/>
        </w:rPr>
        <w:t>The economic</w:t>
      </w:r>
      <w:r w:rsidRPr="001A1145">
        <w:rPr>
          <w:rStyle w:val="StyleUnderline"/>
          <w:rFonts w:asciiTheme="minorHAnsi" w:hAnsiTheme="minorHAnsi" w:cstheme="minorHAnsi"/>
        </w:rPr>
        <w:t xml:space="preserve"> world </w:t>
      </w:r>
      <w:r w:rsidRPr="006B5371">
        <w:rPr>
          <w:rStyle w:val="StyleUnderline"/>
          <w:rFonts w:asciiTheme="minorHAnsi" w:hAnsiTheme="minorHAnsi" w:cstheme="minorHAnsi"/>
          <w:highlight w:val="green"/>
        </w:rPr>
        <w:t>order is changing</w:t>
      </w:r>
      <w:r w:rsidRPr="001A1145">
        <w:rPr>
          <w:rFonts w:asciiTheme="minorHAnsi" w:hAnsiTheme="minorHAnsi" w:cstheme="minorHAnsi"/>
          <w:sz w:val="14"/>
        </w:rPr>
        <w:t xml:space="preserve"> whether we like it or not. You can see it happening as people and companies around the world are losing income and savings, and central banks and governments are providing them money to try to compensate for those losses. And you can see it as </w:t>
      </w:r>
      <w:r w:rsidRPr="006B5371">
        <w:rPr>
          <w:rStyle w:val="StyleUnderline"/>
          <w:rFonts w:asciiTheme="minorHAnsi" w:hAnsiTheme="minorHAnsi" w:cstheme="minorHAnsi"/>
          <w:highlight w:val="green"/>
        </w:rPr>
        <w:t>the free market is no longer determining</w:t>
      </w:r>
      <w:r w:rsidRPr="001A1145">
        <w:rPr>
          <w:rStyle w:val="StyleUnderline"/>
          <w:rFonts w:asciiTheme="minorHAnsi" w:hAnsiTheme="minorHAnsi" w:cstheme="minorHAnsi"/>
        </w:rPr>
        <w:t xml:space="preserve"> </w:t>
      </w:r>
      <w:r w:rsidRPr="001A1145">
        <w:rPr>
          <w:rFonts w:asciiTheme="minorHAnsi" w:hAnsiTheme="minorHAnsi" w:cstheme="minorHAnsi"/>
          <w:sz w:val="14"/>
        </w:rPr>
        <w:t xml:space="preserve">the </w:t>
      </w:r>
      <w:r w:rsidRPr="001A1145">
        <w:rPr>
          <w:rStyle w:val="StyleUnderline"/>
          <w:rFonts w:asciiTheme="minorHAnsi" w:hAnsiTheme="minorHAnsi" w:cstheme="minorHAnsi"/>
        </w:rPr>
        <w:t xml:space="preserve">allocation of </w:t>
      </w:r>
      <w:r w:rsidRPr="006B5371">
        <w:rPr>
          <w:rStyle w:val="StyleUnderline"/>
          <w:rFonts w:asciiTheme="minorHAnsi" w:hAnsiTheme="minorHAnsi" w:cstheme="minorHAnsi"/>
          <w:highlight w:val="green"/>
        </w:rPr>
        <w:t>capital</w:t>
      </w:r>
      <w:r w:rsidRPr="001A1145">
        <w:rPr>
          <w:rFonts w:asciiTheme="minorHAnsi" w:hAnsiTheme="minorHAnsi" w:cstheme="minorHAnsi"/>
          <w:sz w:val="14"/>
        </w:rPr>
        <w:t xml:space="preserve"> — </w:t>
      </w:r>
      <w:r w:rsidRPr="006B5371">
        <w:rPr>
          <w:rStyle w:val="StyleUnderline"/>
          <w:rFonts w:asciiTheme="minorHAnsi" w:hAnsiTheme="minorHAnsi" w:cstheme="minorHAnsi"/>
          <w:highlight w:val="green"/>
        </w:rPr>
        <w:t>governments are</w:t>
      </w:r>
      <w:r w:rsidRPr="001A1145">
        <w:rPr>
          <w:rStyle w:val="StyleUnderline"/>
          <w:rFonts w:asciiTheme="minorHAnsi" w:hAnsiTheme="minorHAnsi" w:cstheme="minorHAnsi"/>
        </w:rPr>
        <w:t>.</w:t>
      </w:r>
    </w:p>
    <w:p w14:paraId="128B6F58" w14:textId="77777777" w:rsidR="007B072D" w:rsidRPr="001A1145" w:rsidRDefault="007B072D" w:rsidP="007B072D">
      <w:pPr>
        <w:rPr>
          <w:rFonts w:asciiTheme="minorHAnsi" w:hAnsiTheme="minorHAnsi" w:cstheme="minorHAnsi"/>
          <w:sz w:val="14"/>
        </w:rPr>
      </w:pPr>
      <w:r w:rsidRPr="001A1145">
        <w:rPr>
          <w:rStyle w:val="StyleUnderline"/>
          <w:rFonts w:asciiTheme="minorHAnsi" w:hAnsiTheme="minorHAnsi" w:cstheme="minorHAnsi"/>
        </w:rPr>
        <w:t>Central governments and</w:t>
      </w:r>
      <w:r w:rsidRPr="001A1145">
        <w:rPr>
          <w:rFonts w:asciiTheme="minorHAnsi" w:hAnsiTheme="minorHAnsi" w:cstheme="minorHAnsi"/>
          <w:sz w:val="14"/>
        </w:rPr>
        <w:t xml:space="preserve"> central </w:t>
      </w:r>
      <w:r w:rsidRPr="001A1145">
        <w:rPr>
          <w:rStyle w:val="StyleUnderline"/>
          <w:rFonts w:asciiTheme="minorHAnsi" w:hAnsiTheme="minorHAnsi" w:cstheme="minorHAnsi"/>
        </w:rPr>
        <w:t>banks are now creating trillions in money and credit and directing it</w:t>
      </w:r>
      <w:r w:rsidRPr="001A1145">
        <w:rPr>
          <w:rFonts w:asciiTheme="minorHAnsi" w:hAnsiTheme="minorHAnsi" w:cstheme="minorHAnsi"/>
          <w:sz w:val="14"/>
        </w:rPr>
        <w:t xml:space="preserve"> to those they want to receive it. This will soon be followed by a debate, perhaps even a fight, about where this money should come from and who should have what in the new world. Such controls of spending and the ensuing political conflicts over it have occurred many times in history, especially when severe economic and financial downturns were accompanied by high levels of indebtedness and large wealth gaps. History has taught us that these conflicts take place both within and between countries. How these conflicts are resolved will determine whether the economic pie will grow and be divided well or contract and be divided through fighting.</w:t>
      </w:r>
    </w:p>
    <w:p w14:paraId="0A3B4702" w14:textId="77777777" w:rsidR="007B072D" w:rsidRPr="001A1145" w:rsidRDefault="007B072D" w:rsidP="007B072D">
      <w:pPr>
        <w:rPr>
          <w:rFonts w:asciiTheme="minorHAnsi" w:hAnsiTheme="minorHAnsi" w:cstheme="minorHAnsi"/>
          <w:sz w:val="14"/>
        </w:rPr>
      </w:pPr>
      <w:r w:rsidRPr="001A1145">
        <w:rPr>
          <w:rFonts w:asciiTheme="minorHAnsi" w:hAnsiTheme="minorHAnsi" w:cstheme="minorHAnsi"/>
          <w:sz w:val="14"/>
        </w:rPr>
        <w:t xml:space="preserve">Chances are that </w:t>
      </w:r>
      <w:r w:rsidRPr="006B5371">
        <w:rPr>
          <w:rStyle w:val="StyleUnderline"/>
          <w:rFonts w:asciiTheme="minorHAnsi" w:hAnsiTheme="minorHAnsi" w:cstheme="minorHAnsi"/>
          <w:highlight w:val="green"/>
        </w:rPr>
        <w:t>the new system</w:t>
      </w:r>
      <w:r w:rsidRPr="001A1145">
        <w:rPr>
          <w:rStyle w:val="StyleUnderline"/>
          <w:rFonts w:asciiTheme="minorHAnsi" w:hAnsiTheme="minorHAnsi" w:cstheme="minorHAnsi"/>
        </w:rPr>
        <w:t xml:space="preserve"> we end up with </w:t>
      </w:r>
      <w:r w:rsidRPr="006B5371">
        <w:rPr>
          <w:rStyle w:val="StyleUnderline"/>
          <w:rFonts w:asciiTheme="minorHAnsi" w:hAnsiTheme="minorHAnsi" w:cstheme="minorHAnsi"/>
          <w:highlight w:val="green"/>
        </w:rPr>
        <w:t>will be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significantly </w:t>
      </w:r>
      <w:r w:rsidRPr="006B5371">
        <w:rPr>
          <w:rStyle w:val="Emphasis"/>
          <w:rFonts w:asciiTheme="minorHAnsi" w:hAnsiTheme="minorHAnsi" w:cstheme="minorHAnsi"/>
          <w:highlight w:val="green"/>
        </w:rPr>
        <w:t>different</w:t>
      </w:r>
      <w:r w:rsidRPr="006B5371">
        <w:rPr>
          <w:rStyle w:val="StyleUnderline"/>
          <w:rFonts w:asciiTheme="minorHAnsi" w:hAnsiTheme="minorHAnsi" w:cstheme="minorHAnsi"/>
          <w:highlight w:val="green"/>
        </w:rPr>
        <w:t xml:space="preserve"> from</w:t>
      </w:r>
      <w:r w:rsidRPr="001A1145">
        <w:rPr>
          <w:rStyle w:val="StyleUnderline"/>
          <w:rFonts w:asciiTheme="minorHAnsi" w:hAnsiTheme="minorHAnsi" w:cstheme="minorHAnsi"/>
        </w:rPr>
        <w:t xml:space="preserve"> the </w:t>
      </w:r>
      <w:r w:rsidRPr="006B5371">
        <w:rPr>
          <w:rStyle w:val="StyleUnderline"/>
          <w:rFonts w:asciiTheme="minorHAnsi" w:hAnsiTheme="minorHAnsi" w:cstheme="minorHAnsi"/>
          <w:highlight w:val="green"/>
        </w:rPr>
        <w:t>capital</w:t>
      </w:r>
      <w:r w:rsidRPr="001A1145">
        <w:rPr>
          <w:rStyle w:val="StyleUnderline"/>
          <w:rFonts w:asciiTheme="minorHAnsi" w:hAnsiTheme="minorHAnsi" w:cstheme="minorHAnsi"/>
        </w:rPr>
        <w:t>ist system</w:t>
      </w:r>
      <w:r w:rsidRPr="001A1145">
        <w:rPr>
          <w:rFonts w:asciiTheme="minorHAnsi" w:hAnsiTheme="minorHAnsi" w:cstheme="minorHAnsi"/>
          <w:sz w:val="14"/>
        </w:rPr>
        <w:t xml:space="preserve"> that we've gotten used to.</w:t>
      </w:r>
    </w:p>
    <w:p w14:paraId="1F1FC882" w14:textId="77777777" w:rsidR="007B072D" w:rsidRPr="001A1145" w:rsidRDefault="007B072D" w:rsidP="007B072D">
      <w:pPr>
        <w:rPr>
          <w:rFonts w:asciiTheme="minorHAnsi" w:hAnsiTheme="minorHAnsi" w:cstheme="minorHAnsi"/>
          <w:sz w:val="14"/>
          <w:szCs w:val="14"/>
        </w:rPr>
      </w:pPr>
      <w:r w:rsidRPr="001A1145">
        <w:rPr>
          <w:rFonts w:asciiTheme="minorHAnsi" w:hAnsiTheme="minorHAnsi" w:cstheme="minorHAnsi"/>
          <w:sz w:val="14"/>
          <w:szCs w:val="14"/>
        </w:rPr>
        <w:t>These sorts of changes to the world order have taken place many times in history, most recently between 1930 and 1945, in periods characterized by intensifying divisions over the best approach for divvying up wealth and power — and over which economic and political system is most effective at doing so. For example, in the transition from the Roaring 1920s to the depressing 1930-1945 period, we saw relatively capitalist and democratic systems shift to systems that were more redistributive of wealth and more autocratic. Such systems included communism (extreme redistribution of wealth with autocratic political controls such as in Russia), fascism (autocratic control of both the economy and politics such as in Germany, Japan, Italy and Spain) and democratic socialism (more moderate wealth redistributions and more moderate moves toward top-down control that existed within democracies such as those in the United States and the United Kingdom). Under the pressure of such stress tests, some societies bend (e.g., the capitalist and democratic systems in the United Kingdom during the 1930s) and others break (e.g., Germany, Japan, Italy and Spain all abandoned their systems in favor of autocracy). Most countries in the world are now under that kind of stress.</w:t>
      </w:r>
    </w:p>
    <w:p w14:paraId="215BE038" w14:textId="77777777" w:rsidR="007B072D" w:rsidRPr="001A1145" w:rsidRDefault="007B072D" w:rsidP="007B072D">
      <w:pPr>
        <w:rPr>
          <w:rFonts w:asciiTheme="minorHAnsi" w:hAnsiTheme="minorHAnsi" w:cstheme="minorHAnsi"/>
          <w:sz w:val="14"/>
        </w:rPr>
      </w:pPr>
      <w:r w:rsidRPr="006B5371">
        <w:rPr>
          <w:rStyle w:val="StyleUnderline"/>
          <w:rFonts w:asciiTheme="minorHAnsi" w:hAnsiTheme="minorHAnsi" w:cstheme="minorHAnsi"/>
          <w:highlight w:val="green"/>
        </w:rPr>
        <w:t xml:space="preserve">As the </w:t>
      </w:r>
      <w:r w:rsidRPr="006B5371">
        <w:rPr>
          <w:rStyle w:val="Emphasis"/>
          <w:rFonts w:asciiTheme="minorHAnsi" w:hAnsiTheme="minorHAnsi" w:cstheme="minorHAnsi"/>
          <w:highlight w:val="green"/>
        </w:rPr>
        <w:t>current</w:t>
      </w:r>
      <w:r w:rsidRPr="006B5371">
        <w:rPr>
          <w:rStyle w:val="StyleUnderline"/>
          <w:rFonts w:asciiTheme="minorHAnsi" w:hAnsiTheme="minorHAnsi" w:cstheme="minorHAnsi"/>
          <w:highlight w:val="green"/>
        </w:rPr>
        <w:t xml:space="preserve"> crisis unfolds</w:t>
      </w:r>
      <w:r w:rsidRPr="001A1145">
        <w:rPr>
          <w:rStyle w:val="StyleUnderline"/>
          <w:rFonts w:asciiTheme="minorHAnsi" w:hAnsiTheme="minorHAnsi" w:cstheme="minorHAnsi"/>
        </w:rPr>
        <w:t xml:space="preserve">, </w:t>
      </w:r>
      <w:r w:rsidRPr="006B5371">
        <w:rPr>
          <w:rStyle w:val="StyleUnderline"/>
          <w:rFonts w:asciiTheme="minorHAnsi" w:hAnsiTheme="minorHAnsi" w:cstheme="minorHAnsi"/>
          <w:highlight w:val="green"/>
        </w:rPr>
        <w:t>we should remember</w:t>
      </w:r>
      <w:r w:rsidRPr="001A1145">
        <w:rPr>
          <w:rStyle w:val="StyleUnderline"/>
          <w:rFonts w:asciiTheme="minorHAnsi" w:hAnsiTheme="minorHAnsi" w:cstheme="minorHAnsi"/>
        </w:rPr>
        <w:t xml:space="preserve"> that throughout history, </w:t>
      </w:r>
      <w:r w:rsidRPr="006B5371">
        <w:rPr>
          <w:rStyle w:val="StyleUnderline"/>
          <w:rFonts w:asciiTheme="minorHAnsi" w:hAnsiTheme="minorHAnsi" w:cstheme="minorHAnsi"/>
          <w:highlight w:val="green"/>
        </w:rPr>
        <w:t>capital</w:t>
      </w:r>
      <w:r w:rsidRPr="001A1145">
        <w:rPr>
          <w:rStyle w:val="StyleUnderline"/>
          <w:rFonts w:asciiTheme="minorHAnsi" w:hAnsiTheme="minorHAnsi" w:cstheme="minorHAnsi"/>
        </w:rPr>
        <w:t xml:space="preserve">ism </w:t>
      </w:r>
      <w:r w:rsidRPr="006B5371">
        <w:rPr>
          <w:rStyle w:val="StyleUnderline"/>
          <w:rFonts w:asciiTheme="minorHAnsi" w:hAnsiTheme="minorHAnsi" w:cstheme="minorHAnsi"/>
          <w:highlight w:val="green"/>
        </w:rPr>
        <w:t>has proven</w:t>
      </w:r>
      <w:r w:rsidRPr="001A1145">
        <w:rPr>
          <w:rStyle w:val="StyleUnderline"/>
          <w:rFonts w:asciiTheme="minorHAnsi" w:hAnsiTheme="minorHAnsi" w:cstheme="minorHAnsi"/>
        </w:rPr>
        <w:t xml:space="preserve"> to be the </w:t>
      </w:r>
      <w:r w:rsidRPr="006B5371">
        <w:rPr>
          <w:rStyle w:val="Emphasis"/>
          <w:rFonts w:asciiTheme="minorHAnsi" w:hAnsiTheme="minorHAnsi" w:cstheme="minorHAnsi"/>
          <w:highlight w:val="green"/>
        </w:rPr>
        <w:t>best</w:t>
      </w:r>
      <w:r w:rsidRPr="001A1145">
        <w:rPr>
          <w:rStyle w:val="StyleUnderline"/>
          <w:rFonts w:asciiTheme="minorHAnsi" w:hAnsiTheme="minorHAnsi" w:cstheme="minorHAnsi"/>
        </w:rPr>
        <w:t xml:space="preserve"> system, </w:t>
      </w:r>
      <w:r w:rsidRPr="006B5371">
        <w:rPr>
          <w:rStyle w:val="StyleUnderline"/>
          <w:rFonts w:asciiTheme="minorHAnsi" w:hAnsiTheme="minorHAnsi" w:cstheme="minorHAnsi"/>
          <w:highlight w:val="green"/>
        </w:rPr>
        <w:t>though it can</w:t>
      </w:r>
      <w:r w:rsidRPr="001A1145">
        <w:rPr>
          <w:rFonts w:asciiTheme="minorHAnsi" w:hAnsiTheme="minorHAnsi" w:cstheme="minorHAnsi"/>
          <w:sz w:val="14"/>
        </w:rPr>
        <w:t xml:space="preserve"> sometimes </w:t>
      </w:r>
      <w:r w:rsidRPr="006B5371">
        <w:rPr>
          <w:rStyle w:val="StyleUnderline"/>
          <w:rFonts w:asciiTheme="minorHAnsi" w:hAnsiTheme="minorHAnsi" w:cstheme="minorHAnsi"/>
          <w:highlight w:val="green"/>
        </w:rPr>
        <w:t>be</w:t>
      </w:r>
      <w:r w:rsidRPr="001A1145">
        <w:rPr>
          <w:rFonts w:asciiTheme="minorHAnsi" w:hAnsiTheme="minorHAnsi" w:cstheme="minorHAnsi"/>
          <w:sz w:val="14"/>
        </w:rPr>
        <w:t xml:space="preserve"> highly </w:t>
      </w:r>
      <w:r w:rsidRPr="006B5371">
        <w:rPr>
          <w:rStyle w:val="StyleUnderline"/>
          <w:rFonts w:asciiTheme="minorHAnsi" w:hAnsiTheme="minorHAnsi" w:cstheme="minorHAnsi"/>
          <w:highlight w:val="green"/>
        </w:rPr>
        <w:t>flawed. It is</w:t>
      </w:r>
      <w:r w:rsidRPr="001A1145">
        <w:rPr>
          <w:rFonts w:asciiTheme="minorHAnsi" w:hAnsiTheme="minorHAnsi" w:cstheme="minorHAnsi"/>
          <w:sz w:val="14"/>
        </w:rPr>
        <w:t xml:space="preserve"> typically </w:t>
      </w:r>
      <w:r w:rsidRPr="001A1145">
        <w:rPr>
          <w:rStyle w:val="StyleUnderline"/>
          <w:rFonts w:asciiTheme="minorHAnsi" w:hAnsiTheme="minorHAnsi" w:cstheme="minorHAnsi"/>
        </w:rPr>
        <w:t xml:space="preserve">best when it comes to allocating resources and </w:t>
      </w:r>
      <w:r w:rsidRPr="006B5371">
        <w:rPr>
          <w:rStyle w:val="StyleUnderline"/>
          <w:rFonts w:asciiTheme="minorHAnsi" w:hAnsiTheme="minorHAnsi" w:cstheme="minorHAnsi"/>
          <w:highlight w:val="green"/>
        </w:rPr>
        <w:t>raising</w:t>
      </w:r>
      <w:r w:rsidRPr="001A1145">
        <w:rPr>
          <w:rFonts w:asciiTheme="minorHAnsi" w:hAnsiTheme="minorHAnsi" w:cstheme="minorHAnsi"/>
          <w:sz w:val="14"/>
        </w:rPr>
        <w:t xml:space="preserve"> a society's </w:t>
      </w:r>
      <w:r w:rsidRPr="006B5371">
        <w:rPr>
          <w:rStyle w:val="Emphasis"/>
          <w:rFonts w:asciiTheme="minorHAnsi" w:hAnsiTheme="minorHAnsi" w:cstheme="minorHAnsi"/>
          <w:highlight w:val="green"/>
        </w:rPr>
        <w:t>productivity</w:t>
      </w:r>
      <w:r w:rsidRPr="006B5371">
        <w:rPr>
          <w:rStyle w:val="StyleUnderline"/>
          <w:rFonts w:asciiTheme="minorHAnsi" w:hAnsiTheme="minorHAnsi" w:cstheme="minorHAnsi"/>
          <w:highlight w:val="green"/>
        </w:rPr>
        <w:t xml:space="preserve"> and </w:t>
      </w:r>
      <w:r w:rsidRPr="006B5371">
        <w:rPr>
          <w:rStyle w:val="Emphasis"/>
          <w:rFonts w:asciiTheme="minorHAnsi" w:hAnsiTheme="minorHAnsi" w:cstheme="minorHAnsi"/>
          <w:highlight w:val="green"/>
        </w:rPr>
        <w:t>living standards</w:t>
      </w:r>
      <w:r w:rsidRPr="001A1145">
        <w:rPr>
          <w:rStyle w:val="StyleUnderline"/>
          <w:rFonts w:asciiTheme="minorHAnsi" w:hAnsiTheme="minorHAnsi" w:cstheme="minorHAnsi"/>
        </w:rPr>
        <w:t xml:space="preserve"> because of</w:t>
      </w:r>
      <w:r w:rsidRPr="001A1145">
        <w:rPr>
          <w:rFonts w:asciiTheme="minorHAnsi" w:hAnsiTheme="minorHAnsi" w:cstheme="minorHAnsi"/>
          <w:sz w:val="14"/>
        </w:rPr>
        <w:t xml:space="preserve"> how </w:t>
      </w:r>
      <w:r w:rsidRPr="001A1145">
        <w:rPr>
          <w:rStyle w:val="StyleUnderline"/>
          <w:rFonts w:asciiTheme="minorHAnsi" w:hAnsiTheme="minorHAnsi" w:cstheme="minorHAnsi"/>
        </w:rPr>
        <w:t>profit-making</w:t>
      </w:r>
      <w:r w:rsidRPr="001A1145">
        <w:rPr>
          <w:rFonts w:asciiTheme="minorHAnsi" w:hAnsiTheme="minorHAnsi" w:cstheme="minorHAnsi"/>
          <w:sz w:val="14"/>
        </w:rPr>
        <w:t xml:space="preserve"> works. Very simply, if the value of a product is greater than the value of the resources used to produce it, it will be profitable and that endeavor will gain more resources. If the value of a product is less than the cost of the resources used to produce it, it will lose money and that endeavor will shut down. </w:t>
      </w:r>
      <w:r w:rsidRPr="001A1145">
        <w:rPr>
          <w:rStyle w:val="StyleUnderline"/>
          <w:rFonts w:asciiTheme="minorHAnsi" w:hAnsiTheme="minorHAnsi" w:cstheme="minorHAnsi"/>
        </w:rPr>
        <w:t>The system</w:t>
      </w:r>
      <w:r w:rsidRPr="001A1145">
        <w:rPr>
          <w:rFonts w:asciiTheme="minorHAnsi" w:hAnsiTheme="minorHAnsi" w:cstheme="minorHAnsi"/>
          <w:sz w:val="14"/>
        </w:rPr>
        <w:t xml:space="preserve"> also </w:t>
      </w:r>
      <w:r w:rsidRPr="001A1145">
        <w:rPr>
          <w:rStyle w:val="StyleUnderline"/>
          <w:rFonts w:asciiTheme="minorHAnsi" w:hAnsiTheme="minorHAnsi" w:cstheme="minorHAnsi"/>
        </w:rPr>
        <w:t>financially rewards individuals who come up with products that people want</w:t>
      </w:r>
      <w:r w:rsidRPr="001A1145">
        <w:rPr>
          <w:rFonts w:asciiTheme="minorHAnsi" w:hAnsiTheme="minorHAnsi" w:cstheme="minorHAnsi"/>
          <w:sz w:val="14"/>
        </w:rPr>
        <w:t xml:space="preserve"> and, if they can do that, it provides them with capital from investors who risk their own money based on their assessments of the economic merits of these ideas.</w:t>
      </w:r>
    </w:p>
    <w:p w14:paraId="5CB598A3" w14:textId="77777777" w:rsidR="007B072D" w:rsidRPr="001A1145" w:rsidRDefault="007B072D" w:rsidP="007B072D">
      <w:pPr>
        <w:rPr>
          <w:rFonts w:asciiTheme="minorHAnsi" w:hAnsiTheme="minorHAnsi" w:cstheme="minorHAnsi"/>
          <w:sz w:val="14"/>
          <w:szCs w:val="14"/>
        </w:rPr>
      </w:pPr>
      <w:r w:rsidRPr="001A1145">
        <w:rPr>
          <w:rFonts w:asciiTheme="minorHAnsi" w:hAnsiTheme="minorHAnsi" w:cstheme="minorHAnsi"/>
          <w:sz w:val="14"/>
          <w:szCs w:val="14"/>
        </w:rPr>
        <w:t>While this profit-making capitalism has worked well in this way, it has also been intolerably imperfect in providing equal opportunity. It has failed to deliver people equal opportunities to be productive if they can be and to take care of the basic needs of people who can't be. It also doesn't create limits on how bad people's living conditions can be or on how decadent spending can be. To me, most tragically, it allows vast numbers of children to grow up in environments of violent squalor, which is both economically and socially bad. It is economically bad because the costs of having large numbers of unproductive people are enormous compared to the benefits of having productive people. And it is socially bad because a system that doesn't provide equal opportunity can't be considered fair — and unfair systems eventually lead to disruptive social conflicts.</w:t>
      </w:r>
    </w:p>
    <w:p w14:paraId="3DAD8C51" w14:textId="77777777" w:rsidR="007B072D" w:rsidRPr="001A1145" w:rsidRDefault="007B072D" w:rsidP="007B072D">
      <w:pPr>
        <w:rPr>
          <w:rFonts w:asciiTheme="minorHAnsi" w:hAnsiTheme="minorHAnsi" w:cstheme="minorHAnsi"/>
          <w:sz w:val="14"/>
          <w:szCs w:val="14"/>
        </w:rPr>
      </w:pPr>
      <w:r w:rsidRPr="001A1145">
        <w:rPr>
          <w:rFonts w:asciiTheme="minorHAnsi" w:hAnsiTheme="minorHAnsi" w:cstheme="minorHAnsi"/>
          <w:sz w:val="14"/>
          <w:szCs w:val="14"/>
        </w:rPr>
        <w:t>To be clear, I'm not saying that there should be laws restricting how people spend their money, because I don't believe there should be. But I am saying that such huge gaps in spending and living conditions are threatening the existence of our system. It is for these reasons that I believe we need to reform capitalism, not abandon it.</w:t>
      </w:r>
    </w:p>
    <w:p w14:paraId="45ECD6DE" w14:textId="77777777" w:rsidR="007B072D" w:rsidRPr="001A1145" w:rsidRDefault="007B072D" w:rsidP="007B072D">
      <w:pPr>
        <w:rPr>
          <w:rFonts w:asciiTheme="minorHAnsi" w:hAnsiTheme="minorHAnsi" w:cstheme="minorHAnsi"/>
          <w:sz w:val="14"/>
          <w:szCs w:val="14"/>
        </w:rPr>
      </w:pPr>
      <w:r w:rsidRPr="006B5371">
        <w:rPr>
          <w:rStyle w:val="StyleUnderline"/>
          <w:rFonts w:asciiTheme="minorHAnsi" w:hAnsiTheme="minorHAnsi" w:cstheme="minorHAnsi"/>
          <w:highlight w:val="green"/>
        </w:rPr>
        <w:t>To make society</w:t>
      </w:r>
      <w:r w:rsidRPr="001A1145">
        <w:rPr>
          <w:rStyle w:val="StyleUnderline"/>
          <w:rFonts w:asciiTheme="minorHAnsi" w:hAnsiTheme="minorHAnsi" w:cstheme="minorHAnsi"/>
        </w:rPr>
        <w:t xml:space="preserve"> work </w:t>
      </w:r>
      <w:r w:rsidRPr="006B5371">
        <w:rPr>
          <w:rStyle w:val="Emphasis"/>
          <w:rFonts w:asciiTheme="minorHAnsi" w:hAnsiTheme="minorHAnsi" w:cstheme="minorHAnsi"/>
          <w:highlight w:val="green"/>
        </w:rPr>
        <w:t>better</w:t>
      </w:r>
      <w:r w:rsidRPr="001A1145">
        <w:rPr>
          <w:rStyle w:val="StyleUnderline"/>
          <w:rFonts w:asciiTheme="minorHAnsi" w:hAnsiTheme="minorHAnsi" w:cstheme="minorHAnsi"/>
        </w:rPr>
        <w:t xml:space="preserve">, </w:t>
      </w:r>
      <w:r w:rsidRPr="006B5371">
        <w:rPr>
          <w:rStyle w:val="StyleUnderline"/>
          <w:rFonts w:asciiTheme="minorHAnsi" w:hAnsiTheme="minorHAnsi" w:cstheme="minorHAnsi"/>
          <w:highlight w:val="green"/>
        </w:rPr>
        <w:t>the</w:t>
      </w:r>
      <w:r w:rsidRPr="001A1145">
        <w:rPr>
          <w:rStyle w:val="StyleUnderline"/>
          <w:rFonts w:asciiTheme="minorHAnsi" w:hAnsiTheme="minorHAnsi" w:cstheme="minorHAnsi"/>
        </w:rPr>
        <w:t xml:space="preserve"> new </w:t>
      </w:r>
      <w:r w:rsidRPr="006B5371">
        <w:rPr>
          <w:rStyle w:val="StyleUnderline"/>
          <w:rFonts w:asciiTheme="minorHAnsi" w:hAnsiTheme="minorHAnsi" w:cstheme="minorHAnsi"/>
          <w:highlight w:val="green"/>
        </w:rPr>
        <w:t>system must</w:t>
      </w:r>
      <w:r w:rsidRPr="001A1145">
        <w:rPr>
          <w:rFonts w:asciiTheme="minorHAnsi" w:hAnsiTheme="minorHAnsi" w:cstheme="minorHAnsi"/>
          <w:sz w:val="14"/>
        </w:rPr>
        <w:t xml:space="preserve"> both </w:t>
      </w:r>
      <w:r w:rsidRPr="006B5371">
        <w:rPr>
          <w:rStyle w:val="StyleUnderline"/>
          <w:rFonts w:asciiTheme="minorHAnsi" w:hAnsiTheme="minorHAnsi" w:cstheme="minorHAnsi"/>
          <w:highlight w:val="green"/>
        </w:rPr>
        <w:t>increase</w:t>
      </w:r>
      <w:r w:rsidRPr="001A1145">
        <w:rPr>
          <w:rStyle w:val="StyleUnderline"/>
          <w:rFonts w:asciiTheme="minorHAnsi" w:hAnsiTheme="minorHAnsi" w:cstheme="minorHAnsi"/>
        </w:rPr>
        <w:t xml:space="preserve"> the </w:t>
      </w:r>
      <w:r w:rsidRPr="006B5371">
        <w:rPr>
          <w:rStyle w:val="Emphasis"/>
          <w:rFonts w:asciiTheme="minorHAnsi" w:hAnsiTheme="minorHAnsi" w:cstheme="minorHAnsi"/>
          <w:highlight w:val="green"/>
        </w:rPr>
        <w:t>size of the pie</w:t>
      </w:r>
      <w:r w:rsidRPr="006B5371">
        <w:rPr>
          <w:rStyle w:val="StyleUnderline"/>
          <w:rFonts w:asciiTheme="minorHAnsi" w:hAnsiTheme="minorHAnsi" w:cstheme="minorHAnsi"/>
          <w:highlight w:val="green"/>
        </w:rPr>
        <w:t xml:space="preserve"> and </w:t>
      </w:r>
      <w:r w:rsidRPr="006B5371">
        <w:rPr>
          <w:rStyle w:val="Emphasis"/>
          <w:rFonts w:asciiTheme="minorHAnsi" w:hAnsiTheme="minorHAnsi" w:cstheme="minorHAnsi"/>
          <w:highlight w:val="green"/>
        </w:rPr>
        <w:t>divide</w:t>
      </w:r>
      <w:r w:rsidRPr="001A1145">
        <w:rPr>
          <w:rStyle w:val="StyleUnderline"/>
          <w:rFonts w:asciiTheme="minorHAnsi" w:hAnsiTheme="minorHAnsi" w:cstheme="minorHAnsi"/>
        </w:rPr>
        <w:t xml:space="preserve"> it </w:t>
      </w:r>
      <w:r w:rsidRPr="006B5371">
        <w:rPr>
          <w:rStyle w:val="Emphasis"/>
          <w:rFonts w:asciiTheme="minorHAnsi" w:hAnsiTheme="minorHAnsi" w:cstheme="minorHAnsi"/>
          <w:highlight w:val="green"/>
        </w:rPr>
        <w:t>well</w:t>
      </w:r>
      <w:r w:rsidRPr="001A1145">
        <w:rPr>
          <w:rFonts w:asciiTheme="minorHAnsi" w:hAnsiTheme="minorHAnsi" w:cstheme="minorHAnsi"/>
          <w:sz w:val="14"/>
        </w:rPr>
        <w:t xml:space="preserve">. Our ability to consume is dependent on our ability to produce, not the amount of money we get in the mail. You can't eat money. Somebody must get paid to produce and deliver what we consume. And we can't raise our living standards by just giving people money — they need to be incentivized to produce, and that must be done cost-effectively </w:t>
      </w:r>
      <w:r w:rsidRPr="001A1145">
        <w:rPr>
          <w:rFonts w:asciiTheme="minorHAnsi" w:hAnsiTheme="minorHAnsi" w:cstheme="minorHAnsi"/>
          <w:sz w:val="14"/>
          <w:szCs w:val="14"/>
        </w:rPr>
        <w:t>through some system that is not administered from the top. Most fundamentally, that system must strive to provide 1) equal opportunity to all those who have the potential to produce (because that is both most fair and most productive) and 2) basic needs to those who are unable to (because that is humane and what is fundamentally needed to have a good community).</w:t>
      </w:r>
    </w:p>
    <w:p w14:paraId="29FBDB84" w14:textId="77777777" w:rsidR="007B072D" w:rsidRPr="001A1145" w:rsidRDefault="007B072D" w:rsidP="007B072D">
      <w:pPr>
        <w:rPr>
          <w:rFonts w:asciiTheme="minorHAnsi" w:hAnsiTheme="minorHAnsi" w:cstheme="minorHAnsi"/>
          <w:sz w:val="14"/>
          <w:szCs w:val="14"/>
        </w:rPr>
      </w:pPr>
      <w:r w:rsidRPr="001A1145">
        <w:rPr>
          <w:rFonts w:asciiTheme="minorHAnsi" w:hAnsiTheme="minorHAnsi" w:cstheme="minorHAnsi"/>
          <w:sz w:val="14"/>
          <w:szCs w:val="14"/>
        </w:rPr>
        <w:t>Can't we all — capitalists, socialists, Republicans and Democrats — agree on that? Can't we all agree that whatever system we have, it must do a great job of both increasing the size of the pie and dividing it well?</w:t>
      </w:r>
    </w:p>
    <w:p w14:paraId="3E211AC3" w14:textId="77777777" w:rsidR="007B072D" w:rsidRDefault="007B072D" w:rsidP="007B072D">
      <w:pPr>
        <w:rPr>
          <w:rStyle w:val="StyleUnderline"/>
          <w:rFonts w:asciiTheme="minorHAnsi" w:hAnsiTheme="minorHAnsi" w:cstheme="minorHAnsi"/>
        </w:rPr>
      </w:pPr>
      <w:r w:rsidRPr="001A1145">
        <w:rPr>
          <w:rFonts w:asciiTheme="minorHAnsi" w:hAnsiTheme="minorHAnsi" w:cstheme="minorHAnsi"/>
          <w:sz w:val="14"/>
        </w:rPr>
        <w:t xml:space="preserve">If we can agree that </w:t>
      </w:r>
      <w:r w:rsidRPr="001A1145">
        <w:rPr>
          <w:rStyle w:val="StyleUnderline"/>
          <w:rFonts w:asciiTheme="minorHAnsi" w:hAnsiTheme="minorHAnsi" w:cstheme="minorHAnsi"/>
        </w:rPr>
        <w:t>these</w:t>
      </w:r>
      <w:r w:rsidRPr="001A1145">
        <w:rPr>
          <w:rFonts w:asciiTheme="minorHAnsi" w:hAnsiTheme="minorHAnsi" w:cstheme="minorHAnsi"/>
          <w:sz w:val="14"/>
        </w:rPr>
        <w:t xml:space="preserve"> things </w:t>
      </w:r>
      <w:r w:rsidRPr="001A1145">
        <w:rPr>
          <w:rStyle w:val="StyleUnderline"/>
          <w:rFonts w:asciiTheme="minorHAnsi" w:hAnsiTheme="minorHAnsi" w:cstheme="minorHAnsi"/>
        </w:rPr>
        <w:t>are essential because the alternatives are terrible</w:t>
      </w:r>
      <w:r w:rsidRPr="001A1145">
        <w:rPr>
          <w:rFonts w:asciiTheme="minorHAnsi" w:hAnsiTheme="minorHAnsi" w:cstheme="minorHAnsi"/>
          <w:sz w:val="14"/>
        </w:rPr>
        <w:t xml:space="preserve">, then people of different ideologies will be more civil with each other and more willing to work through their disagreements thoughtfully so that we can achieve agreement for the good of the whole. </w:t>
      </w:r>
      <w:r w:rsidRPr="001A1145">
        <w:rPr>
          <w:rStyle w:val="StyleUnderline"/>
          <w:rFonts w:asciiTheme="minorHAnsi" w:hAnsiTheme="minorHAnsi" w:cstheme="minorHAnsi"/>
        </w:rPr>
        <w:t>We must figure out how to do that in a collaborative</w:t>
      </w:r>
      <w:r w:rsidRPr="001A1145">
        <w:rPr>
          <w:rFonts w:asciiTheme="minorHAnsi" w:hAnsiTheme="minorHAnsi" w:cstheme="minorHAnsi"/>
          <w:sz w:val="14"/>
        </w:rPr>
        <w:t xml:space="preserve"> and skilled </w:t>
      </w:r>
      <w:r w:rsidRPr="001A1145">
        <w:rPr>
          <w:rStyle w:val="StyleUnderline"/>
          <w:rFonts w:asciiTheme="minorHAnsi" w:hAnsiTheme="minorHAnsi" w:cstheme="minorHAnsi"/>
        </w:rPr>
        <w:t xml:space="preserve">way. If we can't do that, we will have a </w:t>
      </w:r>
      <w:r w:rsidRPr="001A1145">
        <w:rPr>
          <w:rStyle w:val="Emphasis"/>
          <w:rFonts w:asciiTheme="minorHAnsi" w:hAnsiTheme="minorHAnsi" w:cstheme="minorHAnsi"/>
        </w:rPr>
        <w:t>civil war</w:t>
      </w:r>
      <w:r w:rsidRPr="001A1145">
        <w:rPr>
          <w:rFonts w:asciiTheme="minorHAnsi" w:hAnsiTheme="minorHAnsi" w:cstheme="minorHAnsi"/>
          <w:sz w:val="14"/>
        </w:rPr>
        <w:t xml:space="preserve"> of some form </w:t>
      </w:r>
      <w:r w:rsidRPr="001A1145">
        <w:rPr>
          <w:rStyle w:val="StyleUnderline"/>
          <w:rFonts w:asciiTheme="minorHAnsi" w:hAnsiTheme="minorHAnsi" w:cstheme="minorHAnsi"/>
        </w:rPr>
        <w:t>that will tragically tear us apart and shrink the pie for everyone.</w:t>
      </w:r>
    </w:p>
    <w:p w14:paraId="170C9371" w14:textId="77777777" w:rsidR="007B072D" w:rsidRDefault="007B072D" w:rsidP="007B072D">
      <w:pPr>
        <w:rPr>
          <w:rStyle w:val="StyleUnderline"/>
          <w:rFonts w:asciiTheme="minorHAnsi" w:hAnsiTheme="minorHAnsi" w:cstheme="minorHAnsi"/>
        </w:rPr>
      </w:pPr>
    </w:p>
    <w:p w14:paraId="1E3D51AE" w14:textId="77777777" w:rsidR="007B072D" w:rsidRDefault="007B072D" w:rsidP="007B072D">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1732F6B" w14:textId="77777777" w:rsidR="007B072D" w:rsidRDefault="007B072D" w:rsidP="007B072D">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2AEEDFFC" w14:textId="77777777" w:rsidR="007B072D" w:rsidRDefault="007B072D" w:rsidP="007B072D">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740C70">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dream, but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r w:rsidRPr="00740C70">
        <w:rPr>
          <w:rStyle w:val="Emphasis"/>
          <w:highlight w:val="green"/>
        </w:rPr>
        <w:t>i</w:t>
      </w:r>
      <w:r w:rsidRPr="00500BA2">
        <w:rPr>
          <w:rStyle w:val="StyleUnderline"/>
        </w:rPr>
        <w:t xml:space="preserve">ntelligence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9137E4C" w14:textId="2D61B5D8" w:rsidR="007B072D" w:rsidRDefault="00FB0D10" w:rsidP="00FB0D10">
      <w:pPr>
        <w:pStyle w:val="Heading3"/>
      </w:pPr>
      <w:r>
        <w:t>1</w:t>
      </w:r>
    </w:p>
    <w:p w14:paraId="1889EDC6" w14:textId="30EA9A92" w:rsidR="00FB0D10" w:rsidRPr="00FB0D10" w:rsidRDefault="00FB0D10" w:rsidP="00F026DB">
      <w:pPr>
        <w:pStyle w:val="Heading4"/>
      </w:pPr>
      <w:r>
        <w:t xml:space="preserve">The appropriation of resources </w:t>
      </w:r>
      <w:r w:rsidR="003430F1">
        <w:t xml:space="preserve">by private entities should </w:t>
      </w:r>
      <w:r w:rsidR="00F026DB">
        <w:t>be banned</w:t>
      </w:r>
    </w:p>
    <w:p w14:paraId="783976AE" w14:textId="3338AF6D" w:rsidR="00E42E4C" w:rsidRDefault="00E42E4C" w:rsidP="00F601E6"/>
    <w:p w14:paraId="20AEC104" w14:textId="636BB193" w:rsidR="00F026DB" w:rsidRDefault="00F026DB" w:rsidP="00F601E6">
      <w:r>
        <w:t>The first aff card is our solvency advocate – says we need private companies to stop apporirpriating asteroids for resources</w:t>
      </w:r>
    </w:p>
    <w:p w14:paraId="35884864" w14:textId="62488F92" w:rsidR="00F026DB" w:rsidRDefault="00F026DB" w:rsidP="00F026DB">
      <w:pPr>
        <w:pStyle w:val="Heading3"/>
      </w:pPr>
      <w:r>
        <w:t>2</w:t>
      </w:r>
    </w:p>
    <w:p w14:paraId="103D7103" w14:textId="77777777" w:rsidR="008F2512" w:rsidRPr="00C43880" w:rsidRDefault="008F2512" w:rsidP="008F2512">
      <w:pPr>
        <w:pStyle w:val="Heading4"/>
      </w:pPr>
      <w:r>
        <w:t>Xi’s regime is stable now, but its success depends on strong growth and private sector development.</w:t>
      </w:r>
    </w:p>
    <w:p w14:paraId="202531C5" w14:textId="77777777" w:rsidR="008F2512" w:rsidRPr="00C43880" w:rsidRDefault="008F2512" w:rsidP="008F2512">
      <w:r w:rsidRPr="00C43880">
        <w:rPr>
          <w:rFonts w:eastAsiaTheme="majorEastAsia" w:cstheme="majorBidi"/>
          <w:b/>
          <w:iCs/>
          <w:sz w:val="26"/>
        </w:rPr>
        <w:t>Mitter and Johnson 21</w:t>
      </w:r>
      <w:r>
        <w:t xml:space="preserve"> [</w:t>
      </w:r>
      <w:r w:rsidRPr="00C43880">
        <w:t xml:space="preserve">Rana Mitter and Elsbeth Johnson, </w:t>
      </w:r>
      <w:hyperlink r:id="rId32" w:history="1">
        <w:r w:rsidRPr="00C43880">
          <w:rPr>
            <w:rStyle w:val="Hyperlink"/>
          </w:rPr>
          <w:t>Rana Mitter</w:t>
        </w:r>
      </w:hyperlink>
      <w:r w:rsidRPr="00C43880">
        <w:t xml:space="preserve"> is a professor of the history and politics of modern China at Oxford. </w:t>
      </w:r>
      <w:hyperlink r:id="rId33"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34" w:history="1">
        <w:r w:rsidRPr="00D57645">
          <w:rPr>
            <w:rStyle w:val="Hyperlink"/>
          </w:rPr>
          <w:t>https://hbr.org/2021/05/what-the-west-gets-wrong-about-china accessed 12/14/21</w:t>
        </w:r>
      </w:hyperlink>
      <w:r>
        <w:t>] Adam</w:t>
      </w:r>
    </w:p>
    <w:p w14:paraId="4DF31673" w14:textId="77777777" w:rsidR="008F2512" w:rsidRPr="00607D72" w:rsidRDefault="008F2512" w:rsidP="008F2512">
      <w:pPr>
        <w:rPr>
          <w:rStyle w:val="StyleUnderline"/>
        </w:rPr>
      </w:pPr>
      <w:r w:rsidRPr="008A66BE">
        <w:rPr>
          <w:rStyle w:val="StyleUnderline"/>
          <w:highlight w:val="green"/>
        </w:rPr>
        <w:t>In China</w:t>
      </w:r>
      <w:r w:rsidRPr="00607D72">
        <w:rPr>
          <w:rStyle w:val="StyleUnderline"/>
        </w:rPr>
        <w:t xml:space="preserve">, however, </w:t>
      </w:r>
      <w:r w:rsidRPr="008A66BE">
        <w:rPr>
          <w:rStyle w:val="StyleUnderline"/>
          <w:highlight w:val="green"/>
        </w:rPr>
        <w:t>growth</w:t>
      </w:r>
      <w:r w:rsidRPr="00607D72">
        <w:rPr>
          <w:rStyle w:val="StyleUnderline"/>
        </w:rPr>
        <w:t xml:space="preserve"> </w:t>
      </w:r>
      <w:r w:rsidRPr="008A66BE">
        <w:rPr>
          <w:rStyle w:val="StyleUnderline"/>
          <w:highlight w:val="green"/>
        </w:rPr>
        <w:t>has come in the context of</w:t>
      </w:r>
      <w:r w:rsidRPr="00607D72">
        <w:rPr>
          <w:rStyle w:val="StyleUnderline"/>
        </w:rPr>
        <w:t xml:space="preserve"> </w:t>
      </w:r>
      <w:r w:rsidRPr="008A66BE">
        <w:rPr>
          <w:rStyle w:val="StyleUnderline"/>
          <w:highlight w:val="green"/>
        </w:rPr>
        <w:t>stable</w:t>
      </w:r>
      <w:r w:rsidRPr="00607D72">
        <w:rPr>
          <w:rStyle w:val="StyleUnderline"/>
        </w:rPr>
        <w:t xml:space="preserve"> communist </w:t>
      </w:r>
      <w:r w:rsidRPr="008A66BE">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8A66BE">
        <w:rPr>
          <w:rStyle w:val="StyleUnderline"/>
          <w:highlight w:val="green"/>
        </w:rPr>
        <w:t>poverty reduction</w:t>
      </w:r>
      <w:r w:rsidRPr="00607D72">
        <w:rPr>
          <w:rStyle w:val="StyleUnderline"/>
        </w:rPr>
        <w:t xml:space="preserve">, huge </w:t>
      </w:r>
      <w:r w:rsidRPr="008A66BE">
        <w:rPr>
          <w:rStyle w:val="StyleUnderline"/>
          <w:highlight w:val="green"/>
        </w:rPr>
        <w:t>infrastructure investment</w:t>
      </w:r>
      <w:r w:rsidRPr="00607D72">
        <w:rPr>
          <w:rStyle w:val="StyleUnderline"/>
        </w:rPr>
        <w:t xml:space="preserve">, and development as a </w:t>
      </w:r>
      <w:r w:rsidRPr="008A66BE">
        <w:rPr>
          <w:rStyle w:val="StyleUnderline"/>
          <w:highlight w:val="green"/>
        </w:rPr>
        <w:t>world-class</w:t>
      </w:r>
      <w:r w:rsidRPr="00607D72">
        <w:rPr>
          <w:rStyle w:val="StyleUnderline"/>
        </w:rPr>
        <w:t xml:space="preserve"> </w:t>
      </w:r>
      <w:r w:rsidRPr="008A66BE">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1B1295A" w14:textId="77777777" w:rsidR="008F2512" w:rsidRPr="00607D72" w:rsidRDefault="008F2512" w:rsidP="008F2512">
      <w:pPr>
        <w:rPr>
          <w:rStyle w:val="StyleUnderline"/>
        </w:rPr>
      </w:pPr>
      <w:r w:rsidRPr="00607D72">
        <w:rPr>
          <w:rStyle w:val="StyleUnderline"/>
        </w:rPr>
        <w:t>China has also defied predictions that its authoritarianism would inhibit its capacity to </w:t>
      </w:r>
      <w:hyperlink r:id="rId35"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8A66BE">
        <w:rPr>
          <w:rStyle w:val="StyleUnderline"/>
          <w:highlight w:val="green"/>
        </w:rPr>
        <w:t>global leader in</w:t>
      </w:r>
      <w:r w:rsidRPr="00607D72">
        <w:rPr>
          <w:rStyle w:val="StyleUnderline"/>
        </w:rPr>
        <w:t xml:space="preserve"> AI, biotech, and </w:t>
      </w:r>
      <w:r w:rsidRPr="008A66BE">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8A66BE">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8A66BE">
        <w:rPr>
          <w:rStyle w:val="StyleUnderline"/>
          <w:highlight w:val="green"/>
        </w:rPr>
        <w:t>consumer applications</w:t>
      </w:r>
      <w:r w:rsidRPr="00607D72">
        <w:rPr>
          <w:rStyle w:val="StyleUnderline"/>
        </w:rPr>
        <w:t xml:space="preserve"> have </w:t>
      </w:r>
      <w:r w:rsidRPr="008A66BE">
        <w:rPr>
          <w:rStyle w:val="StyleUnderline"/>
          <w:highlight w:val="green"/>
        </w:rPr>
        <w:t>come faster</w:t>
      </w:r>
      <w:r w:rsidRPr="00607D72">
        <w:rPr>
          <w:rStyle w:val="StyleUnderline"/>
        </w:rPr>
        <w:t xml:space="preserve">, making more obvious the </w:t>
      </w:r>
      <w:r w:rsidRPr="008A66BE">
        <w:rPr>
          <w:rStyle w:val="StyleUnderline"/>
          <w:highlight w:val="green"/>
        </w:rPr>
        <w:t>link between government investment and</w:t>
      </w:r>
      <w:r w:rsidRPr="00607D72">
        <w:rPr>
          <w:rStyle w:val="StyleUnderline"/>
        </w:rPr>
        <w:t xml:space="preserve"> </w:t>
      </w:r>
      <w:r w:rsidRPr="008A66BE">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8A66BE">
        <w:rPr>
          <w:rStyle w:val="StyleUnderline"/>
          <w:highlight w:val="green"/>
        </w:rPr>
        <w:t>Chinese people see</w:t>
      </w:r>
      <w:r w:rsidRPr="00607D72">
        <w:rPr>
          <w:rStyle w:val="StyleUnderline"/>
        </w:rPr>
        <w:t xml:space="preserve"> Chinese </w:t>
      </w:r>
      <w:r w:rsidRPr="008A66BE">
        <w:rPr>
          <w:rStyle w:val="StyleUnderline"/>
          <w:highlight w:val="green"/>
        </w:rPr>
        <w:t>companies</w:t>
      </w:r>
      <w:r w:rsidRPr="00607D72">
        <w:rPr>
          <w:rStyle w:val="StyleUnderline"/>
        </w:rPr>
        <w:t xml:space="preserve"> such as Alibaba, Huawei, and TikTok </w:t>
      </w:r>
      <w:r w:rsidRPr="008A66BE">
        <w:rPr>
          <w:rStyle w:val="StyleUnderline"/>
          <w:highlight w:val="green"/>
        </w:rPr>
        <w:t>as sources of national pride</w:t>
      </w:r>
      <w:r w:rsidRPr="00607D72">
        <w:rPr>
          <w:rStyle w:val="StyleUnderline"/>
        </w:rPr>
        <w:t xml:space="preserve">—international </w:t>
      </w:r>
      <w:r w:rsidRPr="008A66BE">
        <w:rPr>
          <w:rStyle w:val="StyleUnderline"/>
          <w:highlight w:val="green"/>
        </w:rPr>
        <w:t>vanguards of Chinese success</w:t>
      </w:r>
      <w:r w:rsidRPr="00607D72">
        <w:rPr>
          <w:rStyle w:val="StyleUnderline"/>
        </w:rPr>
        <w:t>—rather than simply sources of jobs or GDP, as they might be viewed in the West.</w:t>
      </w:r>
    </w:p>
    <w:p w14:paraId="048C0092" w14:textId="77777777" w:rsidR="008F2512" w:rsidRDefault="008F2512" w:rsidP="008F2512">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9FE8E3A" w14:textId="77777777" w:rsidR="008F2512" w:rsidRDefault="008F2512" w:rsidP="008F2512">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05A2FF7C" w14:textId="77777777" w:rsidR="008F2512" w:rsidRDefault="008F2512" w:rsidP="008F2512">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36" w:history="1">
        <w:r w:rsidRPr="00E24A24">
          <w:rPr>
            <w:rStyle w:val="Hyperlink"/>
          </w:rPr>
          <w:t>https://www.technologyreview.com/2021/01/21/1016513/china-private-commercial-space-industry-dominance/</w:t>
        </w:r>
      </w:hyperlink>
      <w:r>
        <w:t xml:space="preserve"> accessed 12/14/21] Adam</w:t>
      </w:r>
    </w:p>
    <w:p w14:paraId="592FFA03" w14:textId="77777777" w:rsidR="008F2512" w:rsidRPr="00BC42E1" w:rsidRDefault="008F2512" w:rsidP="008F2512">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20972058" w14:textId="77777777" w:rsidR="008F2512" w:rsidRPr="00473116" w:rsidRDefault="008F2512" w:rsidP="008F2512">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8A66BE">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8A66BE">
        <w:rPr>
          <w:rStyle w:val="StyleUnderline"/>
          <w:highlight w:val="green"/>
        </w:rPr>
        <w:t>government</w:t>
      </w:r>
      <w:r w:rsidRPr="00473116">
        <w:rPr>
          <w:rStyle w:val="StyleUnderline"/>
        </w:rPr>
        <w:t xml:space="preserve"> decided to </w:t>
      </w:r>
      <w:r w:rsidRPr="008A66BE">
        <w:rPr>
          <w:rStyle w:val="StyleUnderline"/>
          <w:highlight w:val="green"/>
        </w:rPr>
        <w:t>treat</w:t>
      </w:r>
      <w:r w:rsidRPr="00473116">
        <w:rPr>
          <w:rStyle w:val="StyleUnderline"/>
        </w:rPr>
        <w:t xml:space="preserve"> </w:t>
      </w:r>
      <w:r w:rsidRPr="008A66BE">
        <w:rPr>
          <w:rStyle w:val="StyleUnderline"/>
          <w:highlight w:val="green"/>
        </w:rPr>
        <w:t>civil</w:t>
      </w:r>
      <w:r w:rsidRPr="00473116">
        <w:rPr>
          <w:rStyle w:val="StyleUnderline"/>
        </w:rPr>
        <w:t xml:space="preserve"> </w:t>
      </w:r>
      <w:r w:rsidRPr="008A66BE">
        <w:rPr>
          <w:rStyle w:val="StyleUnderline"/>
          <w:highlight w:val="green"/>
        </w:rPr>
        <w:t>space</w:t>
      </w:r>
      <w:r w:rsidRPr="00473116">
        <w:rPr>
          <w:rStyle w:val="StyleUnderline"/>
        </w:rPr>
        <w:t xml:space="preserve"> </w:t>
      </w:r>
      <w:r w:rsidRPr="008A66BE">
        <w:rPr>
          <w:rStyle w:val="StyleUnderline"/>
          <w:highlight w:val="green"/>
        </w:rPr>
        <w:t>development</w:t>
      </w:r>
      <w:r w:rsidRPr="00473116">
        <w:rPr>
          <w:rStyle w:val="StyleUnderline"/>
        </w:rPr>
        <w:t xml:space="preserve"> </w:t>
      </w:r>
      <w:r w:rsidRPr="008A66BE">
        <w:rPr>
          <w:rStyle w:val="StyleUnderline"/>
          <w:highlight w:val="green"/>
        </w:rPr>
        <w:t>as</w:t>
      </w:r>
      <w:r w:rsidRPr="00473116">
        <w:rPr>
          <w:rStyle w:val="StyleUnderline"/>
        </w:rPr>
        <w:t xml:space="preserve"> </w:t>
      </w:r>
      <w:r w:rsidRPr="008A66BE">
        <w:rPr>
          <w:rStyle w:val="StyleUnderline"/>
          <w:highlight w:val="green"/>
        </w:rPr>
        <w:t>a</w:t>
      </w:r>
      <w:r w:rsidRPr="00473116">
        <w:rPr>
          <w:rStyle w:val="StyleUnderline"/>
        </w:rPr>
        <w:t xml:space="preserve"> </w:t>
      </w:r>
      <w:r w:rsidRPr="008A66BE">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8A66BE">
        <w:rPr>
          <w:rStyle w:val="StyleUnderline"/>
          <w:highlight w:val="green"/>
        </w:rPr>
        <w:t>issued</w:t>
      </w:r>
      <w:r w:rsidRPr="00473116">
        <w:rPr>
          <w:rStyle w:val="StyleUnderline"/>
        </w:rPr>
        <w:t xml:space="preserve"> a policy </w:t>
      </w:r>
      <w:r w:rsidRPr="008A66BE">
        <w:rPr>
          <w:rStyle w:val="StyleUnderline"/>
          <w:highlight w:val="green"/>
        </w:rPr>
        <w:t>directive</w:t>
      </w:r>
      <w:r w:rsidRPr="00473116">
        <w:rPr>
          <w:rStyle w:val="StyleUnderline"/>
        </w:rPr>
        <w:t xml:space="preserve"> called </w:t>
      </w:r>
      <w:hyperlink r:id="rId37" w:tgtFrame="_blank" w:history="1">
        <w:r w:rsidRPr="00473116">
          <w:rPr>
            <w:rStyle w:val="StyleUnderline"/>
          </w:rPr>
          <w:t>Document 60</w:t>
        </w:r>
      </w:hyperlink>
      <w:r w:rsidRPr="00473116">
        <w:rPr>
          <w:rStyle w:val="StyleUnderline"/>
        </w:rPr>
        <w:t xml:space="preserve"> that year to </w:t>
      </w:r>
      <w:r w:rsidRPr="008A66BE">
        <w:rPr>
          <w:rStyle w:val="StyleUnderline"/>
          <w:highlight w:val="green"/>
        </w:rPr>
        <w:t>enable</w:t>
      </w:r>
      <w:r w:rsidRPr="00473116">
        <w:rPr>
          <w:rStyle w:val="StyleUnderline"/>
        </w:rPr>
        <w:t xml:space="preserve"> </w:t>
      </w:r>
      <w:r w:rsidRPr="008A66BE">
        <w:rPr>
          <w:rStyle w:val="StyleUnderline"/>
          <w:highlight w:val="green"/>
        </w:rPr>
        <w:t>large</w:t>
      </w:r>
      <w:r w:rsidRPr="00473116">
        <w:rPr>
          <w:rStyle w:val="StyleUnderline"/>
        </w:rPr>
        <w:t xml:space="preserve"> </w:t>
      </w:r>
      <w:r w:rsidRPr="008A66BE">
        <w:rPr>
          <w:rStyle w:val="StyleUnderline"/>
          <w:highlight w:val="green"/>
        </w:rPr>
        <w:t>private</w:t>
      </w:r>
      <w:r w:rsidRPr="00473116">
        <w:rPr>
          <w:rStyle w:val="StyleUnderline"/>
        </w:rPr>
        <w:t xml:space="preserve"> </w:t>
      </w:r>
      <w:r w:rsidRPr="008A66BE">
        <w:rPr>
          <w:rStyle w:val="StyleUnderline"/>
          <w:highlight w:val="green"/>
        </w:rPr>
        <w:t>investment</w:t>
      </w:r>
      <w:r w:rsidRPr="00473116">
        <w:rPr>
          <w:rStyle w:val="StyleUnderline"/>
        </w:rPr>
        <w:t xml:space="preserve"> in companies interested in participating </w:t>
      </w:r>
      <w:r w:rsidRPr="008A66BE">
        <w:rPr>
          <w:rStyle w:val="StyleUnderline"/>
          <w:highlight w:val="green"/>
        </w:rPr>
        <w:t>in</w:t>
      </w:r>
      <w:r w:rsidRPr="00473116">
        <w:rPr>
          <w:rStyle w:val="StyleUnderline"/>
        </w:rPr>
        <w:t xml:space="preserve"> the </w:t>
      </w:r>
      <w:r w:rsidRPr="008A66BE">
        <w:rPr>
          <w:rStyle w:val="StyleUnderline"/>
          <w:highlight w:val="green"/>
        </w:rPr>
        <w:t>space</w:t>
      </w:r>
      <w:r w:rsidRPr="00473116">
        <w:rPr>
          <w:rStyle w:val="StyleUnderline"/>
        </w:rPr>
        <w:t xml:space="preserve"> </w:t>
      </w:r>
      <w:r w:rsidRPr="008A66BE">
        <w:rPr>
          <w:rStyle w:val="StyleUnderline"/>
          <w:highlight w:val="green"/>
        </w:rPr>
        <w:t>industry</w:t>
      </w:r>
      <w:r w:rsidRPr="00473116">
        <w:rPr>
          <w:rStyle w:val="StyleUnderline"/>
        </w:rPr>
        <w:t>. </w:t>
      </w:r>
    </w:p>
    <w:p w14:paraId="60C0A3A9" w14:textId="77777777" w:rsidR="008F2512" w:rsidRPr="00761F18" w:rsidRDefault="008F2512" w:rsidP="008F2512">
      <w:pPr>
        <w:rPr>
          <w:rStyle w:val="StyleUnderline"/>
        </w:rPr>
      </w:pPr>
      <w:r w:rsidRPr="00BC42E1">
        <w:rPr>
          <w:sz w:val="16"/>
        </w:rPr>
        <w:t>“</w:t>
      </w:r>
      <w:r w:rsidRPr="00761F18">
        <w:rPr>
          <w:rStyle w:val="StyleUnderline"/>
        </w:rPr>
        <w:t xml:space="preserve">Xi’s goal was that </w:t>
      </w:r>
      <w:r w:rsidRPr="008A66BE">
        <w:rPr>
          <w:rStyle w:val="StyleUnderline"/>
          <w:highlight w:val="green"/>
        </w:rPr>
        <w:t>if China</w:t>
      </w:r>
      <w:r w:rsidRPr="00761F18">
        <w:rPr>
          <w:rStyle w:val="StyleUnderline"/>
        </w:rPr>
        <w:t xml:space="preserve"> has </w:t>
      </w:r>
      <w:r w:rsidRPr="008A66BE">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8A66BE">
        <w:rPr>
          <w:rStyle w:val="StyleUnderline"/>
          <w:highlight w:val="green"/>
        </w:rPr>
        <w:t>critical</w:t>
      </w:r>
      <w:r w:rsidRPr="00761F18">
        <w:rPr>
          <w:rStyle w:val="StyleUnderline"/>
        </w:rPr>
        <w:t xml:space="preserve"> </w:t>
      </w:r>
      <w:r w:rsidRPr="008A66BE">
        <w:rPr>
          <w:rStyle w:val="StyleUnderline"/>
          <w:highlight w:val="green"/>
        </w:rPr>
        <w:t>to</w:t>
      </w:r>
      <w:r w:rsidRPr="00761F18">
        <w:rPr>
          <w:rStyle w:val="StyleUnderline"/>
        </w:rPr>
        <w:t xml:space="preserve"> </w:t>
      </w:r>
      <w:r w:rsidRPr="008A66BE">
        <w:rPr>
          <w:rStyle w:val="StyleUnderline"/>
          <w:highlight w:val="green"/>
        </w:rPr>
        <w:t>develop</w:t>
      </w:r>
      <w:r w:rsidRPr="00761F18">
        <w:rPr>
          <w:rStyle w:val="StyleUnderline"/>
        </w:rPr>
        <w:t xml:space="preserve"> a </w:t>
      </w:r>
      <w:r w:rsidRPr="008A66BE">
        <w:rPr>
          <w:rStyle w:val="StyleUnderline"/>
          <w:highlight w:val="green"/>
        </w:rPr>
        <w:t>space ecosystem</w:t>
      </w:r>
      <w:r w:rsidRPr="00761F18">
        <w:rPr>
          <w:rStyle w:val="StyleUnderline"/>
        </w:rPr>
        <w:t xml:space="preserve"> </w:t>
      </w:r>
      <w:r w:rsidRPr="008A66BE">
        <w:rPr>
          <w:rStyle w:val="StyleUnderline"/>
          <w:highlight w:val="green"/>
        </w:rPr>
        <w:t>that</w:t>
      </w:r>
      <w:r w:rsidRPr="00761F18">
        <w:rPr>
          <w:rStyle w:val="StyleUnderline"/>
        </w:rPr>
        <w:t xml:space="preserve"> </w:t>
      </w:r>
      <w:r w:rsidRPr="008A66BE">
        <w:rPr>
          <w:rStyle w:val="StyleUnderline"/>
          <w:highlight w:val="green"/>
        </w:rPr>
        <w:t>includes</w:t>
      </w:r>
      <w:r w:rsidRPr="00761F18">
        <w:rPr>
          <w:rStyle w:val="StyleUnderline"/>
        </w:rPr>
        <w:t xml:space="preserve"> the </w:t>
      </w:r>
      <w:r w:rsidRPr="008A66BE">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59538679" w14:textId="77777777" w:rsidR="008F2512" w:rsidRPr="00BC42E1" w:rsidRDefault="008F2512" w:rsidP="008F2512">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38"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745AC85D" w14:textId="77777777" w:rsidR="008F2512" w:rsidRPr="00BC42E1" w:rsidRDefault="008F2512" w:rsidP="008F2512">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59C59404" w14:textId="77777777" w:rsidR="008F2512" w:rsidRPr="00BC42E1" w:rsidRDefault="008F2512" w:rsidP="008F2512">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39"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0BCC3D97" w14:textId="77777777" w:rsidR="008F2512" w:rsidRPr="00BC42E1" w:rsidRDefault="008F2512" w:rsidP="008F2512">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8A66BE">
        <w:rPr>
          <w:rStyle w:val="StyleUnderline"/>
          <w:highlight w:val="green"/>
        </w:rPr>
        <w:t>subsidies</w:t>
      </w:r>
      <w:r w:rsidRPr="00761F18">
        <w:rPr>
          <w:rStyle w:val="StyleUnderline"/>
        </w:rPr>
        <w:t xml:space="preserve"> to </w:t>
      </w:r>
      <w:r w:rsidRPr="008A66BE">
        <w:rPr>
          <w:rStyle w:val="StyleUnderline"/>
          <w:highlight w:val="green"/>
        </w:rPr>
        <w:t>give</w:t>
      </w:r>
      <w:r w:rsidRPr="00761F18">
        <w:rPr>
          <w:rStyle w:val="StyleUnderline"/>
        </w:rPr>
        <w:t xml:space="preserve"> these </w:t>
      </w:r>
      <w:r w:rsidRPr="008A66BE">
        <w:rPr>
          <w:rStyle w:val="StyleUnderline"/>
          <w:highlight w:val="green"/>
        </w:rPr>
        <w:t>companies a foot</w:t>
      </w:r>
      <w:r w:rsidRPr="008A66BE">
        <w:rPr>
          <w:sz w:val="16"/>
          <w:highlight w:val="green"/>
        </w:rPr>
        <w:t xml:space="preserve"> </w:t>
      </w:r>
      <w:r w:rsidRPr="008A66BE">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35637F0E" w14:textId="77777777" w:rsidR="008F2512" w:rsidRPr="00761F18" w:rsidRDefault="008F2512" w:rsidP="008F2512">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8A66BE">
        <w:rPr>
          <w:rStyle w:val="StyleUnderline"/>
          <w:highlight w:val="green"/>
        </w:rPr>
        <w:t>VC funding</w:t>
      </w:r>
      <w:r w:rsidRPr="00761F18">
        <w:rPr>
          <w:rStyle w:val="StyleUnderline"/>
        </w:rPr>
        <w:t xml:space="preserve"> for Chinese space companies was </w:t>
      </w:r>
      <w:r w:rsidRPr="008A66BE">
        <w:rPr>
          <w:rStyle w:val="StyleUnderline"/>
          <w:highlight w:val="green"/>
        </w:rPr>
        <w:t>up</w:t>
      </w:r>
      <w:r w:rsidRPr="00761F18">
        <w:rPr>
          <w:rStyle w:val="StyleUnderline"/>
        </w:rPr>
        <w:t xml:space="preserve"> to </w:t>
      </w:r>
      <w:r w:rsidRPr="008A66BE">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450E1494" w14:textId="77777777" w:rsidR="008F2512" w:rsidRPr="00BC42E1" w:rsidRDefault="008F2512" w:rsidP="008F2512">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48383919" w14:textId="77777777" w:rsidR="008F2512" w:rsidRPr="00BE438B" w:rsidRDefault="008F2512" w:rsidP="008F2512">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8A66BE">
        <w:rPr>
          <w:rStyle w:val="StyleUnderline"/>
          <w:highlight w:val="green"/>
        </w:rPr>
        <w:t>take advantage of</w:t>
      </w:r>
      <w:r w:rsidRPr="00BE438B">
        <w:rPr>
          <w:rStyle w:val="StyleUnderline"/>
        </w:rPr>
        <w:t xml:space="preserve"> the space industry’s new </w:t>
      </w:r>
      <w:r w:rsidRPr="008A66BE">
        <w:rPr>
          <w:rStyle w:val="StyleUnderline"/>
          <w:highlight w:val="green"/>
        </w:rPr>
        <w:t>need for mass production</w:t>
      </w:r>
      <w:r w:rsidRPr="00BE438B">
        <w:rPr>
          <w:rStyle w:val="StyleUnderline"/>
        </w:rPr>
        <w:t xml:space="preserve"> </w:t>
      </w:r>
      <w:r w:rsidRPr="008A66BE">
        <w:rPr>
          <w:rStyle w:val="StyleUnderline"/>
          <w:highlight w:val="green"/>
        </w:rPr>
        <w:t>of</w:t>
      </w:r>
      <w:r w:rsidRPr="00BE438B">
        <w:rPr>
          <w:rStyle w:val="StyleUnderline"/>
        </w:rPr>
        <w:t xml:space="preserve"> satellites and </w:t>
      </w:r>
      <w:r w:rsidRPr="008A66BE">
        <w:rPr>
          <w:rStyle w:val="StyleUnderline"/>
          <w:highlight w:val="green"/>
        </w:rPr>
        <w:t>rockets</w:t>
      </w:r>
      <w:r w:rsidRPr="00BE438B">
        <w:rPr>
          <w:rStyle w:val="StyleUnderline"/>
        </w:rPr>
        <w:t xml:space="preserve"> alike. </w:t>
      </w:r>
    </w:p>
    <w:p w14:paraId="2FF34AED" w14:textId="77777777" w:rsidR="008F2512" w:rsidRPr="006D6491" w:rsidRDefault="008F2512" w:rsidP="008F2512">
      <w:r w:rsidRPr="006D6491">
        <w:t>Making friends</w:t>
      </w:r>
    </w:p>
    <w:p w14:paraId="238E2D95" w14:textId="77777777" w:rsidR="008F2512" w:rsidRPr="00BC42E1" w:rsidRDefault="008F2512" w:rsidP="008F2512">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8A66BE">
        <w:rPr>
          <w:rStyle w:val="StyleUnderline"/>
          <w:highlight w:val="green"/>
        </w:rPr>
        <w:t>private</w:t>
      </w:r>
      <w:r w:rsidRPr="00097ADC">
        <w:rPr>
          <w:rStyle w:val="StyleUnderline"/>
        </w:rPr>
        <w:t xml:space="preserve"> </w:t>
      </w:r>
      <w:r w:rsidRPr="008A66BE">
        <w:rPr>
          <w:rStyle w:val="StyleUnderline"/>
          <w:highlight w:val="green"/>
        </w:rPr>
        <w:t>space</w:t>
      </w:r>
      <w:r w:rsidRPr="00097ADC">
        <w:rPr>
          <w:rStyle w:val="StyleUnderline"/>
        </w:rPr>
        <w:t xml:space="preserve"> </w:t>
      </w:r>
      <w:r w:rsidRPr="008A66BE">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8A66BE">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8A66BE">
        <w:rPr>
          <w:rStyle w:val="StyleUnderline"/>
          <w:highlight w:val="green"/>
        </w:rPr>
        <w:t>international collaboration</w:t>
      </w:r>
      <w:r w:rsidRPr="00BC42E1">
        <w:rPr>
          <w:sz w:val="16"/>
        </w:rPr>
        <w:t xml:space="preserve">—particularly to </w:t>
      </w:r>
      <w:r w:rsidRPr="008A66BE">
        <w:rPr>
          <w:rStyle w:val="StyleUnderline"/>
          <w:highlight w:val="green"/>
        </w:rPr>
        <w:t>attract</w:t>
      </w:r>
      <w:r w:rsidRPr="00BE438B">
        <w:rPr>
          <w:rStyle w:val="StyleUnderline"/>
        </w:rPr>
        <w:t xml:space="preserve"> </w:t>
      </w:r>
      <w:r w:rsidRPr="008A66BE">
        <w:rPr>
          <w:rStyle w:val="StyleUnderline"/>
          <w:highlight w:val="green"/>
        </w:rPr>
        <w:t>customers</w:t>
      </w:r>
      <w:r w:rsidRPr="00BE438B">
        <w:rPr>
          <w:rStyle w:val="StyleUnderline"/>
        </w:rPr>
        <w:t xml:space="preserve"> </w:t>
      </w:r>
      <w:r w:rsidRPr="008A66BE">
        <w:rPr>
          <w:rStyle w:val="StyleUnderline"/>
          <w:highlight w:val="green"/>
        </w:rPr>
        <w:t>wary</w:t>
      </w:r>
      <w:r w:rsidRPr="00BE438B">
        <w:rPr>
          <w:rStyle w:val="StyleUnderline"/>
        </w:rPr>
        <w:t xml:space="preserve"> </w:t>
      </w:r>
      <w:r w:rsidRPr="008A66BE">
        <w:rPr>
          <w:rStyle w:val="StyleUnderline"/>
          <w:highlight w:val="green"/>
        </w:rPr>
        <w:t>of</w:t>
      </w:r>
      <w:r w:rsidRPr="00BE438B">
        <w:rPr>
          <w:rStyle w:val="StyleUnderline"/>
        </w:rPr>
        <w:t xml:space="preserve"> being seen to mix with </w:t>
      </w:r>
      <w:r w:rsidRPr="008A66BE">
        <w:rPr>
          <w:rStyle w:val="StyleUnderline"/>
          <w:highlight w:val="green"/>
        </w:rPr>
        <w:t>the</w:t>
      </w:r>
      <w:r w:rsidRPr="00BE438B">
        <w:rPr>
          <w:rStyle w:val="StyleUnderline"/>
        </w:rPr>
        <w:t xml:space="preserve"> </w:t>
      </w:r>
      <w:r w:rsidRPr="008A66BE">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20776B8C" w14:textId="77777777" w:rsidR="008F2512" w:rsidRPr="000834BA" w:rsidRDefault="008F2512" w:rsidP="008F2512">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8A66BE">
        <w:rPr>
          <w:rStyle w:val="StyleUnderline"/>
          <w:highlight w:val="green"/>
        </w:rPr>
        <w:t>avoiding state</w:t>
      </w:r>
      <w:r w:rsidRPr="00BE438B">
        <w:rPr>
          <w:rStyle w:val="StyleUnderline"/>
        </w:rPr>
        <w:t xml:space="preserve"> </w:t>
      </w:r>
      <w:r w:rsidRPr="008A66BE">
        <w:rPr>
          <w:rStyle w:val="StyleUnderline"/>
          <w:highlight w:val="green"/>
        </w:rPr>
        <w:t>funding</w:t>
      </w:r>
      <w:r w:rsidRPr="00BE438B">
        <w:rPr>
          <w:rStyle w:val="StyleUnderline"/>
        </w:rPr>
        <w:t xml:space="preserve">, a company </w:t>
      </w:r>
      <w:r w:rsidRPr="008A66BE">
        <w:rPr>
          <w:rStyle w:val="StyleUnderline"/>
          <w:highlight w:val="green"/>
        </w:rPr>
        <w:t>can</w:t>
      </w:r>
      <w:r w:rsidRPr="00BE438B">
        <w:rPr>
          <w:rStyle w:val="StyleUnderline"/>
        </w:rPr>
        <w:t xml:space="preserve"> also </w:t>
      </w:r>
      <w:r w:rsidRPr="008A66BE">
        <w:rPr>
          <w:rStyle w:val="StyleUnderline"/>
          <w:highlight w:val="green"/>
        </w:rPr>
        <w:t>avoid</w:t>
      </w:r>
      <w:r w:rsidRPr="00BE438B">
        <w:rPr>
          <w:rStyle w:val="StyleUnderline"/>
        </w:rPr>
        <w:t xml:space="preserve"> an array of </w:t>
      </w:r>
      <w:r w:rsidRPr="008A66BE">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8A66BE">
        <w:rPr>
          <w:rStyle w:val="StyleUnderline"/>
          <w:highlight w:val="green"/>
        </w:rPr>
        <w:t xml:space="preserve">easier to compete on </w:t>
      </w:r>
      <w:r w:rsidRPr="00FF5CF0">
        <w:rPr>
          <w:rStyle w:val="StyleUnderline"/>
        </w:rPr>
        <w:t xml:space="preserve">a </w:t>
      </w:r>
      <w:r w:rsidRPr="008A66BE">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2065991A" w14:textId="77777777" w:rsidR="008F2512" w:rsidRPr="00BC42E1" w:rsidRDefault="008F2512" w:rsidP="008F2512">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40" w:tgtFrame="_blank" w:history="1">
        <w:r w:rsidRPr="00BC42E1">
          <w:rPr>
            <w:rStyle w:val="Hyperlink"/>
            <w:sz w:val="16"/>
          </w:rPr>
          <w:t>very cagey about what its national program is even up to</w:t>
        </w:r>
      </w:hyperlink>
      <w:r w:rsidRPr="00BC42E1">
        <w:rPr>
          <w:sz w:val="16"/>
        </w:rPr>
        <w:t>.</w:t>
      </w:r>
    </w:p>
    <w:p w14:paraId="74AF399B" w14:textId="77777777" w:rsidR="008F2512" w:rsidRPr="00FF5CF0" w:rsidRDefault="008F2512" w:rsidP="008F2512">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0141F43C" w14:textId="77777777" w:rsidR="008F2512" w:rsidRDefault="008F2512" w:rsidP="008F2512">
      <w:pPr>
        <w:pStyle w:val="Heading4"/>
      </w:pPr>
      <w:r>
        <w:t>Shifts in regime perception threatens CCP’s legitimacy from nationalist hardliners</w:t>
      </w:r>
    </w:p>
    <w:p w14:paraId="5A435E43" w14:textId="77777777" w:rsidR="008F2512" w:rsidRPr="00F82438" w:rsidRDefault="008F2512" w:rsidP="008F2512">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41"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65842095" w14:textId="77777777" w:rsidR="008F2512" w:rsidRPr="00F64DA8" w:rsidRDefault="008F2512" w:rsidP="008F2512">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8A66BE">
        <w:rPr>
          <w:highlight w:val="green"/>
          <w:u w:val="single"/>
        </w:rPr>
        <w:t>autocracies</w:t>
      </w:r>
      <w:r w:rsidRPr="00F64DA8">
        <w:rPr>
          <w:u w:val="single"/>
        </w:rPr>
        <w:t xml:space="preserve"> often </w:t>
      </w:r>
      <w:r w:rsidRPr="008A66BE">
        <w:rPr>
          <w:highlight w:val="green"/>
          <w:u w:val="single"/>
        </w:rPr>
        <w:t xml:space="preserve">rely on </w:t>
      </w:r>
      <w:r w:rsidRPr="008A66BE">
        <w:rPr>
          <w:b/>
          <w:bCs/>
          <w:highlight w:val="green"/>
          <w:u w:val="single"/>
        </w:rPr>
        <w:t>nationalist mythmaking</w:t>
      </w:r>
      <w:r w:rsidRPr="00F64DA8">
        <w:rPr>
          <w:u w:val="single"/>
        </w:rPr>
        <w:t xml:space="preserve">,8 </w:t>
      </w:r>
      <w:r w:rsidRPr="008A66BE">
        <w:rPr>
          <w:highlight w:val="green"/>
          <w:u w:val="single"/>
        </w:rPr>
        <w:t>success or failure in defending</w:t>
      </w:r>
      <w:r w:rsidRPr="00F64DA8">
        <w:rPr>
          <w:u w:val="single"/>
        </w:rPr>
        <w:t xml:space="preserve"> the </w:t>
      </w:r>
      <w:r w:rsidRPr="008A66BE">
        <w:rPr>
          <w:highlight w:val="green"/>
          <w:u w:val="single"/>
        </w:rPr>
        <w:t xml:space="preserve">national honor in international crises could </w:t>
      </w:r>
      <w:r w:rsidRPr="00F64DA8">
        <w:rPr>
          <w:u w:val="single"/>
        </w:rPr>
        <w:t xml:space="preserve">burnish the leadership’s patriotic credentials or </w:t>
      </w:r>
      <w:r w:rsidRPr="008A66BE">
        <w:rPr>
          <w:highlight w:val="green"/>
          <w:u w:val="single"/>
        </w:rPr>
        <w:t xml:space="preserve">spark opposition. </w:t>
      </w:r>
      <w:r w:rsidRPr="008A66BE">
        <w:rPr>
          <w:b/>
          <w:bCs/>
          <w:highlight w:val="green"/>
          <w:u w:val="single"/>
        </w:rPr>
        <w:t>Shared outrage at</w:t>
      </w:r>
      <w:r w:rsidRPr="00F64DA8">
        <w:rPr>
          <w:b/>
          <w:bCs/>
          <w:u w:val="single"/>
        </w:rPr>
        <w:t xml:space="preserve"> the regime’s </w:t>
      </w:r>
      <w:r w:rsidRPr="008A66BE">
        <w:rPr>
          <w:b/>
          <w:bCs/>
          <w:highlight w:val="green"/>
          <w:u w:val="single"/>
        </w:rPr>
        <w:t>foreign policy failures could galvanize</w:t>
      </w:r>
      <w:r w:rsidRPr="00F64DA8">
        <w:rPr>
          <w:b/>
          <w:bCs/>
          <w:u w:val="single"/>
        </w:rPr>
        <w:t xml:space="preserve"> street </w:t>
      </w:r>
      <w:r w:rsidRPr="008A66BE">
        <w:rPr>
          <w:b/>
          <w:bCs/>
          <w:highlight w:val="green"/>
          <w:u w:val="single"/>
        </w:rPr>
        <w:t>protests or elite fissures, creating intraparty upheaval</w:t>
      </w:r>
      <w:r w:rsidRPr="008A66BE">
        <w:rPr>
          <w:highlight w:val="green"/>
          <w:u w:val="single"/>
        </w:rPr>
        <w:t xml:space="preserve"> </w:t>
      </w:r>
      <w:r w:rsidRPr="00F64DA8">
        <w:rPr>
          <w:u w:val="single"/>
        </w:rPr>
        <w:t xml:space="preserve">or inviting military officers to step in to restore order. </w:t>
      </w:r>
      <w:r w:rsidRPr="008A66BE">
        <w:rPr>
          <w:highlight w:val="green"/>
          <w:u w:val="single"/>
        </w:rPr>
        <w:t>Fearing</w:t>
      </w:r>
      <w:r w:rsidRPr="00F64DA8">
        <w:rPr>
          <w:u w:val="single"/>
        </w:rPr>
        <w:t xml:space="preserve"> a </w:t>
      </w:r>
      <w:r w:rsidRPr="008A66BE">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8A66BE">
        <w:rPr>
          <w:rStyle w:val="Emphasis"/>
          <w:highlight w:val="green"/>
        </w:rPr>
        <w:t>even a small increase</w:t>
      </w:r>
      <w:r w:rsidRPr="008A66BE">
        <w:rPr>
          <w:rStyle w:val="StyleUnderline"/>
          <w:highlight w:val="green"/>
        </w:rPr>
        <w:t xml:space="preserve"> in</w:t>
      </w:r>
      <w:r w:rsidRPr="00B6331F">
        <w:rPr>
          <w:rStyle w:val="StyleUnderline"/>
        </w:rPr>
        <w:t xml:space="preserve"> the </w:t>
      </w:r>
      <w:r w:rsidRPr="008A66BE">
        <w:rPr>
          <w:rStyle w:val="StyleUnderline"/>
          <w:highlight w:val="green"/>
        </w:rPr>
        <w:t>probability of ouster could alter</w:t>
      </w:r>
      <w:r w:rsidRPr="00B6331F">
        <w:rPr>
          <w:rStyle w:val="StyleUnderline"/>
        </w:rPr>
        <w:t xml:space="preserve"> authoritarian </w:t>
      </w:r>
      <w:r w:rsidRPr="008A66BE">
        <w:rPr>
          <w:rStyle w:val="StyleUnderline"/>
          <w:bCs/>
          <w:highlight w:val="green"/>
        </w:rPr>
        <w:t>incentives in international crises</w:t>
      </w:r>
      <w:r w:rsidRPr="008A66BE">
        <w:rPr>
          <w:rStyle w:val="StyleUnderline"/>
          <w:highlight w:val="green"/>
        </w:rPr>
        <w:t>.</w:t>
      </w:r>
      <w:r w:rsidRPr="00F64DA8">
        <w:rPr>
          <w:sz w:val="16"/>
        </w:rPr>
        <w:t xml:space="preserve">9 A </w:t>
      </w:r>
      <w:r w:rsidRPr="008A66BE">
        <w:rPr>
          <w:rStyle w:val="Emphasis"/>
          <w:highlight w:val="green"/>
        </w:rPr>
        <w:t>history of nationalist uprisings</w:t>
      </w:r>
      <w:r w:rsidRPr="008A66BE">
        <w:rPr>
          <w:rStyle w:val="StyleUnderline"/>
          <w:highlight w:val="green"/>
        </w:rPr>
        <w:t xml:space="preserve"> make</w:t>
      </w:r>
      <w:r w:rsidRPr="00B6331F">
        <w:rPr>
          <w:rStyle w:val="StyleUnderline"/>
        </w:rPr>
        <w:t xml:space="preserve"> </w:t>
      </w:r>
      <w:r w:rsidRPr="008A66BE">
        <w:rPr>
          <w:rStyle w:val="StyleUnderline"/>
          <w:highlight w:val="green"/>
        </w:rPr>
        <w:t>Chinese</w:t>
      </w:r>
      <w:r w:rsidRPr="00B6331F">
        <w:rPr>
          <w:rStyle w:val="StyleUnderline"/>
        </w:rPr>
        <w:t xml:space="preserve"> citizens and leaders especially </w:t>
      </w:r>
      <w:r w:rsidRPr="008A66BE">
        <w:rPr>
          <w:rStyle w:val="StyleUnderline"/>
          <w:highlight w:val="green"/>
        </w:rPr>
        <w:t>aware of</w:t>
      </w:r>
      <w:r w:rsidRPr="00B6331F">
        <w:rPr>
          <w:rStyle w:val="StyleUnderline"/>
        </w:rPr>
        <w:t xml:space="preserve"> the </w:t>
      </w:r>
      <w:r w:rsidRPr="008A66BE">
        <w:rPr>
          <w:rStyle w:val="StyleUnderline"/>
          <w:highlight w:val="green"/>
        </w:rPr>
        <w:t xml:space="preserve">linkage between </w:t>
      </w:r>
      <w:r w:rsidRPr="008A66BE">
        <w:rPr>
          <w:rStyle w:val="Emphasis"/>
          <w:highlight w:val="green"/>
        </w:rPr>
        <w:t>international disputes</w:t>
      </w:r>
      <w:r w:rsidRPr="008A66BE">
        <w:rPr>
          <w:rStyle w:val="StyleUnderline"/>
          <w:highlight w:val="green"/>
        </w:rPr>
        <w:t xml:space="preserve"> and </w:t>
      </w:r>
      <w:r w:rsidRPr="008A66BE">
        <w:rPr>
          <w:rStyle w:val="Emphasis"/>
          <w:highlight w:val="green"/>
        </w:rPr>
        <w:t>domestic unrest</w:t>
      </w:r>
      <w:r w:rsidRPr="008A66BE">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18E2DD2E" w14:textId="77777777" w:rsidR="008F2512" w:rsidRDefault="008F2512" w:rsidP="008F2512">
      <w:pPr>
        <w:pStyle w:val="Heading4"/>
      </w:pPr>
      <w:r>
        <w:t xml:space="preserve">Xi will launch diversionary war to domestic backlash – escalates in </w:t>
      </w:r>
      <w:r w:rsidRPr="00B4266E">
        <w:rPr>
          <w:u w:val="single"/>
        </w:rPr>
        <w:t>multiple hotspots</w:t>
      </w:r>
      <w:r w:rsidRPr="00B4266E">
        <w:t xml:space="preserve"> </w:t>
      </w:r>
    </w:p>
    <w:p w14:paraId="524BFA83" w14:textId="77777777" w:rsidR="008F2512" w:rsidRPr="009521F3" w:rsidRDefault="008F2512" w:rsidP="008F2512">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47D65466" w14:textId="77777777" w:rsidR="008F2512" w:rsidRPr="009243AC" w:rsidRDefault="008F2512" w:rsidP="008F2512">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8A66BE">
        <w:rPr>
          <w:b/>
          <w:iCs/>
          <w:highlight w:val="green"/>
          <w:u w:val="single"/>
        </w:rPr>
        <w:t>Xi</w:t>
      </w:r>
      <w:r w:rsidRPr="00F64DA8">
        <w:rPr>
          <w:sz w:val="14"/>
        </w:rPr>
        <w:t xml:space="preserve"> administration </w:t>
      </w:r>
      <w:r w:rsidRPr="008A66BE">
        <w:rPr>
          <w:highlight w:val="green"/>
          <w:u w:val="single"/>
        </w:rPr>
        <w:t xml:space="preserve">wants to </w:t>
      </w:r>
      <w:r w:rsidRPr="008A66BE">
        <w:rPr>
          <w:b/>
          <w:iCs/>
          <w:highlight w:val="green"/>
          <w:u w:val="single"/>
        </w:rPr>
        <w:t>appear tough</w:t>
      </w:r>
      <w:r w:rsidRPr="008A66BE">
        <w:rPr>
          <w:highlight w:val="green"/>
          <w:u w:val="single"/>
        </w:rPr>
        <w:t xml:space="preserve"> in</w:t>
      </w:r>
      <w:r w:rsidRPr="00B6331F">
        <w:rPr>
          <w:u w:val="single"/>
        </w:rPr>
        <w:t xml:space="preserve"> its </w:t>
      </w:r>
      <w:r w:rsidRPr="008A66BE">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8A66BE">
        <w:rPr>
          <w:highlight w:val="green"/>
          <w:u w:val="single"/>
        </w:rPr>
        <w:t xml:space="preserve">party is </w:t>
      </w:r>
      <w:r w:rsidRPr="00B6331F">
        <w:rPr>
          <w:b/>
          <w:iCs/>
          <w:u w:val="single"/>
        </w:rPr>
        <w:t xml:space="preserve">particularly </w:t>
      </w:r>
      <w:r w:rsidRPr="008A66BE">
        <w:rPr>
          <w:b/>
          <w:iCs/>
          <w:highlight w:val="green"/>
          <w:u w:val="single"/>
        </w:rPr>
        <w:t>sensitive</w:t>
      </w:r>
      <w:r w:rsidRPr="008A66BE">
        <w:rPr>
          <w:highlight w:val="green"/>
          <w:u w:val="single"/>
        </w:rPr>
        <w:t xml:space="preserve"> to </w:t>
      </w:r>
      <w:r w:rsidRPr="008A66BE">
        <w:rPr>
          <w:b/>
          <w:iCs/>
          <w:highlight w:val="green"/>
          <w:u w:val="single"/>
        </w:rPr>
        <w:t>perceptions of weakness</w:t>
      </w:r>
      <w:r w:rsidRPr="008A66BE">
        <w:rPr>
          <w:highlight w:val="green"/>
          <w:u w:val="single"/>
        </w:rPr>
        <w:t xml:space="preserve"> because</w:t>
      </w:r>
      <w:r w:rsidRPr="00B6331F">
        <w:rPr>
          <w:u w:val="single"/>
        </w:rPr>
        <w:t xml:space="preserve"> much of its </w:t>
      </w:r>
      <w:r w:rsidRPr="008A66BE">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8A66BE">
        <w:rPr>
          <w:highlight w:val="green"/>
          <w:u w:val="single"/>
        </w:rPr>
        <w:t>stems from</w:t>
      </w:r>
      <w:r w:rsidRPr="00B6331F">
        <w:rPr>
          <w:u w:val="single"/>
        </w:rPr>
        <w:t xml:space="preserve"> the party’s claims of leading the </w:t>
      </w:r>
      <w:r w:rsidRPr="008A66BE">
        <w:rPr>
          <w:b/>
          <w:iCs/>
          <w:highlight w:val="green"/>
          <w:u w:val="single"/>
          <w:bdr w:val="single" w:sz="4" w:space="0" w:color="auto"/>
        </w:rPr>
        <w:t>restoration of Chinese greatness</w:t>
      </w:r>
      <w:r w:rsidRPr="008A66BE">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8A66BE">
        <w:rPr>
          <w:highlight w:val="green"/>
          <w:u w:val="single"/>
        </w:rPr>
        <w:t>areas of conflict include</w:t>
      </w:r>
      <w:r w:rsidRPr="00F64DA8">
        <w:rPr>
          <w:sz w:val="14"/>
        </w:rPr>
        <w:t xml:space="preserve">, but are not necessarily limited to, </w:t>
      </w:r>
      <w:r w:rsidRPr="008A66BE">
        <w:rPr>
          <w:b/>
          <w:iCs/>
          <w:highlight w:val="green"/>
          <w:u w:val="single"/>
        </w:rPr>
        <w:t>Taiwan</w:t>
      </w:r>
      <w:r w:rsidRPr="008A66BE">
        <w:rPr>
          <w:highlight w:val="green"/>
          <w:u w:val="single"/>
        </w:rPr>
        <w:t xml:space="preserve">, </w:t>
      </w:r>
      <w:r w:rsidRPr="008A66BE">
        <w:rPr>
          <w:b/>
          <w:iCs/>
          <w:highlight w:val="green"/>
          <w:u w:val="single"/>
        </w:rPr>
        <w:t>India</w:t>
      </w:r>
      <w:r w:rsidRPr="008A66BE">
        <w:rPr>
          <w:highlight w:val="green"/>
          <w:u w:val="single"/>
        </w:rPr>
        <w:t xml:space="preserve">, and the </w:t>
      </w:r>
      <w:r w:rsidRPr="008A66BE">
        <w:rPr>
          <w:b/>
          <w:iCs/>
          <w:highlight w:val="green"/>
          <w:u w:val="single"/>
        </w:rPr>
        <w:t>S</w:t>
      </w:r>
      <w:r w:rsidRPr="00B6331F">
        <w:rPr>
          <w:b/>
          <w:iCs/>
          <w:u w:val="single"/>
        </w:rPr>
        <w:t xml:space="preserve">outh </w:t>
      </w:r>
      <w:r w:rsidRPr="008A66BE">
        <w:rPr>
          <w:b/>
          <w:iCs/>
          <w:highlight w:val="green"/>
          <w:u w:val="single"/>
        </w:rPr>
        <w:t>C</w:t>
      </w:r>
      <w:r w:rsidRPr="00B6331F">
        <w:rPr>
          <w:b/>
          <w:iCs/>
          <w:u w:val="single"/>
        </w:rPr>
        <w:t xml:space="preserve">hina </w:t>
      </w:r>
      <w:r w:rsidRPr="008A66BE">
        <w:rPr>
          <w:b/>
          <w:iCs/>
          <w:highlight w:val="green"/>
          <w:u w:val="single"/>
        </w:rPr>
        <w:t>S</w:t>
      </w:r>
      <w:r w:rsidRPr="00B6331F">
        <w:rPr>
          <w:b/>
          <w:iCs/>
          <w:u w:val="single"/>
        </w:rPr>
        <w:t>ea</w:t>
      </w:r>
      <w:r w:rsidRPr="00B6331F">
        <w:rPr>
          <w:u w:val="single"/>
        </w:rPr>
        <w:t xml:space="preserve"> (especially </w:t>
      </w:r>
      <w:r w:rsidRPr="008A66BE">
        <w:rPr>
          <w:highlight w:val="green"/>
          <w:u w:val="single"/>
        </w:rPr>
        <w:t xml:space="preserve">with the </w:t>
      </w:r>
      <w:r w:rsidRPr="008A66BE">
        <w:rPr>
          <w:b/>
          <w:iCs/>
          <w:highlight w:val="green"/>
          <w:u w:val="single"/>
        </w:rPr>
        <w:t>Philippines</w:t>
      </w:r>
      <w:r w:rsidRPr="008A66BE">
        <w:rPr>
          <w:highlight w:val="green"/>
          <w:u w:val="single"/>
        </w:rPr>
        <w:t xml:space="preserve"> and </w:t>
      </w:r>
      <w:r w:rsidRPr="008A66BE">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8A66BE">
        <w:rPr>
          <w:b/>
          <w:iCs/>
          <w:highlight w:val="green"/>
          <w:u w:val="single"/>
        </w:rPr>
        <w:t>military interests</w:t>
      </w:r>
      <w:r w:rsidRPr="00B6331F">
        <w:rPr>
          <w:u w:val="single"/>
        </w:rPr>
        <w:t xml:space="preserve"> in China to </w:t>
      </w:r>
      <w:r w:rsidRPr="008A66BE">
        <w:rPr>
          <w:b/>
          <w:iCs/>
          <w:highlight w:val="green"/>
          <w:u w:val="single"/>
        </w:rPr>
        <w:t>deliberately instigate trouble</w:t>
      </w:r>
      <w:r w:rsidRPr="008A66BE">
        <w:rPr>
          <w:highlight w:val="green"/>
          <w:u w:val="single"/>
        </w:rPr>
        <w:t xml:space="preserve"> to </w:t>
      </w:r>
      <w:r w:rsidRPr="008A66BE">
        <w:rPr>
          <w:b/>
          <w:iCs/>
          <w:highlight w:val="green"/>
          <w:u w:val="single"/>
        </w:rPr>
        <w:t>justify</w:t>
      </w:r>
      <w:r w:rsidRPr="00B6331F">
        <w:rPr>
          <w:u w:val="single"/>
        </w:rPr>
        <w:t xml:space="preserve"> their </w:t>
      </w:r>
      <w:r w:rsidRPr="008A66BE">
        <w:rPr>
          <w:b/>
          <w:iCs/>
          <w:highlight w:val="green"/>
          <w:u w:val="single"/>
        </w:rPr>
        <w:t>claims over</w:t>
      </w:r>
      <w:r w:rsidRPr="00B6331F">
        <w:rPr>
          <w:b/>
          <w:iCs/>
          <w:u w:val="single"/>
        </w:rPr>
        <w:t xml:space="preserve"> increasingly scarce </w:t>
      </w:r>
      <w:r w:rsidRPr="008A66BE">
        <w:rPr>
          <w:b/>
          <w:iCs/>
          <w:highlight w:val="green"/>
          <w:u w:val="single"/>
        </w:rPr>
        <w:t>resources</w:t>
      </w:r>
      <w:r w:rsidRPr="008A66BE">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8A66BE">
        <w:rPr>
          <w:highlight w:val="green"/>
          <w:u w:val="single"/>
        </w:rPr>
        <w:t>Xi’s</w:t>
      </w:r>
      <w:r w:rsidRPr="00B6331F">
        <w:rPr>
          <w:u w:val="single"/>
        </w:rPr>
        <w:t xml:space="preserve"> approach of </w:t>
      </w:r>
      <w:r w:rsidRPr="008A66BE">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8A66BE">
        <w:rPr>
          <w:highlight w:val="green"/>
          <w:u w:val="single"/>
        </w:rPr>
        <w:t xml:space="preserve">is a </w:t>
      </w:r>
      <w:r w:rsidRPr="008A66BE">
        <w:rPr>
          <w:b/>
          <w:iCs/>
          <w:highlight w:val="green"/>
          <w:u w:val="single"/>
        </w:rPr>
        <w:t>recipe for brittleness</w:t>
      </w:r>
      <w:r w:rsidRPr="008A66BE">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8A66BE">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8A66BE">
        <w:rPr>
          <w:highlight w:val="green"/>
          <w:u w:val="single"/>
        </w:rPr>
        <w:t>If</w:t>
      </w:r>
      <w:r w:rsidRPr="0040296F">
        <w:rPr>
          <w:u w:val="single"/>
        </w:rPr>
        <w:t xml:space="preserve"> today’s globally interconnected </w:t>
      </w:r>
      <w:r w:rsidRPr="008A66BE">
        <w:rPr>
          <w:highlight w:val="green"/>
          <w:u w:val="single"/>
        </w:rPr>
        <w:t>China became engulfed in</w:t>
      </w:r>
      <w:r w:rsidRPr="0040296F">
        <w:rPr>
          <w:u w:val="single"/>
        </w:rPr>
        <w:t xml:space="preserve"> similar </w:t>
      </w:r>
      <w:r w:rsidRPr="008A66BE">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8A66BE">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04709A9C" w14:textId="77777777" w:rsidR="008F2512" w:rsidRDefault="008F2512" w:rsidP="008F2512">
      <w:pPr>
        <w:pStyle w:val="Heading4"/>
        <w:rPr>
          <w:rStyle w:val="Style13ptBold"/>
          <w:b/>
          <w:bCs w:val="0"/>
        </w:rPr>
      </w:pPr>
      <w:r>
        <w:rPr>
          <w:rStyle w:val="Style13ptBold"/>
          <w:bCs w:val="0"/>
        </w:rPr>
        <w:t>US–China war goes nuclear – crisis mis-management ensures conventional escalation - extinction</w:t>
      </w:r>
    </w:p>
    <w:p w14:paraId="6EE80612" w14:textId="77777777" w:rsidR="008F2512" w:rsidRPr="007D7E20" w:rsidRDefault="008F2512" w:rsidP="008F2512">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563DD19B" w14:textId="77777777" w:rsidR="008F2512" w:rsidRDefault="008F2512" w:rsidP="008F2512">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A66BE">
        <w:rPr>
          <w:b/>
          <w:bCs/>
          <w:highlight w:val="green"/>
          <w:u w:val="single"/>
        </w:rPr>
        <w:t>China</w:t>
      </w:r>
      <w:r w:rsidRPr="008A66BE">
        <w:rPr>
          <w:highlight w:val="green"/>
          <w:u w:val="single"/>
        </w:rPr>
        <w:t xml:space="preserve"> </w:t>
      </w:r>
      <w:r w:rsidRPr="008A66BE">
        <w:rPr>
          <w:b/>
          <w:bCs/>
          <w:highlight w:val="green"/>
          <w:u w:val="single"/>
        </w:rPr>
        <w:t>would</w:t>
      </w:r>
      <w:r w:rsidRPr="008A66BE">
        <w:rPr>
          <w:highlight w:val="green"/>
          <w:u w:val="single"/>
        </w:rPr>
        <w:t xml:space="preserve"> </w:t>
      </w:r>
      <w:r w:rsidRPr="008A66BE">
        <w:rPr>
          <w:b/>
          <w:bCs/>
          <w:highlight w:val="green"/>
          <w:u w:val="single"/>
        </w:rPr>
        <w:t>use</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w:t>
      </w:r>
      <w:r w:rsidRPr="008A66BE">
        <w:rPr>
          <w:b/>
          <w:bCs/>
          <w:highlight w:val="green"/>
          <w:u w:val="single"/>
        </w:rPr>
        <w:t>first</w:t>
      </w:r>
      <w:r w:rsidRPr="008A66BE">
        <w:rPr>
          <w:highlight w:val="green"/>
          <w:u w:val="single"/>
        </w:rPr>
        <w:t xml:space="preserve"> </w:t>
      </w:r>
      <w:r w:rsidRPr="008A66BE">
        <w:rPr>
          <w:b/>
          <w:bCs/>
          <w:highlight w:val="green"/>
          <w:u w:val="single"/>
        </w:rPr>
        <w:t>in</w:t>
      </w:r>
      <w:r w:rsidRPr="008A66BE">
        <w:rPr>
          <w:highlight w:val="green"/>
          <w:u w:val="single"/>
        </w:rPr>
        <w:t xml:space="preserve"> a </w:t>
      </w:r>
      <w:r w:rsidRPr="008A66BE">
        <w:rPr>
          <w:b/>
          <w:bCs/>
          <w:highlight w:val="green"/>
          <w:u w:val="single"/>
        </w:rPr>
        <w:t>war</w:t>
      </w:r>
      <w:r w:rsidRPr="008A66BE">
        <w:rPr>
          <w:highlight w:val="green"/>
          <w:u w:val="single"/>
        </w:rPr>
        <w:t xml:space="preserve"> </w:t>
      </w:r>
      <w:r w:rsidRPr="008A66BE">
        <w:rPr>
          <w:b/>
          <w:bCs/>
          <w:highlight w:val="green"/>
          <w:u w:val="single"/>
        </w:rPr>
        <w:t>with</w:t>
      </w:r>
      <w:r w:rsidRPr="008A66BE">
        <w:rPr>
          <w:highlight w:val="green"/>
          <w:u w:val="single"/>
        </w:rPr>
        <w:t xml:space="preserve"> </w:t>
      </w:r>
      <w:r w:rsidRPr="008A66BE">
        <w:rPr>
          <w:b/>
          <w:bCs/>
          <w:highlight w:val="green"/>
          <w:u w:val="single"/>
        </w:rPr>
        <w:t>the</w:t>
      </w:r>
      <w:r w:rsidRPr="008A66BE">
        <w:rPr>
          <w:highlight w:val="green"/>
          <w:u w:val="single"/>
        </w:rPr>
        <w:t xml:space="preserve"> </w:t>
      </w:r>
      <w:r w:rsidRPr="008A66BE">
        <w:rPr>
          <w:b/>
          <w:bCs/>
          <w:highlight w:val="green"/>
          <w:u w:val="single"/>
        </w:rPr>
        <w:t>U</w:t>
      </w:r>
      <w:r w:rsidRPr="00EB5F0D">
        <w:rPr>
          <w:u w:val="single"/>
        </w:rPr>
        <w:t xml:space="preserve">nited </w:t>
      </w:r>
      <w:r w:rsidRPr="008A66BE">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A66BE">
        <w:rPr>
          <w:b/>
          <w:bCs/>
          <w:highlight w:val="green"/>
          <w:u w:val="single"/>
        </w:rPr>
        <w:t>Chinese</w:t>
      </w:r>
      <w:r w:rsidRPr="008A66BE">
        <w:rPr>
          <w:highlight w:val="green"/>
          <w:u w:val="single"/>
        </w:rPr>
        <w:t xml:space="preserve"> </w:t>
      </w:r>
      <w:r w:rsidRPr="00EB5F0D">
        <w:rPr>
          <w:u w:val="single"/>
        </w:rPr>
        <w:t xml:space="preserve">military </w:t>
      </w:r>
      <w:r w:rsidRPr="008A66BE">
        <w:rPr>
          <w:highlight w:val="green"/>
          <w:u w:val="single"/>
        </w:rPr>
        <w:t xml:space="preserve">planners are </w:t>
      </w:r>
      <w:r w:rsidRPr="008A66BE">
        <w:rPr>
          <w:b/>
          <w:bCs/>
          <w:highlight w:val="green"/>
          <w:u w:val="single"/>
        </w:rPr>
        <w:t>struggling</w:t>
      </w:r>
      <w:r w:rsidRPr="008A66BE">
        <w:rPr>
          <w:highlight w:val="green"/>
          <w:u w:val="single"/>
        </w:rPr>
        <w:t xml:space="preserve"> </w:t>
      </w:r>
      <w:r w:rsidRPr="008A66BE">
        <w:rPr>
          <w:b/>
          <w:bCs/>
          <w:highlight w:val="green"/>
          <w:u w:val="single"/>
        </w:rPr>
        <w:t>with</w:t>
      </w:r>
      <w:r w:rsidRPr="008A66BE">
        <w:rPr>
          <w:highlight w:val="green"/>
          <w:u w:val="single"/>
        </w:rPr>
        <w:t xml:space="preserve"> </w:t>
      </w:r>
      <w:r w:rsidRPr="008A66BE">
        <w:rPr>
          <w:b/>
          <w:bCs/>
          <w:highlight w:val="green"/>
          <w:u w:val="single"/>
        </w:rPr>
        <w:t>crisis</w:t>
      </w:r>
      <w:r w:rsidRPr="008A66BE">
        <w:rPr>
          <w:highlight w:val="green"/>
          <w:u w:val="single"/>
        </w:rPr>
        <w:t xml:space="preserve"> </w:t>
      </w:r>
      <w:r w:rsidRPr="008A66BE">
        <w:rPr>
          <w:b/>
          <w:bCs/>
          <w:highlight w:val="green"/>
          <w:u w:val="single"/>
        </w:rPr>
        <w:t>management</w:t>
      </w:r>
      <w:r w:rsidRPr="008A66BE">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A66BE">
        <w:rPr>
          <w:b/>
          <w:bCs/>
          <w:highlight w:val="green"/>
          <w:u w:val="single"/>
        </w:rPr>
        <w:t>that</w:t>
      </w:r>
      <w:r w:rsidRPr="008A66BE">
        <w:rPr>
          <w:highlight w:val="green"/>
          <w:u w:val="single"/>
        </w:rPr>
        <w:t xml:space="preserve"> could </w:t>
      </w:r>
      <w:r w:rsidRPr="008A66BE">
        <w:rPr>
          <w:b/>
          <w:bCs/>
          <w:highlight w:val="green"/>
          <w:u w:val="single"/>
          <w:bdr w:val="single" w:sz="4" w:space="0" w:color="auto"/>
        </w:rPr>
        <w:t>create</w:t>
      </w:r>
      <w:r w:rsidRPr="008A66BE">
        <w:rPr>
          <w:highlight w:val="green"/>
          <w:u w:val="single"/>
          <w:bdr w:val="single" w:sz="4" w:space="0" w:color="auto"/>
        </w:rPr>
        <w:t xml:space="preserve"> </w:t>
      </w:r>
      <w:r w:rsidRPr="008A66BE">
        <w:rPr>
          <w:b/>
          <w:bCs/>
          <w:highlight w:val="green"/>
          <w:u w:val="single"/>
          <w:bdr w:val="single" w:sz="4" w:space="0" w:color="auto"/>
        </w:rPr>
        <w:t>ambiguity</w:t>
      </w:r>
      <w:r w:rsidRPr="008A66BE">
        <w:rPr>
          <w:highlight w:val="green"/>
          <w:u w:val="single"/>
          <w:bdr w:val="single" w:sz="4" w:space="0" w:color="auto"/>
        </w:rPr>
        <w:t xml:space="preserve"> </w:t>
      </w:r>
      <w:r w:rsidRPr="008A66BE">
        <w:rPr>
          <w:b/>
          <w:bCs/>
          <w:highlight w:val="green"/>
          <w:u w:val="single"/>
          <w:bdr w:val="single" w:sz="4" w:space="0" w:color="auto"/>
        </w:rPr>
        <w:t>with</w:t>
      </w:r>
      <w:r w:rsidRPr="008A66BE">
        <w:rPr>
          <w:highlight w:val="green"/>
          <w:u w:val="single"/>
          <w:bdr w:val="single" w:sz="4" w:space="0" w:color="auto"/>
        </w:rPr>
        <w:t xml:space="preserve"> </w:t>
      </w:r>
      <w:r w:rsidRPr="008A66BE">
        <w:rPr>
          <w:b/>
          <w:bCs/>
          <w:highlight w:val="green"/>
          <w:u w:val="single"/>
          <w:bdr w:val="single" w:sz="4" w:space="0" w:color="auto"/>
        </w:rPr>
        <w:t>disastrous</w:t>
      </w:r>
      <w:r w:rsidRPr="008A66BE">
        <w:rPr>
          <w:highlight w:val="green"/>
          <w:u w:val="single"/>
          <w:bdr w:val="single" w:sz="4" w:space="0" w:color="auto"/>
        </w:rPr>
        <w:t xml:space="preserve"> </w:t>
      </w:r>
      <w:r w:rsidRPr="008A66BE">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A66BE">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A66BE">
        <w:rPr>
          <w:highlight w:val="green"/>
          <w:u w:val="single"/>
        </w:rPr>
        <w:t xml:space="preserve">is carrying out </w:t>
      </w:r>
      <w:r w:rsidRPr="00BD38CF">
        <w:rPr>
          <w:u w:val="single"/>
        </w:rPr>
        <w:t xml:space="preserve">intense and </w:t>
      </w:r>
      <w:r w:rsidRPr="008A66BE">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A66BE">
        <w:rPr>
          <w:highlight w:val="green"/>
          <w:u w:val="single"/>
        </w:rPr>
        <w:t>the U</w:t>
      </w:r>
      <w:r w:rsidRPr="00BD38CF">
        <w:rPr>
          <w:u w:val="single"/>
        </w:rPr>
        <w:t xml:space="preserve">nited </w:t>
      </w:r>
      <w:r w:rsidRPr="008A66BE">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A66BE">
        <w:rPr>
          <w:b/>
          <w:bCs/>
          <w:highlight w:val="green"/>
          <w:u w:val="single"/>
        </w:rPr>
        <w:t>conventional</w:t>
      </w:r>
      <w:r w:rsidRPr="008A66BE">
        <w:rPr>
          <w:highlight w:val="green"/>
          <w:u w:val="single"/>
        </w:rPr>
        <w:t xml:space="preserve"> </w:t>
      </w:r>
      <w:r w:rsidRPr="008A66BE">
        <w:rPr>
          <w:b/>
          <w:bCs/>
          <w:highlight w:val="green"/>
          <w:u w:val="single"/>
        </w:rPr>
        <w:t>warfare</w:t>
      </w:r>
      <w:r w:rsidRPr="008A66BE">
        <w:rPr>
          <w:highlight w:val="green"/>
          <w:u w:val="single"/>
        </w:rPr>
        <w:t xml:space="preserve"> </w:t>
      </w:r>
      <w:r w:rsidRPr="008A66BE">
        <w:rPr>
          <w:b/>
          <w:bCs/>
          <w:highlight w:val="green"/>
          <w:u w:val="single"/>
        </w:rPr>
        <w:t>that</w:t>
      </w:r>
      <w:r w:rsidRPr="008A66BE">
        <w:rPr>
          <w:highlight w:val="green"/>
          <w:u w:val="single"/>
        </w:rPr>
        <w:t xml:space="preserve"> “</w:t>
      </w:r>
      <w:r w:rsidRPr="008A66BE">
        <w:rPr>
          <w:b/>
          <w:bCs/>
          <w:highlight w:val="green"/>
          <w:u w:val="single"/>
        </w:rPr>
        <w:t>seriously</w:t>
      </w:r>
      <w:r w:rsidRPr="008A66BE">
        <w:rPr>
          <w:highlight w:val="green"/>
          <w:u w:val="single"/>
        </w:rPr>
        <w:t xml:space="preserve"> </w:t>
      </w:r>
      <w:r w:rsidRPr="008A66BE">
        <w:rPr>
          <w:b/>
          <w:bCs/>
          <w:highlight w:val="green"/>
          <w:u w:val="single"/>
        </w:rPr>
        <w:t>threatened</w:t>
      </w:r>
      <w:r w:rsidRPr="00EB5F0D">
        <w:rPr>
          <w:u w:val="single"/>
        </w:rPr>
        <w:t xml:space="preserve">” </w:t>
      </w:r>
      <w:r w:rsidRPr="008A66BE">
        <w:rPr>
          <w:highlight w:val="green"/>
          <w:u w:val="single"/>
        </w:rPr>
        <w:t xml:space="preserve">the </w:t>
      </w:r>
      <w:r w:rsidRPr="00EB5F0D">
        <w:rPr>
          <w:u w:val="single"/>
        </w:rPr>
        <w:t xml:space="preserve">“safety and </w:t>
      </w:r>
      <w:r w:rsidRPr="008A66BE">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A66BE">
        <w:rPr>
          <w:highlight w:val="green"/>
          <w:u w:val="single"/>
        </w:rPr>
        <w:t xml:space="preserve">China is </w:t>
      </w:r>
      <w:r w:rsidRPr="008A66BE">
        <w:rPr>
          <w:b/>
          <w:bCs/>
          <w:highlight w:val="green"/>
          <w:u w:val="single"/>
        </w:rPr>
        <w:t>preparing</w:t>
      </w:r>
      <w:r w:rsidRPr="008A66BE">
        <w:rPr>
          <w:highlight w:val="green"/>
          <w:u w:val="single"/>
        </w:rPr>
        <w:t xml:space="preserve"> </w:t>
      </w:r>
      <w:r w:rsidRPr="008A66BE">
        <w:rPr>
          <w:b/>
          <w:bCs/>
          <w:highlight w:val="green"/>
          <w:u w:val="single"/>
        </w:rPr>
        <w:t>to</w:t>
      </w:r>
      <w:r w:rsidRPr="008A66BE">
        <w:rPr>
          <w:highlight w:val="green"/>
          <w:u w:val="single"/>
        </w:rPr>
        <w:t xml:space="preserve"> </w:t>
      </w:r>
      <w:r w:rsidRPr="008A66BE">
        <w:rPr>
          <w:b/>
          <w:bCs/>
          <w:highlight w:val="green"/>
          <w:u w:val="single"/>
        </w:rPr>
        <w:t>use</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A66BE">
        <w:rPr>
          <w:b/>
          <w:bCs/>
          <w:highlight w:val="green"/>
          <w:u w:val="single"/>
        </w:rPr>
        <w:t>interpret</w:t>
      </w:r>
      <w:r w:rsidRPr="008A66BE">
        <w:rPr>
          <w:highlight w:val="green"/>
          <w:u w:val="single"/>
        </w:rPr>
        <w:t xml:space="preserve"> </w:t>
      </w:r>
      <w:r w:rsidRPr="00EB5F0D">
        <w:rPr>
          <w:b/>
          <w:bCs/>
          <w:u w:val="single"/>
        </w:rPr>
        <w:t>these</w:t>
      </w:r>
      <w:r w:rsidRPr="00EB5F0D">
        <w:rPr>
          <w:u w:val="single"/>
        </w:rPr>
        <w:t xml:space="preserve"> types of U.S. </w:t>
      </w:r>
      <w:r w:rsidRPr="008A66BE">
        <w:rPr>
          <w:highlight w:val="green"/>
          <w:u w:val="single"/>
        </w:rPr>
        <w:t xml:space="preserve">conventional </w:t>
      </w:r>
      <w:r w:rsidRPr="008A66BE">
        <w:rPr>
          <w:b/>
          <w:bCs/>
          <w:highlight w:val="green"/>
          <w:u w:val="single"/>
        </w:rPr>
        <w:t>attacks</w:t>
      </w:r>
      <w:r w:rsidRPr="008A66BE">
        <w:rPr>
          <w:highlight w:val="green"/>
          <w:u w:val="single"/>
        </w:rPr>
        <w:t xml:space="preserve"> </w:t>
      </w:r>
      <w:r w:rsidRPr="008A66BE">
        <w:rPr>
          <w:b/>
          <w:bCs/>
          <w:highlight w:val="green"/>
          <w:u w:val="single"/>
        </w:rPr>
        <w:t>as</w:t>
      </w:r>
      <w:r w:rsidRPr="008A66BE">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A66BE">
        <w:rPr>
          <w:b/>
          <w:bCs/>
          <w:highlight w:val="green"/>
          <w:u w:val="single"/>
        </w:rPr>
        <w:t>first use</w:t>
      </w:r>
      <w:r w:rsidRPr="008A66BE">
        <w:rPr>
          <w:highlight w:val="green"/>
          <w:u w:val="single"/>
        </w:rPr>
        <w:t xml:space="preserve"> </w:t>
      </w:r>
      <w:r w:rsidRPr="008A66BE">
        <w:rPr>
          <w:b/>
          <w:bCs/>
          <w:highlight w:val="green"/>
          <w:u w:val="single"/>
        </w:rPr>
        <w:t>of</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A66BE">
        <w:rPr>
          <w:highlight w:val="green"/>
          <w:u w:val="single"/>
        </w:rPr>
        <w:t xml:space="preserve">a </w:t>
      </w:r>
      <w:r w:rsidRPr="008A66BE">
        <w:rPr>
          <w:b/>
          <w:bCs/>
          <w:highlight w:val="green"/>
          <w:u w:val="single"/>
        </w:rPr>
        <w:t>substantial</w:t>
      </w:r>
      <w:r w:rsidRPr="008A66BE">
        <w:rPr>
          <w:highlight w:val="green"/>
          <w:u w:val="single"/>
        </w:rPr>
        <w:t xml:space="preserve"> </w:t>
      </w:r>
      <w:r w:rsidRPr="008A66BE">
        <w:rPr>
          <w:b/>
          <w:bCs/>
          <w:highlight w:val="green"/>
          <w:u w:val="single"/>
        </w:rPr>
        <w:t>risk</w:t>
      </w:r>
      <w:r w:rsidRPr="008A66BE">
        <w:rPr>
          <w:highlight w:val="green"/>
          <w:u w:val="single"/>
        </w:rPr>
        <w:t xml:space="preserve"> </w:t>
      </w:r>
      <w:r w:rsidRPr="008A66BE">
        <w:rPr>
          <w:b/>
          <w:bCs/>
          <w:highlight w:val="green"/>
          <w:u w:val="single"/>
        </w:rPr>
        <w:t>the</w:t>
      </w:r>
      <w:r w:rsidRPr="008A66BE">
        <w:rPr>
          <w:highlight w:val="green"/>
          <w:u w:val="single"/>
        </w:rPr>
        <w:t xml:space="preserve"> </w:t>
      </w:r>
      <w:r w:rsidRPr="008A66BE">
        <w:rPr>
          <w:b/>
          <w:bCs/>
          <w:highlight w:val="green"/>
          <w:u w:val="single"/>
        </w:rPr>
        <w:t>U</w:t>
      </w:r>
      <w:r w:rsidRPr="00EB5F0D">
        <w:rPr>
          <w:u w:val="single"/>
        </w:rPr>
        <w:t xml:space="preserve">nited </w:t>
      </w:r>
      <w:r w:rsidRPr="008A66BE">
        <w:rPr>
          <w:b/>
          <w:bCs/>
          <w:highlight w:val="green"/>
          <w:u w:val="single"/>
        </w:rPr>
        <w:t>S</w:t>
      </w:r>
      <w:r w:rsidRPr="00EB5F0D">
        <w:rPr>
          <w:u w:val="single"/>
        </w:rPr>
        <w:t xml:space="preserve">tates </w:t>
      </w:r>
      <w:r w:rsidRPr="008A66BE">
        <w:rPr>
          <w:b/>
          <w:bCs/>
          <w:highlight w:val="green"/>
          <w:u w:val="single"/>
        </w:rPr>
        <w:t>would</w:t>
      </w:r>
      <w:r w:rsidRPr="008A66BE">
        <w:rPr>
          <w:highlight w:val="green"/>
          <w:u w:val="single"/>
        </w:rPr>
        <w:t xml:space="preserve"> </w:t>
      </w:r>
      <w:r w:rsidRPr="008A66BE">
        <w:rPr>
          <w:b/>
          <w:bCs/>
          <w:highlight w:val="green"/>
          <w:u w:val="single"/>
        </w:rPr>
        <w:t>respond</w:t>
      </w:r>
      <w:r w:rsidRPr="008A66BE">
        <w:rPr>
          <w:highlight w:val="green"/>
          <w:u w:val="single"/>
        </w:rPr>
        <w:t xml:space="preserve"> </w:t>
      </w:r>
      <w:r w:rsidRPr="008A66BE">
        <w:rPr>
          <w:b/>
          <w:bCs/>
          <w:highlight w:val="green"/>
          <w:u w:val="single"/>
        </w:rPr>
        <w:t>to</w:t>
      </w:r>
      <w:r w:rsidRPr="008A66BE">
        <w:rPr>
          <w:highlight w:val="green"/>
          <w:u w:val="single"/>
        </w:rPr>
        <w:t xml:space="preserve"> this implicit </w:t>
      </w:r>
      <w:r w:rsidRPr="008A66BE">
        <w:rPr>
          <w:b/>
          <w:bCs/>
          <w:highlight w:val="green"/>
          <w:u w:val="single"/>
        </w:rPr>
        <w:t>Chinese</w:t>
      </w:r>
      <w:r w:rsidRPr="008A66BE">
        <w:rPr>
          <w:highlight w:val="green"/>
          <w:u w:val="single"/>
        </w:rPr>
        <w:t xml:space="preserve"> </w:t>
      </w:r>
      <w:r w:rsidRPr="008A66BE">
        <w:rPr>
          <w:b/>
          <w:bCs/>
          <w:highlight w:val="green"/>
          <w:u w:val="single"/>
        </w:rPr>
        <w:t>threat</w:t>
      </w:r>
      <w:r w:rsidRPr="008A66BE">
        <w:rPr>
          <w:highlight w:val="green"/>
          <w:u w:val="single"/>
        </w:rPr>
        <w:t xml:space="preserve"> </w:t>
      </w:r>
      <w:r w:rsidRPr="008A66BE">
        <w:rPr>
          <w:b/>
          <w:bCs/>
          <w:highlight w:val="green"/>
          <w:u w:val="single"/>
        </w:rPr>
        <w:t>to</w:t>
      </w:r>
      <w:r w:rsidRPr="008A66BE">
        <w:rPr>
          <w:highlight w:val="green"/>
          <w:u w:val="single"/>
        </w:rPr>
        <w:t xml:space="preserve"> </w:t>
      </w:r>
      <w:r w:rsidRPr="008A66BE">
        <w:rPr>
          <w:b/>
          <w:bCs/>
          <w:highlight w:val="green"/>
          <w:u w:val="single"/>
        </w:rPr>
        <w:t>use</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w:t>
      </w:r>
      <w:r w:rsidRPr="008A66BE">
        <w:rPr>
          <w:b/>
          <w:bCs/>
          <w:highlight w:val="green"/>
          <w:u w:val="single"/>
        </w:rPr>
        <w:t>by</w:t>
      </w:r>
      <w:r w:rsidRPr="008A66BE">
        <w:rPr>
          <w:highlight w:val="green"/>
          <w:u w:val="single"/>
        </w:rPr>
        <w:t xml:space="preserve"> </w:t>
      </w:r>
      <w:r w:rsidRPr="008A66BE">
        <w:rPr>
          <w:b/>
          <w:bCs/>
          <w:highlight w:val="green"/>
          <w:u w:val="single"/>
        </w:rPr>
        <w:t>escalating</w:t>
      </w:r>
      <w:r w:rsidRPr="00EB5F0D">
        <w:rPr>
          <w:u w:val="single"/>
        </w:rPr>
        <w:t xml:space="preserve">, </w:t>
      </w:r>
      <w:r w:rsidRPr="008A66BE">
        <w:rPr>
          <w:highlight w:val="green"/>
          <w:u w:val="single"/>
        </w:rPr>
        <w:t xml:space="preserve">rather than halting, its </w:t>
      </w:r>
      <w:r w:rsidRPr="008A66BE">
        <w:rPr>
          <w:b/>
          <w:bCs/>
          <w:highlight w:val="green"/>
          <w:u w:val="single"/>
        </w:rPr>
        <w:t>conventional</w:t>
      </w:r>
      <w:r w:rsidRPr="008A66BE">
        <w:rPr>
          <w:highlight w:val="green"/>
          <w:u w:val="single"/>
        </w:rPr>
        <w:t xml:space="preserve"> </w:t>
      </w:r>
      <w:r w:rsidRPr="008A66BE">
        <w:rPr>
          <w:b/>
          <w:bCs/>
          <w:highlight w:val="green"/>
          <w:u w:val="single"/>
        </w:rPr>
        <w:t>attacks</w:t>
      </w:r>
      <w:r w:rsidRPr="00EB5F0D">
        <w:rPr>
          <w:sz w:val="16"/>
        </w:rPr>
        <w:t xml:space="preserve">. If China’s nuclear forces were targeted, it would put even greater strain on the operators of China’s nuclear forces. </w:t>
      </w:r>
      <w:r w:rsidRPr="008A66BE">
        <w:rPr>
          <w:highlight w:val="green"/>
          <w:u w:val="single"/>
        </w:rPr>
        <w:t xml:space="preserve">A </w:t>
      </w:r>
      <w:r w:rsidRPr="008A66BE">
        <w:rPr>
          <w:b/>
          <w:bCs/>
          <w:highlight w:val="green"/>
          <w:u w:val="single"/>
        </w:rPr>
        <w:t>slippery</w:t>
      </w:r>
      <w:r w:rsidRPr="008A66BE">
        <w:rPr>
          <w:highlight w:val="green"/>
          <w:u w:val="single"/>
        </w:rPr>
        <w:t xml:space="preserve"> </w:t>
      </w:r>
      <w:r w:rsidRPr="008A66BE">
        <w:rPr>
          <w:b/>
          <w:bCs/>
          <w:highlight w:val="green"/>
          <w:u w:val="single"/>
        </w:rPr>
        <w:t>slope</w:t>
      </w:r>
      <w:r w:rsidRPr="008A66BE">
        <w:rPr>
          <w:highlight w:val="green"/>
          <w:u w:val="single"/>
        </w:rPr>
        <w:t xml:space="preserve"> </w:t>
      </w:r>
      <w:r w:rsidRPr="008A66BE">
        <w:rPr>
          <w:b/>
          <w:bCs/>
          <w:highlight w:val="green"/>
          <w:u w:val="single"/>
        </w:rPr>
        <w:t>to</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war</w:t>
      </w:r>
      <w:r w:rsidRPr="008A66BE">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A66BE">
        <w:rPr>
          <w:b/>
          <w:bCs/>
          <w:highlight w:val="green"/>
          <w:u w:val="single"/>
        </w:rPr>
        <w:t>nuclear</w:t>
      </w:r>
      <w:r w:rsidRPr="008A66BE">
        <w:rPr>
          <w:highlight w:val="green"/>
          <w:u w:val="single"/>
        </w:rPr>
        <w:t xml:space="preserve"> </w:t>
      </w:r>
      <w:r w:rsidRPr="008A66BE">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A66BE">
        <w:rPr>
          <w:b/>
          <w:bCs/>
          <w:highlight w:val="green"/>
          <w:u w:val="single"/>
        </w:rPr>
        <w:t>increases</w:t>
      </w:r>
      <w:r w:rsidRPr="008A66BE">
        <w:rPr>
          <w:highlight w:val="green"/>
          <w:u w:val="single"/>
        </w:rPr>
        <w:t xml:space="preserve"> the </w:t>
      </w:r>
      <w:r w:rsidRPr="008A66BE">
        <w:rPr>
          <w:b/>
          <w:bCs/>
          <w:highlight w:val="green"/>
          <w:u w:val="single"/>
        </w:rPr>
        <w:t>risk</w:t>
      </w:r>
      <w:r w:rsidRPr="008A66BE">
        <w:rPr>
          <w:highlight w:val="green"/>
          <w:u w:val="single"/>
        </w:rPr>
        <w:t xml:space="preserve"> </w:t>
      </w:r>
      <w:r w:rsidRPr="008A66BE">
        <w:rPr>
          <w:b/>
          <w:bCs/>
          <w:highlight w:val="green"/>
          <w:u w:val="single"/>
        </w:rPr>
        <w:t>that</w:t>
      </w:r>
      <w:r w:rsidRPr="008A66BE">
        <w:rPr>
          <w:highlight w:val="green"/>
          <w:u w:val="single"/>
        </w:rPr>
        <w:t xml:space="preserve"> a </w:t>
      </w:r>
      <w:r w:rsidRPr="008A66BE">
        <w:rPr>
          <w:b/>
          <w:bCs/>
          <w:highlight w:val="green"/>
          <w:u w:val="single"/>
        </w:rPr>
        <w:t>war</w:t>
      </w:r>
      <w:r w:rsidRPr="008A66BE">
        <w:rPr>
          <w:highlight w:val="green"/>
          <w:u w:val="single"/>
        </w:rPr>
        <w:t xml:space="preserve"> between the U</w:t>
      </w:r>
      <w:r w:rsidRPr="00EB5F0D">
        <w:rPr>
          <w:u w:val="single"/>
        </w:rPr>
        <w:t xml:space="preserve">nited </w:t>
      </w:r>
      <w:r w:rsidRPr="008A66BE">
        <w:rPr>
          <w:highlight w:val="green"/>
          <w:u w:val="single"/>
        </w:rPr>
        <w:t>S</w:t>
      </w:r>
      <w:r w:rsidRPr="00EB5F0D">
        <w:rPr>
          <w:u w:val="single"/>
        </w:rPr>
        <w:t xml:space="preserve">tates </w:t>
      </w:r>
      <w:r w:rsidRPr="008A66BE">
        <w:rPr>
          <w:highlight w:val="green"/>
          <w:u w:val="single"/>
        </w:rPr>
        <w:t xml:space="preserve">and China </w:t>
      </w:r>
      <w:r w:rsidRPr="008A66BE">
        <w:rPr>
          <w:b/>
          <w:bCs/>
          <w:highlight w:val="green"/>
          <w:u w:val="single"/>
        </w:rPr>
        <w:t>will</w:t>
      </w:r>
      <w:r w:rsidRPr="008A66BE">
        <w:rPr>
          <w:highlight w:val="green"/>
          <w:u w:val="single"/>
        </w:rPr>
        <w:t xml:space="preserve"> </w:t>
      </w:r>
      <w:r w:rsidRPr="008A66BE">
        <w:rPr>
          <w:b/>
          <w:bCs/>
          <w:highlight w:val="green"/>
          <w:u w:val="single"/>
        </w:rPr>
        <w:t>end</w:t>
      </w:r>
      <w:r w:rsidRPr="008A66BE">
        <w:rPr>
          <w:highlight w:val="green"/>
          <w:u w:val="single"/>
        </w:rPr>
        <w:t xml:space="preserve"> </w:t>
      </w:r>
      <w:r w:rsidRPr="008A66BE">
        <w:rPr>
          <w:b/>
          <w:bCs/>
          <w:highlight w:val="green"/>
          <w:u w:val="single"/>
        </w:rPr>
        <w:t>in</w:t>
      </w:r>
      <w:r w:rsidRPr="008A66BE">
        <w:rPr>
          <w:highlight w:val="green"/>
          <w:u w:val="single"/>
        </w:rPr>
        <w:t xml:space="preserve"> a nuclear exchange with </w:t>
      </w:r>
      <w:r w:rsidRPr="00EB5F0D">
        <w:rPr>
          <w:u w:val="single"/>
        </w:rPr>
        <w:t xml:space="preserve">unpredictable and </w:t>
      </w:r>
      <w:r w:rsidRPr="008A66BE">
        <w:rPr>
          <w:b/>
          <w:bCs/>
          <w:highlight w:val="green"/>
          <w:u w:val="single"/>
        </w:rPr>
        <w:t>catastrophic</w:t>
      </w:r>
      <w:r w:rsidRPr="008A66BE">
        <w:rPr>
          <w:highlight w:val="green"/>
          <w:u w:val="single"/>
        </w:rPr>
        <w:t xml:space="preserve"> </w:t>
      </w:r>
      <w:r w:rsidRPr="008A66BE">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14B8CA81" w14:textId="1B8B9A03" w:rsidR="008F2512" w:rsidRDefault="008F2512" w:rsidP="008F2512">
      <w:pPr>
        <w:pStyle w:val="Heading3"/>
      </w:pPr>
      <w:r>
        <w:t>3</w:t>
      </w:r>
    </w:p>
    <w:p w14:paraId="55A0303E" w14:textId="77777777" w:rsidR="008F2512" w:rsidRPr="008F2512" w:rsidRDefault="008F2512" w:rsidP="008F2512"/>
    <w:sectPr w:rsidR="008F2512" w:rsidRPr="008F25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07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D6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CD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0F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072D"/>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512"/>
    <w:rsid w:val="008F41FD"/>
    <w:rsid w:val="008F4479"/>
    <w:rsid w:val="008F4BA0"/>
    <w:rsid w:val="00901726"/>
    <w:rsid w:val="009116E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6DB"/>
    <w:rsid w:val="00F053D8"/>
    <w:rsid w:val="00F07888"/>
    <w:rsid w:val="00F1313D"/>
    <w:rsid w:val="00F201E7"/>
    <w:rsid w:val="00F204E0"/>
    <w:rsid w:val="00F20B16"/>
    <w:rsid w:val="00F21C79"/>
    <w:rsid w:val="00F238C9"/>
    <w:rsid w:val="00F23CA5"/>
    <w:rsid w:val="00F249A0"/>
    <w:rsid w:val="00F277AA"/>
    <w:rsid w:val="00F31955"/>
    <w:rsid w:val="00F34C06"/>
    <w:rsid w:val="00F43EA3"/>
    <w:rsid w:val="00F50C55"/>
    <w:rsid w:val="00F57FFB"/>
    <w:rsid w:val="00F601E6"/>
    <w:rsid w:val="00F73954"/>
    <w:rsid w:val="00F90A92"/>
    <w:rsid w:val="00F94060"/>
    <w:rsid w:val="00FA56F6"/>
    <w:rsid w:val="00FB0D10"/>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317A4B"/>
  <w14:defaultImageDpi w14:val="300"/>
  <w15:docId w15:val="{AB4F418B-AFA5-9146-B164-FEEAC85F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4D6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C4D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4D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4D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21,T,No Spacing5,Ta"/>
    <w:basedOn w:val="Normal"/>
    <w:next w:val="Normal"/>
    <w:link w:val="Heading4Char"/>
    <w:uiPriority w:val="9"/>
    <w:unhideWhenUsed/>
    <w:qFormat/>
    <w:rsid w:val="000C4D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4D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4D67"/>
  </w:style>
  <w:style w:type="character" w:customStyle="1" w:styleId="Heading1Char">
    <w:name w:val="Heading 1 Char"/>
    <w:aliases w:val="Pocket Char"/>
    <w:basedOn w:val="DefaultParagraphFont"/>
    <w:link w:val="Heading1"/>
    <w:uiPriority w:val="9"/>
    <w:rsid w:val="000C4D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4D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C4D67"/>
    <w:rPr>
      <w:rFonts w:ascii="Calibri" w:eastAsiaTheme="majorEastAsia" w:hAnsi="Calibri" w:cstheme="majorBidi"/>
      <w:b/>
      <w:bCs/>
      <w:sz w:val="32"/>
      <w:szCs w:val="32"/>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9"/>
    <w:rsid w:val="000C4D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0C4D6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link w:val="card"/>
    <w:uiPriority w:val="1"/>
    <w:qFormat/>
    <w:rsid w:val="000C4D67"/>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0C4D6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C4D67"/>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TA"/>
    <w:basedOn w:val="DefaultParagraphFont"/>
    <w:link w:val="NoSpacing"/>
    <w:uiPriority w:val="99"/>
    <w:unhideWhenUsed/>
    <w:rsid w:val="000C4D67"/>
    <w:rPr>
      <w:color w:val="auto"/>
      <w:u w:val="none"/>
    </w:rPr>
  </w:style>
  <w:style w:type="paragraph" w:styleId="DocumentMap">
    <w:name w:val="Document Map"/>
    <w:basedOn w:val="Normal"/>
    <w:link w:val="DocumentMapChar"/>
    <w:uiPriority w:val="99"/>
    <w:semiHidden/>
    <w:unhideWhenUsed/>
    <w:rsid w:val="000C4D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4D67"/>
    <w:rPr>
      <w:rFonts w:ascii="Lucida Grande" w:hAnsi="Lucida Grande" w:cs="Lucida Grande"/>
    </w:rPr>
  </w:style>
  <w:style w:type="paragraph" w:customStyle="1" w:styleId="textbold">
    <w:name w:val="text bold"/>
    <w:basedOn w:val="Normal"/>
    <w:link w:val="Emphasis"/>
    <w:uiPriority w:val="20"/>
    <w:qFormat/>
    <w:rsid w:val="007B072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link w:val="StyleUnderline"/>
    <w:uiPriority w:val="99"/>
    <w:qFormat/>
    <w:rsid w:val="007B072D"/>
    <w:pPr>
      <w:ind w:left="288" w:right="288"/>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C4D67"/>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C4D67"/>
    <w:rPr>
      <w:rFonts w:ascii="Times New Roman" w:eastAsia="Times New Roman" w:hAnsi="Times New Roman" w:cs="Times New Roman"/>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8F251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26" Type="http://schemas.openxmlformats.org/officeDocument/2006/relationships/hyperlink" Target="https://archive.md/o/Hlbi1/https:/www.amazon.com/Cross-Domain-Deterrence-Strategy-Era-Complexity/dp/0190908653" TargetMode="External"/><Relationship Id="rId39" Type="http://schemas.openxmlformats.org/officeDocument/2006/relationships/hyperlink" Target="https://archive.md/o/bc9l4/https:/spacenews.com/spacety-releases-first-sar-images/" TargetMode="External"/><Relationship Id="rId21" Type="http://schemas.openxmlformats.org/officeDocument/2006/relationships/hyperlink" Target="https://www.scirp.org/journal/paperinformation.aspx?paperid=85201" TargetMode="External"/><Relationship Id="rId34" Type="http://schemas.openxmlformats.org/officeDocument/2006/relationships/hyperlink" Target="https://hbr.org/2021/05/what-the-west-gets-wrong-about-china%20accessed%2012/14/21"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www.scirp.org/journal/paperinformation.aspx?paperid=85201" TargetMode="External"/><Relationship Id="rId29" Type="http://schemas.openxmlformats.org/officeDocument/2006/relationships/hyperlink" Target="https://www.technologyreview.com/silicon-valley/amazon/" TargetMode="External"/><Relationship Id="rId41" Type="http://schemas.openxmlformats.org/officeDocument/2006/relationships/hyperlink" Target="http://www.jessicachenweiss.com/uploads/3/0/6/3/30636001/19-01-24-elite-statements-isq-c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s://www.scirp.org/journal/paperinformation.aspx?paperid=85201" TargetMode="External"/><Relationship Id="rId32" Type="http://schemas.openxmlformats.org/officeDocument/2006/relationships/hyperlink" Target="https://hbr.org/search?term=rana%20mitter&amp;search_type=search-all" TargetMode="External"/><Relationship Id="rId37" Type="http://schemas.openxmlformats.org/officeDocument/2006/relationships/hyperlink" Target="https://archive.md/o/bc9l4/www.cpppc.org/en/zy/994006.jhtml" TargetMode="External"/><Relationship Id="rId40" Type="http://schemas.openxmlformats.org/officeDocument/2006/relationships/hyperlink" Target="https://archive.md/o/bc9l4/https:/www.bbc.com/news/science-environment-54076895"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www.technologyreview.com/2019/06/26/134510/asteroid-mining-bubble-burst-history/" TargetMode="External"/><Relationship Id="rId36" Type="http://schemas.openxmlformats.org/officeDocument/2006/relationships/hyperlink" Target="https://www.technologyreview.com/2021/01/21/1016513/china-private-commercial-space-industry-dominance/"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www.scirp.org/journal/paperinformation.aspx?paperid=85201" TargetMode="External"/><Relationship Id="rId31" Type="http://schemas.openxmlformats.org/officeDocument/2006/relationships/hyperlink" Target="http://www.thespacereview.com/article/2915/1"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www.foreignaffairs.com/articles/space/2019-03-26/why-creating-space-force-changes-nothing%20accessed%2012/10/21" TargetMode="External"/><Relationship Id="rId30" Type="http://schemas.openxmlformats.org/officeDocument/2006/relationships/hyperlink" Target="https://www.spaceangels.com/" TargetMode="External"/><Relationship Id="rId35" Type="http://schemas.openxmlformats.org/officeDocument/2006/relationships/hyperlink" Target="https://hbr.org/2011/06/what-the-west-doesnt-get-about-china"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hyperlink" Target="https://www.cfr.org/blog/outer-space-treatys-midlife-funk%20accessed%2012/11/2021" TargetMode="External"/><Relationship Id="rId33" Type="http://schemas.openxmlformats.org/officeDocument/2006/relationships/hyperlink" Target="https://hbr.org/search?term=elsbeth%20johnson&amp;search_type=search-all" TargetMode="External"/><Relationship Id="rId38" Type="http://schemas.openxmlformats.org/officeDocument/2006/relationships/hyperlink" Target="https://archive.md/o/bc9l4/https:/www.ida.org/-/media/feature/publications/e/ev/evaluation-of-chinas-commercial-space-sector/d-10873.ash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23665</Words>
  <Characters>134892</Characters>
  <Application>Microsoft Office Word</Application>
  <DocSecurity>0</DocSecurity>
  <Lines>1124</Lines>
  <Paragraphs>316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158241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9</cp:revision>
  <dcterms:created xsi:type="dcterms:W3CDTF">2022-01-08T15:06:00Z</dcterms:created>
  <dcterms:modified xsi:type="dcterms:W3CDTF">2022-01-08T15:27:00Z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