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0E68" w14:textId="0EC3A39D" w:rsidR="00B22CEB" w:rsidRDefault="00B22CEB" w:rsidP="00B22CEB">
      <w:pPr>
        <w:pStyle w:val="Heading3"/>
      </w:pPr>
      <w:bookmarkStart w:id="0" w:name="_Hlk55656308"/>
      <w:r>
        <w:t>1</w:t>
      </w:r>
    </w:p>
    <w:p w14:paraId="7A872F64" w14:textId="77777777" w:rsidR="00B22CEB" w:rsidRPr="003A4E8C" w:rsidRDefault="00B22CEB" w:rsidP="00B22CEB">
      <w:pPr>
        <w:pStyle w:val="Heading4"/>
        <w:rPr>
          <w:rFonts w:asciiTheme="majorHAnsi" w:hAnsiTheme="majorHAnsi" w:cstheme="majorHAnsi"/>
        </w:rPr>
      </w:pPr>
      <w:r w:rsidRPr="003A4E8C">
        <w:rPr>
          <w:rFonts w:asciiTheme="majorHAnsi" w:hAnsiTheme="majorHAnsi" w:cstheme="majorHAnsi"/>
        </w:rPr>
        <w:t>Text: Private appropriation of outer space except for mega constellations is unjust. The internet capabilities resulting from the satellites should be distributed evenly throughout the world in a communist manner.</w:t>
      </w:r>
    </w:p>
    <w:p w14:paraId="2F31FE87" w14:textId="77777777" w:rsidR="00B22CEB" w:rsidRPr="003A4E8C" w:rsidRDefault="00B22CEB" w:rsidP="00B22CEB">
      <w:pPr>
        <w:pStyle w:val="Heading4"/>
        <w:rPr>
          <w:rFonts w:asciiTheme="majorHAnsi" w:hAnsiTheme="majorHAnsi" w:cstheme="majorHAnsi"/>
        </w:rPr>
      </w:pPr>
      <w:r w:rsidRPr="003A4E8C">
        <w:rPr>
          <w:rFonts w:asciiTheme="majorHAnsi" w:hAnsiTheme="majorHAnsi" w:cstheme="majorHAnsi"/>
        </w:rPr>
        <w:t xml:space="preserve">It competes – it doesn’t ban a form of private appropriation – anything else would-be severance which is a voter for shiftiness and moots the </w:t>
      </w:r>
      <w:proofErr w:type="spellStart"/>
      <w:r w:rsidRPr="003A4E8C">
        <w:rPr>
          <w:rFonts w:asciiTheme="majorHAnsi" w:hAnsiTheme="majorHAnsi" w:cstheme="majorHAnsi"/>
        </w:rPr>
        <w:t>nb</w:t>
      </w:r>
      <w:proofErr w:type="spellEnd"/>
      <w:r w:rsidRPr="003A4E8C">
        <w:rPr>
          <w:rFonts w:asciiTheme="majorHAnsi" w:hAnsiTheme="majorHAnsi" w:cstheme="majorHAnsi"/>
        </w:rPr>
        <w:t xml:space="preserve"> to zero</w:t>
      </w:r>
    </w:p>
    <w:p w14:paraId="2BFE3A84" w14:textId="77777777" w:rsidR="00B22CEB" w:rsidRPr="003A4E8C" w:rsidRDefault="00B22CEB" w:rsidP="00B22CEB">
      <w:pPr>
        <w:pStyle w:val="Heading4"/>
        <w:rPr>
          <w:rFonts w:asciiTheme="majorHAnsi" w:hAnsiTheme="majorHAnsi" w:cstheme="majorHAnsi"/>
        </w:rPr>
      </w:pPr>
      <w:bookmarkStart w:id="1" w:name="_Hlk90722835"/>
      <w:r w:rsidRPr="003A4E8C">
        <w:rPr>
          <w:rFonts w:asciiTheme="majorHAnsi" w:hAnsiTheme="majorHAnsi" w:cstheme="majorHAnsi"/>
        </w:rPr>
        <w:t>Internet is open to massive vulnerabilities now</w:t>
      </w:r>
    </w:p>
    <w:p w14:paraId="531799A4" w14:textId="77777777" w:rsidR="00B22CEB" w:rsidRPr="003A4E8C" w:rsidRDefault="00B22CEB" w:rsidP="00B22CEB">
      <w:pPr>
        <w:rPr>
          <w:rFonts w:asciiTheme="majorHAnsi" w:hAnsiTheme="majorHAnsi" w:cstheme="majorHAnsi"/>
        </w:rPr>
      </w:pPr>
      <w:r w:rsidRPr="003A4E8C">
        <w:rPr>
          <w:rStyle w:val="Style13ptBold"/>
          <w:rFonts w:asciiTheme="majorHAnsi" w:hAnsiTheme="majorHAnsi" w:cstheme="majorHAnsi"/>
        </w:rPr>
        <w:t>Griffiths 19</w:t>
      </w:r>
      <w:r w:rsidRPr="003A4E8C">
        <w:rPr>
          <w:rFonts w:asciiTheme="majorHAnsi" w:hAnsiTheme="majorHAnsi" w:cstheme="majorHAnsi"/>
        </w:rPr>
        <w:t xml:space="preserve"> James Griffiths 7-26-2019 "The global internet is powered by vast undersea cables. But they’re vulnerable." </w:t>
      </w:r>
      <w:hyperlink r:id="rId9" w:history="1">
        <w:r w:rsidRPr="003A4E8C">
          <w:rPr>
            <w:rStyle w:val="Hyperlink"/>
            <w:rFonts w:asciiTheme="majorHAnsi" w:hAnsiTheme="majorHAnsi" w:cstheme="majorHAnsi"/>
          </w:rPr>
          <w:t>https://www.cnn.com/2019/07/25/asia/internet-undersea-cables-intl-hnk/index.html</w:t>
        </w:r>
      </w:hyperlink>
      <w:r w:rsidRPr="003A4E8C">
        <w:rPr>
          <w:rFonts w:asciiTheme="majorHAnsi" w:hAnsiTheme="majorHAnsi" w:cstheme="majorHAnsi"/>
        </w:rPr>
        <w:t xml:space="preserve"> (CNN Analyst)//</w:t>
      </w:r>
      <w:proofErr w:type="spellStart"/>
      <w:r w:rsidRPr="003A4E8C">
        <w:rPr>
          <w:rFonts w:asciiTheme="majorHAnsi" w:hAnsiTheme="majorHAnsi" w:cstheme="majorHAnsi"/>
        </w:rPr>
        <w:t>ELmer</w:t>
      </w:r>
      <w:proofErr w:type="spellEnd"/>
      <w:r w:rsidRPr="003A4E8C">
        <w:rPr>
          <w:rFonts w:asciiTheme="majorHAnsi" w:hAnsiTheme="majorHAnsi" w:cstheme="majorHAnsi"/>
        </w:rPr>
        <w:t xml:space="preserve"> </w:t>
      </w:r>
    </w:p>
    <w:p w14:paraId="4B6E118D"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3A4E8C">
        <w:rPr>
          <w:rFonts w:asciiTheme="majorHAnsi" w:hAnsiTheme="majorHAnsi" w:cstheme="majorHAnsi"/>
          <w:sz w:val="16"/>
        </w:rPr>
        <w:t>Marea</w:t>
      </w:r>
      <w:proofErr w:type="spellEnd"/>
      <w:r w:rsidRPr="003A4E8C">
        <w:rPr>
          <w:rFonts w:asciiTheme="majorHAnsi" w:hAnsiTheme="majorHAnsi" w:cstheme="majorHAnsi"/>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084519">
        <w:rPr>
          <w:rStyle w:val="Emphasis"/>
          <w:rFonts w:asciiTheme="majorHAnsi" w:hAnsiTheme="majorHAnsi" w:cstheme="majorHAnsi"/>
        </w:rPr>
        <w:t>Underwater cables</w:t>
      </w:r>
      <w:r w:rsidRPr="003A4E8C">
        <w:rPr>
          <w:rFonts w:asciiTheme="majorHAnsi" w:hAnsiTheme="majorHAnsi" w:cstheme="majorHAnsi"/>
          <w:sz w:val="16"/>
        </w:rPr>
        <w:t xml:space="preserve"> are the invisible force </w:t>
      </w:r>
      <w:r w:rsidRPr="00084519">
        <w:rPr>
          <w:rStyle w:val="Emphasis"/>
          <w:rFonts w:asciiTheme="majorHAnsi" w:hAnsiTheme="majorHAnsi" w:cstheme="majorHAnsi"/>
        </w:rPr>
        <w:t>driving</w:t>
      </w:r>
      <w:r w:rsidRPr="003A4E8C">
        <w:rPr>
          <w:rFonts w:asciiTheme="majorHAnsi" w:hAnsiTheme="majorHAnsi" w:cstheme="majorHAnsi"/>
          <w:sz w:val="16"/>
        </w:rPr>
        <w:t xml:space="preserve"> the </w:t>
      </w:r>
      <w:r w:rsidRPr="003A4E8C">
        <w:rPr>
          <w:rStyle w:val="Emphasis"/>
          <w:rFonts w:asciiTheme="majorHAnsi" w:hAnsiTheme="majorHAnsi" w:cstheme="majorHAnsi"/>
          <w:highlight w:val="green"/>
        </w:rPr>
        <w:t>modern internet</w:t>
      </w:r>
      <w:r w:rsidRPr="003A4E8C">
        <w:rPr>
          <w:rFonts w:asciiTheme="majorHAnsi" w:hAnsiTheme="majorHAnsi" w:cstheme="majorHAnsi"/>
          <w:sz w:val="16"/>
        </w:rPr>
        <w:t xml:space="preserve">, with many in recent years being funded by internet giants such as Facebook, Google, </w:t>
      </w:r>
      <w:proofErr w:type="gramStart"/>
      <w:r w:rsidRPr="003A4E8C">
        <w:rPr>
          <w:rFonts w:asciiTheme="majorHAnsi" w:hAnsiTheme="majorHAnsi" w:cstheme="majorHAnsi"/>
          <w:sz w:val="16"/>
        </w:rPr>
        <w:t>Microsoft</w:t>
      </w:r>
      <w:proofErr w:type="gramEnd"/>
      <w:r w:rsidRPr="003A4E8C">
        <w:rPr>
          <w:rFonts w:asciiTheme="majorHAnsi" w:hAnsiTheme="majorHAnsi" w:cstheme="majorHAnsi"/>
          <w:sz w:val="16"/>
        </w:rPr>
        <w:t xml:space="preserve"> and Amazon. They </w:t>
      </w:r>
      <w:r w:rsidRPr="003A4E8C">
        <w:rPr>
          <w:rStyle w:val="Emphasis"/>
          <w:rFonts w:asciiTheme="majorHAnsi" w:hAnsiTheme="majorHAnsi" w:cstheme="majorHAnsi"/>
          <w:highlight w:val="green"/>
        </w:rPr>
        <w:t xml:space="preserve">carry </w:t>
      </w:r>
      <w:r w:rsidRPr="00084519">
        <w:rPr>
          <w:rStyle w:val="Emphasis"/>
          <w:rFonts w:asciiTheme="majorHAnsi" w:hAnsiTheme="majorHAnsi" w:cstheme="majorHAnsi"/>
        </w:rPr>
        <w:t xml:space="preserve">almost all our </w:t>
      </w:r>
      <w:r w:rsidRPr="00084519">
        <w:rPr>
          <w:rStyle w:val="Emphasis"/>
          <w:rFonts w:asciiTheme="majorHAnsi" w:hAnsiTheme="majorHAnsi" w:cstheme="majorHAnsi"/>
          <w:highlight w:val="green"/>
        </w:rPr>
        <w:t>communications</w:t>
      </w:r>
      <w:r w:rsidRPr="003A4E8C">
        <w:rPr>
          <w:rFonts w:asciiTheme="majorHAnsi" w:hAnsiTheme="majorHAnsi" w:cstheme="majorHAnsi"/>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chief executive of Seacom, a </w:t>
      </w:r>
      <w:proofErr w:type="gramStart"/>
      <w:r w:rsidRPr="003A4E8C">
        <w:rPr>
          <w:rFonts w:asciiTheme="majorHAnsi" w:hAnsiTheme="majorHAnsi" w:cstheme="majorHAnsi"/>
          <w:sz w:val="16"/>
        </w:rPr>
        <w:t>multinational telecommunications</w:t>
      </w:r>
      <w:proofErr w:type="gramEnd"/>
      <w:r w:rsidRPr="003A4E8C">
        <w:rPr>
          <w:rFonts w:asciiTheme="majorHAnsi" w:hAnsiTheme="majorHAnsi" w:cstheme="majorHAnsi"/>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3A4E8C">
        <w:rPr>
          <w:rFonts w:asciiTheme="majorHAnsi" w:hAnsiTheme="majorHAnsi" w:cstheme="majorHAnsi"/>
          <w:sz w:val="16"/>
        </w:rPr>
        <w:t>In</w:t>
      </w:r>
      <w:proofErr w:type="gramEnd"/>
      <w:r w:rsidRPr="003A4E8C">
        <w:rPr>
          <w:rFonts w:asciiTheme="majorHAnsi" w:hAnsiTheme="majorHAnsi" w:cstheme="majorHAnsi"/>
          <w:sz w:val="16"/>
        </w:rPr>
        <w:t xml:space="preserve"> 2012, </w:t>
      </w:r>
      <w:r w:rsidRPr="00084519">
        <w:rPr>
          <w:rStyle w:val="Emphasis"/>
          <w:rFonts w:asciiTheme="majorHAnsi" w:hAnsiTheme="majorHAnsi" w:cstheme="majorHAnsi"/>
        </w:rPr>
        <w:t xml:space="preserve">Hurricane </w:t>
      </w:r>
      <w:r w:rsidRPr="003A4E8C">
        <w:rPr>
          <w:rStyle w:val="Emphasis"/>
          <w:rFonts w:asciiTheme="majorHAnsi" w:hAnsiTheme="majorHAnsi" w:cstheme="majorHAnsi"/>
          <w:highlight w:val="green"/>
        </w:rPr>
        <w:t>Sandy slammed</w:t>
      </w:r>
      <w:r w:rsidRPr="003A4E8C">
        <w:rPr>
          <w:rFonts w:asciiTheme="majorHAnsi" w:hAnsiTheme="majorHAnsi" w:cstheme="majorHAnsi"/>
          <w:sz w:val="16"/>
        </w:rPr>
        <w:t xml:space="preserve"> into the US East Coast, causing an estimated $71 billion in damage and knocking out several key exchanges where </w:t>
      </w:r>
      <w:r w:rsidRPr="003A4E8C">
        <w:rPr>
          <w:rStyle w:val="Emphasis"/>
          <w:rFonts w:asciiTheme="majorHAnsi" w:hAnsiTheme="majorHAnsi" w:cstheme="majorHAnsi"/>
          <w:highlight w:val="green"/>
        </w:rPr>
        <w:t>undersea cables</w:t>
      </w:r>
      <w:r w:rsidRPr="003A4E8C">
        <w:rPr>
          <w:rFonts w:asciiTheme="majorHAnsi" w:hAnsiTheme="majorHAnsi" w:cstheme="majorHAnsi"/>
          <w:sz w:val="16"/>
        </w:rPr>
        <w:t xml:space="preserve"> linked North America and Europe. “It was a major disruption,” Frank Rey, director of global network strategy for Microsoft’s Cloud Infrastructure and Operations division, said in a statement. “</w:t>
      </w:r>
      <w:r w:rsidRPr="003A4E8C">
        <w:rPr>
          <w:rFonts w:asciiTheme="majorHAnsi" w:hAnsiTheme="majorHAnsi" w:cstheme="majorHAnsi"/>
          <w:u w:val="single"/>
        </w:rPr>
        <w:t xml:space="preserve">The </w:t>
      </w:r>
      <w:r w:rsidRPr="003A4E8C">
        <w:rPr>
          <w:rStyle w:val="Emphasis"/>
          <w:rFonts w:asciiTheme="majorHAnsi" w:hAnsiTheme="majorHAnsi" w:cstheme="majorHAnsi"/>
          <w:highlight w:val="green"/>
        </w:rPr>
        <w:t xml:space="preserve">entire network </w:t>
      </w:r>
      <w:r w:rsidRPr="00084519">
        <w:rPr>
          <w:rStyle w:val="Emphasis"/>
          <w:rFonts w:asciiTheme="majorHAnsi" w:hAnsiTheme="majorHAnsi" w:cstheme="majorHAnsi"/>
        </w:rPr>
        <w:t xml:space="preserve">between North America and Europe </w:t>
      </w:r>
      <w:r w:rsidRPr="003A4E8C">
        <w:rPr>
          <w:rStyle w:val="Emphasis"/>
          <w:rFonts w:asciiTheme="majorHAnsi" w:hAnsiTheme="majorHAnsi" w:cstheme="majorHAnsi"/>
          <w:highlight w:val="green"/>
        </w:rPr>
        <w:t xml:space="preserve">was isolated </w:t>
      </w:r>
      <w:r w:rsidRPr="00084519">
        <w:rPr>
          <w:rStyle w:val="Emphasis"/>
          <w:rFonts w:asciiTheme="majorHAnsi" w:hAnsiTheme="majorHAnsi" w:cstheme="majorHAnsi"/>
        </w:rPr>
        <w:t>for a number of hours</w:t>
      </w:r>
      <w:r w:rsidRPr="003A4E8C">
        <w:rPr>
          <w:rStyle w:val="Emphasis"/>
          <w:rFonts w:asciiTheme="majorHAnsi" w:hAnsiTheme="majorHAnsi" w:cstheme="majorHAnsi"/>
          <w:highlight w:val="green"/>
        </w:rPr>
        <w:t>.</w:t>
      </w:r>
      <w:r w:rsidRPr="003A4E8C">
        <w:rPr>
          <w:rFonts w:asciiTheme="majorHAnsi" w:hAnsiTheme="majorHAnsi" w:cstheme="majorHAnsi"/>
          <w:u w:val="single"/>
        </w:rPr>
        <w:t xml:space="preserve"> For us, the storm </w:t>
      </w:r>
      <w:r w:rsidRPr="00084519">
        <w:rPr>
          <w:rStyle w:val="Emphasis"/>
          <w:rFonts w:asciiTheme="majorHAnsi" w:hAnsiTheme="majorHAnsi" w:cstheme="majorHAnsi"/>
        </w:rPr>
        <w:t>brought to light a potential challenge</w:t>
      </w:r>
      <w:r w:rsidRPr="00084519">
        <w:rPr>
          <w:rFonts w:asciiTheme="majorHAnsi" w:hAnsiTheme="majorHAnsi" w:cstheme="majorHAnsi"/>
          <w:u w:val="single"/>
        </w:rPr>
        <w:t xml:space="preserve"> </w:t>
      </w:r>
      <w:r w:rsidRPr="00084519">
        <w:rPr>
          <w:rStyle w:val="Emphasis"/>
          <w:rFonts w:asciiTheme="majorHAnsi" w:hAnsiTheme="majorHAnsi" w:cstheme="majorHAnsi"/>
          <w:bdr w:val="single" w:sz="4" w:space="0" w:color="auto"/>
        </w:rPr>
        <w:t>in the consolidation of transatlantic cables</w:t>
      </w:r>
      <w:r w:rsidRPr="003A4E8C">
        <w:rPr>
          <w:rFonts w:asciiTheme="majorHAnsi" w:hAnsiTheme="majorHAnsi" w:cstheme="majorHAnsi"/>
          <w:u w:val="single"/>
        </w:rPr>
        <w:t xml:space="preserve"> that all landed in New York and New Jersey.” For its newest cable, </w:t>
      </w:r>
      <w:proofErr w:type="spellStart"/>
      <w:r w:rsidRPr="003A4E8C">
        <w:rPr>
          <w:rFonts w:asciiTheme="majorHAnsi" w:hAnsiTheme="majorHAnsi" w:cstheme="majorHAnsi"/>
          <w:u w:val="single"/>
        </w:rPr>
        <w:t>Marea</w:t>
      </w:r>
      <w:proofErr w:type="spellEnd"/>
      <w:r w:rsidRPr="003A4E8C">
        <w:rPr>
          <w:rFonts w:asciiTheme="majorHAnsi" w:hAnsiTheme="majorHAnsi" w:cstheme="majorHAnsi"/>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3A4E8C">
        <w:rPr>
          <w:rStyle w:val="Emphasis"/>
          <w:rFonts w:asciiTheme="majorHAnsi" w:hAnsiTheme="majorHAnsi" w:cstheme="majorHAnsi"/>
          <w:highlight w:val="green"/>
        </w:rPr>
        <w:t>200</w:t>
      </w:r>
      <w:r w:rsidRPr="003A4E8C">
        <w:rPr>
          <w:rFonts w:asciiTheme="majorHAnsi" w:hAnsiTheme="majorHAnsi" w:cstheme="majorHAnsi"/>
          <w:u w:val="single"/>
        </w:rPr>
        <w:t xml:space="preserve"> such </w:t>
      </w:r>
      <w:r w:rsidRPr="003A4E8C">
        <w:rPr>
          <w:rStyle w:val="Emphasis"/>
          <w:rFonts w:asciiTheme="majorHAnsi" w:hAnsiTheme="majorHAnsi" w:cstheme="majorHAnsi"/>
          <w:highlight w:val="green"/>
        </w:rPr>
        <w:t>failures each year</w:t>
      </w:r>
      <w:r w:rsidRPr="003A4E8C">
        <w:rPr>
          <w:rFonts w:asciiTheme="majorHAnsi" w:hAnsiTheme="majorHAnsi" w:cstheme="majorHAnsi"/>
          <w:u w:val="single"/>
        </w:rPr>
        <w:t xml:space="preserve"> and the </w:t>
      </w:r>
      <w:r w:rsidRPr="00084519">
        <w:rPr>
          <w:rStyle w:val="Emphasis"/>
          <w:rFonts w:asciiTheme="majorHAnsi" w:hAnsiTheme="majorHAnsi" w:cstheme="majorHAnsi"/>
        </w:rPr>
        <w:t>vast majority are caused by humans</w:t>
      </w:r>
      <w:r w:rsidRPr="003A4E8C">
        <w:rPr>
          <w:rFonts w:asciiTheme="majorHAnsi" w:hAnsiTheme="majorHAnsi" w:cstheme="majorHAnsi"/>
          <w:u w:val="single"/>
        </w:rPr>
        <w:t>. “</w:t>
      </w:r>
      <w:r w:rsidRPr="00084519">
        <w:rPr>
          <w:rStyle w:val="Emphasis"/>
          <w:rFonts w:asciiTheme="majorHAnsi" w:hAnsiTheme="majorHAnsi" w:cstheme="majorHAnsi"/>
        </w:rPr>
        <w:t>Two-thirds</w:t>
      </w:r>
      <w:r w:rsidRPr="003A4E8C">
        <w:rPr>
          <w:rFonts w:asciiTheme="majorHAnsi" w:hAnsiTheme="majorHAnsi" w:cstheme="majorHAnsi"/>
          <w:u w:val="single"/>
        </w:rPr>
        <w:t xml:space="preserve"> of cable failures are </w:t>
      </w:r>
      <w:r w:rsidRPr="00084519">
        <w:rPr>
          <w:rStyle w:val="Emphasis"/>
          <w:rFonts w:asciiTheme="majorHAnsi" w:hAnsiTheme="majorHAnsi" w:cstheme="majorHAnsi"/>
        </w:rPr>
        <w:t>caused by accidental human activities</w:t>
      </w:r>
      <w:r w:rsidRPr="003A4E8C">
        <w:rPr>
          <w:rStyle w:val="Emphasis"/>
          <w:rFonts w:asciiTheme="majorHAnsi" w:hAnsiTheme="majorHAnsi" w:cstheme="majorHAnsi"/>
          <w:highlight w:val="green"/>
        </w:rPr>
        <w:t>,</w:t>
      </w:r>
      <w:r w:rsidRPr="003A4E8C">
        <w:rPr>
          <w:rFonts w:asciiTheme="majorHAnsi" w:hAnsiTheme="majorHAnsi" w:cstheme="majorHAnsi"/>
          <w:u w:val="single"/>
        </w:rPr>
        <w:t xml:space="preserve"> fishing nets and trawling and also ships’ anchors,” said Tim </w:t>
      </w:r>
      <w:proofErr w:type="spellStart"/>
      <w:r w:rsidRPr="003A4E8C">
        <w:rPr>
          <w:rFonts w:asciiTheme="majorHAnsi" w:hAnsiTheme="majorHAnsi" w:cstheme="majorHAnsi"/>
          <w:u w:val="single"/>
        </w:rPr>
        <w:t>Stronge</w:t>
      </w:r>
      <w:proofErr w:type="spellEnd"/>
      <w:r w:rsidRPr="003A4E8C">
        <w:rPr>
          <w:rFonts w:asciiTheme="majorHAnsi" w:hAnsiTheme="majorHAnsi" w:cstheme="majorHAnsi"/>
          <w:u w:val="single"/>
        </w:rPr>
        <w:t xml:space="preserve">, vice-president of research at </w:t>
      </w:r>
      <w:proofErr w:type="spellStart"/>
      <w:r w:rsidRPr="003A4E8C">
        <w:rPr>
          <w:rFonts w:asciiTheme="majorHAnsi" w:hAnsiTheme="majorHAnsi" w:cstheme="majorHAnsi"/>
          <w:u w:val="single"/>
        </w:rPr>
        <w:t>TeleGeography</w:t>
      </w:r>
      <w:proofErr w:type="spellEnd"/>
      <w:r w:rsidRPr="003A4E8C">
        <w:rPr>
          <w:rFonts w:asciiTheme="majorHAnsi" w:hAnsiTheme="majorHAnsi" w:cstheme="majorHAnsi"/>
          <w:u w:val="single"/>
        </w:rPr>
        <w:t>, a telecoms market research firm.</w:t>
      </w:r>
      <w:r w:rsidRPr="003A4E8C">
        <w:rPr>
          <w:rFonts w:asciiTheme="majorHAnsi" w:hAnsiTheme="majorHAnsi" w:cstheme="majorHAnsi"/>
          <w:sz w:val="16"/>
        </w:rPr>
        <w:t xml:space="preserve"> “The next largest category is natural disaster, mother nature – sometimes earthquakes but also underwater landslides.” </w:t>
      </w:r>
      <w:r w:rsidRPr="003A4E8C">
        <w:rPr>
          <w:rFonts w:asciiTheme="majorHAnsi" w:hAnsiTheme="majorHAnsi" w:cstheme="majorHAnsi"/>
          <w:u w:val="single"/>
        </w:rPr>
        <w:t xml:space="preserve">A magnitude-7.0 earthquake off the southwest coast off Taiwan in 2006, along with aftershocks, cut eight submarine cables which caused internet outages and disruption in Taiwan, Hong Kong, China, Japan, </w:t>
      </w:r>
      <w:proofErr w:type="gramStart"/>
      <w:r w:rsidRPr="003A4E8C">
        <w:rPr>
          <w:rFonts w:asciiTheme="majorHAnsi" w:hAnsiTheme="majorHAnsi" w:cstheme="majorHAnsi"/>
          <w:u w:val="single"/>
        </w:rPr>
        <w:t>Korea</w:t>
      </w:r>
      <w:proofErr w:type="gramEnd"/>
      <w:r w:rsidRPr="003A4E8C">
        <w:rPr>
          <w:rFonts w:asciiTheme="majorHAnsi" w:hAnsiTheme="majorHAnsi" w:cstheme="majorHAnsi"/>
          <w:u w:val="single"/>
        </w:rPr>
        <w:t xml:space="preserve"> and the Philippines. </w:t>
      </w:r>
      <w:proofErr w:type="spellStart"/>
      <w:r w:rsidRPr="003A4E8C">
        <w:rPr>
          <w:rFonts w:asciiTheme="majorHAnsi" w:hAnsiTheme="majorHAnsi" w:cstheme="majorHAnsi"/>
          <w:u w:val="single"/>
        </w:rPr>
        <w:t>Stronge</w:t>
      </w:r>
      <w:proofErr w:type="spellEnd"/>
      <w:r w:rsidRPr="003A4E8C">
        <w:rPr>
          <w:rFonts w:asciiTheme="majorHAnsi" w:hAnsiTheme="majorHAnsi" w:cstheme="majorHAnsi"/>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3A4E8C">
        <w:rPr>
          <w:rFonts w:asciiTheme="majorHAnsi" w:hAnsiTheme="majorHAnsi" w:cstheme="majorHAnsi"/>
          <w:u w:val="single"/>
        </w:rPr>
        <w:t>Clatterbuck</w:t>
      </w:r>
      <w:proofErr w:type="spellEnd"/>
      <w:r w:rsidRPr="003A4E8C">
        <w:rPr>
          <w:rFonts w:asciiTheme="majorHAnsi" w:hAnsiTheme="majorHAnsi" w:cstheme="majorHAnsi"/>
          <w:u w:val="single"/>
        </w:rPr>
        <w:t>. The process begins by looking at naval charts to plot the best route</w:t>
      </w:r>
      <w:r w:rsidRPr="003A4E8C">
        <w:rPr>
          <w:rFonts w:asciiTheme="majorHAnsi" w:hAnsiTheme="majorHAnsi" w:cstheme="majorHAnsi"/>
          <w:sz w:val="16"/>
        </w:rPr>
        <w:t xml:space="preserve">. Cables are safest in deep water where they can rest on a relatively flat </w:t>
      </w:r>
      <w:proofErr w:type="gramStart"/>
      <w:r w:rsidRPr="003A4E8C">
        <w:rPr>
          <w:rFonts w:asciiTheme="majorHAnsi" w:hAnsiTheme="majorHAnsi" w:cstheme="majorHAnsi"/>
          <w:sz w:val="16"/>
        </w:rPr>
        <w:t>seabed, and</w:t>
      </w:r>
      <w:proofErr w:type="gramEnd"/>
      <w:r w:rsidRPr="003A4E8C">
        <w:rPr>
          <w:rFonts w:asciiTheme="majorHAnsi" w:hAnsiTheme="majorHAnsi" w:cstheme="majorHAnsi"/>
          <w:sz w:val="16"/>
        </w:rPr>
        <w:t xml:space="preserve"> won’t rub against rocks or be at risk of other disturbances. “The deeper the better,”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3A4E8C">
        <w:rPr>
          <w:rFonts w:asciiTheme="majorHAnsi" w:hAnsiTheme="majorHAnsi" w:cstheme="majorHAnsi"/>
          <w:sz w:val="16"/>
        </w:rPr>
        <w:t>kevlar</w:t>
      </w:r>
      <w:proofErr w:type="spellEnd"/>
      <w:r w:rsidRPr="003A4E8C">
        <w:rPr>
          <w:rFonts w:asciiTheme="majorHAnsi" w:hAnsiTheme="majorHAnsi" w:cstheme="majorHAnsi"/>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3A4E8C">
        <w:rPr>
          <w:rFonts w:asciiTheme="majorHAnsi" w:hAnsiTheme="majorHAnsi" w:cstheme="majorHAnsi"/>
          <w:sz w:val="16"/>
        </w:rPr>
        <w:t>TeleGeography’s</w:t>
      </w:r>
      <w:proofErr w:type="spellEnd"/>
      <w:r w:rsidRPr="003A4E8C">
        <w:rPr>
          <w:rFonts w:asciiTheme="majorHAnsi" w:hAnsiTheme="majorHAnsi" w:cstheme="majorHAnsi"/>
          <w:sz w:val="16"/>
        </w:rPr>
        <w:t xml:space="preserve"> </w:t>
      </w:r>
      <w:proofErr w:type="spellStart"/>
      <w:r w:rsidRPr="003A4E8C">
        <w:rPr>
          <w:rFonts w:asciiTheme="majorHAnsi" w:hAnsiTheme="majorHAnsi" w:cstheme="majorHAnsi"/>
          <w:sz w:val="16"/>
        </w:rPr>
        <w:t>Stronge</w:t>
      </w:r>
      <w:proofErr w:type="spellEnd"/>
      <w:r w:rsidRPr="003A4E8C">
        <w:rPr>
          <w:rFonts w:asciiTheme="majorHAnsi" w:hAnsiTheme="majorHAnsi" w:cstheme="majorHAnsi"/>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said. “Sometimes it can take a month to load the cable onto a ship.” The </w:t>
      </w:r>
      <w:proofErr w:type="gramStart"/>
      <w:r w:rsidRPr="003A4E8C">
        <w:rPr>
          <w:rFonts w:asciiTheme="majorHAnsi" w:hAnsiTheme="majorHAnsi" w:cstheme="majorHAnsi"/>
          <w:sz w:val="16"/>
        </w:rPr>
        <w:t>6,600 kilometer</w:t>
      </w:r>
      <w:proofErr w:type="gramEnd"/>
      <w:r w:rsidRPr="003A4E8C">
        <w:rPr>
          <w:rFonts w:asciiTheme="majorHAnsi" w:hAnsiTheme="majorHAnsi" w:cstheme="majorHAnsi"/>
          <w:sz w:val="16"/>
        </w:rPr>
        <w:t xml:space="preserve"> (4,000 mile) </w:t>
      </w:r>
      <w:proofErr w:type="spellStart"/>
      <w:r w:rsidRPr="003A4E8C">
        <w:rPr>
          <w:rFonts w:asciiTheme="majorHAnsi" w:hAnsiTheme="majorHAnsi" w:cstheme="majorHAnsi"/>
          <w:sz w:val="16"/>
        </w:rPr>
        <w:t>Marea</w:t>
      </w:r>
      <w:proofErr w:type="spellEnd"/>
      <w:r w:rsidRPr="003A4E8C">
        <w:rPr>
          <w:rFonts w:asciiTheme="majorHAnsi" w:hAnsiTheme="majorHAnsi" w:cstheme="majorHAnsi"/>
          <w:sz w:val="16"/>
        </w:rPr>
        <w:t xml:space="preserve"> cable weighs over 4.6 million kilograms (10.2 million pounds), or the equivalent of 34 blue whales, according to Microsoft, which co-</w:t>
      </w:r>
      <w:proofErr w:type="spellStart"/>
      <w:r w:rsidRPr="003A4E8C">
        <w:rPr>
          <w:rFonts w:asciiTheme="majorHAnsi" w:hAnsiTheme="majorHAnsi" w:cstheme="majorHAnsi"/>
          <w:sz w:val="16"/>
        </w:rPr>
        <w:t>funded</w:t>
      </w:r>
      <w:proofErr w:type="spellEnd"/>
      <w:r w:rsidRPr="003A4E8C">
        <w:rPr>
          <w:rFonts w:asciiTheme="majorHAnsi" w:hAnsiTheme="majorHAnsi" w:cstheme="majorHAnsi"/>
          <w:sz w:val="16"/>
        </w:rPr>
        <w:t xml:space="preserve"> the project with Facebook. It took more than two years to lay the entire thing. Malicious cuts </w:t>
      </w:r>
      <w:proofErr w:type="gramStart"/>
      <w:r w:rsidRPr="003A4E8C">
        <w:rPr>
          <w:rFonts w:asciiTheme="majorHAnsi" w:hAnsiTheme="majorHAnsi" w:cstheme="majorHAnsi"/>
          <w:sz w:val="16"/>
        </w:rPr>
        <w:t>The</w:t>
      </w:r>
      <w:proofErr w:type="gramEnd"/>
      <w:r w:rsidRPr="003A4E8C">
        <w:rPr>
          <w:rFonts w:asciiTheme="majorHAnsi" w:hAnsiTheme="majorHAnsi" w:cstheme="majorHAnsi"/>
          <w:sz w:val="16"/>
        </w:rPr>
        <w:t xml:space="preserve"> blackout came without warning. In February 2008, a whole swath of North Africa and the Persian Gulf suddenly went </w:t>
      </w:r>
      <w:proofErr w:type="gramStart"/>
      <w:r w:rsidRPr="003A4E8C">
        <w:rPr>
          <w:rFonts w:asciiTheme="majorHAnsi" w:hAnsiTheme="majorHAnsi" w:cstheme="majorHAnsi"/>
          <w:sz w:val="16"/>
        </w:rPr>
        <w:t>offline, or</w:t>
      </w:r>
      <w:proofErr w:type="gramEnd"/>
      <w:r w:rsidRPr="003A4E8C">
        <w:rPr>
          <w:rFonts w:asciiTheme="majorHAnsi" w:hAnsiTheme="majorHAnsi" w:cstheme="majorHAnsi"/>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3A4E8C">
        <w:rPr>
          <w:rFonts w:asciiTheme="majorHAnsi" w:hAnsiTheme="majorHAnsi" w:cstheme="majorHAnsi"/>
          <w:sz w:val="16"/>
        </w:rPr>
        <w:t>5,400 kilogram</w:t>
      </w:r>
      <w:proofErr w:type="gramEnd"/>
      <w:r w:rsidRPr="003A4E8C">
        <w:rPr>
          <w:rFonts w:asciiTheme="majorHAnsi" w:hAnsiTheme="majorHAnsi" w:cstheme="majorHAnsi"/>
          <w:sz w:val="16"/>
        </w:rPr>
        <w:t xml:space="preserve"> (6-ton) anchor, the cable’s owner said. But the cause of the other damage was never explained, with suggestions it could have been the work of saboteurs. That raises </w:t>
      </w:r>
      <w:r w:rsidRPr="003A4E8C">
        <w:rPr>
          <w:rStyle w:val="Emphasis"/>
          <w:rFonts w:asciiTheme="majorHAnsi" w:hAnsiTheme="majorHAnsi" w:cstheme="majorHAnsi"/>
          <w:highlight w:val="green"/>
        </w:rPr>
        <w:t xml:space="preserve">the </w:t>
      </w:r>
      <w:r w:rsidRPr="00084519">
        <w:rPr>
          <w:rStyle w:val="Emphasis"/>
          <w:rFonts w:asciiTheme="majorHAnsi" w:hAnsiTheme="majorHAnsi" w:cstheme="majorHAnsi"/>
        </w:rPr>
        <w:t>issue of another threat to undersea cables</w:t>
      </w:r>
      <w:r w:rsidRPr="003A4E8C">
        <w:rPr>
          <w:rStyle w:val="Emphasis"/>
          <w:rFonts w:asciiTheme="majorHAnsi" w:hAnsiTheme="majorHAnsi" w:cstheme="majorHAnsi"/>
          <w:highlight w:val="green"/>
        </w:rPr>
        <w:t>: deliberate human attacks</w:t>
      </w:r>
      <w:r w:rsidRPr="003A4E8C">
        <w:rPr>
          <w:rFonts w:asciiTheme="majorHAnsi" w:hAnsiTheme="majorHAnsi" w:cstheme="majorHAnsi"/>
          <w:sz w:val="16"/>
        </w:rPr>
        <w:t>. In a 2017 paper for the right-wing think tank Policy Exchange, British lawmaker Rishi Sunak wrote that “</w:t>
      </w:r>
      <w:r w:rsidRPr="003A4E8C">
        <w:rPr>
          <w:rStyle w:val="Emphasis"/>
          <w:rFonts w:asciiTheme="majorHAnsi" w:hAnsiTheme="majorHAnsi" w:cstheme="majorHAnsi"/>
          <w:highlight w:val="green"/>
        </w:rPr>
        <w:t>security remains a challenge” for undersea cables</w:t>
      </w:r>
      <w:r w:rsidRPr="003A4E8C">
        <w:rPr>
          <w:rFonts w:asciiTheme="majorHAnsi" w:hAnsiTheme="majorHAnsi" w:cstheme="majorHAnsi"/>
          <w:sz w:val="16"/>
        </w:rPr>
        <w:t xml:space="preserve">. “Funneled through exposed choke points (often with minimal protection) and their isolated deep-sea locations entirely public, the arteries upon which the Internet and our modern world depends have </w:t>
      </w:r>
      <w:r w:rsidRPr="00084519">
        <w:rPr>
          <w:rStyle w:val="Emphasis"/>
          <w:rFonts w:asciiTheme="majorHAnsi" w:hAnsiTheme="majorHAnsi" w:cstheme="majorHAnsi"/>
          <w:bdr w:val="single" w:sz="4" w:space="0" w:color="auto"/>
        </w:rPr>
        <w:t xml:space="preserve">been left </w:t>
      </w:r>
      <w:r w:rsidRPr="003A4E8C">
        <w:rPr>
          <w:rStyle w:val="Emphasis"/>
          <w:rFonts w:asciiTheme="majorHAnsi" w:hAnsiTheme="majorHAnsi" w:cstheme="majorHAnsi"/>
          <w:highlight w:val="green"/>
          <w:bdr w:val="single" w:sz="4" w:space="0" w:color="auto"/>
        </w:rPr>
        <w:t>highly vulnerable</w:t>
      </w:r>
      <w:r w:rsidRPr="003A4E8C">
        <w:rPr>
          <w:rFonts w:asciiTheme="majorHAnsi" w:hAnsiTheme="majorHAnsi" w:cstheme="majorHAnsi"/>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3A4E8C">
        <w:rPr>
          <w:rFonts w:asciiTheme="majorHAnsi" w:hAnsiTheme="majorHAnsi" w:cstheme="majorHAnsi"/>
          <w:sz w:val="16"/>
        </w:rPr>
        <w:t>place</w:t>
      </w:r>
      <w:proofErr w:type="gramEnd"/>
      <w:r w:rsidRPr="003A4E8C">
        <w:rPr>
          <w:rFonts w:asciiTheme="majorHAnsi" w:hAnsiTheme="majorHAnsi" w:cstheme="majorHAnsi"/>
          <w:sz w:val="16"/>
        </w:rPr>
        <w:t xml:space="preserve"> you’d have to do it simultaneously on multiple cables,” he said. “You’d be focusing on the hardest aspect of disrupting a network.” </w:t>
      </w:r>
    </w:p>
    <w:p w14:paraId="58A43A6B" w14:textId="77777777" w:rsidR="00B22CEB" w:rsidRPr="003A4E8C" w:rsidRDefault="00B22CEB" w:rsidP="00B22CEB">
      <w:pPr>
        <w:pStyle w:val="Heading4"/>
        <w:rPr>
          <w:rFonts w:asciiTheme="majorHAnsi" w:hAnsiTheme="majorHAnsi" w:cstheme="majorHAnsi"/>
        </w:rPr>
      </w:pPr>
      <w:r w:rsidRPr="003A4E8C">
        <w:rPr>
          <w:rFonts w:asciiTheme="majorHAnsi" w:hAnsiTheme="majorHAnsi" w:cstheme="majorHAnsi"/>
        </w:rPr>
        <w:t>SpaceX satellites are key to internet access</w:t>
      </w:r>
    </w:p>
    <w:p w14:paraId="2F61FFCD" w14:textId="77777777" w:rsidR="00B22CEB" w:rsidRPr="003A4E8C" w:rsidRDefault="00B22CEB" w:rsidP="00B22CEB">
      <w:pPr>
        <w:rPr>
          <w:rFonts w:asciiTheme="majorHAnsi" w:hAnsiTheme="majorHAnsi" w:cstheme="majorHAnsi"/>
        </w:rPr>
      </w:pPr>
      <w:r w:rsidRPr="003A4E8C">
        <w:rPr>
          <w:rFonts w:asciiTheme="majorHAnsi" w:hAnsiTheme="majorHAnsi" w:cstheme="majorHAnsi"/>
        </w:rPr>
        <w:t xml:space="preserve">James </w:t>
      </w:r>
      <w:proofErr w:type="spellStart"/>
      <w:r w:rsidRPr="003A4E8C">
        <w:rPr>
          <w:rStyle w:val="Style13ptBold"/>
          <w:rFonts w:asciiTheme="majorHAnsi" w:hAnsiTheme="majorHAnsi" w:cstheme="majorHAnsi"/>
        </w:rPr>
        <w:t>Pethokoukis</w:t>
      </w:r>
      <w:proofErr w:type="spellEnd"/>
      <w:r w:rsidRPr="003A4E8C">
        <w:rPr>
          <w:rStyle w:val="Style13ptBold"/>
          <w:rFonts w:asciiTheme="majorHAnsi" w:hAnsiTheme="majorHAnsi" w:cstheme="majorHAnsi"/>
        </w:rPr>
        <w:t xml:space="preserve"> 11/30</w:t>
      </w:r>
      <w:r w:rsidRPr="003A4E8C">
        <w:rPr>
          <w:rFonts w:asciiTheme="majorHAnsi" w:hAnsiTheme="majorHAnsi" w:cstheme="majorHAnsi"/>
        </w:rPr>
        <w:t xml:space="preserve"> [James </w:t>
      </w:r>
      <w:proofErr w:type="spellStart"/>
      <w:r w:rsidRPr="003A4E8C">
        <w:rPr>
          <w:rFonts w:asciiTheme="majorHAnsi" w:hAnsiTheme="majorHAnsi" w:cstheme="majorHAnsi"/>
        </w:rPr>
        <w:t>Pethokoukis</w:t>
      </w:r>
      <w:proofErr w:type="spellEnd"/>
      <w:r w:rsidRPr="003A4E8C">
        <w:rPr>
          <w:rFonts w:asciiTheme="majorHAnsi" w:hAnsiTheme="majorHAnsi" w:cstheme="majorHAnsi"/>
        </w:rPr>
        <w:t xml:space="preserve">, a </w:t>
      </w:r>
      <w:proofErr w:type="gramStart"/>
      <w:r w:rsidRPr="003A4E8C">
        <w:rPr>
          <w:rFonts w:asciiTheme="majorHAnsi" w:hAnsiTheme="majorHAnsi" w:cstheme="majorHAnsi"/>
        </w:rPr>
        <w:t>columnist</w:t>
      </w:r>
      <w:proofErr w:type="gramEnd"/>
      <w:r w:rsidRPr="003A4E8C">
        <w:rPr>
          <w:rFonts w:asciiTheme="majorHAnsi" w:hAnsiTheme="majorHAnsi" w:cstheme="majorHAnsi"/>
        </w:rPr>
        <w:t xml:space="preserve"> and an economic policy analyst, is the Dewitt Wallace Fellow at the American Enterprise Institute, where he writes and edits the </w:t>
      </w:r>
      <w:proofErr w:type="spellStart"/>
      <w:r w:rsidRPr="003A4E8C">
        <w:rPr>
          <w:rFonts w:asciiTheme="majorHAnsi" w:hAnsiTheme="majorHAnsi" w:cstheme="majorHAnsi"/>
        </w:rPr>
        <w:t>AEIdeas</w:t>
      </w:r>
      <w:proofErr w:type="spellEnd"/>
      <w:r w:rsidRPr="003A4E8C">
        <w:rPr>
          <w:rFonts w:asciiTheme="majorHAnsi" w:hAnsiTheme="majorHAnsi" w:cstheme="majorHAnsi"/>
        </w:rPr>
        <w:t xml:space="preserve"> blog and hosts a weekly podcast, “Political Economy with James </w:t>
      </w:r>
      <w:proofErr w:type="spellStart"/>
      <w:r w:rsidRPr="003A4E8C">
        <w:rPr>
          <w:rFonts w:asciiTheme="majorHAnsi" w:hAnsiTheme="majorHAnsi" w:cstheme="majorHAnsi"/>
        </w:rPr>
        <w:t>Pethokoukis</w:t>
      </w:r>
      <w:proofErr w:type="spellEnd"/>
      <w:r w:rsidRPr="003A4E8C">
        <w:rPr>
          <w:rFonts w:asciiTheme="majorHAnsi" w:hAnsiTheme="majorHAnsi" w:cstheme="majorHAnsi"/>
        </w:rPr>
        <w:t xml:space="preserve">.” He is also a columnist for The Week and an official contributor to CNBC. “Why a SpaceX bankruptcy would hurt the global poor” Faster, </w:t>
      </w:r>
      <w:proofErr w:type="gramStart"/>
      <w:r w:rsidRPr="003A4E8C">
        <w:rPr>
          <w:rFonts w:asciiTheme="majorHAnsi" w:hAnsiTheme="majorHAnsi" w:cstheme="majorHAnsi"/>
        </w:rPr>
        <w:t>Please</w:t>
      </w:r>
      <w:proofErr w:type="gramEnd"/>
      <w:r w:rsidRPr="003A4E8C">
        <w:rPr>
          <w:rFonts w:asciiTheme="majorHAnsi" w:hAnsiTheme="majorHAnsi" w:cstheme="majorHAnsi"/>
        </w:rPr>
        <w:t xml:space="preserve">! November 30, </w:t>
      </w:r>
      <w:proofErr w:type="gramStart"/>
      <w:r w:rsidRPr="003A4E8C">
        <w:rPr>
          <w:rFonts w:asciiTheme="majorHAnsi" w:hAnsiTheme="majorHAnsi" w:cstheme="majorHAnsi"/>
        </w:rPr>
        <w:t>2021</w:t>
      </w:r>
      <w:proofErr w:type="gramEnd"/>
      <w:r w:rsidRPr="003A4E8C">
        <w:rPr>
          <w:rFonts w:asciiTheme="majorHAnsi" w:hAnsiTheme="majorHAnsi" w:cstheme="majorHAnsi"/>
        </w:rPr>
        <w:t xml:space="preserve"> </w:t>
      </w:r>
      <w:hyperlink r:id="rId10" w:history="1">
        <w:r w:rsidRPr="003A4E8C">
          <w:rPr>
            <w:rStyle w:val="Hyperlink"/>
            <w:rFonts w:asciiTheme="majorHAnsi" w:hAnsiTheme="majorHAnsi" w:cstheme="majorHAnsi"/>
          </w:rPr>
          <w:t>https://fasterplease.substack.com/p/-why-a-spacex-bankruptcy-would-hurt</w:t>
        </w:r>
      </w:hyperlink>
    </w:p>
    <w:p w14:paraId="5D9F28A6" w14:textId="77777777" w:rsidR="00B22CEB" w:rsidRPr="003A4E8C" w:rsidRDefault="00B22CEB" w:rsidP="00B22CEB">
      <w:pPr>
        <w:rPr>
          <w:rStyle w:val="StyleUnderline"/>
          <w:rFonts w:asciiTheme="majorHAnsi" w:hAnsiTheme="majorHAnsi" w:cstheme="majorHAnsi"/>
        </w:rPr>
      </w:pPr>
      <w:r w:rsidRPr="003A4E8C">
        <w:rPr>
          <w:rFonts w:asciiTheme="majorHAnsi" w:hAnsiTheme="majorHAnsi" w:cstheme="majorHAnsi"/>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are key to that upper bound. (Also: A Morgan Stanley survey of “institutional investors and industry experts” expect SpaceX to become more valuable than Tesla, currently a trillion-dollar company. We’ll see.) </w:t>
      </w:r>
      <w:proofErr w:type="gramStart"/>
      <w:r w:rsidRPr="003A4E8C">
        <w:rPr>
          <w:rFonts w:asciiTheme="majorHAnsi" w:hAnsiTheme="majorHAnsi" w:cstheme="majorHAnsi"/>
          <w:sz w:val="12"/>
        </w:rPr>
        <w:t>So</w:t>
      </w:r>
      <w:proofErr w:type="gramEnd"/>
      <w:r w:rsidRPr="003A4E8C">
        <w:rPr>
          <w:rFonts w:asciiTheme="majorHAnsi" w:hAnsiTheme="majorHAnsi" w:cstheme="majorHAnsi"/>
          <w:sz w:val="12"/>
        </w:rPr>
        <w:t xml:space="preserve"> it’s not surprising that Musk emphasizes the importance of the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satellite venture here</w:t>
      </w:r>
      <w:r w:rsidRPr="003A4E8C">
        <w:rPr>
          <w:rFonts w:asciiTheme="majorHAnsi" w:hAnsiTheme="majorHAnsi" w:cstheme="majorHAnsi"/>
          <w:sz w:val="12"/>
        </w:rPr>
        <w:t xml:space="preserve">, especially its next incarnation. Now go and Twitter search on the terms “Musk,” “ruining,” and “sky,” and you’ll find plenty of complaints about the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constellation — </w:t>
      </w:r>
      <w:r w:rsidRPr="003A4E8C">
        <w:rPr>
          <w:rStyle w:val="StyleUnderline"/>
          <w:rFonts w:asciiTheme="majorHAnsi" w:hAnsiTheme="majorHAnsi" w:cstheme="majorHAnsi"/>
        </w:rPr>
        <w:t xml:space="preserve">with currently </w:t>
      </w:r>
      <w:r w:rsidRPr="003A4E8C">
        <w:rPr>
          <w:rStyle w:val="StyleUnderline"/>
          <w:rFonts w:asciiTheme="majorHAnsi" w:hAnsiTheme="majorHAnsi" w:cstheme="majorHAnsi"/>
          <w:highlight w:val="green"/>
        </w:rPr>
        <w:t>more than 1,700 satellites</w:t>
      </w:r>
      <w:r w:rsidRPr="003A4E8C">
        <w:rPr>
          <w:rStyle w:val="StyleUnderline"/>
          <w:rFonts w:asciiTheme="majorHAnsi" w:hAnsiTheme="majorHAnsi" w:cstheme="majorHAnsi"/>
        </w:rPr>
        <w:t xml:space="preserve"> in low-Earth orbit.</w:t>
      </w:r>
      <w:r w:rsidRPr="003A4E8C">
        <w:rPr>
          <w:rFonts w:asciiTheme="majorHAnsi" w:hAnsiTheme="majorHAnsi" w:cstheme="majorHAnsi"/>
          <w:sz w:val="12"/>
        </w:rPr>
        <w:t xml:space="preserve"> For many of these keyboard critics,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is nothing more than an </w:t>
      </w:r>
      <w:proofErr w:type="spellStart"/>
      <w:r w:rsidRPr="003A4E8C">
        <w:rPr>
          <w:rFonts w:asciiTheme="majorHAnsi" w:hAnsiTheme="majorHAnsi" w:cstheme="majorHAnsi"/>
          <w:sz w:val="12"/>
        </w:rPr>
        <w:t>uberbillionaire's</w:t>
      </w:r>
      <w:proofErr w:type="spellEnd"/>
      <w:r w:rsidRPr="003A4E8C">
        <w:rPr>
          <w:rFonts w:asciiTheme="majorHAnsi" w:hAnsiTheme="majorHAnsi" w:cstheme="majorHAnsi"/>
          <w:sz w:val="12"/>
        </w:rPr>
        <w:t xml:space="preserve"> reckless effort to become an even wealthier </w:t>
      </w:r>
      <w:proofErr w:type="spellStart"/>
      <w:r w:rsidRPr="003A4E8C">
        <w:rPr>
          <w:rFonts w:asciiTheme="majorHAnsi" w:hAnsiTheme="majorHAnsi" w:cstheme="majorHAnsi"/>
          <w:sz w:val="12"/>
        </w:rPr>
        <w:t>uberbillionaire</w:t>
      </w:r>
      <w:proofErr w:type="spellEnd"/>
      <w:r w:rsidRPr="003A4E8C">
        <w:rPr>
          <w:rFonts w:asciiTheme="majorHAnsi" w:hAnsiTheme="majorHAnsi" w:cstheme="majorHAnsi"/>
          <w:sz w:val="12"/>
        </w:rPr>
        <w:t xml:space="preserve">. Or maybe it’s just another </w:t>
      </w:r>
      <w:proofErr w:type="spellStart"/>
      <w:r w:rsidRPr="003A4E8C">
        <w:rPr>
          <w:rFonts w:asciiTheme="majorHAnsi" w:hAnsiTheme="majorHAnsi" w:cstheme="majorHAnsi"/>
          <w:sz w:val="12"/>
        </w:rPr>
        <w:t>Muskian</w:t>
      </w:r>
      <w:proofErr w:type="spellEnd"/>
      <w:r w:rsidRPr="003A4E8C">
        <w:rPr>
          <w:rFonts w:asciiTheme="majorHAnsi" w:hAnsiTheme="majorHAnsi" w:cstheme="majorHAnsi"/>
          <w:sz w:val="12"/>
        </w:rPr>
        <w:t xml:space="preserve"> vanity project, like building rockets to Mars. Either way, these diehard anti-</w:t>
      </w:r>
      <w:proofErr w:type="spellStart"/>
      <w:r w:rsidRPr="003A4E8C">
        <w:rPr>
          <w:rFonts w:asciiTheme="majorHAnsi" w:hAnsiTheme="majorHAnsi" w:cstheme="majorHAnsi"/>
          <w:sz w:val="12"/>
        </w:rPr>
        <w:t>Muskers</w:t>
      </w:r>
      <w:proofErr w:type="spellEnd"/>
      <w:r w:rsidRPr="003A4E8C">
        <w:rPr>
          <w:rFonts w:asciiTheme="majorHAnsi" w:hAnsiTheme="majorHAnsi" w:cstheme="majorHAnsi"/>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is unclear, though it seems to be Musk’s goal that the telecom business will one day help fund his Mars ambitions. But the venture isn’t there yet. Last summer, Musk estimated that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would likely need between $20 billion and $30 billion in investment. "If we succeed in not going bankrupt, then that'll be great, and we can move on from there," Musk said. For now,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aims to add another 1,000</w:t>
      </w:r>
      <w:r w:rsidRPr="003A4E8C">
        <w:rPr>
          <w:rStyle w:val="StyleUnderline"/>
          <w:rFonts w:asciiTheme="majorHAnsi" w:hAnsiTheme="majorHAnsi" w:cstheme="majorHAnsi"/>
        </w:rPr>
        <w:t xml:space="preserve"> satellites </w:t>
      </w:r>
      <w:r w:rsidRPr="003A4E8C">
        <w:rPr>
          <w:rStyle w:val="StyleUnderline"/>
          <w:rFonts w:asciiTheme="majorHAnsi" w:hAnsiTheme="majorHAnsi" w:cstheme="majorHAnsi"/>
          <w:highlight w:val="green"/>
        </w:rPr>
        <w:t>a year</w:t>
      </w:r>
      <w:r w:rsidRPr="003A4E8C">
        <w:rPr>
          <w:rFonts w:asciiTheme="majorHAnsi" w:hAnsiTheme="majorHAnsi" w:cstheme="majorHAnsi"/>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satellites — “the 333-second exposure shows at least 19 satellites passing overhead” — on astronomical observations, via the </w:t>
      </w:r>
      <w:proofErr w:type="spellStart"/>
      <w:r w:rsidRPr="003A4E8C">
        <w:rPr>
          <w:rFonts w:asciiTheme="majorHAnsi" w:hAnsiTheme="majorHAnsi" w:cstheme="majorHAnsi"/>
          <w:sz w:val="12"/>
        </w:rPr>
        <w:t>IFLScience</w:t>
      </w:r>
      <w:proofErr w:type="spellEnd"/>
      <w:r w:rsidRPr="003A4E8C">
        <w:rPr>
          <w:rFonts w:asciiTheme="majorHAnsi" w:hAnsiTheme="majorHAnsi" w:cstheme="majorHAnsi"/>
          <w:sz w:val="12"/>
        </w:rPr>
        <w:t xml:space="preserve"> website: Of course, framing the trade-off as the above picture vs. “better global internet” doesn’t quite capture the benefits of the latter. And they are considerable. </w:t>
      </w:r>
      <w:r w:rsidRPr="003A4E8C">
        <w:rPr>
          <w:rStyle w:val="StyleUnderline"/>
          <w:rFonts w:asciiTheme="majorHAnsi" w:hAnsiTheme="majorHAnsi" w:cstheme="majorHAnsi"/>
          <w:highlight w:val="green"/>
        </w:rPr>
        <w:t>There remains</w:t>
      </w:r>
      <w:r w:rsidRPr="003A4E8C">
        <w:rPr>
          <w:rStyle w:val="StyleUnderline"/>
          <w:rFonts w:asciiTheme="majorHAnsi" w:hAnsiTheme="majorHAnsi" w:cstheme="majorHAnsi"/>
        </w:rPr>
        <w:t xml:space="preserve"> a stark digital </w:t>
      </w:r>
      <w:r w:rsidRPr="003A4E8C">
        <w:rPr>
          <w:rStyle w:val="StyleUnderline"/>
          <w:rFonts w:asciiTheme="majorHAnsi" w:hAnsiTheme="majorHAnsi" w:cstheme="majorHAnsi"/>
          <w:highlight w:val="green"/>
        </w:rPr>
        <w:t>divide in global internet access.</w:t>
      </w:r>
      <w:r w:rsidRPr="003A4E8C">
        <w:rPr>
          <w:rStyle w:val="StyleUnderline"/>
          <w:rFonts w:asciiTheme="majorHAnsi" w:hAnsiTheme="majorHAnsi" w:cstheme="majorHAnsi"/>
        </w:rPr>
        <w:t xml:space="preserve"> As the World Economic Forum notes: “Globally, </w:t>
      </w:r>
      <w:r w:rsidRPr="00084519">
        <w:rPr>
          <w:rStyle w:val="StyleUnderline"/>
          <w:rFonts w:asciiTheme="majorHAnsi" w:hAnsiTheme="majorHAnsi" w:cstheme="majorHAnsi"/>
          <w:highlight w:val="green"/>
        </w:rPr>
        <w:t>only</w:t>
      </w:r>
      <w:r w:rsidRPr="003A4E8C">
        <w:rPr>
          <w:rStyle w:val="StyleUnderline"/>
          <w:rFonts w:asciiTheme="majorHAnsi" w:hAnsiTheme="majorHAnsi" w:cstheme="majorHAnsi"/>
        </w:rPr>
        <w:t xml:space="preserve"> just over </w:t>
      </w:r>
      <w:r w:rsidRPr="003A4E8C">
        <w:rPr>
          <w:rStyle w:val="StyleUnderline"/>
          <w:rFonts w:asciiTheme="majorHAnsi" w:hAnsiTheme="majorHAnsi" w:cstheme="majorHAnsi"/>
          <w:highlight w:val="green"/>
        </w:rPr>
        <w:t>half of households</w:t>
      </w:r>
      <w:r w:rsidRPr="003A4E8C">
        <w:rPr>
          <w:rStyle w:val="StyleUnderline"/>
          <w:rFonts w:asciiTheme="majorHAnsi" w:hAnsiTheme="majorHAnsi" w:cstheme="majorHAnsi"/>
        </w:rPr>
        <w:t xml:space="preserve"> (55 percent) </w:t>
      </w:r>
      <w:r w:rsidRPr="003A4E8C">
        <w:rPr>
          <w:rStyle w:val="StyleUnderline"/>
          <w:rFonts w:asciiTheme="majorHAnsi" w:hAnsiTheme="majorHAnsi" w:cstheme="majorHAnsi"/>
          <w:highlight w:val="green"/>
        </w:rPr>
        <w:t>have an internet connection</w:t>
      </w:r>
      <w:r w:rsidRPr="003A4E8C">
        <w:rPr>
          <w:rStyle w:val="StyleUnderline"/>
          <w:rFonts w:asciiTheme="majorHAnsi" w:hAnsiTheme="majorHAnsi" w:cstheme="majorHAnsi"/>
        </w:rPr>
        <w:t xml:space="preserve">, according to UNESCO. </w:t>
      </w:r>
      <w:r w:rsidRPr="00084519">
        <w:rPr>
          <w:rStyle w:val="StyleUnderline"/>
          <w:rFonts w:asciiTheme="majorHAnsi" w:hAnsiTheme="majorHAnsi" w:cstheme="majorHAnsi"/>
        </w:rPr>
        <w:t>In the developed world, 87 percent</w:t>
      </w:r>
      <w:r w:rsidRPr="003A4E8C">
        <w:rPr>
          <w:rStyle w:val="StyleUnderline"/>
          <w:rFonts w:asciiTheme="majorHAnsi" w:hAnsiTheme="majorHAnsi" w:cstheme="majorHAnsi"/>
        </w:rPr>
        <w:t xml:space="preserve"> are connected compared </w:t>
      </w:r>
      <w:r w:rsidRPr="00084519">
        <w:rPr>
          <w:rStyle w:val="StyleUnderline"/>
          <w:rFonts w:asciiTheme="majorHAnsi" w:hAnsiTheme="majorHAnsi" w:cstheme="majorHAnsi"/>
        </w:rPr>
        <w:t>with 47 percent in developing nations</w:t>
      </w:r>
      <w:r w:rsidRPr="003A4E8C">
        <w:rPr>
          <w:rStyle w:val="StyleUnderline"/>
          <w:rFonts w:asciiTheme="majorHAnsi" w:hAnsiTheme="majorHAnsi" w:cstheme="majorHAnsi"/>
        </w:rPr>
        <w:t xml:space="preserve">, </w:t>
      </w:r>
      <w:r w:rsidRPr="00084519">
        <w:rPr>
          <w:rStyle w:val="StyleUnderline"/>
          <w:rFonts w:asciiTheme="majorHAnsi" w:hAnsiTheme="majorHAnsi" w:cstheme="majorHAnsi"/>
        </w:rPr>
        <w:t>and</w:t>
      </w:r>
      <w:r w:rsidRPr="003A4E8C">
        <w:rPr>
          <w:rStyle w:val="StyleUnderline"/>
          <w:rFonts w:asciiTheme="majorHAnsi" w:hAnsiTheme="majorHAnsi" w:cstheme="majorHAnsi"/>
        </w:rPr>
        <w:t xml:space="preserve"> just </w:t>
      </w:r>
      <w:r w:rsidRPr="00084519">
        <w:rPr>
          <w:rStyle w:val="StyleUnderline"/>
          <w:rFonts w:asciiTheme="majorHAnsi" w:hAnsiTheme="majorHAnsi" w:cstheme="majorHAnsi"/>
        </w:rPr>
        <w:t>19 percent in the least developed countries</w:t>
      </w:r>
      <w:r w:rsidRPr="003A4E8C">
        <w:rPr>
          <w:rStyle w:val="StyleUnderline"/>
          <w:rFonts w:asciiTheme="majorHAnsi" w:hAnsiTheme="majorHAnsi" w:cstheme="majorHAnsi"/>
          <w:highlight w:val="green"/>
        </w:rPr>
        <w:t>.”</w:t>
      </w:r>
      <w:r w:rsidRPr="003A4E8C">
        <w:rPr>
          <w:rFonts w:asciiTheme="majorHAnsi" w:hAnsiTheme="majorHAnsi" w:cstheme="majorHAnsi"/>
          <w:sz w:val="12"/>
        </w:rPr>
        <w:t xml:space="preserve"> It seems </w:t>
      </w:r>
      <w:proofErr w:type="gramStart"/>
      <w:r w:rsidRPr="003A4E8C">
        <w:rPr>
          <w:rFonts w:asciiTheme="majorHAnsi" w:hAnsiTheme="majorHAnsi" w:cstheme="majorHAnsi"/>
          <w:sz w:val="12"/>
        </w:rPr>
        <w:t>pretty clear</w:t>
      </w:r>
      <w:proofErr w:type="gramEnd"/>
      <w:r w:rsidRPr="003A4E8C">
        <w:rPr>
          <w:rFonts w:asciiTheme="majorHAnsi" w:hAnsiTheme="majorHAnsi" w:cstheme="majorHAnsi"/>
          <w:sz w:val="12"/>
        </w:rPr>
        <w:t xml:space="preserve"> that </w:t>
      </w:r>
      <w:r w:rsidRPr="003A4E8C">
        <w:rPr>
          <w:rStyle w:val="StyleUnderline"/>
          <w:rFonts w:asciiTheme="majorHAnsi" w:hAnsiTheme="majorHAnsi" w:cstheme="majorHAnsi"/>
          <w:highlight w:val="green"/>
        </w:rPr>
        <w:t>broadband</w:t>
      </w:r>
      <w:r w:rsidRPr="003A4E8C">
        <w:rPr>
          <w:rStyle w:val="StyleUnderline"/>
          <w:rFonts w:asciiTheme="majorHAnsi" w:hAnsiTheme="majorHAnsi" w:cstheme="majorHAnsi"/>
        </w:rPr>
        <w:t xml:space="preserve"> internet access </w:t>
      </w:r>
      <w:r w:rsidRPr="003A4E8C">
        <w:rPr>
          <w:rStyle w:val="StyleUnderline"/>
          <w:rFonts w:asciiTheme="majorHAnsi" w:hAnsiTheme="majorHAnsi" w:cstheme="majorHAnsi"/>
          <w:highlight w:val="green"/>
        </w:rPr>
        <w:t xml:space="preserve">brings </w:t>
      </w:r>
      <w:r w:rsidRPr="00084519">
        <w:rPr>
          <w:rStyle w:val="StyleUnderline"/>
          <w:rFonts w:asciiTheme="majorHAnsi" w:hAnsiTheme="majorHAnsi" w:cstheme="majorHAnsi"/>
        </w:rPr>
        <w:t>considerable</w:t>
      </w:r>
      <w:r w:rsidRPr="003A4E8C">
        <w:rPr>
          <w:rStyle w:val="StyleUnderline"/>
          <w:rFonts w:asciiTheme="majorHAnsi" w:hAnsiTheme="majorHAnsi" w:cstheme="majorHAnsi"/>
          <w:highlight w:val="green"/>
        </w:rPr>
        <w:t xml:space="preserve"> economic </w:t>
      </w:r>
      <w:r w:rsidRPr="00084519">
        <w:rPr>
          <w:rStyle w:val="StyleUnderline"/>
          <w:rFonts w:asciiTheme="majorHAnsi" w:hAnsiTheme="majorHAnsi" w:cstheme="majorHAnsi"/>
        </w:rPr>
        <w:t>gains</w:t>
      </w:r>
      <w:r w:rsidRPr="003A4E8C">
        <w:rPr>
          <w:rStyle w:val="StyleUnderline"/>
          <w:rFonts w:asciiTheme="majorHAnsi" w:hAnsiTheme="majorHAnsi" w:cstheme="majorHAnsi"/>
        </w:rPr>
        <w:t xml:space="preserve">, particularly </w:t>
      </w:r>
      <w:r w:rsidRPr="003A4E8C">
        <w:rPr>
          <w:rStyle w:val="StyleUnderline"/>
          <w:rFonts w:asciiTheme="majorHAnsi" w:hAnsiTheme="majorHAnsi" w:cstheme="majorHAnsi"/>
          <w:highlight w:val="green"/>
        </w:rPr>
        <w:t>to poorer countries</w:t>
      </w:r>
      <w:r w:rsidRPr="003A4E8C">
        <w:rPr>
          <w:rStyle w:val="StyleUnderline"/>
          <w:rFonts w:asciiTheme="majorHAnsi" w:hAnsiTheme="majorHAnsi" w:cstheme="majorHAnsi"/>
        </w:rPr>
        <w:t>.</w:t>
      </w:r>
      <w:r w:rsidRPr="003A4E8C">
        <w:rPr>
          <w:rFonts w:asciiTheme="majorHAnsi" w:hAnsiTheme="majorHAnsi" w:cstheme="majorHAnsi"/>
          <w:sz w:val="12"/>
        </w:rPr>
        <w:t xml:space="preserve"> (Musk has specifically said this is a goal of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Here are a few examples from the August 2021 analysis “The Economic Impact of Internet Connectivity in Developing Countries” by Jonas </w:t>
      </w:r>
      <w:proofErr w:type="spellStart"/>
      <w:r w:rsidRPr="003A4E8C">
        <w:rPr>
          <w:rFonts w:asciiTheme="majorHAnsi" w:hAnsiTheme="majorHAnsi" w:cstheme="majorHAnsi"/>
          <w:sz w:val="12"/>
        </w:rPr>
        <w:t>Hjort</w:t>
      </w:r>
      <w:proofErr w:type="spellEnd"/>
      <w:r w:rsidRPr="003A4E8C">
        <w:rPr>
          <w:rFonts w:asciiTheme="majorHAnsi" w:hAnsiTheme="majorHAnsi" w:cstheme="majorHAnsi"/>
          <w:sz w:val="12"/>
        </w:rPr>
        <w:t xml:space="preserve"> (Columbia University) and Lin Tian (INSEAD): </w:t>
      </w:r>
      <w:r w:rsidRPr="003A4E8C">
        <w:rPr>
          <w:rStyle w:val="StyleUnderline"/>
          <w:rFonts w:asciiTheme="majorHAnsi" w:hAnsiTheme="majorHAnsi" w:cstheme="majorHAnsi"/>
        </w:rPr>
        <w:t>Quite a few studies convincingly estimate the effect on consumption</w:t>
      </w:r>
      <w:r w:rsidRPr="003A4E8C">
        <w:rPr>
          <w:rFonts w:asciiTheme="majorHAnsi" w:hAnsiTheme="majorHAnsi" w:cstheme="majorHAnsi"/>
          <w:sz w:val="12"/>
        </w:rPr>
        <w:t xml:space="preserve"> of specific internet-enabled technologies (rather than internet connectivity itself) through model-based approaches, and a few do so more directly. </w:t>
      </w:r>
      <w:r w:rsidRPr="00084519">
        <w:rPr>
          <w:rStyle w:val="StyleUnderline"/>
          <w:rFonts w:asciiTheme="majorHAnsi" w:hAnsiTheme="majorHAnsi" w:cstheme="majorHAnsi"/>
        </w:rPr>
        <w:t>Jack &amp; Suri</w:t>
      </w:r>
      <w:r w:rsidRPr="003A4E8C">
        <w:rPr>
          <w:rStyle w:val="StyleUnderline"/>
          <w:rFonts w:asciiTheme="majorHAnsi" w:hAnsiTheme="majorHAnsi" w:cstheme="majorHAnsi"/>
        </w:rPr>
        <w:t xml:space="preserve"> (2014) </w:t>
      </w:r>
      <w:r w:rsidRPr="00084519">
        <w:rPr>
          <w:rStyle w:val="StyleUnderline"/>
          <w:rFonts w:asciiTheme="majorHAnsi" w:hAnsiTheme="majorHAnsi" w:cstheme="majorHAnsi"/>
        </w:rPr>
        <w:t xml:space="preserve">show that </w:t>
      </w:r>
      <w:r w:rsidRPr="003A4E8C">
        <w:rPr>
          <w:rStyle w:val="StyleUnderline"/>
          <w:rFonts w:asciiTheme="majorHAnsi" w:hAnsiTheme="majorHAnsi" w:cstheme="majorHAnsi"/>
          <w:highlight w:val="green"/>
        </w:rPr>
        <w:t>access</w:t>
      </w:r>
      <w:r w:rsidRPr="003A4E8C">
        <w:rPr>
          <w:rStyle w:val="StyleUnderline"/>
          <w:rFonts w:asciiTheme="majorHAnsi" w:hAnsiTheme="majorHAnsi" w:cstheme="majorHAnsi"/>
        </w:rPr>
        <w:t xml:space="preserve"> to mobile money </w:t>
      </w:r>
      <w:r w:rsidRPr="003A4E8C">
        <w:rPr>
          <w:rStyle w:val="StyleUnderline"/>
          <w:rFonts w:asciiTheme="majorHAnsi" w:hAnsiTheme="majorHAnsi" w:cstheme="majorHAnsi"/>
          <w:highlight w:val="green"/>
        </w:rPr>
        <w:t>decreased consumption poverty</w:t>
      </w:r>
      <w:r w:rsidRPr="003A4E8C">
        <w:rPr>
          <w:rStyle w:val="StyleUnderline"/>
          <w:rFonts w:asciiTheme="majorHAnsi" w:hAnsiTheme="majorHAnsi" w:cstheme="majorHAnsi"/>
        </w:rPr>
        <w:t xml:space="preserve"> by two percentage points in Kenya.</w:t>
      </w:r>
      <w:r w:rsidRPr="003A4E8C">
        <w:rPr>
          <w:rFonts w:asciiTheme="majorHAnsi" w:hAnsiTheme="majorHAnsi" w:cstheme="majorHAnsi"/>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A4E8C">
        <w:rPr>
          <w:rStyle w:val="StyleUnderline"/>
          <w:rFonts w:asciiTheme="majorHAnsi" w:hAnsiTheme="majorHAnsi" w:cstheme="majorHAnsi"/>
        </w:rPr>
        <w:t xml:space="preserve">Exploiting variation arising from the gradual arrival of submarine cable connections and using nighttime satellite image luminosity as a proxy for economic activity, </w:t>
      </w:r>
      <w:proofErr w:type="spellStart"/>
      <w:r w:rsidRPr="00084519">
        <w:rPr>
          <w:rStyle w:val="StyleUnderline"/>
          <w:rFonts w:asciiTheme="majorHAnsi" w:hAnsiTheme="majorHAnsi" w:cstheme="majorHAnsi"/>
        </w:rPr>
        <w:t>Goldbeck</w:t>
      </w:r>
      <w:proofErr w:type="spellEnd"/>
      <w:r w:rsidRPr="00084519">
        <w:rPr>
          <w:rStyle w:val="StyleUnderline"/>
          <w:rFonts w:asciiTheme="majorHAnsi" w:hAnsiTheme="majorHAnsi" w:cstheme="majorHAnsi"/>
        </w:rPr>
        <w:t xml:space="preserve"> &amp; </w:t>
      </w:r>
      <w:proofErr w:type="spellStart"/>
      <w:r w:rsidRPr="00084519">
        <w:rPr>
          <w:rStyle w:val="StyleUnderline"/>
          <w:rFonts w:asciiTheme="majorHAnsi" w:hAnsiTheme="majorHAnsi" w:cstheme="majorHAnsi"/>
        </w:rPr>
        <w:t>Lindlacher</w:t>
      </w:r>
      <w:proofErr w:type="spellEnd"/>
      <w:r w:rsidRPr="003A4E8C">
        <w:rPr>
          <w:rStyle w:val="StyleUnderline"/>
          <w:rFonts w:asciiTheme="majorHAnsi" w:hAnsiTheme="majorHAnsi" w:cstheme="majorHAnsi"/>
        </w:rPr>
        <w:t xml:space="preserve"> (2021) </w:t>
      </w:r>
      <w:r w:rsidRPr="00084519">
        <w:rPr>
          <w:rStyle w:val="StyleUnderline"/>
          <w:rFonts w:asciiTheme="majorHAnsi" w:hAnsiTheme="majorHAnsi" w:cstheme="majorHAnsi"/>
        </w:rPr>
        <w:t xml:space="preserve">estimate that basic internet availability </w:t>
      </w:r>
      <w:r w:rsidRPr="003A4E8C">
        <w:rPr>
          <w:rStyle w:val="StyleUnderline"/>
          <w:rFonts w:asciiTheme="majorHAnsi" w:hAnsiTheme="majorHAnsi" w:cstheme="majorHAnsi"/>
          <w:highlight w:val="green"/>
        </w:rPr>
        <w:t>leads</w:t>
      </w:r>
      <w:r w:rsidRPr="003A4E8C">
        <w:rPr>
          <w:rStyle w:val="StyleUnderline"/>
          <w:rFonts w:asciiTheme="majorHAnsi" w:hAnsiTheme="majorHAnsi" w:cstheme="majorHAnsi"/>
        </w:rPr>
        <w:t xml:space="preserve"> to about a </w:t>
      </w:r>
      <w:proofErr w:type="gramStart"/>
      <w:r w:rsidRPr="003A4E8C">
        <w:rPr>
          <w:rStyle w:val="StyleUnderline"/>
          <w:rFonts w:asciiTheme="majorHAnsi" w:hAnsiTheme="majorHAnsi" w:cstheme="majorHAnsi"/>
          <w:highlight w:val="green"/>
        </w:rPr>
        <w:t>two</w:t>
      </w:r>
      <w:r w:rsidRPr="003A4E8C">
        <w:rPr>
          <w:rStyle w:val="StyleUnderline"/>
          <w:rFonts w:asciiTheme="majorHAnsi" w:hAnsiTheme="majorHAnsi" w:cstheme="majorHAnsi"/>
        </w:rPr>
        <w:t xml:space="preserve"> percentage</w:t>
      </w:r>
      <w:proofErr w:type="gram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point increase in</w:t>
      </w:r>
      <w:r w:rsidRPr="003A4E8C">
        <w:rPr>
          <w:rStyle w:val="StyleUnderline"/>
          <w:rFonts w:asciiTheme="majorHAnsi" w:hAnsiTheme="majorHAnsi" w:cstheme="majorHAnsi"/>
        </w:rPr>
        <w:t xml:space="preserve"> economic </w:t>
      </w:r>
      <w:r w:rsidRPr="003A4E8C">
        <w:rPr>
          <w:rStyle w:val="StyleUnderline"/>
          <w:rFonts w:asciiTheme="majorHAnsi" w:hAnsiTheme="majorHAnsi" w:cstheme="majorHAnsi"/>
          <w:highlight w:val="green"/>
        </w:rPr>
        <w:t>growth</w:t>
      </w:r>
      <w:r w:rsidRPr="003A4E8C">
        <w:rPr>
          <w:rStyle w:val="StyleUnderline"/>
          <w:rFonts w:asciiTheme="majorHAnsi" w:hAnsiTheme="majorHAnsi" w:cstheme="majorHAnsi"/>
        </w:rPr>
        <w:t>.</w:t>
      </w:r>
      <w:r w:rsidRPr="003A4E8C">
        <w:rPr>
          <w:rFonts w:asciiTheme="majorHAnsi" w:hAnsiTheme="majorHAnsi" w:cstheme="majorHAnsi"/>
          <w:sz w:val="12"/>
        </w:rPr>
        <w:t xml:space="preserve"> As we briefly discussed in Sub-section 3.1.1, </w:t>
      </w:r>
      <w:r w:rsidRPr="00084519">
        <w:rPr>
          <w:rStyle w:val="StyleUnderline"/>
          <w:rFonts w:asciiTheme="majorHAnsi" w:hAnsiTheme="majorHAnsi" w:cstheme="majorHAnsi"/>
        </w:rPr>
        <w:t>Bahia et al</w:t>
      </w:r>
      <w:r w:rsidRPr="003A4E8C">
        <w:rPr>
          <w:rStyle w:val="StyleUnderline"/>
          <w:rFonts w:asciiTheme="majorHAnsi" w:hAnsiTheme="majorHAnsi" w:cstheme="majorHAnsi"/>
          <w:highlight w:val="green"/>
        </w:rPr>
        <w:t>.</w:t>
      </w:r>
      <w:r w:rsidRPr="003A4E8C">
        <w:rPr>
          <w:rStyle w:val="StyleUnderline"/>
          <w:rFonts w:asciiTheme="majorHAnsi" w:hAnsiTheme="majorHAnsi" w:cstheme="majorHAnsi"/>
        </w:rPr>
        <w:t xml:space="preserve"> (2020) </w:t>
      </w:r>
      <w:r w:rsidRPr="00084519">
        <w:rPr>
          <w:rStyle w:val="StyleUnderline"/>
          <w:rFonts w:asciiTheme="majorHAnsi" w:hAnsiTheme="majorHAnsi" w:cstheme="majorHAnsi"/>
        </w:rPr>
        <w:t>show</w:t>
      </w:r>
      <w:r w:rsidRPr="003A4E8C">
        <w:rPr>
          <w:rStyle w:val="StyleUnderline"/>
          <w:rFonts w:asciiTheme="majorHAnsi" w:hAnsiTheme="majorHAnsi" w:cstheme="majorHAnsi"/>
        </w:rPr>
        <w:t xml:space="preserve"> evidence that the gradual roll-out of mobile broadband </w:t>
      </w:r>
      <w:r w:rsidRPr="00084519">
        <w:rPr>
          <w:rStyle w:val="StyleUnderline"/>
          <w:rFonts w:asciiTheme="majorHAnsi" w:hAnsiTheme="majorHAnsi" w:cstheme="majorHAnsi"/>
        </w:rPr>
        <w:t>in Nigeria</w:t>
      </w:r>
      <w:r w:rsidRPr="003A4E8C">
        <w:rPr>
          <w:rStyle w:val="StyleUnderline"/>
          <w:rFonts w:asciiTheme="majorHAnsi" w:hAnsiTheme="majorHAnsi" w:cstheme="majorHAnsi"/>
        </w:rPr>
        <w:t xml:space="preserve"> between 2010 and 2016 </w:t>
      </w:r>
      <w:r w:rsidRPr="003A4E8C">
        <w:rPr>
          <w:rStyle w:val="StyleUnderline"/>
          <w:rFonts w:asciiTheme="majorHAnsi" w:hAnsiTheme="majorHAnsi" w:cstheme="majorHAnsi"/>
          <w:highlight w:val="green"/>
        </w:rPr>
        <w:t>increased</w:t>
      </w:r>
      <w:r w:rsidRPr="003A4E8C">
        <w:rPr>
          <w:rStyle w:val="StyleUnderline"/>
          <w:rFonts w:asciiTheme="majorHAnsi" w:hAnsiTheme="majorHAnsi" w:cstheme="majorHAnsi"/>
        </w:rPr>
        <w:t xml:space="preserve"> labor force participation and </w:t>
      </w:r>
      <w:r w:rsidRPr="003A4E8C">
        <w:rPr>
          <w:rStyle w:val="StyleUnderline"/>
          <w:rFonts w:asciiTheme="majorHAnsi" w:hAnsiTheme="majorHAnsi" w:cstheme="majorHAnsi"/>
          <w:highlight w:val="green"/>
        </w:rPr>
        <w:t>employment</w:t>
      </w:r>
      <w:r w:rsidRPr="003A4E8C">
        <w:rPr>
          <w:rStyle w:val="StyleUnderline"/>
          <w:rFonts w:asciiTheme="majorHAnsi" w:hAnsiTheme="majorHAnsi" w:cstheme="majorHAnsi"/>
        </w:rPr>
        <w:t xml:space="preserve">. The paper also shows that </w:t>
      </w:r>
      <w:r w:rsidRPr="003A4E8C">
        <w:rPr>
          <w:rStyle w:val="StyleUnderline"/>
          <w:rFonts w:asciiTheme="majorHAnsi" w:hAnsiTheme="majorHAnsi" w:cstheme="majorHAnsi"/>
          <w:highlight w:val="green"/>
        </w:rPr>
        <w:t>household consumption</w:t>
      </w:r>
      <w:r w:rsidRPr="003A4E8C">
        <w:rPr>
          <w:rStyle w:val="StyleUnderline"/>
          <w:rFonts w:asciiTheme="majorHAnsi" w:hAnsiTheme="majorHAnsi" w:cstheme="majorHAnsi"/>
        </w:rPr>
        <w:t xml:space="preserve"> simultaneously </w:t>
      </w:r>
      <w:proofErr w:type="gramStart"/>
      <w:r w:rsidRPr="003A4E8C">
        <w:rPr>
          <w:rStyle w:val="StyleUnderline"/>
          <w:rFonts w:asciiTheme="majorHAnsi" w:hAnsiTheme="majorHAnsi" w:cstheme="majorHAnsi"/>
          <w:highlight w:val="green"/>
        </w:rPr>
        <w:t>increased</w:t>
      </w:r>
      <w:proofErr w:type="gramEnd"/>
      <w:r w:rsidRPr="003A4E8C">
        <w:rPr>
          <w:rStyle w:val="StyleUnderline"/>
          <w:rFonts w:asciiTheme="majorHAnsi" w:hAnsiTheme="majorHAnsi" w:cstheme="majorHAnsi"/>
          <w:highlight w:val="green"/>
        </w:rPr>
        <w:t xml:space="preserve"> and poverty decreased.</w:t>
      </w:r>
      <w:r w:rsidRPr="003A4E8C">
        <w:rPr>
          <w:rStyle w:val="StyleUnderline"/>
          <w:rFonts w:asciiTheme="majorHAnsi" w:hAnsiTheme="majorHAnsi" w:cstheme="majorHAnsi"/>
        </w:rPr>
        <w:t xml:space="preserve"> Households that had at least one year of mobile broadband coverage experienced an increase in total consumption of about 6 percent. </w:t>
      </w:r>
      <w:r w:rsidRPr="00084519">
        <w:rPr>
          <w:rStyle w:val="StyleUnderline"/>
          <w:rFonts w:asciiTheme="majorHAnsi" w:hAnsiTheme="majorHAnsi" w:cstheme="majorHAnsi"/>
        </w:rPr>
        <w:t>Masaki et al</w:t>
      </w:r>
      <w:r w:rsidRPr="003A4E8C">
        <w:rPr>
          <w:rStyle w:val="StyleUnderline"/>
          <w:rFonts w:asciiTheme="majorHAnsi" w:hAnsiTheme="majorHAnsi" w:cstheme="majorHAnsi"/>
          <w:highlight w:val="green"/>
        </w:rPr>
        <w:t>.</w:t>
      </w:r>
      <w:r w:rsidRPr="003A4E8C">
        <w:rPr>
          <w:rStyle w:val="StyleUnderline"/>
          <w:rFonts w:asciiTheme="majorHAnsi" w:hAnsiTheme="majorHAnsi" w:cstheme="majorHAnsi"/>
        </w:rPr>
        <w:t xml:space="preserve"> (2020) document a similarly striking result.</w:t>
      </w:r>
      <w:r w:rsidRPr="003A4E8C">
        <w:rPr>
          <w:rFonts w:asciiTheme="majorHAnsi" w:hAnsiTheme="majorHAnsi" w:cstheme="majorHAnsi"/>
          <w:sz w:val="12"/>
        </w:rPr>
        <w:t xml:space="preserve"> Combining household expenditure surveys with data on the location of fiber-optic transmission nodes and coverage maps of 3G mobile technology, they show that </w:t>
      </w:r>
      <w:r w:rsidRPr="00084519">
        <w:rPr>
          <w:rStyle w:val="StyleUnderline"/>
          <w:rFonts w:asciiTheme="majorHAnsi" w:hAnsiTheme="majorHAnsi" w:cstheme="majorHAnsi"/>
        </w:rPr>
        <w:t>3G coverage is associated with a 14 percent increase in total consumption and a 10 percent decline in extreme poverty in Senegal</w:t>
      </w:r>
      <w:r w:rsidRPr="003A4E8C">
        <w:rPr>
          <w:rStyle w:val="StyleUnderline"/>
          <w:rFonts w:asciiTheme="majorHAnsi" w:hAnsiTheme="majorHAnsi" w:cstheme="majorHAnsi"/>
          <w:highlight w:val="green"/>
        </w:rPr>
        <w:t>.</w:t>
      </w:r>
      <w:r w:rsidRPr="003A4E8C">
        <w:rPr>
          <w:rFonts w:asciiTheme="majorHAnsi" w:hAnsiTheme="majorHAnsi" w:cstheme="majorHAnsi"/>
          <w:sz w:val="12"/>
        </w:rPr>
        <w:t xml:space="preserve"> Finally, </w:t>
      </w:r>
      <w:r w:rsidRPr="00084519">
        <w:rPr>
          <w:rStyle w:val="StyleUnderline"/>
          <w:rFonts w:asciiTheme="majorHAnsi" w:hAnsiTheme="majorHAnsi" w:cstheme="majorHAnsi"/>
        </w:rPr>
        <w:t>Bahia et al.</w:t>
      </w:r>
      <w:r w:rsidRPr="003A4E8C">
        <w:rPr>
          <w:rStyle w:val="StyleUnderline"/>
          <w:rFonts w:asciiTheme="majorHAnsi" w:hAnsiTheme="majorHAnsi" w:cstheme="majorHAnsi"/>
        </w:rPr>
        <w:t xml:space="preserve"> (2021) use a similar empirical approach to study the effect of mobile broadband roll-out in Tanzania and </w:t>
      </w:r>
      <w:r w:rsidRPr="00084519">
        <w:rPr>
          <w:rStyle w:val="StyleUnderline"/>
          <w:rFonts w:asciiTheme="majorHAnsi" w:hAnsiTheme="majorHAnsi" w:cstheme="majorHAnsi"/>
        </w:rPr>
        <w:t>find a comparable</w:t>
      </w:r>
      <w:r w:rsidRPr="003A4E8C">
        <w:rPr>
          <w:rStyle w:val="StyleUnderline"/>
          <w:rFonts w:asciiTheme="majorHAnsi" w:hAnsiTheme="majorHAnsi" w:cstheme="majorHAnsi"/>
        </w:rPr>
        <w:t xml:space="preserve"> increase in household consumption and </w:t>
      </w:r>
      <w:r w:rsidRPr="00084519">
        <w:rPr>
          <w:rStyle w:val="StyleUnderline"/>
          <w:rFonts w:asciiTheme="majorHAnsi" w:hAnsiTheme="majorHAnsi" w:cstheme="majorHAnsi"/>
        </w:rPr>
        <w:t>decline</w:t>
      </w:r>
      <w:r w:rsidRPr="003A4E8C">
        <w:rPr>
          <w:rStyle w:val="StyleUnderline"/>
          <w:rFonts w:asciiTheme="majorHAnsi" w:hAnsiTheme="majorHAnsi" w:cstheme="majorHAnsi"/>
        </w:rPr>
        <w:t xml:space="preserve"> poverty in this setting. </w:t>
      </w:r>
      <w:r w:rsidRPr="00084519">
        <w:rPr>
          <w:rStyle w:val="StyleUnderline"/>
          <w:rFonts w:asciiTheme="majorHAnsi" w:hAnsiTheme="majorHAnsi" w:cstheme="majorHAnsi"/>
        </w:rPr>
        <w:t>The</w:t>
      </w:r>
      <w:r w:rsidRPr="003A4E8C">
        <w:rPr>
          <w:rStyle w:val="StyleUnderline"/>
          <w:rFonts w:asciiTheme="majorHAnsi" w:hAnsiTheme="majorHAnsi" w:cstheme="majorHAnsi"/>
        </w:rPr>
        <w:t xml:space="preserve"> eventual </w:t>
      </w:r>
      <w:r w:rsidRPr="00084519">
        <w:rPr>
          <w:rStyle w:val="StyleUnderline"/>
          <w:rFonts w:asciiTheme="majorHAnsi" w:hAnsiTheme="majorHAnsi" w:cstheme="majorHAnsi"/>
        </w:rPr>
        <w:t>endgame here is</w:t>
      </w:r>
      <w:r w:rsidRPr="003A4E8C">
        <w:rPr>
          <w:rStyle w:val="StyleUnderline"/>
          <w:rFonts w:asciiTheme="majorHAnsi" w:hAnsiTheme="majorHAnsi" w:cstheme="majorHAnsi"/>
        </w:rPr>
        <w:t xml:space="preserve"> that there are going to be many </w:t>
      </w:r>
      <w:r w:rsidRPr="003A4E8C">
        <w:rPr>
          <w:rStyle w:val="StyleUnderline"/>
          <w:rFonts w:asciiTheme="majorHAnsi" w:hAnsiTheme="majorHAnsi" w:cstheme="majorHAnsi"/>
          <w:highlight w:val="green"/>
        </w:rPr>
        <w:t xml:space="preserve">tens of thousands more satellites in orbit, enabling </w:t>
      </w:r>
      <w:r w:rsidRPr="00084519">
        <w:rPr>
          <w:rStyle w:val="StyleUnderline"/>
          <w:rFonts w:asciiTheme="majorHAnsi" w:hAnsiTheme="majorHAnsi" w:cstheme="majorHAnsi"/>
        </w:rPr>
        <w:t xml:space="preserve">total global </w:t>
      </w:r>
      <w:r w:rsidRPr="003A4E8C">
        <w:rPr>
          <w:rStyle w:val="StyleUnderline"/>
          <w:rFonts w:asciiTheme="majorHAnsi" w:hAnsiTheme="majorHAnsi" w:cstheme="majorHAnsi"/>
          <w:highlight w:val="green"/>
        </w:rPr>
        <w:t>internet coverage</w:t>
      </w:r>
      <w:r w:rsidRPr="003A4E8C">
        <w:rPr>
          <w:rStyle w:val="StyleUnderline"/>
          <w:rFonts w:asciiTheme="majorHAnsi" w:hAnsiTheme="majorHAnsi" w:cstheme="majorHAnsi"/>
        </w:rPr>
        <w:t>.</w:t>
      </w:r>
      <w:r w:rsidRPr="003A4E8C">
        <w:rPr>
          <w:rFonts w:asciiTheme="majorHAnsi" w:hAnsiTheme="majorHAnsi" w:cstheme="majorHAnsi"/>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funding Musk’s deep-space ambitions. Meanwhile, </w:t>
      </w:r>
      <w:r w:rsidRPr="003A4E8C">
        <w:rPr>
          <w:rStyle w:val="StyleUnderline"/>
          <w:rFonts w:asciiTheme="majorHAnsi" w:hAnsiTheme="majorHAnsi" w:cstheme="majorHAnsi"/>
        </w:rPr>
        <w:t xml:space="preserve">there will be </w:t>
      </w:r>
      <w:r w:rsidRPr="00084519">
        <w:rPr>
          <w:rStyle w:val="StyleUnderline"/>
          <w:rFonts w:asciiTheme="majorHAnsi" w:hAnsiTheme="majorHAnsi" w:cstheme="majorHAnsi"/>
        </w:rPr>
        <w:t>a lot less global poverty</w:t>
      </w:r>
      <w:r w:rsidRPr="003A4E8C">
        <w:rPr>
          <w:rStyle w:val="StyleUnderline"/>
          <w:rFonts w:asciiTheme="majorHAnsi" w:hAnsiTheme="majorHAnsi" w:cstheme="majorHAnsi"/>
        </w:rPr>
        <w:t xml:space="preserve"> here on Earth than otherwise.</w:t>
      </w:r>
      <w:bookmarkEnd w:id="1"/>
    </w:p>
    <w:p w14:paraId="3DE74597" w14:textId="77777777" w:rsidR="00B22CEB" w:rsidRPr="003A4E8C" w:rsidRDefault="00B22CEB" w:rsidP="00B22CEB">
      <w:pPr>
        <w:pStyle w:val="Heading4"/>
        <w:rPr>
          <w:rFonts w:asciiTheme="majorHAnsi" w:hAnsiTheme="majorHAnsi" w:cstheme="majorHAnsi"/>
        </w:rPr>
      </w:pPr>
      <w:bookmarkStart w:id="2" w:name="_Hlk90722848"/>
      <w:r w:rsidRPr="003A4E8C">
        <w:rPr>
          <w:rFonts w:asciiTheme="majorHAnsi" w:hAnsiTheme="majorHAnsi" w:cstheme="majorHAnsi"/>
        </w:rPr>
        <w:t>Internet access checks multiple existential threats</w:t>
      </w:r>
    </w:p>
    <w:p w14:paraId="6C659129" w14:textId="77777777" w:rsidR="00B22CEB" w:rsidRPr="003A4E8C" w:rsidRDefault="00B22CEB" w:rsidP="00B22CEB">
      <w:pPr>
        <w:rPr>
          <w:rFonts w:asciiTheme="majorHAnsi" w:hAnsiTheme="majorHAnsi" w:cstheme="majorHAnsi"/>
        </w:rPr>
      </w:pPr>
      <w:r w:rsidRPr="003A4E8C">
        <w:rPr>
          <w:rStyle w:val="Style13ptBold"/>
          <w:rFonts w:asciiTheme="majorHAnsi" w:hAnsiTheme="majorHAnsi" w:cstheme="majorHAnsi"/>
        </w:rPr>
        <w:t>Eagleman ’10</w:t>
      </w:r>
      <w:r w:rsidRPr="003A4E8C">
        <w:rPr>
          <w:rFonts w:asciiTheme="majorHAnsi" w:hAnsiTheme="majorHAnsi" w:cstheme="majorHAnsi"/>
        </w:rPr>
        <w:t xml:space="preserve"> [Dr. David; 11/9/2010; PhD in Neuroscience @ Baylor University, Adjunct Professor of </w:t>
      </w:r>
      <w:proofErr w:type="spellStart"/>
      <w:r w:rsidRPr="003A4E8C">
        <w:rPr>
          <w:rFonts w:asciiTheme="majorHAnsi" w:hAnsiTheme="majorHAnsi" w:cstheme="majorHAnsi"/>
        </w:rPr>
        <w:t>Neoroscience</w:t>
      </w:r>
      <w:proofErr w:type="spellEnd"/>
      <w:r w:rsidRPr="003A4E8C">
        <w:rPr>
          <w:rFonts w:asciiTheme="majorHAnsi" w:hAnsiTheme="majorHAnsi" w:cstheme="majorHAnsi"/>
        </w:rPr>
        <w:t xml:space="preserve"> @ Stanford University, Former Guggenheim Fellow, Director of the Center for Science and Law, BA @ Rice University; “Six Ways </w:t>
      </w:r>
      <w:proofErr w:type="gramStart"/>
      <w:r w:rsidRPr="003A4E8C">
        <w:rPr>
          <w:rFonts w:asciiTheme="majorHAnsi" w:hAnsiTheme="majorHAnsi" w:cstheme="majorHAnsi"/>
        </w:rPr>
        <w:t>The</w:t>
      </w:r>
      <w:proofErr w:type="gramEnd"/>
      <w:r w:rsidRPr="003A4E8C">
        <w:rPr>
          <w:rFonts w:asciiTheme="majorHAnsi" w:hAnsiTheme="majorHAnsi" w:cstheme="majorHAnsi"/>
        </w:rPr>
        <w:t xml:space="preserve"> Internet Will Save Civilization”; https://www.wired.co.uk/article/apocalypse-no]</w:t>
      </w:r>
    </w:p>
    <w:p w14:paraId="0F7ED3E6"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 xml:space="preserve">Many </w:t>
      </w:r>
      <w:r w:rsidRPr="003A4E8C">
        <w:rPr>
          <w:rStyle w:val="StyleUnderline"/>
          <w:rFonts w:asciiTheme="majorHAnsi" w:hAnsiTheme="majorHAnsi" w:cstheme="majorHAnsi"/>
        </w:rPr>
        <w:t xml:space="preserve">great </w:t>
      </w:r>
      <w:proofErr w:type="spellStart"/>
      <w:r w:rsidRPr="003A4E8C">
        <w:rPr>
          <w:rStyle w:val="StyleUnderline"/>
          <w:rFonts w:asciiTheme="majorHAnsi" w:hAnsiTheme="majorHAnsi" w:cstheme="majorHAnsi"/>
          <w:highlight w:val="yellow"/>
        </w:rPr>
        <w:t>civilisations</w:t>
      </w:r>
      <w:proofErr w:type="spellEnd"/>
      <w:r w:rsidRPr="003A4E8C">
        <w:rPr>
          <w:rStyle w:val="StyleUnderline"/>
          <w:rFonts w:asciiTheme="majorHAnsi" w:hAnsiTheme="majorHAnsi" w:cstheme="majorHAnsi"/>
        </w:rPr>
        <w:t xml:space="preserve"> have </w:t>
      </w:r>
      <w:r w:rsidRPr="003A4E8C">
        <w:rPr>
          <w:rStyle w:val="Emphasis"/>
          <w:rFonts w:asciiTheme="majorHAnsi" w:hAnsiTheme="majorHAnsi" w:cstheme="majorHAnsi"/>
          <w:highlight w:val="yellow"/>
        </w:rPr>
        <w:t>fall</w:t>
      </w:r>
      <w:r w:rsidRPr="003A4E8C">
        <w:rPr>
          <w:rStyle w:val="StyleUnderline"/>
          <w:rFonts w:asciiTheme="majorHAnsi" w:hAnsiTheme="majorHAnsi" w:cstheme="majorHAnsi"/>
        </w:rPr>
        <w:t>en</w:t>
      </w:r>
      <w:r w:rsidRPr="003A4E8C">
        <w:rPr>
          <w:rFonts w:asciiTheme="majorHAnsi" w:hAnsiTheme="majorHAnsi" w:cstheme="majorHAnsi"/>
          <w:sz w:val="16"/>
        </w:rPr>
        <w:t xml:space="preserve">, leaving nothing but cracked ruins and scattered genetics. Usually </w:t>
      </w:r>
      <w:proofErr w:type="gramStart"/>
      <w:r w:rsidRPr="003A4E8C">
        <w:rPr>
          <w:rFonts w:asciiTheme="majorHAnsi" w:hAnsiTheme="majorHAnsi" w:cstheme="majorHAnsi"/>
          <w:sz w:val="16"/>
        </w:rPr>
        <w:t>this results</w:t>
      </w:r>
      <w:proofErr w:type="gramEnd"/>
      <w:r w:rsidRPr="003A4E8C">
        <w:rPr>
          <w:rFonts w:asciiTheme="majorHAnsi" w:hAnsiTheme="majorHAnsi" w:cstheme="majorHAnsi"/>
          <w:sz w:val="16"/>
        </w:rPr>
        <w:t xml:space="preserve"> </w:t>
      </w:r>
      <w:r w:rsidRPr="003A4E8C">
        <w:rPr>
          <w:rStyle w:val="StyleUnderline"/>
          <w:rFonts w:asciiTheme="majorHAnsi" w:hAnsiTheme="majorHAnsi" w:cstheme="majorHAnsi"/>
          <w:highlight w:val="yellow"/>
        </w:rPr>
        <w:t>from</w:t>
      </w:r>
      <w:r w:rsidRPr="003A4E8C">
        <w:rPr>
          <w:rFonts w:asciiTheme="majorHAnsi" w:hAnsiTheme="majorHAnsi" w:cstheme="majorHAnsi"/>
          <w:sz w:val="16"/>
        </w:rPr>
        <w:t xml:space="preserve">: natural </w:t>
      </w:r>
      <w:r w:rsidRPr="003A4E8C">
        <w:rPr>
          <w:rStyle w:val="Emphasis"/>
          <w:rFonts w:asciiTheme="majorHAnsi" w:hAnsiTheme="majorHAnsi" w:cstheme="majorHAnsi"/>
          <w:highlight w:val="yellow"/>
        </w:rPr>
        <w:t>disasters</w:t>
      </w:r>
      <w:r w:rsidRPr="003A4E8C">
        <w:rPr>
          <w:rStyle w:val="StyleUnderline"/>
          <w:rFonts w:asciiTheme="majorHAnsi" w:hAnsiTheme="majorHAnsi" w:cstheme="majorHAnsi"/>
          <w:highlight w:val="yellow"/>
        </w:rPr>
        <w:t xml:space="preserve">, </w:t>
      </w:r>
      <w:r w:rsidRPr="003A4E8C">
        <w:rPr>
          <w:rStyle w:val="Emphasis"/>
          <w:rFonts w:asciiTheme="majorHAnsi" w:hAnsiTheme="majorHAnsi" w:cstheme="majorHAnsi"/>
          <w:highlight w:val="yellow"/>
        </w:rPr>
        <w:t>resource depletion</w:t>
      </w:r>
      <w:r w:rsidRPr="003A4E8C">
        <w:rPr>
          <w:rFonts w:asciiTheme="majorHAnsi" w:hAnsiTheme="majorHAnsi" w:cstheme="majorHAnsi"/>
          <w:sz w:val="16"/>
        </w:rPr>
        <w:t xml:space="preserve">, economic meltdown, </w:t>
      </w:r>
      <w:r w:rsidRPr="003A4E8C">
        <w:rPr>
          <w:rStyle w:val="StyleUnderline"/>
          <w:rFonts w:asciiTheme="majorHAnsi" w:hAnsiTheme="majorHAnsi" w:cstheme="majorHAnsi"/>
        </w:rPr>
        <w:t xml:space="preserve">disease, </w:t>
      </w:r>
      <w:r w:rsidRPr="003A4E8C">
        <w:rPr>
          <w:rStyle w:val="StyleUnderline"/>
          <w:rFonts w:asciiTheme="majorHAnsi" w:hAnsiTheme="majorHAnsi" w:cstheme="majorHAnsi"/>
          <w:highlight w:val="yellow"/>
        </w:rPr>
        <w:t xml:space="preserve">poor </w:t>
      </w:r>
      <w:r w:rsidRPr="003A4E8C">
        <w:rPr>
          <w:rStyle w:val="Emphasis"/>
          <w:rFonts w:asciiTheme="majorHAnsi" w:hAnsiTheme="majorHAnsi" w:cstheme="majorHAnsi"/>
          <w:highlight w:val="yellow"/>
        </w:rPr>
        <w:t>info</w:t>
      </w:r>
      <w:r w:rsidRPr="003A4E8C">
        <w:rPr>
          <w:rStyle w:val="StyleUnderline"/>
          <w:rFonts w:asciiTheme="majorHAnsi" w:hAnsiTheme="majorHAnsi" w:cstheme="majorHAnsi"/>
        </w:rPr>
        <w:t xml:space="preserve">rmation </w:t>
      </w:r>
      <w:r w:rsidRPr="003A4E8C">
        <w:rPr>
          <w:rStyle w:val="StyleUnderline"/>
          <w:rFonts w:asciiTheme="majorHAnsi" w:hAnsiTheme="majorHAnsi" w:cstheme="majorHAnsi"/>
          <w:highlight w:val="yellow"/>
        </w:rPr>
        <w:t>flow</w:t>
      </w:r>
      <w:r w:rsidRPr="003A4E8C">
        <w:rPr>
          <w:rFonts w:asciiTheme="majorHAnsi" w:hAnsiTheme="majorHAnsi" w:cstheme="majorHAnsi"/>
          <w:sz w:val="16"/>
        </w:rPr>
        <w:t xml:space="preserve"> and corruption. </w:t>
      </w:r>
      <w:r w:rsidRPr="003A4E8C">
        <w:rPr>
          <w:rStyle w:val="StyleUnderline"/>
          <w:rFonts w:asciiTheme="majorHAnsi" w:hAnsiTheme="majorHAnsi" w:cstheme="majorHAnsi"/>
        </w:rPr>
        <w:t>But we’re luckier</w:t>
      </w:r>
      <w:r w:rsidRPr="003A4E8C">
        <w:rPr>
          <w:rFonts w:asciiTheme="majorHAnsi" w:hAnsiTheme="majorHAnsi" w:cstheme="majorHAnsi"/>
          <w:sz w:val="16"/>
        </w:rPr>
        <w:t xml:space="preserve"> than our predecessors </w:t>
      </w:r>
      <w:r w:rsidRPr="003A4E8C">
        <w:rPr>
          <w:rStyle w:val="StyleUnderline"/>
          <w:rFonts w:asciiTheme="majorHAnsi" w:hAnsiTheme="majorHAnsi" w:cstheme="majorHAnsi"/>
        </w:rPr>
        <w:t xml:space="preserve">because </w:t>
      </w:r>
      <w:r w:rsidRPr="003A4E8C">
        <w:rPr>
          <w:rStyle w:val="StyleUnderline"/>
          <w:rFonts w:asciiTheme="majorHAnsi" w:hAnsiTheme="majorHAnsi" w:cstheme="majorHAnsi"/>
          <w:highlight w:val="yellow"/>
        </w:rPr>
        <w:t>we command</w:t>
      </w:r>
      <w:r w:rsidRPr="003A4E8C">
        <w:rPr>
          <w:rFonts w:asciiTheme="majorHAnsi" w:hAnsiTheme="majorHAnsi" w:cstheme="majorHAnsi"/>
          <w:sz w:val="16"/>
        </w:rPr>
        <w:t xml:space="preserve"> a technology that no one else possessed: </w:t>
      </w:r>
      <w:r w:rsidRPr="003A4E8C">
        <w:rPr>
          <w:rStyle w:val="StyleUnderline"/>
          <w:rFonts w:asciiTheme="majorHAnsi" w:hAnsiTheme="majorHAnsi" w:cstheme="majorHAnsi"/>
        </w:rPr>
        <w:t>a rap</w:t>
      </w:r>
      <w:r w:rsidRPr="003A4E8C">
        <w:rPr>
          <w:rStyle w:val="Emphasis"/>
          <w:rFonts w:asciiTheme="majorHAnsi" w:hAnsiTheme="majorHAnsi" w:cstheme="majorHAnsi"/>
        </w:rPr>
        <w:t xml:space="preserve">id </w:t>
      </w:r>
      <w:r w:rsidRPr="003A4E8C">
        <w:rPr>
          <w:rStyle w:val="Emphasis"/>
          <w:rFonts w:asciiTheme="majorHAnsi" w:hAnsiTheme="majorHAnsi" w:cstheme="majorHAnsi"/>
          <w:highlight w:val="yellow"/>
        </w:rPr>
        <w:t>communication</w:t>
      </w:r>
      <w:r w:rsidRPr="003A4E8C">
        <w:rPr>
          <w:rStyle w:val="StyleUnderline"/>
          <w:rFonts w:asciiTheme="majorHAnsi" w:hAnsiTheme="majorHAnsi" w:cstheme="majorHAnsi"/>
        </w:rPr>
        <w:t xml:space="preserve"> network that finds its highest expression </w:t>
      </w:r>
      <w:proofErr w:type="gramStart"/>
      <w:r w:rsidRPr="003A4E8C">
        <w:rPr>
          <w:rStyle w:val="StyleUnderline"/>
          <w:rFonts w:asciiTheme="majorHAnsi" w:hAnsiTheme="majorHAnsi" w:cstheme="majorHAnsi"/>
          <w:highlight w:val="yellow"/>
        </w:rPr>
        <w:t>in</w:t>
      </w:r>
      <w:proofErr w:type="gramEnd"/>
      <w:r w:rsidRPr="003A4E8C">
        <w:rPr>
          <w:rStyle w:val="StyleUnderline"/>
          <w:rFonts w:asciiTheme="majorHAnsi" w:hAnsiTheme="majorHAnsi" w:cstheme="majorHAnsi"/>
          <w:highlight w:val="yellow"/>
        </w:rPr>
        <w:t xml:space="preserve"> the </w:t>
      </w:r>
      <w:r w:rsidRPr="003A4E8C">
        <w:rPr>
          <w:rStyle w:val="Emphasis"/>
          <w:rFonts w:asciiTheme="majorHAnsi" w:hAnsiTheme="majorHAnsi" w:cstheme="majorHAnsi"/>
          <w:highlight w:val="yellow"/>
        </w:rPr>
        <w:t>internet</w:t>
      </w:r>
      <w:r w:rsidRPr="003A4E8C">
        <w:rPr>
          <w:rFonts w:asciiTheme="majorHAnsi" w:hAnsiTheme="majorHAnsi" w:cstheme="majorHAnsi"/>
          <w:sz w:val="16"/>
        </w:rPr>
        <w:t xml:space="preserve">. I propose that there are six ways in which </w:t>
      </w:r>
      <w:r w:rsidRPr="003A4E8C">
        <w:rPr>
          <w:rStyle w:val="StyleUnderline"/>
          <w:rFonts w:asciiTheme="majorHAnsi" w:hAnsiTheme="majorHAnsi" w:cstheme="majorHAnsi"/>
        </w:rPr>
        <w:t>the net has vastly reduced the threat of societal collapse</w:t>
      </w:r>
      <w:r w:rsidRPr="003A4E8C">
        <w:rPr>
          <w:rFonts w:asciiTheme="majorHAnsi" w:hAnsiTheme="majorHAnsi" w:cstheme="majorHAnsi"/>
          <w:sz w:val="16"/>
        </w:rPr>
        <w:t>.</w:t>
      </w:r>
    </w:p>
    <w:p w14:paraId="0F93D7BA" w14:textId="77777777" w:rsidR="00B22CEB" w:rsidRPr="003A4E8C" w:rsidRDefault="00B22CEB" w:rsidP="00B22CEB">
      <w:pPr>
        <w:rPr>
          <w:rStyle w:val="StyleUnderline"/>
          <w:rFonts w:asciiTheme="majorHAnsi" w:hAnsiTheme="majorHAnsi" w:cstheme="majorHAnsi"/>
        </w:rPr>
      </w:pPr>
      <w:r w:rsidRPr="003A4E8C">
        <w:rPr>
          <w:rStyle w:val="Emphasis"/>
          <w:rFonts w:asciiTheme="majorHAnsi" w:hAnsiTheme="majorHAnsi" w:cstheme="majorHAnsi"/>
          <w:highlight w:val="yellow"/>
        </w:rPr>
        <w:t>Epidemics</w:t>
      </w:r>
      <w:r w:rsidRPr="003A4E8C">
        <w:rPr>
          <w:rStyle w:val="StyleUnderline"/>
          <w:rFonts w:asciiTheme="majorHAnsi" w:hAnsiTheme="majorHAnsi" w:cstheme="majorHAnsi"/>
          <w:highlight w:val="yellow"/>
        </w:rPr>
        <w:t xml:space="preserve"> can be deflected</w:t>
      </w:r>
      <w:r w:rsidRPr="003A4E8C">
        <w:rPr>
          <w:rStyle w:val="StyleUnderline"/>
          <w:rFonts w:asciiTheme="majorHAnsi" w:hAnsiTheme="majorHAnsi" w:cstheme="majorHAnsi"/>
        </w:rPr>
        <w:t xml:space="preserve"> by telepresence</w:t>
      </w:r>
    </w:p>
    <w:p w14:paraId="35C7C4C0"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 xml:space="preserve">One of our more dire prospects for collapse is an infectious-disease epidemic. </w:t>
      </w:r>
      <w:r w:rsidRPr="003A4E8C">
        <w:rPr>
          <w:rStyle w:val="StyleUnderline"/>
          <w:rFonts w:asciiTheme="majorHAnsi" w:hAnsiTheme="majorHAnsi" w:cstheme="majorHAnsi"/>
        </w:rPr>
        <w:t>Viral and bacterial epidemics precipitated the fall of</w:t>
      </w:r>
      <w:r w:rsidRPr="003A4E8C">
        <w:rPr>
          <w:rFonts w:asciiTheme="majorHAnsi" w:hAnsiTheme="majorHAnsi" w:cstheme="majorHAnsi"/>
          <w:sz w:val="16"/>
        </w:rPr>
        <w:t xml:space="preserve"> the Golden Age of Athens, </w:t>
      </w:r>
      <w:r w:rsidRPr="003A4E8C">
        <w:rPr>
          <w:rStyle w:val="StyleUnderline"/>
          <w:rFonts w:asciiTheme="majorHAnsi" w:hAnsiTheme="majorHAnsi" w:cstheme="majorHAnsi"/>
        </w:rPr>
        <w:t>the Roman Empire and</w:t>
      </w:r>
      <w:r w:rsidRPr="003A4E8C">
        <w:rPr>
          <w:rFonts w:asciiTheme="majorHAnsi" w:hAnsiTheme="majorHAnsi" w:cstheme="majorHAnsi"/>
          <w:sz w:val="16"/>
        </w:rPr>
        <w:t xml:space="preserve"> most of the empires of the </w:t>
      </w:r>
      <w:r w:rsidRPr="003A4E8C">
        <w:rPr>
          <w:rStyle w:val="StyleUnderline"/>
          <w:rFonts w:asciiTheme="majorHAnsi" w:hAnsiTheme="majorHAnsi" w:cstheme="majorHAnsi"/>
        </w:rPr>
        <w:t xml:space="preserve">Native Americans. The internet can be our </w:t>
      </w:r>
      <w:r w:rsidRPr="003A4E8C">
        <w:rPr>
          <w:rStyle w:val="Emphasis"/>
          <w:rFonts w:asciiTheme="majorHAnsi" w:hAnsiTheme="majorHAnsi" w:cstheme="majorHAnsi"/>
        </w:rPr>
        <w:t>key to survival</w:t>
      </w:r>
      <w:r w:rsidRPr="003A4E8C">
        <w:rPr>
          <w:rStyle w:val="StyleUnderline"/>
          <w:rFonts w:asciiTheme="majorHAnsi" w:hAnsiTheme="majorHAnsi" w:cstheme="majorHAnsi"/>
        </w:rPr>
        <w:t xml:space="preserve"> because the ability to work </w:t>
      </w:r>
      <w:proofErr w:type="spellStart"/>
      <w:r w:rsidRPr="003A4E8C">
        <w:rPr>
          <w:rStyle w:val="StyleUnderline"/>
          <w:rFonts w:asciiTheme="majorHAnsi" w:hAnsiTheme="majorHAnsi" w:cstheme="majorHAnsi"/>
        </w:rPr>
        <w:t>telepresently</w:t>
      </w:r>
      <w:proofErr w:type="spellEnd"/>
      <w:r w:rsidRPr="003A4E8C">
        <w:rPr>
          <w:rStyle w:val="StyleUnderline"/>
          <w:rFonts w:asciiTheme="majorHAnsi" w:hAnsiTheme="majorHAnsi" w:cstheme="majorHAnsi"/>
        </w:rPr>
        <w:t xml:space="preserve"> can inhibit microbial transmission by reducing human-to-human contact</w:t>
      </w:r>
      <w:r w:rsidRPr="003A4E8C">
        <w:rPr>
          <w:rFonts w:asciiTheme="majorHAnsi" w:hAnsiTheme="majorHAnsi" w:cstheme="majorHAns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3A4E8C">
        <w:rPr>
          <w:rStyle w:val="StyleUnderline"/>
          <w:rFonts w:asciiTheme="majorHAnsi" w:hAnsiTheme="majorHAnsi" w:cstheme="majorHAnsi"/>
          <w:highlight w:val="yellow"/>
        </w:rPr>
        <w:t>we can</w:t>
      </w:r>
      <w:r w:rsidRPr="003A4E8C">
        <w:rPr>
          <w:rStyle w:val="StyleUnderline"/>
          <w:rFonts w:asciiTheme="majorHAnsi" w:hAnsiTheme="majorHAnsi" w:cstheme="majorHAnsi"/>
        </w:rPr>
        <w:t xml:space="preserve"> fluidly </w:t>
      </w:r>
      <w:r w:rsidRPr="003A4E8C">
        <w:rPr>
          <w:rStyle w:val="StyleUnderline"/>
          <w:rFonts w:asciiTheme="majorHAnsi" w:hAnsiTheme="majorHAnsi" w:cstheme="majorHAnsi"/>
          <w:highlight w:val="yellow"/>
        </w:rPr>
        <w:t>shift into a</w:t>
      </w:r>
      <w:r w:rsidRPr="003A4E8C">
        <w:rPr>
          <w:rStyle w:val="StyleUnderline"/>
          <w:rFonts w:asciiTheme="majorHAnsi" w:hAnsiTheme="majorHAnsi" w:cstheme="majorHAnsi"/>
        </w:rPr>
        <w:t xml:space="preserve"> self-</w:t>
      </w:r>
      <w:r w:rsidRPr="003A4E8C">
        <w:rPr>
          <w:rStyle w:val="StyleUnderline"/>
          <w:rFonts w:asciiTheme="majorHAnsi" w:hAnsiTheme="majorHAnsi" w:cstheme="majorHAnsi"/>
          <w:highlight w:val="yellow"/>
        </w:rPr>
        <w:t>quarantined society</w:t>
      </w:r>
      <w:r w:rsidRPr="003A4E8C">
        <w:rPr>
          <w:rFonts w:asciiTheme="majorHAnsi" w:hAnsiTheme="majorHAnsi" w:cstheme="majorHAnsi"/>
          <w:sz w:val="16"/>
        </w:rPr>
        <w:t xml:space="preserve"> in which microbes fail due to host scarcity. Whatever the social ills of isolation, they are worse for the microbes than for us.</w:t>
      </w:r>
    </w:p>
    <w:p w14:paraId="4BD3CCD8"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The internet will predict natural disasters</w:t>
      </w:r>
    </w:p>
    <w:p w14:paraId="1766652B"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3A4E8C">
        <w:rPr>
          <w:rFonts w:asciiTheme="majorHAnsi" w:hAnsiTheme="majorHAnsi" w:cstheme="majorHAnsi"/>
          <w:sz w:val="16"/>
        </w:rPr>
        <w:t>neighbourhoods</w:t>
      </w:r>
      <w:proofErr w:type="spellEnd"/>
      <w:r w:rsidRPr="003A4E8C">
        <w:rPr>
          <w:rFonts w:asciiTheme="majorHAnsi" w:hAnsiTheme="majorHAnsi" w:cstheme="majorHAnsi"/>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3A4E8C">
        <w:rPr>
          <w:rStyle w:val="StyleUnderline"/>
          <w:rFonts w:asciiTheme="majorHAnsi" w:hAnsiTheme="majorHAnsi" w:cstheme="majorHAnsi"/>
        </w:rPr>
        <w:t xml:space="preserve">the </w:t>
      </w:r>
      <w:r w:rsidRPr="003A4E8C">
        <w:rPr>
          <w:rStyle w:val="StyleUnderline"/>
          <w:rFonts w:asciiTheme="majorHAnsi" w:hAnsiTheme="majorHAnsi" w:cstheme="majorHAnsi"/>
          <w:highlight w:val="yellow"/>
        </w:rPr>
        <w:t>internet carried news</w:t>
      </w:r>
      <w:r w:rsidRPr="003A4E8C">
        <w:rPr>
          <w:rFonts w:asciiTheme="majorHAnsi" w:hAnsiTheme="majorHAnsi" w:cstheme="majorHAnsi"/>
          <w:sz w:val="16"/>
        </w:rPr>
        <w:t xml:space="preserve"> about the fire </w:t>
      </w:r>
      <w:r w:rsidRPr="003A4E8C">
        <w:rPr>
          <w:rStyle w:val="StyleUnderline"/>
          <w:rFonts w:asciiTheme="majorHAnsi" w:hAnsiTheme="majorHAnsi" w:cstheme="majorHAnsi"/>
        </w:rPr>
        <w:t xml:space="preserve">more </w:t>
      </w:r>
      <w:r w:rsidRPr="003A4E8C">
        <w:rPr>
          <w:rStyle w:val="Emphasis"/>
          <w:rFonts w:asciiTheme="majorHAnsi" w:hAnsiTheme="majorHAnsi" w:cstheme="majorHAnsi"/>
          <w:highlight w:val="yellow"/>
        </w:rPr>
        <w:t>quickly</w:t>
      </w:r>
      <w:r w:rsidRPr="003A4E8C">
        <w:rPr>
          <w:rStyle w:val="StyleUnderline"/>
          <w:rFonts w:asciiTheme="majorHAnsi" w:hAnsiTheme="majorHAnsi" w:cstheme="majorHAnsi"/>
          <w:highlight w:val="yellow"/>
        </w:rPr>
        <w:t xml:space="preserve"> and </w:t>
      </w:r>
      <w:r w:rsidRPr="003A4E8C">
        <w:rPr>
          <w:rStyle w:val="Emphasis"/>
          <w:rFonts w:asciiTheme="majorHAnsi" w:hAnsiTheme="majorHAnsi" w:cstheme="majorHAnsi"/>
          <w:highlight w:val="yellow"/>
        </w:rPr>
        <w:t>accurately</w:t>
      </w:r>
      <w:r w:rsidRPr="003A4E8C">
        <w:rPr>
          <w:rFonts w:asciiTheme="majorHAnsi" w:hAnsiTheme="majorHAnsi" w:cstheme="majorHAnsi"/>
          <w:sz w:val="16"/>
        </w:rPr>
        <w:t xml:space="preserve"> than any news station could. In this </w:t>
      </w:r>
      <w:proofErr w:type="gramStart"/>
      <w:r w:rsidRPr="003A4E8C">
        <w:rPr>
          <w:rFonts w:asciiTheme="majorHAnsi" w:hAnsiTheme="majorHAnsi" w:cstheme="majorHAnsi"/>
          <w:sz w:val="16"/>
        </w:rPr>
        <w:t>grass-roots</w:t>
      </w:r>
      <w:proofErr w:type="gramEnd"/>
      <w:r w:rsidRPr="003A4E8C">
        <w:rPr>
          <w:rFonts w:asciiTheme="majorHAnsi" w:hAnsiTheme="majorHAnsi" w:cstheme="majorHAnsi"/>
          <w:sz w:val="16"/>
        </w:rPr>
        <w:t xml:space="preserve">, </w:t>
      </w:r>
      <w:proofErr w:type="spellStart"/>
      <w:r w:rsidRPr="003A4E8C">
        <w:rPr>
          <w:rFonts w:asciiTheme="majorHAnsi" w:hAnsiTheme="majorHAnsi" w:cstheme="majorHAnsi"/>
          <w:sz w:val="16"/>
        </w:rPr>
        <w:t>decentralised</w:t>
      </w:r>
      <w:proofErr w:type="spellEnd"/>
      <w:r w:rsidRPr="003A4E8C">
        <w:rPr>
          <w:rFonts w:asciiTheme="majorHAnsi" w:hAnsiTheme="majorHAnsi" w:cstheme="majorHAnsi"/>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4E43EF46"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 xml:space="preserve">Discoveries are retained and shared </w:t>
      </w:r>
    </w:p>
    <w:p w14:paraId="1F3F234D" w14:textId="77777777" w:rsidR="00B22CEB" w:rsidRPr="003A4E8C" w:rsidRDefault="00B22CEB" w:rsidP="00B22CEB">
      <w:pPr>
        <w:rPr>
          <w:rFonts w:asciiTheme="majorHAnsi" w:hAnsiTheme="majorHAnsi" w:cstheme="majorHAnsi"/>
          <w:sz w:val="16"/>
        </w:rPr>
      </w:pPr>
      <w:r w:rsidRPr="003A4E8C">
        <w:rPr>
          <w:rStyle w:val="StyleUnderline"/>
          <w:rFonts w:asciiTheme="majorHAnsi" w:hAnsiTheme="majorHAnsi" w:cstheme="majorHAnsi"/>
        </w:rPr>
        <w:t>Historically, critical information has required constant rediscovery. Collections of learning</w:t>
      </w:r>
      <w:r w:rsidRPr="003A4E8C">
        <w:rPr>
          <w:rFonts w:asciiTheme="majorHAnsi" w:hAnsiTheme="majorHAnsi" w:cstheme="majorHAnsi"/>
          <w:sz w:val="16"/>
        </w:rPr>
        <w:t xml:space="preserve"> -- from the library at Alexandria to the entire Minoan </w:t>
      </w:r>
      <w:proofErr w:type="spellStart"/>
      <w:r w:rsidRPr="003A4E8C">
        <w:rPr>
          <w:rFonts w:asciiTheme="majorHAnsi" w:hAnsiTheme="majorHAnsi" w:cstheme="majorHAnsi"/>
          <w:sz w:val="16"/>
        </w:rPr>
        <w:t>civilisation</w:t>
      </w:r>
      <w:proofErr w:type="spellEnd"/>
      <w:r w:rsidRPr="003A4E8C">
        <w:rPr>
          <w:rFonts w:asciiTheme="majorHAnsi" w:hAnsiTheme="majorHAnsi" w:cstheme="majorHAnsi"/>
          <w:sz w:val="16"/>
        </w:rPr>
        <w:t xml:space="preserve"> -- </w:t>
      </w:r>
      <w:r w:rsidRPr="003A4E8C">
        <w:rPr>
          <w:rStyle w:val="StyleUnderline"/>
          <w:rFonts w:asciiTheme="majorHAnsi" w:hAnsiTheme="majorHAnsi" w:cstheme="majorHAnsi"/>
        </w:rPr>
        <w:t>have fallen to the bonfires of invaders or the wrecking ball of natural disaster. Knowledge is</w:t>
      </w:r>
      <w:r w:rsidRPr="003A4E8C">
        <w:rPr>
          <w:rFonts w:asciiTheme="majorHAnsi" w:hAnsiTheme="majorHAnsi" w:cstheme="majorHAnsi"/>
          <w:sz w:val="16"/>
        </w:rPr>
        <w:t xml:space="preserve"> hard won but </w:t>
      </w:r>
      <w:r w:rsidRPr="003A4E8C">
        <w:rPr>
          <w:rStyle w:val="StyleUnderline"/>
          <w:rFonts w:asciiTheme="majorHAnsi" w:hAnsiTheme="majorHAnsi" w:cstheme="majorHAnsi"/>
        </w:rPr>
        <w:t>easily lost</w:t>
      </w:r>
      <w:r w:rsidRPr="003A4E8C">
        <w:rPr>
          <w:rFonts w:asciiTheme="majorHAnsi" w:hAnsiTheme="majorHAnsi" w:cstheme="majorHAnsi"/>
          <w:sz w:val="16"/>
        </w:rPr>
        <w:t xml:space="preserve">. And information that survives often does not spread. Consider smallpox inoculation: this was under way in India, </w:t>
      </w:r>
      <w:proofErr w:type="gramStart"/>
      <w:r w:rsidRPr="003A4E8C">
        <w:rPr>
          <w:rFonts w:asciiTheme="majorHAnsi" w:hAnsiTheme="majorHAnsi" w:cstheme="majorHAnsi"/>
          <w:sz w:val="16"/>
        </w:rPr>
        <w:t>China</w:t>
      </w:r>
      <w:proofErr w:type="gramEnd"/>
      <w:r w:rsidRPr="003A4E8C">
        <w:rPr>
          <w:rFonts w:asciiTheme="majorHAnsi" w:hAnsiTheme="majorHAnsi" w:cstheme="majorHAnsi"/>
          <w:sz w:val="16"/>
        </w:rPr>
        <w:t xml:space="preserve"> and Africa centuries before it made its way to Europe. By the time the idea reached North America, native </w:t>
      </w:r>
      <w:proofErr w:type="spellStart"/>
      <w:r w:rsidRPr="003A4E8C">
        <w:rPr>
          <w:rFonts w:asciiTheme="majorHAnsi" w:hAnsiTheme="majorHAnsi" w:cstheme="majorHAnsi"/>
          <w:sz w:val="16"/>
        </w:rPr>
        <w:t>civilisations</w:t>
      </w:r>
      <w:proofErr w:type="spellEnd"/>
      <w:r w:rsidRPr="003A4E8C">
        <w:rPr>
          <w:rFonts w:asciiTheme="majorHAnsi" w:hAnsiTheme="majorHAnsi" w:cstheme="majorHAnsi"/>
          <w:sz w:val="16"/>
        </w:rPr>
        <w:t xml:space="preserve"> who needed it had already collapsed. </w:t>
      </w:r>
      <w:r w:rsidRPr="003A4E8C">
        <w:rPr>
          <w:rStyle w:val="StyleUnderline"/>
          <w:rFonts w:asciiTheme="majorHAnsi" w:hAnsiTheme="majorHAnsi" w:cstheme="majorHAnsi"/>
        </w:rPr>
        <w:t xml:space="preserve">The net solved the problem. New </w:t>
      </w:r>
      <w:r w:rsidRPr="003A4E8C">
        <w:rPr>
          <w:rStyle w:val="StyleUnderline"/>
          <w:rFonts w:asciiTheme="majorHAnsi" w:hAnsiTheme="majorHAnsi" w:cstheme="majorHAnsi"/>
          <w:highlight w:val="yellow"/>
        </w:rPr>
        <w:t xml:space="preserve">discoveries catch on </w:t>
      </w:r>
      <w:proofErr w:type="gramStart"/>
      <w:r w:rsidRPr="003A4E8C">
        <w:rPr>
          <w:rStyle w:val="Emphasis"/>
          <w:rFonts w:asciiTheme="majorHAnsi" w:hAnsiTheme="majorHAnsi" w:cstheme="majorHAnsi"/>
        </w:rPr>
        <w:t>immediately</w:t>
      </w:r>
      <w:r w:rsidRPr="003A4E8C">
        <w:rPr>
          <w:rStyle w:val="StyleUnderline"/>
          <w:rFonts w:asciiTheme="majorHAnsi" w:hAnsiTheme="majorHAnsi" w:cstheme="majorHAnsi"/>
        </w:rPr>
        <w:t>;</w:t>
      </w:r>
      <w:proofErr w:type="gramEnd"/>
      <w:r w:rsidRPr="003A4E8C">
        <w:rPr>
          <w:rStyle w:val="StyleUnderline"/>
          <w:rFonts w:asciiTheme="majorHAnsi" w:hAnsiTheme="majorHAnsi" w:cstheme="majorHAnsi"/>
        </w:rPr>
        <w:t xml:space="preserve"> information spreads </w:t>
      </w:r>
      <w:r w:rsidRPr="003A4E8C">
        <w:rPr>
          <w:rStyle w:val="Emphasis"/>
          <w:rFonts w:asciiTheme="majorHAnsi" w:hAnsiTheme="majorHAnsi" w:cstheme="majorHAnsi"/>
        </w:rPr>
        <w:t>widely</w:t>
      </w:r>
      <w:r w:rsidRPr="003A4E8C">
        <w:rPr>
          <w:rFonts w:asciiTheme="majorHAnsi" w:hAnsiTheme="majorHAnsi" w:cstheme="majorHAnsi"/>
          <w:sz w:val="16"/>
        </w:rPr>
        <w:t>. In this way, societies can optimally ratchet up, using the latest bricks of knowledge in their fortification against risk.</w:t>
      </w:r>
    </w:p>
    <w:p w14:paraId="543A16C4" w14:textId="77777777" w:rsidR="00B22CEB" w:rsidRPr="003A4E8C" w:rsidRDefault="00B22CEB" w:rsidP="00B22CEB">
      <w:pPr>
        <w:rPr>
          <w:rStyle w:val="StyleUnderline"/>
          <w:rFonts w:asciiTheme="majorHAnsi" w:hAnsiTheme="majorHAnsi" w:cstheme="majorHAnsi"/>
        </w:rPr>
      </w:pPr>
      <w:r w:rsidRPr="003A4E8C">
        <w:rPr>
          <w:rStyle w:val="Emphasis"/>
          <w:rFonts w:asciiTheme="majorHAnsi" w:hAnsiTheme="majorHAnsi" w:cstheme="majorHAnsi"/>
          <w:highlight w:val="yellow"/>
        </w:rPr>
        <w:t>Tyranny</w:t>
      </w:r>
      <w:r w:rsidRPr="003A4E8C">
        <w:rPr>
          <w:rStyle w:val="StyleUnderline"/>
          <w:rFonts w:asciiTheme="majorHAnsi" w:hAnsiTheme="majorHAnsi" w:cstheme="majorHAnsi"/>
          <w:highlight w:val="yellow"/>
        </w:rPr>
        <w:t xml:space="preserve"> is mitigated</w:t>
      </w:r>
      <w:r w:rsidRPr="003A4E8C">
        <w:rPr>
          <w:rStyle w:val="StyleUnderline"/>
          <w:rFonts w:asciiTheme="majorHAnsi" w:hAnsiTheme="majorHAnsi" w:cstheme="majorHAnsi"/>
        </w:rPr>
        <w:t xml:space="preserve"> </w:t>
      </w:r>
    </w:p>
    <w:p w14:paraId="53883638"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 xml:space="preserve">Censorship of ideas was a familiar </w:t>
      </w:r>
      <w:proofErr w:type="spellStart"/>
      <w:r w:rsidRPr="003A4E8C">
        <w:rPr>
          <w:rFonts w:asciiTheme="majorHAnsi" w:hAnsiTheme="majorHAnsi" w:cstheme="majorHAnsi"/>
          <w:sz w:val="16"/>
        </w:rPr>
        <w:t>spectre</w:t>
      </w:r>
      <w:proofErr w:type="spellEnd"/>
      <w:r w:rsidRPr="003A4E8C">
        <w:rPr>
          <w:rFonts w:asciiTheme="majorHAnsi" w:hAnsiTheme="majorHAnsi" w:cstheme="majorHAnsi"/>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3A4E8C">
        <w:rPr>
          <w:rFonts w:asciiTheme="majorHAnsi" w:hAnsiTheme="majorHAnsi" w:cstheme="majorHAnsi"/>
          <w:sz w:val="16"/>
        </w:rPr>
        <w:t>democratises</w:t>
      </w:r>
      <w:proofErr w:type="spellEnd"/>
      <w:r w:rsidRPr="003A4E8C">
        <w:rPr>
          <w:rFonts w:asciiTheme="majorHAnsi" w:hAnsiTheme="majorHAnsi" w:cstheme="majorHAnsi"/>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2B94D418" w14:textId="77777777" w:rsidR="00B22CEB" w:rsidRPr="003A4E8C" w:rsidRDefault="00B22CEB" w:rsidP="00B22CEB">
      <w:pPr>
        <w:rPr>
          <w:rStyle w:val="StyleUnderline"/>
          <w:rFonts w:asciiTheme="majorHAnsi" w:hAnsiTheme="majorHAnsi" w:cstheme="majorHAnsi"/>
        </w:rPr>
      </w:pPr>
      <w:r w:rsidRPr="003A4E8C">
        <w:rPr>
          <w:rStyle w:val="StyleUnderline"/>
          <w:rFonts w:asciiTheme="majorHAnsi" w:hAnsiTheme="majorHAnsi" w:cstheme="majorHAnsi"/>
        </w:rPr>
        <w:t xml:space="preserve">Human capital is vastly increased </w:t>
      </w:r>
    </w:p>
    <w:p w14:paraId="079956B8" w14:textId="77777777" w:rsidR="00B22CEB" w:rsidRPr="003A4E8C" w:rsidRDefault="00B22CEB" w:rsidP="00B22CEB">
      <w:pPr>
        <w:rPr>
          <w:rFonts w:asciiTheme="majorHAnsi" w:hAnsiTheme="majorHAnsi" w:cstheme="majorHAnsi"/>
          <w:sz w:val="16"/>
        </w:rPr>
      </w:pPr>
      <w:r w:rsidRPr="003A4E8C">
        <w:rPr>
          <w:rStyle w:val="StyleUnderline"/>
          <w:rFonts w:asciiTheme="majorHAnsi" w:hAnsiTheme="majorHAnsi" w:cstheme="majorHAnsi"/>
        </w:rPr>
        <w:t>Crowdsourcing brings people together to solve problems. Yet far fewer than one per cent of the world’s population is involved. We need expand human capital</w:t>
      </w:r>
      <w:r w:rsidRPr="003A4E8C">
        <w:rPr>
          <w:rFonts w:asciiTheme="majorHAnsi" w:hAnsiTheme="majorHAnsi" w:cstheme="majorHAnsi"/>
          <w:sz w:val="16"/>
        </w:rPr>
        <w:t xml:space="preserve">. Most of the world </w:t>
      </w:r>
      <w:proofErr w:type="gramStart"/>
      <w:r w:rsidRPr="003A4E8C">
        <w:rPr>
          <w:rFonts w:asciiTheme="majorHAnsi" w:hAnsiTheme="majorHAnsi" w:cstheme="majorHAnsi"/>
          <w:sz w:val="16"/>
        </w:rPr>
        <w:t>not have</w:t>
      </w:r>
      <w:proofErr w:type="gramEnd"/>
      <w:r w:rsidRPr="003A4E8C">
        <w:rPr>
          <w:rFonts w:asciiTheme="majorHAnsi" w:hAnsiTheme="majorHAnsi" w:cstheme="majorHAnsi"/>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3A4E8C">
        <w:rPr>
          <w:rFonts w:asciiTheme="majorHAnsi" w:hAnsiTheme="majorHAnsi" w:cstheme="majorHAnsi"/>
          <w:sz w:val="16"/>
        </w:rPr>
        <w:t>OpenCourseWare</w:t>
      </w:r>
      <w:proofErr w:type="spellEnd"/>
      <w:r w:rsidRPr="003A4E8C">
        <w:rPr>
          <w:rFonts w:asciiTheme="majorHAnsi" w:hAnsiTheme="majorHAnsi" w:cstheme="majorHAnsi"/>
          <w:sz w:val="16"/>
        </w:rPr>
        <w:t xml:space="preserve">. The new </w:t>
      </w:r>
      <w:r w:rsidRPr="003A4E8C">
        <w:rPr>
          <w:rStyle w:val="Emphasis"/>
          <w:rFonts w:asciiTheme="majorHAnsi" w:hAnsiTheme="majorHAnsi" w:cstheme="majorHAnsi"/>
          <w:highlight w:val="yellow"/>
        </w:rPr>
        <w:t>human capital</w:t>
      </w:r>
      <w:r w:rsidRPr="003A4E8C">
        <w:rPr>
          <w:rStyle w:val="StyleUnderline"/>
          <w:rFonts w:asciiTheme="majorHAnsi" w:hAnsiTheme="majorHAnsi" w:cstheme="majorHAnsi"/>
        </w:rPr>
        <w:t xml:space="preserve"> will </w:t>
      </w:r>
      <w:r w:rsidRPr="003A4E8C">
        <w:rPr>
          <w:rStyle w:val="StyleUnderline"/>
          <w:rFonts w:asciiTheme="majorHAnsi" w:hAnsiTheme="majorHAnsi" w:cstheme="majorHAnsi"/>
          <w:highlight w:val="yellow"/>
        </w:rPr>
        <w:t>serve us</w:t>
      </w:r>
      <w:r w:rsidRPr="003A4E8C">
        <w:rPr>
          <w:rStyle w:val="StyleUnderline"/>
          <w:rFonts w:asciiTheme="majorHAnsi" w:hAnsiTheme="majorHAnsi" w:cstheme="majorHAnsi"/>
        </w:rPr>
        <w:t xml:space="preserve"> well </w:t>
      </w:r>
      <w:r w:rsidRPr="003A4E8C">
        <w:rPr>
          <w:rStyle w:val="StyleUnderline"/>
          <w:rFonts w:asciiTheme="majorHAnsi" w:hAnsiTheme="majorHAnsi" w:cstheme="majorHAnsi"/>
          <w:highlight w:val="yellow"/>
        </w:rPr>
        <w:t xml:space="preserve">when we confront </w:t>
      </w:r>
      <w:r w:rsidRPr="003A4E8C">
        <w:rPr>
          <w:rStyle w:val="Emphasis"/>
          <w:rFonts w:asciiTheme="majorHAnsi" w:hAnsiTheme="majorHAnsi" w:cstheme="majorHAnsi"/>
          <w:highlight w:val="yellow"/>
        </w:rPr>
        <w:t>existential threats</w:t>
      </w:r>
      <w:r w:rsidRPr="003A4E8C">
        <w:rPr>
          <w:rStyle w:val="StyleUnderline"/>
          <w:rFonts w:asciiTheme="majorHAnsi" w:hAnsiTheme="majorHAnsi" w:cstheme="majorHAnsi"/>
        </w:rPr>
        <w:t xml:space="preserve"> we’ve never imagined before</w:t>
      </w:r>
      <w:r w:rsidRPr="003A4E8C">
        <w:rPr>
          <w:rFonts w:asciiTheme="majorHAnsi" w:hAnsiTheme="majorHAnsi" w:cstheme="majorHAnsi"/>
          <w:sz w:val="16"/>
        </w:rPr>
        <w:t>.</w:t>
      </w:r>
    </w:p>
    <w:p w14:paraId="20A07496"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 xml:space="preserve">Energy expenditure is reduced </w:t>
      </w:r>
    </w:p>
    <w:p w14:paraId="46A56A9F"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3A4E8C">
        <w:rPr>
          <w:rStyle w:val="StyleUnderline"/>
          <w:rFonts w:asciiTheme="majorHAnsi" w:hAnsiTheme="majorHAnsi" w:cstheme="majorHAnsi"/>
        </w:rPr>
        <w:t>Consider the massive energy savings</w:t>
      </w:r>
      <w:r w:rsidRPr="003A4E8C">
        <w:rPr>
          <w:rFonts w:asciiTheme="majorHAnsi" w:hAnsiTheme="majorHAnsi" w:cstheme="majorHAns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3A4E8C">
        <w:rPr>
          <w:rFonts w:asciiTheme="majorHAnsi" w:hAnsiTheme="majorHAnsi" w:cstheme="majorHAnsi"/>
          <w:sz w:val="16"/>
        </w:rPr>
        <w:t>optimisation</w:t>
      </w:r>
      <w:proofErr w:type="spellEnd"/>
      <w:r w:rsidRPr="003A4E8C">
        <w:rPr>
          <w:rFonts w:asciiTheme="majorHAnsi" w:hAnsiTheme="majorHAnsi" w:cstheme="majorHAnsi"/>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52F81E37" w14:textId="77777777" w:rsidR="00B22CEB" w:rsidRPr="003A4E8C" w:rsidRDefault="00B22CEB" w:rsidP="00B22CEB">
      <w:pPr>
        <w:rPr>
          <w:rFonts w:asciiTheme="majorHAnsi" w:hAnsiTheme="majorHAnsi" w:cstheme="majorHAnsi"/>
          <w:sz w:val="16"/>
        </w:rPr>
      </w:pPr>
      <w:r w:rsidRPr="003A4E8C">
        <w:rPr>
          <w:rFonts w:asciiTheme="majorHAnsi" w:hAnsiTheme="majorHAnsi" w:cstheme="majorHAnsi"/>
          <w:sz w:val="16"/>
        </w:rPr>
        <w:t xml:space="preserve">The tangle of events that triggers societal collapse can be complex, and there are several threats the net does not address. But </w:t>
      </w:r>
      <w:r w:rsidRPr="003A4E8C">
        <w:rPr>
          <w:rStyle w:val="StyleUnderline"/>
          <w:rFonts w:asciiTheme="majorHAnsi" w:hAnsiTheme="majorHAnsi" w:cstheme="majorHAnsi"/>
        </w:rPr>
        <w:t xml:space="preserve">vast, networked </w:t>
      </w:r>
      <w:r w:rsidRPr="003A4E8C">
        <w:rPr>
          <w:rStyle w:val="StyleUnderline"/>
          <w:rFonts w:asciiTheme="majorHAnsi" w:hAnsiTheme="majorHAnsi" w:cstheme="majorHAnsi"/>
          <w:highlight w:val="yellow"/>
        </w:rPr>
        <w:t xml:space="preserve">communication can be an </w:t>
      </w:r>
      <w:r w:rsidRPr="003A4E8C">
        <w:rPr>
          <w:rStyle w:val="Emphasis"/>
          <w:rFonts w:asciiTheme="majorHAnsi" w:hAnsiTheme="majorHAnsi" w:cstheme="majorHAnsi"/>
          <w:highlight w:val="yellow"/>
        </w:rPr>
        <w:t>antidote</w:t>
      </w:r>
      <w:r w:rsidRPr="003A4E8C">
        <w:rPr>
          <w:rStyle w:val="StyleUnderline"/>
          <w:rFonts w:asciiTheme="majorHAnsi" w:hAnsiTheme="majorHAnsi" w:cstheme="majorHAnsi"/>
          <w:highlight w:val="yellow"/>
        </w:rPr>
        <w:t xml:space="preserve"> to</w:t>
      </w:r>
      <w:r w:rsidRPr="003A4E8C">
        <w:rPr>
          <w:rStyle w:val="StyleUnderline"/>
          <w:rFonts w:asciiTheme="majorHAnsi" w:hAnsiTheme="majorHAnsi" w:cstheme="majorHAnsi"/>
        </w:rPr>
        <w:t xml:space="preserve"> several of the </w:t>
      </w:r>
      <w:proofErr w:type="gramStart"/>
      <w:r w:rsidRPr="003A4E8C">
        <w:rPr>
          <w:rStyle w:val="StyleUnderline"/>
          <w:rFonts w:asciiTheme="majorHAnsi" w:hAnsiTheme="majorHAnsi" w:cstheme="majorHAnsi"/>
        </w:rPr>
        <w:t>most deadly</w:t>
      </w:r>
      <w:proofErr w:type="gram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yellow"/>
        </w:rPr>
        <w:t xml:space="preserve">diseases </w:t>
      </w:r>
      <w:r w:rsidRPr="003A4E8C">
        <w:rPr>
          <w:rStyle w:val="Emphasis"/>
          <w:rFonts w:asciiTheme="majorHAnsi" w:hAnsiTheme="majorHAnsi" w:cstheme="majorHAnsi"/>
          <w:highlight w:val="yellow"/>
        </w:rPr>
        <w:t xml:space="preserve">threatening </w:t>
      </w:r>
      <w:proofErr w:type="spellStart"/>
      <w:r w:rsidRPr="003A4E8C">
        <w:rPr>
          <w:rStyle w:val="Emphasis"/>
          <w:rFonts w:asciiTheme="majorHAnsi" w:hAnsiTheme="majorHAnsi" w:cstheme="majorHAnsi"/>
          <w:highlight w:val="yellow"/>
        </w:rPr>
        <w:t>civilisation</w:t>
      </w:r>
      <w:proofErr w:type="spellEnd"/>
      <w:r w:rsidRPr="003A4E8C">
        <w:rPr>
          <w:rFonts w:asciiTheme="majorHAnsi" w:hAnsiTheme="majorHAnsi" w:cstheme="majorHAnsi"/>
          <w:sz w:val="16"/>
        </w:rPr>
        <w:t xml:space="preserve">. The next time your coworker laments internet addiction, the banality of tweeting or the decline of face-to-face conversation, you may want to suggest that the net may just be the technology that saves us. </w:t>
      </w:r>
      <w:bookmarkEnd w:id="2"/>
    </w:p>
    <w:p w14:paraId="13AC16A0" w14:textId="77777777" w:rsidR="00B22CEB" w:rsidRPr="003A4E8C" w:rsidRDefault="00B22CEB" w:rsidP="00B22CEB">
      <w:pPr>
        <w:rPr>
          <w:rStyle w:val="StyleUnderline"/>
          <w:rFonts w:asciiTheme="majorHAnsi" w:hAnsiTheme="majorHAnsi" w:cstheme="majorHAnsi"/>
        </w:rPr>
      </w:pPr>
    </w:p>
    <w:p w14:paraId="4BECA827" w14:textId="77777777" w:rsidR="00B22CEB" w:rsidRPr="003A4E8C" w:rsidRDefault="00B22CEB" w:rsidP="00B22CEB">
      <w:pPr>
        <w:pStyle w:val="Heading4"/>
        <w:rPr>
          <w:rStyle w:val="StyleUnderline"/>
          <w:rFonts w:asciiTheme="majorHAnsi" w:hAnsiTheme="majorHAnsi" w:cstheme="majorHAnsi"/>
          <w:sz w:val="26"/>
          <w:u w:val="none"/>
        </w:rPr>
      </w:pPr>
      <w:proofErr w:type="spellStart"/>
      <w:r w:rsidRPr="003A4E8C">
        <w:rPr>
          <w:rStyle w:val="StyleUnderline"/>
          <w:rFonts w:asciiTheme="majorHAnsi" w:hAnsiTheme="majorHAnsi" w:cstheme="majorHAnsi"/>
          <w:sz w:val="26"/>
          <w:u w:val="none"/>
        </w:rPr>
        <w:t>Starlink</w:t>
      </w:r>
      <w:proofErr w:type="spellEnd"/>
      <w:r w:rsidRPr="003A4E8C">
        <w:rPr>
          <w:rStyle w:val="StyleUnderline"/>
          <w:rFonts w:asciiTheme="majorHAnsi" w:hAnsiTheme="majorHAnsi" w:cstheme="majorHAnsi"/>
          <w:sz w:val="26"/>
          <w:u w:val="none"/>
        </w:rPr>
        <w:t xml:space="preserve"> solves internet monopolies</w:t>
      </w:r>
    </w:p>
    <w:p w14:paraId="50FBCA91" w14:textId="77777777" w:rsidR="00B22CEB" w:rsidRPr="008A081F" w:rsidRDefault="00B22CEB" w:rsidP="00B22CEB">
      <w:pPr>
        <w:pStyle w:val="NormalWeb"/>
        <w:spacing w:before="0" w:beforeAutospacing="0" w:after="160" w:afterAutospacing="0"/>
        <w:rPr>
          <w:rFonts w:asciiTheme="majorHAnsi" w:hAnsiTheme="majorHAnsi" w:cstheme="majorHAnsi"/>
          <w:color w:val="000000" w:themeColor="text1"/>
          <w:sz w:val="16"/>
          <w:szCs w:val="16"/>
        </w:rPr>
      </w:pPr>
      <w:proofErr w:type="spellStart"/>
      <w:r w:rsidRPr="003A4E8C">
        <w:rPr>
          <w:rFonts w:asciiTheme="majorHAnsi" w:eastAsiaTheme="majorEastAsia" w:hAnsiTheme="majorHAnsi" w:cstheme="majorHAnsi"/>
          <w:b/>
          <w:bCs/>
          <w:sz w:val="26"/>
          <w:szCs w:val="26"/>
        </w:rPr>
        <w:t>Krow</w:t>
      </w:r>
      <w:proofErr w:type="spellEnd"/>
      <w:r w:rsidRPr="003A4E8C">
        <w:rPr>
          <w:rFonts w:asciiTheme="majorHAnsi" w:eastAsiaTheme="majorEastAsia" w:hAnsiTheme="majorHAnsi" w:cstheme="majorHAnsi"/>
          <w:b/>
          <w:bCs/>
          <w:sz w:val="26"/>
          <w:szCs w:val="26"/>
        </w:rPr>
        <w:t xml:space="preserve"> 21</w:t>
      </w:r>
      <w:r w:rsidRPr="003A4E8C">
        <w:rPr>
          <w:rFonts w:asciiTheme="majorHAnsi" w:hAnsiTheme="majorHAnsi" w:cstheme="majorHAnsi"/>
          <w:color w:val="000000" w:themeColor="text1"/>
          <w:sz w:val="16"/>
          <w:szCs w:val="16"/>
        </w:rPr>
        <w:t xml:space="preserve"> </w:t>
      </w:r>
      <w:proofErr w:type="spellStart"/>
      <w:r w:rsidRPr="008A081F">
        <w:rPr>
          <w:rFonts w:asciiTheme="majorHAnsi" w:hAnsiTheme="majorHAnsi" w:cstheme="majorHAnsi"/>
          <w:color w:val="000000" w:themeColor="text1"/>
          <w:sz w:val="16"/>
          <w:szCs w:val="16"/>
        </w:rPr>
        <w:t>Krow</w:t>
      </w:r>
      <w:proofErr w:type="spellEnd"/>
      <w:r w:rsidRPr="008A081F">
        <w:rPr>
          <w:rFonts w:asciiTheme="majorHAnsi" w:hAnsiTheme="majorHAnsi" w:cstheme="majorHAnsi"/>
          <w:color w:val="000000" w:themeColor="text1"/>
          <w:sz w:val="16"/>
          <w:szCs w:val="16"/>
        </w:rPr>
        <w:t xml:space="preserve">, A. (2021, February 27). </w:t>
      </w:r>
      <w:r w:rsidRPr="008A081F">
        <w:rPr>
          <w:rFonts w:asciiTheme="majorHAnsi" w:hAnsiTheme="majorHAnsi" w:cstheme="majorHAnsi"/>
          <w:i/>
          <w:iCs/>
          <w:color w:val="000000" w:themeColor="text1"/>
          <w:sz w:val="16"/>
          <w:szCs w:val="16"/>
        </w:rPr>
        <w:t xml:space="preserve">Will </w:t>
      </w:r>
      <w:proofErr w:type="spellStart"/>
      <w:r w:rsidRPr="008A081F">
        <w:rPr>
          <w:rFonts w:asciiTheme="majorHAnsi" w:hAnsiTheme="majorHAnsi" w:cstheme="majorHAnsi"/>
          <w:i/>
          <w:iCs/>
          <w:color w:val="000000" w:themeColor="text1"/>
          <w:sz w:val="16"/>
          <w:szCs w:val="16"/>
        </w:rPr>
        <w:t>Starlink</w:t>
      </w:r>
      <w:proofErr w:type="spellEnd"/>
      <w:r w:rsidRPr="008A081F">
        <w:rPr>
          <w:rFonts w:asciiTheme="majorHAnsi" w:hAnsiTheme="majorHAnsi" w:cstheme="majorHAnsi"/>
          <w:i/>
          <w:iCs/>
          <w:color w:val="000000" w:themeColor="text1"/>
          <w:sz w:val="16"/>
          <w:szCs w:val="16"/>
        </w:rPr>
        <w:t xml:space="preserve"> disrupt spectrum’s internet provider monopoly?</w:t>
      </w:r>
      <w:r w:rsidRPr="008A081F">
        <w:rPr>
          <w:rFonts w:asciiTheme="majorHAnsi" w:hAnsiTheme="majorHAnsi" w:cstheme="majorHAnsi"/>
          <w:color w:val="000000" w:themeColor="text1"/>
          <w:sz w:val="16"/>
          <w:szCs w:val="16"/>
        </w:rPr>
        <w:t xml:space="preserve"> Medium. </w:t>
      </w:r>
      <w:hyperlink r:id="rId11" w:history="1">
        <w:r w:rsidRPr="008A081F">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Pr="003A4E8C">
        <w:rPr>
          <w:rFonts w:asciiTheme="majorHAnsi" w:hAnsiTheme="majorHAnsi" w:cstheme="majorHAnsi"/>
          <w:color w:val="000000" w:themeColor="text1"/>
          <w:sz w:val="16"/>
          <w:szCs w:val="16"/>
        </w:rPr>
        <w:t xml:space="preserve"> (Teacher. Writer. Future Author. Aspiring Linguist. Progressive Voter. Twitter @ajkrow_writer.</w:t>
      </w:r>
      <w:r>
        <w:rPr>
          <w:rFonts w:asciiTheme="majorHAnsi" w:hAnsiTheme="majorHAnsi" w:cstheme="majorHAnsi"/>
          <w:color w:val="000000" w:themeColor="text1"/>
          <w:sz w:val="16"/>
          <w:szCs w:val="16"/>
        </w:rPr>
        <w:t>) //</w:t>
      </w:r>
      <w:proofErr w:type="spellStart"/>
      <w:r>
        <w:rPr>
          <w:rFonts w:asciiTheme="majorHAnsi" w:hAnsiTheme="majorHAnsi" w:cstheme="majorHAnsi"/>
          <w:color w:val="000000" w:themeColor="text1"/>
          <w:sz w:val="16"/>
          <w:szCs w:val="16"/>
        </w:rPr>
        <w:t>Aadit</w:t>
      </w:r>
      <w:proofErr w:type="spellEnd"/>
    </w:p>
    <w:p w14:paraId="6696F3D1" w14:textId="77777777" w:rsidR="00B22CEB" w:rsidRPr="003A4E8C" w:rsidRDefault="00B22CEB" w:rsidP="00B22CEB">
      <w:pPr>
        <w:rPr>
          <w:rStyle w:val="StyleUnderline"/>
          <w:rFonts w:asciiTheme="majorHAnsi" w:hAnsiTheme="majorHAnsi" w:cstheme="majorHAnsi"/>
        </w:rPr>
      </w:pPr>
    </w:p>
    <w:p w14:paraId="48147C48" w14:textId="77777777" w:rsidR="00B22CEB" w:rsidRPr="003A4E8C" w:rsidRDefault="00B22CEB" w:rsidP="00B22CEB">
      <w:pPr>
        <w:rPr>
          <w:rFonts w:asciiTheme="majorHAnsi" w:hAnsiTheme="majorHAnsi" w:cstheme="majorHAnsi"/>
        </w:rPr>
      </w:pPr>
      <w:r w:rsidRPr="004F5000">
        <w:rPr>
          <w:rStyle w:val="StyleUnderline"/>
          <w:rFonts w:asciiTheme="majorHAnsi" w:hAnsiTheme="majorHAnsi" w:cstheme="majorHAnsi"/>
        </w:rPr>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Pr="003A4E8C">
        <w:rPr>
          <w:rFonts w:asciiTheme="majorHAnsi" w:hAnsiTheme="majorHAnsi" w:cstheme="majorHAnsi"/>
          <w:color w:val="292929"/>
          <w:spacing w:val="-1"/>
          <w:sz w:val="18"/>
          <w:szCs w:val="18"/>
        </w:rPr>
        <w:t xml:space="preserve"> </w:t>
      </w:r>
      <w:hyperlink r:id="rId12"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4F5000">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4F5000">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4F5000">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remember some of my students stared at their phones under their desks. When I caught them and asked them to turn it in, they refused.</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hyperlink r:id="rId13" w:tgtFrame="_blank" w:history="1">
        <w:r w:rsidRPr="004F5000">
          <w:rPr>
            <w:rFonts w:asciiTheme="majorHAnsi" w:hAnsiTheme="majorHAnsi" w:cstheme="majorHAnsi"/>
            <w:color w:val="0000FF"/>
            <w:spacing w:val="-1"/>
            <w:sz w:val="18"/>
            <w:szCs w:val="18"/>
            <w:u w:val="single"/>
          </w:rPr>
          <w:t xml:space="preserve">As of </w:t>
        </w:r>
        <w:proofErr w:type="gramStart"/>
        <w:r w:rsidRPr="004F5000">
          <w:rPr>
            <w:rFonts w:asciiTheme="majorHAnsi" w:hAnsiTheme="majorHAnsi" w:cstheme="majorHAnsi"/>
            <w:color w:val="0000FF"/>
            <w:spacing w:val="-1"/>
            <w:sz w:val="18"/>
            <w:szCs w:val="18"/>
            <w:u w:val="single"/>
          </w:rPr>
          <w:t>September 2020</w:t>
        </w:r>
        <w:proofErr w:type="gramEnd"/>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4F5000">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4F5000">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4F5000">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Of the seventy or so students I see every other day, less than half log in to Zoom</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Pr="003A4E8C">
        <w:rPr>
          <w:rStyle w:val="StyleUnderline"/>
          <w:rFonts w:asciiTheme="majorHAnsi" w:hAnsiTheme="majorHAnsi" w:cstheme="majorHAnsi"/>
        </w:rPr>
        <w:t xml:space="preserve"> </w:t>
      </w:r>
      <w:hyperlink r:id="rId14"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proofErr w:type="gramStart"/>
      <w:r w:rsidRPr="004F5000">
        <w:rPr>
          <w:rStyle w:val="StyleUnderline"/>
          <w:rFonts w:asciiTheme="majorHAnsi" w:hAnsiTheme="majorHAnsi" w:cstheme="majorHAnsi"/>
          <w:highlight w:val="green"/>
        </w:rPr>
        <w:t>Corporations</w:t>
      </w:r>
      <w:proofErr w:type="gramEnd"/>
      <w:r w:rsidRPr="004F5000">
        <w:rPr>
          <w:rStyle w:val="StyleUnderline"/>
          <w:rFonts w:asciiTheme="majorHAnsi" w:hAnsiTheme="majorHAnsi" w:cstheme="majorHAnsi"/>
          <w:highlight w:val="green"/>
        </w:rPr>
        <w:t xml:space="preserve"> control</w:t>
      </w:r>
      <w:r w:rsidRPr="004F5000">
        <w:rPr>
          <w:rStyle w:val="StyleUnderline"/>
          <w:rFonts w:asciiTheme="majorHAnsi" w:hAnsiTheme="majorHAnsi" w:cstheme="majorHAnsi"/>
        </w:rPr>
        <w:t xml:space="preserve"> who gets </w:t>
      </w:r>
      <w:r w:rsidRPr="004F5000">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4F5000">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two companies control a majority of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4F5000">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Instead, they would each claim</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and provide data caps. Customers have no choice other than to agree to the terms and conditions.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In the U.S.,</w:t>
      </w:r>
      <w:r w:rsidRPr="003A4E8C">
        <w:rPr>
          <w:rStyle w:val="StyleUnderline"/>
          <w:rFonts w:asciiTheme="majorHAnsi" w:hAnsiTheme="majorHAnsi" w:cstheme="majorHAnsi"/>
          <w:highlight w:val="green"/>
        </w:rPr>
        <w:t xml:space="preserve"> </w:t>
      </w:r>
      <w:hyperlink r:id="rId15" w:tgtFrame="_blank" w:history="1">
        <w:r w:rsidRPr="004F5000">
          <w:rPr>
            <w:rStyle w:val="StyleUnderline"/>
            <w:rFonts w:asciiTheme="majorHAnsi" w:eastAsiaTheme="majorEastAsia" w:hAnsiTheme="majorHAnsi" w:cstheme="majorHAnsi"/>
            <w:highlight w:val="green"/>
          </w:rPr>
          <w:t>83.3 million people</w:t>
        </w:r>
      </w:hyperlink>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4F5000">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4F5000">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4F5000">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their “competitors” provide poor services and fail to offer any sort of competition to Charter or Spectrum</w:t>
      </w:r>
      <w:r w:rsidRPr="004F5000">
        <w:rPr>
          <w:rFonts w:asciiTheme="majorHAnsi" w:hAnsiTheme="majorHAnsi" w:cstheme="majorHAnsi"/>
          <w:color w:val="292929"/>
          <w:spacing w:val="-1"/>
          <w:sz w:val="18"/>
          <w:szCs w:val="18"/>
        </w:rPr>
        <w:t>. ViaSat, for example, offers limited data plans — its most expensive plan offers 150GB for $200 per month. In a family of four or five people, where children are connected to Zoom meetings, that data plan will reach its limit very quickly.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the price of ViaSat. </w:t>
      </w:r>
      <w:r w:rsidRPr="004F5000">
        <w:rPr>
          <w:rFonts w:asciiTheme="majorHAnsi" w:hAnsiTheme="majorHAnsi" w:cstheme="majorHAnsi"/>
          <w:color w:val="292929"/>
          <w:spacing w:val="-1"/>
          <w:sz w:val="18"/>
          <w:szCs w:val="18"/>
        </w:rPr>
        <w:t xml:space="preserve">However, </w:t>
      </w:r>
      <w:r w:rsidRPr="004F5000">
        <w:rPr>
          <w:rStyle w:val="StyleUnderline"/>
          <w:rFonts w:asciiTheme="majorHAnsi" w:hAnsiTheme="majorHAnsi" w:cstheme="majorHAnsi"/>
        </w:rPr>
        <w:t>ViaSat and HughesNet are the only internet service providers available to rural areas.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Since ViaSat and HughesNet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The average speed of ViaSat clocks in at</w:t>
      </w:r>
      <w:r w:rsidRPr="003A4E8C">
        <w:rPr>
          <w:rFonts w:asciiTheme="majorHAnsi" w:hAnsiTheme="majorHAnsi" w:cstheme="majorHAnsi"/>
          <w:color w:val="292929"/>
          <w:spacing w:val="-1"/>
          <w:sz w:val="18"/>
          <w:szCs w:val="18"/>
        </w:rPr>
        <w:t xml:space="preserve"> </w:t>
      </w:r>
      <w:hyperlink r:id="rId16"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xml:space="preserve">, or 1.4 Megabytes per second. At that speed, a YouTube video </w:t>
      </w:r>
      <w:proofErr w:type="gramStart"/>
      <w:r w:rsidRPr="004F5000">
        <w:rPr>
          <w:rFonts w:asciiTheme="majorHAnsi" w:hAnsiTheme="majorHAnsi" w:cstheme="majorHAnsi"/>
          <w:color w:val="292929"/>
          <w:spacing w:val="-1"/>
          <w:sz w:val="18"/>
          <w:szCs w:val="18"/>
        </w:rPr>
        <w:t>has to</w:t>
      </w:r>
      <w:proofErr w:type="gramEnd"/>
      <w:r w:rsidRPr="004F5000">
        <w:rPr>
          <w:rFonts w:asciiTheme="majorHAnsi" w:hAnsiTheme="majorHAnsi" w:cstheme="majorHAnsi"/>
          <w:color w:val="292929"/>
          <w:spacing w:val="-1"/>
          <w:sz w:val="18"/>
          <w:szCs w:val="18"/>
        </w:rPr>
        <w:t xml:space="preserve"> be played at the lowest resolution and would still buffer.</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Google Fiber failed to disrupt the market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planned to disrupt Spectrum and Charter’s current control of the market by offering internet using fiber-cable</w:t>
      </w:r>
      <w:r w:rsidRPr="003A4E8C">
        <w:rPr>
          <w:rFonts w:asciiTheme="majorHAnsi" w:hAnsiTheme="majorHAnsi" w:cstheme="majorHAnsi"/>
          <w:color w:val="292929"/>
          <w:spacing w:val="-1"/>
          <w:sz w:val="18"/>
          <w:szCs w:val="18"/>
        </w:rPr>
        <w:t xml:space="preserve">. This new technology would allow for faster speeds. </w:t>
      </w:r>
      <w:hyperlink r:id="rId17" w:tgtFrame="_blank" w:history="1">
        <w:r w:rsidRPr="003A4E8C">
          <w:rPr>
            <w:rStyle w:val="Hyperlink"/>
            <w:rFonts w:asciiTheme="majorHAnsi" w:eastAsiaTheme="majorEastAsia" w:hAnsiTheme="majorHAnsi" w:cstheme="majorHAnsi"/>
            <w:spacing w:val="-1"/>
            <w:sz w:val="18"/>
            <w:szCs w:val="18"/>
          </w:rPr>
          <w:t>As of 2020</w:t>
        </w:r>
      </w:hyperlink>
      <w:r w:rsidRPr="003A4E8C">
        <w:rPr>
          <w:rFonts w:asciiTheme="majorHAnsi" w:hAnsiTheme="majorHAnsi" w:cstheme="majorHAnsi"/>
          <w:color w:val="292929"/>
          <w:spacing w:val="-1"/>
          <w:sz w:val="18"/>
          <w:szCs w:val="18"/>
        </w:rPr>
        <w:t xml:space="preserve">, it is about five times faster than Spectrum internet. Today, </w:t>
      </w:r>
      <w:proofErr w:type="gramStart"/>
      <w:r w:rsidRPr="003A4E8C">
        <w:rPr>
          <w:rFonts w:asciiTheme="majorHAnsi" w:hAnsiTheme="majorHAnsi" w:cstheme="majorHAnsi"/>
          <w:color w:val="292929"/>
          <w:spacing w:val="-1"/>
          <w:sz w:val="18"/>
          <w:szCs w:val="18"/>
        </w:rPr>
        <w:t xml:space="preserve">a </w:t>
      </w:r>
      <w:r w:rsidRPr="003A4E8C">
        <w:rPr>
          <w:rStyle w:val="StyleUnderline"/>
          <w:rFonts w:asciiTheme="majorHAnsi" w:hAnsiTheme="majorHAnsi" w:cstheme="majorHAnsi"/>
        </w:rPr>
        <w:t>majority of</w:t>
      </w:r>
      <w:proofErr w:type="gramEnd"/>
      <w:r w:rsidRPr="003A4E8C">
        <w:rPr>
          <w:rStyle w:val="StyleUnderline"/>
          <w:rFonts w:asciiTheme="majorHAnsi" w:hAnsiTheme="majorHAnsi" w:cstheme="majorHAnsi"/>
        </w:rPr>
        <w:t xml:space="preserve"> the U.S. population still does not have access to Google Fiber</w:t>
      </w:r>
      <w:r w:rsidRPr="003A4E8C">
        <w:rPr>
          <w:rFonts w:asciiTheme="majorHAnsi" w:hAnsiTheme="majorHAnsi" w:cstheme="majorHAnsi"/>
          <w:color w:val="292929"/>
          <w:spacing w:val="-1"/>
          <w:sz w:val="18"/>
          <w:szCs w:val="18"/>
        </w:rPr>
        <w:t>. According to Google</w:t>
      </w:r>
      <w:r w:rsidRPr="003A4E8C">
        <w:rPr>
          <w:rFonts w:asciiTheme="majorHAnsi" w:hAnsiTheme="majorHAnsi" w:cstheme="majorHAnsi"/>
          <w:color w:val="292929"/>
          <w:spacing w:val="-1"/>
          <w:sz w:val="18"/>
          <w:szCs w:val="18"/>
          <w:highlight w:val="green"/>
        </w:rPr>
        <w:t xml:space="preserve">, </w:t>
      </w:r>
      <w:r w:rsidRPr="003A4E8C">
        <w:rPr>
          <w:rStyle w:val="StyleUnderline"/>
          <w:rFonts w:asciiTheme="majorHAnsi" w:hAnsiTheme="majorHAnsi" w:cstheme="majorHAnsi"/>
          <w:highlight w:val="green"/>
        </w:rPr>
        <w:t xml:space="preserve">Fiber is </w:t>
      </w:r>
      <w:hyperlink r:id="rId18" w:tgtFrame="_blank" w:history="1">
        <w:r w:rsidRPr="003A4E8C">
          <w:rPr>
            <w:rStyle w:val="StyleUnderline"/>
            <w:rFonts w:asciiTheme="majorHAnsi" w:hAnsiTheme="majorHAnsi" w:cstheme="majorHAnsi"/>
            <w:highlight w:val="green"/>
          </w:rPr>
          <w:t>only available in twelve cities</w:t>
        </w:r>
      </w:hyperlink>
      <w:r w:rsidRPr="003A4E8C">
        <w:rPr>
          <w:rStyle w:val="StyleUnderline"/>
          <w:rFonts w:asciiTheme="majorHAnsi" w:hAnsiTheme="majorHAnsi" w:cstheme="majorHAnsi"/>
        </w:rPr>
        <w:t xml:space="preserve"> in the country</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Rural customers still don’t have a solution,</w:t>
      </w:r>
      <w:r w:rsidRPr="003A4E8C">
        <w:rPr>
          <w:rFonts w:asciiTheme="majorHAnsi" w:hAnsiTheme="majorHAnsi" w:cstheme="majorHAnsi"/>
          <w:color w:val="292929"/>
          <w:spacing w:val="-1"/>
          <w:sz w:val="18"/>
          <w:szCs w:val="18"/>
        </w:rPr>
        <w:t xml:space="preserve"> nor do city people have access to more than one or two options.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do what Google couldn’t</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A few years ago, </w:t>
      </w:r>
      <w:r w:rsidRPr="003A4E8C">
        <w:rPr>
          <w:rStyle w:val="StyleUnderline"/>
          <w:rFonts w:asciiTheme="majorHAnsi" w:hAnsiTheme="majorHAnsi" w:cstheme="majorHAnsi"/>
        </w:rPr>
        <w:t xml:space="preserve">Elon Musk announced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rPr>
        <w:t xml:space="preserve">, a division of SpaceX. Musk intends on </w:t>
      </w:r>
      <w:r w:rsidRPr="003A4E8C">
        <w:rPr>
          <w:rStyle w:val="StyleUnderline"/>
          <w:rFonts w:asciiTheme="majorHAnsi" w:hAnsiTheme="majorHAnsi" w:cstheme="majorHAnsi"/>
          <w:highlight w:val="green"/>
        </w:rPr>
        <w:t>providing</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internet access to everyone</w:t>
      </w:r>
      <w:r w:rsidRPr="003A4E8C">
        <w:rPr>
          <w:rStyle w:val="StyleUnderline"/>
          <w:rFonts w:asciiTheme="majorHAnsi" w:hAnsiTheme="majorHAnsi" w:cstheme="majorHAnsi"/>
        </w:rPr>
        <w:t xml:space="preserve"> around the world wirelessly </w:t>
      </w:r>
      <w:proofErr w:type="gramStart"/>
      <w:r w:rsidRPr="003A4E8C">
        <w:rPr>
          <w:rStyle w:val="StyleUnderline"/>
          <w:rFonts w:asciiTheme="majorHAnsi" w:hAnsiTheme="majorHAnsi" w:cstheme="majorHAnsi"/>
          <w:highlight w:val="green"/>
        </w:rPr>
        <w:t>through</w:t>
      </w:r>
      <w:r w:rsidRPr="003A4E8C">
        <w:rPr>
          <w:rStyle w:val="StyleUnderline"/>
          <w:rFonts w:asciiTheme="majorHAnsi" w:hAnsiTheme="majorHAnsi" w:cstheme="majorHAnsi"/>
        </w:rPr>
        <w:t xml:space="preserve"> the use of</w:t>
      </w:r>
      <w:proofErr w:type="gram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satellites</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So far, </w:t>
      </w:r>
      <w:r w:rsidRPr="003A4E8C">
        <w:rPr>
          <w:rStyle w:val="StyleUnderline"/>
          <w:rFonts w:asciiTheme="majorHAnsi" w:hAnsiTheme="majorHAnsi" w:cstheme="majorHAnsi"/>
          <w:highlight w:val="green"/>
        </w:rPr>
        <w:t>SpaceX</w:t>
      </w:r>
      <w:r w:rsidRPr="003A4E8C">
        <w:rPr>
          <w:rStyle w:val="StyleUnderline"/>
          <w:rFonts w:asciiTheme="majorHAnsi" w:hAnsiTheme="majorHAnsi" w:cstheme="majorHAnsi"/>
        </w:rPr>
        <w:t xml:space="preserve"> has </w:t>
      </w:r>
      <w:r w:rsidRPr="003A4E8C">
        <w:rPr>
          <w:rStyle w:val="StyleUnderline"/>
          <w:rFonts w:asciiTheme="majorHAnsi" w:hAnsiTheme="majorHAnsi" w:cstheme="majorHAnsi"/>
          <w:highlight w:val="green"/>
        </w:rPr>
        <w:t>launched</w:t>
      </w:r>
      <w:r w:rsidRPr="003A4E8C">
        <w:rPr>
          <w:rStyle w:val="StyleUnderline"/>
          <w:rFonts w:asciiTheme="majorHAnsi" w:hAnsiTheme="majorHAnsi" w:cstheme="majorHAnsi"/>
        </w:rPr>
        <w:t xml:space="preserve"> over a </w:t>
      </w:r>
      <w:r w:rsidRPr="003A4E8C">
        <w:rPr>
          <w:rStyle w:val="StyleUnderline"/>
          <w:rFonts w:asciiTheme="majorHAnsi" w:hAnsiTheme="majorHAnsi" w:cstheme="majorHAnsi"/>
          <w:highlight w:val="green"/>
        </w:rPr>
        <w:t>thousand</w:t>
      </w:r>
      <w:r w:rsidRPr="003A4E8C">
        <w:rPr>
          <w:rStyle w:val="StyleUnderline"/>
          <w:rFonts w:asciiTheme="majorHAnsi" w:hAnsiTheme="majorHAnsi" w:cstheme="majorHAnsi"/>
        </w:rPr>
        <w:t xml:space="preserve"> satellites into low-Earth orbit, though the FCC has approved SpaceX to launch over 12,000 satellites for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usage. As more satellites are launched into space, </w:t>
      </w:r>
      <w:r w:rsidRPr="003A4E8C">
        <w:rPr>
          <w:rStyle w:val="StyleUnderline"/>
          <w:rFonts w:asciiTheme="majorHAnsi" w:hAnsiTheme="majorHAnsi" w:cstheme="majorHAnsi"/>
          <w:highlight w:val="green"/>
        </w:rPr>
        <w:t>internet coverage will expand</w:t>
      </w:r>
      <w:r w:rsidRPr="003A4E8C">
        <w:rPr>
          <w:rStyle w:val="StyleUnderline"/>
          <w:rFonts w:asciiTheme="majorHAnsi" w:hAnsiTheme="majorHAnsi" w:cstheme="majorHAnsi"/>
        </w:rPr>
        <w:t xml:space="preserve"> around the world</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Whether you live in an urban, suburban, or </w:t>
      </w:r>
      <w:r w:rsidRPr="003A4E8C">
        <w:rPr>
          <w:rStyle w:val="StyleUnderline"/>
          <w:rFonts w:asciiTheme="majorHAnsi" w:hAnsiTheme="majorHAnsi" w:cstheme="majorHAnsi"/>
          <w:highlight w:val="green"/>
        </w:rPr>
        <w:t>rural area</w:t>
      </w:r>
      <w:r w:rsidRPr="003A4E8C">
        <w:rPr>
          <w:rStyle w:val="StyleUnderline"/>
          <w:rFonts w:asciiTheme="majorHAnsi" w:hAnsiTheme="majorHAnsi" w:cstheme="majorHAnsi"/>
        </w:rPr>
        <w:t xml:space="preserve">, you </w:t>
      </w:r>
      <w:r w:rsidRPr="003A4E8C">
        <w:rPr>
          <w:rStyle w:val="StyleUnderline"/>
          <w:rFonts w:asciiTheme="majorHAnsi" w:hAnsiTheme="majorHAnsi" w:cstheme="majorHAnsi"/>
          <w:highlight w:val="green"/>
        </w:rPr>
        <w:t>will have access</w:t>
      </w:r>
      <w:r w:rsidRPr="003A4E8C">
        <w:rPr>
          <w:rStyle w:val="StyleUnderline"/>
          <w:rFonts w:asciiTheme="majorHAnsi" w:hAnsiTheme="majorHAnsi" w:cstheme="majorHAnsi"/>
        </w:rPr>
        <w:t xml:space="preserve"> to high-speed internet</w:t>
      </w:r>
      <w:r w:rsidRPr="003A4E8C">
        <w:rPr>
          <w:rFonts w:asciiTheme="majorHAnsi" w:hAnsiTheme="majorHAnsi" w:cstheme="majorHAnsi"/>
          <w:color w:val="292929"/>
          <w:spacing w:val="-1"/>
          <w:sz w:val="18"/>
          <w:szCs w:val="18"/>
        </w:rPr>
        <w:t xml:space="preserve">. Many YouTubers who have </w:t>
      </w:r>
      <w:r w:rsidRPr="003A4E8C">
        <w:rPr>
          <w:rStyle w:val="StyleUnderline"/>
          <w:rFonts w:asciiTheme="majorHAnsi" w:hAnsiTheme="majorHAnsi" w:cstheme="majorHAnsi"/>
        </w:rPr>
        <w:t xml:space="preserve">preordered the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service have already received their installation package and are testing it out in remote areas. </w:t>
      </w:r>
      <w:r w:rsidRPr="003A4E8C">
        <w:rPr>
          <w:rFonts w:asciiTheme="majorHAnsi" w:hAnsiTheme="majorHAnsi" w:cstheme="majorHAnsi"/>
          <w:color w:val="292929"/>
          <w:spacing w:val="-1"/>
          <w:sz w:val="18"/>
          <w:szCs w:val="18"/>
        </w:rPr>
        <w:t>As of</w:t>
      </w:r>
      <w:hyperlink r:id="rId19" w:tgtFrame="_blank" w:history="1">
        <w:r w:rsidRPr="003A4E8C">
          <w:rPr>
            <w:rStyle w:val="Hyperlink"/>
            <w:rFonts w:asciiTheme="majorHAnsi" w:eastAsiaTheme="majorEastAsia" w:hAnsiTheme="majorHAnsi" w:cstheme="majorHAnsi"/>
            <w:spacing w:val="-1"/>
            <w:sz w:val="18"/>
            <w:szCs w:val="18"/>
          </w:rPr>
          <w:t xml:space="preserve"> a few days ago</w:t>
        </w:r>
      </w:hyperlink>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Elon Musk made a few promises. People would have access to 300Mbps speed internet, and coverage will be available worldwide by the end of 2021. This </w:t>
      </w:r>
      <w:r w:rsidRPr="003A4E8C">
        <w:rPr>
          <w:rStyle w:val="StyleUnderline"/>
          <w:rFonts w:asciiTheme="majorHAnsi" w:hAnsiTheme="majorHAnsi" w:cstheme="majorHAnsi"/>
          <w:highlight w:val="green"/>
        </w:rPr>
        <w:t>timeline beats</w:t>
      </w:r>
      <w:r w:rsidRPr="003A4E8C">
        <w:rPr>
          <w:rStyle w:val="StyleUnderline"/>
          <w:rFonts w:asciiTheme="majorHAnsi" w:hAnsiTheme="majorHAnsi" w:cstheme="majorHAnsi"/>
        </w:rPr>
        <w:t xml:space="preserve"> Google </w:t>
      </w:r>
      <w:r w:rsidRPr="003A4E8C">
        <w:rPr>
          <w:rStyle w:val="StyleUnderline"/>
          <w:rFonts w:asciiTheme="majorHAnsi" w:hAnsiTheme="majorHAnsi" w:cstheme="majorHAnsi"/>
          <w:highlight w:val="green"/>
        </w:rPr>
        <w:t>Fiber</w:t>
      </w:r>
      <w:r w:rsidRPr="003A4E8C">
        <w:rPr>
          <w:rStyle w:val="StyleUnderline"/>
          <w:rFonts w:asciiTheme="majorHAnsi" w:hAnsiTheme="majorHAnsi" w:cstheme="majorHAnsi"/>
        </w:rPr>
        <w:t xml:space="preserve">, as Google is only providing coverage to a dozen cities in the U.S. For people who lack internet access or want something other than Spectrum or Charter,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be</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answer</w:t>
      </w:r>
      <w:r w:rsidRPr="003A4E8C">
        <w:rPr>
          <w:rStyle w:val="StyleUnderline"/>
          <w:rFonts w:asciiTheme="majorHAnsi" w:hAnsiTheme="majorHAnsi" w:cstheme="majorHAnsi"/>
        </w:rPr>
        <w:t xml:space="preserve">. </w:t>
      </w:r>
    </w:p>
    <w:p w14:paraId="7F434802" w14:textId="675077F2" w:rsidR="00B22CEB" w:rsidRDefault="0068341F" w:rsidP="00B22CEB">
      <w:pPr>
        <w:pStyle w:val="Heading3"/>
      </w:pPr>
      <w:r>
        <w:t>3</w:t>
      </w:r>
    </w:p>
    <w:p w14:paraId="53F15058" w14:textId="2B127C9C" w:rsidR="00B22CEB" w:rsidRPr="003A4E8C" w:rsidRDefault="00B22CEB" w:rsidP="00B22CEB">
      <w:pPr>
        <w:pStyle w:val="Heading4"/>
        <w:rPr>
          <w:rFonts w:asciiTheme="majorHAnsi" w:hAnsiTheme="majorHAnsi" w:cstheme="majorHAnsi"/>
        </w:rPr>
      </w:pPr>
      <w:r w:rsidRPr="003A4E8C">
        <w:rPr>
          <w:rFonts w:asciiTheme="majorHAnsi" w:hAnsiTheme="majorHAnsi" w:cstheme="majorHAnsi"/>
        </w:rPr>
        <w:t>Private entities are necessary for space-to-space market development which spurs unlimited innovation</w:t>
      </w:r>
    </w:p>
    <w:p w14:paraId="6BA41396" w14:textId="77777777" w:rsidR="00B22CEB" w:rsidRPr="003A4E8C" w:rsidRDefault="00B22CEB" w:rsidP="00B22CEB">
      <w:pPr>
        <w:pStyle w:val="NormalWeb"/>
        <w:spacing w:before="0" w:beforeAutospacing="0" w:after="160" w:afterAutospacing="0"/>
        <w:rPr>
          <w:rFonts w:asciiTheme="majorHAnsi" w:hAnsiTheme="majorHAnsi" w:cstheme="majorHAnsi"/>
        </w:rPr>
      </w:pPr>
      <w:proofErr w:type="spellStart"/>
      <w:r w:rsidRPr="003A4E8C">
        <w:rPr>
          <w:rFonts w:asciiTheme="majorHAnsi" w:eastAsiaTheme="majorEastAsia" w:hAnsiTheme="majorHAnsi" w:cstheme="majorHAnsi"/>
          <w:b/>
          <w:bCs/>
          <w:sz w:val="26"/>
          <w:szCs w:val="26"/>
        </w:rPr>
        <w:t>Weinzierl</w:t>
      </w:r>
      <w:proofErr w:type="spellEnd"/>
      <w:r w:rsidRPr="003A4E8C">
        <w:rPr>
          <w:rFonts w:asciiTheme="majorHAnsi" w:eastAsiaTheme="majorEastAsia" w:hAnsiTheme="majorHAnsi" w:cstheme="majorHAnsi"/>
          <w:b/>
          <w:bCs/>
          <w:sz w:val="26"/>
          <w:szCs w:val="26"/>
        </w:rPr>
        <w:t xml:space="preserve"> and Sarang 21</w:t>
      </w:r>
      <w:r w:rsidRPr="003A4E8C">
        <w:rPr>
          <w:rFonts w:asciiTheme="majorHAnsi" w:hAnsiTheme="majorHAnsi" w:cstheme="majorHAnsi"/>
          <w:color w:val="000000"/>
          <w:sz w:val="15"/>
          <w:szCs w:val="15"/>
        </w:rPr>
        <w:t xml:space="preserve">; Matt </w:t>
      </w:r>
      <w:proofErr w:type="spellStart"/>
      <w:r w:rsidRPr="003A4E8C">
        <w:rPr>
          <w:rFonts w:asciiTheme="majorHAnsi" w:hAnsiTheme="majorHAnsi" w:cstheme="majorHAnsi"/>
          <w:color w:val="000000"/>
          <w:sz w:val="15"/>
          <w:szCs w:val="15"/>
        </w:rPr>
        <w:t>Weinzierl</w:t>
      </w:r>
      <w:proofErr w:type="spellEnd"/>
      <w:r w:rsidRPr="003A4E8C">
        <w:rPr>
          <w:rFonts w:asciiTheme="majorHAnsi" w:hAnsiTheme="majorHAnsi" w:cstheme="majorHAnsi"/>
          <w:color w:val="000000"/>
          <w:sz w:val="15"/>
          <w:szCs w:val="15"/>
        </w:rPr>
        <w:t xml:space="preserve"> and </w:t>
      </w:r>
      <w:proofErr w:type="spellStart"/>
      <w:r w:rsidRPr="003A4E8C">
        <w:rPr>
          <w:rFonts w:asciiTheme="majorHAnsi" w:hAnsiTheme="majorHAnsi" w:cstheme="majorHAnsi"/>
          <w:color w:val="000000"/>
          <w:sz w:val="15"/>
          <w:szCs w:val="15"/>
        </w:rPr>
        <w:t>Mehek</w:t>
      </w:r>
      <w:proofErr w:type="spellEnd"/>
      <w:r w:rsidRPr="003A4E8C">
        <w:rPr>
          <w:rFonts w:asciiTheme="majorHAnsi" w:hAnsiTheme="majorHAnsi" w:cstheme="majorHAnsi"/>
          <w:color w:val="000000"/>
          <w:sz w:val="15"/>
          <w:szCs w:val="15"/>
        </w:rPr>
        <w:t xml:space="preserve"> Sarang, 2-12-2021, "The Commercial Space Age Is Here," Harvard Business Review,  </w:t>
      </w:r>
      <w:r w:rsidRPr="003A4E8C">
        <w:rPr>
          <w:rFonts w:asciiTheme="majorHAnsi" w:eastAsiaTheme="majorEastAsia" w:hAnsiTheme="majorHAnsi" w:cstheme="majorHAnsi"/>
          <w:sz w:val="15"/>
          <w:szCs w:val="15"/>
        </w:rPr>
        <w:t>https://hbr.org/2021/02/the-commercial-space-age-is-here</w:t>
      </w:r>
      <w:r w:rsidRPr="003A4E8C">
        <w:rPr>
          <w:rFonts w:asciiTheme="majorHAnsi" w:hAnsiTheme="majorHAnsi" w:cstheme="majorHAnsi"/>
          <w:color w:val="000000"/>
          <w:sz w:val="15"/>
          <w:szCs w:val="15"/>
        </w:rPr>
        <w:t xml:space="preserve"> (</w:t>
      </w:r>
      <w:hyperlink r:id="rId20" w:history="1">
        <w:r w:rsidRPr="003A4E8C">
          <w:rPr>
            <w:rStyle w:val="Hyperlink"/>
            <w:rFonts w:asciiTheme="majorHAnsi" w:eastAsiaTheme="majorEastAsia" w:hAnsiTheme="majorHAnsi" w:cstheme="majorHAnsi"/>
            <w:color w:val="282828"/>
            <w:sz w:val="15"/>
            <w:szCs w:val="15"/>
            <w:shd w:val="clear" w:color="auto" w:fill="FFFFFF"/>
          </w:rPr>
          <w:t xml:space="preserve">Matt </w:t>
        </w:r>
        <w:proofErr w:type="spellStart"/>
        <w:r w:rsidRPr="003A4E8C">
          <w:rPr>
            <w:rStyle w:val="Hyperlink"/>
            <w:rFonts w:asciiTheme="majorHAnsi" w:eastAsiaTheme="majorEastAsia" w:hAnsiTheme="majorHAnsi" w:cstheme="majorHAnsi"/>
            <w:color w:val="282828"/>
            <w:sz w:val="15"/>
            <w:szCs w:val="15"/>
            <w:shd w:val="clear" w:color="auto" w:fill="FFFFFF"/>
          </w:rPr>
          <w:t>Weinzierl</w:t>
        </w:r>
        <w:proofErr w:type="spellEnd"/>
      </w:hyperlink>
      <w:r w:rsidRPr="003A4E8C">
        <w:rPr>
          <w:rFonts w:asciiTheme="majorHAnsi" w:hAnsiTheme="majorHAnsi" w:cstheme="majorHAnsi"/>
          <w:color w:val="282828"/>
          <w:sz w:val="15"/>
          <w:szCs w:val="15"/>
          <w:shd w:val="clear" w:color="auto" w:fill="FFFFFF"/>
        </w:rPr>
        <w:t xml:space="preserve"> is the Joseph and Jacqueline </w:t>
      </w:r>
      <w:proofErr w:type="spellStart"/>
      <w:r w:rsidRPr="003A4E8C">
        <w:rPr>
          <w:rFonts w:asciiTheme="majorHAnsi" w:hAnsiTheme="majorHAnsi" w:cstheme="majorHAnsi"/>
          <w:color w:val="282828"/>
          <w:sz w:val="15"/>
          <w:szCs w:val="15"/>
          <w:shd w:val="clear" w:color="auto" w:fill="FFFFFF"/>
        </w:rPr>
        <w:t>Elbling</w:t>
      </w:r>
      <w:proofErr w:type="spellEnd"/>
      <w:r w:rsidRPr="003A4E8C">
        <w:rPr>
          <w:rFonts w:asciiTheme="majorHAnsi" w:hAnsiTheme="majorHAnsi" w:cstheme="majorHAnsi"/>
          <w:color w:val="282828"/>
          <w:sz w:val="15"/>
          <w:szCs w:val="15"/>
          <w:shd w:val="clear" w:color="auto" w:fill="FFFFFF"/>
        </w:rPr>
        <w:t xml:space="preserve"> Professor of Business Administration at HBS and a Research Associate at the NBER. His research and teaching focus on the design of economic policy and the economics and business of space. </w:t>
      </w:r>
      <w:hyperlink r:id="rId21" w:history="1">
        <w:r w:rsidRPr="003A4E8C">
          <w:rPr>
            <w:rStyle w:val="Hyperlink"/>
            <w:rFonts w:asciiTheme="majorHAnsi" w:eastAsiaTheme="majorEastAsia" w:hAnsiTheme="majorHAnsi" w:cstheme="majorHAnsi"/>
            <w:color w:val="282828"/>
            <w:sz w:val="15"/>
            <w:szCs w:val="15"/>
            <w:shd w:val="clear" w:color="auto" w:fill="FFFFFF"/>
          </w:rPr>
          <w:t>Mehak Sarang</w:t>
        </w:r>
      </w:hyperlink>
      <w:r w:rsidRPr="003A4E8C">
        <w:rPr>
          <w:rFonts w:asciiTheme="majorHAnsi" w:hAnsiTheme="majorHAnsi" w:cstheme="majorHAnsi"/>
          <w:color w:val="282828"/>
          <w:sz w:val="15"/>
          <w:szCs w:val="15"/>
          <w:shd w:val="clear" w:color="auto" w:fill="FFFFFF"/>
        </w:rPr>
        <w:t xml:space="preserve"> is a Research Associate at Harvard Business School and the Lunar Exploration Projects Lead for the MIT Space Exploration Initiative.) //</w:t>
      </w:r>
      <w:proofErr w:type="spellStart"/>
      <w:r w:rsidRPr="003A4E8C">
        <w:rPr>
          <w:rFonts w:asciiTheme="majorHAnsi" w:hAnsiTheme="majorHAnsi" w:cstheme="majorHAnsi"/>
          <w:color w:val="282828"/>
          <w:sz w:val="15"/>
          <w:szCs w:val="15"/>
          <w:shd w:val="clear" w:color="auto" w:fill="FFFFFF"/>
        </w:rPr>
        <w:t>Aadit</w:t>
      </w:r>
      <w:proofErr w:type="spellEnd"/>
    </w:p>
    <w:p w14:paraId="1090569C" w14:textId="1B1313CE" w:rsidR="00B22CEB" w:rsidRPr="003A4E8C" w:rsidRDefault="00B22CEB" w:rsidP="00B22CEB">
      <w:pPr>
        <w:pStyle w:val="NormalWeb"/>
        <w:shd w:val="clear" w:color="auto" w:fill="FFFFFF"/>
        <w:rPr>
          <w:rFonts w:asciiTheme="majorHAnsi" w:hAnsiTheme="majorHAnsi" w:cstheme="majorHAnsi"/>
          <w:color w:val="000000" w:themeColor="text1"/>
          <w:sz w:val="18"/>
          <w:szCs w:val="18"/>
        </w:rPr>
      </w:pPr>
      <w:r w:rsidRPr="003A4E8C">
        <w:rPr>
          <w:rStyle w:val="StyleUnderline"/>
          <w:rFonts w:asciiTheme="majorHAnsi" w:eastAsiaTheme="majorEastAsia" w:hAnsiTheme="majorHAnsi" w:cstheme="majorHAnsi"/>
        </w:rPr>
        <w:t>There’</w:t>
      </w:r>
      <w:r w:rsidRPr="003A4E8C">
        <w:rPr>
          <w:rStyle w:val="lead-in"/>
          <w:rFonts w:asciiTheme="majorHAnsi" w:eastAsiaTheme="majorEastAsia" w:hAnsiTheme="majorHAnsi" w:cstheme="majorHAnsi"/>
          <w:color w:val="000000" w:themeColor="text1"/>
          <w:sz w:val="18"/>
          <w:szCs w:val="18"/>
        </w:rPr>
        <w:t xml:space="preserve">s no </w:t>
      </w:r>
      <w:r w:rsidRPr="003A4E8C">
        <w:rPr>
          <w:rStyle w:val="StyleUnderline"/>
          <w:rFonts w:asciiTheme="majorHAnsi" w:eastAsiaTheme="majorEastAsia" w:hAnsiTheme="majorHAnsi" w:cstheme="majorHAnsi"/>
        </w:rPr>
        <w:t>shortage</w:t>
      </w:r>
      <w:r w:rsidRPr="003A4E8C">
        <w:rPr>
          <w:rStyle w:val="lead-in"/>
          <w:rFonts w:asciiTheme="majorHAnsi" w:eastAsiaTheme="majorEastAsia" w:hAnsiTheme="majorHAnsi" w:cstheme="majorHAnsi"/>
          <w:color w:val="000000" w:themeColor="text1"/>
          <w:sz w:val="18"/>
          <w:szCs w:val="18"/>
        </w:rPr>
        <w:t xml:space="preserve"> of </w:t>
      </w:r>
      <w:r w:rsidRPr="003A4E8C">
        <w:rPr>
          <w:rStyle w:val="StyleUnderline"/>
          <w:rFonts w:asciiTheme="majorHAnsi" w:eastAsiaTheme="majorEastAsia" w:hAnsiTheme="majorHAnsi" w:cstheme="majorHAnsi"/>
        </w:rPr>
        <w:t>hype</w:t>
      </w:r>
      <w:r w:rsidRPr="003A4E8C">
        <w:rPr>
          <w:rStyle w:val="lead-in"/>
          <w:rFonts w:asciiTheme="majorHAnsi" w:eastAsiaTheme="majorEastAsia" w:hAnsiTheme="majorHAnsi" w:cstheme="majorHAnsi"/>
          <w:color w:val="000000" w:themeColor="text1"/>
          <w:sz w:val="18"/>
          <w:szCs w:val="18"/>
        </w:rPr>
        <w:t xml:space="preserve"> </w:t>
      </w:r>
      <w:r w:rsidRPr="003A4E8C">
        <w:rPr>
          <w:rStyle w:val="lead-in-large"/>
          <w:rFonts w:asciiTheme="majorHAnsi" w:eastAsiaTheme="majorEastAsia" w:hAnsiTheme="majorHAnsi" w:cstheme="majorHAnsi"/>
          <w:color w:val="000000" w:themeColor="text1"/>
          <w:sz w:val="18"/>
          <w:szCs w:val="18"/>
        </w:rPr>
        <w:t xml:space="preserve">surrounding the </w:t>
      </w:r>
      <w:r w:rsidRPr="003A4E8C">
        <w:rPr>
          <w:rStyle w:val="StyleUnderline"/>
          <w:rFonts w:asciiTheme="majorHAnsi" w:eastAsiaTheme="majorEastAsia" w:hAnsiTheme="majorHAnsi" w:cstheme="majorHAnsi"/>
        </w:rPr>
        <w:t>commercial space industry</w:t>
      </w:r>
      <w:r w:rsidRPr="003A4E8C">
        <w:rPr>
          <w:rFonts w:asciiTheme="majorHAnsi" w:hAnsiTheme="majorHAnsi" w:cstheme="majorHAnsi"/>
          <w:color w:val="000000" w:themeColor="text1"/>
          <w:sz w:val="18"/>
          <w:szCs w:val="18"/>
        </w:rPr>
        <w:t xml:space="preserve">. But while tech leaders promise us moon bases and settlements on Mars, the </w:t>
      </w:r>
      <w:r w:rsidRPr="003A4E8C">
        <w:rPr>
          <w:rStyle w:val="StyleUnderline"/>
          <w:rFonts w:asciiTheme="majorHAnsi" w:eastAsiaTheme="majorEastAsia" w:hAnsiTheme="majorHAnsi" w:cstheme="majorHAnsi"/>
          <w:highlight w:val="green"/>
        </w:rPr>
        <w:t>space economy</w:t>
      </w:r>
      <w:r w:rsidRPr="003A4E8C">
        <w:rPr>
          <w:rStyle w:val="StyleUnderline"/>
          <w:rFonts w:asciiTheme="majorHAnsi" w:eastAsiaTheme="majorEastAsia" w:hAnsiTheme="majorHAnsi" w:cstheme="majorHAnsi"/>
        </w:rPr>
        <w:t xml:space="preserve"> has thus far remained distinctly local</w:t>
      </w:r>
      <w:r w:rsidRPr="003A4E8C">
        <w:rPr>
          <w:rFonts w:asciiTheme="majorHAnsi" w:hAnsiTheme="majorHAnsi" w:cstheme="majorHAnsi"/>
          <w:color w:val="000000" w:themeColor="text1"/>
          <w:sz w:val="18"/>
          <w:szCs w:val="18"/>
        </w:rPr>
        <w:t xml:space="preserve"> — at least in a cosmic sense. Last year, however, </w:t>
      </w:r>
      <w:r w:rsidRPr="003A4E8C">
        <w:rPr>
          <w:rStyle w:val="StyleUnderline"/>
          <w:rFonts w:asciiTheme="majorHAnsi" w:eastAsiaTheme="majorEastAsia" w:hAnsiTheme="majorHAnsi" w:cstheme="majorHAnsi"/>
        </w:rPr>
        <w:t xml:space="preserve">we </w:t>
      </w:r>
      <w:r w:rsidRPr="003A4E8C">
        <w:rPr>
          <w:rStyle w:val="StyleUnderline"/>
          <w:rFonts w:asciiTheme="majorHAnsi" w:eastAsiaTheme="majorEastAsia" w:hAnsiTheme="majorHAnsi" w:cstheme="majorHAnsi"/>
          <w:highlight w:val="green"/>
        </w:rPr>
        <w:t>crossed</w:t>
      </w:r>
      <w:r w:rsidRPr="003A4E8C">
        <w:rPr>
          <w:rStyle w:val="StyleUnderline"/>
          <w:rFonts w:asciiTheme="majorHAnsi" w:eastAsiaTheme="majorEastAsia" w:hAnsiTheme="majorHAnsi" w:cstheme="majorHAnsi"/>
        </w:rPr>
        <w:t xml:space="preserve"> </w:t>
      </w:r>
      <w:r w:rsidRPr="003A4E8C">
        <w:rPr>
          <w:rStyle w:val="StyleUnderline"/>
          <w:rFonts w:asciiTheme="majorHAnsi" w:eastAsiaTheme="majorEastAsia" w:hAnsiTheme="majorHAnsi" w:cstheme="majorHAnsi"/>
          <w:highlight w:val="green"/>
        </w:rPr>
        <w:t>a</w:t>
      </w:r>
      <w:r w:rsidRPr="003A4E8C">
        <w:rPr>
          <w:rStyle w:val="StyleUnderline"/>
          <w:rFonts w:asciiTheme="majorHAnsi" w:eastAsiaTheme="majorEastAsia" w:hAnsiTheme="majorHAnsi" w:cstheme="majorHAnsi"/>
        </w:rPr>
        <w:t xml:space="preserve">n important </w:t>
      </w:r>
      <w:r w:rsidRPr="003A4E8C">
        <w:rPr>
          <w:rStyle w:val="StyleUnderline"/>
          <w:rFonts w:asciiTheme="majorHAnsi" w:eastAsiaTheme="majorEastAsia" w:hAnsiTheme="majorHAnsi" w:cstheme="majorHAnsi"/>
          <w:highlight w:val="green"/>
        </w:rPr>
        <w:t>threshold</w:t>
      </w:r>
      <w:r w:rsidRPr="003A4E8C">
        <w:rPr>
          <w:rFonts w:asciiTheme="majorHAnsi" w:hAnsiTheme="majorHAnsi" w:cstheme="majorHAnsi"/>
          <w:color w:val="000000" w:themeColor="text1"/>
          <w:sz w:val="18"/>
          <w:szCs w:val="18"/>
        </w:rPr>
        <w:t xml:space="preserve">: For the </w:t>
      </w:r>
      <w:r w:rsidRPr="003A4E8C">
        <w:rPr>
          <w:rStyle w:val="StyleUnderline"/>
          <w:rFonts w:asciiTheme="majorHAnsi" w:eastAsiaTheme="majorEastAsia" w:hAnsiTheme="majorHAnsi" w:cstheme="majorHAnsi"/>
          <w:highlight w:val="green"/>
        </w:rPr>
        <w:t>first time</w:t>
      </w:r>
      <w:r w:rsidRPr="003A4E8C">
        <w:rPr>
          <w:rStyle w:val="StyleUnderline"/>
          <w:rFonts w:asciiTheme="majorHAnsi" w:eastAsiaTheme="majorEastAsia" w:hAnsiTheme="majorHAnsi" w:cstheme="majorHAnsi"/>
        </w:rPr>
        <w:t xml:space="preserve"> in human history</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highlight w:val="green"/>
        </w:rPr>
        <w:t>humans</w:t>
      </w:r>
      <w:r w:rsidRPr="003A4E8C">
        <w:rPr>
          <w:rFonts w:asciiTheme="majorHAnsi" w:hAnsiTheme="majorHAnsi" w:cstheme="majorHAnsi"/>
          <w:color w:val="000000" w:themeColor="text1"/>
          <w:sz w:val="18"/>
          <w:szCs w:val="18"/>
          <w:highlight w:val="green"/>
        </w:rPr>
        <w:t xml:space="preserve"> </w:t>
      </w:r>
      <w:r w:rsidRPr="003A4E8C">
        <w:rPr>
          <w:rStyle w:val="StyleUnderline"/>
          <w:rFonts w:asciiTheme="majorHAnsi" w:eastAsiaTheme="majorEastAsia" w:hAnsiTheme="majorHAnsi" w:cstheme="majorHAnsi"/>
          <w:highlight w:val="green"/>
        </w:rPr>
        <w:t>accessed</w:t>
      </w:r>
      <w:r w:rsidRPr="003A4E8C">
        <w:rPr>
          <w:rFonts w:asciiTheme="majorHAnsi" w:hAnsiTheme="majorHAnsi" w:cstheme="majorHAnsi"/>
          <w:color w:val="000000" w:themeColor="text1"/>
          <w:sz w:val="18"/>
          <w:szCs w:val="18"/>
          <w:highlight w:val="green"/>
        </w:rPr>
        <w:t xml:space="preserve"> </w:t>
      </w:r>
      <w:r w:rsidRPr="003A4E8C">
        <w:rPr>
          <w:rStyle w:val="StyleUnderline"/>
          <w:rFonts w:asciiTheme="majorHAnsi" w:eastAsiaTheme="majorEastAsia" w:hAnsiTheme="majorHAnsi" w:cstheme="majorHAnsi"/>
          <w:highlight w:val="green"/>
        </w:rPr>
        <w:t>space</w:t>
      </w:r>
      <w:r w:rsidRPr="003A4E8C">
        <w:rPr>
          <w:rFonts w:asciiTheme="majorHAnsi" w:hAnsiTheme="majorHAnsi" w:cstheme="majorHAnsi"/>
          <w:color w:val="000000" w:themeColor="text1"/>
          <w:sz w:val="18"/>
          <w:szCs w:val="18"/>
        </w:rPr>
        <w:t xml:space="preserve"> via a </w:t>
      </w:r>
      <w:r w:rsidRPr="003A4E8C">
        <w:rPr>
          <w:rStyle w:val="StyleUnderline"/>
          <w:rFonts w:asciiTheme="majorHAnsi" w:eastAsiaTheme="majorEastAsia" w:hAnsiTheme="majorHAnsi" w:cstheme="majorHAnsi"/>
        </w:rPr>
        <w:t>vehicle built and owned not by any government</w:t>
      </w:r>
      <w:r w:rsidRPr="003A4E8C">
        <w:rPr>
          <w:rFonts w:asciiTheme="majorHAnsi" w:hAnsiTheme="majorHAnsi" w:cstheme="majorHAnsi"/>
          <w:color w:val="000000" w:themeColor="text1"/>
          <w:sz w:val="18"/>
          <w:szCs w:val="18"/>
        </w:rPr>
        <w:t xml:space="preserve">, but </w:t>
      </w:r>
      <w:r w:rsidRPr="003A4E8C">
        <w:rPr>
          <w:rFonts w:asciiTheme="majorHAnsi" w:hAnsiTheme="majorHAnsi" w:cstheme="majorHAnsi"/>
          <w:color w:val="000000" w:themeColor="text1"/>
          <w:sz w:val="18"/>
          <w:szCs w:val="18"/>
          <w:highlight w:val="green"/>
        </w:rPr>
        <w:t xml:space="preserve">by a </w:t>
      </w:r>
      <w:r w:rsidRPr="003A4E8C">
        <w:rPr>
          <w:rStyle w:val="StyleUnderline"/>
          <w:rFonts w:asciiTheme="majorHAnsi" w:eastAsiaTheme="majorEastAsia" w:hAnsiTheme="majorHAnsi" w:cstheme="majorHAnsi"/>
          <w:highlight w:val="green"/>
        </w:rPr>
        <w:t>private</w:t>
      </w:r>
      <w:r w:rsidRPr="003A4E8C">
        <w:rPr>
          <w:rFonts w:asciiTheme="majorHAnsi" w:hAnsiTheme="majorHAnsi" w:cstheme="majorHAnsi"/>
          <w:color w:val="000000" w:themeColor="text1"/>
          <w:sz w:val="18"/>
          <w:szCs w:val="18"/>
          <w:highlight w:val="green"/>
        </w:rPr>
        <w:t xml:space="preserve"> </w:t>
      </w:r>
      <w:r w:rsidRPr="003A4E8C">
        <w:rPr>
          <w:rStyle w:val="StyleUnderline"/>
          <w:rFonts w:asciiTheme="majorHAnsi" w:eastAsiaTheme="majorEastAsia" w:hAnsiTheme="majorHAnsi" w:cstheme="majorHAnsi"/>
          <w:highlight w:val="green"/>
        </w:rPr>
        <w:t>corporation</w:t>
      </w:r>
      <w:r w:rsidRPr="003A4E8C">
        <w:rPr>
          <w:rFonts w:asciiTheme="majorHAnsi" w:hAnsiTheme="majorHAnsi" w:cstheme="majorHAnsi"/>
          <w:color w:val="000000" w:themeColor="text1"/>
          <w:sz w:val="18"/>
          <w:szCs w:val="18"/>
        </w:rPr>
        <w:t xml:space="preserve"> with its sights set on </w:t>
      </w:r>
      <w:r w:rsidRPr="003A4E8C">
        <w:rPr>
          <w:rStyle w:val="StyleUnderline"/>
          <w:rFonts w:asciiTheme="majorHAnsi" w:eastAsiaTheme="majorEastAsia" w:hAnsiTheme="majorHAnsi" w:cstheme="majorHAnsi"/>
        </w:rPr>
        <w:t>affordable</w:t>
      </w:r>
      <w:r w:rsidRPr="003A4E8C">
        <w:rPr>
          <w:rFonts w:asciiTheme="majorHAnsi" w:hAnsiTheme="majorHAnsi" w:cstheme="majorHAnsi"/>
          <w:color w:val="000000" w:themeColor="text1"/>
          <w:sz w:val="18"/>
          <w:szCs w:val="18"/>
        </w:rPr>
        <w:t xml:space="preserve"> space </w:t>
      </w:r>
      <w:r w:rsidRPr="003A4E8C">
        <w:rPr>
          <w:rStyle w:val="StyleUnderline"/>
          <w:rFonts w:asciiTheme="majorHAnsi" w:eastAsiaTheme="majorEastAsia" w:hAnsiTheme="majorHAnsi" w:cstheme="majorHAnsi"/>
        </w:rPr>
        <w:t>settlement</w:t>
      </w:r>
      <w:r w:rsidRPr="003A4E8C">
        <w:rPr>
          <w:rFonts w:asciiTheme="majorHAnsi" w:hAnsiTheme="majorHAnsi" w:cstheme="majorHAnsi"/>
          <w:color w:val="000000" w:themeColor="text1"/>
          <w:sz w:val="18"/>
          <w:szCs w:val="18"/>
        </w:rPr>
        <w:t xml:space="preserve">. It was the first </w:t>
      </w:r>
      <w:r w:rsidRPr="003A4E8C">
        <w:rPr>
          <w:rStyle w:val="StyleUnderline"/>
          <w:rFonts w:asciiTheme="majorHAnsi" w:eastAsiaTheme="majorEastAsia" w:hAnsiTheme="majorHAnsi" w:cstheme="majorHAnsi"/>
        </w:rPr>
        <w:t>significant step towards building an economy</w:t>
      </w:r>
      <w:r w:rsidRPr="003A4E8C">
        <w:rPr>
          <w:rFonts w:asciiTheme="majorHAnsi" w:hAnsiTheme="majorHAnsi" w:cstheme="majorHAnsi"/>
          <w:color w:val="000000" w:themeColor="text1"/>
          <w:sz w:val="18"/>
          <w:szCs w:val="18"/>
        </w:rPr>
        <w:t xml:space="preserve"> both in </w:t>
      </w:r>
      <w:r w:rsidRPr="003A4E8C">
        <w:rPr>
          <w:rStyle w:val="StyleUnderline"/>
          <w:rFonts w:asciiTheme="majorHAnsi" w:eastAsiaTheme="majorEastAsia" w:hAnsiTheme="majorHAnsi" w:cstheme="majorHAnsi"/>
        </w:rPr>
        <w:t>space</w:t>
      </w:r>
      <w:r w:rsidRPr="003A4E8C">
        <w:rPr>
          <w:rFonts w:asciiTheme="majorHAnsi" w:hAnsiTheme="majorHAnsi" w:cstheme="majorHAnsi"/>
          <w:color w:val="000000" w:themeColor="text1"/>
          <w:sz w:val="18"/>
          <w:szCs w:val="18"/>
        </w:rPr>
        <w:t xml:space="preserve"> and for </w:t>
      </w:r>
      <w:r w:rsidRPr="003A4E8C">
        <w:rPr>
          <w:rStyle w:val="StyleUnderline"/>
          <w:rFonts w:asciiTheme="majorHAnsi" w:eastAsiaTheme="majorEastAsia" w:hAnsiTheme="majorHAnsi" w:cstheme="majorHAnsi"/>
        </w:rPr>
        <w:t>space</w:t>
      </w:r>
      <w:r w:rsidRPr="003A4E8C">
        <w:rPr>
          <w:rFonts w:asciiTheme="majorHAnsi" w:hAnsiTheme="majorHAnsi" w:cstheme="majorHAnsi"/>
          <w:color w:val="000000" w:themeColor="text1"/>
          <w:sz w:val="18"/>
          <w:szCs w:val="18"/>
        </w:rPr>
        <w:t>. The implications — for business, policy, and society at large — are hard to overstate. In 2019</w:t>
      </w:r>
      <w:r w:rsidRPr="003A4E8C">
        <w:rPr>
          <w:rStyle w:val="StyleUnderline"/>
          <w:rFonts w:asciiTheme="majorHAnsi" w:eastAsiaTheme="majorEastAsia" w:hAnsiTheme="majorHAnsi" w:cstheme="majorHAnsi"/>
        </w:rPr>
        <w:t xml:space="preserve">, </w:t>
      </w:r>
      <w:hyperlink r:id="rId22" w:history="1">
        <w:r w:rsidRPr="003A4E8C">
          <w:rPr>
            <w:rStyle w:val="StyleUnderline"/>
            <w:rFonts w:asciiTheme="majorHAnsi" w:eastAsiaTheme="majorEastAsia" w:hAnsiTheme="majorHAnsi" w:cstheme="majorHAnsi"/>
          </w:rPr>
          <w:t>95%</w:t>
        </w:r>
      </w:hyperlink>
      <w:r w:rsidRPr="003A4E8C">
        <w:rPr>
          <w:rStyle w:val="StyleUnderline"/>
          <w:rFonts w:asciiTheme="majorHAnsi" w:eastAsiaTheme="majorEastAsia" w:hAnsiTheme="majorHAnsi" w:cstheme="majorHAnsi"/>
        </w:rPr>
        <w:t xml:space="preserve"> of the estimated $366 billion</w:t>
      </w:r>
      <w:r w:rsidRPr="003A4E8C">
        <w:rPr>
          <w:rFonts w:asciiTheme="majorHAnsi" w:hAnsiTheme="majorHAnsi" w:cstheme="majorHAnsi"/>
          <w:color w:val="000000" w:themeColor="text1"/>
          <w:sz w:val="18"/>
          <w:szCs w:val="18"/>
        </w:rPr>
        <w:t xml:space="preserve"> in revenue earned in the space sector was </w:t>
      </w:r>
      <w:r w:rsidRPr="003A4E8C">
        <w:rPr>
          <w:rStyle w:val="StyleUnderline"/>
          <w:rFonts w:asciiTheme="majorHAnsi" w:eastAsiaTheme="majorEastAsia" w:hAnsiTheme="majorHAnsi" w:cstheme="majorHAnsi"/>
        </w:rPr>
        <w:t xml:space="preserve">from the </w:t>
      </w:r>
      <w:r w:rsidRPr="003A4E8C">
        <w:rPr>
          <w:rStyle w:val="StyleUnderline"/>
          <w:rFonts w:asciiTheme="majorHAnsi" w:eastAsiaTheme="majorEastAsia" w:hAnsiTheme="majorHAnsi" w:cstheme="majorHAnsi"/>
          <w:b/>
          <w:iCs/>
          <w:highlight w:val="green"/>
        </w:rPr>
        <w:t>space-for-earth</w:t>
      </w:r>
      <w:r w:rsidRPr="003A4E8C">
        <w:rPr>
          <w:rFonts w:asciiTheme="majorHAnsi" w:hAnsiTheme="majorHAnsi" w:cstheme="majorHAnsi"/>
          <w:color w:val="000000" w:themeColor="text1"/>
          <w:sz w:val="18"/>
          <w:szCs w:val="18"/>
        </w:rPr>
        <w:t xml:space="preserve"> economy: that is, goods or services produced in space for use on earth. The space-for-earth economy includes </w:t>
      </w:r>
      <w:r w:rsidRPr="003A4E8C">
        <w:rPr>
          <w:rStyle w:val="StyleUnderline"/>
          <w:rFonts w:asciiTheme="majorHAnsi" w:eastAsiaTheme="majorEastAsia" w:hAnsiTheme="majorHAnsi" w:cstheme="majorHAnsi"/>
        </w:rPr>
        <w:t xml:space="preserve">telecommunications and internet infrastructure, earth observation capabilities, national security satellites, </w:t>
      </w:r>
      <w:r w:rsidRPr="003A4E8C">
        <w:rPr>
          <w:rFonts w:asciiTheme="majorHAnsi" w:hAnsiTheme="majorHAnsi" w:cstheme="majorHAnsi"/>
          <w:color w:val="000000" w:themeColor="text1"/>
          <w:sz w:val="18"/>
          <w:szCs w:val="18"/>
        </w:rPr>
        <w:t xml:space="preserve">and more. </w:t>
      </w:r>
      <w:r w:rsidRPr="003A4E8C">
        <w:rPr>
          <w:rStyle w:val="StyleUnderline"/>
          <w:rFonts w:asciiTheme="majorHAnsi" w:eastAsiaTheme="majorEastAsia" w:hAnsiTheme="majorHAnsi" w:cstheme="majorHAnsi"/>
        </w:rPr>
        <w:t xml:space="preserve">This economy </w:t>
      </w:r>
      <w:r w:rsidRPr="003A4E8C">
        <w:rPr>
          <w:rStyle w:val="StyleUnderline"/>
          <w:rFonts w:asciiTheme="majorHAnsi" w:eastAsiaTheme="majorEastAsia" w:hAnsiTheme="majorHAnsi" w:cstheme="majorHAnsi"/>
          <w:highlight w:val="green"/>
        </w:rPr>
        <w:t>is booming</w:t>
      </w:r>
      <w:r w:rsidRPr="003A4E8C">
        <w:rPr>
          <w:rFonts w:asciiTheme="majorHAnsi" w:hAnsiTheme="majorHAnsi" w:cstheme="majorHAnsi"/>
          <w:color w:val="000000" w:themeColor="text1"/>
          <w:sz w:val="18"/>
          <w:szCs w:val="18"/>
        </w:rPr>
        <w:t xml:space="preserve">, and though </w:t>
      </w:r>
      <w:hyperlink r:id="rId23" w:history="1">
        <w:r w:rsidRPr="003A4E8C">
          <w:rPr>
            <w:rStyle w:val="Hyperlink"/>
            <w:rFonts w:asciiTheme="majorHAnsi" w:hAnsiTheme="majorHAnsi" w:cstheme="majorHAnsi"/>
            <w:color w:val="000000" w:themeColor="text1"/>
            <w:sz w:val="18"/>
            <w:szCs w:val="18"/>
          </w:rPr>
          <w:t>research shows</w:t>
        </w:r>
      </w:hyperlink>
      <w:r w:rsidRPr="003A4E8C">
        <w:rPr>
          <w:rFonts w:asciiTheme="majorHAnsi" w:hAnsiTheme="majorHAnsi" w:cstheme="majorHAnsi"/>
          <w:color w:val="000000" w:themeColor="text1"/>
          <w:sz w:val="18"/>
          <w:szCs w:val="18"/>
        </w:rPr>
        <w:t xml:space="preserve"> that it faces the challenges of overcrowding and monopolization that tend to arise whenever companies compete for a scarce natural resource</w:t>
      </w:r>
      <w:r w:rsidRPr="003A4E8C">
        <w:rPr>
          <w:rStyle w:val="StyleUnderline"/>
          <w:rFonts w:asciiTheme="majorHAnsi" w:eastAsiaTheme="majorEastAsia" w:hAnsiTheme="majorHAnsi" w:cstheme="majorHAnsi"/>
          <w:highlight w:val="green"/>
        </w:rPr>
        <w:t xml:space="preserve">, </w:t>
      </w:r>
      <w:hyperlink r:id="rId24" w:history="1">
        <w:r w:rsidRPr="003A4E8C">
          <w:rPr>
            <w:rStyle w:val="StyleUnderline"/>
            <w:rFonts w:asciiTheme="majorHAnsi" w:eastAsiaTheme="majorEastAsia" w:hAnsiTheme="majorHAnsi" w:cstheme="majorHAnsi"/>
            <w:highlight w:val="green"/>
          </w:rPr>
          <w:t>projections for its future</w:t>
        </w:r>
      </w:hyperlink>
      <w:r w:rsidRPr="003A4E8C">
        <w:rPr>
          <w:rStyle w:val="StyleUnderline"/>
          <w:rFonts w:asciiTheme="majorHAnsi" w:eastAsiaTheme="majorEastAsia" w:hAnsiTheme="majorHAnsi" w:cstheme="majorHAnsi"/>
          <w:highlight w:val="green"/>
        </w:rPr>
        <w:t xml:space="preserve"> are optimistic</w:t>
      </w:r>
      <w:r w:rsidRPr="003A4E8C">
        <w:rPr>
          <w:rFonts w:asciiTheme="majorHAnsi" w:hAnsiTheme="majorHAnsi" w:cstheme="majorHAnsi"/>
          <w:color w:val="000000" w:themeColor="text1"/>
          <w:sz w:val="18"/>
          <w:szCs w:val="18"/>
        </w:rPr>
        <w:t xml:space="preserve">. Decreasing costs for launch and space hardware in general have enticed new entrants into this market, and companies in a variety of industries have already begun leveraging satellite technology and access to space to </w:t>
      </w:r>
      <w:r w:rsidRPr="003A4E8C">
        <w:rPr>
          <w:rStyle w:val="StyleUnderline"/>
          <w:rFonts w:asciiTheme="majorHAnsi" w:eastAsiaTheme="majorEastAsia" w:hAnsiTheme="majorHAnsi" w:cstheme="majorHAnsi"/>
        </w:rPr>
        <w:t>drive innovation</w:t>
      </w:r>
      <w:r w:rsidRPr="003A4E8C">
        <w:rPr>
          <w:rFonts w:asciiTheme="majorHAnsi" w:hAnsiTheme="majorHAnsi" w:cstheme="majorHAnsi"/>
          <w:color w:val="000000" w:themeColor="text1"/>
          <w:sz w:val="18"/>
          <w:szCs w:val="18"/>
        </w:rPr>
        <w:t xml:space="preserve"> and efficiency in their earthbound </w:t>
      </w:r>
      <w:r w:rsidRPr="003A4E8C">
        <w:rPr>
          <w:rStyle w:val="StyleUnderline"/>
          <w:rFonts w:asciiTheme="majorHAnsi" w:eastAsiaTheme="majorEastAsia" w:hAnsiTheme="majorHAnsi" w:cstheme="majorHAnsi"/>
        </w:rPr>
        <w:t>products</w:t>
      </w:r>
      <w:r w:rsidRPr="003A4E8C">
        <w:rPr>
          <w:rFonts w:asciiTheme="majorHAnsi" w:hAnsiTheme="majorHAnsi" w:cstheme="majorHAnsi"/>
          <w:color w:val="000000" w:themeColor="text1"/>
          <w:sz w:val="18"/>
          <w:szCs w:val="18"/>
        </w:rPr>
        <w:t xml:space="preserve"> and services. In contrast, the </w:t>
      </w:r>
      <w:r w:rsidRPr="003A4E8C">
        <w:rPr>
          <w:rStyle w:val="StyleUnderline"/>
          <w:rFonts w:asciiTheme="majorHAnsi" w:eastAsiaTheme="majorEastAsia" w:hAnsiTheme="majorHAnsi" w:cstheme="majorHAnsi"/>
          <w:b/>
          <w:iCs/>
          <w:highlight w:val="green"/>
        </w:rPr>
        <w:t>space-for-space</w:t>
      </w:r>
      <w:r w:rsidRPr="003A4E8C">
        <w:rPr>
          <w:rStyle w:val="StyleUnderline"/>
          <w:rFonts w:asciiTheme="majorHAnsi" w:eastAsiaTheme="majorEastAsia" w:hAnsiTheme="majorHAnsi" w:cstheme="majorHAnsi"/>
          <w:highlight w:val="green"/>
        </w:rPr>
        <w:t xml:space="preserve"> economy</w:t>
      </w:r>
      <w:r w:rsidRPr="003A4E8C">
        <w:rPr>
          <w:rFonts w:asciiTheme="majorHAnsi" w:hAnsiTheme="majorHAnsi" w:cstheme="majorHAnsi"/>
          <w:color w:val="000000" w:themeColor="text1"/>
          <w:sz w:val="18"/>
          <w:szCs w:val="18"/>
        </w:rPr>
        <w:t xml:space="preserve"> — that is, goods and services produced in space for use in space, such as mining the Moon or asteroids for material with which to construct in-space habitats or supply refueling depots — </w:t>
      </w:r>
      <w:r w:rsidRPr="003A4E8C">
        <w:rPr>
          <w:rStyle w:val="StyleUnderline"/>
          <w:rFonts w:asciiTheme="majorHAnsi" w:eastAsiaTheme="majorEastAsia" w:hAnsiTheme="majorHAnsi" w:cstheme="majorHAnsi"/>
          <w:highlight w:val="green"/>
        </w:rPr>
        <w:t>has struggled</w:t>
      </w:r>
      <w:r w:rsidRPr="003A4E8C">
        <w:rPr>
          <w:rStyle w:val="StyleUnderline"/>
          <w:rFonts w:asciiTheme="majorHAnsi" w:eastAsiaTheme="majorEastAsia" w:hAnsiTheme="majorHAnsi" w:cstheme="majorHAnsi"/>
        </w:rPr>
        <w:t xml:space="preserve"> to get off the ground</w:t>
      </w:r>
      <w:r w:rsidRPr="003A4E8C">
        <w:rPr>
          <w:rFonts w:asciiTheme="majorHAnsi" w:hAnsiTheme="majorHAnsi" w:cstheme="majorHAnsi"/>
          <w:color w:val="000000" w:themeColor="text1"/>
          <w:sz w:val="18"/>
          <w:szCs w:val="18"/>
        </w:rPr>
        <w:t xml:space="preserve">. As far back as the 1970s, </w:t>
      </w:r>
      <w:hyperlink r:id="rId25" w:history="1">
        <w:r w:rsidRPr="003A4E8C">
          <w:rPr>
            <w:rStyle w:val="Hyperlink"/>
            <w:rFonts w:asciiTheme="majorHAnsi" w:hAnsiTheme="majorHAnsi" w:cstheme="majorHAnsi"/>
            <w:color w:val="000000" w:themeColor="text1"/>
            <w:sz w:val="18"/>
            <w:szCs w:val="18"/>
          </w:rPr>
          <w:t>research</w:t>
        </w:r>
      </w:hyperlink>
      <w:r w:rsidRPr="003A4E8C">
        <w:rPr>
          <w:rFonts w:asciiTheme="majorHAnsi" w:hAnsiTheme="majorHAnsi" w:cstheme="majorHAnsi"/>
          <w:color w:val="000000" w:themeColor="text1"/>
          <w:sz w:val="18"/>
          <w:szCs w:val="18"/>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26" w:history="1">
        <w:r w:rsidRPr="003A4E8C">
          <w:rPr>
            <w:rStyle w:val="Hyperlink"/>
            <w:rFonts w:asciiTheme="majorHAnsi" w:hAnsiTheme="majorHAnsi" w:cstheme="majorHAnsi"/>
            <w:color w:val="000000" w:themeColor="text1"/>
            <w:sz w:val="18"/>
            <w:szCs w:val="18"/>
          </w:rPr>
          <w:t>13 people</w:t>
        </w:r>
      </w:hyperlink>
      <w:r w:rsidRPr="003A4E8C">
        <w:rPr>
          <w:rFonts w:asciiTheme="majorHAnsi" w:hAnsiTheme="majorHAnsi" w:cstheme="majorHAnsi"/>
          <w:color w:val="000000" w:themeColor="text1"/>
          <w:sz w:val="18"/>
          <w:szCs w:val="18"/>
        </w:rPr>
        <w:t xml:space="preserve"> in space at one time, leaving that dream as little more than science fiction. Today, </w:t>
      </w:r>
      <w:r w:rsidRPr="003A4E8C">
        <w:rPr>
          <w:rStyle w:val="StyleUnderline"/>
          <w:rFonts w:asciiTheme="majorHAnsi" w:eastAsiaTheme="majorEastAsia" w:hAnsiTheme="majorHAnsi" w:cstheme="majorHAnsi"/>
          <w:highlight w:val="green"/>
        </w:rPr>
        <w:t>however,</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 xml:space="preserve">there is reason to think that </w:t>
      </w:r>
      <w:r w:rsidRPr="003A4E8C">
        <w:rPr>
          <w:rStyle w:val="StyleUnderline"/>
          <w:rFonts w:asciiTheme="majorHAnsi" w:eastAsiaTheme="majorEastAsia" w:hAnsiTheme="majorHAnsi" w:cstheme="majorHAnsi"/>
          <w:highlight w:val="green"/>
        </w:rPr>
        <w:t>we</w:t>
      </w:r>
      <w:r w:rsidRPr="003A4E8C">
        <w:rPr>
          <w:rStyle w:val="StyleUnderline"/>
          <w:rFonts w:asciiTheme="majorHAnsi" w:eastAsiaTheme="majorEastAsia" w:hAnsiTheme="majorHAnsi" w:cstheme="majorHAnsi"/>
        </w:rPr>
        <w:t xml:space="preserve"> </w:t>
      </w:r>
      <w:r w:rsidRPr="003A4E8C">
        <w:rPr>
          <w:rStyle w:val="StyleUnderline"/>
          <w:rFonts w:asciiTheme="majorHAnsi" w:eastAsiaTheme="majorEastAsia" w:hAnsiTheme="majorHAnsi" w:cstheme="majorHAnsi"/>
          <w:highlight w:val="green"/>
        </w:rPr>
        <w:t>may</w:t>
      </w:r>
      <w:r w:rsidRPr="003A4E8C">
        <w:rPr>
          <w:rStyle w:val="StyleUnderline"/>
          <w:rFonts w:asciiTheme="majorHAnsi" w:eastAsiaTheme="majorEastAsia" w:hAnsiTheme="majorHAnsi" w:cstheme="majorHAnsi"/>
        </w:rPr>
        <w:t xml:space="preserve"> finally be </w:t>
      </w:r>
      <w:r w:rsidRPr="00084519">
        <w:rPr>
          <w:rStyle w:val="StyleUnderline"/>
          <w:rFonts w:asciiTheme="majorHAnsi" w:eastAsiaTheme="majorEastAsia" w:hAnsiTheme="majorHAnsi" w:cstheme="majorHAnsi"/>
          <w:highlight w:val="green"/>
        </w:rPr>
        <w:t>reaching</w:t>
      </w:r>
      <w:r w:rsidRPr="00084519">
        <w:rPr>
          <w:rStyle w:val="StyleUnderline"/>
          <w:rFonts w:asciiTheme="majorHAnsi" w:eastAsiaTheme="majorEastAsia" w:hAnsiTheme="majorHAnsi" w:cstheme="majorHAnsi"/>
        </w:rPr>
        <w:t xml:space="preserve"> the first stages of</w:t>
      </w:r>
      <w:r w:rsidRPr="003A4E8C">
        <w:rPr>
          <w:rStyle w:val="StyleUnderline"/>
          <w:rFonts w:asciiTheme="majorHAnsi" w:eastAsiaTheme="majorEastAsia" w:hAnsiTheme="majorHAnsi" w:cstheme="majorHAnsi"/>
        </w:rPr>
        <w:t xml:space="preserve"> a true </w:t>
      </w:r>
      <w:r w:rsidRPr="003A4E8C">
        <w:rPr>
          <w:rStyle w:val="StyleUnderline"/>
          <w:rFonts w:asciiTheme="majorHAnsi" w:eastAsiaTheme="majorEastAsia" w:hAnsiTheme="majorHAnsi" w:cstheme="majorHAnsi"/>
          <w:highlight w:val="green"/>
        </w:rPr>
        <w:t xml:space="preserve">space-for-space </w:t>
      </w:r>
      <w:r w:rsidRPr="00084519">
        <w:rPr>
          <w:rStyle w:val="StyleUnderline"/>
          <w:rFonts w:asciiTheme="majorHAnsi" w:eastAsiaTheme="majorEastAsia" w:hAnsiTheme="majorHAnsi" w:cstheme="majorHAnsi"/>
        </w:rPr>
        <w:t>economy</w:t>
      </w:r>
      <w:r w:rsidRPr="003A4E8C">
        <w:rPr>
          <w:rFonts w:asciiTheme="majorHAnsi" w:hAnsiTheme="majorHAnsi" w:cstheme="majorHAnsi"/>
          <w:color w:val="000000" w:themeColor="text1"/>
          <w:sz w:val="18"/>
          <w:szCs w:val="18"/>
        </w:rPr>
        <w:t xml:space="preserve">. SpaceX’s </w:t>
      </w:r>
      <w:hyperlink r:id="rId27" w:history="1">
        <w:r w:rsidRPr="003A4E8C">
          <w:rPr>
            <w:rStyle w:val="Hyperlink"/>
            <w:rFonts w:asciiTheme="majorHAnsi" w:hAnsiTheme="majorHAnsi" w:cstheme="majorHAnsi"/>
            <w:color w:val="000000" w:themeColor="text1"/>
            <w:sz w:val="18"/>
            <w:szCs w:val="18"/>
          </w:rPr>
          <w:t>recent achievements</w:t>
        </w:r>
      </w:hyperlink>
      <w:r w:rsidRPr="003A4E8C">
        <w:rPr>
          <w:rFonts w:asciiTheme="majorHAnsi" w:hAnsiTheme="majorHAnsi" w:cstheme="majorHAnsi"/>
          <w:color w:val="000000" w:themeColor="text1"/>
          <w:sz w:val="18"/>
          <w:szCs w:val="18"/>
        </w:rPr>
        <w:t xml:space="preserve"> (in cooperation with NASA), as well as upcoming </w:t>
      </w:r>
      <w:r w:rsidRPr="003A4E8C">
        <w:rPr>
          <w:rStyle w:val="StyleUnderline"/>
          <w:rFonts w:asciiTheme="majorHAnsi" w:eastAsiaTheme="majorEastAsia" w:hAnsiTheme="majorHAnsi" w:cstheme="majorHAnsi"/>
        </w:rPr>
        <w:t xml:space="preserve">efforts by </w:t>
      </w:r>
      <w:hyperlink r:id="rId28" w:history="1">
        <w:r w:rsidRPr="003A4E8C">
          <w:rPr>
            <w:rStyle w:val="StyleUnderline"/>
            <w:rFonts w:asciiTheme="majorHAnsi" w:eastAsiaTheme="majorEastAsia" w:hAnsiTheme="majorHAnsi" w:cstheme="majorHAnsi"/>
          </w:rPr>
          <w:t>Boeing</w:t>
        </w:r>
      </w:hyperlink>
      <w:r w:rsidRPr="003A4E8C">
        <w:rPr>
          <w:rStyle w:val="StyleUnderline"/>
          <w:rFonts w:asciiTheme="majorHAnsi" w:eastAsiaTheme="majorEastAsia" w:hAnsiTheme="majorHAnsi" w:cstheme="majorHAnsi"/>
        </w:rPr>
        <w:t xml:space="preserve">, </w:t>
      </w:r>
      <w:hyperlink r:id="rId29" w:history="1">
        <w:r w:rsidRPr="003A4E8C">
          <w:rPr>
            <w:rStyle w:val="StyleUnderline"/>
            <w:rFonts w:asciiTheme="majorHAnsi" w:eastAsiaTheme="majorEastAsia" w:hAnsiTheme="majorHAnsi" w:cstheme="majorHAnsi"/>
          </w:rPr>
          <w:t>Blue Origin</w:t>
        </w:r>
      </w:hyperlink>
      <w:r w:rsidRPr="003A4E8C">
        <w:rPr>
          <w:rStyle w:val="StyleUnderline"/>
          <w:rFonts w:asciiTheme="majorHAnsi" w:eastAsiaTheme="majorEastAsia" w:hAnsiTheme="majorHAnsi" w:cstheme="majorHAnsi"/>
        </w:rPr>
        <w:t xml:space="preserve">, and </w:t>
      </w:r>
      <w:hyperlink r:id="rId30" w:history="1">
        <w:r w:rsidRPr="003A4E8C">
          <w:rPr>
            <w:rStyle w:val="StyleUnderline"/>
            <w:rFonts w:asciiTheme="majorHAnsi" w:eastAsiaTheme="majorEastAsia" w:hAnsiTheme="majorHAnsi" w:cstheme="majorHAnsi"/>
          </w:rPr>
          <w:t>Virgin Galactic</w:t>
        </w:r>
      </w:hyperlink>
      <w:r w:rsidRPr="003A4E8C">
        <w:rPr>
          <w:rFonts w:asciiTheme="majorHAnsi" w:hAnsiTheme="majorHAnsi" w:cstheme="majorHAnsi"/>
          <w:color w:val="000000" w:themeColor="text1"/>
          <w:sz w:val="18"/>
          <w:szCs w:val="18"/>
        </w:rPr>
        <w:t xml:space="preserve"> to put people in space sustainably and at scale, mark the opening of a new chapter of </w:t>
      </w:r>
      <w:r w:rsidRPr="003A4E8C">
        <w:rPr>
          <w:rStyle w:val="StyleUnderline"/>
          <w:rFonts w:asciiTheme="majorHAnsi" w:eastAsiaTheme="majorEastAsia" w:hAnsiTheme="majorHAnsi" w:cstheme="majorHAnsi"/>
        </w:rPr>
        <w:t>spaceflight</w:t>
      </w:r>
      <w:r w:rsidRPr="003A4E8C">
        <w:rPr>
          <w:rFonts w:asciiTheme="majorHAnsi" w:hAnsiTheme="majorHAnsi" w:cstheme="majorHAnsi"/>
          <w:color w:val="000000" w:themeColor="text1"/>
          <w:sz w:val="18"/>
          <w:szCs w:val="18"/>
        </w:rPr>
        <w:t xml:space="preserve"> led by </w:t>
      </w:r>
      <w:r w:rsidRPr="003A4E8C">
        <w:rPr>
          <w:rStyle w:val="StyleUnderline"/>
          <w:rFonts w:asciiTheme="majorHAnsi" w:eastAsiaTheme="majorEastAsia" w:hAnsiTheme="majorHAnsi" w:cstheme="majorHAnsi"/>
        </w:rPr>
        <w:t>private</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firms</w:t>
      </w:r>
      <w:r w:rsidRPr="003A4E8C">
        <w:rPr>
          <w:rFonts w:asciiTheme="majorHAnsi" w:hAnsiTheme="majorHAnsi" w:cstheme="majorHAnsi"/>
          <w:color w:val="000000" w:themeColor="text1"/>
          <w:sz w:val="18"/>
          <w:szCs w:val="18"/>
        </w:rPr>
        <w:t xml:space="preserve">. These firms have both the intention and capability to bring private citizens to space as passengers, tourists, and — eventually — settlers, opening the door for </w:t>
      </w:r>
      <w:r w:rsidRPr="003A4E8C">
        <w:rPr>
          <w:rStyle w:val="StyleUnderline"/>
          <w:rFonts w:asciiTheme="majorHAnsi" w:eastAsiaTheme="majorEastAsia" w:hAnsiTheme="majorHAnsi" w:cstheme="majorHAnsi"/>
        </w:rPr>
        <w:t>businesses to start meeting the demand those people</w:t>
      </w:r>
      <w:r w:rsidRPr="003A4E8C">
        <w:rPr>
          <w:rFonts w:asciiTheme="majorHAnsi" w:hAnsiTheme="majorHAnsi" w:cstheme="majorHAnsi"/>
          <w:color w:val="000000" w:themeColor="text1"/>
          <w:sz w:val="18"/>
          <w:szCs w:val="18"/>
        </w:rPr>
        <w:t xml:space="preserve"> create over the next several decades with an array of space-for-space goods and services. </w:t>
      </w:r>
      <w:r w:rsidRPr="003A4E8C">
        <w:rPr>
          <w:rStyle w:val="StyleUnderline"/>
          <w:rFonts w:asciiTheme="majorHAnsi" w:eastAsiaTheme="majorEastAsia" w:hAnsiTheme="majorHAnsi" w:cstheme="majorHAnsi"/>
        </w:rPr>
        <w:t xml:space="preserve">Welcome to the (Commercial) Space Age </w:t>
      </w:r>
      <w:r w:rsidRPr="003A4E8C">
        <w:rPr>
          <w:rFonts w:asciiTheme="majorHAnsi" w:hAnsiTheme="majorHAnsi" w:cstheme="majorHAnsi"/>
          <w:color w:val="000000" w:themeColor="text1"/>
          <w:sz w:val="18"/>
          <w:szCs w:val="18"/>
        </w:rPr>
        <w:t xml:space="preserve">In our </w:t>
      </w:r>
      <w:hyperlink r:id="rId31" w:history="1">
        <w:r w:rsidRPr="003A4E8C">
          <w:rPr>
            <w:rStyle w:val="Hyperlink"/>
            <w:rFonts w:asciiTheme="majorHAnsi" w:hAnsiTheme="majorHAnsi" w:cstheme="majorHAnsi"/>
            <w:color w:val="000000" w:themeColor="text1"/>
            <w:sz w:val="18"/>
            <w:szCs w:val="18"/>
          </w:rPr>
          <w:t>recent research</w:t>
        </w:r>
      </w:hyperlink>
      <w:r w:rsidRPr="003A4E8C">
        <w:rPr>
          <w:rFonts w:asciiTheme="majorHAnsi" w:hAnsiTheme="majorHAnsi" w:cstheme="majorHAnsi"/>
          <w:color w:val="000000" w:themeColor="text1"/>
          <w:sz w:val="18"/>
          <w:szCs w:val="18"/>
        </w:rPr>
        <w:t xml:space="preserve">, we examined how the model of centralized, government-directed human space activity born in the 1960s has, over the last two decades, made way for a new model, in which public initiatives in space . Centralized, </w:t>
      </w:r>
      <w:r w:rsidRPr="003A4E8C">
        <w:rPr>
          <w:rStyle w:val="StyleUnderline"/>
          <w:rFonts w:asciiTheme="majorHAnsi" w:eastAsiaTheme="majorEastAsia" w:hAnsiTheme="majorHAnsi" w:cstheme="majorHAnsi"/>
          <w:highlight w:val="green"/>
        </w:rPr>
        <w:t>government-led</w:t>
      </w:r>
      <w:r w:rsidRPr="003A4E8C">
        <w:rPr>
          <w:rStyle w:val="StyleUnderline"/>
          <w:rFonts w:asciiTheme="majorHAnsi" w:eastAsiaTheme="majorEastAsia" w:hAnsiTheme="majorHAnsi" w:cstheme="majorHAnsi"/>
        </w:rPr>
        <w:t xml:space="preserve"> space </w:t>
      </w:r>
      <w:r w:rsidRPr="00084519">
        <w:rPr>
          <w:rStyle w:val="StyleUnderline"/>
          <w:rFonts w:asciiTheme="majorHAnsi" w:eastAsiaTheme="majorEastAsia" w:hAnsiTheme="majorHAnsi" w:cstheme="majorHAnsi"/>
        </w:rPr>
        <w:t>programs</w:t>
      </w:r>
      <w:r w:rsidRPr="003A4E8C">
        <w:rPr>
          <w:rStyle w:val="StyleUnderline"/>
          <w:rFonts w:asciiTheme="majorHAnsi" w:eastAsiaTheme="majorEastAsia" w:hAnsiTheme="majorHAnsi" w:cstheme="majorHAnsi"/>
        </w:rPr>
        <w:t xml:space="preserve"> will inevitably </w:t>
      </w:r>
      <w:r w:rsidRPr="003A4E8C">
        <w:rPr>
          <w:rStyle w:val="StyleUnderline"/>
          <w:rFonts w:asciiTheme="majorHAnsi" w:eastAsiaTheme="majorEastAsia" w:hAnsiTheme="majorHAnsi" w:cstheme="majorHAnsi"/>
          <w:highlight w:val="green"/>
        </w:rPr>
        <w:t>focus on space-for-earth</w:t>
      </w:r>
      <w:r w:rsidRPr="003A4E8C">
        <w:rPr>
          <w:rStyle w:val="StyleUnderline"/>
          <w:rFonts w:asciiTheme="majorHAnsi" w:eastAsiaTheme="majorEastAsia" w:hAnsiTheme="majorHAnsi" w:cstheme="majorHAnsi"/>
        </w:rPr>
        <w:t xml:space="preserve"> activities </w:t>
      </w:r>
      <w:r w:rsidRPr="003A4E8C">
        <w:rPr>
          <w:rFonts w:asciiTheme="majorHAnsi" w:hAnsiTheme="majorHAnsi" w:cstheme="majorHAnsi"/>
          <w:color w:val="000000" w:themeColor="text1"/>
          <w:sz w:val="18"/>
          <w:szCs w:val="18"/>
        </w:rPr>
        <w:t xml:space="preserve">that </w:t>
      </w:r>
      <w:r w:rsidRPr="003A4E8C">
        <w:rPr>
          <w:rStyle w:val="StyleUnderline"/>
          <w:rFonts w:asciiTheme="majorHAnsi" w:eastAsiaTheme="majorEastAsia" w:hAnsiTheme="majorHAnsi" w:cstheme="majorHAnsi"/>
        </w:rPr>
        <w:t xml:space="preserve">are </w:t>
      </w:r>
      <w:r w:rsidRPr="003A4E8C">
        <w:rPr>
          <w:rStyle w:val="StyleUnderline"/>
          <w:rFonts w:asciiTheme="majorHAnsi" w:eastAsiaTheme="majorEastAsia" w:hAnsiTheme="majorHAnsi" w:cstheme="majorHAnsi"/>
          <w:highlight w:val="green"/>
        </w:rPr>
        <w:t xml:space="preserve">in </w:t>
      </w:r>
      <w:r w:rsidRPr="00084519">
        <w:rPr>
          <w:rStyle w:val="StyleUnderline"/>
          <w:rFonts w:asciiTheme="majorHAnsi" w:eastAsiaTheme="majorEastAsia" w:hAnsiTheme="majorHAnsi" w:cstheme="majorHAnsi"/>
        </w:rPr>
        <w:t xml:space="preserve">the </w:t>
      </w:r>
      <w:r w:rsidRPr="003A4E8C">
        <w:rPr>
          <w:rStyle w:val="StyleUnderline"/>
          <w:rFonts w:asciiTheme="majorHAnsi" w:eastAsiaTheme="majorEastAsia" w:hAnsiTheme="majorHAnsi" w:cstheme="majorHAnsi"/>
          <w:highlight w:val="green"/>
        </w:rPr>
        <w:t>public interest</w:t>
      </w:r>
      <w:r w:rsidRPr="003A4E8C">
        <w:rPr>
          <w:rFonts w:asciiTheme="majorHAnsi" w:hAnsiTheme="majorHAnsi" w:cstheme="majorHAnsi"/>
          <w:color w:val="000000" w:themeColor="text1"/>
          <w:sz w:val="18"/>
          <w:szCs w:val="18"/>
        </w:rPr>
        <w:t xml:space="preserve">, such as </w:t>
      </w:r>
      <w:r w:rsidRPr="003A4E8C">
        <w:rPr>
          <w:rStyle w:val="StyleUnderline"/>
          <w:rFonts w:asciiTheme="majorHAnsi" w:eastAsiaTheme="majorEastAsia" w:hAnsiTheme="majorHAnsi" w:cstheme="majorHAnsi"/>
        </w:rPr>
        <w:t>national</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security</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basic</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science</w:t>
      </w:r>
      <w:r w:rsidRPr="003A4E8C">
        <w:rPr>
          <w:rFonts w:asciiTheme="majorHAnsi" w:hAnsiTheme="majorHAnsi" w:cstheme="majorHAnsi"/>
          <w:color w:val="000000" w:themeColor="text1"/>
          <w:sz w:val="18"/>
          <w:szCs w:val="18"/>
        </w:rPr>
        <w:t xml:space="preserve">, and </w:t>
      </w:r>
      <w:r w:rsidRPr="003A4E8C">
        <w:rPr>
          <w:rStyle w:val="StyleUnderline"/>
          <w:rFonts w:asciiTheme="majorHAnsi" w:eastAsiaTheme="majorEastAsia" w:hAnsiTheme="majorHAnsi" w:cstheme="majorHAnsi"/>
        </w:rPr>
        <w:t>national</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pride</w:t>
      </w:r>
      <w:r w:rsidRPr="003A4E8C">
        <w:rPr>
          <w:rFonts w:asciiTheme="majorHAnsi" w:hAnsiTheme="majorHAnsi" w:cstheme="majorHAnsi"/>
          <w:color w:val="000000" w:themeColor="text1"/>
          <w:sz w:val="18"/>
          <w:szCs w:val="18"/>
        </w:rPr>
        <w:t xml:space="preserve">. This is only natural, as expenditures for these programs must be justified by demonstrating benefits for citizens — and the citizens these governments represent are (nearly) all on earth. </w:t>
      </w:r>
      <w:r w:rsidRPr="00084519">
        <w:rPr>
          <w:rStyle w:val="StyleUnderline"/>
          <w:rFonts w:asciiTheme="majorHAnsi" w:eastAsiaTheme="majorEastAsia" w:hAnsiTheme="majorHAnsi" w:cstheme="majorHAnsi"/>
        </w:rPr>
        <w:t>In contrast</w:t>
      </w:r>
      <w:r w:rsidRPr="003A4E8C">
        <w:rPr>
          <w:rStyle w:val="StyleUnderline"/>
          <w:rFonts w:asciiTheme="majorHAnsi" w:eastAsiaTheme="majorEastAsia" w:hAnsiTheme="majorHAnsi" w:cstheme="majorHAnsi"/>
        </w:rPr>
        <w:t xml:space="preserve"> to governments</w:t>
      </w:r>
      <w:r w:rsidRPr="003A4E8C">
        <w:rPr>
          <w:rFonts w:asciiTheme="majorHAnsi" w:hAnsiTheme="majorHAnsi" w:cstheme="majorHAnsi"/>
          <w:color w:val="000000" w:themeColor="text1"/>
          <w:sz w:val="18"/>
          <w:szCs w:val="18"/>
        </w:rPr>
        <w:t xml:space="preserve">, the </w:t>
      </w:r>
      <w:r w:rsidRPr="003A4E8C">
        <w:rPr>
          <w:rStyle w:val="StyleUnderline"/>
          <w:rFonts w:asciiTheme="majorHAnsi" w:eastAsiaTheme="majorEastAsia" w:hAnsiTheme="majorHAnsi" w:cstheme="majorHAnsi"/>
          <w:highlight w:val="green"/>
        </w:rPr>
        <w:t>private</w:t>
      </w:r>
      <w:r w:rsidRPr="003A4E8C">
        <w:rPr>
          <w:rFonts w:asciiTheme="majorHAnsi" w:hAnsiTheme="majorHAnsi" w:cstheme="majorHAnsi"/>
          <w:color w:val="000000" w:themeColor="text1"/>
          <w:sz w:val="18"/>
          <w:szCs w:val="18"/>
          <w:highlight w:val="green"/>
        </w:rPr>
        <w:t xml:space="preserve"> </w:t>
      </w:r>
      <w:r w:rsidRPr="003A4E8C">
        <w:rPr>
          <w:rStyle w:val="StyleUnderline"/>
          <w:rFonts w:asciiTheme="majorHAnsi" w:eastAsiaTheme="majorEastAsia" w:hAnsiTheme="majorHAnsi" w:cstheme="majorHAnsi"/>
          <w:highlight w:val="green"/>
        </w:rPr>
        <w:t>sector</w:t>
      </w:r>
      <w:r w:rsidRPr="003A4E8C">
        <w:rPr>
          <w:rFonts w:asciiTheme="majorHAnsi" w:hAnsiTheme="majorHAnsi" w:cstheme="majorHAnsi"/>
          <w:color w:val="000000" w:themeColor="text1"/>
          <w:sz w:val="18"/>
          <w:szCs w:val="18"/>
        </w:rPr>
        <w:t xml:space="preserve"> </w:t>
      </w:r>
      <w:r w:rsidRPr="003A4E8C">
        <w:rPr>
          <w:rFonts w:asciiTheme="majorHAnsi" w:hAnsiTheme="majorHAnsi" w:cstheme="majorHAnsi"/>
          <w:color w:val="000000" w:themeColor="text1"/>
          <w:sz w:val="18"/>
          <w:szCs w:val="18"/>
          <w:highlight w:val="green"/>
        </w:rPr>
        <w:t xml:space="preserve">is </w:t>
      </w:r>
      <w:r w:rsidRPr="003A4E8C">
        <w:rPr>
          <w:rStyle w:val="StyleUnderline"/>
          <w:rFonts w:asciiTheme="majorHAnsi" w:eastAsiaTheme="majorEastAsia" w:hAnsiTheme="majorHAnsi" w:cstheme="majorHAnsi"/>
          <w:highlight w:val="green"/>
        </w:rPr>
        <w:t>eager</w:t>
      </w:r>
      <w:r w:rsidRPr="003A4E8C">
        <w:rPr>
          <w:rFonts w:asciiTheme="majorHAnsi" w:hAnsiTheme="majorHAnsi" w:cstheme="majorHAnsi"/>
          <w:color w:val="000000" w:themeColor="text1"/>
          <w:sz w:val="18"/>
          <w:szCs w:val="18"/>
        </w:rPr>
        <w:t xml:space="preserve"> to </w:t>
      </w:r>
      <w:r w:rsidRPr="003A4E8C">
        <w:rPr>
          <w:rStyle w:val="StyleUnderline"/>
          <w:rFonts w:asciiTheme="majorHAnsi" w:eastAsiaTheme="majorEastAsia" w:hAnsiTheme="majorHAnsi" w:cstheme="majorHAnsi"/>
        </w:rPr>
        <w:t xml:space="preserve">put people in space </w:t>
      </w:r>
      <w:r w:rsidRPr="003A4E8C">
        <w:rPr>
          <w:rStyle w:val="StyleUnderline"/>
          <w:rFonts w:asciiTheme="majorHAnsi" w:eastAsiaTheme="majorEastAsia" w:hAnsiTheme="majorHAnsi" w:cstheme="majorHAnsi"/>
          <w:highlight w:val="green"/>
        </w:rPr>
        <w:t>to pursue their own personal interests</w:t>
      </w:r>
      <w:r w:rsidRPr="003A4E8C">
        <w:rPr>
          <w:rFonts w:asciiTheme="majorHAnsi" w:hAnsiTheme="majorHAnsi" w:cstheme="majorHAnsi"/>
          <w:color w:val="000000" w:themeColor="text1"/>
          <w:sz w:val="18"/>
          <w:szCs w:val="18"/>
        </w:rPr>
        <w:t xml:space="preserve">,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32" w:history="1">
        <w:r w:rsidRPr="003A4E8C">
          <w:rPr>
            <w:rStyle w:val="Hyperlink"/>
            <w:rFonts w:asciiTheme="majorHAnsi" w:hAnsiTheme="majorHAnsi" w:cstheme="majorHAnsi"/>
            <w:color w:val="000000" w:themeColor="text1"/>
            <w:sz w:val="18"/>
            <w:szCs w:val="18"/>
          </w:rPr>
          <w:t>settlement on Mars</w:t>
        </w:r>
      </w:hyperlink>
      <w:r w:rsidRPr="003A4E8C">
        <w:rPr>
          <w:rFonts w:asciiTheme="majorHAnsi" w:hAnsiTheme="majorHAnsi" w:cstheme="majorHAnsi"/>
          <w:color w:val="000000" w:themeColor="text1"/>
          <w:sz w:val="18"/>
          <w:szCs w:val="18"/>
        </w:rPr>
        <w:t xml:space="preserve">. Today, </w:t>
      </w:r>
      <w:r w:rsidRPr="003A4E8C">
        <w:rPr>
          <w:rStyle w:val="StyleUnderline"/>
          <w:rFonts w:asciiTheme="majorHAnsi" w:eastAsiaTheme="majorEastAsia" w:hAnsiTheme="majorHAnsi" w:cstheme="majorHAnsi"/>
        </w:rPr>
        <w:t xml:space="preserve">the </w:t>
      </w:r>
      <w:r w:rsidRPr="003A4E8C">
        <w:rPr>
          <w:rStyle w:val="StyleUnderline"/>
          <w:rFonts w:asciiTheme="majorHAnsi" w:eastAsiaTheme="majorEastAsia" w:hAnsiTheme="majorHAnsi" w:cstheme="majorHAnsi"/>
          <w:highlight w:val="green"/>
        </w:rPr>
        <w:t>space-for-space</w:t>
      </w:r>
      <w:r w:rsidRPr="003A4E8C">
        <w:rPr>
          <w:rStyle w:val="StyleUnderline"/>
          <w:rFonts w:asciiTheme="majorHAnsi" w:eastAsiaTheme="majorEastAsia" w:hAnsiTheme="majorHAnsi" w:cstheme="majorHAnsi"/>
        </w:rPr>
        <w:t xml:space="preserve"> market </w:t>
      </w:r>
      <w:r w:rsidRPr="003A4E8C">
        <w:rPr>
          <w:rStyle w:val="StyleUnderline"/>
          <w:rFonts w:asciiTheme="majorHAnsi" w:eastAsiaTheme="majorEastAsia" w:hAnsiTheme="majorHAnsi" w:cstheme="majorHAnsi"/>
          <w:highlight w:val="green"/>
        </w:rPr>
        <w:t>is limited</w:t>
      </w:r>
      <w:r w:rsidRPr="003A4E8C">
        <w:rPr>
          <w:rFonts w:asciiTheme="majorHAnsi" w:hAnsiTheme="majorHAnsi" w:cstheme="majorHAnsi"/>
          <w:color w:val="000000" w:themeColor="text1"/>
          <w:sz w:val="18"/>
          <w:szCs w:val="18"/>
        </w:rPr>
        <w:t xml:space="preserve">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3A4E8C">
        <w:rPr>
          <w:rFonts w:asciiTheme="majorHAnsi" w:hAnsiTheme="majorHAnsi" w:cstheme="majorHAnsi"/>
          <w:color w:val="000000" w:themeColor="text1"/>
          <w:sz w:val="18"/>
          <w:szCs w:val="18"/>
          <w:highlight w:val="green"/>
        </w:rPr>
        <w:t>But</w:t>
      </w:r>
      <w:r w:rsidRPr="003A4E8C">
        <w:rPr>
          <w:rFonts w:asciiTheme="majorHAnsi" w:hAnsiTheme="majorHAnsi" w:cstheme="majorHAnsi"/>
          <w:color w:val="000000" w:themeColor="text1"/>
          <w:sz w:val="18"/>
          <w:szCs w:val="18"/>
        </w:rPr>
        <w:t xml:space="preserve"> as </w:t>
      </w:r>
      <w:r w:rsidRPr="003A4E8C">
        <w:rPr>
          <w:rStyle w:val="StyleUnderline"/>
          <w:rFonts w:asciiTheme="majorHAnsi" w:eastAsiaTheme="majorEastAsia" w:hAnsiTheme="majorHAnsi" w:cstheme="majorHAnsi"/>
          <w:highlight w:val="green"/>
        </w:rPr>
        <w:t>decreasing launch costs enable</w:t>
      </w:r>
      <w:r w:rsidRPr="003A4E8C">
        <w:rPr>
          <w:rStyle w:val="StyleUnderline"/>
          <w:rFonts w:asciiTheme="majorHAnsi" w:eastAsiaTheme="majorEastAsia" w:hAnsiTheme="majorHAnsi" w:cstheme="majorHAnsi"/>
        </w:rPr>
        <w:t xml:space="preserve"> companies like </w:t>
      </w:r>
      <w:r w:rsidRPr="003A4E8C">
        <w:rPr>
          <w:rStyle w:val="StyleUnderline"/>
          <w:rFonts w:asciiTheme="majorHAnsi" w:eastAsiaTheme="majorEastAsia" w:hAnsiTheme="majorHAnsi" w:cstheme="majorHAnsi"/>
          <w:highlight w:val="green"/>
        </w:rPr>
        <w:t>SpaceX to leverage economies o</w:t>
      </w:r>
      <w:r w:rsidRPr="003A4E8C">
        <w:rPr>
          <w:rFonts w:asciiTheme="majorHAnsi" w:hAnsiTheme="majorHAnsi" w:cstheme="majorHAnsi"/>
          <w:color w:val="000000" w:themeColor="text1"/>
          <w:sz w:val="18"/>
          <w:szCs w:val="18"/>
          <w:highlight w:val="green"/>
        </w:rPr>
        <w:t xml:space="preserve">f </w:t>
      </w:r>
      <w:r w:rsidRPr="003A4E8C">
        <w:rPr>
          <w:rStyle w:val="StyleUnderline"/>
          <w:rFonts w:asciiTheme="majorHAnsi" w:eastAsiaTheme="majorEastAsia" w:hAnsiTheme="majorHAnsi" w:cstheme="majorHAnsi"/>
          <w:highlight w:val="green"/>
        </w:rPr>
        <w:t>scale</w:t>
      </w:r>
      <w:r w:rsidRPr="003A4E8C">
        <w:rPr>
          <w:rStyle w:val="StyleUnderline"/>
          <w:rFonts w:asciiTheme="majorHAnsi" w:eastAsiaTheme="majorEastAsia" w:hAnsiTheme="majorHAnsi" w:cstheme="majorHAnsi"/>
        </w:rPr>
        <w:t xml:space="preserve"> </w:t>
      </w:r>
      <w:r w:rsidRPr="003A4E8C">
        <w:rPr>
          <w:rStyle w:val="StyleUnderline"/>
          <w:rFonts w:asciiTheme="majorHAnsi" w:eastAsiaTheme="majorEastAsia" w:hAnsiTheme="majorHAnsi" w:cstheme="majorHAnsi"/>
          <w:highlight w:val="green"/>
        </w:rPr>
        <w:t>and</w:t>
      </w:r>
      <w:r w:rsidRPr="003A4E8C">
        <w:rPr>
          <w:rStyle w:val="StyleUnderline"/>
          <w:rFonts w:asciiTheme="majorHAnsi" w:eastAsiaTheme="majorEastAsia" w:hAnsiTheme="majorHAnsi" w:cstheme="majorHAnsi"/>
        </w:rPr>
        <w:t xml:space="preserve"> </w:t>
      </w:r>
      <w:r w:rsidRPr="003A4E8C">
        <w:rPr>
          <w:rFonts w:asciiTheme="majorHAnsi" w:hAnsiTheme="majorHAnsi" w:cstheme="majorHAnsi"/>
          <w:color w:val="000000" w:themeColor="text1"/>
          <w:sz w:val="18"/>
          <w:szCs w:val="18"/>
        </w:rPr>
        <w:t xml:space="preserve">put more people into space, growing private sector demand (that is, tourists and settlers, rather than government employees) could </w:t>
      </w:r>
      <w:r w:rsidRPr="003A4E8C">
        <w:rPr>
          <w:rFonts w:asciiTheme="majorHAnsi" w:hAnsiTheme="majorHAnsi" w:cstheme="majorHAnsi"/>
          <w:color w:val="000000" w:themeColor="text1"/>
          <w:sz w:val="18"/>
          <w:szCs w:val="18"/>
          <w:highlight w:val="green"/>
        </w:rPr>
        <w:t>turn</w:t>
      </w:r>
      <w:r w:rsidRPr="003A4E8C">
        <w:rPr>
          <w:rFonts w:asciiTheme="majorHAnsi" w:hAnsiTheme="majorHAnsi" w:cstheme="majorHAnsi"/>
          <w:color w:val="000000" w:themeColor="text1"/>
          <w:sz w:val="18"/>
          <w:szCs w:val="18"/>
        </w:rPr>
        <w:t xml:space="preserve"> these proof-of-concept initiatives </w:t>
      </w:r>
      <w:r w:rsidRPr="003A4E8C">
        <w:rPr>
          <w:rFonts w:asciiTheme="majorHAnsi" w:hAnsiTheme="majorHAnsi" w:cstheme="majorHAnsi"/>
          <w:color w:val="000000" w:themeColor="text1"/>
          <w:sz w:val="18"/>
          <w:szCs w:val="18"/>
          <w:highlight w:val="green"/>
        </w:rPr>
        <w:t xml:space="preserve">into a </w:t>
      </w:r>
      <w:r w:rsidRPr="003A4E8C">
        <w:rPr>
          <w:rStyle w:val="StyleUnderline"/>
          <w:rFonts w:asciiTheme="majorHAnsi" w:eastAsiaTheme="majorEastAsia" w:hAnsiTheme="majorHAnsi" w:cstheme="majorHAnsi"/>
          <w:highlight w:val="green"/>
        </w:rPr>
        <w:t>sustainable, large-scale industry.</w:t>
      </w:r>
      <w:r w:rsidRPr="003A4E8C">
        <w:rPr>
          <w:rStyle w:val="StyleUnderline"/>
          <w:rFonts w:asciiTheme="majorHAnsi" w:eastAsiaTheme="majorEastAsia" w:hAnsiTheme="majorHAnsi" w:cstheme="majorHAnsi"/>
        </w:rPr>
        <w:t xml:space="preserve"> </w:t>
      </w:r>
      <w:r w:rsidRPr="003A4E8C">
        <w:rPr>
          <w:rFonts w:asciiTheme="majorHAnsi" w:hAnsiTheme="majorHAnsi" w:cstheme="majorHAnsi"/>
          <w:color w:val="000000" w:themeColor="text1"/>
          <w:sz w:val="18"/>
          <w:szCs w:val="18"/>
        </w:rPr>
        <w:t xml:space="preserve">This model — of </w:t>
      </w:r>
      <w:r w:rsidRPr="003A4E8C">
        <w:rPr>
          <w:rStyle w:val="StyleUnderline"/>
          <w:rFonts w:asciiTheme="majorHAnsi" w:eastAsiaTheme="majorEastAsia" w:hAnsiTheme="majorHAnsi" w:cstheme="majorHAnsi"/>
        </w:rPr>
        <w:t>selling to NASA with the hopes of eventually creating and expanding into a larger private market</w:t>
      </w:r>
      <w:r w:rsidRPr="003A4E8C">
        <w:rPr>
          <w:rFonts w:asciiTheme="majorHAnsi" w:hAnsiTheme="majorHAnsi" w:cstheme="majorHAnsi"/>
          <w:color w:val="000000" w:themeColor="text1"/>
          <w:sz w:val="18"/>
          <w:szCs w:val="18"/>
        </w:rPr>
        <w:t xml:space="preserve"> — is exemplified by </w:t>
      </w:r>
      <w:r w:rsidRPr="003A4E8C">
        <w:rPr>
          <w:rStyle w:val="StyleUnderline"/>
          <w:rFonts w:asciiTheme="majorHAnsi" w:eastAsiaTheme="majorEastAsia" w:hAnsiTheme="majorHAnsi" w:cstheme="majorHAnsi"/>
          <w:highlight w:val="green"/>
        </w:rPr>
        <w:t>SpaceX</w:t>
      </w:r>
      <w:r w:rsidRPr="003A4E8C">
        <w:rPr>
          <w:rStyle w:val="StyleUnderline"/>
          <w:rFonts w:asciiTheme="majorHAnsi" w:eastAsiaTheme="majorEastAsia" w:hAnsiTheme="majorHAnsi" w:cstheme="majorHAnsi"/>
        </w:rPr>
        <w:t xml:space="preserve">, but the company </w:t>
      </w:r>
      <w:r w:rsidRPr="003A4E8C">
        <w:rPr>
          <w:rStyle w:val="StyleUnderline"/>
          <w:rFonts w:asciiTheme="majorHAnsi" w:eastAsiaTheme="majorEastAsia" w:hAnsiTheme="majorHAnsi" w:cstheme="majorHAnsi"/>
          <w:highlight w:val="green"/>
        </w:rPr>
        <w:t>is by no means the only player</w:t>
      </w:r>
      <w:r w:rsidRPr="003A4E8C">
        <w:rPr>
          <w:rStyle w:val="StyleUnderline"/>
          <w:rFonts w:asciiTheme="majorHAnsi" w:eastAsiaTheme="majorEastAsia" w:hAnsiTheme="majorHAnsi" w:cstheme="majorHAnsi"/>
        </w:rPr>
        <w:t xml:space="preserve"> taking this approach</w:t>
      </w:r>
      <w:r w:rsidRPr="003A4E8C">
        <w:rPr>
          <w:rFonts w:asciiTheme="majorHAnsi" w:hAnsiTheme="majorHAnsi" w:cstheme="majorHAnsi"/>
          <w:color w:val="000000" w:themeColor="text1"/>
          <w:sz w:val="18"/>
          <w:szCs w:val="18"/>
        </w:rPr>
        <w:t xml:space="preserve">. For instance, while </w:t>
      </w:r>
      <w:r w:rsidRPr="003A4E8C">
        <w:rPr>
          <w:rStyle w:val="StyleUnderline"/>
          <w:rFonts w:asciiTheme="majorHAnsi" w:eastAsiaTheme="majorEastAsia" w:hAnsiTheme="majorHAnsi" w:cstheme="majorHAnsi"/>
        </w:rPr>
        <w:t>SpaceX is focused on space-for-space transportation, a</w:t>
      </w:r>
      <w:r w:rsidRPr="003A4E8C">
        <w:rPr>
          <w:rFonts w:asciiTheme="majorHAnsi" w:hAnsiTheme="majorHAnsi" w:cstheme="majorHAnsi"/>
          <w:color w:val="000000" w:themeColor="text1"/>
          <w:sz w:val="18"/>
          <w:szCs w:val="18"/>
        </w:rPr>
        <w:t xml:space="preserve">nother key component of this </w:t>
      </w:r>
      <w:r w:rsidRPr="00084519">
        <w:rPr>
          <w:rStyle w:val="StyleUnderline"/>
          <w:rFonts w:asciiTheme="majorHAnsi" w:eastAsiaTheme="majorEastAsia" w:hAnsiTheme="majorHAnsi" w:cstheme="majorHAnsi"/>
        </w:rPr>
        <w:t>burgeoning industry will be manufacturing</w:t>
      </w:r>
      <w:r w:rsidRPr="003A4E8C">
        <w:rPr>
          <w:rFonts w:asciiTheme="majorHAnsi" w:hAnsiTheme="majorHAnsi" w:cstheme="majorHAnsi"/>
          <w:color w:val="000000" w:themeColor="text1"/>
          <w:sz w:val="18"/>
          <w:szCs w:val="18"/>
        </w:rPr>
        <w:t xml:space="preserve">. </w:t>
      </w:r>
      <w:hyperlink r:id="rId33" w:history="1">
        <w:r w:rsidRPr="003A4E8C">
          <w:rPr>
            <w:rStyle w:val="StyleUnderline"/>
            <w:rFonts w:asciiTheme="majorHAnsi" w:eastAsiaTheme="majorEastAsia" w:hAnsiTheme="majorHAnsi" w:cstheme="majorHAnsi"/>
          </w:rPr>
          <w:t>Made In Space, Inc.</w:t>
        </w:r>
      </w:hyperlink>
      <w:r w:rsidRPr="003A4E8C">
        <w:rPr>
          <w:rStyle w:val="StyleUnderline"/>
          <w:rFonts w:asciiTheme="majorHAnsi" w:eastAsiaTheme="majorEastAsia" w:hAnsiTheme="majorHAnsi" w:cstheme="majorHAnsi"/>
        </w:rPr>
        <w:t xml:space="preserve"> </w:t>
      </w:r>
      <w:r w:rsidRPr="003A4E8C">
        <w:rPr>
          <w:rFonts w:asciiTheme="majorHAnsi" w:hAnsiTheme="majorHAnsi" w:cstheme="majorHAnsi"/>
          <w:color w:val="000000" w:themeColor="text1"/>
          <w:sz w:val="18"/>
          <w:szCs w:val="18"/>
        </w:rPr>
        <w:t xml:space="preserve">has been at the forefront of </w:t>
      </w:r>
      <w:r w:rsidRPr="00084519">
        <w:rPr>
          <w:rStyle w:val="StyleUnderline"/>
          <w:rFonts w:asciiTheme="majorHAnsi" w:eastAsiaTheme="majorEastAsia" w:hAnsiTheme="majorHAnsi" w:cstheme="majorHAnsi"/>
        </w:rPr>
        <w:t>manufacturing “in space, for space</w:t>
      </w:r>
      <w:r w:rsidRPr="003A4E8C">
        <w:rPr>
          <w:rFonts w:asciiTheme="majorHAnsi" w:hAnsiTheme="majorHAnsi" w:cstheme="majorHAnsi"/>
          <w:color w:val="000000" w:themeColor="text1"/>
          <w:sz w:val="18"/>
          <w:szCs w:val="18"/>
        </w:rPr>
        <w:t xml:space="preserve">” since 2014, when </w:t>
      </w:r>
      <w:proofErr w:type="gramStart"/>
      <w:r w:rsidRPr="003A4E8C">
        <w:rPr>
          <w:rFonts w:asciiTheme="majorHAnsi" w:hAnsiTheme="majorHAnsi" w:cstheme="majorHAnsi"/>
          <w:color w:val="000000" w:themeColor="text1"/>
          <w:sz w:val="18"/>
          <w:szCs w:val="18"/>
        </w:rPr>
        <w:t>it</w:t>
      </w:r>
      <w:proofErr w:type="gramEnd"/>
      <w:r w:rsidRPr="003A4E8C">
        <w:rPr>
          <w:rFonts w:asciiTheme="majorHAnsi" w:hAnsiTheme="majorHAnsi" w:cstheme="majorHAnsi"/>
          <w:color w:val="000000" w:themeColor="text1"/>
          <w:sz w:val="18"/>
          <w:szCs w:val="18"/>
        </w:rPr>
        <w:t xml:space="preserve"> 3D</w:t>
      </w:r>
      <w:r w:rsidRPr="003A4E8C">
        <w:rPr>
          <w:rStyle w:val="StyleUnderline"/>
          <w:rFonts w:asciiTheme="majorHAnsi" w:eastAsiaTheme="majorEastAsia" w:hAnsiTheme="majorHAnsi" w:cstheme="majorHAnsi"/>
        </w:rPr>
        <w:t>-printed a wrench onboard the ISS</w:t>
      </w:r>
      <w:r w:rsidRPr="003A4E8C">
        <w:rPr>
          <w:rFonts w:asciiTheme="majorHAnsi" w:hAnsiTheme="majorHAnsi" w:cstheme="majorHAnsi"/>
          <w:color w:val="000000" w:themeColor="text1"/>
          <w:sz w:val="18"/>
          <w:szCs w:val="18"/>
        </w:rPr>
        <w:t xml:space="preserve">. Today, the company is exploring other products, </w:t>
      </w:r>
      <w:r w:rsidRPr="003A4E8C">
        <w:rPr>
          <w:rStyle w:val="StyleUnderline"/>
          <w:rFonts w:asciiTheme="majorHAnsi" w:eastAsiaTheme="majorEastAsia" w:hAnsiTheme="majorHAnsi" w:cstheme="majorHAnsi"/>
          <w:highlight w:val="green"/>
        </w:rPr>
        <w:t>such as high-quality fiber-optic cable</w:t>
      </w:r>
      <w:r w:rsidRPr="003A4E8C">
        <w:rPr>
          <w:rStyle w:val="StyleUnderline"/>
          <w:rFonts w:asciiTheme="majorHAnsi" w:eastAsiaTheme="majorEastAsia" w:hAnsiTheme="majorHAnsi" w:cstheme="majorHAnsi"/>
        </w:rPr>
        <w:t>, t</w:t>
      </w:r>
      <w:r w:rsidRPr="003A4E8C">
        <w:rPr>
          <w:rFonts w:asciiTheme="majorHAnsi" w:hAnsiTheme="majorHAnsi" w:cstheme="majorHAnsi"/>
          <w:color w:val="000000" w:themeColor="text1"/>
          <w:sz w:val="18"/>
          <w:szCs w:val="18"/>
        </w:rPr>
        <w:t xml:space="preserve">hat terrestrial customers may be willing to pay to have manufactured in zero-gravity. But the company also recently received a </w:t>
      </w:r>
      <w:hyperlink r:id="rId34" w:history="1">
        <w:r w:rsidRPr="003A4E8C">
          <w:rPr>
            <w:rStyle w:val="StyleUnderline"/>
            <w:rFonts w:asciiTheme="majorHAnsi" w:eastAsiaTheme="majorEastAsia" w:hAnsiTheme="majorHAnsi" w:cstheme="majorHAnsi"/>
          </w:rPr>
          <w:t>$74 million contract</w:t>
        </w:r>
      </w:hyperlink>
      <w:r w:rsidRPr="003A4E8C">
        <w:rPr>
          <w:rStyle w:val="StyleUnderline"/>
          <w:rFonts w:asciiTheme="majorHAnsi" w:eastAsiaTheme="majorEastAsia" w:hAnsiTheme="majorHAnsi" w:cstheme="majorHAnsi"/>
        </w:rPr>
        <w:t xml:space="preserve"> to </w:t>
      </w:r>
      <w:r w:rsidRPr="003A4E8C">
        <w:rPr>
          <w:rStyle w:val="StyleUnderline"/>
          <w:rFonts w:asciiTheme="majorHAnsi" w:eastAsiaTheme="majorEastAsia" w:hAnsiTheme="majorHAnsi" w:cstheme="majorHAnsi"/>
          <w:highlight w:val="green"/>
        </w:rPr>
        <w:t>3D-print large metal beams</w:t>
      </w:r>
      <w:r w:rsidRPr="003A4E8C">
        <w:rPr>
          <w:rStyle w:val="StyleUnderline"/>
          <w:rFonts w:asciiTheme="majorHAnsi" w:eastAsiaTheme="majorEastAsia" w:hAnsiTheme="majorHAnsi" w:cstheme="majorHAnsi"/>
        </w:rPr>
        <w:t xml:space="preserve"> in space for use on NASA spacecraft, </w:t>
      </w:r>
      <w:r w:rsidRPr="003A4E8C">
        <w:rPr>
          <w:rFonts w:asciiTheme="majorHAnsi" w:hAnsiTheme="majorHAnsi" w:cstheme="majorHAnsi"/>
          <w:color w:val="000000" w:themeColor="text1"/>
          <w:sz w:val="18"/>
          <w:szCs w:val="18"/>
        </w:rPr>
        <w:t xml:space="preserve">and future </w:t>
      </w:r>
      <w:r w:rsidRPr="003A4E8C">
        <w:rPr>
          <w:rStyle w:val="StyleUnderline"/>
          <w:rFonts w:asciiTheme="majorHAnsi" w:eastAsiaTheme="majorEastAsia" w:hAnsiTheme="majorHAnsi" w:cstheme="majorHAnsi"/>
        </w:rPr>
        <w:t>private sector spacecraft will certainly have similar manufacturing needs</w:t>
      </w:r>
      <w:r w:rsidRPr="003A4E8C">
        <w:rPr>
          <w:rFonts w:asciiTheme="majorHAnsi" w:hAnsiTheme="majorHAnsi" w:cstheme="majorHAnsi"/>
          <w:color w:val="000000" w:themeColor="text1"/>
          <w:sz w:val="18"/>
          <w:szCs w:val="18"/>
        </w:rPr>
        <w:t xml:space="preserve"> which Made In Space hopes to be well-positioned to fulfill. Just as SpaceX has begun by supplying NASA but hopes to eventually serve a much larger, private-sector market, </w:t>
      </w:r>
      <w:r w:rsidRPr="003A4E8C">
        <w:rPr>
          <w:rStyle w:val="StyleUnderline"/>
          <w:rFonts w:asciiTheme="majorHAnsi" w:eastAsiaTheme="majorEastAsia" w:hAnsiTheme="majorHAnsi" w:cstheme="majorHAnsi"/>
        </w:rPr>
        <w:t xml:space="preserve">Made </w:t>
      </w:r>
      <w:proofErr w:type="gramStart"/>
      <w:r w:rsidRPr="003A4E8C">
        <w:rPr>
          <w:rStyle w:val="StyleUnderline"/>
          <w:rFonts w:asciiTheme="majorHAnsi" w:eastAsiaTheme="majorEastAsia" w:hAnsiTheme="majorHAnsi" w:cstheme="majorHAnsi"/>
        </w:rPr>
        <w:t>In</w:t>
      </w:r>
      <w:proofErr w:type="gramEnd"/>
      <w:r w:rsidRPr="003A4E8C">
        <w:rPr>
          <w:rStyle w:val="StyleUnderline"/>
          <w:rFonts w:asciiTheme="majorHAnsi" w:eastAsiaTheme="majorEastAsia" w:hAnsiTheme="majorHAnsi" w:cstheme="majorHAnsi"/>
        </w:rPr>
        <w:t xml:space="preserve"> Space’s </w:t>
      </w:r>
      <w:r w:rsidRPr="003A4E8C">
        <w:rPr>
          <w:rStyle w:val="StyleUnderline"/>
          <w:rFonts w:asciiTheme="majorHAnsi" w:eastAsiaTheme="majorEastAsia" w:hAnsiTheme="majorHAnsi" w:cstheme="majorHAnsi"/>
          <w:highlight w:val="green"/>
        </w:rPr>
        <w:t>current work with NASA</w:t>
      </w:r>
      <w:r w:rsidRPr="003A4E8C">
        <w:rPr>
          <w:rStyle w:val="StyleUnderline"/>
          <w:rFonts w:asciiTheme="majorHAnsi" w:eastAsiaTheme="majorEastAsia" w:hAnsiTheme="majorHAnsi" w:cstheme="majorHAnsi"/>
        </w:rPr>
        <w:t xml:space="preserve"> </w:t>
      </w:r>
      <w:r w:rsidRPr="003A4E8C">
        <w:rPr>
          <w:rStyle w:val="StyleUnderline"/>
          <w:rFonts w:asciiTheme="majorHAnsi" w:eastAsiaTheme="majorEastAsia" w:hAnsiTheme="majorHAnsi" w:cstheme="majorHAnsi"/>
          <w:highlight w:val="green"/>
        </w:rPr>
        <w:t>could be</w:t>
      </w:r>
      <w:r w:rsidRPr="003A4E8C">
        <w:rPr>
          <w:rStyle w:val="StyleUnderline"/>
          <w:rFonts w:asciiTheme="majorHAnsi" w:eastAsiaTheme="majorEastAsia" w:hAnsiTheme="majorHAnsi" w:cstheme="majorHAnsi"/>
        </w:rPr>
        <w:t xml:space="preserve"> the </w:t>
      </w:r>
      <w:r w:rsidRPr="003A4E8C">
        <w:rPr>
          <w:rStyle w:val="StyleUnderline"/>
          <w:rFonts w:asciiTheme="majorHAnsi" w:eastAsiaTheme="majorEastAsia" w:hAnsiTheme="majorHAnsi" w:cstheme="majorHAnsi"/>
          <w:highlight w:val="green"/>
        </w:rPr>
        <w:t>first step</w:t>
      </w:r>
      <w:r w:rsidRPr="003A4E8C">
        <w:rPr>
          <w:rFonts w:asciiTheme="majorHAnsi" w:hAnsiTheme="majorHAnsi" w:cstheme="majorHAnsi"/>
          <w:color w:val="000000" w:themeColor="text1"/>
          <w:sz w:val="18"/>
          <w:szCs w:val="18"/>
        </w:rPr>
        <w:t xml:space="preserve"> along a path towards supporting a variety of </w:t>
      </w:r>
      <w:r w:rsidRPr="003A4E8C">
        <w:rPr>
          <w:rStyle w:val="StyleUnderline"/>
          <w:rFonts w:asciiTheme="majorHAnsi" w:eastAsiaTheme="majorEastAsia" w:hAnsiTheme="majorHAnsi" w:cstheme="majorHAnsi"/>
          <w:highlight w:val="green"/>
        </w:rPr>
        <w:t>private-sector</w:t>
      </w:r>
      <w:r w:rsidRPr="003A4E8C">
        <w:rPr>
          <w:rFonts w:asciiTheme="majorHAnsi" w:hAnsiTheme="majorHAnsi" w:cstheme="majorHAnsi"/>
          <w:color w:val="000000" w:themeColor="text1"/>
          <w:sz w:val="18"/>
          <w:szCs w:val="18"/>
        </w:rPr>
        <w:t xml:space="preserve"> manufacturing applications for which the </w:t>
      </w:r>
      <w:r w:rsidRPr="003A4E8C">
        <w:rPr>
          <w:rStyle w:val="StyleUnderline"/>
          <w:rFonts w:asciiTheme="majorHAnsi" w:eastAsiaTheme="majorEastAsia" w:hAnsiTheme="majorHAnsi" w:cstheme="majorHAnsi"/>
        </w:rPr>
        <w:t>costs of manufacturing on earth and transporting into space would be prohibitive</w:t>
      </w:r>
      <w:r w:rsidRPr="003A4E8C">
        <w:rPr>
          <w:rFonts w:asciiTheme="majorHAnsi" w:hAnsiTheme="majorHAnsi" w:cstheme="majorHAnsi"/>
          <w:color w:val="000000" w:themeColor="text1"/>
          <w:sz w:val="18"/>
          <w:szCs w:val="18"/>
        </w:rPr>
        <w:t xml:space="preserve">. Another </w:t>
      </w:r>
      <w:r w:rsidRPr="003A4E8C">
        <w:rPr>
          <w:rStyle w:val="StyleUnderline"/>
          <w:rFonts w:asciiTheme="majorHAnsi" w:eastAsiaTheme="majorEastAsia" w:hAnsiTheme="majorHAnsi" w:cstheme="majorHAnsi"/>
        </w:rPr>
        <w:t xml:space="preserve">major area of </w:t>
      </w:r>
      <w:r w:rsidRPr="00084519">
        <w:rPr>
          <w:rStyle w:val="StyleUnderline"/>
          <w:rFonts w:asciiTheme="majorHAnsi" w:eastAsiaTheme="majorEastAsia" w:hAnsiTheme="majorHAnsi" w:cstheme="majorHAnsi"/>
        </w:rPr>
        <w:t>space-for-space investment</w:t>
      </w:r>
      <w:r w:rsidRPr="003A4E8C">
        <w:rPr>
          <w:rFonts w:asciiTheme="majorHAnsi" w:hAnsiTheme="majorHAnsi" w:cstheme="majorHAnsi"/>
          <w:color w:val="000000" w:themeColor="text1"/>
          <w:sz w:val="18"/>
          <w:szCs w:val="18"/>
        </w:rPr>
        <w:t xml:space="preserve"> is in </w:t>
      </w:r>
      <w:r w:rsidRPr="003A4E8C">
        <w:rPr>
          <w:rStyle w:val="StyleUnderline"/>
          <w:rFonts w:asciiTheme="majorHAnsi" w:eastAsiaTheme="majorEastAsia" w:hAnsiTheme="majorHAnsi" w:cstheme="majorHAnsi"/>
        </w:rPr>
        <w:t xml:space="preserve">building and operating space infrastructure </w:t>
      </w:r>
      <w:r w:rsidRPr="003A4E8C">
        <w:rPr>
          <w:rStyle w:val="StyleUnderline"/>
          <w:rFonts w:asciiTheme="majorHAnsi" w:eastAsiaTheme="majorEastAsia" w:hAnsiTheme="majorHAnsi" w:cstheme="majorHAnsi"/>
          <w:highlight w:val="green"/>
        </w:rPr>
        <w:t>such as habitats, laboratories, and factories</w:t>
      </w:r>
      <w:r w:rsidRPr="003A4E8C">
        <w:rPr>
          <w:rFonts w:asciiTheme="majorHAnsi" w:hAnsiTheme="majorHAnsi" w:cstheme="majorHAnsi"/>
          <w:color w:val="000000" w:themeColor="text1"/>
          <w:sz w:val="18"/>
          <w:szCs w:val="18"/>
        </w:rPr>
        <w:t xml:space="preserve">. Axiom Space, a current leader in this field, recently </w:t>
      </w:r>
      <w:hyperlink r:id="rId35" w:history="1">
        <w:r w:rsidRPr="003A4E8C">
          <w:rPr>
            <w:rStyle w:val="Hyperlink"/>
            <w:rFonts w:asciiTheme="majorHAnsi" w:hAnsiTheme="majorHAnsi" w:cstheme="majorHAnsi"/>
            <w:color w:val="000000" w:themeColor="text1"/>
            <w:sz w:val="18"/>
            <w:szCs w:val="18"/>
          </w:rPr>
          <w:t>announced</w:t>
        </w:r>
      </w:hyperlink>
      <w:r w:rsidRPr="003A4E8C">
        <w:rPr>
          <w:rFonts w:asciiTheme="majorHAnsi" w:hAnsiTheme="majorHAnsi" w:cstheme="majorHAnsi"/>
          <w:color w:val="000000" w:themeColor="text1"/>
          <w:sz w:val="18"/>
          <w:szCs w:val="18"/>
        </w:rPr>
        <w:t xml:space="preserve"> that it would be flying the “</w:t>
      </w:r>
      <w:r w:rsidRPr="003A4E8C">
        <w:rPr>
          <w:rStyle w:val="StyleUnderline"/>
          <w:rFonts w:asciiTheme="majorHAnsi" w:eastAsiaTheme="majorEastAsia" w:hAnsiTheme="majorHAnsi" w:cstheme="majorHAnsi"/>
        </w:rPr>
        <w:t>first fully private commercial mission to space” in 2022 onboard SpaceX’s Crew Dragon Capsule.</w:t>
      </w:r>
      <w:r w:rsidRPr="003A4E8C">
        <w:rPr>
          <w:rFonts w:asciiTheme="majorHAnsi" w:hAnsiTheme="majorHAnsi" w:cstheme="majorHAnsi"/>
          <w:color w:val="000000" w:themeColor="text1"/>
          <w:sz w:val="18"/>
          <w:szCs w:val="18"/>
        </w:rPr>
        <w:t xml:space="preserve"> Axiom was also </w:t>
      </w:r>
      <w:hyperlink r:id="rId36" w:history="1">
        <w:r w:rsidRPr="003A4E8C">
          <w:rPr>
            <w:rStyle w:val="Hyperlink"/>
            <w:rFonts w:asciiTheme="majorHAnsi" w:hAnsiTheme="majorHAnsi" w:cstheme="majorHAnsi"/>
            <w:color w:val="000000" w:themeColor="text1"/>
            <w:sz w:val="18"/>
            <w:szCs w:val="18"/>
          </w:rPr>
          <w:t>awarded</w:t>
        </w:r>
      </w:hyperlink>
      <w:r w:rsidRPr="003A4E8C">
        <w:rPr>
          <w:rFonts w:asciiTheme="majorHAnsi" w:hAnsiTheme="majorHAnsi" w:cstheme="majorHAnsi"/>
          <w:color w:val="000000" w:themeColor="text1"/>
          <w:sz w:val="18"/>
          <w:szCs w:val="18"/>
        </w:rPr>
        <w:t xml:space="preserve"> a contract for exclusive access to a module of the ISS, facilitating its plans to develop modules for commercial activity on the station (and eventually, beyond it). </w:t>
      </w:r>
      <w:r w:rsidRPr="003A4E8C">
        <w:rPr>
          <w:rStyle w:val="StyleUnderline"/>
          <w:rFonts w:asciiTheme="majorHAnsi" w:eastAsiaTheme="majorEastAsia" w:hAnsiTheme="majorHAnsi" w:cstheme="majorHAnsi"/>
        </w:rPr>
        <w:t xml:space="preserve">This </w:t>
      </w:r>
      <w:r w:rsidRPr="003A4E8C">
        <w:rPr>
          <w:rStyle w:val="StyleUnderline"/>
          <w:rFonts w:asciiTheme="majorHAnsi" w:eastAsiaTheme="majorEastAsia" w:hAnsiTheme="majorHAnsi" w:cstheme="majorHAnsi"/>
          <w:highlight w:val="green"/>
        </w:rPr>
        <w:t>infrastructure is likely to spur investment</w:t>
      </w:r>
      <w:r w:rsidRPr="003A4E8C">
        <w:rPr>
          <w:rStyle w:val="StyleUnderline"/>
          <w:rFonts w:asciiTheme="majorHAnsi" w:eastAsiaTheme="majorEastAsia" w:hAnsiTheme="majorHAnsi" w:cstheme="majorHAnsi"/>
        </w:rPr>
        <w:t xml:space="preserve"> in a wide array of complementary services</w:t>
      </w:r>
      <w:r w:rsidRPr="003A4E8C">
        <w:rPr>
          <w:rFonts w:asciiTheme="majorHAnsi" w:hAnsiTheme="majorHAnsi" w:cstheme="majorHAnsi"/>
          <w:color w:val="000000" w:themeColor="text1"/>
          <w:sz w:val="18"/>
          <w:szCs w:val="18"/>
        </w:rPr>
        <w:t xml:space="preserve"> to supply the demand of the people living and working within it. For example, in February 2020, </w:t>
      </w:r>
      <w:r w:rsidRPr="003A4E8C">
        <w:rPr>
          <w:rStyle w:val="StyleUnderline"/>
          <w:rFonts w:asciiTheme="majorHAnsi" w:eastAsiaTheme="majorEastAsia" w:hAnsiTheme="majorHAnsi" w:cstheme="majorHAnsi"/>
          <w:highlight w:val="green"/>
        </w:rPr>
        <w:t>Maxar Technologies</w:t>
      </w:r>
      <w:r w:rsidRPr="003A4E8C">
        <w:rPr>
          <w:rStyle w:val="StyleUnderline"/>
          <w:rFonts w:asciiTheme="majorHAnsi" w:eastAsiaTheme="majorEastAsia" w:hAnsiTheme="majorHAnsi" w:cstheme="majorHAnsi"/>
        </w:rPr>
        <w:t xml:space="preserve"> was awarded a </w:t>
      </w:r>
      <w:hyperlink r:id="rId37" w:history="1">
        <w:r w:rsidRPr="003A4E8C">
          <w:rPr>
            <w:rStyle w:val="StyleUnderline"/>
            <w:rFonts w:asciiTheme="majorHAnsi" w:eastAsiaTheme="majorEastAsia" w:hAnsiTheme="majorHAnsi" w:cstheme="majorHAnsi"/>
          </w:rPr>
          <w:t>$142 million contract</w:t>
        </w:r>
      </w:hyperlink>
      <w:r w:rsidRPr="003A4E8C">
        <w:rPr>
          <w:rStyle w:val="StyleUnderline"/>
          <w:rFonts w:asciiTheme="majorHAnsi" w:eastAsiaTheme="majorEastAsia" w:hAnsiTheme="majorHAnsi" w:cstheme="majorHAnsi"/>
        </w:rPr>
        <w:t xml:space="preserve"> from NASA to </w:t>
      </w:r>
      <w:r w:rsidRPr="003A4E8C">
        <w:rPr>
          <w:rStyle w:val="StyleUnderline"/>
          <w:rFonts w:asciiTheme="majorHAnsi" w:eastAsiaTheme="majorEastAsia" w:hAnsiTheme="majorHAnsi" w:cstheme="majorHAnsi"/>
          <w:highlight w:val="green"/>
        </w:rPr>
        <w:t>develop a robotic construction tool</w:t>
      </w:r>
      <w:r w:rsidRPr="003A4E8C">
        <w:rPr>
          <w:rStyle w:val="StyleUnderline"/>
          <w:rFonts w:asciiTheme="majorHAnsi" w:eastAsiaTheme="majorEastAsia" w:hAnsiTheme="majorHAnsi" w:cstheme="majorHAnsi"/>
        </w:rPr>
        <w:t xml:space="preserve"> </w:t>
      </w:r>
    </w:p>
    <w:p w14:paraId="0C574E8E" w14:textId="77777777" w:rsidR="00B22CEB" w:rsidRPr="003A4E8C" w:rsidRDefault="00B22CEB" w:rsidP="00B22CEB">
      <w:pPr>
        <w:pStyle w:val="Heading4"/>
        <w:rPr>
          <w:rFonts w:asciiTheme="majorHAnsi" w:hAnsiTheme="majorHAnsi" w:cstheme="majorHAnsi"/>
        </w:rPr>
      </w:pPr>
      <w:r w:rsidRPr="003A4E8C">
        <w:rPr>
          <w:rFonts w:asciiTheme="majorHAnsi" w:hAnsiTheme="majorHAnsi" w:cstheme="majorHAnsi"/>
        </w:rPr>
        <w:t xml:space="preserve">Strong Innovation </w:t>
      </w:r>
      <w:r w:rsidRPr="003A4E8C">
        <w:rPr>
          <w:rFonts w:asciiTheme="majorHAnsi" w:hAnsiTheme="majorHAnsi" w:cstheme="majorHAnsi"/>
          <w:u w:val="single"/>
        </w:rPr>
        <w:t>solves Extinction</w:t>
      </w:r>
      <w:r w:rsidRPr="003A4E8C">
        <w:rPr>
          <w:rFonts w:asciiTheme="majorHAnsi" w:hAnsiTheme="majorHAnsi" w:cstheme="majorHAnsi"/>
        </w:rPr>
        <w:t>.</w:t>
      </w:r>
    </w:p>
    <w:p w14:paraId="0C6D53B0" w14:textId="77777777" w:rsidR="00B22CEB" w:rsidRPr="003A4E8C" w:rsidRDefault="00B22CEB" w:rsidP="00B22CEB">
      <w:pPr>
        <w:rPr>
          <w:rFonts w:asciiTheme="majorHAnsi" w:hAnsiTheme="majorHAnsi" w:cstheme="majorHAnsi"/>
        </w:rPr>
      </w:pPr>
      <w:r w:rsidRPr="003A4E8C">
        <w:rPr>
          <w:rStyle w:val="Style13ptBold"/>
          <w:rFonts w:asciiTheme="majorHAnsi" w:hAnsiTheme="majorHAnsi" w:cstheme="majorHAnsi"/>
        </w:rPr>
        <w:t>Matthews 18</w:t>
      </w:r>
      <w:r w:rsidRPr="003A4E8C">
        <w:rPr>
          <w:rFonts w:asciiTheme="majorHAnsi" w:hAnsiTheme="majorHAnsi" w:cstheme="majorHAnsi"/>
        </w:rPr>
        <w:t xml:space="preserve"> Dylan Matthews 10-26-2018 “How to help people millions of years from now” </w:t>
      </w:r>
      <w:hyperlink r:id="rId38" w:history="1">
        <w:r w:rsidRPr="003A4E8C">
          <w:rPr>
            <w:rStyle w:val="Hyperlink"/>
            <w:rFonts w:asciiTheme="majorHAnsi" w:hAnsiTheme="majorHAnsi" w:cstheme="majorHAnsi"/>
          </w:rPr>
          <w:t>https://www.vox.com/future-perfect/2018/10/26/18023366/far-future-effective-altruism-existential-risk-doing-good</w:t>
        </w:r>
      </w:hyperlink>
      <w:r w:rsidRPr="003A4E8C">
        <w:rPr>
          <w:rFonts w:asciiTheme="majorHAnsi" w:hAnsiTheme="majorHAnsi" w:cstheme="majorHAnsi"/>
        </w:rPr>
        <w:t xml:space="preserve"> (Co-founder of Vox, citing Nick </w:t>
      </w:r>
      <w:proofErr w:type="spellStart"/>
      <w:r w:rsidRPr="003A4E8C">
        <w:rPr>
          <w:rFonts w:asciiTheme="majorHAnsi" w:hAnsiTheme="majorHAnsi" w:cstheme="majorHAnsi"/>
        </w:rPr>
        <w:t>Beckstead</w:t>
      </w:r>
      <w:proofErr w:type="spellEnd"/>
      <w:r w:rsidRPr="003A4E8C">
        <w:rPr>
          <w:rFonts w:asciiTheme="majorHAnsi" w:hAnsiTheme="majorHAnsi" w:cstheme="majorHAnsi"/>
        </w:rPr>
        <w:t xml:space="preserve"> @ Rutgers University)//Re-cut by Elmer </w:t>
      </w:r>
    </w:p>
    <w:p w14:paraId="39963EBB" w14:textId="34F2E6B2" w:rsidR="00B22CEB" w:rsidRDefault="00B22CEB" w:rsidP="00B22CEB">
      <w:r w:rsidRPr="003A4E8C">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3A4E8C">
        <w:rPr>
          <w:rStyle w:val="StyleUnderline"/>
          <w:rFonts w:asciiTheme="majorHAnsi" w:hAnsiTheme="majorHAnsi" w:cstheme="majorHAnsi"/>
          <w:sz w:val="24"/>
        </w:rPr>
        <w:t>The 7.6 billion people now living</w:t>
      </w:r>
      <w:r w:rsidRPr="003A4E8C">
        <w:rPr>
          <w:rFonts w:asciiTheme="majorHAnsi" w:hAnsiTheme="majorHAnsi" w:cstheme="majorHAnsi"/>
          <w:sz w:val="16"/>
        </w:rPr>
        <w:t xml:space="preserve">, after all, </w:t>
      </w:r>
      <w:r w:rsidRPr="003A4E8C">
        <w:rPr>
          <w:rStyle w:val="StyleUnderline"/>
          <w:rFonts w:asciiTheme="majorHAnsi" w:hAnsiTheme="majorHAnsi" w:cstheme="majorHAnsi"/>
          <w:sz w:val="24"/>
        </w:rPr>
        <w:t xml:space="preserve">amount to less than 0.003 percent of the population that will live in the </w:t>
      </w:r>
      <w:r w:rsidRPr="003A4E8C">
        <w:rPr>
          <w:rStyle w:val="Emphasis"/>
          <w:rFonts w:asciiTheme="majorHAnsi" w:hAnsiTheme="majorHAnsi" w:cstheme="majorHAnsi"/>
          <w:sz w:val="24"/>
        </w:rPr>
        <w:t>future</w:t>
      </w:r>
      <w:r w:rsidRPr="003A4E8C">
        <w:rPr>
          <w:rFonts w:asciiTheme="majorHAnsi" w:hAnsiTheme="majorHAnsi" w:cstheme="majorHAnsi"/>
          <w:sz w:val="16"/>
        </w:rPr>
        <w:t xml:space="preserve">. It’s reasonable to suggest that those </w:t>
      </w:r>
      <w:r w:rsidRPr="003A4E8C">
        <w:rPr>
          <w:rStyle w:val="Emphasis"/>
          <w:rFonts w:asciiTheme="majorHAnsi" w:hAnsiTheme="majorHAnsi" w:cstheme="majorHAnsi"/>
          <w:sz w:val="24"/>
        </w:rPr>
        <w:t>quadrillions</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 xml:space="preserve">of </w:t>
      </w:r>
      <w:r w:rsidRPr="003A4E8C">
        <w:rPr>
          <w:rStyle w:val="StyleUnderline"/>
          <w:rFonts w:asciiTheme="majorHAnsi" w:hAnsiTheme="majorHAnsi" w:cstheme="majorHAnsi"/>
          <w:sz w:val="24"/>
          <w:highlight w:val="green"/>
        </w:rPr>
        <w:t>future people have</w:t>
      </w:r>
      <w:r w:rsidRPr="003A4E8C">
        <w:rPr>
          <w:rFonts w:asciiTheme="majorHAnsi" w:hAnsiTheme="majorHAnsi" w:cstheme="majorHAnsi"/>
          <w:sz w:val="16"/>
        </w:rPr>
        <w:t xml:space="preserve">, accordingly, </w:t>
      </w:r>
      <w:r w:rsidRPr="003A4E8C">
        <w:rPr>
          <w:rStyle w:val="Emphasis"/>
          <w:rFonts w:asciiTheme="majorHAnsi" w:hAnsiTheme="majorHAnsi" w:cstheme="majorHAnsi"/>
          <w:sz w:val="24"/>
          <w:highlight w:val="green"/>
          <w:bdr w:val="single" w:sz="4" w:space="0" w:color="auto"/>
        </w:rPr>
        <w:t>hundreds of thousands of times</w:t>
      </w:r>
      <w:r w:rsidRPr="003A4E8C">
        <w:rPr>
          <w:rFonts w:asciiTheme="majorHAnsi" w:hAnsiTheme="majorHAnsi" w:cstheme="majorHAnsi"/>
          <w:sz w:val="16"/>
          <w:highlight w:val="green"/>
        </w:rPr>
        <w:t xml:space="preserve"> </w:t>
      </w:r>
      <w:r w:rsidRPr="003A4E8C">
        <w:rPr>
          <w:rStyle w:val="StyleUnderline"/>
          <w:rFonts w:asciiTheme="majorHAnsi" w:hAnsiTheme="majorHAnsi" w:cstheme="majorHAnsi"/>
          <w:sz w:val="24"/>
          <w:highlight w:val="green"/>
        </w:rPr>
        <w:t>more moral weight</w:t>
      </w:r>
      <w:r w:rsidRPr="003A4E8C">
        <w:rPr>
          <w:rStyle w:val="StyleUnderline"/>
          <w:rFonts w:asciiTheme="majorHAnsi" w:hAnsiTheme="majorHAnsi" w:cstheme="majorHAnsi"/>
          <w:sz w:val="24"/>
        </w:rPr>
        <w:t xml:space="preserve"> than those of us living here </w:t>
      </w:r>
      <w:r w:rsidRPr="003A4E8C">
        <w:rPr>
          <w:rStyle w:val="Emphasis"/>
          <w:rFonts w:asciiTheme="majorHAnsi" w:hAnsiTheme="majorHAnsi" w:cstheme="majorHAnsi"/>
          <w:sz w:val="24"/>
        </w:rPr>
        <w:t>today</w:t>
      </w:r>
      <w:r w:rsidRPr="003A4E8C">
        <w:rPr>
          <w:rStyle w:val="StyleUnderline"/>
          <w:rFonts w:asciiTheme="majorHAnsi" w:hAnsiTheme="majorHAnsi" w:cstheme="majorHAnsi"/>
          <w:sz w:val="24"/>
        </w:rPr>
        <w:t xml:space="preserve"> do</w:t>
      </w:r>
      <w:r w:rsidRPr="003A4E8C">
        <w:rPr>
          <w:rFonts w:asciiTheme="majorHAnsi" w:hAnsiTheme="majorHAnsi" w:cstheme="majorHAnsi"/>
          <w:sz w:val="16"/>
        </w:rPr>
        <w:t xml:space="preserve">. That’s the basic argument behind Nick </w:t>
      </w:r>
      <w:proofErr w:type="spellStart"/>
      <w:r w:rsidRPr="003A4E8C">
        <w:rPr>
          <w:rFonts w:asciiTheme="majorHAnsi" w:hAnsiTheme="majorHAnsi" w:cstheme="majorHAnsi"/>
          <w:sz w:val="16"/>
        </w:rPr>
        <w:t>Beckstead’s</w:t>
      </w:r>
      <w:proofErr w:type="spellEnd"/>
      <w:r w:rsidRPr="003A4E8C">
        <w:rPr>
          <w:rFonts w:asciiTheme="majorHAnsi" w:hAnsiTheme="majorHAnsi" w:cstheme="majorHAnsi"/>
          <w:sz w:val="16"/>
        </w:rPr>
        <w:t xml:space="preserve"> 2013 Rutgers philosophy dissertation, “On the overwhelming importance of shaping the far future.” It’s a glorious mindfuck of a thesis, not least because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shows very convincingly that this is a conclusion any plausible moral view would reach. It’s not just something that weird </w:t>
      </w:r>
      <w:proofErr w:type="spellStart"/>
      <w:r w:rsidRPr="003A4E8C">
        <w:rPr>
          <w:rFonts w:asciiTheme="majorHAnsi" w:hAnsiTheme="majorHAnsi" w:cstheme="majorHAnsi"/>
          <w:sz w:val="16"/>
        </w:rPr>
        <w:t>utilitarians</w:t>
      </w:r>
      <w:proofErr w:type="spellEnd"/>
      <w:r w:rsidRPr="003A4E8C">
        <w:rPr>
          <w:rFonts w:asciiTheme="majorHAnsi" w:hAnsiTheme="majorHAnsi" w:cstheme="majorHAnsi"/>
          <w:sz w:val="16"/>
        </w:rPr>
        <w:t xml:space="preserve"> have to deal with. And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3A4E8C">
        <w:rPr>
          <w:rStyle w:val="StyleUnderline"/>
          <w:rFonts w:asciiTheme="majorHAnsi" w:hAnsiTheme="majorHAnsi" w:cstheme="majorHAnsi"/>
          <w:sz w:val="24"/>
        </w:rPr>
        <w:t xml:space="preserve">The most </w:t>
      </w:r>
      <w:r w:rsidRPr="003A4E8C">
        <w:rPr>
          <w:rStyle w:val="Emphasis"/>
          <w:rFonts w:asciiTheme="majorHAnsi" w:hAnsiTheme="majorHAnsi" w:cstheme="majorHAnsi"/>
          <w:sz w:val="24"/>
        </w:rPr>
        <w:t>literal</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 xml:space="preserve">thing it could mean is </w:t>
      </w:r>
      <w:r w:rsidRPr="003A4E8C">
        <w:rPr>
          <w:rStyle w:val="StyleUnderline"/>
          <w:rFonts w:asciiTheme="majorHAnsi" w:hAnsiTheme="majorHAnsi" w:cstheme="majorHAnsi"/>
          <w:sz w:val="24"/>
          <w:highlight w:val="green"/>
        </w:rPr>
        <w:t>preventing</w:t>
      </w:r>
      <w:r w:rsidRPr="003A4E8C">
        <w:rPr>
          <w:rStyle w:val="StyleUnderline"/>
          <w:rFonts w:asciiTheme="majorHAnsi" w:hAnsiTheme="majorHAnsi" w:cstheme="majorHAnsi"/>
          <w:sz w:val="24"/>
        </w:rPr>
        <w:t xml:space="preserve"> human </w:t>
      </w:r>
      <w:r w:rsidRPr="003A4E8C">
        <w:rPr>
          <w:rStyle w:val="Emphasis"/>
          <w:rFonts w:asciiTheme="majorHAnsi" w:hAnsiTheme="majorHAnsi" w:cstheme="majorHAnsi"/>
          <w:sz w:val="24"/>
          <w:highlight w:val="green"/>
        </w:rPr>
        <w:t>extinction</w:t>
      </w:r>
      <w:r w:rsidRPr="003A4E8C">
        <w:rPr>
          <w:rFonts w:asciiTheme="majorHAnsi" w:hAnsiTheme="majorHAnsi" w:cstheme="majorHAnsi"/>
          <w:sz w:val="16"/>
        </w:rPr>
        <w:t xml:space="preserve">, to ensure that the species persists </w:t>
      </w:r>
      <w:proofErr w:type="gramStart"/>
      <w:r w:rsidRPr="003A4E8C">
        <w:rPr>
          <w:rFonts w:asciiTheme="majorHAnsi" w:hAnsiTheme="majorHAnsi" w:cstheme="majorHAnsi"/>
          <w:sz w:val="16"/>
        </w:rPr>
        <w:t>as long as</w:t>
      </w:r>
      <w:proofErr w:type="gramEnd"/>
      <w:r w:rsidRPr="003A4E8C">
        <w:rPr>
          <w:rFonts w:asciiTheme="majorHAnsi" w:hAnsiTheme="majorHAnsi" w:cstheme="majorHAnsi"/>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3A4E8C">
        <w:rPr>
          <w:rStyle w:val="StyleUnderline"/>
          <w:rFonts w:asciiTheme="majorHAnsi" w:hAnsiTheme="majorHAnsi" w:cstheme="majorHAnsi"/>
          <w:sz w:val="24"/>
        </w:rPr>
        <w:t>But</w:t>
      </w:r>
      <w:r w:rsidRPr="003A4E8C">
        <w:rPr>
          <w:rFonts w:asciiTheme="majorHAnsi" w:hAnsiTheme="majorHAnsi" w:cstheme="majorHAnsi"/>
          <w:sz w:val="16"/>
        </w:rPr>
        <w:t xml:space="preserve"> in a set of slides he made in 2013,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makes a compelling case that </w:t>
      </w:r>
      <w:r w:rsidRPr="003A4E8C">
        <w:rPr>
          <w:rStyle w:val="StyleUnderline"/>
          <w:rFonts w:asciiTheme="majorHAnsi" w:hAnsiTheme="majorHAnsi" w:cstheme="majorHAnsi"/>
          <w:sz w:val="24"/>
        </w:rPr>
        <w:t xml:space="preserve">while that’s certainly </w:t>
      </w:r>
      <w:r w:rsidRPr="003A4E8C">
        <w:rPr>
          <w:rStyle w:val="Emphasis"/>
          <w:rFonts w:asciiTheme="majorHAnsi" w:hAnsiTheme="majorHAnsi" w:cstheme="majorHAnsi"/>
          <w:sz w:val="24"/>
        </w:rPr>
        <w:t>part</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 xml:space="preserve">of what caring about the far future entails, approaches that address </w:t>
      </w:r>
      <w:r w:rsidRPr="003A4E8C">
        <w:rPr>
          <w:rStyle w:val="Emphasis"/>
          <w:rFonts w:asciiTheme="majorHAnsi" w:hAnsiTheme="majorHAnsi" w:cstheme="majorHAnsi"/>
          <w:sz w:val="24"/>
        </w:rPr>
        <w:t>specific threats</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to humanity</w:t>
      </w:r>
      <w:r w:rsidRPr="003A4E8C">
        <w:rPr>
          <w:rFonts w:asciiTheme="majorHAnsi" w:hAnsiTheme="majorHAnsi" w:cstheme="majorHAnsi"/>
          <w:sz w:val="16"/>
        </w:rPr>
        <w:t xml:space="preserve"> (which he calls “</w:t>
      </w:r>
      <w:r w:rsidRPr="003A4E8C">
        <w:rPr>
          <w:rStyle w:val="Emphasis"/>
          <w:rFonts w:asciiTheme="majorHAnsi" w:hAnsiTheme="majorHAnsi" w:cstheme="majorHAnsi"/>
          <w:sz w:val="24"/>
        </w:rPr>
        <w:t>targeted</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approaches</w:t>
      </w:r>
      <w:r w:rsidRPr="003A4E8C">
        <w:rPr>
          <w:rFonts w:asciiTheme="majorHAnsi" w:hAnsiTheme="majorHAnsi" w:cstheme="majorHAnsi"/>
          <w:sz w:val="16"/>
        </w:rPr>
        <w:t xml:space="preserve"> to the far future) </w:t>
      </w:r>
      <w:r w:rsidRPr="003A4E8C">
        <w:rPr>
          <w:rStyle w:val="StyleUnderline"/>
          <w:rFonts w:asciiTheme="majorHAnsi" w:hAnsiTheme="majorHAnsi" w:cstheme="majorHAnsi"/>
          <w:sz w:val="24"/>
          <w:highlight w:val="green"/>
        </w:rPr>
        <w:t xml:space="preserve">have to </w:t>
      </w:r>
      <w:r w:rsidRPr="003A4E8C">
        <w:rPr>
          <w:rStyle w:val="Emphasis"/>
          <w:rFonts w:asciiTheme="majorHAnsi" w:hAnsiTheme="majorHAnsi" w:cstheme="majorHAnsi"/>
          <w:sz w:val="24"/>
          <w:highlight w:val="green"/>
        </w:rPr>
        <w:t>complement</w:t>
      </w:r>
      <w:r w:rsidRPr="003A4E8C">
        <w:rPr>
          <w:rFonts w:asciiTheme="majorHAnsi" w:hAnsiTheme="majorHAnsi" w:cstheme="majorHAnsi"/>
          <w:sz w:val="16"/>
          <w:highlight w:val="green"/>
        </w:rPr>
        <w:t xml:space="preserve"> “</w:t>
      </w:r>
      <w:r w:rsidRPr="003A4E8C">
        <w:rPr>
          <w:rStyle w:val="Emphasis"/>
          <w:rFonts w:asciiTheme="majorHAnsi" w:hAnsiTheme="majorHAnsi" w:cstheme="majorHAnsi"/>
          <w:sz w:val="24"/>
          <w:highlight w:val="green"/>
        </w:rPr>
        <w:t>broad</w:t>
      </w:r>
      <w:r w:rsidRPr="003A4E8C">
        <w:rPr>
          <w:rFonts w:asciiTheme="majorHAnsi" w:hAnsiTheme="majorHAnsi" w:cstheme="majorHAnsi"/>
          <w:sz w:val="16"/>
          <w:highlight w:val="green"/>
        </w:rPr>
        <w:t xml:space="preserve">” </w:t>
      </w:r>
      <w:r w:rsidRPr="003A4E8C">
        <w:rPr>
          <w:rStyle w:val="StyleUnderline"/>
          <w:rFonts w:asciiTheme="majorHAnsi" w:hAnsiTheme="majorHAnsi" w:cstheme="majorHAnsi"/>
          <w:sz w:val="24"/>
          <w:highlight w:val="green"/>
        </w:rPr>
        <w:t xml:space="preserve">approaches, </w:t>
      </w:r>
      <w:r w:rsidRPr="003A4E8C">
        <w:rPr>
          <w:rStyle w:val="StyleUnderline"/>
          <w:rFonts w:asciiTheme="majorHAnsi" w:hAnsiTheme="majorHAnsi" w:cstheme="majorHAnsi"/>
          <w:sz w:val="24"/>
        </w:rPr>
        <w:t xml:space="preserve">where </w:t>
      </w:r>
      <w:r w:rsidRPr="003A4E8C">
        <w:rPr>
          <w:rStyle w:val="StyleUnderline"/>
          <w:rFonts w:asciiTheme="majorHAnsi" w:hAnsiTheme="majorHAnsi" w:cstheme="majorHAnsi"/>
          <w:sz w:val="24"/>
          <w:highlight w:val="green"/>
        </w:rPr>
        <w:t xml:space="preserve">instead of trying to </w:t>
      </w:r>
      <w:r w:rsidRPr="003A4E8C">
        <w:rPr>
          <w:rStyle w:val="Emphasis"/>
          <w:rFonts w:asciiTheme="majorHAnsi" w:hAnsiTheme="majorHAnsi" w:cstheme="majorHAnsi"/>
          <w:sz w:val="24"/>
          <w:highlight w:val="green"/>
        </w:rPr>
        <w:t>predict</w:t>
      </w:r>
      <w:r w:rsidRPr="003A4E8C">
        <w:rPr>
          <w:rStyle w:val="StyleUnderline"/>
          <w:rFonts w:asciiTheme="majorHAnsi" w:hAnsiTheme="majorHAnsi" w:cstheme="majorHAnsi"/>
          <w:sz w:val="24"/>
          <w:highlight w:val="green"/>
        </w:rPr>
        <w:t xml:space="preserve"> </w:t>
      </w:r>
      <w:r w:rsidRPr="003A4E8C">
        <w:rPr>
          <w:rStyle w:val="StyleUnderline"/>
          <w:rFonts w:asciiTheme="majorHAnsi" w:hAnsiTheme="majorHAnsi" w:cstheme="majorHAnsi"/>
          <w:sz w:val="24"/>
        </w:rPr>
        <w:t xml:space="preserve">what’s going to kill us all, you just </w:t>
      </w:r>
      <w:r w:rsidRPr="003A4E8C">
        <w:rPr>
          <w:rStyle w:val="Emphasis"/>
          <w:rFonts w:asciiTheme="majorHAnsi" w:hAnsiTheme="majorHAnsi" w:cstheme="majorHAnsi"/>
          <w:sz w:val="24"/>
        </w:rPr>
        <w:t xml:space="preserve">generally </w:t>
      </w:r>
      <w:r w:rsidRPr="003A4E8C">
        <w:rPr>
          <w:rStyle w:val="Emphasis"/>
          <w:rFonts w:asciiTheme="majorHAnsi" w:hAnsiTheme="majorHAnsi" w:cstheme="majorHAnsi"/>
          <w:sz w:val="24"/>
          <w:highlight w:val="green"/>
        </w:rPr>
        <w:t xml:space="preserve">try </w:t>
      </w:r>
      <w:r w:rsidRPr="003A4E8C">
        <w:rPr>
          <w:rStyle w:val="Emphasis"/>
          <w:rFonts w:asciiTheme="majorHAnsi" w:hAnsiTheme="majorHAnsi" w:cstheme="majorHAnsi"/>
          <w:sz w:val="24"/>
        </w:rPr>
        <w:t>to keep civilization running as best it can</w:t>
      </w:r>
      <w:r w:rsidRPr="003A4E8C">
        <w:rPr>
          <w:rStyle w:val="StyleUnderline"/>
          <w:rFonts w:asciiTheme="majorHAnsi" w:hAnsiTheme="majorHAnsi" w:cstheme="majorHAnsi"/>
          <w:sz w:val="24"/>
        </w:rPr>
        <w:t xml:space="preserve">, so that it is, as </w:t>
      </w:r>
      <w:r w:rsidRPr="003A4E8C">
        <w:rPr>
          <w:rStyle w:val="StyleUnderline"/>
          <w:rFonts w:asciiTheme="majorHAnsi" w:hAnsiTheme="majorHAnsi" w:cstheme="majorHAnsi"/>
          <w:sz w:val="24"/>
          <w:highlight w:val="green"/>
        </w:rPr>
        <w:t xml:space="preserve">a whole, well-equipped to deal with </w:t>
      </w:r>
      <w:r w:rsidRPr="003A4E8C">
        <w:rPr>
          <w:rStyle w:val="Emphasis"/>
          <w:rFonts w:asciiTheme="majorHAnsi" w:hAnsiTheme="majorHAnsi" w:cstheme="majorHAnsi"/>
          <w:sz w:val="24"/>
          <w:highlight w:val="green"/>
        </w:rPr>
        <w:t>potential</w:t>
      </w:r>
      <w:r w:rsidRPr="003A4E8C">
        <w:rPr>
          <w:rStyle w:val="StyleUnderline"/>
          <w:rFonts w:asciiTheme="majorHAnsi" w:hAnsiTheme="majorHAnsi" w:cstheme="majorHAnsi"/>
          <w:sz w:val="24"/>
          <w:highlight w:val="green"/>
        </w:rPr>
        <w:t xml:space="preserve"> extinction events in the </w:t>
      </w:r>
      <w:r w:rsidRPr="003A4E8C">
        <w:rPr>
          <w:rStyle w:val="Emphasis"/>
          <w:rFonts w:asciiTheme="majorHAnsi" w:hAnsiTheme="majorHAnsi" w:cstheme="majorHAnsi"/>
          <w:sz w:val="24"/>
          <w:highlight w:val="green"/>
        </w:rPr>
        <w:t>future</w:t>
      </w:r>
      <w:r w:rsidRPr="003A4E8C">
        <w:rPr>
          <w:rFonts w:asciiTheme="majorHAnsi" w:hAnsiTheme="majorHAnsi" w:cstheme="majorHAnsi"/>
          <w:sz w:val="16"/>
        </w:rPr>
        <w:t xml:space="preserve">, not just in 2030 or 2040 but in 3500 or 95000 or even 37 million. </w:t>
      </w:r>
      <w:r w:rsidRPr="003A4E8C">
        <w:rPr>
          <w:rStyle w:val="StyleUnderline"/>
          <w:rFonts w:asciiTheme="majorHAnsi" w:hAnsiTheme="majorHAnsi" w:cstheme="majorHAnsi"/>
          <w:sz w:val="24"/>
        </w:rPr>
        <w:t xml:space="preserve">In other words, caring about the far future </w:t>
      </w:r>
      <w:r w:rsidRPr="003A4E8C">
        <w:rPr>
          <w:rStyle w:val="Emphasis"/>
          <w:rFonts w:asciiTheme="majorHAnsi" w:hAnsiTheme="majorHAnsi" w:cstheme="majorHAnsi"/>
          <w:sz w:val="24"/>
        </w:rPr>
        <w:t>doesn’t mean just paying attention to low-probability risks of total annihilation</w:t>
      </w:r>
      <w:r w:rsidRPr="003A4E8C">
        <w:rPr>
          <w:rStyle w:val="StyleUnderline"/>
          <w:rFonts w:asciiTheme="majorHAnsi" w:hAnsiTheme="majorHAnsi" w:cstheme="majorHAnsi"/>
          <w:sz w:val="24"/>
        </w:rPr>
        <w:t xml:space="preserve">; it also means </w:t>
      </w:r>
      <w:r w:rsidRPr="003A4E8C">
        <w:rPr>
          <w:rStyle w:val="Emphasis"/>
          <w:rFonts w:asciiTheme="majorHAnsi" w:hAnsiTheme="majorHAnsi" w:cstheme="majorHAnsi"/>
          <w:sz w:val="24"/>
          <w:highlight w:val="green"/>
        </w:rPr>
        <w:t>acting on pressing needs now</w:t>
      </w:r>
      <w:r w:rsidRPr="003A4E8C">
        <w:rPr>
          <w:rFonts w:asciiTheme="majorHAnsi" w:hAnsiTheme="majorHAnsi" w:cstheme="majorHAnsi"/>
          <w:u w:val="single"/>
        </w:rPr>
        <w:t xml:space="preserve">. For example: </w:t>
      </w:r>
      <w:r w:rsidRPr="003A4E8C">
        <w:rPr>
          <w:rStyle w:val="StyleUnderline"/>
          <w:rFonts w:asciiTheme="majorHAnsi" w:hAnsiTheme="majorHAnsi" w:cstheme="majorHAnsi"/>
          <w:sz w:val="24"/>
        </w:rPr>
        <w:t xml:space="preserve">We’re </w:t>
      </w:r>
      <w:r w:rsidRPr="003A4E8C">
        <w:rPr>
          <w:rStyle w:val="StyleUnderline"/>
          <w:rFonts w:asciiTheme="majorHAnsi" w:hAnsiTheme="majorHAnsi" w:cstheme="majorHAnsi"/>
          <w:sz w:val="24"/>
          <w:highlight w:val="green"/>
        </w:rPr>
        <w:t>going to</w:t>
      </w:r>
      <w:r w:rsidRPr="003A4E8C">
        <w:rPr>
          <w:rStyle w:val="StyleUnderline"/>
          <w:rFonts w:asciiTheme="majorHAnsi" w:hAnsiTheme="majorHAnsi" w:cstheme="majorHAnsi"/>
          <w:sz w:val="24"/>
        </w:rPr>
        <w:t xml:space="preserve"> be </w:t>
      </w:r>
      <w:r w:rsidRPr="003A4E8C">
        <w:rPr>
          <w:rStyle w:val="Emphasis"/>
          <w:rFonts w:asciiTheme="majorHAnsi" w:hAnsiTheme="majorHAnsi" w:cstheme="majorHAnsi"/>
          <w:sz w:val="24"/>
          <w:highlight w:val="green"/>
        </w:rPr>
        <w:t>better</w:t>
      </w:r>
      <w:r w:rsidRPr="003A4E8C">
        <w:rPr>
          <w:rStyle w:val="Emphasis"/>
          <w:rFonts w:asciiTheme="majorHAnsi" w:hAnsiTheme="majorHAnsi" w:cstheme="majorHAnsi"/>
          <w:sz w:val="24"/>
        </w:rPr>
        <w:t xml:space="preserve"> prepared</w:t>
      </w:r>
      <w:r w:rsidRPr="003A4E8C">
        <w:rPr>
          <w:rStyle w:val="StyleUnderline"/>
          <w:rFonts w:asciiTheme="majorHAnsi" w:hAnsiTheme="majorHAnsi" w:cstheme="majorHAnsi"/>
          <w:sz w:val="24"/>
        </w:rPr>
        <w:t xml:space="preserve"> to </w:t>
      </w:r>
      <w:r w:rsidRPr="003A4E8C">
        <w:rPr>
          <w:rStyle w:val="StyleUnderline"/>
          <w:rFonts w:asciiTheme="majorHAnsi" w:hAnsiTheme="majorHAnsi" w:cstheme="majorHAnsi"/>
          <w:sz w:val="24"/>
          <w:highlight w:val="green"/>
          <w:bdr w:val="single" w:sz="4" w:space="0" w:color="auto"/>
        </w:rPr>
        <w:t xml:space="preserve">prevent extinction from </w:t>
      </w:r>
      <w:r w:rsidRPr="003A4E8C">
        <w:rPr>
          <w:rStyle w:val="Emphasis"/>
          <w:rFonts w:asciiTheme="majorHAnsi" w:hAnsiTheme="majorHAnsi" w:cstheme="majorHAnsi"/>
          <w:sz w:val="24"/>
          <w:highlight w:val="green"/>
          <w:bdr w:val="single" w:sz="4" w:space="0" w:color="auto"/>
        </w:rPr>
        <w:t>AI</w:t>
      </w:r>
      <w:r w:rsidRPr="003A4E8C">
        <w:rPr>
          <w:rStyle w:val="StyleUnderline"/>
          <w:rFonts w:asciiTheme="majorHAnsi" w:hAnsiTheme="majorHAnsi" w:cstheme="majorHAnsi"/>
          <w:sz w:val="24"/>
          <w:bdr w:val="single" w:sz="4" w:space="0" w:color="auto"/>
        </w:rPr>
        <w:t xml:space="preserve"> or </w:t>
      </w:r>
      <w:r w:rsidRPr="003A4E8C">
        <w:rPr>
          <w:rStyle w:val="StyleUnderline"/>
          <w:rFonts w:asciiTheme="majorHAnsi" w:hAnsiTheme="majorHAnsi" w:cstheme="majorHAnsi"/>
          <w:sz w:val="24"/>
          <w:highlight w:val="green"/>
          <w:bdr w:val="single" w:sz="4" w:space="0" w:color="auto"/>
        </w:rPr>
        <w:t xml:space="preserve">a </w:t>
      </w:r>
      <w:proofErr w:type="spellStart"/>
      <w:r w:rsidRPr="003A4E8C">
        <w:rPr>
          <w:rStyle w:val="Emphasis"/>
          <w:rFonts w:asciiTheme="majorHAnsi" w:hAnsiTheme="majorHAnsi" w:cstheme="majorHAnsi"/>
          <w:sz w:val="24"/>
          <w:highlight w:val="green"/>
          <w:bdr w:val="single" w:sz="4" w:space="0" w:color="auto"/>
        </w:rPr>
        <w:t>supervirus</w:t>
      </w:r>
      <w:proofErr w:type="spellEnd"/>
      <w:r w:rsidRPr="003A4E8C">
        <w:rPr>
          <w:rStyle w:val="StyleUnderline"/>
          <w:rFonts w:asciiTheme="majorHAnsi" w:hAnsiTheme="majorHAnsi" w:cstheme="majorHAnsi"/>
          <w:sz w:val="24"/>
          <w:highlight w:val="green"/>
          <w:bdr w:val="single" w:sz="4" w:space="0" w:color="auto"/>
        </w:rPr>
        <w:t xml:space="preserve"> or</w:t>
      </w:r>
      <w:r w:rsidRPr="003A4E8C">
        <w:rPr>
          <w:rStyle w:val="StyleUnderline"/>
          <w:rFonts w:asciiTheme="majorHAnsi" w:hAnsiTheme="majorHAnsi" w:cstheme="majorHAnsi"/>
          <w:sz w:val="24"/>
          <w:bdr w:val="single" w:sz="4" w:space="0" w:color="auto"/>
        </w:rPr>
        <w:t xml:space="preserve"> </w:t>
      </w:r>
      <w:r w:rsidRPr="003A4E8C">
        <w:rPr>
          <w:rStyle w:val="Emphasis"/>
          <w:rFonts w:asciiTheme="majorHAnsi" w:hAnsiTheme="majorHAnsi" w:cstheme="majorHAnsi"/>
          <w:sz w:val="24"/>
          <w:bdr w:val="single" w:sz="4" w:space="0" w:color="auto"/>
        </w:rPr>
        <w:t xml:space="preserve">global </w:t>
      </w:r>
      <w:r w:rsidRPr="003A4E8C">
        <w:rPr>
          <w:rStyle w:val="Emphasis"/>
          <w:rFonts w:asciiTheme="majorHAnsi" w:hAnsiTheme="majorHAnsi" w:cstheme="majorHAnsi"/>
          <w:sz w:val="24"/>
          <w:highlight w:val="green"/>
          <w:bdr w:val="single" w:sz="4" w:space="0" w:color="auto"/>
        </w:rPr>
        <w:t>warming</w:t>
      </w:r>
      <w:r w:rsidRPr="003A4E8C">
        <w:rPr>
          <w:rStyle w:val="StyleUnderline"/>
          <w:rFonts w:asciiTheme="majorHAnsi" w:hAnsiTheme="majorHAnsi" w:cstheme="majorHAnsi"/>
          <w:sz w:val="24"/>
          <w:highlight w:val="green"/>
          <w:bdr w:val="single" w:sz="4" w:space="0" w:color="auto"/>
        </w:rPr>
        <w:t xml:space="preserve"> if society</w:t>
      </w:r>
      <w:r w:rsidRPr="003A4E8C">
        <w:rPr>
          <w:rStyle w:val="StyleUnderline"/>
          <w:rFonts w:asciiTheme="majorHAnsi" w:hAnsiTheme="majorHAnsi" w:cstheme="majorHAnsi"/>
          <w:sz w:val="24"/>
          <w:bdr w:val="single" w:sz="4" w:space="0" w:color="auto"/>
        </w:rPr>
        <w:t xml:space="preserve"> </w:t>
      </w:r>
      <w:proofErr w:type="gramStart"/>
      <w:r w:rsidRPr="003A4E8C">
        <w:rPr>
          <w:rStyle w:val="StyleUnderline"/>
          <w:rFonts w:asciiTheme="majorHAnsi" w:hAnsiTheme="majorHAnsi" w:cstheme="majorHAnsi"/>
          <w:sz w:val="24"/>
          <w:bdr w:val="single" w:sz="4" w:space="0" w:color="auto"/>
        </w:rPr>
        <w:t xml:space="preserve">as a whole </w:t>
      </w:r>
      <w:r w:rsidRPr="003A4E8C">
        <w:rPr>
          <w:rStyle w:val="StyleUnderline"/>
          <w:rFonts w:asciiTheme="majorHAnsi" w:hAnsiTheme="majorHAnsi" w:cstheme="majorHAnsi"/>
          <w:sz w:val="24"/>
          <w:highlight w:val="green"/>
          <w:bdr w:val="single" w:sz="4" w:space="0" w:color="auto"/>
        </w:rPr>
        <w:t>makes</w:t>
      </w:r>
      <w:proofErr w:type="gramEnd"/>
      <w:r w:rsidRPr="003A4E8C">
        <w:rPr>
          <w:rStyle w:val="StyleUnderline"/>
          <w:rFonts w:asciiTheme="majorHAnsi" w:hAnsiTheme="majorHAnsi" w:cstheme="majorHAnsi"/>
          <w:sz w:val="24"/>
          <w:bdr w:val="single" w:sz="4" w:space="0" w:color="auto"/>
        </w:rPr>
        <w:t xml:space="preserve"> </w:t>
      </w:r>
      <w:r w:rsidRPr="003A4E8C">
        <w:rPr>
          <w:rStyle w:val="Emphasis"/>
          <w:rFonts w:asciiTheme="majorHAnsi" w:hAnsiTheme="majorHAnsi" w:cstheme="majorHAnsi"/>
          <w:sz w:val="24"/>
          <w:bdr w:val="single" w:sz="4" w:space="0" w:color="auto"/>
        </w:rPr>
        <w:t xml:space="preserve">a lot of </w:t>
      </w:r>
      <w:r w:rsidRPr="003A4E8C">
        <w:rPr>
          <w:rStyle w:val="Emphasis"/>
          <w:rFonts w:asciiTheme="majorHAnsi" w:hAnsiTheme="majorHAnsi" w:cstheme="majorHAnsi"/>
          <w:sz w:val="24"/>
          <w:highlight w:val="green"/>
          <w:bdr w:val="single" w:sz="4" w:space="0" w:color="auto"/>
        </w:rPr>
        <w:t>scientific progress</w:t>
      </w:r>
      <w:r w:rsidRPr="003A4E8C">
        <w:rPr>
          <w:rFonts w:asciiTheme="majorHAnsi" w:hAnsiTheme="majorHAnsi" w:cstheme="majorHAnsi"/>
          <w:u w:val="single"/>
          <w:bdr w:val="single" w:sz="4" w:space="0" w:color="auto"/>
        </w:rPr>
        <w:t xml:space="preserve">. </w:t>
      </w:r>
      <w:r w:rsidRPr="003A4E8C">
        <w:rPr>
          <w:rFonts w:asciiTheme="majorHAnsi" w:hAnsiTheme="majorHAnsi" w:cstheme="majorHAnsi"/>
          <w:u w:val="single"/>
        </w:rPr>
        <w:t xml:space="preserve">And a </w:t>
      </w:r>
      <w:r w:rsidRPr="003A4E8C">
        <w:rPr>
          <w:rFonts w:asciiTheme="majorHAnsi" w:hAnsiTheme="majorHAnsi" w:cstheme="majorHAnsi"/>
          <w:highlight w:val="green"/>
          <w:u w:val="single"/>
        </w:rPr>
        <w:t xml:space="preserve">significant bottleneck </w:t>
      </w:r>
      <w:r w:rsidRPr="003A4E8C">
        <w:rPr>
          <w:rFonts w:asciiTheme="majorHAnsi" w:hAnsiTheme="majorHAnsi" w:cstheme="majorHAnsi"/>
          <w:u w:val="single"/>
        </w:rPr>
        <w:t xml:space="preserve">there </w:t>
      </w:r>
      <w:r w:rsidRPr="003A4E8C">
        <w:rPr>
          <w:rFonts w:asciiTheme="majorHAnsi" w:hAnsiTheme="majorHAnsi" w:cstheme="majorHAnsi"/>
          <w:highlight w:val="green"/>
          <w:u w:val="single"/>
        </w:rPr>
        <w:t xml:space="preserve">is </w:t>
      </w:r>
      <w:r w:rsidRPr="003A4E8C">
        <w:rPr>
          <w:rFonts w:asciiTheme="majorHAnsi" w:hAnsiTheme="majorHAnsi" w:cstheme="majorHAnsi"/>
          <w:u w:val="single"/>
        </w:rPr>
        <w:t xml:space="preserve">that </w:t>
      </w:r>
      <w:proofErr w:type="gramStart"/>
      <w:r w:rsidRPr="003A4E8C">
        <w:rPr>
          <w:rFonts w:asciiTheme="majorHAnsi" w:hAnsiTheme="majorHAnsi" w:cstheme="majorHAnsi"/>
          <w:u w:val="single"/>
        </w:rPr>
        <w:t>the vast majority of</w:t>
      </w:r>
      <w:proofErr w:type="gramEnd"/>
      <w:r w:rsidRPr="003A4E8C">
        <w:rPr>
          <w:rFonts w:asciiTheme="majorHAnsi" w:hAnsiTheme="majorHAnsi" w:cstheme="majorHAnsi"/>
          <w:u w:val="single"/>
        </w:rPr>
        <w:t xml:space="preserve"> humanity doesn’t get high-enough-quality education to engage in </w:t>
      </w:r>
      <w:r w:rsidRPr="003A4E8C">
        <w:rPr>
          <w:rFonts w:asciiTheme="majorHAnsi" w:hAnsiTheme="majorHAnsi" w:cstheme="majorHAnsi"/>
          <w:highlight w:val="green"/>
          <w:u w:val="single"/>
        </w:rPr>
        <w:t>scientific research</w:t>
      </w:r>
      <w:r w:rsidRPr="003A4E8C">
        <w:rPr>
          <w:rFonts w:asciiTheme="majorHAnsi" w:hAnsiTheme="majorHAnsi" w:cstheme="majorHAnsi"/>
          <w:u w:val="single"/>
        </w:rPr>
        <w:t xml:space="preserve">, if they want to, which </w:t>
      </w:r>
      <w:r w:rsidRPr="003A4E8C">
        <w:rPr>
          <w:rFonts w:asciiTheme="majorHAnsi" w:hAnsiTheme="majorHAnsi" w:cstheme="majorHAnsi"/>
          <w:highlight w:val="green"/>
          <w:u w:val="single"/>
        </w:rPr>
        <w:t xml:space="preserve">reduces </w:t>
      </w:r>
      <w:r w:rsidRPr="003A4E8C">
        <w:rPr>
          <w:rFonts w:asciiTheme="majorHAnsi" w:hAnsiTheme="majorHAnsi" w:cstheme="majorHAnsi"/>
          <w:u w:val="single"/>
        </w:rPr>
        <w:t xml:space="preserve">the </w:t>
      </w:r>
      <w:r w:rsidRPr="003A4E8C">
        <w:rPr>
          <w:rFonts w:asciiTheme="majorHAnsi" w:hAnsiTheme="majorHAnsi" w:cstheme="majorHAnsi"/>
          <w:b/>
          <w:bCs/>
          <w:highlight w:val="green"/>
          <w:u w:val="single"/>
          <w:bdr w:val="single" w:sz="4" w:space="0" w:color="auto"/>
        </w:rPr>
        <w:t>odds that we have enough trained scientists to come up with the breakthroughs</w:t>
      </w:r>
      <w:r w:rsidRPr="003A4E8C">
        <w:rPr>
          <w:rFonts w:asciiTheme="majorHAnsi" w:hAnsiTheme="majorHAnsi" w:cstheme="majorHAnsi"/>
          <w:highlight w:val="green"/>
          <w:u w:val="single"/>
        </w:rPr>
        <w:t xml:space="preserve"> </w:t>
      </w:r>
      <w:r w:rsidRPr="003A4E8C">
        <w:rPr>
          <w:rFonts w:asciiTheme="majorHAnsi" w:hAnsiTheme="majorHAnsi" w:cstheme="majorHAnsi"/>
          <w:u w:val="single"/>
        </w:rPr>
        <w:t xml:space="preserve">we need </w:t>
      </w:r>
      <w:r w:rsidRPr="003A4E8C">
        <w:rPr>
          <w:rFonts w:asciiTheme="majorHAnsi" w:hAnsiTheme="majorHAnsi" w:cstheme="majorHAnsi"/>
          <w:highlight w:val="green"/>
          <w:u w:val="single"/>
        </w:rPr>
        <w:t>as a civilization to survive and thrive</w:t>
      </w:r>
      <w:r w:rsidRPr="003A4E8C">
        <w:rPr>
          <w:rFonts w:asciiTheme="majorHAnsi" w:hAnsiTheme="majorHAnsi" w:cstheme="majorHAnsi"/>
          <w:u w:val="single"/>
        </w:rPr>
        <w:t xml:space="preserve">. </w:t>
      </w:r>
      <w:r w:rsidRPr="003A4E8C">
        <w:rPr>
          <w:rStyle w:val="StyleUnderline"/>
          <w:rFonts w:asciiTheme="majorHAnsi" w:hAnsiTheme="majorHAnsi" w:cstheme="majorHAnsi"/>
          <w:sz w:val="24"/>
        </w:rPr>
        <w:t xml:space="preserve">So maybe one of </w:t>
      </w:r>
      <w:r w:rsidRPr="003A4E8C">
        <w:rPr>
          <w:rStyle w:val="StyleUnderline"/>
          <w:rFonts w:asciiTheme="majorHAnsi" w:hAnsiTheme="majorHAnsi" w:cstheme="majorHAnsi"/>
          <w:sz w:val="24"/>
          <w:highlight w:val="green"/>
        </w:rPr>
        <w:t xml:space="preserve">the </w:t>
      </w:r>
      <w:r w:rsidRPr="003A4E8C">
        <w:rPr>
          <w:rStyle w:val="Emphasis"/>
          <w:rFonts w:asciiTheme="majorHAnsi" w:hAnsiTheme="majorHAnsi" w:cstheme="majorHAnsi"/>
          <w:sz w:val="24"/>
          <w:highlight w:val="green"/>
        </w:rPr>
        <w:t>best thing</w:t>
      </w:r>
      <w:r w:rsidRPr="003A4E8C">
        <w:rPr>
          <w:rStyle w:val="StyleUnderline"/>
          <w:rFonts w:asciiTheme="majorHAnsi" w:hAnsiTheme="majorHAnsi" w:cstheme="majorHAnsi"/>
          <w:sz w:val="24"/>
          <w:highlight w:val="green"/>
        </w:rPr>
        <w:t>s</w:t>
      </w:r>
      <w:r w:rsidRPr="003A4E8C">
        <w:rPr>
          <w:rStyle w:val="StyleUnderline"/>
          <w:rFonts w:asciiTheme="majorHAnsi" w:hAnsiTheme="majorHAnsi" w:cstheme="majorHAnsi"/>
          <w:sz w:val="24"/>
        </w:rPr>
        <w:t xml:space="preserve"> we can do </w:t>
      </w:r>
      <w:r w:rsidRPr="003A4E8C">
        <w:rPr>
          <w:rStyle w:val="StyleUnderline"/>
          <w:rFonts w:asciiTheme="majorHAnsi" w:hAnsiTheme="majorHAnsi" w:cstheme="majorHAnsi"/>
          <w:sz w:val="24"/>
          <w:highlight w:val="green"/>
        </w:rPr>
        <w:t>for the</w:t>
      </w:r>
      <w:r w:rsidRPr="003A4E8C">
        <w:rPr>
          <w:rFonts w:asciiTheme="majorHAnsi" w:hAnsiTheme="majorHAnsi" w:cstheme="majorHAnsi"/>
          <w:highlight w:val="green"/>
          <w:u w:val="single"/>
        </w:rPr>
        <w:t xml:space="preserve"> </w:t>
      </w:r>
      <w:r w:rsidRPr="003A4E8C">
        <w:rPr>
          <w:rStyle w:val="Emphasis"/>
          <w:rFonts w:asciiTheme="majorHAnsi" w:hAnsiTheme="majorHAnsi" w:cstheme="majorHAnsi"/>
          <w:sz w:val="24"/>
          <w:highlight w:val="green"/>
        </w:rPr>
        <w:t>far future</w:t>
      </w:r>
      <w:r w:rsidRPr="003A4E8C">
        <w:rPr>
          <w:rFonts w:asciiTheme="majorHAnsi" w:hAnsiTheme="majorHAnsi" w:cstheme="majorHAnsi"/>
          <w:highlight w:val="green"/>
          <w:u w:val="single"/>
        </w:rPr>
        <w:t xml:space="preserve"> </w:t>
      </w:r>
      <w:r w:rsidRPr="003A4E8C">
        <w:rPr>
          <w:rStyle w:val="StyleUnderline"/>
          <w:rFonts w:asciiTheme="majorHAnsi" w:hAnsiTheme="majorHAnsi" w:cstheme="majorHAnsi"/>
          <w:sz w:val="24"/>
          <w:highlight w:val="green"/>
        </w:rPr>
        <w:t>is to</w:t>
      </w:r>
      <w:r w:rsidRPr="003A4E8C">
        <w:rPr>
          <w:rFonts w:asciiTheme="majorHAnsi" w:hAnsiTheme="majorHAnsi" w:cstheme="majorHAnsi"/>
          <w:u w:val="single"/>
        </w:rPr>
        <w:t xml:space="preserve"> improve school systems — here and now — to </w:t>
      </w:r>
      <w:r w:rsidRPr="003A4E8C">
        <w:rPr>
          <w:rStyle w:val="StyleUnderline"/>
          <w:rFonts w:asciiTheme="majorHAnsi" w:hAnsiTheme="majorHAnsi" w:cstheme="majorHAnsi"/>
          <w:sz w:val="24"/>
          <w:highlight w:val="green"/>
        </w:rPr>
        <w:t>harness</w:t>
      </w:r>
      <w:r w:rsidRPr="003A4E8C">
        <w:rPr>
          <w:rFonts w:asciiTheme="majorHAnsi" w:hAnsiTheme="majorHAnsi" w:cstheme="majorHAnsi"/>
          <w:u w:val="single"/>
        </w:rPr>
        <w:t xml:space="preserve"> the group economist Raj Chetty calls “lost </w:t>
      </w:r>
      <w:proofErr w:type="spellStart"/>
      <w:r w:rsidRPr="003A4E8C">
        <w:rPr>
          <w:rFonts w:asciiTheme="majorHAnsi" w:hAnsiTheme="majorHAnsi" w:cstheme="majorHAnsi"/>
          <w:u w:val="single"/>
        </w:rPr>
        <w:t>Einsteins</w:t>
      </w:r>
      <w:proofErr w:type="spellEnd"/>
      <w:r w:rsidRPr="003A4E8C">
        <w:rPr>
          <w:rFonts w:asciiTheme="majorHAnsi" w:hAnsiTheme="majorHAnsi" w:cstheme="majorHAnsi"/>
          <w:u w:val="single"/>
        </w:rPr>
        <w:t>” (</w:t>
      </w:r>
      <w:r w:rsidRPr="003A4E8C">
        <w:rPr>
          <w:rStyle w:val="Emphasis"/>
          <w:rFonts w:asciiTheme="majorHAnsi" w:hAnsiTheme="majorHAnsi" w:cstheme="majorHAnsi"/>
          <w:sz w:val="24"/>
        </w:rPr>
        <w:t xml:space="preserve">potential </w:t>
      </w:r>
      <w:r w:rsidRPr="003A4E8C">
        <w:rPr>
          <w:rStyle w:val="Emphasis"/>
          <w:rFonts w:asciiTheme="majorHAnsi" w:hAnsiTheme="majorHAnsi" w:cstheme="majorHAnsi"/>
          <w:sz w:val="24"/>
          <w:highlight w:val="green"/>
        </w:rPr>
        <w:t>innovators</w:t>
      </w:r>
      <w:r w:rsidRPr="003A4E8C">
        <w:rPr>
          <w:rFonts w:asciiTheme="majorHAnsi" w:hAnsiTheme="majorHAnsi" w:cstheme="majorHAnsi"/>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3A4E8C">
        <w:rPr>
          <w:rFonts w:asciiTheme="majorHAnsi" w:hAnsiTheme="majorHAnsi" w:cstheme="majorHAnsi"/>
          <w:sz w:val="16"/>
        </w:rPr>
        <w:t xml:space="preserve"> What if living ethically for the far future means living ethically now?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3A4E8C">
        <w:rPr>
          <w:rStyle w:val="StyleUnderline"/>
          <w:rFonts w:asciiTheme="majorHAnsi" w:hAnsiTheme="majorHAnsi" w:cstheme="majorHAnsi"/>
          <w:sz w:val="24"/>
          <w:highlight w:val="green"/>
        </w:rPr>
        <w:t>improve</w:t>
      </w:r>
      <w:r w:rsidRPr="003A4E8C">
        <w:rPr>
          <w:rFonts w:asciiTheme="majorHAnsi" w:hAnsiTheme="majorHAnsi" w:cstheme="majorHAnsi"/>
          <w:sz w:val="16"/>
          <w:highlight w:val="green"/>
        </w:rPr>
        <w:t xml:space="preserve"> </w:t>
      </w:r>
      <w:r w:rsidRPr="003A4E8C">
        <w:rPr>
          <w:rStyle w:val="Emphasis"/>
          <w:rFonts w:asciiTheme="majorHAnsi" w:hAnsiTheme="majorHAnsi" w:cstheme="majorHAnsi"/>
          <w:sz w:val="24"/>
          <w:highlight w:val="green"/>
        </w:rPr>
        <w:t>incentives</w:t>
      </w:r>
      <w:r w:rsidRPr="003A4E8C">
        <w:rPr>
          <w:rFonts w:asciiTheme="majorHAnsi" w:hAnsiTheme="majorHAnsi" w:cstheme="majorHAnsi"/>
          <w:sz w:val="16"/>
          <w:highlight w:val="green"/>
        </w:rPr>
        <w:t xml:space="preserve"> </w:t>
      </w:r>
      <w:r w:rsidRPr="003A4E8C">
        <w:rPr>
          <w:rStyle w:val="StyleUnderline"/>
          <w:rFonts w:asciiTheme="majorHAnsi" w:hAnsiTheme="majorHAnsi" w:cstheme="majorHAnsi"/>
          <w:sz w:val="24"/>
          <w:highlight w:val="green"/>
        </w:rPr>
        <w:t>and</w:t>
      </w:r>
      <w:r w:rsidRPr="003A4E8C">
        <w:rPr>
          <w:rFonts w:asciiTheme="majorHAnsi" w:hAnsiTheme="majorHAnsi" w:cstheme="majorHAnsi"/>
          <w:sz w:val="16"/>
          <w:highlight w:val="green"/>
        </w:rPr>
        <w:t xml:space="preserve"> </w:t>
      </w:r>
      <w:r w:rsidRPr="003A4E8C">
        <w:rPr>
          <w:rStyle w:val="Emphasis"/>
          <w:rFonts w:asciiTheme="majorHAnsi" w:hAnsiTheme="majorHAnsi" w:cstheme="majorHAnsi"/>
          <w:sz w:val="24"/>
          <w:highlight w:val="green"/>
        </w:rPr>
        <w:t>norms</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in</w:t>
      </w:r>
      <w:r w:rsidRPr="003A4E8C">
        <w:rPr>
          <w:rFonts w:asciiTheme="majorHAnsi" w:hAnsiTheme="majorHAnsi" w:cstheme="majorHAnsi"/>
          <w:sz w:val="16"/>
        </w:rPr>
        <w:t xml:space="preserve"> </w:t>
      </w:r>
      <w:r w:rsidRPr="003A4E8C">
        <w:rPr>
          <w:rStyle w:val="Emphasis"/>
          <w:rFonts w:asciiTheme="majorHAnsi" w:hAnsiTheme="majorHAnsi" w:cstheme="majorHAnsi"/>
          <w:sz w:val="24"/>
        </w:rPr>
        <w:t>academic work</w:t>
      </w:r>
      <w:r w:rsidRPr="003A4E8C">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3A4E8C">
        <w:rPr>
          <w:rFonts w:asciiTheme="majorHAnsi" w:hAnsiTheme="majorHAnsi" w:cstheme="majorHAnsi"/>
          <w:sz w:val="16"/>
        </w:rPr>
        <w:t>scientists, or</w:t>
      </w:r>
      <w:proofErr w:type="gramEnd"/>
      <w:r w:rsidRPr="003A4E8C">
        <w:rPr>
          <w:rFonts w:asciiTheme="majorHAnsi" w:hAnsiTheme="majorHAnsi" w:cstheme="majorHAnsi"/>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3A4E8C">
        <w:rPr>
          <w:rStyle w:val="StyleUnderline"/>
          <w:rFonts w:asciiTheme="majorHAnsi" w:hAnsiTheme="majorHAnsi" w:cstheme="majorHAnsi"/>
          <w:sz w:val="24"/>
        </w:rPr>
        <w:t xml:space="preserve">If the far future is what matters, and generally trying to make the world work better is among the best ways to help the far future, then effective altruism just becomes plain </w:t>
      </w:r>
      <w:proofErr w:type="spellStart"/>
      <w:r w:rsidRPr="003A4E8C">
        <w:rPr>
          <w:rStyle w:val="StyleUnderline"/>
          <w:rFonts w:asciiTheme="majorHAnsi" w:hAnsiTheme="majorHAnsi" w:cstheme="majorHAnsi"/>
          <w:sz w:val="24"/>
        </w:rPr>
        <w:t>ol</w:t>
      </w:r>
      <w:proofErr w:type="spellEnd"/>
      <w:r w:rsidRPr="003A4E8C">
        <w:rPr>
          <w:rStyle w:val="StyleUnderline"/>
          <w:rFonts w:asciiTheme="majorHAnsi" w:hAnsiTheme="majorHAnsi" w:cstheme="majorHAnsi"/>
          <w:sz w:val="24"/>
        </w:rPr>
        <w:t>’ do-</w:t>
      </w:r>
      <w:proofErr w:type="spellStart"/>
      <w:r w:rsidRPr="003A4E8C">
        <w:rPr>
          <w:rStyle w:val="StyleUnderline"/>
          <w:rFonts w:asciiTheme="majorHAnsi" w:hAnsiTheme="majorHAnsi" w:cstheme="majorHAnsi"/>
          <w:sz w:val="24"/>
        </w:rPr>
        <w:t>goodery</w:t>
      </w:r>
      <w:proofErr w:type="spellEnd"/>
      <w:r w:rsidRPr="003A4E8C">
        <w:rPr>
          <w:rStyle w:val="StyleUnderline"/>
          <w:rFonts w:asciiTheme="majorHAnsi" w:hAnsiTheme="majorHAnsi" w:cstheme="majorHAnsi"/>
          <w:sz w:val="24"/>
        </w:rPr>
        <w:t>.</w:t>
      </w:r>
    </w:p>
    <w:p w14:paraId="026868C0" w14:textId="5798E101" w:rsidR="00B22CEB" w:rsidRDefault="00B22CEB" w:rsidP="00B22CEB">
      <w:pPr>
        <w:pStyle w:val="Heading3"/>
      </w:pPr>
      <w:r>
        <w:t>Case</w:t>
      </w:r>
    </w:p>
    <w:p w14:paraId="6420C0F6" w14:textId="77777777" w:rsidR="0068341F" w:rsidRDefault="0068341F" w:rsidP="0068341F">
      <w:pPr>
        <w:pStyle w:val="Heading4"/>
      </w:pPr>
      <w:r>
        <w:t xml:space="preserve">Private space is eroding gov positionality on exploration - they are shifting to different priorities - </w:t>
      </w:r>
      <w:r w:rsidRPr="00BE0088">
        <w:t>NASA proves.</w:t>
      </w:r>
      <w:r>
        <w:t xml:space="preserve"> </w:t>
      </w:r>
    </w:p>
    <w:p w14:paraId="57978DC2" w14:textId="77777777" w:rsidR="0068341F" w:rsidRPr="00E04795" w:rsidRDefault="0068341F" w:rsidP="0068341F">
      <w:pPr>
        <w:rPr>
          <w:sz w:val="18"/>
          <w:szCs w:val="18"/>
        </w:rPr>
      </w:pPr>
      <w:r w:rsidRPr="00E04795">
        <w:rPr>
          <w:rStyle w:val="Style13ptBold"/>
        </w:rPr>
        <w:t>Davenport</w:t>
      </w:r>
      <w:r>
        <w:rPr>
          <w:rStyle w:val="Style13ptBold"/>
        </w:rPr>
        <w:t xml:space="preserve"> 21 </w:t>
      </w:r>
      <w:r w:rsidRPr="00E04795">
        <w:rPr>
          <w:rStyle w:val="Style13ptBold"/>
          <w:sz w:val="18"/>
          <w:szCs w:val="14"/>
        </w:rPr>
        <w:t>(</w:t>
      </w:r>
      <w:r w:rsidRPr="00E04795">
        <w:rPr>
          <w:sz w:val="18"/>
          <w:szCs w:val="18"/>
        </w:rPr>
        <w:t>, C., 2021. As private companies erode government’s hold on space travel, NASA looks to open a new frontier. [online] Washington Post. Available at: &lt;https://www.washingtonpost.com/technology/2021/02/25/nasa-space-future-private/&gt; [Accessed 4 January 2022] Christian Davenport is a political scientist at the University of Michigan. affiliated with the Ford School of Public Policy as well as the University of Michigan Law School. He is also a Research Professor at the Peace Research Institute Oslo and an Elected Fellow of the American Academy of Arts and Sciences.)-</w:t>
      </w:r>
      <w:proofErr w:type="spellStart"/>
      <w:r w:rsidRPr="00E04795">
        <w:rPr>
          <w:sz w:val="18"/>
          <w:szCs w:val="18"/>
        </w:rPr>
        <w:t>rahulpenu</w:t>
      </w:r>
      <w:proofErr w:type="spellEnd"/>
    </w:p>
    <w:p w14:paraId="1EFCD269" w14:textId="1118C794" w:rsidR="0068341F" w:rsidRPr="0068341F" w:rsidRDefault="0068341F" w:rsidP="0068341F">
      <w:r w:rsidRPr="000142CE">
        <w:rPr>
          <w:sz w:val="16"/>
        </w:rPr>
        <w:t xml:space="preserve">As </w:t>
      </w:r>
      <w:r w:rsidRPr="00E27F3B">
        <w:rPr>
          <w:highlight w:val="green"/>
          <w:u w:val="single"/>
        </w:rPr>
        <w:t xml:space="preserve">private </w:t>
      </w:r>
      <w:r w:rsidRPr="00E27F3B">
        <w:rPr>
          <w:b/>
          <w:bCs/>
          <w:highlight w:val="green"/>
          <w:u w:val="single"/>
        </w:rPr>
        <w:t>companies</w:t>
      </w:r>
      <w:r w:rsidRPr="00E27F3B">
        <w:rPr>
          <w:sz w:val="16"/>
          <w:highlight w:val="green"/>
        </w:rPr>
        <w:t xml:space="preserve"> </w:t>
      </w:r>
      <w:r w:rsidRPr="00E27F3B">
        <w:rPr>
          <w:b/>
          <w:bCs/>
          <w:highlight w:val="green"/>
          <w:u w:val="single"/>
        </w:rPr>
        <w:t>erode</w:t>
      </w:r>
      <w:r w:rsidRPr="00E27F3B">
        <w:rPr>
          <w:highlight w:val="green"/>
          <w:u w:val="single"/>
        </w:rPr>
        <w:t xml:space="preserve"> </w:t>
      </w:r>
      <w:r w:rsidRPr="00E27F3B">
        <w:rPr>
          <w:b/>
          <w:bCs/>
          <w:highlight w:val="green"/>
          <w:u w:val="single"/>
        </w:rPr>
        <w:t>government’s</w:t>
      </w:r>
      <w:r w:rsidRPr="00E27F3B">
        <w:rPr>
          <w:highlight w:val="green"/>
          <w:u w:val="single"/>
        </w:rPr>
        <w:t xml:space="preserve"> </w:t>
      </w:r>
      <w:r w:rsidRPr="00E27F3B">
        <w:rPr>
          <w:b/>
          <w:bCs/>
          <w:highlight w:val="green"/>
          <w:u w:val="single"/>
        </w:rPr>
        <w:t>hold</w:t>
      </w:r>
      <w:r w:rsidRPr="00E27F3B">
        <w:rPr>
          <w:highlight w:val="green"/>
          <w:u w:val="single"/>
        </w:rPr>
        <w:t xml:space="preserve"> on space travel</w:t>
      </w:r>
      <w:r w:rsidRPr="000142CE">
        <w:rPr>
          <w:sz w:val="16"/>
        </w:rPr>
        <w:t xml:space="preserve">, </w:t>
      </w:r>
      <w:r w:rsidRPr="000142CE">
        <w:rPr>
          <w:u w:val="single"/>
        </w:rPr>
        <w:t>NASA looks to open a new frontier</w:t>
      </w:r>
      <w:r>
        <w:rPr>
          <w:sz w:val="16"/>
        </w:rPr>
        <w:t xml:space="preserve"> </w:t>
      </w:r>
      <w:proofErr w:type="gramStart"/>
      <w:r w:rsidRPr="00FF06B9">
        <w:rPr>
          <w:sz w:val="16"/>
        </w:rPr>
        <w:t>With</w:t>
      </w:r>
      <w:proofErr w:type="gramEnd"/>
      <w:r w:rsidRPr="00FF06B9">
        <w:rPr>
          <w:sz w:val="16"/>
        </w:rPr>
        <w:t xml:space="preserve"> companies like Elon Musk’s </w:t>
      </w:r>
      <w:r w:rsidRPr="00FF06B9">
        <w:rPr>
          <w:u w:val="single"/>
        </w:rPr>
        <w:t>SpaceX taking off</w:t>
      </w:r>
      <w:r w:rsidRPr="00FF06B9">
        <w:rPr>
          <w:sz w:val="16"/>
        </w:rPr>
        <w:t xml:space="preserve">, the </w:t>
      </w:r>
      <w:r w:rsidRPr="00E27F3B">
        <w:rPr>
          <w:highlight w:val="green"/>
          <w:u w:val="single"/>
        </w:rPr>
        <w:t>space agency</w:t>
      </w:r>
      <w:r w:rsidRPr="00FF06B9">
        <w:rPr>
          <w:u w:val="single"/>
        </w:rPr>
        <w:t xml:space="preserve"> </w:t>
      </w:r>
      <w:r w:rsidRPr="00FF06B9">
        <w:rPr>
          <w:sz w:val="16"/>
        </w:rPr>
        <w:t xml:space="preserve">is </w:t>
      </w:r>
      <w:r w:rsidRPr="00E27F3B">
        <w:rPr>
          <w:highlight w:val="green"/>
          <w:u w:val="single"/>
        </w:rPr>
        <w:t xml:space="preserve">facing a </w:t>
      </w:r>
      <w:r w:rsidRPr="00E27F3B">
        <w:rPr>
          <w:b/>
          <w:bCs/>
          <w:highlight w:val="green"/>
          <w:u w:val="single"/>
        </w:rPr>
        <w:t>fundamental</w:t>
      </w:r>
      <w:r w:rsidRPr="00E27F3B">
        <w:rPr>
          <w:highlight w:val="green"/>
          <w:u w:val="single"/>
        </w:rPr>
        <w:t xml:space="preserve"> </w:t>
      </w:r>
      <w:r w:rsidRPr="00E27F3B">
        <w:rPr>
          <w:b/>
          <w:bCs/>
          <w:highlight w:val="green"/>
          <w:u w:val="single"/>
        </w:rPr>
        <w:t>change</w:t>
      </w:r>
      <w:r w:rsidRPr="00FF06B9">
        <w:rPr>
          <w:u w:val="single"/>
        </w:rPr>
        <w:t xml:space="preserve"> in its identity</w:t>
      </w:r>
      <w:r>
        <w:rPr>
          <w:sz w:val="16"/>
        </w:rPr>
        <w:t xml:space="preserve"> </w:t>
      </w:r>
      <w:r w:rsidRPr="009E5492">
        <w:rPr>
          <w:sz w:val="16"/>
          <w:szCs w:val="16"/>
        </w:rPr>
        <w:t>The four astronauts who will fly on a SpaceX mission by the end of the year will be a bunch of private citizens with no space experience. One’s a billionaire funding the mission; another is a health care provider. The third will be selected at random through a sweepstakes, and the last seat will go to the winner of a competition.</w:t>
      </w:r>
      <w:r>
        <w:rPr>
          <w:sz w:val="16"/>
          <w:szCs w:val="16"/>
        </w:rPr>
        <w:t xml:space="preserve"> </w:t>
      </w:r>
      <w:r w:rsidRPr="009E5492">
        <w:rPr>
          <w:sz w:val="16"/>
        </w:rPr>
        <w:t xml:space="preserve">In the </w:t>
      </w:r>
      <w:r w:rsidRPr="009E5492">
        <w:rPr>
          <w:u w:val="single"/>
        </w:rPr>
        <w:t>new Space Age</w:t>
      </w:r>
      <w:r w:rsidRPr="009E5492">
        <w:rPr>
          <w:sz w:val="16"/>
        </w:rPr>
        <w:t>, you can buy a ticket to orbit — no need to have been a fighter pilot in the military or to compete against thousands of other overachievers for a coveted spot in NASA’s astronaut corps.</w:t>
      </w:r>
      <w:r>
        <w:rPr>
          <w:sz w:val="16"/>
        </w:rPr>
        <w:t xml:space="preserve"> </w:t>
      </w:r>
      <w:r w:rsidRPr="009B055F">
        <w:rPr>
          <w:sz w:val="16"/>
        </w:rPr>
        <w:t xml:space="preserve">In fact, for this mission, the first composed entirely of private citizens, </w:t>
      </w:r>
      <w:r w:rsidRPr="009E5492">
        <w:rPr>
          <w:u w:val="single"/>
        </w:rPr>
        <w:t>NASA is little more than a bystander</w:t>
      </w:r>
      <w:r w:rsidRPr="009B055F">
        <w:rPr>
          <w:sz w:val="16"/>
        </w:rPr>
        <w:t>.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w:t>
      </w:r>
      <w:r>
        <w:rPr>
          <w:sz w:val="16"/>
        </w:rPr>
        <w:t xml:space="preserve"> </w:t>
      </w:r>
      <w:r w:rsidRPr="009B055F">
        <w:rPr>
          <w:sz w:val="16"/>
          <w:szCs w:val="16"/>
        </w:rPr>
        <w:t xml:space="preserve">The money to pay for the flight also will not come from NASA — or any other government account. The cost of the project is being borne by a billionaire, Jared </w:t>
      </w:r>
      <w:proofErr w:type="spellStart"/>
      <w:r w:rsidRPr="009B055F">
        <w:rPr>
          <w:sz w:val="16"/>
          <w:szCs w:val="16"/>
        </w:rPr>
        <w:t>Isaacman</w:t>
      </w:r>
      <w:proofErr w:type="spellEnd"/>
      <w:r w:rsidRPr="009B055F">
        <w:rPr>
          <w:sz w:val="16"/>
          <w:szCs w:val="16"/>
        </w:rPr>
        <w:t>, who has set it up as a fundraiser for St. Jude’s Research Hospital and a promotional device for his business, Shift4Shop, which helps businesses set up websites and process payments.</w:t>
      </w:r>
      <w:r>
        <w:rPr>
          <w:sz w:val="16"/>
          <w:szCs w:val="16"/>
        </w:rPr>
        <w:t xml:space="preserve"> </w:t>
      </w:r>
      <w:r w:rsidRPr="009B055F">
        <w:rPr>
          <w:sz w:val="16"/>
        </w:rPr>
        <w:t xml:space="preserve">This is the </w:t>
      </w:r>
      <w:r w:rsidRPr="009B055F">
        <w:rPr>
          <w:u w:val="single"/>
        </w:rPr>
        <w:t>new look of</w:t>
      </w:r>
      <w:r w:rsidRPr="009B055F">
        <w:rPr>
          <w:sz w:val="16"/>
        </w:rPr>
        <w:t xml:space="preserve"> human </w:t>
      </w:r>
      <w:r w:rsidRPr="009B055F">
        <w:rPr>
          <w:u w:val="single"/>
        </w:rPr>
        <w:t>space exploration as</w:t>
      </w:r>
      <w:r w:rsidRPr="009B055F">
        <w:rPr>
          <w:sz w:val="16"/>
        </w:rPr>
        <w:t xml:space="preserve"> </w:t>
      </w:r>
      <w:r w:rsidRPr="009B055F">
        <w:rPr>
          <w:u w:val="single"/>
        </w:rPr>
        <w:t>government’s</w:t>
      </w:r>
      <w:r w:rsidRPr="009B055F">
        <w:rPr>
          <w:sz w:val="16"/>
        </w:rPr>
        <w:t xml:space="preserve"> long-held </w:t>
      </w:r>
      <w:r w:rsidRPr="009B055F">
        <w:rPr>
          <w:u w:val="single"/>
        </w:rPr>
        <w:t>monopoly on space travel continues to erode</w:t>
      </w:r>
      <w:r w:rsidRPr="009B055F">
        <w:rPr>
          <w:sz w:val="16"/>
        </w:rPr>
        <w:t xml:space="preserve">, </w:t>
      </w:r>
      <w:r w:rsidRPr="009B055F">
        <w:rPr>
          <w:u w:val="single"/>
        </w:rPr>
        <w:t>redefining</w:t>
      </w:r>
      <w:r w:rsidRPr="009B055F">
        <w:rPr>
          <w:sz w:val="16"/>
        </w:rPr>
        <w:t xml:space="preserve"> not only </w:t>
      </w:r>
      <w:r w:rsidRPr="009B055F">
        <w:rPr>
          <w:u w:val="single"/>
        </w:rPr>
        <w:t>who owns the vehicles that carry people to space</w:t>
      </w:r>
      <w:r w:rsidRPr="009B055F">
        <w:rPr>
          <w:sz w:val="16"/>
        </w:rPr>
        <w:t xml:space="preserve">, but </w:t>
      </w:r>
      <w:r w:rsidRPr="009B055F">
        <w:rPr>
          <w:u w:val="single"/>
        </w:rPr>
        <w:t>also</w:t>
      </w:r>
      <w:r w:rsidRPr="009B055F">
        <w:rPr>
          <w:sz w:val="16"/>
        </w:rPr>
        <w:t xml:space="preserve"> the </w:t>
      </w:r>
      <w:r w:rsidRPr="009B055F">
        <w:rPr>
          <w:u w:val="single"/>
        </w:rPr>
        <w:t>very nature of what an astronaut is and who gets to be one</w:t>
      </w:r>
      <w:r w:rsidRPr="009B055F">
        <w:rPr>
          <w:sz w:val="16"/>
        </w:rPr>
        <w:t>.</w:t>
      </w:r>
      <w:r>
        <w:rPr>
          <w:sz w:val="16"/>
        </w:rPr>
        <w:t xml:space="preserve"> </w:t>
      </w:r>
      <w:r w:rsidRPr="004419E7">
        <w:rPr>
          <w:sz w:val="16"/>
          <w:szCs w:val="16"/>
        </w:rPr>
        <w:t>And it comes as NASA confronts some of the largest changes it has faced since it was founded in 1958 when the United States’ world standing was challenged by the Soviet Union’s surprise launch of the first Sputnik into orbit. Now it is NASA’s unrivaled primacy in human spaceflight that is under challenge.</w:t>
      </w:r>
      <w:r>
        <w:rPr>
          <w:sz w:val="16"/>
          <w:szCs w:val="16"/>
        </w:rPr>
        <w:t xml:space="preserve"> </w:t>
      </w:r>
      <w:r w:rsidRPr="00797EAF">
        <w:rPr>
          <w:sz w:val="16"/>
        </w:rPr>
        <w:t xml:space="preserve">Thanks to NASA’s investments and guidance, the </w:t>
      </w:r>
      <w:r w:rsidRPr="00E27F3B">
        <w:rPr>
          <w:b/>
          <w:bCs/>
          <w:highlight w:val="green"/>
          <w:u w:val="single"/>
        </w:rPr>
        <w:t>private</w:t>
      </w:r>
      <w:r w:rsidRPr="00E27F3B">
        <w:rPr>
          <w:highlight w:val="green"/>
          <w:u w:val="single"/>
        </w:rPr>
        <w:t xml:space="preserve"> space </w:t>
      </w:r>
      <w:r w:rsidRPr="00E27F3B">
        <w:rPr>
          <w:b/>
          <w:bCs/>
          <w:highlight w:val="green"/>
          <w:u w:val="single"/>
        </w:rPr>
        <w:t>sector</w:t>
      </w:r>
      <w:r w:rsidRPr="00797EAF">
        <w:rPr>
          <w:u w:val="single"/>
        </w:rPr>
        <w:t xml:space="preserve"> has </w:t>
      </w:r>
      <w:r w:rsidRPr="00E27F3B">
        <w:rPr>
          <w:b/>
          <w:bCs/>
          <w:highlight w:val="green"/>
          <w:u w:val="single"/>
        </w:rPr>
        <w:t>grown</w:t>
      </w:r>
      <w:r w:rsidRPr="00E27F3B">
        <w:rPr>
          <w:highlight w:val="green"/>
          <w:u w:val="single"/>
        </w:rPr>
        <w:t xml:space="preserve"> </w:t>
      </w:r>
      <w:r w:rsidRPr="00E27F3B">
        <w:rPr>
          <w:b/>
          <w:bCs/>
          <w:highlight w:val="green"/>
          <w:u w:val="single"/>
        </w:rPr>
        <w:t>tremendously</w:t>
      </w:r>
      <w:r w:rsidRPr="00797EAF">
        <w:rPr>
          <w:sz w:val="16"/>
        </w:rPr>
        <w:t xml:space="preserve"> — no entity more than SpaceX, which according to CNBC is now worth $74 billion. The </w:t>
      </w:r>
      <w:r w:rsidRPr="00797EAF">
        <w:rPr>
          <w:u w:val="single"/>
        </w:rPr>
        <w:t xml:space="preserve">commercial space industry is </w:t>
      </w:r>
      <w:r w:rsidRPr="00E27F3B">
        <w:rPr>
          <w:highlight w:val="green"/>
          <w:u w:val="single"/>
        </w:rPr>
        <w:t>taking on ever more roles</w:t>
      </w:r>
      <w:r w:rsidRPr="00797EAF">
        <w:rPr>
          <w:u w:val="single"/>
        </w:rPr>
        <w:t xml:space="preserve"> and responsibilities</w:t>
      </w:r>
      <w:r w:rsidRPr="00797EAF">
        <w:rPr>
          <w:sz w:val="16"/>
        </w:rPr>
        <w:t xml:space="preserve"> — flying not just cargo and supplies to the International Space Station, but even NASA’s astronauts there. The </w:t>
      </w:r>
      <w:r w:rsidRPr="00797EAF">
        <w:rPr>
          <w:u w:val="single"/>
        </w:rPr>
        <w:t xml:space="preserve">private sector will </w:t>
      </w:r>
      <w:r w:rsidRPr="00E27F3B">
        <w:rPr>
          <w:highlight w:val="green"/>
          <w:u w:val="single"/>
        </w:rPr>
        <w:t>launch</w:t>
      </w:r>
      <w:r w:rsidRPr="00797EAF">
        <w:rPr>
          <w:sz w:val="16"/>
        </w:rPr>
        <w:t xml:space="preserve"> some of the </w:t>
      </w:r>
      <w:r w:rsidRPr="00E27F3B">
        <w:rPr>
          <w:highlight w:val="green"/>
          <w:u w:val="single"/>
        </w:rPr>
        <w:t>major components of</w:t>
      </w:r>
      <w:r w:rsidRPr="00797EAF">
        <w:rPr>
          <w:sz w:val="16"/>
        </w:rPr>
        <w:t xml:space="preserve"> the </w:t>
      </w:r>
      <w:r w:rsidRPr="00797EAF">
        <w:rPr>
          <w:u w:val="single"/>
        </w:rPr>
        <w:t xml:space="preserve">space station </w:t>
      </w:r>
      <w:r w:rsidRPr="00E27F3B">
        <w:rPr>
          <w:highlight w:val="green"/>
          <w:u w:val="single"/>
        </w:rPr>
        <w:t>NASA wants to build</w:t>
      </w:r>
      <w:r w:rsidRPr="00797EAF">
        <w:rPr>
          <w:sz w:val="16"/>
        </w:rPr>
        <w:t xml:space="preserve"> in orbit around the moon, and private companies are </w:t>
      </w:r>
      <w:r w:rsidRPr="00797EAF">
        <w:rPr>
          <w:u w:val="single"/>
        </w:rPr>
        <w:t xml:space="preserve">developing </w:t>
      </w:r>
      <w:r w:rsidRPr="00797EAF">
        <w:rPr>
          <w:sz w:val="16"/>
        </w:rPr>
        <w:t>the</w:t>
      </w:r>
      <w:r w:rsidRPr="00797EAF">
        <w:rPr>
          <w:u w:val="single"/>
        </w:rPr>
        <w:t xml:space="preserve"> spacecraft</w:t>
      </w:r>
      <w:r w:rsidRPr="00797EAF">
        <w:rPr>
          <w:sz w:val="16"/>
        </w:rPr>
        <w:t xml:space="preserve"> that will fly astronauts to and from the lunar surface.</w:t>
      </w:r>
      <w:r>
        <w:rPr>
          <w:sz w:val="16"/>
        </w:rPr>
        <w:t xml:space="preserve"> </w:t>
      </w:r>
      <w:r w:rsidRPr="008D7005">
        <w:rPr>
          <w:sz w:val="16"/>
        </w:rPr>
        <w:t xml:space="preserve">Space enthusiasts, including NASA, see enormous benefit in the shift — a new era of space exploration that will usher in a more capable and efficient space industry. But the </w:t>
      </w:r>
      <w:r w:rsidRPr="008D7005">
        <w:rPr>
          <w:u w:val="single"/>
        </w:rPr>
        <w:t>changing dynamic</w:t>
      </w:r>
      <w:r w:rsidRPr="008D7005">
        <w:rPr>
          <w:sz w:val="16"/>
        </w:rPr>
        <w:t xml:space="preserve"> also </w:t>
      </w:r>
      <w:r w:rsidRPr="008D7005">
        <w:rPr>
          <w:u w:val="single"/>
        </w:rPr>
        <w:t>has left NASA</w:t>
      </w:r>
      <w:r w:rsidRPr="008D7005">
        <w:rPr>
          <w:sz w:val="16"/>
        </w:rPr>
        <w:t xml:space="preserve">, which for decades has set the pace for the American space project, </w:t>
      </w:r>
      <w:r w:rsidRPr="008D7005">
        <w:rPr>
          <w:u w:val="single"/>
        </w:rPr>
        <w:t>with an uncertain role</w:t>
      </w:r>
      <w:r w:rsidRPr="008D7005">
        <w:rPr>
          <w:sz w:val="16"/>
        </w:rPr>
        <w:t>, a development NASA’s Safety Aerospace Safety Advisory Panel warns could have consequences for years to come.</w:t>
      </w:r>
      <w:r>
        <w:rPr>
          <w:sz w:val="16"/>
        </w:rPr>
        <w:t xml:space="preserve"> </w:t>
      </w:r>
      <w:r w:rsidRPr="00706D3B">
        <w:rPr>
          <w:sz w:val="16"/>
        </w:rPr>
        <w:t xml:space="preserve">The </w:t>
      </w:r>
      <w:r w:rsidRPr="008D7005">
        <w:rPr>
          <w:u w:val="single"/>
        </w:rPr>
        <w:t>growth of companies like SpaceX has</w:t>
      </w:r>
      <w:r w:rsidRPr="00706D3B">
        <w:rPr>
          <w:sz w:val="16"/>
        </w:rPr>
        <w:t xml:space="preserve"> "tremendous upside potential — and are accompanied by </w:t>
      </w:r>
      <w:r w:rsidRPr="008D7005">
        <w:rPr>
          <w:u w:val="single"/>
        </w:rPr>
        <w:t xml:space="preserve">equally tremendous challenges for managing the risk of </w:t>
      </w:r>
      <w:r w:rsidRPr="00706D3B">
        <w:rPr>
          <w:sz w:val="16"/>
        </w:rPr>
        <w:t xml:space="preserve">human </w:t>
      </w:r>
      <w:r w:rsidRPr="008D7005">
        <w:rPr>
          <w:u w:val="single"/>
        </w:rPr>
        <w:t>space exploration</w:t>
      </w:r>
      <w:r w:rsidRPr="00706D3B">
        <w:rPr>
          <w:sz w:val="16"/>
        </w:rPr>
        <w:t>,” it said in its annual report, released last month. “NASA leadership in human space exploration is still preeminent, but the agency’s role is evolving with critical implications for how risk and safety will be managed.”</w:t>
      </w:r>
      <w:r>
        <w:rPr>
          <w:sz w:val="16"/>
        </w:rPr>
        <w:t xml:space="preserve"> </w:t>
      </w:r>
      <w:r w:rsidRPr="007143C6">
        <w:rPr>
          <w:sz w:val="16"/>
          <w:szCs w:val="16"/>
        </w:rPr>
        <w:t>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w:t>
      </w:r>
      <w:r>
        <w:rPr>
          <w:sz w:val="16"/>
          <w:szCs w:val="16"/>
        </w:rPr>
        <w:t xml:space="preserve"> </w:t>
      </w:r>
      <w:r w:rsidRPr="007143C6">
        <w:rPr>
          <w:sz w:val="16"/>
        </w:rPr>
        <w:t xml:space="preserve">In an interview, Steve </w:t>
      </w:r>
      <w:proofErr w:type="spellStart"/>
      <w:r w:rsidRPr="007143C6">
        <w:rPr>
          <w:u w:val="single"/>
        </w:rPr>
        <w:t>Jurczyk</w:t>
      </w:r>
      <w:proofErr w:type="spellEnd"/>
      <w:r w:rsidRPr="007143C6">
        <w:rPr>
          <w:sz w:val="16"/>
        </w:rPr>
        <w:t xml:space="preserve">, NASA’s acting administrator, </w:t>
      </w:r>
      <w:r w:rsidRPr="007143C6">
        <w:rPr>
          <w:u w:val="single"/>
        </w:rPr>
        <w:t>said</w:t>
      </w:r>
      <w:r w:rsidRPr="007143C6">
        <w:rPr>
          <w:sz w:val="16"/>
        </w:rPr>
        <w:t xml:space="preserve"> the </w:t>
      </w:r>
      <w:r w:rsidRPr="007143C6">
        <w:rPr>
          <w:u w:val="single"/>
        </w:rPr>
        <w:t xml:space="preserve">agency is </w:t>
      </w:r>
      <w:proofErr w:type="gramStart"/>
      <w:r w:rsidRPr="007143C6">
        <w:rPr>
          <w:u w:val="single"/>
        </w:rPr>
        <w:t>well aware</w:t>
      </w:r>
      <w:proofErr w:type="gramEnd"/>
      <w:r w:rsidRPr="007143C6">
        <w:rPr>
          <w:u w:val="single"/>
        </w:rPr>
        <w:t xml:space="preserve"> of</w:t>
      </w:r>
      <w:r w:rsidRPr="007143C6">
        <w:rPr>
          <w:sz w:val="16"/>
        </w:rPr>
        <w:t xml:space="preserve"> </w:t>
      </w:r>
      <w:r w:rsidRPr="007143C6">
        <w:rPr>
          <w:u w:val="single"/>
        </w:rPr>
        <w:t>how its identity and role are changing</w:t>
      </w:r>
      <w:r w:rsidRPr="007143C6">
        <w:rPr>
          <w:sz w:val="16"/>
        </w:rPr>
        <w:t xml:space="preserve">, and he likened the agency’s role to how the </w:t>
      </w:r>
      <w:r w:rsidRPr="007143C6">
        <w:rPr>
          <w:u w:val="single"/>
        </w:rPr>
        <w:t>U.S. government fostered</w:t>
      </w:r>
      <w:r w:rsidRPr="007143C6">
        <w:rPr>
          <w:sz w:val="16"/>
        </w:rPr>
        <w:t xml:space="preserve"> the </w:t>
      </w:r>
      <w:r w:rsidRPr="007143C6">
        <w:rPr>
          <w:u w:val="single"/>
        </w:rPr>
        <w:t>commercial</w:t>
      </w:r>
      <w:r w:rsidRPr="007143C6">
        <w:rPr>
          <w:sz w:val="16"/>
        </w:rPr>
        <w:t xml:space="preserve"> aviation </w:t>
      </w:r>
      <w:r w:rsidRPr="007143C6">
        <w:rPr>
          <w:u w:val="single"/>
        </w:rPr>
        <w:t>industry</w:t>
      </w:r>
      <w:r w:rsidRPr="007143C6">
        <w:rPr>
          <w:sz w:val="16"/>
        </w:rPr>
        <w:t xml:space="preserve"> in the early 20th century.</w:t>
      </w:r>
      <w:r>
        <w:rPr>
          <w:sz w:val="16"/>
        </w:rPr>
        <w:t xml:space="preserve"> </w:t>
      </w:r>
      <w:r w:rsidRPr="009E110D">
        <w:rPr>
          <w:sz w:val="16"/>
          <w:szCs w:val="16"/>
        </w:rPr>
        <w:t>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w:t>
      </w:r>
      <w:r>
        <w:rPr>
          <w:sz w:val="16"/>
          <w:szCs w:val="16"/>
        </w:rPr>
        <w:t xml:space="preserve"> </w:t>
      </w:r>
      <w:r w:rsidRPr="00DC51AF">
        <w:rPr>
          <w:rStyle w:val="StyleUnderline"/>
        </w:rPr>
        <w:t>NASA has not ceded all ground. It still leads major exploration and science programs that no company could match</w:t>
      </w:r>
      <w:r>
        <w:t xml:space="preserve">. </w:t>
      </w:r>
      <w:r w:rsidRPr="009E110D">
        <w:rPr>
          <w:sz w:val="16"/>
          <w:szCs w:val="16"/>
        </w:rPr>
        <w:t>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w:t>
      </w:r>
      <w:r>
        <w:rPr>
          <w:sz w:val="16"/>
          <w:szCs w:val="16"/>
        </w:rPr>
        <w:t xml:space="preserve"> </w:t>
      </w:r>
      <w:r w:rsidRPr="009E110D">
        <w:rPr>
          <w:sz w:val="16"/>
          <w:szCs w:val="16"/>
        </w:rPr>
        <w:t>“NASA works," Rob Manning, the chief engineer at NASA’s Jet Propulsion Laboratory, said after the Perseverance landed safely on Mars. “When we put our arms together and our hands together and our brains together, we can succeed. This is what NASA does.”</w:t>
      </w:r>
      <w:r>
        <w:rPr>
          <w:sz w:val="16"/>
          <w:szCs w:val="16"/>
        </w:rPr>
        <w:t xml:space="preserve"> </w:t>
      </w:r>
      <w:r w:rsidRPr="00447199">
        <w:t xml:space="preserve">Those </w:t>
      </w:r>
      <w:r w:rsidRPr="00DC51AF">
        <w:rPr>
          <w:rStyle w:val="StyleUnderline"/>
        </w:rPr>
        <w:t xml:space="preserve">big, daring, push-the-envelope missions is where </w:t>
      </w:r>
      <w:r w:rsidRPr="00E27F3B">
        <w:rPr>
          <w:rStyle w:val="StyleUnderline"/>
          <w:bCs/>
          <w:highlight w:val="green"/>
        </w:rPr>
        <w:t>NASA’s</w:t>
      </w:r>
      <w:r w:rsidRPr="00E27F3B">
        <w:rPr>
          <w:rStyle w:val="StyleUnderline"/>
          <w:highlight w:val="green"/>
        </w:rPr>
        <w:t xml:space="preserve"> </w:t>
      </w:r>
      <w:r w:rsidRPr="00E27F3B">
        <w:rPr>
          <w:rStyle w:val="StyleUnderline"/>
          <w:bCs/>
          <w:highlight w:val="green"/>
        </w:rPr>
        <w:t>future</w:t>
      </w:r>
      <w:r w:rsidRPr="00E27F3B">
        <w:rPr>
          <w:rStyle w:val="StyleUnderline"/>
          <w:highlight w:val="green"/>
        </w:rPr>
        <w:t xml:space="preserve"> </w:t>
      </w:r>
      <w:r w:rsidRPr="00E27F3B">
        <w:rPr>
          <w:rStyle w:val="StyleUnderline"/>
          <w:bCs/>
          <w:highlight w:val="green"/>
        </w:rPr>
        <w:t>lies</w:t>
      </w:r>
      <w:r w:rsidRPr="00DC51AF">
        <w:rPr>
          <w:rStyle w:val="StyleUnderline"/>
        </w:rPr>
        <w:t>, agency and industry officials agree. Not in looking for financial gain, but blazing the trail and opening new frontiers</w:t>
      </w:r>
      <w:r w:rsidRPr="00447199">
        <w:t xml:space="preserve">, and then </w:t>
      </w:r>
      <w:r w:rsidRPr="00E27F3B">
        <w:rPr>
          <w:rStyle w:val="StyleUnderline"/>
          <w:bCs/>
          <w:highlight w:val="green"/>
        </w:rPr>
        <w:t>allowing</w:t>
      </w:r>
      <w:r w:rsidRPr="00E27F3B">
        <w:rPr>
          <w:rStyle w:val="StyleUnderline"/>
          <w:highlight w:val="green"/>
        </w:rPr>
        <w:t xml:space="preserve"> </w:t>
      </w:r>
      <w:r w:rsidRPr="00E27F3B">
        <w:rPr>
          <w:rStyle w:val="StyleUnderline"/>
          <w:bCs/>
          <w:highlight w:val="green"/>
        </w:rPr>
        <w:t>private</w:t>
      </w:r>
      <w:r w:rsidRPr="00E27F3B">
        <w:rPr>
          <w:rStyle w:val="StyleUnderline"/>
          <w:highlight w:val="green"/>
        </w:rPr>
        <w:t xml:space="preserve"> industry </w:t>
      </w:r>
      <w:r w:rsidRPr="00E27F3B">
        <w:rPr>
          <w:rStyle w:val="StyleUnderline"/>
          <w:bCs/>
          <w:highlight w:val="green"/>
        </w:rPr>
        <w:t>to</w:t>
      </w:r>
      <w:r w:rsidRPr="00E27F3B">
        <w:rPr>
          <w:rStyle w:val="StyleUnderline"/>
          <w:highlight w:val="green"/>
        </w:rPr>
        <w:t xml:space="preserve"> </w:t>
      </w:r>
      <w:r w:rsidRPr="00E27F3B">
        <w:rPr>
          <w:rStyle w:val="StyleUnderline"/>
          <w:bCs/>
          <w:highlight w:val="green"/>
        </w:rPr>
        <w:t>take</w:t>
      </w:r>
      <w:r w:rsidRPr="00E27F3B">
        <w:rPr>
          <w:rStyle w:val="StyleUnderline"/>
          <w:highlight w:val="green"/>
        </w:rPr>
        <w:t xml:space="preserve"> </w:t>
      </w:r>
      <w:r w:rsidRPr="00E27F3B">
        <w:rPr>
          <w:rStyle w:val="StyleUnderline"/>
          <w:bCs/>
          <w:highlight w:val="green"/>
        </w:rPr>
        <w:t>over</w:t>
      </w:r>
      <w:r w:rsidRPr="00DC51AF">
        <w:rPr>
          <w:rStyle w:val="StyleUnderline"/>
        </w:rPr>
        <w:t xml:space="preserve"> in the way homesteaders expanded into the West.</w:t>
      </w:r>
      <w:r>
        <w:rPr>
          <w:rStyle w:val="StyleUnderline"/>
        </w:rPr>
        <w:t xml:space="preserve"> </w:t>
      </w:r>
      <w:r w:rsidRPr="009E110D">
        <w:rPr>
          <w:sz w:val="16"/>
          <w:szCs w:val="16"/>
        </w:rPr>
        <w:t>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w:t>
      </w:r>
      <w:r>
        <w:rPr>
          <w:sz w:val="16"/>
          <w:szCs w:val="16"/>
        </w:rPr>
        <w:t xml:space="preserve"> </w:t>
      </w:r>
      <w:r w:rsidRPr="009E110D">
        <w:rPr>
          <w:sz w:val="16"/>
          <w:szCs w:val="16"/>
        </w:rPr>
        <w:t xml:space="preserve">Jan </w:t>
      </w:r>
      <w:proofErr w:type="spellStart"/>
      <w:r w:rsidRPr="009E110D">
        <w:rPr>
          <w:sz w:val="16"/>
          <w:szCs w:val="16"/>
        </w:rPr>
        <w:t>Worner</w:t>
      </w:r>
      <w:proofErr w:type="spellEnd"/>
      <w:r w:rsidRPr="009E110D">
        <w:rPr>
          <w:sz w:val="16"/>
          <w:szCs w:val="16"/>
        </w:rPr>
        <w:t>, the outgoing general director of the European Space Agency, agrees. “I believe space agencies have to change,” he said in an interview. “If you are fixed permanently to the same thing that you did in the past, you will lose.”</w:t>
      </w:r>
      <w:r>
        <w:rPr>
          <w:sz w:val="16"/>
          <w:szCs w:val="16"/>
        </w:rPr>
        <w:t xml:space="preserve"> </w:t>
      </w:r>
      <w:r w:rsidRPr="009E110D">
        <w:rPr>
          <w:sz w:val="16"/>
          <w:szCs w:val="16"/>
        </w:rPr>
        <w:t>But NASA officials are concerned that much of the future workforce is going to be attracted to a growing number of commercial companies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w:t>
      </w:r>
      <w:r>
        <w:rPr>
          <w:sz w:val="16"/>
          <w:szCs w:val="16"/>
        </w:rPr>
        <w:t xml:space="preserve"> </w:t>
      </w:r>
      <w:r w:rsidRPr="009E110D">
        <w:rPr>
          <w:sz w:val="16"/>
          <w:szCs w:val="16"/>
        </w:rPr>
        <w:t xml:space="preserve">The question NASA faces, then, is an urgent one: “How do you maintain that NASA technical expertise?” </w:t>
      </w:r>
      <w:proofErr w:type="spellStart"/>
      <w:r w:rsidRPr="009E110D">
        <w:rPr>
          <w:sz w:val="16"/>
          <w:szCs w:val="16"/>
        </w:rPr>
        <w:t>Jurczyk</w:t>
      </w:r>
      <w:proofErr w:type="spellEnd"/>
      <w:r w:rsidRPr="009E110D">
        <w:rPr>
          <w:sz w:val="16"/>
          <w:szCs w:val="16"/>
        </w:rPr>
        <w:t xml:space="preserve"> said.</w:t>
      </w:r>
      <w:r>
        <w:rPr>
          <w:sz w:val="16"/>
          <w:szCs w:val="16"/>
        </w:rPr>
        <w:t xml:space="preserve"> </w:t>
      </w:r>
      <w:r w:rsidRPr="009E110D">
        <w:rPr>
          <w:sz w:val="16"/>
          <w:szCs w:val="16"/>
        </w:rPr>
        <w:t>The agency does not know.</w:t>
      </w:r>
      <w:r>
        <w:rPr>
          <w:sz w:val="16"/>
          <w:szCs w:val="16"/>
        </w:rPr>
        <w:t xml:space="preserve"> </w:t>
      </w:r>
      <w:r w:rsidRPr="009E110D">
        <w:rPr>
          <w:sz w:val="16"/>
          <w:szCs w:val="16"/>
        </w:rPr>
        <w:t>“It may mean people are hiring more midcareer from industry or having people come to NASA, then go to industry, and come back. Or a different model where maybe you’re not coming to NASA and staying for your 35-, 40-year career,” he said. “We’re still thinking through that.”</w:t>
      </w:r>
      <w:r>
        <w:rPr>
          <w:sz w:val="16"/>
          <w:szCs w:val="16"/>
        </w:rPr>
        <w:t xml:space="preserve"> </w:t>
      </w:r>
      <w:r w:rsidRPr="009E110D">
        <w:rPr>
          <w:sz w:val="16"/>
          <w:szCs w:val="16"/>
        </w:rPr>
        <w:t>The workforce predicament was not on NASA’s mind when it embarked on this road in 2006.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w:t>
      </w:r>
      <w:r>
        <w:rPr>
          <w:sz w:val="16"/>
          <w:szCs w:val="16"/>
        </w:rPr>
        <w:t xml:space="preserve"> </w:t>
      </w:r>
      <w:r w:rsidRPr="009E110D">
        <w:rPr>
          <w:sz w:val="16"/>
          <w:szCs w:val="16"/>
        </w:rPr>
        <w:t>Outside of what Musk once called “the weird rebels within NASA,” few thought the program would work. It was not taken seriously by the mainstream aerospace industry or even by NASA’s leadership.</w:t>
      </w:r>
      <w:r>
        <w:rPr>
          <w:sz w:val="16"/>
          <w:szCs w:val="16"/>
        </w:rPr>
        <w:t xml:space="preserve"> </w:t>
      </w:r>
      <w:r w:rsidRPr="009E110D">
        <w:rPr>
          <w:sz w:val="16"/>
          <w:szCs w:val="16"/>
        </w:rPr>
        <w:t>“Let’s just give these annoying commercial people enough money so that they can fail, and we can say, ‘That was dumb. We don’t have to do that again,'” Musk once told The Washington Post.</w:t>
      </w:r>
      <w:r>
        <w:rPr>
          <w:sz w:val="16"/>
          <w:szCs w:val="16"/>
        </w:rPr>
        <w:t xml:space="preserve"> </w:t>
      </w:r>
      <w:r w:rsidRPr="009E110D">
        <w:rPr>
          <w:sz w:val="16"/>
        </w:rPr>
        <w:t xml:space="preserve">But it did work. And now </w:t>
      </w:r>
      <w:r w:rsidRPr="00E27F3B">
        <w:rPr>
          <w:rStyle w:val="StyleUnderline"/>
          <w:highlight w:val="green"/>
        </w:rPr>
        <w:t xml:space="preserve">NASA is </w:t>
      </w:r>
      <w:r w:rsidRPr="00E27F3B">
        <w:rPr>
          <w:rStyle w:val="StyleUnderline"/>
          <w:bCs/>
          <w:highlight w:val="green"/>
        </w:rPr>
        <w:t>relying</w:t>
      </w:r>
      <w:r w:rsidRPr="00E27F3B">
        <w:rPr>
          <w:rStyle w:val="StyleUnderline"/>
          <w:highlight w:val="green"/>
        </w:rPr>
        <w:t xml:space="preserve"> </w:t>
      </w:r>
      <w:r w:rsidRPr="00E27F3B">
        <w:rPr>
          <w:rStyle w:val="StyleUnderline"/>
          <w:bCs/>
          <w:highlight w:val="green"/>
        </w:rPr>
        <w:t>on</w:t>
      </w:r>
      <w:r w:rsidRPr="00E27F3B">
        <w:rPr>
          <w:rStyle w:val="StyleUnderline"/>
          <w:highlight w:val="green"/>
        </w:rPr>
        <w:t xml:space="preserve"> the </w:t>
      </w:r>
      <w:r w:rsidRPr="00E27F3B">
        <w:rPr>
          <w:rStyle w:val="StyleUnderline"/>
          <w:bCs/>
          <w:highlight w:val="green"/>
        </w:rPr>
        <w:t>private</w:t>
      </w:r>
      <w:r w:rsidRPr="00E27F3B">
        <w:rPr>
          <w:rStyle w:val="StyleUnderline"/>
          <w:highlight w:val="green"/>
        </w:rPr>
        <w:t xml:space="preserve"> sector</w:t>
      </w:r>
      <w:r w:rsidRPr="00DC51AF">
        <w:rPr>
          <w:rStyle w:val="StyleUnderline"/>
        </w:rPr>
        <w:t xml:space="preserve"> not only to </w:t>
      </w:r>
      <w:r w:rsidRPr="00E27F3B">
        <w:rPr>
          <w:rStyle w:val="StyleUnderline"/>
          <w:highlight w:val="green"/>
        </w:rPr>
        <w:t>deliver supplies and</w:t>
      </w:r>
      <w:r w:rsidRPr="00DC51AF">
        <w:rPr>
          <w:rStyle w:val="StyleUnderline"/>
        </w:rPr>
        <w:t xml:space="preserve"> </w:t>
      </w:r>
      <w:r w:rsidRPr="00E27F3B">
        <w:rPr>
          <w:rStyle w:val="StyleUnderline"/>
          <w:highlight w:val="green"/>
        </w:rPr>
        <w:t>science experiments</w:t>
      </w:r>
      <w:r w:rsidRPr="00DC51AF">
        <w:rPr>
          <w:rStyle w:val="StyleUnderline"/>
        </w:rPr>
        <w:t xml:space="preserve"> to the surface of the moon, but also its most precious cargo — its </w:t>
      </w:r>
      <w:r w:rsidRPr="00E27F3B">
        <w:rPr>
          <w:rStyle w:val="StyleUnderline"/>
          <w:highlight w:val="green"/>
        </w:rPr>
        <w:t>astronauts</w:t>
      </w:r>
      <w:r w:rsidRPr="00DC51AF">
        <w:rPr>
          <w:rStyle w:val="StyleUnderline"/>
        </w:rPr>
        <w:t xml:space="preserve"> — there.</w:t>
      </w:r>
      <w:r w:rsidRPr="009E110D">
        <w:rPr>
          <w:sz w:val="16"/>
        </w:rPr>
        <w:t xml:space="preserve"> </w:t>
      </w:r>
      <w:r w:rsidRPr="00DC51AF">
        <w:rPr>
          <w:rStyle w:val="StyleUnderline"/>
        </w:rPr>
        <w:t xml:space="preserve">Turning over human spaceflight to the private sector was a line many </w:t>
      </w:r>
      <w:proofErr w:type="gramStart"/>
      <w:r w:rsidRPr="00DC51AF">
        <w:rPr>
          <w:rStyle w:val="StyleUnderline"/>
        </w:rPr>
        <w:t>thought</w:t>
      </w:r>
      <w:proofErr w:type="gramEnd"/>
      <w:r w:rsidRPr="00DC51AF">
        <w:rPr>
          <w:rStyle w:val="StyleUnderline"/>
        </w:rPr>
        <w:t xml:space="preserve"> NASA would never cross. But last year, SpaceX successfully flew two crewed missions to the space station, and Boeing,</w:t>
      </w:r>
      <w:r w:rsidRPr="009E110D">
        <w:rPr>
          <w:sz w:val="16"/>
        </w:rPr>
        <w:t xml:space="preserve"> the other company with the human spaceflight contract, is hoping to </w:t>
      </w:r>
      <w:r w:rsidRPr="00DC51AF">
        <w:rPr>
          <w:rStyle w:val="StyleUnderline"/>
        </w:rPr>
        <w:t>fly its first later this year.</w:t>
      </w:r>
      <w:r>
        <w:rPr>
          <w:rStyle w:val="StyleUnderline"/>
        </w:rPr>
        <w:t xml:space="preserve"> </w:t>
      </w:r>
      <w:r w:rsidRPr="00DC51AF">
        <w:rPr>
          <w:rStyle w:val="StyleUnderline"/>
        </w:rPr>
        <w:t xml:space="preserve">NASA has </w:t>
      </w:r>
      <w:r w:rsidRPr="00E27F3B">
        <w:rPr>
          <w:rStyle w:val="StyleUnderline"/>
          <w:highlight w:val="green"/>
        </w:rPr>
        <w:t>been eager to</w:t>
      </w:r>
      <w:r w:rsidRPr="00DC51AF">
        <w:rPr>
          <w:rStyle w:val="StyleUnderline"/>
        </w:rPr>
        <w:t xml:space="preserve"> build on that success </w:t>
      </w:r>
      <w:r w:rsidRPr="00E27F3B">
        <w:rPr>
          <w:rStyle w:val="StyleUnderline"/>
          <w:highlight w:val="green"/>
        </w:rPr>
        <w:t>and hire private-sector companies</w:t>
      </w:r>
      <w:r w:rsidRPr="00DC51AF">
        <w:rPr>
          <w:rStyle w:val="StyleUnderline"/>
        </w:rPr>
        <w:t xml:space="preserve"> to build and </w:t>
      </w:r>
      <w:r w:rsidRPr="00E27F3B">
        <w:rPr>
          <w:rStyle w:val="StyleUnderline"/>
          <w:highlight w:val="green"/>
        </w:rPr>
        <w:t>operate the spacecraft</w:t>
      </w:r>
      <w:r w:rsidRPr="00DC51AF">
        <w:rPr>
          <w:rStyle w:val="StyleUnderline"/>
        </w:rPr>
        <w:t xml:space="preserve"> that would take astronauts to and from the surface of the moon.</w:t>
      </w:r>
      <w:r>
        <w:rPr>
          <w:rStyle w:val="StyleUnderline"/>
        </w:rPr>
        <w:t xml:space="preserve"> </w:t>
      </w:r>
      <w:r w:rsidRPr="009E110D">
        <w:rPr>
          <w:sz w:val="16"/>
          <w:szCs w:val="16"/>
        </w:rPr>
        <w:t xml:space="preserve">And while NASA’s flagship rocket, the Space Launch System, would be used to fly astronauts to the moon and be the most powerful ever built, it has suffered all sorts of cost overruns and technical delays. A test of its engines that was supposed to last </w:t>
      </w:r>
      <w:proofErr w:type="gramStart"/>
      <w:r w:rsidRPr="009E110D">
        <w:rPr>
          <w:sz w:val="16"/>
          <w:szCs w:val="16"/>
        </w:rPr>
        <w:t>as long as</w:t>
      </w:r>
      <w:proofErr w:type="gramEnd"/>
      <w:r w:rsidRPr="009E110D">
        <w:rPr>
          <w:sz w:val="16"/>
          <w:szCs w:val="16"/>
        </w:rPr>
        <w:t xml:space="preserve"> eight minutes was cut short after just one because of a technical problem. And the redo of the test was recently postponed by NASA, which said it was looking into a problem with one of the valves.</w:t>
      </w:r>
      <w:r>
        <w:rPr>
          <w:sz w:val="16"/>
          <w:szCs w:val="16"/>
        </w:rPr>
        <w:t xml:space="preserve"> </w:t>
      </w:r>
      <w:r w:rsidRPr="009E110D">
        <w:rPr>
          <w:sz w:val="16"/>
          <w:szCs w:val="16"/>
        </w:rPr>
        <w:t>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w:t>
      </w:r>
      <w:r>
        <w:rPr>
          <w:sz w:val="16"/>
          <w:szCs w:val="16"/>
        </w:rPr>
        <w:t xml:space="preserve"> </w:t>
      </w:r>
      <w:r w:rsidRPr="009E110D">
        <w:rPr>
          <w:sz w:val="16"/>
          <w:szCs w:val="16"/>
        </w:rPr>
        <w:t>Recently, the Bloomberg editorial board called for the Biden administration to “scrap the Space Launch System,” asking, “Why is the U.S. government building a space rocket?”</w:t>
      </w:r>
      <w:r>
        <w:rPr>
          <w:sz w:val="16"/>
          <w:szCs w:val="16"/>
        </w:rPr>
        <w:t xml:space="preserve"> </w:t>
      </w:r>
      <w:r w:rsidRPr="009E110D">
        <w:rPr>
          <w:sz w:val="16"/>
          <w:szCs w:val="16"/>
        </w:rPr>
        <w:t>“No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w:t>
      </w:r>
      <w:r>
        <w:rPr>
          <w:sz w:val="16"/>
          <w:szCs w:val="16"/>
        </w:rPr>
        <w:t xml:space="preserve"> </w:t>
      </w:r>
      <w:r w:rsidRPr="00DC51AF">
        <w:rPr>
          <w:rStyle w:val="StyleUnderline"/>
        </w:rPr>
        <w:t xml:space="preserve">Some </w:t>
      </w:r>
      <w:r w:rsidRPr="00E27F3B">
        <w:rPr>
          <w:rStyle w:val="StyleUnderline"/>
          <w:highlight w:val="green"/>
        </w:rPr>
        <w:t>high-level NASA officials</w:t>
      </w:r>
      <w:r w:rsidRPr="00DC51AF">
        <w:rPr>
          <w:rStyle w:val="StyleUnderline"/>
        </w:rPr>
        <w:t xml:space="preserve">, including former NASA Administrator Jim </w:t>
      </w:r>
      <w:proofErr w:type="spellStart"/>
      <w:r w:rsidRPr="00DC51AF">
        <w:rPr>
          <w:rStyle w:val="StyleUnderline"/>
        </w:rPr>
        <w:t>Bridenstine</w:t>
      </w:r>
      <w:proofErr w:type="spellEnd"/>
      <w:r w:rsidRPr="00DC51AF">
        <w:rPr>
          <w:rStyle w:val="StyleUnderline"/>
        </w:rPr>
        <w:t xml:space="preserve">, have indicated that if the </w:t>
      </w:r>
      <w:r w:rsidRPr="00E27F3B">
        <w:rPr>
          <w:rStyle w:val="StyleUnderline"/>
          <w:highlight w:val="green"/>
        </w:rPr>
        <w:t>commercial sector</w:t>
      </w:r>
      <w:r w:rsidRPr="00DC51AF">
        <w:rPr>
          <w:rStyle w:val="StyleUnderline"/>
        </w:rPr>
        <w:t xml:space="preserve"> can </w:t>
      </w:r>
      <w:r w:rsidRPr="00E27F3B">
        <w:rPr>
          <w:rStyle w:val="StyleUnderline"/>
          <w:highlight w:val="green"/>
        </w:rPr>
        <w:t>develop lower-cost alternatives</w:t>
      </w:r>
      <w:r w:rsidRPr="00DC51AF">
        <w:rPr>
          <w:rStyle w:val="StyleUnderline"/>
        </w:rPr>
        <w:t xml:space="preserve">, the space agency would have </w:t>
      </w:r>
      <w:r w:rsidRPr="00E27F3B">
        <w:rPr>
          <w:rStyle w:val="StyleUnderline"/>
          <w:highlight w:val="green"/>
        </w:rPr>
        <w:t>no choice but to consider those</w:t>
      </w:r>
      <w:r w:rsidRPr="00DC51AF">
        <w:rPr>
          <w:rStyle w:val="StyleUnderline"/>
        </w:rPr>
        <w:t xml:space="preserve"> instead. </w:t>
      </w:r>
      <w:r w:rsidRPr="009E110D">
        <w:rPr>
          <w:sz w:val="16"/>
        </w:rPr>
        <w:t>NASA has already shifted one major mission from SLS — recently it announced that a commercial rocket, and not SLS, as Congress had mandated for years, would launch the Europa Clipper spacecraft that would study Jupiter’s moon.</w:t>
      </w:r>
      <w:r>
        <w:rPr>
          <w:sz w:val="16"/>
        </w:rPr>
        <w:t xml:space="preserve"> </w:t>
      </w:r>
      <w:r w:rsidRPr="009E110D">
        <w:rPr>
          <w:sz w:val="16"/>
        </w:rPr>
        <w:t xml:space="preserve">That alone would </w:t>
      </w:r>
      <w:r w:rsidRPr="00DC51AF">
        <w:rPr>
          <w:rStyle w:val="StyleUnderline"/>
        </w:rPr>
        <w:t>save NASA “over $1.5 billion compared to using an SLS rocket,”</w:t>
      </w:r>
      <w:r w:rsidRPr="009E110D">
        <w:rPr>
          <w:sz w:val="16"/>
        </w:rPr>
        <w:t xml:space="preserve"> according to NASA’s fiscal year 2021 budget request.</w:t>
      </w:r>
      <w:r>
        <w:rPr>
          <w:sz w:val="16"/>
        </w:rPr>
        <w:t xml:space="preserve"> </w:t>
      </w:r>
      <w:r w:rsidRPr="00DC51AF">
        <w:rPr>
          <w:rStyle w:val="StyleUnderline"/>
        </w:rPr>
        <w:t xml:space="preserve">NASA has </w:t>
      </w:r>
      <w:r w:rsidRPr="00E27F3B">
        <w:rPr>
          <w:rStyle w:val="StyleUnderline"/>
          <w:highlight w:val="green"/>
        </w:rPr>
        <w:t>always relied on contractors to build</w:t>
      </w:r>
      <w:r w:rsidRPr="00DC51AF">
        <w:rPr>
          <w:rStyle w:val="StyleUnderline"/>
        </w:rPr>
        <w:t xml:space="preserve"> its </w:t>
      </w:r>
      <w:r w:rsidRPr="00E27F3B">
        <w:rPr>
          <w:rStyle w:val="StyleUnderline"/>
          <w:highlight w:val="green"/>
        </w:rPr>
        <w:t>hardware</w:t>
      </w:r>
      <w:r w:rsidRPr="009E110D">
        <w:rPr>
          <w:sz w:val="16"/>
        </w:rPr>
        <w:t xml:space="preserve"> — from the Apollo lunar module built by Grumman to the space shuttle, built largely </w:t>
      </w:r>
      <w:r w:rsidRPr="00DC51AF">
        <w:rPr>
          <w:rStyle w:val="StyleUnderline"/>
        </w:rPr>
        <w:t>by North American Rockwell</w:t>
      </w:r>
      <w:r w:rsidRPr="009E110D">
        <w:rPr>
          <w:sz w:val="16"/>
        </w:rPr>
        <w:t xml:space="preserve">. But NASA defined the precise requirements, took ownership of the </w:t>
      </w:r>
      <w:proofErr w:type="gramStart"/>
      <w:r w:rsidRPr="009E110D">
        <w:rPr>
          <w:sz w:val="16"/>
        </w:rPr>
        <w:t>spacecraft</w:t>
      </w:r>
      <w:proofErr w:type="gramEnd"/>
      <w:r w:rsidRPr="009E110D">
        <w:rPr>
          <w:sz w:val="16"/>
        </w:rPr>
        <w:t xml:space="preserve"> and operated them. That is not the case with many of its programs today. It works alongside the companies to validate their rockets and spacecraft and ensure they meet the agency’s safety standards. But the hardware and the launch procedures remain in private hands.</w:t>
      </w:r>
      <w:r>
        <w:rPr>
          <w:sz w:val="16"/>
        </w:rPr>
        <w:t xml:space="preserve"> </w:t>
      </w:r>
      <w:r w:rsidRPr="009E110D">
        <w:rPr>
          <w:sz w:val="16"/>
          <w:szCs w:val="16"/>
        </w:rPr>
        <w:t xml:space="preserve">The private astronaut mission, dubbed Inspiration4, marks the next iteration in this transition. </w:t>
      </w:r>
      <w:proofErr w:type="spellStart"/>
      <w:r w:rsidRPr="009E110D">
        <w:rPr>
          <w:sz w:val="16"/>
          <w:szCs w:val="16"/>
        </w:rPr>
        <w:t>Isaacman</w:t>
      </w:r>
      <w:proofErr w:type="spellEnd"/>
      <w:r w:rsidRPr="009E110D">
        <w:rPr>
          <w:sz w:val="16"/>
          <w:szCs w:val="16"/>
        </w:rPr>
        <w:t xml:space="preserve">, the billionaire founder and chief executive of Shift4Shop, a payments technology company, paid an undisclosed sum for the SpaceX flight. </w:t>
      </w:r>
      <w:proofErr w:type="spellStart"/>
      <w:r w:rsidRPr="009E110D">
        <w:rPr>
          <w:sz w:val="16"/>
          <w:szCs w:val="16"/>
        </w:rPr>
        <w:t>Isaacman</w:t>
      </w:r>
      <w:proofErr w:type="spellEnd"/>
      <w:r w:rsidRPr="009E110D">
        <w:rPr>
          <w:sz w:val="16"/>
          <w:szCs w:val="16"/>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9E110D">
        <w:rPr>
          <w:sz w:val="16"/>
          <w:szCs w:val="16"/>
        </w:rPr>
        <w:t>Isaacman</w:t>
      </w:r>
      <w:proofErr w:type="spellEnd"/>
      <w:r w:rsidRPr="009E110D">
        <w:rPr>
          <w:sz w:val="16"/>
          <w:szCs w:val="16"/>
        </w:rPr>
        <w:t xml:space="preserve"> has donated $100 million to St. Jude and hopes the fundraising effort will match that.</w:t>
      </w:r>
      <w:r>
        <w:rPr>
          <w:sz w:val="16"/>
          <w:szCs w:val="16"/>
        </w:rPr>
        <w:t xml:space="preserve"> </w:t>
      </w:r>
      <w:r w:rsidRPr="009E110D">
        <w:rPr>
          <w:sz w:val="16"/>
          <w:szCs w:val="16"/>
        </w:rPr>
        <w:t>“We will, of course, coordinate this with NASA,” Musk said on a call with reporters earlier this month to discuss the mission. “NASA has been briefed on this and is supportive.”</w:t>
      </w:r>
      <w:r>
        <w:rPr>
          <w:sz w:val="16"/>
          <w:szCs w:val="16"/>
        </w:rPr>
        <w:t xml:space="preserve"> </w:t>
      </w:r>
      <w:r w:rsidRPr="009E110D">
        <w:rPr>
          <w:sz w:val="16"/>
          <w:szCs w:val="16"/>
        </w:rPr>
        <w:t xml:space="preserve">But it will be SpaceX and the crew that will determine the flight parameters and training requirements, not NASA. “Wherever you want to go, we’ll take you there,” Musk said to </w:t>
      </w:r>
      <w:proofErr w:type="spellStart"/>
      <w:r w:rsidRPr="009E110D">
        <w:rPr>
          <w:sz w:val="16"/>
          <w:szCs w:val="16"/>
        </w:rPr>
        <w:t>Isaacman</w:t>
      </w:r>
      <w:proofErr w:type="spellEnd"/>
      <w:r w:rsidRPr="009E110D">
        <w:rPr>
          <w:sz w:val="16"/>
          <w:szCs w:val="16"/>
        </w:rPr>
        <w:t xml:space="preserve"> on the call.</w:t>
      </w:r>
      <w:r>
        <w:rPr>
          <w:sz w:val="16"/>
          <w:szCs w:val="16"/>
        </w:rPr>
        <w:t xml:space="preserve"> </w:t>
      </w:r>
      <w:r w:rsidRPr="009E110D">
        <w:rPr>
          <w:sz w:val="16"/>
          <w:szCs w:val="16"/>
        </w:rPr>
        <w:t>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w:t>
      </w:r>
      <w:r>
        <w:rPr>
          <w:sz w:val="16"/>
          <w:szCs w:val="16"/>
        </w:rPr>
        <w:t xml:space="preserve"> </w:t>
      </w:r>
      <w:r w:rsidRPr="009E110D">
        <w:rPr>
          <w:sz w:val="16"/>
          <w:szCs w:val="16"/>
        </w:rPr>
        <w:t>Ultimately, Axiom’s goal is even bigger — to build a space station of its own. The ISS is getting old and will need to come down at some point. NASA has said that it would eventually get out of the space station business — and outsource that to the private sector as well. Axiom is one of the leading candidates to build the successor.</w:t>
      </w:r>
      <w:r>
        <w:rPr>
          <w:sz w:val="16"/>
          <w:szCs w:val="16"/>
        </w:rPr>
        <w:t xml:space="preserve"> </w:t>
      </w:r>
      <w:r w:rsidRPr="00DC51AF">
        <w:rPr>
          <w:rStyle w:val="StyleUnderline"/>
        </w:rPr>
        <w:t xml:space="preserve">If Axiom is successful, it could then proceed to its </w:t>
      </w:r>
      <w:proofErr w:type="gramStart"/>
      <w:r w:rsidRPr="00DC51AF">
        <w:rPr>
          <w:rStyle w:val="StyleUnderline"/>
        </w:rPr>
        <w:t>ultimate goal</w:t>
      </w:r>
      <w:proofErr w:type="gramEnd"/>
      <w:r w:rsidRPr="00DC51AF">
        <w:rPr>
          <w:rStyle w:val="StyleUnderline"/>
        </w:rPr>
        <w:t xml:space="preserve">: </w:t>
      </w:r>
      <w:r w:rsidRPr="00E27F3B">
        <w:rPr>
          <w:rStyle w:val="StyleUnderline"/>
          <w:highlight w:val="green"/>
        </w:rPr>
        <w:t>charter missions of private citizens</w:t>
      </w:r>
      <w:r w:rsidRPr="00DC51AF">
        <w:rPr>
          <w:rStyle w:val="StyleUnderline"/>
        </w:rPr>
        <w:t xml:space="preserve">, flying on </w:t>
      </w:r>
      <w:r w:rsidRPr="00E27F3B">
        <w:rPr>
          <w:rStyle w:val="StyleUnderline"/>
          <w:highlight w:val="green"/>
        </w:rPr>
        <w:t>private rockets to a private space station</w:t>
      </w:r>
      <w:r w:rsidRPr="00DC51AF">
        <w:rPr>
          <w:rStyle w:val="StyleUnderline"/>
        </w:rPr>
        <w:t xml:space="preserve"> with </w:t>
      </w:r>
      <w:r w:rsidRPr="00E27F3B">
        <w:rPr>
          <w:rStyle w:val="StyleUnderline"/>
          <w:highlight w:val="green"/>
        </w:rPr>
        <w:t>little</w:t>
      </w:r>
      <w:r w:rsidRPr="00DC51AF">
        <w:rPr>
          <w:rStyle w:val="StyleUnderline"/>
        </w:rPr>
        <w:t xml:space="preserve"> to no </w:t>
      </w:r>
      <w:r w:rsidRPr="00E27F3B">
        <w:rPr>
          <w:rStyle w:val="StyleUnderline"/>
          <w:highlight w:val="green"/>
        </w:rPr>
        <w:t>involvement from NASA.</w:t>
      </w:r>
    </w:p>
    <w:p w14:paraId="41D5B64B" w14:textId="418772BF" w:rsidR="00CA5293" w:rsidRPr="00CA5293" w:rsidRDefault="00CA5293" w:rsidP="00CA5293">
      <w:pPr>
        <w:pStyle w:val="Heading3"/>
        <w:rPr>
          <w:rFonts w:asciiTheme="majorHAnsi" w:hAnsiTheme="majorHAnsi" w:cstheme="majorHAnsi"/>
        </w:rPr>
      </w:pPr>
      <w:r w:rsidRPr="00CA5293">
        <w:rPr>
          <w:rFonts w:asciiTheme="majorHAnsi" w:hAnsiTheme="majorHAnsi" w:cstheme="majorHAnsi"/>
        </w:rPr>
        <w:t>---Cap Good</w:t>
      </w:r>
    </w:p>
    <w:p w14:paraId="3EBF3D8D" w14:textId="77777777" w:rsidR="00CA5293" w:rsidRPr="00CA5293" w:rsidRDefault="00CA5293" w:rsidP="00CA5293">
      <w:pPr>
        <w:pStyle w:val="Heading4"/>
        <w:rPr>
          <w:rFonts w:asciiTheme="majorHAnsi" w:hAnsiTheme="majorHAnsi" w:cstheme="majorHAnsi"/>
        </w:rPr>
      </w:pPr>
      <w:bookmarkStart w:id="3" w:name="_Hlk64203125"/>
      <w:r w:rsidRPr="00CA5293">
        <w:rPr>
          <w:rFonts w:asciiTheme="majorHAnsi" w:hAnsiTheme="majorHAnsi" w:cstheme="majorHAnsi"/>
        </w:rPr>
        <w:t xml:space="preserve">1---Cap sustainable---profit motive drives tech innovation and makes resources infinite---only way to solve environmental collapse and extinction. </w:t>
      </w:r>
    </w:p>
    <w:p w14:paraId="49A9300D" w14:textId="77777777" w:rsidR="00CA5293" w:rsidRPr="00CA5293" w:rsidRDefault="00CA5293" w:rsidP="00CA5293">
      <w:pPr>
        <w:rPr>
          <w:rFonts w:asciiTheme="majorHAnsi" w:hAnsiTheme="majorHAnsi" w:cstheme="majorHAnsi"/>
        </w:rPr>
      </w:pPr>
      <w:r w:rsidRPr="00CA5293">
        <w:rPr>
          <w:rStyle w:val="Style13ptBold"/>
          <w:rFonts w:asciiTheme="majorHAnsi" w:hAnsiTheme="majorHAnsi" w:cstheme="majorHAnsi"/>
        </w:rPr>
        <w:t>McAfee 19</w:t>
      </w:r>
      <w:r w:rsidRPr="00CA5293">
        <w:rPr>
          <w:rFonts w:asciiTheme="majorHAnsi" w:hAnsiTheme="majorHAnsi" w:cstheme="maj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CA5293">
        <w:rPr>
          <w:rFonts w:asciiTheme="majorHAnsi" w:hAnsiTheme="majorHAnsi" w:cstheme="majorHAnsi"/>
          <w:i/>
        </w:rPr>
        <w:t>More from Less: The Surprising Story of How We Learned to Prosper Using Fewer Resources—and What Happens Next</w:t>
      </w:r>
      <w:r w:rsidRPr="00CA5293">
        <w:rPr>
          <w:rFonts w:asciiTheme="majorHAnsi" w:hAnsiTheme="majorHAnsi" w:cstheme="majorHAnsi"/>
        </w:rPr>
        <w:t xml:space="preserve">, Chapter 14, </w:t>
      </w:r>
      <w:proofErr w:type="spellStart"/>
      <w:r w:rsidRPr="00CA5293">
        <w:rPr>
          <w:rFonts w:asciiTheme="majorHAnsi" w:hAnsiTheme="majorHAnsi" w:cstheme="majorHAnsi"/>
        </w:rPr>
        <w:t>pg</w:t>
      </w:r>
      <w:proofErr w:type="spellEnd"/>
      <w:r w:rsidRPr="00CA5293">
        <w:rPr>
          <w:rFonts w:asciiTheme="majorHAnsi" w:hAnsiTheme="majorHAnsi" w:cstheme="majorHAnsi"/>
        </w:rPr>
        <w:t xml:space="preserve"> 278-292, Kindle, </w:t>
      </w:r>
      <w:proofErr w:type="spellStart"/>
      <w:r w:rsidRPr="00CA5293">
        <w:rPr>
          <w:rFonts w:asciiTheme="majorHAnsi" w:hAnsiTheme="majorHAnsi" w:cstheme="majorHAnsi"/>
        </w:rPr>
        <w:t>dml</w:t>
      </w:r>
      <w:proofErr w:type="spellEnd"/>
      <w:r w:rsidRPr="00CA5293">
        <w:rPr>
          <w:rFonts w:asciiTheme="majorHAnsi" w:hAnsiTheme="majorHAnsi" w:cstheme="majorHAnsi"/>
        </w:rPr>
        <w:t>)</w:t>
      </w:r>
    </w:p>
    <w:p w14:paraId="7AA536CA" w14:textId="77777777" w:rsidR="00CA5293" w:rsidRPr="00CA5293" w:rsidRDefault="00CA5293" w:rsidP="00CA5293">
      <w:pPr>
        <w:rPr>
          <w:rFonts w:asciiTheme="majorHAnsi" w:hAnsiTheme="majorHAnsi" w:cstheme="majorHAnsi"/>
          <w:sz w:val="16"/>
        </w:rPr>
      </w:pPr>
      <w:r w:rsidRPr="00CA5293">
        <w:rPr>
          <w:rStyle w:val="StyleUnderline"/>
          <w:rFonts w:asciiTheme="majorHAnsi" w:hAnsiTheme="majorHAnsi" w:cstheme="majorHAnsi"/>
          <w:highlight w:val="green"/>
        </w:rPr>
        <w:t>As</w:t>
      </w:r>
      <w:r w:rsidRPr="00CA5293">
        <w:rPr>
          <w:rStyle w:val="StyleUnderline"/>
          <w:rFonts w:asciiTheme="majorHAnsi" w:hAnsiTheme="majorHAnsi" w:cstheme="majorHAnsi"/>
        </w:rPr>
        <w:t xml:space="preserve"> today’s </w:t>
      </w:r>
      <w:r w:rsidRPr="00CA5293">
        <w:rPr>
          <w:rStyle w:val="StyleUnderline"/>
          <w:rFonts w:asciiTheme="majorHAnsi" w:hAnsiTheme="majorHAnsi" w:cstheme="majorHAnsi"/>
          <w:highlight w:val="green"/>
        </w:rPr>
        <w:t xml:space="preserve">poor countries </w:t>
      </w:r>
      <w:r w:rsidRPr="00CA5293">
        <w:rPr>
          <w:rStyle w:val="Emphasis"/>
          <w:rFonts w:asciiTheme="majorHAnsi" w:hAnsiTheme="majorHAnsi" w:cstheme="majorHAnsi"/>
          <w:highlight w:val="green"/>
        </w:rPr>
        <w:t>get richer</w:t>
      </w:r>
      <w:r w:rsidRPr="00CA5293">
        <w:rPr>
          <w:rStyle w:val="StyleUnderline"/>
          <w:rFonts w:asciiTheme="majorHAnsi" w:hAnsiTheme="majorHAnsi" w:cstheme="majorHAnsi"/>
        </w:rPr>
        <w:t xml:space="preserve">, their </w:t>
      </w:r>
      <w:r w:rsidRPr="00CA5293">
        <w:rPr>
          <w:rStyle w:val="StyleUnderline"/>
          <w:rFonts w:asciiTheme="majorHAnsi" w:hAnsiTheme="majorHAnsi" w:cstheme="majorHAnsi"/>
          <w:highlight w:val="green"/>
        </w:rPr>
        <w:t>institutions</w:t>
      </w:r>
      <w:r w:rsidRPr="00CA5293">
        <w:rPr>
          <w:rStyle w:val="StyleUnderline"/>
          <w:rFonts w:asciiTheme="majorHAnsi" w:hAnsiTheme="majorHAnsi" w:cstheme="majorHAnsi"/>
        </w:rPr>
        <w:t xml:space="preserve"> will </w:t>
      </w:r>
      <w:proofErr w:type="gramStart"/>
      <w:r w:rsidRPr="00CA5293">
        <w:rPr>
          <w:rStyle w:val="Emphasis"/>
          <w:rFonts w:asciiTheme="majorHAnsi" w:hAnsiTheme="majorHAnsi" w:cstheme="majorHAnsi"/>
          <w:highlight w:val="green"/>
        </w:rPr>
        <w:t>improve</w:t>
      </w:r>
      <w:proofErr w:type="gramEnd"/>
      <w:r w:rsidRPr="00CA5293">
        <w:rPr>
          <w:rStyle w:val="StyleUnderline"/>
          <w:rFonts w:asciiTheme="majorHAnsi" w:hAnsiTheme="majorHAnsi" w:cstheme="majorHAnsi"/>
        </w:rPr>
        <w:t xml:space="preserve"> and most will eventually go through</w:t>
      </w:r>
      <w:r w:rsidRPr="00CA5293">
        <w:rPr>
          <w:rFonts w:asciiTheme="majorHAnsi" w:hAnsiTheme="majorHAnsi" w:cstheme="majorHAnsi"/>
          <w:sz w:val="16"/>
        </w:rPr>
        <w:t xml:space="preserve"> what Ricardo Hausmann calls "</w:t>
      </w:r>
      <w:r w:rsidRPr="00CA5293">
        <w:rPr>
          <w:rStyle w:val="StyleUnderline"/>
          <w:rFonts w:asciiTheme="majorHAnsi" w:hAnsiTheme="majorHAnsi" w:cstheme="majorHAnsi"/>
        </w:rPr>
        <w:t xml:space="preserve">the </w:t>
      </w:r>
      <w:r w:rsidRPr="00CA5293">
        <w:rPr>
          <w:rStyle w:val="Emphasis"/>
          <w:rFonts w:asciiTheme="majorHAnsi" w:hAnsiTheme="majorHAnsi" w:cstheme="majorHAnsi"/>
        </w:rPr>
        <w:t>capitalist makeover of production</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This makeover </w:t>
      </w:r>
      <w:r w:rsidRPr="00CA5293">
        <w:rPr>
          <w:rStyle w:val="Emphasis"/>
          <w:rFonts w:asciiTheme="majorHAnsi" w:hAnsiTheme="majorHAnsi" w:cstheme="majorHAnsi"/>
        </w:rPr>
        <w:t>doesn't enslave people</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nor</w:t>
      </w:r>
      <w:r w:rsidRPr="00CA5293">
        <w:rPr>
          <w:rStyle w:val="StyleUnderline"/>
          <w:rFonts w:asciiTheme="majorHAnsi" w:hAnsiTheme="majorHAnsi" w:cstheme="majorHAnsi"/>
        </w:rPr>
        <w:t xml:space="preserve"> does it </w:t>
      </w:r>
      <w:r w:rsidRPr="00CA5293">
        <w:rPr>
          <w:rStyle w:val="Emphasis"/>
          <w:rFonts w:asciiTheme="majorHAnsi" w:hAnsiTheme="majorHAnsi" w:cstheme="majorHAnsi"/>
        </w:rPr>
        <w:t>befoul the earth</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As today’s poor get richer, they'll consume </w:t>
      </w:r>
      <w:r w:rsidRPr="00CA5293">
        <w:rPr>
          <w:rStyle w:val="Emphasis"/>
          <w:rFonts w:asciiTheme="majorHAnsi" w:hAnsiTheme="majorHAnsi" w:cstheme="majorHAnsi"/>
        </w:rPr>
        <w:t>more</w:t>
      </w:r>
      <w:r w:rsidRPr="00CA5293">
        <w:rPr>
          <w:rStyle w:val="StyleUnderline"/>
          <w:rFonts w:asciiTheme="majorHAnsi" w:hAnsiTheme="majorHAnsi" w:cstheme="majorHAnsi"/>
        </w:rPr>
        <w:t xml:space="preserve">, but they'll also consume </w:t>
      </w:r>
      <w:r w:rsidRPr="00CA5293">
        <w:rPr>
          <w:rStyle w:val="Emphasis"/>
          <w:rFonts w:asciiTheme="majorHAnsi" w:hAnsiTheme="majorHAnsi" w:cstheme="majorHAnsi"/>
        </w:rPr>
        <w:t>much differently</w:t>
      </w:r>
      <w:r w:rsidRPr="00CA5293">
        <w:rPr>
          <w:rFonts w:asciiTheme="majorHAnsi" w:hAnsiTheme="majorHAnsi" w:cstheme="majorHAnsi"/>
          <w:sz w:val="16"/>
        </w:rPr>
        <w:t xml:space="preserve"> from earlier generations. </w:t>
      </w:r>
      <w:r w:rsidRPr="00CA5293">
        <w:rPr>
          <w:rStyle w:val="StyleUnderline"/>
          <w:rFonts w:asciiTheme="majorHAnsi" w:hAnsiTheme="majorHAnsi" w:cstheme="majorHAnsi"/>
        </w:rPr>
        <w:t xml:space="preserve">They </w:t>
      </w:r>
      <w:r w:rsidRPr="00CA5293">
        <w:rPr>
          <w:rStyle w:val="Emphasis"/>
          <w:rFonts w:asciiTheme="majorHAnsi" w:hAnsiTheme="majorHAnsi" w:cstheme="majorHAnsi"/>
        </w:rPr>
        <w:t>won't read physical newspapers</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magazines</w:t>
      </w:r>
      <w:r w:rsidRPr="00CA5293">
        <w:rPr>
          <w:rStyle w:val="StyleUnderline"/>
          <w:rFonts w:asciiTheme="majorHAnsi" w:hAnsiTheme="majorHAnsi" w:cstheme="majorHAnsi"/>
        </w:rPr>
        <w:t xml:space="preserve">. They'll get a </w:t>
      </w:r>
      <w:r w:rsidRPr="00CA5293">
        <w:rPr>
          <w:rStyle w:val="Emphasis"/>
          <w:rFonts w:asciiTheme="majorHAnsi" w:hAnsiTheme="majorHAnsi" w:cstheme="majorHAnsi"/>
        </w:rPr>
        <w:t>great deal</w:t>
      </w:r>
      <w:r w:rsidRPr="00CA5293">
        <w:rPr>
          <w:rStyle w:val="StyleUnderline"/>
          <w:rFonts w:asciiTheme="majorHAnsi" w:hAnsiTheme="majorHAnsi" w:cstheme="majorHAnsi"/>
        </w:rPr>
        <w:t xml:space="preserve"> of their power from </w:t>
      </w:r>
      <w:r w:rsidRPr="00CA5293">
        <w:rPr>
          <w:rStyle w:val="Emphasis"/>
          <w:rFonts w:asciiTheme="majorHAnsi" w:hAnsiTheme="majorHAnsi" w:cstheme="majorHAnsi"/>
        </w:rPr>
        <w:t>renewables</w:t>
      </w:r>
      <w:r w:rsidRPr="00CA5293">
        <w:rPr>
          <w:rStyle w:val="StyleUnderline"/>
          <w:rFonts w:asciiTheme="majorHAnsi" w:hAnsiTheme="majorHAnsi" w:cstheme="majorHAnsi"/>
        </w:rPr>
        <w:t xml:space="preserve"> and</w:t>
      </w:r>
      <w:r w:rsidRPr="00CA5293">
        <w:rPr>
          <w:rFonts w:asciiTheme="majorHAnsi" w:hAnsiTheme="majorHAnsi" w:cstheme="majorHAnsi"/>
          <w:sz w:val="16"/>
        </w:rPr>
        <w:t xml:space="preserve"> (one hopes) </w:t>
      </w:r>
      <w:r w:rsidRPr="00CA5293">
        <w:rPr>
          <w:rStyle w:val="Emphasis"/>
          <w:rFonts w:asciiTheme="majorHAnsi" w:hAnsiTheme="majorHAnsi" w:cstheme="majorHAnsi"/>
        </w:rPr>
        <w:t>nuclear</w:t>
      </w:r>
      <w:r w:rsidRPr="00CA5293">
        <w:rPr>
          <w:rStyle w:val="StyleUnderline"/>
          <w:rFonts w:asciiTheme="majorHAnsi" w:hAnsiTheme="majorHAnsi" w:cstheme="majorHAnsi"/>
        </w:rPr>
        <w:t xml:space="preserve"> because these energy sources will be the </w:t>
      </w:r>
      <w:r w:rsidRPr="00CA5293">
        <w:rPr>
          <w:rStyle w:val="Emphasis"/>
          <w:rFonts w:asciiTheme="majorHAnsi" w:hAnsiTheme="majorHAnsi" w:cstheme="majorHAnsi"/>
        </w:rPr>
        <w:t>cheapest</w:t>
      </w:r>
      <w:r w:rsidRPr="00CA5293">
        <w:rPr>
          <w:rFonts w:asciiTheme="majorHAnsi" w:hAnsiTheme="majorHAnsi" w:cstheme="majorHAnsi"/>
          <w:sz w:val="16"/>
        </w:rPr>
        <w:t xml:space="preserve">. They’ll live in cities, as we saw in chapter 12; in fact, they already are. </w:t>
      </w:r>
      <w:r w:rsidRPr="00CA5293">
        <w:rPr>
          <w:rStyle w:val="StyleUnderline"/>
          <w:rFonts w:asciiTheme="majorHAnsi" w:hAnsiTheme="majorHAnsi" w:cstheme="majorHAnsi"/>
        </w:rPr>
        <w:t xml:space="preserve">They'll be </w:t>
      </w:r>
      <w:r w:rsidRPr="00CA5293">
        <w:rPr>
          <w:rStyle w:val="Emphasis"/>
          <w:rFonts w:asciiTheme="majorHAnsi" w:hAnsiTheme="majorHAnsi" w:cstheme="majorHAnsi"/>
        </w:rPr>
        <w:t>less likely to own cars</w:t>
      </w:r>
      <w:r w:rsidRPr="00CA5293">
        <w:rPr>
          <w:rFonts w:asciiTheme="majorHAnsi" w:hAnsiTheme="majorHAnsi" w:cstheme="majorHAnsi"/>
          <w:sz w:val="16"/>
        </w:rPr>
        <w:t xml:space="preserve"> because a variety of transportation options will be only a few taps away. Most important, </w:t>
      </w:r>
      <w:r w:rsidRPr="00CA5293">
        <w:rPr>
          <w:rStyle w:val="StyleUnderline"/>
          <w:rFonts w:asciiTheme="majorHAnsi" w:hAnsiTheme="majorHAnsi" w:cstheme="majorHAnsi"/>
        </w:rPr>
        <w:t xml:space="preserve">they'll come up with ideas that </w:t>
      </w:r>
      <w:r w:rsidRPr="00CA5293">
        <w:rPr>
          <w:rStyle w:val="Emphasis"/>
          <w:rFonts w:asciiTheme="majorHAnsi" w:hAnsiTheme="majorHAnsi" w:cstheme="majorHAnsi"/>
        </w:rPr>
        <w:t>keep the growth going</w:t>
      </w:r>
      <w:r w:rsidRPr="00CA5293">
        <w:rPr>
          <w:rStyle w:val="StyleUnderline"/>
          <w:rFonts w:asciiTheme="majorHAnsi" w:hAnsiTheme="majorHAnsi" w:cstheme="majorHAnsi"/>
        </w:rPr>
        <w:t xml:space="preserve">, and that benefit both </w:t>
      </w:r>
      <w:r w:rsidRPr="00CA5293">
        <w:rPr>
          <w:rStyle w:val="Emphasis"/>
          <w:rFonts w:asciiTheme="majorHAnsi" w:hAnsiTheme="majorHAnsi" w:cstheme="majorHAnsi"/>
        </w:rPr>
        <w:t>humanity</w:t>
      </w:r>
      <w:r w:rsidRPr="00CA5293">
        <w:rPr>
          <w:rStyle w:val="StyleUnderline"/>
          <w:rFonts w:asciiTheme="majorHAnsi" w:hAnsiTheme="majorHAnsi" w:cstheme="majorHAnsi"/>
        </w:rPr>
        <w:t xml:space="preserve"> and the </w:t>
      </w:r>
      <w:r w:rsidRPr="00CA5293">
        <w:rPr>
          <w:rStyle w:val="Emphasis"/>
          <w:rFonts w:asciiTheme="majorHAnsi" w:hAnsiTheme="majorHAnsi" w:cstheme="majorHAnsi"/>
        </w:rPr>
        <w:t>planet</w:t>
      </w:r>
      <w:r w:rsidRPr="00CA5293">
        <w:rPr>
          <w:rStyle w:val="StyleUnderline"/>
          <w:rFonts w:asciiTheme="majorHAnsi" w:hAnsiTheme="majorHAnsi" w:cstheme="majorHAnsi"/>
        </w:rPr>
        <w:t xml:space="preserve"> we live on</w:t>
      </w:r>
      <w:r w:rsidRPr="00CA5293">
        <w:rPr>
          <w:rFonts w:asciiTheme="majorHAnsi" w:hAnsiTheme="majorHAnsi" w:cstheme="majorHAnsi"/>
          <w:sz w:val="16"/>
        </w:rPr>
        <w:t xml:space="preserve">. Predicting exactly how technological progress will unfold is much like predicting the weather: feasible in the short term, but impossible over a longer time. </w:t>
      </w:r>
      <w:r w:rsidRPr="00CA5293">
        <w:rPr>
          <w:rStyle w:val="StyleUnderline"/>
          <w:rFonts w:asciiTheme="majorHAnsi" w:hAnsiTheme="majorHAnsi" w:cstheme="majorHAnsi"/>
        </w:rPr>
        <w:t>Great uncertainty and complexity prevent precise forecasts about</w:t>
      </w:r>
      <w:r w:rsidRPr="00CA5293">
        <w:rPr>
          <w:rFonts w:asciiTheme="majorHAnsi" w:hAnsiTheme="majorHAnsi" w:cstheme="majorHAnsi"/>
          <w:sz w:val="16"/>
        </w:rPr>
        <w:t xml:space="preserve">, for example, the </w:t>
      </w:r>
      <w:r w:rsidRPr="00CA5293">
        <w:rPr>
          <w:rStyle w:val="Emphasis"/>
          <w:rFonts w:asciiTheme="majorHAnsi" w:hAnsiTheme="majorHAnsi" w:cstheme="majorHAnsi"/>
        </w:rPr>
        <w:t>computing devices</w:t>
      </w:r>
      <w:r w:rsidRPr="00CA5293">
        <w:rPr>
          <w:rFonts w:asciiTheme="majorHAnsi" w:hAnsiTheme="majorHAnsi" w:cstheme="majorHAnsi"/>
          <w:sz w:val="16"/>
        </w:rPr>
        <w:t xml:space="preserve"> we’ll be using thirty years from now </w:t>
      </w:r>
      <w:r w:rsidRPr="00CA5293">
        <w:rPr>
          <w:rStyle w:val="StyleUnderline"/>
          <w:rFonts w:asciiTheme="majorHAnsi" w:hAnsiTheme="majorHAnsi" w:cstheme="majorHAnsi"/>
        </w:rPr>
        <w:t xml:space="preserve">or the dominant types of </w:t>
      </w:r>
      <w:r w:rsidRPr="00CA5293">
        <w:rPr>
          <w:rStyle w:val="Emphasis"/>
          <w:rFonts w:asciiTheme="majorHAnsi" w:hAnsiTheme="majorHAnsi" w:cstheme="majorHAnsi"/>
          <w:highlight w:val="green"/>
        </w:rPr>
        <w:t>a</w:t>
      </w:r>
      <w:r w:rsidRPr="00CA5293">
        <w:rPr>
          <w:rFonts w:asciiTheme="majorHAnsi" w:hAnsiTheme="majorHAnsi" w:cstheme="majorHAnsi"/>
          <w:sz w:val="16"/>
        </w:rPr>
        <w:t xml:space="preserve">rtificial </w:t>
      </w:r>
      <w:r w:rsidRPr="00CA5293">
        <w:rPr>
          <w:rStyle w:val="Emphasis"/>
          <w:rFonts w:asciiTheme="majorHAnsi" w:hAnsiTheme="majorHAnsi" w:cstheme="majorHAnsi"/>
          <w:highlight w:val="green"/>
        </w:rPr>
        <w:t>i</w:t>
      </w:r>
      <w:r w:rsidRPr="00CA5293">
        <w:rPr>
          <w:rFonts w:asciiTheme="majorHAnsi" w:hAnsiTheme="majorHAnsi" w:cstheme="majorHAnsi"/>
          <w:sz w:val="16"/>
        </w:rPr>
        <w:t xml:space="preserve">ntelligence in 2050 and beyond. </w:t>
      </w:r>
      <w:r w:rsidRPr="00CA5293">
        <w:rPr>
          <w:rStyle w:val="StyleUnderline"/>
          <w:rFonts w:asciiTheme="majorHAnsi" w:hAnsiTheme="majorHAnsi" w:cstheme="majorHAnsi"/>
        </w:rPr>
        <w:t>But</w:t>
      </w:r>
      <w:r w:rsidRPr="00CA5293">
        <w:rPr>
          <w:rFonts w:asciiTheme="majorHAnsi" w:hAnsiTheme="majorHAnsi" w:cstheme="majorHAnsi"/>
          <w:sz w:val="16"/>
        </w:rPr>
        <w:t xml:space="preserve"> even though we can't predict the weather long term, </w:t>
      </w:r>
      <w:r w:rsidRPr="00CA5293">
        <w:rPr>
          <w:rStyle w:val="StyleUnderline"/>
          <w:rFonts w:asciiTheme="majorHAnsi" w:hAnsiTheme="majorHAnsi" w:cstheme="majorHAnsi"/>
        </w:rPr>
        <w:t xml:space="preserve">we can </w:t>
      </w:r>
      <w:r w:rsidRPr="00CA5293">
        <w:rPr>
          <w:rStyle w:val="Emphasis"/>
          <w:rFonts w:asciiTheme="majorHAnsi" w:hAnsiTheme="majorHAnsi" w:cstheme="majorHAnsi"/>
          <w:highlight w:val="green"/>
        </w:rPr>
        <w:t>accurately forecast</w:t>
      </w:r>
      <w:r w:rsidRPr="00CA5293">
        <w:rPr>
          <w:rFonts w:asciiTheme="majorHAnsi" w:hAnsiTheme="majorHAnsi" w:cstheme="maj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CA5293">
        <w:rPr>
          <w:rStyle w:val="StyleUnderline"/>
          <w:rFonts w:asciiTheme="majorHAnsi" w:hAnsiTheme="majorHAnsi" w:cstheme="majorHAnsi"/>
          <w:highlight w:val="green"/>
        </w:rPr>
        <w:t>the "</w:t>
      </w:r>
      <w:r w:rsidRPr="00CA5293">
        <w:rPr>
          <w:rStyle w:val="Emphasis"/>
          <w:rFonts w:asciiTheme="majorHAnsi" w:hAnsiTheme="majorHAnsi" w:cstheme="majorHAnsi"/>
          <w:highlight w:val="green"/>
        </w:rPr>
        <w:t>climate</w:t>
      </w:r>
      <w:r w:rsidRPr="00CA5293">
        <w:rPr>
          <w:rStyle w:val="StyleUnderline"/>
          <w:rFonts w:asciiTheme="majorHAnsi" w:hAnsiTheme="majorHAnsi" w:cstheme="majorHAnsi"/>
        </w:rPr>
        <w:t xml:space="preserve">" of future technological progress by starting from the knowledge that it will be </w:t>
      </w:r>
      <w:r w:rsidRPr="00CA5293">
        <w:rPr>
          <w:rStyle w:val="Emphasis"/>
          <w:rFonts w:asciiTheme="majorHAnsi" w:hAnsiTheme="majorHAnsi" w:cstheme="majorHAnsi"/>
        </w:rPr>
        <w:t>heavily applied</w:t>
      </w:r>
      <w:r w:rsidRPr="00CA5293">
        <w:rPr>
          <w:rStyle w:val="StyleUnderline"/>
          <w:rFonts w:asciiTheme="majorHAnsi" w:hAnsiTheme="majorHAnsi" w:cstheme="majorHAnsi"/>
        </w:rPr>
        <w:t xml:space="preserve"> in the areas where it can </w:t>
      </w:r>
      <w:r w:rsidRPr="00CA5293">
        <w:rPr>
          <w:rStyle w:val="Emphasis"/>
          <w:rFonts w:asciiTheme="majorHAnsi" w:hAnsiTheme="majorHAnsi" w:cstheme="majorHAnsi"/>
        </w:rPr>
        <w:t>affect capitalism the most</w:t>
      </w:r>
      <w:r w:rsidRPr="00CA5293">
        <w:rPr>
          <w:rStyle w:val="StyleUnderline"/>
          <w:rFonts w:asciiTheme="majorHAnsi" w:hAnsiTheme="majorHAnsi" w:cstheme="majorHAnsi"/>
        </w:rPr>
        <w:t xml:space="preserve">. As we've seen </w:t>
      </w:r>
      <w:r w:rsidRPr="00CA5293">
        <w:rPr>
          <w:rStyle w:val="Emphasis"/>
          <w:rFonts w:asciiTheme="majorHAnsi" w:hAnsiTheme="majorHAnsi" w:cstheme="majorHAnsi"/>
        </w:rPr>
        <w:t>over</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over</w:t>
      </w:r>
      <w:r w:rsidRPr="00CA5293">
        <w:rPr>
          <w:rStyle w:val="StyleUnderline"/>
          <w:rFonts w:asciiTheme="majorHAnsi" w:hAnsiTheme="majorHAnsi" w:cstheme="majorHAnsi"/>
        </w:rPr>
        <w:t xml:space="preserve">, tech progress supplies opportunities to </w:t>
      </w:r>
      <w:r w:rsidRPr="00CA5293">
        <w:rPr>
          <w:rStyle w:val="Emphasis"/>
          <w:rFonts w:asciiTheme="majorHAnsi" w:hAnsiTheme="majorHAnsi" w:cstheme="majorHAnsi"/>
        </w:rPr>
        <w:t>trim costs</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improve performance</w:t>
      </w:r>
      <w:r w:rsidRPr="00CA5293">
        <w:rPr>
          <w:rStyle w:val="StyleUnderline"/>
          <w:rFonts w:asciiTheme="majorHAnsi" w:hAnsiTheme="majorHAnsi" w:cstheme="majorHAnsi"/>
        </w:rPr>
        <w:t xml:space="preserve">) via </w:t>
      </w:r>
      <w:r w:rsidRPr="00CA5293">
        <w:rPr>
          <w:rStyle w:val="Emphasis"/>
          <w:rFonts w:asciiTheme="majorHAnsi" w:hAnsiTheme="majorHAnsi" w:cstheme="majorHAnsi"/>
        </w:rPr>
        <w:t>dematerialization</w:t>
      </w:r>
      <w:r w:rsidRPr="00CA5293">
        <w:rPr>
          <w:rStyle w:val="StyleUnderline"/>
          <w:rFonts w:asciiTheme="majorHAnsi" w:hAnsiTheme="majorHAnsi" w:cstheme="majorHAnsi"/>
        </w:rPr>
        <w:t xml:space="preserve">, and capitalism </w:t>
      </w:r>
      <w:r w:rsidRPr="00CA5293">
        <w:rPr>
          <w:rStyle w:val="Emphasis"/>
          <w:rFonts w:asciiTheme="majorHAnsi" w:hAnsiTheme="majorHAnsi" w:cstheme="majorHAnsi"/>
        </w:rPr>
        <w:t>provides the motive</w:t>
      </w:r>
      <w:r w:rsidRPr="00CA5293">
        <w:rPr>
          <w:rStyle w:val="StyleUnderline"/>
          <w:rFonts w:asciiTheme="majorHAnsi" w:hAnsiTheme="majorHAnsi" w:cstheme="majorHAnsi"/>
        </w:rPr>
        <w:t xml:space="preserve"> to do so</w:t>
      </w:r>
      <w:r w:rsidRPr="00CA5293">
        <w:rPr>
          <w:rFonts w:asciiTheme="majorHAnsi" w:hAnsiTheme="majorHAnsi" w:cstheme="majorHAnsi"/>
          <w:sz w:val="16"/>
        </w:rPr>
        <w:t xml:space="preserve">. As a result, </w:t>
      </w:r>
      <w:r w:rsidRPr="00CA5293">
        <w:rPr>
          <w:rStyle w:val="StyleUnderline"/>
          <w:rFonts w:asciiTheme="majorHAnsi" w:hAnsiTheme="majorHAnsi" w:cstheme="majorHAnsi"/>
        </w:rPr>
        <w:t>the Second Enlightenment</w:t>
      </w:r>
      <w:r w:rsidRPr="00CA5293">
        <w:rPr>
          <w:rFonts w:asciiTheme="majorHAnsi" w:hAnsiTheme="majorHAnsi" w:cstheme="majorHAnsi"/>
          <w:sz w:val="16"/>
        </w:rPr>
        <w:t xml:space="preserve"> will continue as we move deeper into the twenty-first century. I'm confident that it </w:t>
      </w:r>
      <w:r w:rsidRPr="00CA5293">
        <w:rPr>
          <w:rStyle w:val="StyleUnderline"/>
          <w:rFonts w:asciiTheme="majorHAnsi" w:hAnsiTheme="majorHAnsi" w:cstheme="majorHAnsi"/>
        </w:rPr>
        <w:t xml:space="preserve">will </w:t>
      </w:r>
      <w:r w:rsidRPr="00CA5293">
        <w:rPr>
          <w:rStyle w:val="Emphasis"/>
          <w:rFonts w:asciiTheme="majorHAnsi" w:hAnsiTheme="majorHAnsi" w:cstheme="majorHAnsi"/>
        </w:rPr>
        <w:t>accelerate</w:t>
      </w:r>
      <w:r w:rsidRPr="00CA5293">
        <w:rPr>
          <w:rStyle w:val="StyleUnderline"/>
          <w:rFonts w:asciiTheme="majorHAnsi" w:hAnsiTheme="majorHAnsi" w:cstheme="majorHAnsi"/>
        </w:rPr>
        <w:t xml:space="preserve"> as digital technologies </w:t>
      </w:r>
      <w:r w:rsidRPr="00CA5293">
        <w:rPr>
          <w:rStyle w:val="Emphasis"/>
          <w:rFonts w:asciiTheme="majorHAnsi" w:hAnsiTheme="majorHAnsi" w:cstheme="majorHAnsi"/>
        </w:rPr>
        <w:t>continue to improve</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multiply</w:t>
      </w:r>
      <w:r w:rsidRPr="00CA5293">
        <w:rPr>
          <w:rStyle w:val="StyleUnderline"/>
          <w:rFonts w:asciiTheme="majorHAnsi" w:hAnsiTheme="majorHAnsi" w:cstheme="majorHAnsi"/>
        </w:rPr>
        <w:t xml:space="preserve"> and global competition </w:t>
      </w:r>
      <w:r w:rsidRPr="00CA5293">
        <w:rPr>
          <w:rStyle w:val="Emphasis"/>
          <w:rFonts w:asciiTheme="majorHAnsi" w:hAnsiTheme="majorHAnsi" w:cstheme="majorHAnsi"/>
        </w:rPr>
        <w:t>continues to increase</w:t>
      </w:r>
      <w:r w:rsidRPr="00CA5293">
        <w:rPr>
          <w:rFonts w:asciiTheme="majorHAnsi" w:hAnsiTheme="majorHAnsi" w:cstheme="maj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CA5293">
        <w:rPr>
          <w:rStyle w:val="StyleUnderline"/>
          <w:rFonts w:asciiTheme="majorHAnsi" w:hAnsiTheme="majorHAnsi" w:cstheme="majorHAnsi"/>
        </w:rPr>
        <w:t xml:space="preserve">As </w:t>
      </w:r>
      <w:r w:rsidRPr="00CA5293">
        <w:rPr>
          <w:rStyle w:val="Emphasis"/>
          <w:rFonts w:asciiTheme="majorHAnsi" w:hAnsiTheme="majorHAnsi" w:cstheme="majorHAnsi"/>
          <w:highlight w:val="green"/>
        </w:rPr>
        <w:t>3-D printing</w:t>
      </w:r>
      <w:r w:rsidRPr="00CA5293">
        <w:rPr>
          <w:rStyle w:val="Emphasis"/>
          <w:rFonts w:asciiTheme="majorHAnsi" w:hAnsiTheme="majorHAnsi" w:cstheme="majorHAnsi"/>
        </w:rPr>
        <w:t xml:space="preserve"> improves</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becomes cheaper</w:t>
      </w:r>
      <w:r w:rsidRPr="00CA5293">
        <w:rPr>
          <w:rStyle w:val="StyleUnderline"/>
          <w:rFonts w:asciiTheme="majorHAnsi" w:hAnsiTheme="majorHAnsi" w:cstheme="majorHAnsi"/>
        </w:rPr>
        <w:t>, it will spread to</w:t>
      </w:r>
      <w:r w:rsidRPr="00CA5293">
        <w:rPr>
          <w:rFonts w:asciiTheme="majorHAnsi" w:hAnsiTheme="majorHAnsi" w:cstheme="majorHAnsi"/>
          <w:sz w:val="16"/>
        </w:rPr>
        <w:t xml:space="preserve"> automobile engine blocks, manifolds and other complicated arrangements of pipes, airplane struts and wings, and </w:t>
      </w:r>
      <w:r w:rsidRPr="00CA5293">
        <w:rPr>
          <w:rStyle w:val="Emphasis"/>
          <w:rFonts w:asciiTheme="majorHAnsi" w:hAnsiTheme="majorHAnsi" w:cstheme="majorHAnsi"/>
        </w:rPr>
        <w:t>countless other parts</w:t>
      </w:r>
      <w:r w:rsidRPr="00CA5293">
        <w:rPr>
          <w:rStyle w:val="StyleUnderline"/>
          <w:rFonts w:asciiTheme="majorHAnsi" w:hAnsiTheme="majorHAnsi" w:cstheme="majorHAnsi"/>
        </w:rPr>
        <w:t xml:space="preserve">. Because 3-D printing </w:t>
      </w:r>
      <w:r w:rsidRPr="00CA5293">
        <w:rPr>
          <w:rStyle w:val="StyleUnderline"/>
          <w:rFonts w:asciiTheme="majorHAnsi" w:hAnsiTheme="majorHAnsi" w:cstheme="majorHAnsi"/>
          <w:highlight w:val="green"/>
        </w:rPr>
        <w:t>generates</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 xml:space="preserve">virtually </w:t>
      </w:r>
      <w:r w:rsidRPr="00CA5293">
        <w:rPr>
          <w:rStyle w:val="Emphasis"/>
          <w:rFonts w:asciiTheme="majorHAnsi" w:hAnsiTheme="majorHAnsi" w:cstheme="majorHAnsi"/>
          <w:highlight w:val="green"/>
        </w:rPr>
        <w:t>no waste</w:t>
      </w:r>
      <w:r w:rsidRPr="00CA5293">
        <w:rPr>
          <w:rStyle w:val="StyleUnderline"/>
          <w:rFonts w:asciiTheme="majorHAnsi" w:hAnsiTheme="majorHAnsi" w:cstheme="majorHAnsi"/>
        </w:rPr>
        <w:t xml:space="preserve"> and doesn't require </w:t>
      </w:r>
      <w:r w:rsidRPr="00CA5293">
        <w:rPr>
          <w:rStyle w:val="Emphasis"/>
          <w:rFonts w:asciiTheme="majorHAnsi" w:hAnsiTheme="majorHAnsi" w:cstheme="majorHAnsi"/>
        </w:rPr>
        <w:t>massive molds</w:t>
      </w:r>
      <w:r w:rsidRPr="00CA5293">
        <w:rPr>
          <w:rStyle w:val="StyleUnderline"/>
          <w:rFonts w:asciiTheme="majorHAnsi" w:hAnsiTheme="majorHAnsi" w:cstheme="majorHAnsi"/>
        </w:rPr>
        <w:t xml:space="preserve">, it </w:t>
      </w:r>
      <w:r w:rsidRPr="00CA5293">
        <w:rPr>
          <w:rStyle w:val="Emphasis"/>
          <w:rFonts w:asciiTheme="majorHAnsi" w:hAnsiTheme="majorHAnsi" w:cstheme="majorHAnsi"/>
        </w:rPr>
        <w:t>accelerates dematerialization</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We'll also be building things out of </w:t>
      </w:r>
      <w:r w:rsidRPr="00CA5293">
        <w:rPr>
          <w:rStyle w:val="Emphasis"/>
          <w:rFonts w:asciiTheme="majorHAnsi" w:hAnsiTheme="majorHAnsi" w:cstheme="majorHAnsi"/>
        </w:rPr>
        <w:t>very different materials</w:t>
      </w:r>
      <w:r w:rsidRPr="00CA5293">
        <w:rPr>
          <w:rFonts w:asciiTheme="majorHAnsi" w:hAnsiTheme="majorHAnsi" w:cstheme="majorHAnsi"/>
          <w:sz w:val="16"/>
        </w:rPr>
        <w:t xml:space="preserve"> from what we're using today. </w:t>
      </w:r>
      <w:r w:rsidRPr="00CA5293">
        <w:rPr>
          <w:rStyle w:val="StyleUnderline"/>
          <w:rFonts w:asciiTheme="majorHAnsi" w:hAnsiTheme="majorHAnsi" w:cstheme="majorHAnsi"/>
        </w:rPr>
        <w:t xml:space="preserve">We're </w:t>
      </w:r>
      <w:r w:rsidRPr="00CA5293">
        <w:rPr>
          <w:rStyle w:val="Emphasis"/>
          <w:rFonts w:asciiTheme="majorHAnsi" w:hAnsiTheme="majorHAnsi" w:cstheme="majorHAnsi"/>
        </w:rPr>
        <w:t>rapidly improving</w:t>
      </w:r>
      <w:r w:rsidRPr="00CA5293">
        <w:rPr>
          <w:rStyle w:val="StyleUnderline"/>
          <w:rFonts w:asciiTheme="majorHAnsi" w:hAnsiTheme="majorHAnsi" w:cstheme="majorHAnsi"/>
        </w:rPr>
        <w:t xml:space="preserve"> our ability to use </w:t>
      </w:r>
      <w:r w:rsidRPr="00CA5293">
        <w:rPr>
          <w:rStyle w:val="Emphasis"/>
          <w:rFonts w:asciiTheme="majorHAnsi" w:hAnsiTheme="majorHAnsi" w:cstheme="majorHAnsi"/>
          <w:highlight w:val="green"/>
        </w:rPr>
        <w:t>machine learning</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massive amounts of computing power</w:t>
      </w:r>
      <w:r w:rsidRPr="00CA5293">
        <w:rPr>
          <w:rStyle w:val="StyleUnderline"/>
          <w:rFonts w:asciiTheme="majorHAnsi" w:hAnsiTheme="majorHAnsi" w:cstheme="majorHAnsi"/>
        </w:rPr>
        <w:t xml:space="preserve"> to screen the huge number of molecules available in the world. Well use this ability to </w:t>
      </w:r>
      <w:r w:rsidRPr="00CA5293">
        <w:rPr>
          <w:rStyle w:val="StyleUnderline"/>
          <w:rFonts w:asciiTheme="majorHAnsi" w:hAnsiTheme="majorHAnsi" w:cstheme="majorHAnsi"/>
          <w:highlight w:val="green"/>
        </w:rPr>
        <w:t>determine</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 xml:space="preserve">which </w:t>
      </w:r>
      <w:r w:rsidRPr="00CA5293">
        <w:rPr>
          <w:rStyle w:val="Emphasis"/>
          <w:rFonts w:asciiTheme="majorHAnsi" w:hAnsiTheme="majorHAnsi" w:cstheme="majorHAnsi"/>
          <w:highlight w:val="green"/>
        </w:rPr>
        <w:t>substances</w:t>
      </w:r>
      <w:r w:rsidRPr="00CA5293">
        <w:rPr>
          <w:rStyle w:val="Emphasis"/>
          <w:rFonts w:asciiTheme="majorHAnsi" w:hAnsiTheme="majorHAnsi" w:cstheme="majorHAnsi"/>
        </w:rPr>
        <w:t xml:space="preserve"> would be best</w:t>
      </w:r>
      <w:r w:rsidRPr="00CA5293">
        <w:rPr>
          <w:rStyle w:val="StyleUnderline"/>
          <w:rFonts w:asciiTheme="majorHAnsi" w:hAnsiTheme="majorHAnsi" w:cstheme="majorHAnsi"/>
        </w:rPr>
        <w:t xml:space="preserve"> for making </w:t>
      </w:r>
      <w:r w:rsidRPr="00CA5293">
        <w:rPr>
          <w:rStyle w:val="Emphasis"/>
          <w:rFonts w:asciiTheme="majorHAnsi" w:hAnsiTheme="majorHAnsi" w:cstheme="majorHAnsi"/>
        </w:rPr>
        <w:t>flexible solar panels</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more efficient batteries</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other important equipment</w:t>
      </w:r>
      <w:r w:rsidRPr="00CA5293">
        <w:rPr>
          <w:rStyle w:val="StyleUnderline"/>
          <w:rFonts w:asciiTheme="majorHAnsi" w:hAnsiTheme="majorHAnsi" w:cstheme="majorHAnsi"/>
        </w:rPr>
        <w:t xml:space="preserve">. Our search for the right materials to use has so far been </w:t>
      </w:r>
      <w:r w:rsidRPr="00CA5293">
        <w:rPr>
          <w:rStyle w:val="Emphasis"/>
          <w:rFonts w:asciiTheme="majorHAnsi" w:hAnsiTheme="majorHAnsi" w:cstheme="majorHAnsi"/>
        </w:rPr>
        <w:t>slow</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laborious</w:t>
      </w:r>
      <w:r w:rsidRPr="00CA5293">
        <w:rPr>
          <w:rStyle w:val="StyleUnderline"/>
          <w:rFonts w:asciiTheme="majorHAnsi" w:hAnsiTheme="majorHAnsi" w:cstheme="majorHAnsi"/>
        </w:rPr>
        <w:t xml:space="preserve">. That's </w:t>
      </w:r>
      <w:r w:rsidRPr="00CA5293">
        <w:rPr>
          <w:rStyle w:val="Emphasis"/>
          <w:rFonts w:asciiTheme="majorHAnsi" w:hAnsiTheme="majorHAnsi" w:cstheme="majorHAnsi"/>
        </w:rPr>
        <w:t>about to change</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So is our ability to </w:t>
      </w:r>
      <w:r w:rsidRPr="00CA5293">
        <w:rPr>
          <w:rStyle w:val="Emphasis"/>
          <w:rFonts w:asciiTheme="majorHAnsi" w:hAnsiTheme="majorHAnsi" w:cstheme="majorHAnsi"/>
        </w:rPr>
        <w:t>understand nature's proteins</w:t>
      </w:r>
      <w:r w:rsidRPr="00CA5293">
        <w:rPr>
          <w:rStyle w:val="StyleUnderline"/>
          <w:rFonts w:asciiTheme="majorHAnsi" w:hAnsiTheme="majorHAnsi" w:cstheme="majorHAnsi"/>
        </w:rPr>
        <w:t xml:space="preserve">, and to </w:t>
      </w:r>
      <w:r w:rsidRPr="00CA5293">
        <w:rPr>
          <w:rStyle w:val="Emphasis"/>
          <w:rFonts w:asciiTheme="majorHAnsi" w:hAnsiTheme="majorHAnsi" w:cstheme="majorHAnsi"/>
        </w:rPr>
        <w:t>generate new ones</w:t>
      </w:r>
      <w:r w:rsidRPr="00CA5293">
        <w:rPr>
          <w:rFonts w:asciiTheme="majorHAnsi" w:hAnsiTheme="majorHAnsi" w:cstheme="majorHAnsi"/>
          <w:sz w:val="16"/>
        </w:rPr>
        <w:t xml:space="preserve">. All living things are </w:t>
      </w:r>
      <w:proofErr w:type="gramStart"/>
      <w:r w:rsidRPr="00CA5293">
        <w:rPr>
          <w:rFonts w:asciiTheme="majorHAnsi" w:hAnsiTheme="majorHAnsi" w:cstheme="majorHAnsi"/>
          <w:sz w:val="16"/>
        </w:rPr>
        <w:t>made out of</w:t>
      </w:r>
      <w:proofErr w:type="gramEnd"/>
      <w:r w:rsidRPr="00CA5293">
        <w:rPr>
          <w:rFonts w:asciiTheme="majorHAnsi" w:hAnsiTheme="majorHAnsi" w:cstheme="majorHAnsi"/>
          <w:sz w:val="16"/>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CA5293">
        <w:rPr>
          <w:rStyle w:val="Emphasis"/>
          <w:rFonts w:asciiTheme="majorHAnsi" w:hAnsiTheme="majorHAnsi" w:cstheme="majorHAnsi"/>
        </w:rPr>
        <w:t>digital tools</w:t>
      </w:r>
      <w:r w:rsidRPr="00CA5293">
        <w:rPr>
          <w:rFonts w:asciiTheme="majorHAnsi" w:hAnsiTheme="majorHAnsi" w:cstheme="majorHAnsi"/>
          <w:sz w:val="16"/>
        </w:rPr>
        <w:t xml:space="preserve">, we're learning quickly. In 2018, as part of a contest, the </w:t>
      </w:r>
      <w:proofErr w:type="spellStart"/>
      <w:r w:rsidRPr="00CA5293">
        <w:rPr>
          <w:rFonts w:asciiTheme="majorHAnsi" w:hAnsiTheme="majorHAnsi" w:cstheme="majorHAnsi"/>
          <w:sz w:val="16"/>
        </w:rPr>
        <w:t>AlphaFold</w:t>
      </w:r>
      <w:proofErr w:type="spellEnd"/>
      <w:r w:rsidRPr="00CA5293">
        <w:rPr>
          <w:rFonts w:asciiTheme="majorHAnsi" w:hAnsiTheme="majorHAnsi" w:cstheme="majorHAnsi"/>
          <w:sz w:val="16"/>
        </w:rPr>
        <w:t xml:space="preserve"> software developed by Google DeepMind correctly guessed the structure of twenty-five out of forty-three proteins it was shown; the second-place finisher </w:t>
      </w:r>
      <w:proofErr w:type="gramStart"/>
      <w:r w:rsidRPr="00CA5293">
        <w:rPr>
          <w:rFonts w:asciiTheme="majorHAnsi" w:hAnsiTheme="majorHAnsi" w:cstheme="majorHAnsi"/>
          <w:sz w:val="16"/>
        </w:rPr>
        <w:t>guessed correctly</w:t>
      </w:r>
      <w:proofErr w:type="gramEnd"/>
      <w:r w:rsidRPr="00CA5293">
        <w:rPr>
          <w:rFonts w:asciiTheme="majorHAnsi" w:hAnsiTheme="majorHAnsi" w:cstheme="majorHAnsi"/>
          <w:sz w:val="16"/>
        </w:rPr>
        <w:t xml:space="preserve"> three times. DeepMind cofounder </w:t>
      </w:r>
      <w:proofErr w:type="spellStart"/>
      <w:r w:rsidRPr="00CA5293">
        <w:rPr>
          <w:rFonts w:asciiTheme="majorHAnsi" w:hAnsiTheme="majorHAnsi" w:cstheme="majorHAnsi"/>
          <w:sz w:val="16"/>
        </w:rPr>
        <w:t>Demis</w:t>
      </w:r>
      <w:proofErr w:type="spellEnd"/>
      <w:r w:rsidRPr="00CA5293">
        <w:rPr>
          <w:rFonts w:asciiTheme="majorHAnsi" w:hAnsiTheme="majorHAnsi" w:cstheme="majorHAnsi"/>
          <w:sz w:val="16"/>
        </w:rPr>
        <w:t xml:space="preserve"> Hassabis says, "We [haven't] solved the protein-folding problem, this is just a first step... but we have a good </w:t>
      </w:r>
      <w:proofErr w:type="gramStart"/>
      <w:r w:rsidRPr="00CA5293">
        <w:rPr>
          <w:rFonts w:asciiTheme="majorHAnsi" w:hAnsiTheme="majorHAnsi" w:cstheme="majorHAnsi"/>
          <w:sz w:val="16"/>
        </w:rPr>
        <w:t>system</w:t>
      </w:r>
      <w:proofErr w:type="gramEnd"/>
      <w:r w:rsidRPr="00CA5293">
        <w:rPr>
          <w:rFonts w:asciiTheme="majorHAnsi" w:hAnsiTheme="majorHAnsi" w:cstheme="majorHAnsi"/>
          <w:sz w:val="16"/>
        </w:rPr>
        <w:t xml:space="preserve"> and we have a ton of ideas we haven't implemented yet." As these good ideas accumulate, they </w:t>
      </w:r>
      <w:r w:rsidRPr="00CA5293">
        <w:rPr>
          <w:rStyle w:val="StyleUnderline"/>
          <w:rFonts w:asciiTheme="majorHAnsi" w:hAnsiTheme="majorHAnsi" w:cstheme="majorHAnsi"/>
        </w:rPr>
        <w:t>might</w:t>
      </w:r>
      <w:r w:rsidRPr="00CA5293">
        <w:rPr>
          <w:rFonts w:asciiTheme="majorHAnsi" w:hAnsiTheme="majorHAnsi" w:cstheme="majorHAnsi"/>
          <w:sz w:val="16"/>
        </w:rPr>
        <w:t xml:space="preserve"> well </w:t>
      </w:r>
      <w:r w:rsidRPr="00CA5293">
        <w:rPr>
          <w:rStyle w:val="StyleUnderline"/>
          <w:rFonts w:asciiTheme="majorHAnsi" w:hAnsiTheme="majorHAnsi" w:cstheme="majorHAnsi"/>
        </w:rPr>
        <w:t xml:space="preserve">let us make </w:t>
      </w:r>
      <w:r w:rsidRPr="00CA5293">
        <w:rPr>
          <w:rStyle w:val="Emphasis"/>
          <w:rFonts w:asciiTheme="majorHAnsi" w:hAnsiTheme="majorHAnsi" w:cstheme="majorHAnsi"/>
          <w:color w:val="FF0000"/>
          <w:sz w:val="30"/>
          <w:szCs w:val="30"/>
        </w:rPr>
        <w:t>s</w:t>
      </w:r>
      <w:r w:rsidRPr="00CA5293">
        <w:rPr>
          <w:rStyle w:val="Emphasis"/>
          <w:rFonts w:asciiTheme="majorHAnsi" w:hAnsiTheme="majorHAnsi" w:cstheme="majorHAnsi"/>
          <w:color w:val="0000FF"/>
          <w:sz w:val="30"/>
          <w:szCs w:val="30"/>
        </w:rPr>
        <w:t>p</w:t>
      </w:r>
      <w:r w:rsidRPr="00CA5293">
        <w:rPr>
          <w:rStyle w:val="Emphasis"/>
          <w:rFonts w:asciiTheme="majorHAnsi" w:hAnsiTheme="majorHAnsi" w:cstheme="majorHAnsi"/>
          <w:color w:val="FF0000"/>
          <w:sz w:val="30"/>
          <w:szCs w:val="30"/>
        </w:rPr>
        <w:t>i</w:t>
      </w:r>
      <w:r w:rsidRPr="00CA5293">
        <w:rPr>
          <w:rStyle w:val="Emphasis"/>
          <w:rFonts w:asciiTheme="majorHAnsi" w:hAnsiTheme="majorHAnsi" w:cstheme="majorHAnsi"/>
          <w:color w:val="0000FF"/>
          <w:sz w:val="30"/>
          <w:szCs w:val="30"/>
        </w:rPr>
        <w:t>d</w:t>
      </w:r>
      <w:r w:rsidRPr="00CA5293">
        <w:rPr>
          <w:rStyle w:val="Emphasis"/>
          <w:rFonts w:asciiTheme="majorHAnsi" w:hAnsiTheme="majorHAnsi" w:cstheme="majorHAnsi"/>
          <w:color w:val="FF0000"/>
          <w:sz w:val="30"/>
          <w:szCs w:val="30"/>
        </w:rPr>
        <w:t>e</w:t>
      </w:r>
      <w:r w:rsidRPr="00CA5293">
        <w:rPr>
          <w:rStyle w:val="Emphasis"/>
          <w:rFonts w:asciiTheme="majorHAnsi" w:hAnsiTheme="majorHAnsi" w:cstheme="majorHAnsi"/>
          <w:color w:val="0000FF"/>
          <w:sz w:val="30"/>
          <w:szCs w:val="30"/>
        </w:rPr>
        <w:t>r</w:t>
      </w:r>
      <w:r w:rsidRPr="00CA5293">
        <w:rPr>
          <w:rStyle w:val="Emphasis"/>
          <w:rFonts w:asciiTheme="majorHAnsi" w:hAnsiTheme="majorHAnsi" w:cstheme="majorHAnsi"/>
          <w:sz w:val="30"/>
          <w:szCs w:val="30"/>
        </w:rPr>
        <w:t>-</w:t>
      </w:r>
      <w:r w:rsidRPr="00CA5293">
        <w:rPr>
          <w:rStyle w:val="Emphasis"/>
          <w:rFonts w:asciiTheme="majorHAnsi" w:hAnsiTheme="majorHAnsi" w:cstheme="majorHAnsi"/>
          <w:color w:val="FF0000"/>
          <w:sz w:val="30"/>
          <w:szCs w:val="30"/>
        </w:rPr>
        <w:t>s</w:t>
      </w:r>
      <w:r w:rsidRPr="00CA5293">
        <w:rPr>
          <w:rStyle w:val="Emphasis"/>
          <w:rFonts w:asciiTheme="majorHAnsi" w:hAnsiTheme="majorHAnsi" w:cstheme="majorHAnsi"/>
          <w:color w:val="0000FF"/>
          <w:sz w:val="30"/>
          <w:szCs w:val="30"/>
        </w:rPr>
        <w:t>t</w:t>
      </w:r>
      <w:r w:rsidRPr="00CA5293">
        <w:rPr>
          <w:rStyle w:val="Emphasis"/>
          <w:rFonts w:asciiTheme="majorHAnsi" w:hAnsiTheme="majorHAnsi" w:cstheme="majorHAnsi"/>
          <w:color w:val="FF0000"/>
          <w:sz w:val="30"/>
          <w:szCs w:val="30"/>
        </w:rPr>
        <w:t>r</w:t>
      </w:r>
      <w:r w:rsidRPr="00CA5293">
        <w:rPr>
          <w:rStyle w:val="Emphasis"/>
          <w:rFonts w:asciiTheme="majorHAnsi" w:hAnsiTheme="majorHAnsi" w:cstheme="majorHAnsi"/>
          <w:color w:val="0000FF"/>
          <w:sz w:val="30"/>
          <w:szCs w:val="30"/>
        </w:rPr>
        <w:t>e</w:t>
      </w:r>
      <w:r w:rsidRPr="00CA5293">
        <w:rPr>
          <w:rStyle w:val="Emphasis"/>
          <w:rFonts w:asciiTheme="majorHAnsi" w:hAnsiTheme="majorHAnsi" w:cstheme="majorHAnsi"/>
          <w:color w:val="FF0000"/>
          <w:sz w:val="30"/>
          <w:szCs w:val="30"/>
        </w:rPr>
        <w:t>n</w:t>
      </w:r>
      <w:r w:rsidRPr="00CA5293">
        <w:rPr>
          <w:rStyle w:val="Emphasis"/>
          <w:rFonts w:asciiTheme="majorHAnsi" w:hAnsiTheme="majorHAnsi" w:cstheme="majorHAnsi"/>
          <w:color w:val="0000FF"/>
          <w:sz w:val="30"/>
          <w:szCs w:val="30"/>
        </w:rPr>
        <w:t>g</w:t>
      </w:r>
      <w:r w:rsidRPr="00CA5293">
        <w:rPr>
          <w:rStyle w:val="Emphasis"/>
          <w:rFonts w:asciiTheme="majorHAnsi" w:hAnsiTheme="majorHAnsi" w:cstheme="majorHAnsi"/>
          <w:color w:val="FF0000"/>
          <w:sz w:val="30"/>
          <w:szCs w:val="30"/>
        </w:rPr>
        <w:t>t</w:t>
      </w:r>
      <w:r w:rsidRPr="00CA5293">
        <w:rPr>
          <w:rStyle w:val="Emphasis"/>
          <w:rFonts w:asciiTheme="majorHAnsi" w:hAnsiTheme="majorHAnsi" w:cstheme="majorHAnsi"/>
          <w:color w:val="0000FF"/>
          <w:sz w:val="30"/>
          <w:szCs w:val="30"/>
        </w:rPr>
        <w:t>h</w:t>
      </w:r>
      <w:r w:rsidRPr="00CA5293">
        <w:rPr>
          <w:rStyle w:val="StyleUnderline"/>
          <w:rFonts w:asciiTheme="majorHAnsi" w:hAnsiTheme="majorHAnsi" w:cstheme="majorHAnsi"/>
        </w:rPr>
        <w:t xml:space="preserve"> materials</w:t>
      </w:r>
      <w:r w:rsidRPr="00CA5293">
        <w:rPr>
          <w:rFonts w:asciiTheme="majorHAnsi" w:hAnsiTheme="majorHAnsi" w:cstheme="majorHAnsi"/>
          <w:sz w:val="16"/>
        </w:rPr>
        <w:t xml:space="preserve">. Energy. </w:t>
      </w:r>
      <w:r w:rsidRPr="00CA5293">
        <w:rPr>
          <w:rStyle w:val="StyleUnderline"/>
          <w:rFonts w:asciiTheme="majorHAnsi" w:hAnsiTheme="majorHAnsi" w:cstheme="majorHAnsi"/>
        </w:rPr>
        <w:t xml:space="preserve">One of humanity's </w:t>
      </w:r>
      <w:r w:rsidRPr="00CA5293">
        <w:rPr>
          <w:rStyle w:val="Emphasis"/>
          <w:rFonts w:asciiTheme="majorHAnsi" w:hAnsiTheme="majorHAnsi" w:cstheme="majorHAnsi"/>
        </w:rPr>
        <w:t>most urgent tasks</w:t>
      </w:r>
      <w:r w:rsidRPr="00CA5293">
        <w:rPr>
          <w:rFonts w:asciiTheme="majorHAnsi" w:hAnsiTheme="majorHAnsi" w:cstheme="majorHAnsi"/>
          <w:sz w:val="16"/>
        </w:rPr>
        <w:t xml:space="preserve"> in the twenty-first century </w:t>
      </w:r>
      <w:r w:rsidRPr="00CA5293">
        <w:rPr>
          <w:rStyle w:val="StyleUnderline"/>
          <w:rFonts w:asciiTheme="majorHAnsi" w:hAnsiTheme="majorHAnsi" w:cstheme="majorHAnsi"/>
        </w:rPr>
        <w:t xml:space="preserve">is </w:t>
      </w:r>
      <w:r w:rsidRPr="00CA5293">
        <w:rPr>
          <w:rStyle w:val="StyleUnderline"/>
          <w:rFonts w:asciiTheme="majorHAnsi" w:hAnsiTheme="majorHAnsi" w:cstheme="majorHAnsi"/>
          <w:highlight w:val="green"/>
        </w:rPr>
        <w:t xml:space="preserve">to </w:t>
      </w:r>
      <w:r w:rsidRPr="00CA5293">
        <w:rPr>
          <w:rStyle w:val="Emphasis"/>
          <w:rFonts w:asciiTheme="majorHAnsi" w:hAnsiTheme="majorHAnsi" w:cstheme="majorHAnsi"/>
          <w:highlight w:val="green"/>
        </w:rPr>
        <w:t>reduce</w:t>
      </w:r>
      <w:r w:rsidRPr="00CA5293">
        <w:rPr>
          <w:rStyle w:val="Emphasis"/>
          <w:rFonts w:asciiTheme="majorHAnsi" w:hAnsiTheme="majorHAnsi" w:cstheme="majorHAnsi"/>
        </w:rPr>
        <w:t xml:space="preserve"> greenhouse gas </w:t>
      </w:r>
      <w:r w:rsidRPr="00CA5293">
        <w:rPr>
          <w:rStyle w:val="Emphasis"/>
          <w:rFonts w:asciiTheme="majorHAnsi" w:hAnsiTheme="majorHAnsi" w:cstheme="majorHAnsi"/>
          <w:highlight w:val="green"/>
        </w:rPr>
        <w:t>emissions</w:t>
      </w:r>
      <w:r w:rsidRPr="00CA5293">
        <w:rPr>
          <w:rStyle w:val="StyleUnderline"/>
          <w:rFonts w:asciiTheme="majorHAnsi" w:hAnsiTheme="majorHAnsi" w:cstheme="majorHAnsi"/>
        </w:rPr>
        <w:t xml:space="preserve">. Two ways to do this are to become </w:t>
      </w:r>
      <w:r w:rsidRPr="00CA5293">
        <w:rPr>
          <w:rStyle w:val="Emphasis"/>
          <w:rFonts w:asciiTheme="majorHAnsi" w:hAnsiTheme="majorHAnsi" w:cstheme="majorHAnsi"/>
          <w:highlight w:val="green"/>
        </w:rPr>
        <w:t>more efficient</w:t>
      </w:r>
      <w:r w:rsidRPr="00CA5293">
        <w:rPr>
          <w:rStyle w:val="StyleUnderline"/>
          <w:rFonts w:asciiTheme="majorHAnsi" w:hAnsiTheme="majorHAnsi" w:cstheme="majorHAnsi"/>
        </w:rPr>
        <w:t xml:space="preserve"> in using </w:t>
      </w:r>
      <w:r w:rsidRPr="00CA5293">
        <w:rPr>
          <w:rStyle w:val="StyleUnderline"/>
          <w:rFonts w:asciiTheme="majorHAnsi" w:hAnsiTheme="majorHAnsi" w:cstheme="majorHAnsi"/>
          <w:highlight w:val="green"/>
        </w:rPr>
        <w:t>energy and</w:t>
      </w:r>
      <w:r w:rsidRPr="00CA5293">
        <w:rPr>
          <w:rStyle w:val="StyleUnderline"/>
          <w:rFonts w:asciiTheme="majorHAnsi" w:hAnsiTheme="majorHAnsi" w:cstheme="majorHAnsi"/>
        </w:rPr>
        <w:t xml:space="preserve">, when generating it, to </w:t>
      </w:r>
      <w:r w:rsidRPr="00CA5293">
        <w:rPr>
          <w:rStyle w:val="Emphasis"/>
          <w:rFonts w:asciiTheme="majorHAnsi" w:hAnsiTheme="majorHAnsi" w:cstheme="majorHAnsi"/>
          <w:highlight w:val="green"/>
        </w:rPr>
        <w:t>shift away</w:t>
      </w:r>
      <w:r w:rsidRPr="00CA5293">
        <w:rPr>
          <w:rStyle w:val="StyleUnderline"/>
          <w:rFonts w:asciiTheme="majorHAnsi" w:hAnsiTheme="majorHAnsi" w:cstheme="majorHAnsi"/>
        </w:rPr>
        <w:t xml:space="preserve"> from carbon-emitting fossil fuels. </w:t>
      </w:r>
      <w:r w:rsidRPr="00CA5293">
        <w:rPr>
          <w:rStyle w:val="StyleUnderline"/>
          <w:rFonts w:asciiTheme="majorHAnsi" w:hAnsiTheme="majorHAnsi" w:cstheme="majorHAnsi"/>
          <w:highlight w:val="green"/>
        </w:rPr>
        <w:t>Digital tools</w:t>
      </w:r>
      <w:r w:rsidRPr="00CA5293">
        <w:rPr>
          <w:rStyle w:val="StyleUnderline"/>
          <w:rFonts w:asciiTheme="majorHAnsi" w:hAnsiTheme="majorHAnsi" w:cstheme="majorHAnsi"/>
        </w:rPr>
        <w:t xml:space="preserve"> will </w:t>
      </w:r>
      <w:r w:rsidRPr="00CA5293">
        <w:rPr>
          <w:rStyle w:val="Emphasis"/>
          <w:rFonts w:asciiTheme="majorHAnsi" w:hAnsiTheme="majorHAnsi" w:cstheme="majorHAnsi"/>
        </w:rPr>
        <w:t>help greatly</w:t>
      </w:r>
      <w:r w:rsidRPr="00CA5293">
        <w:rPr>
          <w:rStyle w:val="StyleUnderline"/>
          <w:rFonts w:asciiTheme="majorHAnsi" w:hAnsiTheme="majorHAnsi" w:cstheme="majorHAnsi"/>
        </w:rPr>
        <w:t xml:space="preserve"> with both</w:t>
      </w:r>
      <w:r w:rsidRPr="00CA5293">
        <w:rPr>
          <w:rFonts w:asciiTheme="majorHAnsi" w:hAnsiTheme="majorHAnsi" w:cstheme="majorHAnsi"/>
          <w:sz w:val="16"/>
        </w:rPr>
        <w:t xml:space="preserve">. </w:t>
      </w:r>
      <w:r w:rsidRPr="00CA5293">
        <w:rPr>
          <w:rStyle w:val="Emphasis"/>
          <w:rFonts w:asciiTheme="majorHAnsi" w:hAnsiTheme="majorHAnsi" w:cstheme="majorHAnsi"/>
        </w:rPr>
        <w:t>Several groups have recently shown</w:t>
      </w:r>
      <w:r w:rsidRPr="00CA5293">
        <w:rPr>
          <w:rStyle w:val="StyleUnderline"/>
          <w:rFonts w:asciiTheme="majorHAnsi" w:hAnsiTheme="majorHAnsi" w:cstheme="majorHAnsi"/>
        </w:rPr>
        <w:t xml:space="preserve"> that they can combine machine learning and other techniques to </w:t>
      </w:r>
      <w:r w:rsidRPr="00CA5293">
        <w:rPr>
          <w:rStyle w:val="Emphasis"/>
          <w:rFonts w:asciiTheme="majorHAnsi" w:hAnsiTheme="majorHAnsi" w:cstheme="majorHAnsi"/>
          <w:highlight w:val="green"/>
        </w:rPr>
        <w:t>increase</w:t>
      </w:r>
      <w:r w:rsidRPr="00CA5293">
        <w:rPr>
          <w:rStyle w:val="Emphasis"/>
          <w:rFonts w:asciiTheme="majorHAnsi" w:hAnsiTheme="majorHAnsi" w:cstheme="majorHAnsi"/>
        </w:rPr>
        <w:t xml:space="preserve"> the energy </w:t>
      </w:r>
      <w:r w:rsidRPr="00CA5293">
        <w:rPr>
          <w:rStyle w:val="Emphasis"/>
          <w:rFonts w:asciiTheme="majorHAnsi" w:hAnsiTheme="majorHAnsi" w:cstheme="majorHAnsi"/>
          <w:highlight w:val="green"/>
        </w:rPr>
        <w:t>efficiency</w:t>
      </w:r>
      <w:r w:rsidRPr="00CA5293">
        <w:rPr>
          <w:rStyle w:val="StyleUnderline"/>
          <w:rFonts w:asciiTheme="majorHAnsi" w:hAnsiTheme="majorHAnsi" w:cstheme="majorHAnsi"/>
          <w:highlight w:val="green"/>
        </w:rPr>
        <w:t xml:space="preserve"> </w:t>
      </w:r>
      <w:r w:rsidRPr="00CA5293">
        <w:rPr>
          <w:rStyle w:val="StyleUnderline"/>
          <w:rFonts w:asciiTheme="majorHAnsi" w:hAnsiTheme="majorHAnsi" w:cstheme="majorHAnsi"/>
        </w:rPr>
        <w:t xml:space="preserve">of data centers by as much as </w:t>
      </w:r>
      <w:r w:rsidRPr="00CA5293">
        <w:rPr>
          <w:rStyle w:val="Emphasis"/>
          <w:rFonts w:asciiTheme="majorHAnsi" w:hAnsiTheme="majorHAnsi" w:cstheme="majorHAnsi"/>
        </w:rPr>
        <w:t>30 percent</w:t>
      </w:r>
      <w:r w:rsidRPr="00CA5293">
        <w:rPr>
          <w:rFonts w:asciiTheme="majorHAnsi" w:hAnsiTheme="majorHAnsi" w:cstheme="majorHAnsi"/>
          <w:sz w:val="16"/>
        </w:rPr>
        <w:t xml:space="preserve">. This large improvement matters for two reasons. First, </w:t>
      </w:r>
      <w:r w:rsidRPr="00CA5293">
        <w:rPr>
          <w:rStyle w:val="StyleUnderline"/>
          <w:rFonts w:asciiTheme="majorHAnsi" w:hAnsiTheme="majorHAnsi" w:cstheme="majorHAnsi"/>
        </w:rPr>
        <w:t xml:space="preserve">data centers are </w:t>
      </w:r>
      <w:r w:rsidRPr="00CA5293">
        <w:rPr>
          <w:rStyle w:val="Emphasis"/>
          <w:rFonts w:asciiTheme="majorHAnsi" w:hAnsiTheme="majorHAnsi" w:cstheme="majorHAnsi"/>
        </w:rPr>
        <w:t>heavy users</w:t>
      </w:r>
      <w:r w:rsidRPr="00CA5293">
        <w:rPr>
          <w:rStyle w:val="StyleUnderline"/>
          <w:rFonts w:asciiTheme="majorHAnsi" w:hAnsiTheme="majorHAnsi" w:cstheme="majorHAnsi"/>
        </w:rPr>
        <w:t xml:space="preserve"> of energy</w:t>
      </w:r>
      <w:r w:rsidRPr="00CA5293">
        <w:rPr>
          <w:rFonts w:asciiTheme="majorHAnsi" w:hAnsiTheme="majorHAnsi" w:cstheme="majorHAnsi"/>
          <w:sz w:val="16"/>
        </w:rPr>
        <w:t xml:space="preserve">, accounting for about 1 percent of global electricity demand. </w:t>
      </w:r>
      <w:proofErr w:type="gramStart"/>
      <w:r w:rsidRPr="00CA5293">
        <w:rPr>
          <w:rFonts w:asciiTheme="majorHAnsi" w:hAnsiTheme="majorHAnsi" w:cstheme="majorHAnsi"/>
          <w:sz w:val="16"/>
        </w:rPr>
        <w:t>So</w:t>
      </w:r>
      <w:proofErr w:type="gramEnd"/>
      <w:r w:rsidRPr="00CA5293">
        <w:rPr>
          <w:rFonts w:asciiTheme="majorHAnsi" w:hAnsiTheme="majorHAnsi" w:cstheme="majorHAnsi"/>
          <w:sz w:val="16"/>
        </w:rPr>
        <w:t xml:space="preserve"> efficiencies in these facilities help. Second, and more important, </w:t>
      </w:r>
      <w:r w:rsidRPr="00CA5293">
        <w:rPr>
          <w:rStyle w:val="StyleUnderline"/>
          <w:rFonts w:asciiTheme="majorHAnsi" w:hAnsiTheme="majorHAnsi" w:cstheme="majorHAnsi"/>
        </w:rPr>
        <w:t xml:space="preserve">these gains indicate </w:t>
      </w:r>
      <w:r w:rsidRPr="00CA5293">
        <w:rPr>
          <w:rStyle w:val="Emphasis"/>
          <w:rFonts w:asciiTheme="majorHAnsi" w:hAnsiTheme="majorHAnsi" w:cstheme="majorHAnsi"/>
        </w:rPr>
        <w:t>how much</w:t>
      </w:r>
      <w:r w:rsidRPr="00CA5293">
        <w:rPr>
          <w:rStyle w:val="StyleUnderline"/>
          <w:rFonts w:asciiTheme="majorHAnsi" w:hAnsiTheme="majorHAnsi" w:cstheme="majorHAnsi"/>
        </w:rPr>
        <w:t xml:space="preserve"> the energy use of </w:t>
      </w:r>
      <w:r w:rsidRPr="00CA5293">
        <w:rPr>
          <w:rStyle w:val="Emphasis"/>
          <w:rFonts w:asciiTheme="majorHAnsi" w:hAnsiTheme="majorHAnsi" w:cstheme="majorHAnsi"/>
        </w:rPr>
        <w:t>all our other complicated infrastructures</w:t>
      </w:r>
      <w:r w:rsidRPr="00CA5293">
        <w:rPr>
          <w:rStyle w:val="StyleUnderline"/>
          <w:rFonts w:asciiTheme="majorHAnsi" w:hAnsiTheme="majorHAnsi" w:cstheme="majorHAnsi"/>
        </w:rPr>
        <w:t xml:space="preserve">— everything from </w:t>
      </w:r>
      <w:r w:rsidRPr="00CA5293">
        <w:rPr>
          <w:rStyle w:val="Emphasis"/>
          <w:rFonts w:asciiTheme="majorHAnsi" w:hAnsiTheme="majorHAnsi" w:cstheme="majorHAnsi"/>
        </w:rPr>
        <w:t>electricity grids</w:t>
      </w:r>
      <w:r w:rsidRPr="00CA5293">
        <w:rPr>
          <w:rStyle w:val="StyleUnderline"/>
          <w:rFonts w:asciiTheme="majorHAnsi" w:hAnsiTheme="majorHAnsi" w:cstheme="majorHAnsi"/>
        </w:rPr>
        <w:t xml:space="preserve"> to </w:t>
      </w:r>
      <w:r w:rsidRPr="00CA5293">
        <w:rPr>
          <w:rStyle w:val="Emphasis"/>
          <w:rFonts w:asciiTheme="majorHAnsi" w:hAnsiTheme="majorHAnsi" w:cstheme="majorHAnsi"/>
        </w:rPr>
        <w:t>chemical plants</w:t>
      </w:r>
      <w:r w:rsidRPr="00CA5293">
        <w:rPr>
          <w:rStyle w:val="StyleUnderline"/>
          <w:rFonts w:asciiTheme="majorHAnsi" w:hAnsiTheme="majorHAnsi" w:cstheme="majorHAnsi"/>
        </w:rPr>
        <w:t xml:space="preserve"> to </w:t>
      </w:r>
      <w:r w:rsidRPr="00CA5293">
        <w:rPr>
          <w:rStyle w:val="Emphasis"/>
          <w:rFonts w:asciiTheme="majorHAnsi" w:hAnsiTheme="majorHAnsi" w:cstheme="majorHAnsi"/>
        </w:rPr>
        <w:t>steel mills</w:t>
      </w:r>
      <w:r w:rsidRPr="00CA5293">
        <w:rPr>
          <w:rStyle w:val="StyleUnderline"/>
          <w:rFonts w:asciiTheme="majorHAnsi" w:hAnsiTheme="majorHAnsi" w:cstheme="majorHAnsi"/>
        </w:rPr>
        <w:t xml:space="preserve">—can be </w:t>
      </w:r>
      <w:r w:rsidRPr="00CA5293">
        <w:rPr>
          <w:rStyle w:val="Emphasis"/>
          <w:rFonts w:asciiTheme="majorHAnsi" w:hAnsiTheme="majorHAnsi" w:cstheme="majorHAnsi"/>
        </w:rPr>
        <w:t>trimmed</w:t>
      </w:r>
      <w:r w:rsidRPr="00CA5293">
        <w:rPr>
          <w:rStyle w:val="StyleUnderline"/>
          <w:rFonts w:asciiTheme="majorHAnsi" w:hAnsiTheme="majorHAnsi" w:cstheme="majorHAnsi"/>
        </w:rPr>
        <w:t xml:space="preserve">. All are a </w:t>
      </w:r>
      <w:r w:rsidRPr="00CA5293">
        <w:rPr>
          <w:rStyle w:val="Emphasis"/>
          <w:rFonts w:asciiTheme="majorHAnsi" w:hAnsiTheme="majorHAnsi" w:cstheme="majorHAnsi"/>
        </w:rPr>
        <w:t>great deal less energy efficient</w:t>
      </w:r>
      <w:r w:rsidRPr="00CA5293">
        <w:rPr>
          <w:rStyle w:val="StyleUnderline"/>
          <w:rFonts w:asciiTheme="majorHAnsi" w:hAnsiTheme="majorHAnsi" w:cstheme="majorHAnsi"/>
        </w:rPr>
        <w:t xml:space="preserve"> than they could be. We have both </w:t>
      </w:r>
      <w:r w:rsidRPr="00CA5293">
        <w:rPr>
          <w:rStyle w:val="Emphasis"/>
          <w:rFonts w:asciiTheme="majorHAnsi" w:hAnsiTheme="majorHAnsi" w:cstheme="majorHAnsi"/>
        </w:rPr>
        <w:t>ample opportunity</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ample incentive</w:t>
      </w:r>
      <w:r w:rsidRPr="00CA5293">
        <w:rPr>
          <w:rStyle w:val="StyleUnderline"/>
          <w:rFonts w:asciiTheme="majorHAnsi" w:hAnsiTheme="majorHAnsi" w:cstheme="majorHAnsi"/>
        </w:rPr>
        <w:t xml:space="preserve"> now to improve them. Both </w:t>
      </w:r>
      <w:r w:rsidRPr="00CA5293">
        <w:rPr>
          <w:rStyle w:val="Emphasis"/>
          <w:rFonts w:asciiTheme="majorHAnsi" w:hAnsiTheme="majorHAnsi" w:cstheme="majorHAnsi"/>
        </w:rPr>
        <w:t>wind</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solar power</w:t>
      </w:r>
      <w:r w:rsidRPr="00CA5293">
        <w:rPr>
          <w:rStyle w:val="StyleUnderline"/>
          <w:rFonts w:asciiTheme="majorHAnsi" w:hAnsiTheme="majorHAnsi" w:cstheme="majorHAnsi"/>
        </w:rPr>
        <w:t xml:space="preserve"> are becoming </w:t>
      </w:r>
      <w:r w:rsidRPr="00CA5293">
        <w:rPr>
          <w:rStyle w:val="Emphasis"/>
          <w:rFonts w:asciiTheme="majorHAnsi" w:hAnsiTheme="majorHAnsi" w:cstheme="majorHAnsi"/>
        </w:rPr>
        <w:t>much cheaper</w:t>
      </w:r>
      <w:r w:rsidRPr="00CA5293">
        <w:rPr>
          <w:rFonts w:asciiTheme="majorHAnsi" w:hAnsiTheme="majorHAnsi" w:cstheme="majorHAnsi"/>
          <w:sz w:val="16"/>
        </w:rPr>
        <w:t xml:space="preserve">, so much so that </w:t>
      </w:r>
      <w:r w:rsidRPr="00CA5293">
        <w:rPr>
          <w:rStyle w:val="StyleUnderline"/>
          <w:rFonts w:asciiTheme="majorHAnsi" w:hAnsiTheme="majorHAnsi" w:cstheme="majorHAnsi"/>
        </w:rPr>
        <w:t xml:space="preserve">in </w:t>
      </w:r>
      <w:r w:rsidRPr="00CA5293">
        <w:rPr>
          <w:rStyle w:val="Emphasis"/>
          <w:rFonts w:asciiTheme="majorHAnsi" w:hAnsiTheme="majorHAnsi" w:cstheme="majorHAnsi"/>
        </w:rPr>
        <w:t>many parts of the world</w:t>
      </w:r>
      <w:r w:rsidRPr="00CA5293">
        <w:rPr>
          <w:rStyle w:val="StyleUnderline"/>
          <w:rFonts w:asciiTheme="majorHAnsi" w:hAnsiTheme="majorHAnsi" w:cstheme="majorHAnsi"/>
        </w:rPr>
        <w:t xml:space="preserve"> they're now the </w:t>
      </w:r>
      <w:r w:rsidRPr="00CA5293">
        <w:rPr>
          <w:rStyle w:val="Emphasis"/>
          <w:rFonts w:asciiTheme="majorHAnsi" w:hAnsiTheme="majorHAnsi" w:cstheme="majorHAnsi"/>
        </w:rPr>
        <w:t>most cost-effective options</w:t>
      </w:r>
      <w:r w:rsidRPr="00CA5293">
        <w:rPr>
          <w:rFonts w:asciiTheme="majorHAnsi" w:hAnsiTheme="majorHAnsi" w:cstheme="majorHAnsi"/>
          <w:sz w:val="16"/>
        </w:rPr>
        <w:t xml:space="preserve">, even without government subsidies, for new electrical generators. These energy sources use virtually no resources once they're up and running and generate no greenhouse gases; </w:t>
      </w:r>
      <w:r w:rsidRPr="00CA5293">
        <w:rPr>
          <w:rStyle w:val="StyleUnderline"/>
          <w:rFonts w:asciiTheme="majorHAnsi" w:hAnsiTheme="majorHAnsi" w:cstheme="majorHAnsi"/>
        </w:rPr>
        <w:t xml:space="preserve">they're among the </w:t>
      </w:r>
      <w:r w:rsidRPr="00CA5293">
        <w:rPr>
          <w:rStyle w:val="Emphasis"/>
          <w:rFonts w:asciiTheme="majorHAnsi" w:hAnsiTheme="majorHAnsi" w:cstheme="majorHAnsi"/>
        </w:rPr>
        <w:t xml:space="preserve">world </w:t>
      </w:r>
      <w:r w:rsidRPr="00CA5293">
        <w:rPr>
          <w:rStyle w:val="Emphasis"/>
          <w:rFonts w:asciiTheme="majorHAnsi" w:hAnsiTheme="majorHAnsi" w:cstheme="majorHAnsi"/>
          <w:highlight w:val="green"/>
        </w:rPr>
        <w:t>champions</w:t>
      </w:r>
      <w:r w:rsidRPr="00CA5293">
        <w:rPr>
          <w:rStyle w:val="StyleUnderline"/>
          <w:rFonts w:asciiTheme="majorHAnsi" w:hAnsiTheme="majorHAnsi" w:cstheme="majorHAnsi"/>
          <w:highlight w:val="green"/>
        </w:rPr>
        <w:t xml:space="preserve"> of dematerialization</w:t>
      </w:r>
      <w:r w:rsidRPr="00CA5293">
        <w:rPr>
          <w:rStyle w:val="StyleUnderline"/>
          <w:rFonts w:asciiTheme="majorHAnsi" w:hAnsiTheme="majorHAnsi" w:cstheme="majorHAnsi"/>
        </w:rPr>
        <w:t xml:space="preserve">. In the decades to come they might well be </w:t>
      </w:r>
      <w:r w:rsidRPr="00CA5293">
        <w:rPr>
          <w:rStyle w:val="StyleUnderline"/>
          <w:rFonts w:asciiTheme="majorHAnsi" w:hAnsiTheme="majorHAnsi" w:cstheme="majorHAnsi"/>
          <w:highlight w:val="green"/>
        </w:rPr>
        <w:t xml:space="preserve">joined by </w:t>
      </w:r>
      <w:r w:rsidRPr="00CA5293">
        <w:rPr>
          <w:rStyle w:val="Emphasis"/>
          <w:rFonts w:asciiTheme="majorHAnsi" w:hAnsiTheme="majorHAnsi" w:cstheme="majorHAnsi"/>
          <w:highlight w:val="green"/>
        </w:rPr>
        <w:t>nuclear fusion</w:t>
      </w:r>
      <w:r w:rsidRPr="00CA5293">
        <w:rPr>
          <w:rFonts w:asciiTheme="majorHAnsi" w:hAnsiTheme="majorHAnsi" w:cstheme="maj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CA5293">
        <w:rPr>
          <w:rStyle w:val="Emphasis"/>
          <w:rFonts w:asciiTheme="majorHAnsi" w:hAnsiTheme="majorHAnsi" w:cstheme="majorHAnsi"/>
        </w:rPr>
        <w:t>massive improvements</w:t>
      </w:r>
      <w:r w:rsidRPr="00CA5293">
        <w:rPr>
          <w:rStyle w:val="StyleUnderline"/>
          <w:rFonts w:asciiTheme="majorHAnsi" w:hAnsiTheme="majorHAnsi" w:cstheme="majorHAnsi"/>
        </w:rPr>
        <w:t xml:space="preserve"> in sensors and computing power are boosting hope that fusion power might truly be </w:t>
      </w:r>
      <w:r w:rsidRPr="00CA5293">
        <w:rPr>
          <w:rStyle w:val="Emphasis"/>
          <w:rFonts w:asciiTheme="majorHAnsi" w:hAnsiTheme="majorHAnsi" w:cstheme="majorHAnsi"/>
        </w:rPr>
        <w:t>only a generation away</w:t>
      </w:r>
      <w:r w:rsidRPr="00CA5293">
        <w:rPr>
          <w:rFonts w:asciiTheme="majorHAnsi" w:hAnsiTheme="majorHAnsi" w:cstheme="majorHAnsi"/>
          <w:sz w:val="16"/>
        </w:rPr>
        <w:t xml:space="preserve">. </w:t>
      </w:r>
    </w:p>
    <w:p w14:paraId="2F33DBF2" w14:textId="77777777" w:rsidR="00CA5293" w:rsidRPr="00CA5293" w:rsidRDefault="00CA5293" w:rsidP="00CA5293">
      <w:pPr>
        <w:rPr>
          <w:rFonts w:asciiTheme="majorHAnsi" w:hAnsiTheme="majorHAnsi" w:cstheme="majorHAnsi"/>
        </w:rPr>
      </w:pPr>
    </w:p>
    <w:bookmarkEnd w:id="3"/>
    <w:p w14:paraId="7389906D" w14:textId="77777777" w:rsidR="00CA5293" w:rsidRPr="00CA5293" w:rsidRDefault="00CA5293" w:rsidP="00CA5293">
      <w:pPr>
        <w:pStyle w:val="Heading4"/>
        <w:rPr>
          <w:rFonts w:asciiTheme="majorHAnsi" w:hAnsiTheme="majorHAnsi" w:cstheme="majorHAnsi"/>
          <w:bCs w:val="0"/>
        </w:rPr>
      </w:pPr>
      <w:r w:rsidRPr="00CA5293">
        <w:rPr>
          <w:rFonts w:asciiTheme="majorHAnsi" w:hAnsiTheme="majorHAnsi" w:cstheme="majorHAnsi"/>
        </w:rPr>
        <w:t xml:space="preserve">---Physical limits </w:t>
      </w:r>
      <w:r w:rsidRPr="00CA5293">
        <w:rPr>
          <w:rFonts w:asciiTheme="majorHAnsi" w:hAnsiTheme="majorHAnsi" w:cstheme="majorHAnsi"/>
          <w:u w:val="single"/>
        </w:rPr>
        <w:t>aren’t absolute</w:t>
      </w:r>
      <w:r w:rsidRPr="00CA5293">
        <w:rPr>
          <w:rFonts w:asciiTheme="majorHAnsi" w:hAnsiTheme="majorHAnsi" w:cstheme="majorHAnsi"/>
        </w:rPr>
        <w:t>---laundry list of warrants.</w:t>
      </w:r>
    </w:p>
    <w:p w14:paraId="7F76AAAB" w14:textId="77777777" w:rsidR="00CA5293" w:rsidRPr="00CA5293" w:rsidRDefault="00CA5293" w:rsidP="00CA5293">
      <w:pPr>
        <w:rPr>
          <w:rFonts w:asciiTheme="majorHAnsi" w:hAnsiTheme="majorHAnsi" w:cstheme="majorHAnsi"/>
        </w:rPr>
      </w:pPr>
      <w:r w:rsidRPr="00CA5293">
        <w:rPr>
          <w:rStyle w:val="Style13ptBold"/>
          <w:rFonts w:asciiTheme="majorHAnsi" w:hAnsiTheme="majorHAnsi" w:cstheme="majorHAnsi"/>
        </w:rPr>
        <w:t xml:space="preserve">Bailey 18 </w:t>
      </w:r>
      <w:r w:rsidRPr="00CA5293">
        <w:rPr>
          <w:rFonts w:asciiTheme="majorHAnsi" w:hAnsiTheme="majorHAnsi" w:cstheme="majorHAnsi"/>
        </w:rP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067E52BE" w14:textId="77777777" w:rsidR="00CA5293" w:rsidRPr="00CA5293" w:rsidRDefault="00CA5293" w:rsidP="00CA5293">
      <w:pPr>
        <w:rPr>
          <w:rFonts w:asciiTheme="majorHAnsi" w:hAnsiTheme="majorHAnsi" w:cstheme="majorHAnsi"/>
          <w:sz w:val="16"/>
        </w:rPr>
      </w:pPr>
      <w:r w:rsidRPr="00CA5293">
        <w:rPr>
          <w:rStyle w:val="StyleUnderline"/>
          <w:rFonts w:asciiTheme="majorHAnsi" w:hAnsiTheme="majorHAnsi" w:cstheme="majorHAnsi"/>
        </w:rPr>
        <w:t>Unless</w:t>
      </w:r>
      <w:r w:rsidRPr="00CA5293">
        <w:rPr>
          <w:rFonts w:asciiTheme="majorHAnsi" w:hAnsiTheme="majorHAnsi" w:cstheme="majorHAnsi"/>
          <w:sz w:val="16"/>
        </w:rPr>
        <w:t xml:space="preserve"> us folks in </w:t>
      </w:r>
      <w:r w:rsidRPr="00CA5293">
        <w:rPr>
          <w:rStyle w:val="StyleUnderline"/>
          <w:rFonts w:asciiTheme="majorHAnsi" w:hAnsiTheme="majorHAnsi" w:cstheme="majorHAnsi"/>
        </w:rPr>
        <w:t>rich countries drastically reduce</w:t>
      </w:r>
      <w:r w:rsidRPr="00CA5293">
        <w:rPr>
          <w:rFonts w:asciiTheme="majorHAnsi" w:hAnsiTheme="majorHAnsi" w:cstheme="majorHAnsi"/>
          <w:sz w:val="16"/>
        </w:rPr>
        <w:t xml:space="preserve"> our </w:t>
      </w:r>
      <w:r w:rsidRPr="00CA5293">
        <w:rPr>
          <w:rStyle w:val="StyleUnderline"/>
          <w:rFonts w:asciiTheme="majorHAnsi" w:hAnsiTheme="majorHAnsi" w:cstheme="majorHAnsi"/>
        </w:rPr>
        <w:t>material living standards and distribute</w:t>
      </w:r>
      <w:r w:rsidRPr="00CA5293">
        <w:rPr>
          <w:rFonts w:asciiTheme="majorHAnsi" w:hAnsiTheme="majorHAnsi" w:cstheme="majorHAnsi"/>
          <w:sz w:val="16"/>
        </w:rPr>
        <w:t xml:space="preserve"> most of what we have </w:t>
      </w:r>
      <w:r w:rsidRPr="00CA5293">
        <w:rPr>
          <w:rStyle w:val="StyleUnderline"/>
          <w:rFonts w:asciiTheme="majorHAnsi" w:hAnsiTheme="majorHAnsi" w:cstheme="majorHAnsi"/>
        </w:rPr>
        <w:t>to</w:t>
      </w:r>
      <w:r w:rsidRPr="00CA5293">
        <w:rPr>
          <w:rFonts w:asciiTheme="majorHAnsi" w:hAnsiTheme="majorHAnsi" w:cstheme="majorHAnsi"/>
          <w:sz w:val="16"/>
        </w:rPr>
        <w:t xml:space="preserve"> people living in </w:t>
      </w:r>
      <w:r w:rsidRPr="00CA5293">
        <w:rPr>
          <w:rStyle w:val="StyleUnderline"/>
          <w:rFonts w:asciiTheme="majorHAnsi" w:hAnsiTheme="majorHAnsi" w:cstheme="majorHAnsi"/>
        </w:rPr>
        <w:t>poor countries, the world will come to an end</w:t>
      </w:r>
      <w:r w:rsidRPr="00CA5293">
        <w:rPr>
          <w:rFonts w:asciiTheme="majorHAnsi" w:hAnsiTheme="majorHAnsi" w:cstheme="majorHAnsi"/>
          <w:sz w:val="16"/>
        </w:rPr>
        <w:t xml:space="preserve">. Or at least that's the stark conclusion of a study published earlier this month in the journal Nature Sustainability. </w:t>
      </w:r>
      <w:r w:rsidRPr="00CA5293">
        <w:rPr>
          <w:rStyle w:val="StyleUnderline"/>
          <w:rFonts w:asciiTheme="majorHAnsi" w:hAnsiTheme="majorHAnsi" w:cstheme="majorHAnsi"/>
        </w:rPr>
        <w:t>The researchers</w:t>
      </w:r>
      <w:r w:rsidRPr="00CA5293">
        <w:rPr>
          <w:rFonts w:asciiTheme="majorHAnsi" w:hAnsiTheme="majorHAnsi" w:cstheme="majorHAnsi"/>
          <w:sz w:val="16"/>
        </w:rPr>
        <w:t xml:space="preserve"> who wrote it, led by the Leeds University ecological economist Dan O'Neill, </w:t>
      </w:r>
      <w:r w:rsidRPr="00CA5293">
        <w:rPr>
          <w:rStyle w:val="StyleUnderline"/>
          <w:rFonts w:asciiTheme="majorHAnsi" w:hAnsiTheme="majorHAnsi" w:cstheme="majorHAnsi"/>
        </w:rPr>
        <w:t>think the way to prevent</w:t>
      </w:r>
      <w:r w:rsidRPr="00CA5293">
        <w:rPr>
          <w:rFonts w:asciiTheme="majorHAnsi" w:hAnsiTheme="majorHAnsi" w:cstheme="majorHAnsi"/>
          <w:sz w:val="16"/>
        </w:rPr>
        <w:t xml:space="preserve"> the </w:t>
      </w:r>
      <w:r w:rsidRPr="00CA5293">
        <w:rPr>
          <w:rStyle w:val="StyleUnderline"/>
          <w:rFonts w:asciiTheme="majorHAnsi" w:hAnsiTheme="majorHAnsi" w:cstheme="majorHAnsi"/>
        </w:rPr>
        <w:t>apocalypse is "degrowth."</w:t>
      </w:r>
    </w:p>
    <w:p w14:paraId="3738F6CD"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Vice, pestilence, war, and "gigantic inevitable famine" were the planetary boundaries set on human population by the 18th-century economist Robert Thomas Malthus. </w:t>
      </w:r>
      <w:r w:rsidRPr="00CA5293">
        <w:rPr>
          <w:rStyle w:val="StyleUnderline"/>
          <w:rFonts w:asciiTheme="majorHAnsi" w:hAnsiTheme="majorHAnsi" w:cstheme="majorHAnsi"/>
        </w:rPr>
        <w:t xml:space="preserve">The new study gussies up </w:t>
      </w:r>
      <w:r w:rsidRPr="00CA5293">
        <w:rPr>
          <w:rStyle w:val="Emphasis"/>
          <w:rFonts w:asciiTheme="majorHAnsi" w:hAnsiTheme="majorHAnsi" w:cstheme="majorHAnsi"/>
        </w:rPr>
        <w:t>old-fashioned Malthusianism</w:t>
      </w:r>
      <w:r w:rsidRPr="00CA5293">
        <w:rPr>
          <w:rStyle w:val="StyleUnderline"/>
          <w:rFonts w:asciiTheme="majorHAnsi" w:hAnsiTheme="majorHAnsi" w:cstheme="majorHAnsi"/>
        </w:rPr>
        <w:t xml:space="preserve"> by devising</w:t>
      </w:r>
      <w:r w:rsidRPr="00CA5293">
        <w:rPr>
          <w:rStyle w:val="StyleUnderline"/>
          <w:rFonts w:asciiTheme="majorHAnsi" w:hAnsiTheme="majorHAnsi" w:cstheme="majorHAnsi"/>
          <w:sz w:val="16"/>
          <w:szCs w:val="16"/>
        </w:rPr>
        <w:t xml:space="preserve"> </w:t>
      </w:r>
      <w:r w:rsidRPr="00CA5293">
        <w:rPr>
          <w:rFonts w:asciiTheme="majorHAnsi" w:hAnsiTheme="majorHAnsi" w:cstheme="majorHAnsi"/>
          <w:sz w:val="16"/>
        </w:rPr>
        <w:t xml:space="preserve">a set of seven </w:t>
      </w:r>
      <w:r w:rsidRPr="00CA5293">
        <w:rPr>
          <w:rStyle w:val="Emphasis"/>
          <w:rFonts w:asciiTheme="majorHAnsi" w:hAnsiTheme="majorHAnsi" w:cstheme="majorHAnsi"/>
        </w:rPr>
        <w:t>biophysical indicators</w:t>
      </w:r>
      <w:r w:rsidRPr="00CA5293">
        <w:rPr>
          <w:rStyle w:val="StyleUnderline"/>
          <w:rFonts w:asciiTheme="majorHAnsi" w:hAnsiTheme="majorHAnsi" w:cstheme="majorHAnsi"/>
        </w:rPr>
        <w:t xml:space="preserve"> of</w:t>
      </w:r>
      <w:r w:rsidRPr="00CA5293">
        <w:rPr>
          <w:rFonts w:asciiTheme="majorHAnsi" w:hAnsiTheme="majorHAnsi" w:cstheme="majorHAnsi"/>
          <w:sz w:val="16"/>
        </w:rPr>
        <w:t xml:space="preserve"> national </w:t>
      </w:r>
      <w:r w:rsidRPr="00CA5293">
        <w:rPr>
          <w:rStyle w:val="StyleUnderline"/>
          <w:rFonts w:asciiTheme="majorHAnsi" w:hAnsiTheme="majorHAnsi" w:cstheme="majorHAnsi"/>
        </w:rPr>
        <w:t>environmental pressure</w:t>
      </w:r>
      <w:r w:rsidRPr="00CA5293">
        <w:rPr>
          <w:rFonts w:asciiTheme="majorHAnsi" w:hAnsiTheme="majorHAnsi" w:cstheme="majorHAnsi"/>
          <w:sz w:val="16"/>
        </w:rPr>
        <w:t>, which they then link to 11 indicators of social outcomes. The aim of the exercise is to concoct a "safe and just space" for humanity.</w:t>
      </w:r>
    </w:p>
    <w:p w14:paraId="1F60DDA8"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Using data from 2011, the </w:t>
      </w:r>
      <w:r w:rsidRPr="00CA5293">
        <w:rPr>
          <w:rStyle w:val="StyleUnderline"/>
          <w:rFonts w:asciiTheme="majorHAnsi" w:hAnsiTheme="majorHAnsi" w:cstheme="majorHAnsi"/>
        </w:rPr>
        <w:t>researchers calculate that</w:t>
      </w:r>
      <w:r w:rsidRPr="00CA5293">
        <w:rPr>
          <w:rFonts w:asciiTheme="majorHAnsi" w:hAnsiTheme="majorHAnsi" w:cstheme="majorHAnsi"/>
          <w:sz w:val="16"/>
        </w:rPr>
        <w:t xml:space="preserve"> the </w:t>
      </w:r>
      <w:r w:rsidRPr="00CA5293">
        <w:rPr>
          <w:rStyle w:val="StyleUnderline"/>
          <w:rFonts w:asciiTheme="majorHAnsi" w:hAnsiTheme="majorHAnsi" w:cstheme="majorHAnsi"/>
        </w:rPr>
        <w:t xml:space="preserve">annual </w:t>
      </w:r>
      <w:r w:rsidRPr="00CA5293">
        <w:rPr>
          <w:rStyle w:val="Emphasis"/>
          <w:rFonts w:asciiTheme="majorHAnsi" w:hAnsiTheme="majorHAnsi" w:cstheme="majorHAnsi"/>
        </w:rPr>
        <w:t>per capita boundaries</w:t>
      </w:r>
      <w:r w:rsidRPr="00CA5293">
        <w:rPr>
          <w:rStyle w:val="StyleUnderline"/>
          <w:rFonts w:asciiTheme="majorHAnsi" w:hAnsiTheme="majorHAnsi" w:cstheme="majorHAnsi"/>
        </w:rPr>
        <w:t xml:space="preserve"> for the world's 7 billion</w:t>
      </w:r>
      <w:r w:rsidRPr="00CA5293">
        <w:rPr>
          <w:rFonts w:asciiTheme="majorHAnsi" w:hAnsiTheme="majorHAnsi" w:cstheme="majorHAnsi"/>
          <w:sz w:val="16"/>
        </w:rPr>
        <w:t xml:space="preserve"> people </w:t>
      </w:r>
      <w:r w:rsidRPr="00CA5293">
        <w:rPr>
          <w:rStyle w:val="StyleUnderline"/>
          <w:rFonts w:asciiTheme="majorHAnsi" w:hAnsiTheme="majorHAnsi" w:cstheme="majorHAnsi"/>
        </w:rPr>
        <w:t>consist of</w:t>
      </w:r>
      <w:r w:rsidRPr="00CA5293">
        <w:rPr>
          <w:rFonts w:asciiTheme="majorHAnsi" w:hAnsiTheme="majorHAnsi" w:cstheme="majorHAnsi"/>
          <w:sz w:val="16"/>
        </w:rPr>
        <w:t xml:space="preserve"> the emission of </w:t>
      </w:r>
      <w:r w:rsidRPr="00CA5293">
        <w:rPr>
          <w:rStyle w:val="StyleUnderline"/>
          <w:rFonts w:asciiTheme="majorHAnsi" w:hAnsiTheme="majorHAnsi" w:cstheme="majorHAnsi"/>
        </w:rPr>
        <w:t>1.6 tons of carbon dioxide per year</w:t>
      </w:r>
      <w:r w:rsidRPr="00CA5293">
        <w:rPr>
          <w:rFonts w:asciiTheme="majorHAnsi" w:hAnsiTheme="majorHAnsi" w:cstheme="majorHAnsi"/>
          <w:sz w:val="16"/>
        </w:rPr>
        <w:t xml:space="preserve"> and the annual </w:t>
      </w:r>
      <w:r w:rsidRPr="00CA5293">
        <w:rPr>
          <w:rStyle w:val="StyleUnderline"/>
          <w:rFonts w:asciiTheme="majorHAnsi" w:hAnsiTheme="majorHAnsi" w:cstheme="majorHAnsi"/>
        </w:rPr>
        <w:t>consumption of 0.9 kilograms of phosphorus, 8.9 kilograms of nitrogen, 574 cubic meters of water, 2.6 tons of biomass</w:t>
      </w:r>
      <w:r w:rsidRPr="00CA5293">
        <w:rPr>
          <w:rFonts w:asciiTheme="majorHAnsi" w:hAnsiTheme="majorHAnsi" w:cstheme="majorHAnsi"/>
          <w:sz w:val="16"/>
        </w:rPr>
        <w:t xml:space="preserve"> (crops and wood), </w:t>
      </w:r>
      <w:r w:rsidRPr="00CA5293">
        <w:rPr>
          <w:rStyle w:val="StyleUnderline"/>
          <w:rFonts w:asciiTheme="majorHAnsi" w:hAnsiTheme="majorHAnsi" w:cstheme="majorHAnsi"/>
        </w:rPr>
        <w:t>plus</w:t>
      </w:r>
      <w:r w:rsidRPr="00CA5293">
        <w:rPr>
          <w:rFonts w:asciiTheme="majorHAnsi" w:hAnsiTheme="majorHAnsi" w:cstheme="majorHAnsi"/>
          <w:sz w:val="16"/>
        </w:rPr>
        <w:t xml:space="preserve"> the ecological services of </w:t>
      </w:r>
      <w:r w:rsidRPr="00CA5293">
        <w:rPr>
          <w:rStyle w:val="StyleUnderline"/>
          <w:rFonts w:asciiTheme="majorHAnsi" w:hAnsiTheme="majorHAnsi" w:cstheme="majorHAnsi"/>
        </w:rPr>
        <w:t>1.7 hectares of land and 7.2 tons</w:t>
      </w:r>
      <w:r w:rsidRPr="00CA5293">
        <w:rPr>
          <w:rFonts w:asciiTheme="majorHAnsi" w:hAnsiTheme="majorHAnsi" w:cstheme="majorHAnsi"/>
          <w:sz w:val="16"/>
        </w:rPr>
        <w:t xml:space="preserve"> of material </w:t>
      </w:r>
      <w:r w:rsidRPr="00CA5293">
        <w:rPr>
          <w:rStyle w:val="StyleUnderline"/>
          <w:rFonts w:asciiTheme="majorHAnsi" w:hAnsiTheme="majorHAnsi" w:cstheme="majorHAnsi"/>
        </w:rPr>
        <w:t>per person</w:t>
      </w:r>
      <w:r w:rsidRPr="00CA5293">
        <w:rPr>
          <w:rFonts w:asciiTheme="majorHAnsi" w:hAnsiTheme="majorHAnsi" w:cstheme="majorHAnsi"/>
          <w:sz w:val="16"/>
        </w:rPr>
        <w:t>.</w:t>
      </w:r>
    </w:p>
    <w:p w14:paraId="62243EEF"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On the social side, meanwhile, the researchers say that life satisfaction in each country should exceed 6.5 on the 10-point </w:t>
      </w:r>
      <w:proofErr w:type="spellStart"/>
      <w:r w:rsidRPr="00CA5293">
        <w:rPr>
          <w:rFonts w:asciiTheme="majorHAnsi" w:hAnsiTheme="majorHAnsi" w:cstheme="majorHAnsi"/>
          <w:sz w:val="16"/>
        </w:rPr>
        <w:t>Cantril</w:t>
      </w:r>
      <w:proofErr w:type="spellEnd"/>
      <w:r w:rsidRPr="00CA5293">
        <w:rPr>
          <w:rFonts w:asciiTheme="majorHAnsi" w:hAnsiTheme="majorHAnsi" w:cstheme="majorHAnsi"/>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CA5293">
        <w:rPr>
          <w:rFonts w:asciiTheme="majorHAnsi" w:hAnsiTheme="majorHAnsi" w:cstheme="majorHAnsi"/>
          <w:sz w:val="16"/>
        </w:rPr>
        <w:t>pass through</w:t>
      </w:r>
      <w:proofErr w:type="gramEnd"/>
      <w:r w:rsidRPr="00CA5293">
        <w:rPr>
          <w:rFonts w:asciiTheme="majorHAnsi" w:hAnsiTheme="majorHAnsi" w:cstheme="majorHAnsi"/>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238F4CEA"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So </w:t>
      </w:r>
      <w:r w:rsidRPr="00CA5293">
        <w:rPr>
          <w:rStyle w:val="StyleUnderline"/>
          <w:rFonts w:asciiTheme="majorHAnsi" w:hAnsiTheme="majorHAnsi" w:cstheme="majorHAnsi"/>
        </w:rPr>
        <w:t xml:space="preserve">how does the U.S. do </w:t>
      </w:r>
      <w:proofErr w:type="gramStart"/>
      <w:r w:rsidRPr="00CA5293">
        <w:rPr>
          <w:rStyle w:val="StyleUnderline"/>
          <w:rFonts w:asciiTheme="majorHAnsi" w:hAnsiTheme="majorHAnsi" w:cstheme="majorHAnsi"/>
        </w:rPr>
        <w:t>with regard to</w:t>
      </w:r>
      <w:proofErr w:type="gramEnd"/>
      <w:r w:rsidRPr="00CA5293">
        <w:rPr>
          <w:rFonts w:asciiTheme="majorHAnsi" w:hAnsiTheme="majorHAnsi" w:cstheme="majorHAnsi"/>
          <w:sz w:val="16"/>
        </w:rPr>
        <w:t xml:space="preserve"> their </w:t>
      </w:r>
      <w:r w:rsidRPr="00CA5293">
        <w:rPr>
          <w:rStyle w:val="StyleUnderline"/>
          <w:rFonts w:asciiTheme="majorHAnsi" w:hAnsiTheme="majorHAnsi" w:cstheme="majorHAnsi"/>
        </w:rPr>
        <w:t>biophysical boundaries and social outcomes</w:t>
      </w:r>
      <w:r w:rsidRPr="00CA5293">
        <w:rPr>
          <w:rFonts w:asciiTheme="majorHAnsi" w:hAnsiTheme="majorHAnsi" w:cstheme="majorHAnsi"/>
          <w:sz w:val="16"/>
        </w:rPr>
        <w:t xml:space="preserve"> measures? We </w:t>
      </w:r>
      <w:r w:rsidRPr="00CA5293">
        <w:rPr>
          <w:rStyle w:val="StyleUnderline"/>
          <w:rFonts w:asciiTheme="majorHAnsi" w:hAnsiTheme="majorHAnsi" w:cstheme="majorHAnsi"/>
          <w:highlight w:val="green"/>
        </w:rPr>
        <w:t>American</w:t>
      </w:r>
      <w:r w:rsidRPr="00CA5293">
        <w:rPr>
          <w:rStyle w:val="StyleUnderline"/>
          <w:rFonts w:asciiTheme="majorHAnsi" w:hAnsiTheme="majorHAnsi" w:cstheme="majorHAnsi"/>
        </w:rPr>
        <w:t>s</w:t>
      </w:r>
      <w:r w:rsidRPr="00CA5293">
        <w:rPr>
          <w:rStyle w:val="StyleUnderline"/>
          <w:rFonts w:asciiTheme="majorHAnsi" w:hAnsiTheme="majorHAnsi" w:cstheme="majorHAnsi"/>
          <w:highlight w:val="green"/>
        </w:rPr>
        <w:t xml:space="preserve"> </w:t>
      </w:r>
      <w:r w:rsidRPr="00CA5293">
        <w:rPr>
          <w:rStyle w:val="Emphasis"/>
          <w:rFonts w:asciiTheme="majorHAnsi" w:hAnsiTheme="majorHAnsi" w:cstheme="majorHAnsi"/>
          <w:highlight w:val="green"/>
        </w:rPr>
        <w:t>transgress all</w:t>
      </w:r>
      <w:r w:rsidRPr="00CA5293">
        <w:rPr>
          <w:rStyle w:val="Emphasis"/>
          <w:rFonts w:asciiTheme="majorHAnsi" w:hAnsiTheme="majorHAnsi" w:cstheme="majorHAnsi"/>
        </w:rPr>
        <w:t xml:space="preserve"> seven</w:t>
      </w:r>
      <w:r w:rsidRPr="00CA5293">
        <w:rPr>
          <w:rStyle w:val="StyleUnderline"/>
          <w:rFonts w:asciiTheme="majorHAnsi" w:hAnsiTheme="majorHAnsi" w:cstheme="majorHAnsi"/>
        </w:rPr>
        <w:t xml:space="preserve"> of the biophysical </w:t>
      </w:r>
      <w:r w:rsidRPr="00CA5293">
        <w:rPr>
          <w:rStyle w:val="StyleUnderline"/>
          <w:rFonts w:asciiTheme="majorHAnsi" w:hAnsiTheme="majorHAnsi" w:cstheme="majorHAnsi"/>
          <w:highlight w:val="green"/>
        </w:rPr>
        <w:t>boundaries</w:t>
      </w:r>
      <w:r w:rsidRPr="00CA5293">
        <w:rPr>
          <w:rFonts w:asciiTheme="majorHAnsi" w:hAnsiTheme="majorHAnsi" w:cstheme="majorHAnsi"/>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4B866AAC"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On the other hand, </w:t>
      </w:r>
      <w:r w:rsidRPr="00CA5293">
        <w:rPr>
          <w:rStyle w:val="StyleUnderline"/>
          <w:rFonts w:asciiTheme="majorHAnsi" w:hAnsiTheme="majorHAnsi" w:cstheme="majorHAnsi"/>
        </w:rPr>
        <w:t>those transgressions</w:t>
      </w:r>
      <w:r w:rsidRPr="00CA5293">
        <w:rPr>
          <w:rFonts w:asciiTheme="majorHAnsi" w:hAnsiTheme="majorHAnsi" w:cstheme="majorHAnsi"/>
          <w:sz w:val="16"/>
        </w:rPr>
        <w:t xml:space="preserve"> have </w:t>
      </w:r>
      <w:r w:rsidRPr="00CA5293">
        <w:rPr>
          <w:rStyle w:val="StyleUnderline"/>
          <w:rFonts w:asciiTheme="majorHAnsi" w:hAnsiTheme="majorHAnsi" w:cstheme="majorHAnsi"/>
        </w:rPr>
        <w:t>provided a</w:t>
      </w:r>
      <w:r w:rsidRPr="00CA5293">
        <w:rPr>
          <w:rFonts w:asciiTheme="majorHAnsi" w:hAnsiTheme="majorHAnsi" w:cstheme="majorHAnsi"/>
          <w:sz w:val="16"/>
        </w:rPr>
        <w:t xml:space="preserve"> pretty </w:t>
      </w:r>
      <w:r w:rsidRPr="00CA5293">
        <w:rPr>
          <w:rStyle w:val="StyleUnderline"/>
          <w:rFonts w:asciiTheme="majorHAnsi" w:hAnsiTheme="majorHAnsi" w:cstheme="majorHAnsi"/>
        </w:rPr>
        <w:t>good life</w:t>
      </w:r>
      <w:r w:rsidRPr="00CA5293">
        <w:rPr>
          <w:rFonts w:asciiTheme="majorHAnsi" w:hAnsiTheme="majorHAnsi" w:cstheme="majorHAnsi"/>
          <w:sz w:val="16"/>
        </w:rPr>
        <w:t xml:space="preserve"> for Americans. For example, life </w:t>
      </w:r>
      <w:r w:rsidRPr="00CA5293">
        <w:rPr>
          <w:rStyle w:val="StyleUnderline"/>
          <w:rFonts w:asciiTheme="majorHAnsi" w:hAnsiTheme="majorHAnsi" w:cstheme="majorHAnsi"/>
        </w:rPr>
        <w:t xml:space="preserve">satisfaction is 7.1; healthy </w:t>
      </w:r>
      <w:r w:rsidRPr="00CA5293">
        <w:rPr>
          <w:rStyle w:val="Emphasis"/>
          <w:rFonts w:asciiTheme="majorHAnsi" w:hAnsiTheme="majorHAnsi" w:cstheme="majorHAnsi"/>
        </w:rPr>
        <w:t>life expectancy</w:t>
      </w:r>
      <w:r w:rsidRPr="00CA5293">
        <w:rPr>
          <w:rStyle w:val="StyleUnderline"/>
          <w:rFonts w:asciiTheme="majorHAnsi" w:hAnsiTheme="majorHAnsi" w:cstheme="majorHAnsi"/>
        </w:rPr>
        <w:t xml:space="preserve"> is 69.7 years; and </w:t>
      </w:r>
      <w:r w:rsidRPr="00CA5293">
        <w:rPr>
          <w:rStyle w:val="Emphasis"/>
          <w:rFonts w:asciiTheme="majorHAnsi" w:hAnsiTheme="majorHAnsi" w:cstheme="majorHAnsi"/>
        </w:rPr>
        <w:t>democratic quality</w:t>
      </w:r>
      <w:r w:rsidRPr="00CA5293">
        <w:rPr>
          <w:rStyle w:val="StyleUnderline"/>
          <w:rFonts w:asciiTheme="majorHAnsi" w:hAnsiTheme="majorHAnsi" w:cstheme="majorHAnsi"/>
        </w:rPr>
        <w:t xml:space="preserve"> stands at 0.8 points</w:t>
      </w:r>
      <w:r w:rsidRPr="00CA5293">
        <w:rPr>
          <w:rFonts w:asciiTheme="majorHAnsi" w:hAnsiTheme="majorHAnsi" w:cstheme="majorHAnsi"/>
          <w:sz w:val="16"/>
        </w:rPr>
        <w:t>. The only two social indicators we just missed on were employment (91 percent) and secondary education (94.7 percent).</w:t>
      </w:r>
    </w:p>
    <w:p w14:paraId="7EB73520"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On the other hand, </w:t>
      </w:r>
      <w:r w:rsidRPr="00CA5293">
        <w:rPr>
          <w:rStyle w:val="StyleUnderline"/>
          <w:rFonts w:asciiTheme="majorHAnsi" w:hAnsiTheme="majorHAnsi" w:cstheme="majorHAnsi"/>
        </w:rPr>
        <w:t xml:space="preserve">our hemisphere is home to one </w:t>
      </w:r>
      <w:r w:rsidRPr="00CA5293">
        <w:rPr>
          <w:rStyle w:val="Emphasis"/>
          <w:rFonts w:asciiTheme="majorHAnsi" w:hAnsiTheme="majorHAnsi" w:cstheme="majorHAnsi"/>
        </w:rPr>
        <w:t>paragon of sustainability</w:t>
      </w:r>
      <w:r w:rsidRPr="00CA5293">
        <w:rPr>
          <w:rStyle w:val="StyleUnderline"/>
          <w:rFonts w:asciiTheme="majorHAnsi" w:hAnsiTheme="majorHAnsi" w:cstheme="majorHAnsi"/>
        </w:rPr>
        <w:t>—Haiti</w:t>
      </w:r>
      <w:r w:rsidRPr="00CA5293">
        <w:rPr>
          <w:rFonts w:asciiTheme="majorHAnsi" w:hAnsiTheme="majorHAnsi" w:cstheme="majorHAnsi"/>
          <w:sz w:val="16"/>
        </w:rPr>
        <w:t xml:space="preserve">. </w:t>
      </w:r>
      <w:proofErr w:type="gramStart"/>
      <w:r w:rsidRPr="00CA5293">
        <w:rPr>
          <w:rFonts w:asciiTheme="majorHAnsi" w:hAnsiTheme="majorHAnsi" w:cstheme="majorHAnsi"/>
          <w:sz w:val="16"/>
        </w:rPr>
        <w:t>Haitians</w:t>
      </w:r>
      <w:proofErr w:type="gramEnd"/>
      <w:r w:rsidRPr="00CA5293">
        <w:rPr>
          <w:rFonts w:asciiTheme="majorHAnsi" w:hAnsiTheme="majorHAnsi" w:cstheme="majorHAnsi"/>
          <w:sz w:val="16"/>
        </w:rPr>
        <w:t xml:space="preserve"> breach none of the researchers' biophysical boundaries. </w:t>
      </w:r>
      <w:r w:rsidRPr="00CA5293">
        <w:rPr>
          <w:rStyle w:val="StyleUnderline"/>
          <w:rFonts w:asciiTheme="majorHAnsi" w:hAnsiTheme="majorHAnsi" w:cstheme="majorHAnsi"/>
        </w:rPr>
        <w:t xml:space="preserve">But the Caribbean country performs </w:t>
      </w:r>
      <w:r w:rsidRPr="00CA5293">
        <w:rPr>
          <w:rStyle w:val="Emphasis"/>
          <w:rFonts w:asciiTheme="majorHAnsi" w:hAnsiTheme="majorHAnsi" w:cstheme="majorHAnsi"/>
        </w:rPr>
        <w:t>abysmally</w:t>
      </w:r>
      <w:r w:rsidRPr="00CA5293">
        <w:rPr>
          <w:rStyle w:val="StyleUnderline"/>
          <w:rFonts w:asciiTheme="majorHAnsi" w:hAnsiTheme="majorHAnsi" w:cstheme="majorHAnsi"/>
        </w:rPr>
        <w:t xml:space="preserve"> on all 11 social indicators. Life satisfaction</w:t>
      </w:r>
      <w:r w:rsidRPr="00CA5293">
        <w:rPr>
          <w:rFonts w:asciiTheme="majorHAnsi" w:hAnsiTheme="majorHAnsi" w:cstheme="majorHAnsi"/>
          <w:sz w:val="16"/>
        </w:rPr>
        <w:t xml:space="preserve"> scores </w:t>
      </w:r>
      <w:r w:rsidRPr="00CA5293">
        <w:rPr>
          <w:rStyle w:val="StyleUnderline"/>
          <w:rFonts w:asciiTheme="majorHAnsi" w:hAnsiTheme="majorHAnsi" w:cstheme="majorHAnsi"/>
        </w:rPr>
        <w:t>at 4.</w:t>
      </w:r>
      <w:r w:rsidRPr="00CA5293">
        <w:rPr>
          <w:rFonts w:asciiTheme="majorHAnsi" w:hAnsiTheme="majorHAnsi" w:cstheme="majorHAnsi"/>
          <w:sz w:val="16"/>
        </w:rPr>
        <w:t xml:space="preserve">8; healthy </w:t>
      </w:r>
      <w:r w:rsidRPr="00CA5293">
        <w:rPr>
          <w:rStyle w:val="StyleUnderline"/>
          <w:rFonts w:asciiTheme="majorHAnsi" w:hAnsiTheme="majorHAnsi" w:cstheme="majorHAnsi"/>
        </w:rPr>
        <w:t>life expectancy is 52.3 years</w:t>
      </w:r>
      <w:r w:rsidRPr="00CA5293">
        <w:rPr>
          <w:rFonts w:asciiTheme="majorHAnsi" w:hAnsiTheme="majorHAnsi" w:cstheme="majorHAnsi"/>
          <w:sz w:val="16"/>
        </w:rPr>
        <w:t xml:space="preserve">; and </w:t>
      </w:r>
      <w:proofErr w:type="gramStart"/>
      <w:r w:rsidRPr="00CA5293">
        <w:rPr>
          <w:rFonts w:asciiTheme="majorHAnsi" w:hAnsiTheme="majorHAnsi" w:cstheme="majorHAnsi"/>
          <w:sz w:val="16"/>
        </w:rPr>
        <w:t>Haitians</w:t>
      </w:r>
      <w:proofErr w:type="gramEnd"/>
      <w:r w:rsidRPr="00CA5293">
        <w:rPr>
          <w:rFonts w:asciiTheme="majorHAnsi" w:hAnsiTheme="majorHAnsi" w:cstheme="majorHAnsi"/>
          <w:sz w:val="16"/>
        </w:rPr>
        <w:t xml:space="preserve"> average 2,105 calories per day. The country tallies -0.9 on the democratic quality index. </w:t>
      </w:r>
      <w:r w:rsidRPr="00CA5293">
        <w:rPr>
          <w:rStyle w:val="StyleUnderline"/>
          <w:rFonts w:asciiTheme="majorHAnsi" w:hAnsiTheme="majorHAnsi" w:cstheme="majorHAnsi"/>
        </w:rPr>
        <w:t>Haiti's GDP is $719 per capita</w:t>
      </w:r>
      <w:r w:rsidRPr="00CA5293">
        <w:rPr>
          <w:rFonts w:asciiTheme="majorHAnsi" w:hAnsiTheme="majorHAnsi" w:cstheme="majorHAnsi"/>
          <w:sz w:val="16"/>
        </w:rPr>
        <w:t>.</w:t>
      </w:r>
    </w:p>
    <w:p w14:paraId="557E1B5D" w14:textId="77777777" w:rsidR="00CA5293" w:rsidRPr="00CA5293" w:rsidRDefault="00CA5293" w:rsidP="00CA5293">
      <w:pPr>
        <w:rPr>
          <w:rFonts w:asciiTheme="majorHAnsi" w:hAnsiTheme="majorHAnsi" w:cstheme="majorHAnsi"/>
          <w:sz w:val="16"/>
        </w:rPr>
      </w:pPr>
      <w:r w:rsidRPr="00CA5293">
        <w:rPr>
          <w:rStyle w:val="StyleUnderline"/>
          <w:rFonts w:asciiTheme="majorHAnsi" w:hAnsiTheme="majorHAnsi" w:cstheme="majorHAnsi"/>
        </w:rPr>
        <w:t xml:space="preserve">Other near-sustainability champions include </w:t>
      </w:r>
      <w:r w:rsidRPr="00CA5293">
        <w:rPr>
          <w:rStyle w:val="Emphasis"/>
          <w:rFonts w:asciiTheme="majorHAnsi" w:hAnsiTheme="majorHAnsi" w:cstheme="majorHAnsi"/>
        </w:rPr>
        <w:t>Malawi</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Nepal</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Myanmar</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Nicaragua</w:t>
      </w:r>
      <w:r w:rsidRPr="00CA5293">
        <w:rPr>
          <w:rStyle w:val="StyleUnderline"/>
          <w:rFonts w:asciiTheme="majorHAnsi" w:hAnsiTheme="majorHAnsi" w:cstheme="majorHAnsi"/>
        </w:rPr>
        <w:t>. All of them score dismally on</w:t>
      </w:r>
      <w:r w:rsidRPr="00CA5293">
        <w:rPr>
          <w:rFonts w:asciiTheme="majorHAnsi" w:hAnsiTheme="majorHAnsi" w:cstheme="majorHAnsi"/>
          <w:sz w:val="16"/>
        </w:rPr>
        <w:t xml:space="preserve"> the </w:t>
      </w:r>
      <w:r w:rsidRPr="00CA5293">
        <w:rPr>
          <w:rStyle w:val="StyleUnderline"/>
          <w:rFonts w:asciiTheme="majorHAnsi" w:hAnsiTheme="majorHAnsi" w:cstheme="majorHAnsi"/>
        </w:rPr>
        <w:t>social indicators, and</w:t>
      </w:r>
      <w:r w:rsidRPr="00CA5293">
        <w:rPr>
          <w:rFonts w:asciiTheme="majorHAnsi" w:hAnsiTheme="majorHAnsi" w:cstheme="majorHAnsi"/>
          <w:sz w:val="16"/>
        </w:rPr>
        <w:t xml:space="preserve"> their </w:t>
      </w:r>
      <w:r w:rsidRPr="00CA5293">
        <w:rPr>
          <w:rStyle w:val="StyleUnderline"/>
          <w:rFonts w:asciiTheme="majorHAnsi" w:hAnsiTheme="majorHAnsi" w:cstheme="majorHAnsi"/>
        </w:rPr>
        <w:t>GDPs</w:t>
      </w:r>
      <w:r w:rsidRPr="00CA5293">
        <w:rPr>
          <w:rFonts w:asciiTheme="majorHAnsi" w:hAnsiTheme="majorHAnsi" w:cstheme="majorHAnsi"/>
          <w:sz w:val="16"/>
        </w:rPr>
        <w:t xml:space="preserve"> per capita are $322, $799, $1,375, and $2,208, respectively.</w:t>
      </w:r>
    </w:p>
    <w:p w14:paraId="61EC99AC" w14:textId="77777777" w:rsidR="00CA5293" w:rsidRPr="00CA5293" w:rsidRDefault="00CA5293" w:rsidP="00CA5293">
      <w:pPr>
        <w:rPr>
          <w:rFonts w:asciiTheme="majorHAnsi" w:hAnsiTheme="majorHAnsi" w:cstheme="majorHAnsi"/>
          <w:sz w:val="16"/>
        </w:rPr>
      </w:pPr>
      <w:r w:rsidRPr="00CA5293">
        <w:rPr>
          <w:rStyle w:val="StyleUnderline"/>
          <w:rFonts w:asciiTheme="majorHAnsi" w:hAnsiTheme="majorHAnsi" w:cstheme="majorHAnsi"/>
        </w:rPr>
        <w:t>The country that</w:t>
      </w:r>
      <w:r w:rsidRPr="00CA5293">
        <w:rPr>
          <w:rFonts w:asciiTheme="majorHAnsi" w:hAnsiTheme="majorHAnsi" w:cstheme="majorHAnsi"/>
          <w:sz w:val="16"/>
        </w:rPr>
        <w:t xml:space="preserve"> currently </w:t>
      </w:r>
      <w:r w:rsidRPr="00CA5293">
        <w:rPr>
          <w:rStyle w:val="StyleUnderline"/>
          <w:rFonts w:asciiTheme="majorHAnsi" w:hAnsiTheme="majorHAnsi" w:cstheme="majorHAnsi"/>
        </w:rPr>
        <w:t xml:space="preserve">comes </w:t>
      </w:r>
      <w:r w:rsidRPr="00CA5293">
        <w:rPr>
          <w:rStyle w:val="Emphasis"/>
          <w:rFonts w:asciiTheme="majorHAnsi" w:hAnsiTheme="majorHAnsi" w:cstheme="majorHAnsi"/>
        </w:rPr>
        <w:t>closest</w:t>
      </w:r>
      <w:r w:rsidRPr="00CA5293">
        <w:rPr>
          <w:rStyle w:val="StyleUnderline"/>
          <w:rFonts w:asciiTheme="majorHAnsi" w:hAnsiTheme="majorHAnsi" w:cstheme="majorHAnsi"/>
        </w:rPr>
        <w:t xml:space="preserve"> to</w:t>
      </w:r>
      <w:r w:rsidRPr="00CA5293">
        <w:rPr>
          <w:rFonts w:asciiTheme="majorHAnsi" w:hAnsiTheme="majorHAnsi" w:cstheme="majorHAnsi"/>
          <w:sz w:val="16"/>
        </w:rPr>
        <w:t xml:space="preserve"> the </w:t>
      </w:r>
      <w:r w:rsidRPr="00CA5293">
        <w:rPr>
          <w:rStyle w:val="StyleUnderline"/>
          <w:rFonts w:asciiTheme="majorHAnsi" w:hAnsiTheme="majorHAnsi" w:cstheme="majorHAnsi"/>
        </w:rPr>
        <w:t>researchers' ideal</w:t>
      </w:r>
      <w:r w:rsidRPr="00CA5293">
        <w:rPr>
          <w:rFonts w:asciiTheme="majorHAnsi" w:hAnsiTheme="majorHAnsi" w:cstheme="majorHAnsi"/>
          <w:sz w:val="16"/>
        </w:rPr>
        <w:t xml:space="preserve"> of remaining within its </w:t>
      </w:r>
      <w:r w:rsidRPr="00CA5293">
        <w:rPr>
          <w:rStyle w:val="StyleUnderline"/>
          <w:rFonts w:asciiTheme="majorHAnsi" w:hAnsiTheme="majorHAnsi" w:cstheme="majorHAnsi"/>
        </w:rPr>
        <w:t>biophysical boundaries while</w:t>
      </w:r>
      <w:r w:rsidRPr="00CA5293">
        <w:rPr>
          <w:rFonts w:asciiTheme="majorHAnsi" w:hAnsiTheme="majorHAnsi" w:cstheme="majorHAnsi"/>
          <w:sz w:val="16"/>
        </w:rPr>
        <w:t xml:space="preserve"> sufficient </w:t>
      </w:r>
      <w:r w:rsidRPr="00CA5293">
        <w:rPr>
          <w:rStyle w:val="StyleUnderline"/>
          <w:rFonts w:asciiTheme="majorHAnsi" w:hAnsiTheme="majorHAnsi" w:cstheme="majorHAnsi"/>
        </w:rPr>
        <w:t>social indicators is…</w:t>
      </w:r>
      <w:r w:rsidRPr="00CA5293">
        <w:rPr>
          <w:rStyle w:val="Emphasis"/>
          <w:rFonts w:asciiTheme="majorHAnsi" w:hAnsiTheme="majorHAnsi" w:cstheme="majorHAnsi"/>
        </w:rPr>
        <w:t>Vietnam</w:t>
      </w:r>
      <w:r w:rsidRPr="00CA5293">
        <w:rPr>
          <w:rFonts w:asciiTheme="majorHAnsi" w:hAnsiTheme="majorHAnsi" w:cstheme="majorHAnsi"/>
          <w:sz w:val="16"/>
        </w:rPr>
        <w:t>. For the record, Vietnam's per capita GDP is $2,306.</w:t>
      </w:r>
    </w:p>
    <w:p w14:paraId="4CD041FC" w14:textId="77777777" w:rsidR="00CA5293" w:rsidRPr="00CA5293" w:rsidRDefault="00CA5293" w:rsidP="00CA5293">
      <w:pPr>
        <w:rPr>
          <w:rFonts w:asciiTheme="majorHAnsi" w:hAnsiTheme="majorHAnsi" w:cstheme="majorHAnsi"/>
          <w:sz w:val="16"/>
        </w:rPr>
      </w:pPr>
      <w:r w:rsidRPr="00CA5293">
        <w:rPr>
          <w:rStyle w:val="StyleUnderline"/>
          <w:rFonts w:asciiTheme="majorHAnsi" w:hAnsiTheme="majorHAnsi" w:cstheme="majorHAnsi"/>
        </w:rPr>
        <w:t xml:space="preserve">"Countries with higher levels of </w:t>
      </w:r>
      <w:r w:rsidRPr="00CA5293">
        <w:rPr>
          <w:rStyle w:val="Emphasis"/>
          <w:rFonts w:asciiTheme="majorHAnsi" w:hAnsiTheme="majorHAnsi" w:cstheme="majorHAnsi"/>
        </w:rPr>
        <w:t>life satisfaction</w:t>
      </w:r>
      <w:r w:rsidRPr="00CA5293">
        <w:rPr>
          <w:rStyle w:val="StyleUnderline"/>
          <w:rFonts w:asciiTheme="majorHAnsi" w:hAnsiTheme="majorHAnsi" w:cstheme="majorHAnsi"/>
        </w:rPr>
        <w:t xml:space="preserve"> and</w:t>
      </w:r>
      <w:r w:rsidRPr="00CA5293">
        <w:rPr>
          <w:rFonts w:asciiTheme="majorHAnsi" w:hAnsiTheme="majorHAnsi" w:cstheme="majorHAnsi"/>
          <w:sz w:val="16"/>
        </w:rPr>
        <w:t xml:space="preserve"> healthy life </w:t>
      </w:r>
      <w:r w:rsidRPr="00CA5293">
        <w:rPr>
          <w:rStyle w:val="Emphasis"/>
          <w:rFonts w:asciiTheme="majorHAnsi" w:hAnsiTheme="majorHAnsi" w:cstheme="majorHAnsi"/>
        </w:rPr>
        <w:t>expectancy</w:t>
      </w:r>
      <w:r w:rsidRPr="00CA5293">
        <w:rPr>
          <w:rFonts w:asciiTheme="majorHAnsi" w:hAnsiTheme="majorHAnsi" w:cstheme="majorHAnsi"/>
          <w:sz w:val="16"/>
        </w:rPr>
        <w:t xml:space="preserve"> also </w:t>
      </w:r>
      <w:r w:rsidRPr="00CA5293">
        <w:rPr>
          <w:rStyle w:val="StyleUnderline"/>
          <w:rFonts w:asciiTheme="majorHAnsi" w:hAnsiTheme="majorHAnsi" w:cstheme="majorHAnsi"/>
        </w:rPr>
        <w:t>tend to transgress</w:t>
      </w:r>
      <w:r w:rsidRPr="00CA5293">
        <w:rPr>
          <w:rFonts w:asciiTheme="majorHAnsi" w:hAnsiTheme="majorHAnsi" w:cstheme="majorHAnsi"/>
          <w:sz w:val="16"/>
        </w:rPr>
        <w:t xml:space="preserve"> more </w:t>
      </w:r>
      <w:r w:rsidRPr="00CA5293">
        <w:rPr>
          <w:rStyle w:val="StyleUnderline"/>
          <w:rFonts w:asciiTheme="majorHAnsi" w:hAnsiTheme="majorHAnsi" w:cstheme="majorHAnsi"/>
        </w:rPr>
        <w:t>biophysical boundaries,"</w:t>
      </w:r>
      <w:r w:rsidRPr="00CA5293">
        <w:rPr>
          <w:rFonts w:asciiTheme="majorHAnsi" w:hAnsiTheme="majorHAnsi" w:cstheme="majorHAnsi"/>
          <w:sz w:val="16"/>
        </w:rPr>
        <w:t xml:space="preserve"> the researchers note. </w:t>
      </w:r>
      <w:r w:rsidRPr="00CA5293">
        <w:rPr>
          <w:rStyle w:val="StyleUnderline"/>
          <w:rFonts w:asciiTheme="majorHAnsi" w:hAnsiTheme="majorHAnsi" w:cstheme="majorHAnsi"/>
        </w:rPr>
        <w:t>A better way to put this</w:t>
      </w:r>
      <w:r w:rsidRPr="00CA5293">
        <w:rPr>
          <w:rFonts w:asciiTheme="majorHAnsi" w:hAnsiTheme="majorHAnsi" w:cstheme="majorHAnsi"/>
          <w:sz w:val="16"/>
        </w:rPr>
        <w:t xml:space="preserve"> relationship </w:t>
      </w:r>
      <w:r w:rsidRPr="00CA5293">
        <w:rPr>
          <w:rStyle w:val="StyleUnderline"/>
          <w:rFonts w:asciiTheme="majorHAnsi" w:hAnsiTheme="majorHAnsi" w:cstheme="majorHAnsi"/>
        </w:rPr>
        <w:t>is that</w:t>
      </w:r>
      <w:r w:rsidRPr="00CA5293">
        <w:rPr>
          <w:rFonts w:asciiTheme="majorHAnsi" w:hAnsiTheme="majorHAnsi" w:cstheme="majorHAnsi"/>
          <w:sz w:val="16"/>
        </w:rPr>
        <w:t xml:space="preserve"> more </w:t>
      </w:r>
      <w:r w:rsidRPr="00CA5293">
        <w:rPr>
          <w:rStyle w:val="StyleUnderline"/>
          <w:rFonts w:asciiTheme="majorHAnsi" w:hAnsiTheme="majorHAnsi" w:cstheme="majorHAnsi"/>
        </w:rPr>
        <w:t xml:space="preserve">wealth and </w:t>
      </w:r>
      <w:r w:rsidRPr="00CA5293">
        <w:rPr>
          <w:rStyle w:val="Emphasis"/>
          <w:rFonts w:asciiTheme="majorHAnsi" w:hAnsiTheme="majorHAnsi" w:cstheme="majorHAnsi"/>
        </w:rPr>
        <w:t>technology</w:t>
      </w:r>
      <w:r w:rsidRPr="00CA5293">
        <w:rPr>
          <w:rFonts w:asciiTheme="majorHAnsi" w:hAnsiTheme="majorHAnsi" w:cstheme="majorHAnsi"/>
          <w:sz w:val="16"/>
        </w:rPr>
        <w:t xml:space="preserve"> tend to </w:t>
      </w:r>
      <w:r w:rsidRPr="00CA5293">
        <w:rPr>
          <w:rStyle w:val="StyleUnderline"/>
          <w:rFonts w:asciiTheme="majorHAnsi" w:hAnsiTheme="majorHAnsi" w:cstheme="majorHAnsi"/>
        </w:rPr>
        <w:t>make people happier, healthier, and freer</w:t>
      </w:r>
      <w:r w:rsidRPr="00CA5293">
        <w:rPr>
          <w:rFonts w:asciiTheme="majorHAnsi" w:hAnsiTheme="majorHAnsi" w:cstheme="majorHAnsi"/>
          <w:sz w:val="16"/>
        </w:rPr>
        <w:t>.</w:t>
      </w:r>
    </w:p>
    <w:p w14:paraId="6C804CF7"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O'Neill and his unhappy team fail drastically to understand how </w:t>
      </w:r>
      <w:r w:rsidRPr="00CA5293">
        <w:rPr>
          <w:rStyle w:val="StyleUnderline"/>
          <w:rFonts w:asciiTheme="majorHAnsi" w:hAnsiTheme="majorHAnsi" w:cstheme="majorHAnsi"/>
        </w:rPr>
        <w:t xml:space="preserve">human </w:t>
      </w:r>
      <w:r w:rsidRPr="00CA5293">
        <w:rPr>
          <w:rStyle w:val="Emphasis"/>
          <w:rFonts w:asciiTheme="majorHAnsi" w:hAnsiTheme="majorHAnsi" w:cstheme="majorHAnsi"/>
          <w:highlight w:val="green"/>
        </w:rPr>
        <w:t>ingenuity</w:t>
      </w:r>
      <w:r w:rsidRPr="00CA5293">
        <w:rPr>
          <w:rStyle w:val="StyleUnderline"/>
          <w:rFonts w:asciiTheme="majorHAnsi" w:hAnsiTheme="majorHAnsi" w:cstheme="majorHAnsi"/>
        </w:rPr>
        <w:t xml:space="preserve"> unleashed </w:t>
      </w:r>
      <w:r w:rsidRPr="00CA5293">
        <w:rPr>
          <w:rStyle w:val="StyleUnderline"/>
          <w:rFonts w:asciiTheme="majorHAnsi" w:hAnsiTheme="majorHAnsi" w:cstheme="majorHAnsi"/>
          <w:highlight w:val="green"/>
        </w:rPr>
        <w:t>in markets is</w:t>
      </w:r>
      <w:r w:rsidRPr="00CA5293">
        <w:rPr>
          <w:rFonts w:asciiTheme="majorHAnsi" w:hAnsiTheme="majorHAnsi" w:cstheme="majorHAnsi"/>
          <w:sz w:val="16"/>
        </w:rPr>
        <w:t xml:space="preserve"> already </w:t>
      </w:r>
      <w:r w:rsidRPr="00CA5293">
        <w:rPr>
          <w:rStyle w:val="StyleUnderline"/>
          <w:rFonts w:asciiTheme="majorHAnsi" w:hAnsiTheme="majorHAnsi" w:cstheme="majorHAnsi"/>
        </w:rPr>
        <w:t xml:space="preserve">well on the way toward </w:t>
      </w:r>
      <w:r w:rsidRPr="00CA5293">
        <w:rPr>
          <w:rStyle w:val="StyleUnderline"/>
          <w:rFonts w:asciiTheme="majorHAnsi" w:hAnsiTheme="majorHAnsi" w:cstheme="majorHAnsi"/>
          <w:highlight w:val="green"/>
        </w:rPr>
        <w:t>making</w:t>
      </w:r>
      <w:r w:rsidRPr="00CA5293">
        <w:rPr>
          <w:rFonts w:asciiTheme="majorHAnsi" w:hAnsiTheme="majorHAnsi" w:cstheme="majorHAnsi"/>
          <w:sz w:val="16"/>
        </w:rPr>
        <w:t xml:space="preserve"> their </w:t>
      </w:r>
      <w:r w:rsidRPr="00CA5293">
        <w:rPr>
          <w:rStyle w:val="StyleUnderline"/>
          <w:rFonts w:asciiTheme="majorHAnsi" w:hAnsiTheme="majorHAnsi" w:cstheme="majorHAnsi"/>
        </w:rPr>
        <w:t xml:space="preserve">supposed planetary </w:t>
      </w:r>
      <w:r w:rsidRPr="00CA5293">
        <w:rPr>
          <w:rStyle w:val="StyleUnderline"/>
          <w:rFonts w:asciiTheme="majorHAnsi" w:hAnsiTheme="majorHAnsi" w:cstheme="majorHAnsi"/>
          <w:highlight w:val="green"/>
        </w:rPr>
        <w:t xml:space="preserve">boundaries </w:t>
      </w:r>
      <w:r w:rsidRPr="00CA5293">
        <w:rPr>
          <w:rStyle w:val="Emphasis"/>
          <w:rFonts w:asciiTheme="majorHAnsi" w:hAnsiTheme="majorHAnsi" w:cstheme="majorHAnsi"/>
          <w:highlight w:val="green"/>
        </w:rPr>
        <w:t>irrelevant</w:t>
      </w:r>
      <w:r w:rsidRPr="00CA5293">
        <w:rPr>
          <w:rStyle w:val="StyleUnderline"/>
          <w:rFonts w:asciiTheme="majorHAnsi" w:hAnsiTheme="majorHAnsi" w:cstheme="majorHAnsi"/>
        </w:rPr>
        <w:t xml:space="preserve">. Take carbon dioxide </w:t>
      </w:r>
      <w:r w:rsidRPr="00CA5293">
        <w:rPr>
          <w:rStyle w:val="Emphasis"/>
          <w:rFonts w:asciiTheme="majorHAnsi" w:hAnsiTheme="majorHAnsi" w:cstheme="majorHAnsi"/>
        </w:rPr>
        <w:t>emissions</w:t>
      </w:r>
      <w:r w:rsidRPr="00CA5293">
        <w:rPr>
          <w:rStyle w:val="StyleUnderline"/>
          <w:rFonts w:asciiTheme="majorHAnsi" w:hAnsiTheme="majorHAnsi" w:cstheme="majorHAnsi"/>
        </w:rPr>
        <w:t xml:space="preserve">: Supporters of </w:t>
      </w:r>
      <w:r w:rsidRPr="00CA5293">
        <w:rPr>
          <w:rStyle w:val="Emphasis"/>
          <w:rFonts w:asciiTheme="majorHAnsi" w:hAnsiTheme="majorHAnsi" w:cstheme="majorHAnsi"/>
        </w:rPr>
        <w:t xml:space="preserve">renewable </w:t>
      </w:r>
      <w:r w:rsidRPr="00CA5293">
        <w:rPr>
          <w:rStyle w:val="Emphasis"/>
          <w:rFonts w:asciiTheme="majorHAnsi" w:hAnsiTheme="majorHAnsi" w:cstheme="majorHAnsi"/>
          <w:highlight w:val="green"/>
        </w:rPr>
        <w:t>energy</w:t>
      </w:r>
      <w:r w:rsidRPr="00CA5293">
        <w:rPr>
          <w:rStyle w:val="StyleUnderline"/>
          <w:rFonts w:asciiTheme="majorHAnsi" w:hAnsiTheme="majorHAnsi" w:cstheme="majorHAnsi"/>
        </w:rPr>
        <w:t xml:space="preserve"> technologies say</w:t>
      </w:r>
      <w:r w:rsidRPr="00CA5293">
        <w:rPr>
          <w:rFonts w:asciiTheme="majorHAnsi" w:hAnsiTheme="majorHAnsi" w:cstheme="majorHAnsi"/>
          <w:sz w:val="16"/>
        </w:rPr>
        <w:t xml:space="preserve"> that their </w:t>
      </w:r>
      <w:r w:rsidRPr="00CA5293">
        <w:rPr>
          <w:rStyle w:val="StyleUnderline"/>
          <w:rFonts w:asciiTheme="majorHAnsi" w:hAnsiTheme="majorHAnsi" w:cstheme="majorHAnsi"/>
          <w:highlight w:val="green"/>
        </w:rPr>
        <w:t>costs</w:t>
      </w:r>
      <w:r w:rsidRPr="00CA5293">
        <w:rPr>
          <w:rStyle w:val="StyleUnderline"/>
          <w:rFonts w:asciiTheme="majorHAnsi" w:hAnsiTheme="majorHAnsi" w:cstheme="majorHAnsi"/>
        </w:rPr>
        <w:t xml:space="preserve"> are already or </w:t>
      </w:r>
      <w:r w:rsidRPr="00CA5293">
        <w:rPr>
          <w:rStyle w:val="StyleUnderline"/>
          <w:rFonts w:asciiTheme="majorHAnsi" w:hAnsiTheme="majorHAnsi" w:cstheme="majorHAnsi"/>
          <w:highlight w:val="green"/>
        </w:rPr>
        <w:t>will</w:t>
      </w:r>
      <w:r w:rsidRPr="00CA5293">
        <w:rPr>
          <w:rFonts w:asciiTheme="majorHAnsi" w:hAnsiTheme="majorHAnsi" w:cstheme="majorHAnsi"/>
          <w:sz w:val="16"/>
        </w:rPr>
        <w:t xml:space="preserve"> soon </w:t>
      </w:r>
      <w:r w:rsidRPr="00CA5293">
        <w:rPr>
          <w:rStyle w:val="StyleUnderline"/>
          <w:rFonts w:asciiTheme="majorHAnsi" w:hAnsiTheme="majorHAnsi" w:cstheme="majorHAnsi"/>
          <w:highlight w:val="green"/>
        </w:rPr>
        <w:t xml:space="preserve">be </w:t>
      </w:r>
      <w:r w:rsidRPr="00CA5293">
        <w:rPr>
          <w:rStyle w:val="Emphasis"/>
          <w:rFonts w:asciiTheme="majorHAnsi" w:hAnsiTheme="majorHAnsi" w:cstheme="majorHAnsi"/>
          <w:highlight w:val="green"/>
        </w:rPr>
        <w:t>lower</w:t>
      </w:r>
      <w:r w:rsidRPr="00CA5293">
        <w:rPr>
          <w:rStyle w:val="Emphasis"/>
          <w:rFonts w:asciiTheme="majorHAnsi" w:hAnsiTheme="majorHAnsi" w:cstheme="majorHAnsi"/>
        </w:rPr>
        <w:t xml:space="preserve"> than</w:t>
      </w:r>
      <w:r w:rsidRPr="00CA5293">
        <w:rPr>
          <w:rFonts w:asciiTheme="majorHAnsi" w:hAnsiTheme="majorHAnsi" w:cstheme="majorHAnsi"/>
          <w:sz w:val="16"/>
        </w:rPr>
        <w:t xml:space="preserve"> those of </w:t>
      </w:r>
      <w:r w:rsidRPr="00CA5293">
        <w:rPr>
          <w:rStyle w:val="Emphasis"/>
          <w:rFonts w:asciiTheme="majorHAnsi" w:hAnsiTheme="majorHAnsi" w:cstheme="majorHAnsi"/>
        </w:rPr>
        <w:t>fossil fuels</w:t>
      </w:r>
      <w:r w:rsidRPr="00CA5293">
        <w:rPr>
          <w:rStyle w:val="StyleUnderline"/>
          <w:rFonts w:asciiTheme="majorHAnsi" w:hAnsiTheme="majorHAnsi" w:cstheme="majorHAnsi"/>
        </w:rPr>
        <w:t>. Boosters of</w:t>
      </w:r>
      <w:r w:rsidRPr="00CA5293">
        <w:rPr>
          <w:rFonts w:asciiTheme="majorHAnsi" w:hAnsiTheme="majorHAnsi" w:cstheme="majorHAnsi"/>
          <w:sz w:val="16"/>
        </w:rPr>
        <w:t xml:space="preserve"> advanced </w:t>
      </w:r>
      <w:r w:rsidRPr="00CA5293">
        <w:rPr>
          <w:rStyle w:val="StyleUnderline"/>
          <w:rFonts w:asciiTheme="majorHAnsi" w:hAnsiTheme="majorHAnsi" w:cstheme="majorHAnsi"/>
        </w:rPr>
        <w:t xml:space="preserve">nuclear </w:t>
      </w:r>
      <w:r w:rsidRPr="00CA5293">
        <w:rPr>
          <w:rStyle w:val="StyleUnderline"/>
          <w:rFonts w:asciiTheme="majorHAnsi" w:hAnsiTheme="majorHAnsi" w:cstheme="majorHAnsi"/>
          <w:highlight w:val="green"/>
        </w:rPr>
        <w:t>reactors</w:t>
      </w:r>
      <w:r w:rsidRPr="00CA5293">
        <w:rPr>
          <w:rFonts w:asciiTheme="majorHAnsi" w:hAnsiTheme="majorHAnsi" w:cstheme="majorHAnsi"/>
          <w:sz w:val="16"/>
        </w:rPr>
        <w:t xml:space="preserve"> similarly </w:t>
      </w:r>
      <w:r w:rsidRPr="00CA5293">
        <w:rPr>
          <w:rStyle w:val="StyleUnderline"/>
          <w:rFonts w:asciiTheme="majorHAnsi" w:hAnsiTheme="majorHAnsi" w:cstheme="majorHAnsi"/>
        </w:rPr>
        <w:t xml:space="preserve">argue that they can </w:t>
      </w:r>
      <w:r w:rsidRPr="00CA5293">
        <w:rPr>
          <w:rStyle w:val="StyleUnderline"/>
          <w:rFonts w:asciiTheme="majorHAnsi" w:hAnsiTheme="majorHAnsi" w:cstheme="majorHAnsi"/>
          <w:highlight w:val="green"/>
        </w:rPr>
        <w:t xml:space="preserve">supply </w:t>
      </w:r>
      <w:proofErr w:type="gramStart"/>
      <w:r w:rsidRPr="00CA5293">
        <w:rPr>
          <w:rStyle w:val="Emphasis"/>
          <w:rFonts w:asciiTheme="majorHAnsi" w:hAnsiTheme="majorHAnsi" w:cstheme="majorHAnsi"/>
          <w:highlight w:val="green"/>
        </w:rPr>
        <w:t>all</w:t>
      </w:r>
      <w:r w:rsidRPr="00CA5293">
        <w:rPr>
          <w:rStyle w:val="Emphasis"/>
          <w:rFonts w:asciiTheme="majorHAnsi" w:hAnsiTheme="majorHAnsi" w:cstheme="majorHAnsi"/>
        </w:rPr>
        <w:t xml:space="preserve"> of</w:t>
      </w:r>
      <w:proofErr w:type="gramEnd"/>
      <w:r w:rsidRPr="00CA5293">
        <w:rPr>
          <w:rStyle w:val="Emphasis"/>
          <w:rFonts w:asciiTheme="majorHAnsi" w:hAnsiTheme="majorHAnsi" w:cstheme="majorHAnsi"/>
        </w:rPr>
        <w:t xml:space="preserve"> the </w:t>
      </w:r>
      <w:r w:rsidRPr="00CA5293">
        <w:rPr>
          <w:rStyle w:val="Emphasis"/>
          <w:rFonts w:asciiTheme="majorHAnsi" w:hAnsiTheme="majorHAnsi" w:cstheme="majorHAnsi"/>
          <w:highlight w:val="green"/>
        </w:rPr>
        <w:t>carbon-free energy</w:t>
      </w:r>
      <w:r w:rsidRPr="00CA5293">
        <w:rPr>
          <w:rStyle w:val="StyleUnderline"/>
          <w:rFonts w:asciiTheme="majorHAnsi" w:hAnsiTheme="majorHAnsi" w:cstheme="majorHAnsi"/>
        </w:rPr>
        <w:t xml:space="preserve"> the world will need</w:t>
      </w:r>
      <w:r w:rsidRPr="00CA5293">
        <w:rPr>
          <w:rFonts w:asciiTheme="majorHAnsi" w:hAnsiTheme="majorHAnsi" w:cstheme="majorHAnsi"/>
          <w:sz w:val="16"/>
        </w:rPr>
        <w:t xml:space="preserve">. There's a good chance that fleets of </w:t>
      </w:r>
      <w:r w:rsidRPr="00CA5293">
        <w:rPr>
          <w:rStyle w:val="StyleUnderline"/>
          <w:rFonts w:asciiTheme="majorHAnsi" w:hAnsiTheme="majorHAnsi" w:cstheme="majorHAnsi"/>
        </w:rPr>
        <w:t>battery-powered</w:t>
      </w:r>
      <w:r w:rsidRPr="00CA5293">
        <w:rPr>
          <w:rFonts w:asciiTheme="majorHAnsi" w:hAnsiTheme="majorHAnsi" w:cstheme="majorHAnsi"/>
          <w:sz w:val="16"/>
        </w:rPr>
        <w:t xml:space="preserve"> self-driving </w:t>
      </w:r>
      <w:r w:rsidRPr="00CA5293">
        <w:rPr>
          <w:rStyle w:val="StyleUnderline"/>
          <w:rFonts w:asciiTheme="majorHAnsi" w:hAnsiTheme="majorHAnsi" w:cstheme="majorHAnsi"/>
        </w:rPr>
        <w:t>vehicles</w:t>
      </w:r>
      <w:r w:rsidRPr="00CA5293">
        <w:rPr>
          <w:rFonts w:asciiTheme="majorHAnsi" w:hAnsiTheme="majorHAnsi" w:cstheme="majorHAnsi"/>
          <w:sz w:val="16"/>
        </w:rPr>
        <w:t xml:space="preserve"> will largely </w:t>
      </w:r>
      <w:r w:rsidRPr="00CA5293">
        <w:rPr>
          <w:rStyle w:val="StyleUnderline"/>
          <w:rFonts w:asciiTheme="majorHAnsi" w:hAnsiTheme="majorHAnsi" w:cstheme="majorHAnsi"/>
        </w:rPr>
        <w:t>replace</w:t>
      </w:r>
      <w:r w:rsidRPr="00CA5293">
        <w:rPr>
          <w:rFonts w:asciiTheme="majorHAnsi" w:hAnsiTheme="majorHAnsi" w:cstheme="majorHAnsi"/>
          <w:sz w:val="16"/>
        </w:rPr>
        <w:t xml:space="preserve"> private cars and </w:t>
      </w:r>
      <w:r w:rsidRPr="00CA5293">
        <w:rPr>
          <w:rStyle w:val="StyleUnderline"/>
          <w:rFonts w:asciiTheme="majorHAnsi" w:hAnsiTheme="majorHAnsi" w:cstheme="majorHAnsi"/>
        </w:rPr>
        <w:t>mass transit</w:t>
      </w:r>
      <w:r w:rsidRPr="00CA5293">
        <w:rPr>
          <w:rFonts w:asciiTheme="majorHAnsi" w:hAnsiTheme="majorHAnsi" w:cstheme="majorHAnsi"/>
          <w:sz w:val="16"/>
        </w:rPr>
        <w:t xml:space="preserve"> later in this century.</w:t>
      </w:r>
    </w:p>
    <w:p w14:paraId="11159991"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Are we about to run out of phosphorous to fertilize our crops? </w:t>
      </w:r>
      <w:r w:rsidRPr="00CA5293">
        <w:rPr>
          <w:rStyle w:val="StyleUnderline"/>
          <w:rFonts w:asciiTheme="majorHAnsi" w:hAnsiTheme="majorHAnsi" w:cstheme="majorHAnsi"/>
          <w:highlight w:val="green"/>
        </w:rPr>
        <w:t xml:space="preserve">Peak phosphorus is </w:t>
      </w:r>
      <w:r w:rsidRPr="00CA5293">
        <w:rPr>
          <w:rStyle w:val="Emphasis"/>
          <w:rFonts w:asciiTheme="majorHAnsi" w:hAnsiTheme="majorHAnsi" w:cstheme="majorHAnsi"/>
          <w:highlight w:val="green"/>
        </w:rPr>
        <w:t>not at hand</w:t>
      </w:r>
      <w:r w:rsidRPr="00CA5293">
        <w:rPr>
          <w:rFonts w:asciiTheme="majorHAnsi" w:hAnsiTheme="majorHAnsi" w:cstheme="majorHAnsi"/>
          <w:sz w:val="16"/>
        </w:rPr>
        <w:t xml:space="preserve">. The U.S. Geological Survey (USGS) reports that </w:t>
      </w:r>
      <w:r w:rsidRPr="00CA5293">
        <w:rPr>
          <w:rStyle w:val="StyleUnderline"/>
          <w:rFonts w:asciiTheme="majorHAnsi" w:hAnsiTheme="majorHAnsi" w:cstheme="majorHAnsi"/>
        </w:rPr>
        <w:t xml:space="preserve">at current rates of mining, the world's known </w:t>
      </w:r>
      <w:r w:rsidRPr="00CA5293">
        <w:rPr>
          <w:rStyle w:val="StyleUnderline"/>
          <w:rFonts w:asciiTheme="majorHAnsi" w:hAnsiTheme="majorHAnsi" w:cstheme="majorHAnsi"/>
          <w:highlight w:val="green"/>
        </w:rPr>
        <w:t>reserves</w:t>
      </w:r>
      <w:r w:rsidRPr="00CA5293">
        <w:rPr>
          <w:rStyle w:val="StyleUnderline"/>
          <w:rFonts w:asciiTheme="majorHAnsi" w:hAnsiTheme="majorHAnsi" w:cstheme="majorHAnsi"/>
        </w:rPr>
        <w:t xml:space="preserve"> will </w:t>
      </w:r>
      <w:r w:rsidRPr="00CA5293">
        <w:rPr>
          <w:rStyle w:val="StyleUnderline"/>
          <w:rFonts w:asciiTheme="majorHAnsi" w:hAnsiTheme="majorHAnsi" w:cstheme="majorHAnsi"/>
          <w:highlight w:val="green"/>
        </w:rPr>
        <w:t>last</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 xml:space="preserve">266 </w:t>
      </w:r>
      <w:r w:rsidRPr="00CA5293">
        <w:rPr>
          <w:rStyle w:val="Emphasis"/>
          <w:rFonts w:asciiTheme="majorHAnsi" w:hAnsiTheme="majorHAnsi" w:cstheme="majorHAnsi"/>
          <w:highlight w:val="green"/>
        </w:rPr>
        <w:t>years</w:t>
      </w:r>
      <w:r w:rsidRPr="00CA5293">
        <w:rPr>
          <w:rStyle w:val="StyleUnderline"/>
          <w:rFonts w:asciiTheme="majorHAnsi" w:hAnsiTheme="majorHAnsi" w:cstheme="majorHAnsi"/>
          <w:highlight w:val="green"/>
        </w:rPr>
        <w:t>.</w:t>
      </w:r>
      <w:r w:rsidRPr="00CA5293">
        <w:rPr>
          <w:rStyle w:val="StyleUnderline"/>
          <w:rFonts w:asciiTheme="majorHAnsi" w:hAnsiTheme="majorHAnsi" w:cstheme="majorHAnsi"/>
        </w:rPr>
        <w:t xml:space="preserve"> The estimated </w:t>
      </w:r>
      <w:r w:rsidRPr="00CA5293">
        <w:rPr>
          <w:rStyle w:val="Emphasis"/>
          <w:rFonts w:asciiTheme="majorHAnsi" w:hAnsiTheme="majorHAnsi" w:cstheme="majorHAnsi"/>
        </w:rPr>
        <w:t>total resources</w:t>
      </w:r>
      <w:r w:rsidRPr="00CA5293">
        <w:rPr>
          <w:rStyle w:val="StyleUnderline"/>
          <w:rFonts w:asciiTheme="majorHAnsi" w:hAnsiTheme="majorHAnsi" w:cstheme="majorHAnsi"/>
        </w:rPr>
        <w:t xml:space="preserve"> of phosphate rock would last </w:t>
      </w:r>
      <w:r w:rsidRPr="00CA5293">
        <w:rPr>
          <w:rStyle w:val="Emphasis"/>
          <w:rFonts w:asciiTheme="majorHAnsi" w:hAnsiTheme="majorHAnsi" w:cstheme="majorHAnsi"/>
        </w:rPr>
        <w:t>over 1,140 years</w:t>
      </w:r>
      <w:r w:rsidRPr="00CA5293">
        <w:rPr>
          <w:rStyle w:val="StyleUnderline"/>
          <w:rFonts w:asciiTheme="majorHAnsi" w:hAnsiTheme="majorHAnsi" w:cstheme="majorHAnsi"/>
        </w:rPr>
        <w:t xml:space="preserve">. "There are </w:t>
      </w:r>
      <w:r w:rsidRPr="00CA5293">
        <w:rPr>
          <w:rStyle w:val="StyleUnderline"/>
          <w:rFonts w:asciiTheme="majorHAnsi" w:hAnsiTheme="majorHAnsi" w:cstheme="majorHAnsi"/>
          <w:highlight w:val="green"/>
        </w:rPr>
        <w:t>no</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 xml:space="preserve">imminent </w:t>
      </w:r>
      <w:r w:rsidRPr="00CA5293">
        <w:rPr>
          <w:rStyle w:val="Emphasis"/>
          <w:rFonts w:asciiTheme="majorHAnsi" w:hAnsiTheme="majorHAnsi" w:cstheme="majorHAnsi"/>
          <w:highlight w:val="green"/>
        </w:rPr>
        <w:t>shortages</w:t>
      </w:r>
      <w:r w:rsidRPr="00CA5293">
        <w:rPr>
          <w:rStyle w:val="StyleUnderline"/>
          <w:rFonts w:asciiTheme="majorHAnsi" w:hAnsiTheme="majorHAnsi" w:cstheme="majorHAnsi"/>
        </w:rPr>
        <w:t xml:space="preserve"> of</w:t>
      </w:r>
      <w:r w:rsidRPr="00CA5293">
        <w:rPr>
          <w:rFonts w:asciiTheme="majorHAnsi" w:hAnsiTheme="majorHAnsi" w:cstheme="majorHAnsi"/>
          <w:sz w:val="16"/>
        </w:rPr>
        <w:t xml:space="preserve"> phosphate </w:t>
      </w:r>
      <w:r w:rsidRPr="00CA5293">
        <w:rPr>
          <w:rStyle w:val="StyleUnderline"/>
          <w:rFonts w:asciiTheme="majorHAnsi" w:hAnsiTheme="majorHAnsi" w:cstheme="majorHAnsi"/>
        </w:rPr>
        <w:t>rock,"</w:t>
      </w:r>
      <w:r w:rsidRPr="00CA5293">
        <w:rPr>
          <w:rFonts w:asciiTheme="majorHAnsi" w:hAnsiTheme="majorHAnsi" w:cstheme="majorHAnsi"/>
          <w:sz w:val="16"/>
        </w:rPr>
        <w:t xml:space="preserve"> notes the USGS. </w:t>
      </w:r>
      <w:r w:rsidRPr="00CA5293">
        <w:rPr>
          <w:rStyle w:val="StyleUnderline"/>
          <w:rFonts w:asciiTheme="majorHAnsi" w:hAnsiTheme="majorHAnsi" w:cstheme="majorHAnsi"/>
        </w:rPr>
        <w:t>With respect to</w:t>
      </w:r>
      <w:r w:rsidRPr="00CA5293">
        <w:rPr>
          <w:rFonts w:asciiTheme="majorHAnsi" w:hAnsiTheme="majorHAnsi" w:cstheme="majorHAnsi"/>
          <w:sz w:val="16"/>
        </w:rPr>
        <w:t xml:space="preserve"> the </w:t>
      </w:r>
      <w:r w:rsidRPr="00CA5293">
        <w:rPr>
          <w:rStyle w:val="StyleUnderline"/>
          <w:rFonts w:asciiTheme="majorHAnsi" w:hAnsiTheme="majorHAnsi" w:cstheme="majorHAnsi"/>
        </w:rPr>
        <w:t>deleterious effects</w:t>
      </w:r>
      <w:r w:rsidRPr="00CA5293">
        <w:rPr>
          <w:rFonts w:asciiTheme="majorHAnsi" w:hAnsiTheme="majorHAnsi" w:cstheme="majorHAnsi"/>
          <w:sz w:val="16"/>
        </w:rPr>
        <w:t xml:space="preserve"> that using phosphorus to fertilize crops might have outside of farm fields, </w:t>
      </w:r>
      <w:r w:rsidRPr="00CA5293">
        <w:rPr>
          <w:rStyle w:val="StyleUnderline"/>
          <w:rFonts w:asciiTheme="majorHAnsi" w:hAnsiTheme="majorHAnsi" w:cstheme="majorHAnsi"/>
        </w:rPr>
        <w:t>researchers are working</w:t>
      </w:r>
      <w:r w:rsidRPr="00CA5293">
        <w:rPr>
          <w:rFonts w:asciiTheme="majorHAnsi" w:hAnsiTheme="majorHAnsi" w:cstheme="majorHAnsi"/>
          <w:sz w:val="16"/>
        </w:rPr>
        <w:t xml:space="preserve"> on ways </w:t>
      </w:r>
      <w:r w:rsidRPr="00CA5293">
        <w:rPr>
          <w:rStyle w:val="StyleUnderline"/>
          <w:rFonts w:asciiTheme="majorHAnsi" w:hAnsiTheme="majorHAnsi" w:cstheme="majorHAnsi"/>
        </w:rPr>
        <w:t xml:space="preserve">to </w:t>
      </w:r>
      <w:r w:rsidRPr="00CA5293">
        <w:rPr>
          <w:rStyle w:val="Emphasis"/>
          <w:rFonts w:asciiTheme="majorHAnsi" w:hAnsiTheme="majorHAnsi" w:cstheme="majorHAnsi"/>
        </w:rPr>
        <w:t xml:space="preserve">endow </w:t>
      </w:r>
      <w:r w:rsidRPr="00CA5293">
        <w:rPr>
          <w:rStyle w:val="Emphasis"/>
          <w:rFonts w:asciiTheme="majorHAnsi" w:hAnsiTheme="majorHAnsi" w:cstheme="majorHAnsi"/>
          <w:highlight w:val="green"/>
        </w:rPr>
        <w:t>crops</w:t>
      </w:r>
      <w:r w:rsidRPr="00CA5293">
        <w:rPr>
          <w:rStyle w:val="StyleUnderline"/>
          <w:rFonts w:asciiTheme="majorHAnsi" w:hAnsiTheme="majorHAnsi" w:cstheme="majorHAnsi"/>
        </w:rPr>
        <w:t xml:space="preserve"> with traits that enable them to </w:t>
      </w:r>
      <w:r w:rsidRPr="00CA5293">
        <w:rPr>
          <w:rStyle w:val="StyleUnderline"/>
          <w:rFonts w:asciiTheme="majorHAnsi" w:hAnsiTheme="majorHAnsi" w:cstheme="majorHAnsi"/>
          <w:highlight w:val="green"/>
        </w:rPr>
        <w:t xml:space="preserve">use less while </w:t>
      </w:r>
      <w:r w:rsidRPr="00CA5293">
        <w:rPr>
          <w:rStyle w:val="Emphasis"/>
          <w:rFonts w:asciiTheme="majorHAnsi" w:hAnsiTheme="majorHAnsi" w:cstheme="majorHAnsi"/>
          <w:highlight w:val="green"/>
        </w:rPr>
        <w:t>maintaining yields</w:t>
      </w:r>
      <w:r w:rsidRPr="00CA5293">
        <w:rPr>
          <w:rFonts w:asciiTheme="majorHAnsi" w:hAnsiTheme="majorHAnsi" w:cstheme="majorHAnsi"/>
          <w:sz w:val="16"/>
        </w:rPr>
        <w:t>.</w:t>
      </w:r>
    </w:p>
    <w:p w14:paraId="04B110A4"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O'Neill and his colleagues are also concerned that farmers are using too much </w:t>
      </w:r>
      <w:r w:rsidRPr="00CA5293">
        <w:rPr>
          <w:rStyle w:val="StyleUnderline"/>
          <w:rFonts w:asciiTheme="majorHAnsi" w:hAnsiTheme="majorHAnsi" w:cstheme="majorHAnsi"/>
        </w:rPr>
        <w:t>nitrogen fertilizer</w:t>
      </w:r>
      <w:r w:rsidRPr="00CA5293">
        <w:rPr>
          <w:rFonts w:asciiTheme="majorHAnsi" w:hAnsiTheme="majorHAnsi" w:cstheme="majorHAnsi"/>
          <w:sz w:val="16"/>
        </w:rPr>
        <w:t xml:space="preserve">, which runs off fields into the natural environment and contributes to deoxygenated dead zones in the oceans, among other ill effects. This </w:t>
      </w:r>
      <w:r w:rsidRPr="00CA5293">
        <w:rPr>
          <w:rStyle w:val="StyleUnderline"/>
          <w:rFonts w:asciiTheme="majorHAnsi" w:hAnsiTheme="majorHAnsi" w:cstheme="majorHAnsi"/>
        </w:rPr>
        <w:t>is a problem, but</w:t>
      </w:r>
      <w:r w:rsidRPr="00CA5293">
        <w:rPr>
          <w:rFonts w:asciiTheme="majorHAnsi" w:hAnsiTheme="majorHAnsi" w:cstheme="majorHAnsi"/>
          <w:sz w:val="16"/>
        </w:rPr>
        <w:t xml:space="preserve"> one that </w:t>
      </w:r>
      <w:r w:rsidRPr="00CA5293">
        <w:rPr>
          <w:rStyle w:val="StyleUnderline"/>
          <w:rFonts w:asciiTheme="majorHAnsi" w:hAnsiTheme="majorHAnsi" w:cstheme="majorHAnsi"/>
        </w:rPr>
        <w:t>plant breeders are</w:t>
      </w:r>
      <w:r w:rsidRPr="00CA5293">
        <w:rPr>
          <w:rFonts w:asciiTheme="majorHAnsi" w:hAnsiTheme="majorHAnsi" w:cstheme="majorHAnsi"/>
          <w:sz w:val="16"/>
        </w:rPr>
        <w:t xml:space="preserve"> already </w:t>
      </w:r>
      <w:r w:rsidRPr="00CA5293">
        <w:rPr>
          <w:rStyle w:val="StyleUnderline"/>
          <w:rFonts w:asciiTheme="majorHAnsi" w:hAnsiTheme="majorHAnsi" w:cstheme="majorHAnsi"/>
        </w:rPr>
        <w:t>working to solve</w:t>
      </w:r>
      <w:r w:rsidRPr="00CA5293">
        <w:rPr>
          <w:rFonts w:asciiTheme="majorHAnsi" w:hAnsiTheme="majorHAnsi" w:cstheme="majorHAnsi"/>
          <w:sz w:val="16"/>
        </w:rPr>
        <w:t xml:space="preserve">. For example, </w:t>
      </w:r>
      <w:r w:rsidRPr="00CA5293">
        <w:rPr>
          <w:rStyle w:val="StyleUnderline"/>
          <w:rFonts w:asciiTheme="majorHAnsi" w:hAnsiTheme="majorHAnsi" w:cstheme="majorHAnsi"/>
        </w:rPr>
        <w:t>researchers</w:t>
      </w:r>
      <w:r w:rsidRPr="00CA5293">
        <w:rPr>
          <w:rFonts w:asciiTheme="majorHAnsi" w:hAnsiTheme="majorHAnsi" w:cstheme="majorHAnsi"/>
          <w:sz w:val="16"/>
        </w:rPr>
        <w:t xml:space="preserve"> at Arcadia Biosciences have </w:t>
      </w:r>
      <w:r w:rsidRPr="00CA5293">
        <w:rPr>
          <w:rStyle w:val="StyleUnderline"/>
          <w:rFonts w:asciiTheme="majorHAnsi" w:hAnsiTheme="majorHAnsi" w:cstheme="majorHAnsi"/>
        </w:rPr>
        <w:t xml:space="preserve">used </w:t>
      </w:r>
      <w:r w:rsidRPr="00CA5293">
        <w:rPr>
          <w:rStyle w:val="Emphasis"/>
          <w:rFonts w:asciiTheme="majorHAnsi" w:hAnsiTheme="majorHAnsi" w:cstheme="majorHAnsi"/>
          <w:highlight w:val="green"/>
        </w:rPr>
        <w:t>biotech</w:t>
      </w:r>
      <w:r w:rsidRPr="00CA5293">
        <w:rPr>
          <w:rStyle w:val="Emphasis"/>
          <w:rFonts w:asciiTheme="majorHAnsi" w:hAnsiTheme="majorHAnsi" w:cstheme="majorHAnsi"/>
        </w:rPr>
        <w:t>nology</w:t>
      </w:r>
      <w:r w:rsidRPr="00CA5293">
        <w:rPr>
          <w:rStyle w:val="StyleUnderline"/>
          <w:rFonts w:asciiTheme="majorHAnsi" w:hAnsiTheme="majorHAnsi" w:cstheme="majorHAnsi"/>
        </w:rPr>
        <w:t xml:space="preserve"> to </w:t>
      </w:r>
      <w:r w:rsidRPr="00CA5293">
        <w:rPr>
          <w:rStyle w:val="StyleUnderline"/>
          <w:rFonts w:asciiTheme="majorHAnsi" w:hAnsiTheme="majorHAnsi" w:cstheme="majorHAnsi"/>
          <w:highlight w:val="green"/>
        </w:rPr>
        <w:t>create</w:t>
      </w:r>
      <w:r w:rsidRPr="00CA5293">
        <w:rPr>
          <w:rStyle w:val="StyleUnderline"/>
          <w:rFonts w:asciiTheme="majorHAnsi" w:hAnsiTheme="majorHAnsi" w:cstheme="majorHAnsi"/>
        </w:rPr>
        <w:t xml:space="preserve"> nitrogen-</w:t>
      </w:r>
      <w:r w:rsidRPr="00CA5293">
        <w:rPr>
          <w:rStyle w:val="Emphasis"/>
          <w:rFonts w:asciiTheme="majorHAnsi" w:hAnsiTheme="majorHAnsi" w:cstheme="majorHAnsi"/>
          <w:highlight w:val="green"/>
        </w:rPr>
        <w:t>efficient</w:t>
      </w:r>
      <w:r w:rsidRPr="00CA5293">
        <w:rPr>
          <w:rStyle w:val="Emphasis"/>
          <w:rFonts w:asciiTheme="majorHAnsi" w:hAnsiTheme="majorHAnsi" w:cstheme="majorHAnsi"/>
        </w:rPr>
        <w:t xml:space="preserve"> varieties</w:t>
      </w:r>
      <w:r w:rsidRPr="00CA5293">
        <w:rPr>
          <w:rStyle w:val="StyleUnderline"/>
          <w:rFonts w:asciiTheme="majorHAnsi" w:hAnsiTheme="majorHAnsi" w:cstheme="majorHAnsi"/>
        </w:rPr>
        <w:t xml:space="preserve"> of </w:t>
      </w:r>
      <w:r w:rsidRPr="00CA5293">
        <w:rPr>
          <w:rStyle w:val="StyleUnderline"/>
          <w:rFonts w:asciiTheme="majorHAnsi" w:hAnsiTheme="majorHAnsi" w:cstheme="majorHAnsi"/>
          <w:highlight w:val="green"/>
        </w:rPr>
        <w:t>staples</w:t>
      </w:r>
      <w:r w:rsidRPr="00CA5293">
        <w:rPr>
          <w:rStyle w:val="StyleUnderline"/>
          <w:rFonts w:asciiTheme="majorHAnsi" w:hAnsiTheme="majorHAnsi" w:cstheme="majorHAnsi"/>
        </w:rPr>
        <w:t xml:space="preserve"> like rice and wheat that enable farmers to increase yields while</w:t>
      </w:r>
      <w:r w:rsidRPr="00CA5293">
        <w:rPr>
          <w:rFonts w:asciiTheme="majorHAnsi" w:hAnsiTheme="majorHAnsi" w:cstheme="majorHAnsi"/>
          <w:sz w:val="16"/>
        </w:rPr>
        <w:t xml:space="preserve"> significantly </w:t>
      </w:r>
      <w:r w:rsidRPr="00CA5293">
        <w:rPr>
          <w:rStyle w:val="StyleUnderline"/>
          <w:rFonts w:asciiTheme="majorHAnsi" w:hAnsiTheme="majorHAnsi" w:cstheme="majorHAnsi"/>
        </w:rPr>
        <w:t>reducing fertilizer use</w:t>
      </w:r>
      <w:r w:rsidRPr="00CA5293">
        <w:rPr>
          <w:rFonts w:asciiTheme="majorHAnsi" w:hAnsiTheme="majorHAnsi" w:cstheme="majorHAnsi"/>
          <w:sz w:val="16"/>
        </w:rPr>
        <w:t xml:space="preserve">. Meanwhile, </w:t>
      </w:r>
      <w:r w:rsidRPr="00CA5293">
        <w:rPr>
          <w:rStyle w:val="StyleUnderline"/>
          <w:rFonts w:asciiTheme="majorHAnsi" w:hAnsiTheme="majorHAnsi" w:cstheme="majorHAnsi"/>
        </w:rPr>
        <w:t>other</w:t>
      </w:r>
      <w:r w:rsidRPr="00CA5293">
        <w:rPr>
          <w:rFonts w:asciiTheme="majorHAnsi" w:hAnsiTheme="majorHAnsi" w:cstheme="majorHAnsi"/>
          <w:sz w:val="16"/>
        </w:rPr>
        <w:t xml:space="preserve"> researchers are moving on </w:t>
      </w:r>
      <w:r w:rsidRPr="00CA5293">
        <w:rPr>
          <w:rStyle w:val="StyleUnderline"/>
          <w:rFonts w:asciiTheme="majorHAnsi" w:hAnsiTheme="majorHAnsi" w:cstheme="majorHAnsi"/>
        </w:rPr>
        <w:t>projects</w:t>
      </w:r>
      <w:r w:rsidRPr="00CA5293">
        <w:rPr>
          <w:rFonts w:asciiTheme="majorHAnsi" w:hAnsiTheme="majorHAnsi" w:cstheme="majorHAnsi"/>
          <w:sz w:val="16"/>
        </w:rPr>
        <w:t xml:space="preserve"> to </w:t>
      </w:r>
      <w:r w:rsidRPr="00CA5293">
        <w:rPr>
          <w:rStyle w:val="StyleUnderline"/>
          <w:rFonts w:asciiTheme="majorHAnsi" w:hAnsiTheme="majorHAnsi" w:cstheme="majorHAnsi"/>
        </w:rPr>
        <w:t>engineer</w:t>
      </w:r>
      <w:r w:rsidRPr="00CA5293">
        <w:rPr>
          <w:rFonts w:asciiTheme="majorHAnsi" w:hAnsiTheme="majorHAnsi" w:cstheme="majorHAnsi"/>
          <w:sz w:val="16"/>
        </w:rPr>
        <w:t xml:space="preserve"> the nitrogen </w:t>
      </w:r>
      <w:r w:rsidRPr="00CA5293">
        <w:rPr>
          <w:rStyle w:val="StyleUnderline"/>
          <w:rFonts w:asciiTheme="majorHAnsi" w:hAnsiTheme="majorHAnsi" w:cstheme="majorHAnsi"/>
        </w:rPr>
        <w:t>fixation</w:t>
      </w:r>
      <w:r w:rsidRPr="00CA5293">
        <w:rPr>
          <w:rFonts w:asciiTheme="majorHAnsi" w:hAnsiTheme="majorHAnsi" w:cstheme="majorHAnsi"/>
          <w:sz w:val="16"/>
        </w:rPr>
        <w:t xml:space="preserve"> trait from legumes into cereal crops. In other words, </w:t>
      </w:r>
      <w:r w:rsidRPr="00CA5293">
        <w:rPr>
          <w:rStyle w:val="StyleUnderline"/>
          <w:rFonts w:asciiTheme="majorHAnsi" w:hAnsiTheme="majorHAnsi" w:cstheme="majorHAnsi"/>
        </w:rPr>
        <w:t xml:space="preserve">the crops would </w:t>
      </w:r>
      <w:r w:rsidRPr="00CA5293">
        <w:rPr>
          <w:rStyle w:val="Emphasis"/>
          <w:rFonts w:asciiTheme="majorHAnsi" w:hAnsiTheme="majorHAnsi" w:cstheme="majorHAnsi"/>
        </w:rPr>
        <w:t>make their own fertilizer</w:t>
      </w:r>
      <w:r w:rsidRPr="00CA5293">
        <w:rPr>
          <w:rStyle w:val="StyleUnderline"/>
          <w:rFonts w:asciiTheme="majorHAnsi" w:hAnsiTheme="majorHAnsi" w:cstheme="majorHAnsi"/>
        </w:rPr>
        <w:t xml:space="preserve"> from air</w:t>
      </w:r>
      <w:r w:rsidRPr="00CA5293">
        <w:rPr>
          <w:rFonts w:asciiTheme="majorHAnsi" w:hAnsiTheme="majorHAnsi" w:cstheme="majorHAnsi"/>
          <w:sz w:val="16"/>
        </w:rPr>
        <w:t>.</w:t>
      </w:r>
    </w:p>
    <w:p w14:paraId="17D82990" w14:textId="77777777" w:rsidR="00CA5293" w:rsidRPr="00CA5293" w:rsidRDefault="00CA5293" w:rsidP="00CA5293">
      <w:pPr>
        <w:rPr>
          <w:rFonts w:asciiTheme="majorHAnsi" w:hAnsiTheme="majorHAnsi" w:cstheme="majorHAnsi"/>
          <w:u w:val="single"/>
        </w:rPr>
      </w:pPr>
      <w:r w:rsidRPr="00CA5293">
        <w:rPr>
          <w:rFonts w:asciiTheme="majorHAnsi" w:hAnsiTheme="majorHAnsi" w:cstheme="majorHAnsi"/>
          <w:sz w:val="16"/>
        </w:rPr>
        <w:t xml:space="preserve">Water? </w:t>
      </w:r>
      <w:r w:rsidRPr="00CA5293">
        <w:rPr>
          <w:rStyle w:val="StyleUnderline"/>
          <w:rFonts w:asciiTheme="majorHAnsi" w:hAnsiTheme="majorHAnsi" w:cstheme="majorHAnsi"/>
        </w:rPr>
        <w:t>Most water is devoted to</w:t>
      </w:r>
      <w:r w:rsidRPr="00CA5293">
        <w:rPr>
          <w:rFonts w:asciiTheme="majorHAnsi" w:hAnsiTheme="majorHAnsi" w:cstheme="majorHAnsi"/>
          <w:sz w:val="16"/>
        </w:rPr>
        <w:t xml:space="preserve"> the </w:t>
      </w:r>
      <w:r w:rsidRPr="00CA5293">
        <w:rPr>
          <w:rStyle w:val="StyleUnderline"/>
          <w:rFonts w:asciiTheme="majorHAnsi" w:hAnsiTheme="majorHAnsi" w:cstheme="majorHAnsi"/>
        </w:rPr>
        <w:t>irrigation</w:t>
      </w:r>
      <w:r w:rsidRPr="00CA5293">
        <w:rPr>
          <w:rFonts w:asciiTheme="majorHAnsi" w:hAnsiTheme="majorHAnsi" w:cstheme="majorHAnsi"/>
          <w:sz w:val="16"/>
        </w:rPr>
        <w:t xml:space="preserve"> of crops; </w:t>
      </w:r>
      <w:r w:rsidRPr="00CA5293">
        <w:rPr>
          <w:rStyle w:val="StyleUnderline"/>
          <w:rFonts w:asciiTheme="majorHAnsi" w:hAnsiTheme="majorHAnsi" w:cstheme="majorHAnsi"/>
        </w:rPr>
        <w:t xml:space="preserve">the ongoing development of </w:t>
      </w:r>
      <w:r w:rsidRPr="00CA5293">
        <w:rPr>
          <w:rStyle w:val="Emphasis"/>
          <w:rFonts w:asciiTheme="majorHAnsi" w:hAnsiTheme="majorHAnsi" w:cstheme="majorHAnsi"/>
          <w:highlight w:val="green"/>
        </w:rPr>
        <w:t>drought</w:t>
      </w:r>
      <w:r w:rsidRPr="00CA5293">
        <w:rPr>
          <w:rStyle w:val="Emphasis"/>
          <w:rFonts w:asciiTheme="majorHAnsi" w:hAnsiTheme="majorHAnsi" w:cstheme="majorHAnsi"/>
        </w:rPr>
        <w:t>-resistant</w:t>
      </w:r>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green"/>
        </w:rPr>
        <w:t xml:space="preserve">and </w:t>
      </w:r>
      <w:r w:rsidRPr="00CA5293">
        <w:rPr>
          <w:rStyle w:val="Emphasis"/>
          <w:rFonts w:asciiTheme="majorHAnsi" w:hAnsiTheme="majorHAnsi" w:cstheme="majorHAnsi"/>
          <w:highlight w:val="green"/>
        </w:rPr>
        <w:t>saline-tolerant</w:t>
      </w:r>
      <w:r w:rsidRPr="00CA5293">
        <w:rPr>
          <w:rStyle w:val="StyleUnderline"/>
          <w:rFonts w:asciiTheme="majorHAnsi" w:hAnsiTheme="majorHAnsi" w:cstheme="majorHAnsi"/>
          <w:highlight w:val="green"/>
        </w:rPr>
        <w:t xml:space="preserve"> crops</w:t>
      </w:r>
      <w:r w:rsidRPr="00CA5293">
        <w:rPr>
          <w:rStyle w:val="StyleUnderline"/>
          <w:rFonts w:asciiTheme="majorHAnsi" w:hAnsiTheme="majorHAnsi" w:cstheme="majorHAnsi"/>
        </w:rPr>
        <w:t xml:space="preserve"> will help</w:t>
      </w:r>
      <w:r w:rsidRPr="00CA5293">
        <w:rPr>
          <w:rFonts w:asciiTheme="majorHAnsi" w:hAnsiTheme="majorHAnsi" w:cstheme="majorHAnsi"/>
          <w:sz w:val="16"/>
        </w:rPr>
        <w:t xml:space="preserve"> with that. Hectares per capita? </w:t>
      </w:r>
      <w:r w:rsidRPr="00CA5293">
        <w:rPr>
          <w:rStyle w:val="StyleUnderline"/>
          <w:rFonts w:asciiTheme="majorHAnsi" w:hAnsiTheme="majorHAnsi" w:cstheme="majorHAnsi"/>
          <w:highlight w:val="green"/>
        </w:rPr>
        <w:t>Humanity</w:t>
      </w:r>
      <w:r w:rsidRPr="00CA5293">
        <w:rPr>
          <w:rFonts w:asciiTheme="majorHAnsi" w:hAnsiTheme="majorHAnsi" w:cstheme="majorHAnsi"/>
          <w:sz w:val="16"/>
        </w:rPr>
        <w:t xml:space="preserve"> has probably </w:t>
      </w:r>
      <w:r w:rsidRPr="00CA5293">
        <w:rPr>
          <w:rStyle w:val="Emphasis"/>
          <w:rFonts w:asciiTheme="majorHAnsi" w:hAnsiTheme="majorHAnsi" w:cstheme="majorHAnsi"/>
        </w:rPr>
        <w:t xml:space="preserve">already </w:t>
      </w:r>
      <w:r w:rsidRPr="00CA5293">
        <w:rPr>
          <w:rStyle w:val="Emphasis"/>
          <w:rFonts w:asciiTheme="majorHAnsi" w:hAnsiTheme="majorHAnsi" w:cstheme="majorHAnsi"/>
          <w:highlight w:val="green"/>
        </w:rPr>
        <w:t>reached</w:t>
      </w:r>
      <w:r w:rsidRPr="00CA5293">
        <w:rPr>
          <w:rStyle w:val="StyleUnderline"/>
          <w:rFonts w:asciiTheme="majorHAnsi" w:hAnsiTheme="majorHAnsi" w:cstheme="majorHAnsi"/>
          <w:highlight w:val="green"/>
        </w:rPr>
        <w:t xml:space="preserve"> peak farmland</w:t>
      </w:r>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green"/>
        </w:rPr>
        <w:t>and</w:t>
      </w:r>
      <w:r w:rsidRPr="00CA5293">
        <w:rPr>
          <w:rStyle w:val="StyleUnderline"/>
          <w:rFonts w:asciiTheme="majorHAnsi" w:hAnsiTheme="majorHAnsi" w:cstheme="majorHAnsi"/>
        </w:rPr>
        <w:t xml:space="preserve"> nearly </w:t>
      </w:r>
      <w:r w:rsidRPr="00CA5293">
        <w:rPr>
          <w:rStyle w:val="Emphasis"/>
          <w:rFonts w:asciiTheme="majorHAnsi" w:hAnsiTheme="majorHAnsi" w:cstheme="majorHAnsi"/>
          <w:highlight w:val="green"/>
        </w:rPr>
        <w:t>400 million hectares</w:t>
      </w:r>
      <w:r w:rsidRPr="00CA5293">
        <w:rPr>
          <w:rStyle w:val="StyleUnderline"/>
          <w:rFonts w:asciiTheme="majorHAnsi" w:hAnsiTheme="majorHAnsi" w:cstheme="majorHAnsi"/>
          <w:highlight w:val="green"/>
        </w:rPr>
        <w:t xml:space="preserve"> will be restored</w:t>
      </w:r>
      <w:r w:rsidRPr="00CA5293">
        <w:rPr>
          <w:rStyle w:val="StyleUnderline"/>
          <w:rFonts w:asciiTheme="majorHAnsi" w:hAnsiTheme="majorHAnsi" w:cstheme="majorHAnsi"/>
        </w:rPr>
        <w:t xml:space="preserve"> to nature by 2060—an area almost </w:t>
      </w:r>
      <w:proofErr w:type="gramStart"/>
      <w:r w:rsidRPr="00CA5293">
        <w:rPr>
          <w:rStyle w:val="Emphasis"/>
          <w:rFonts w:asciiTheme="majorHAnsi" w:hAnsiTheme="majorHAnsi" w:cstheme="majorHAnsi"/>
        </w:rPr>
        <w:t>double</w:t>
      </w:r>
      <w:proofErr w:type="gramEnd"/>
      <w:r w:rsidRPr="00CA5293">
        <w:rPr>
          <w:rStyle w:val="Emphasis"/>
          <w:rFonts w:asciiTheme="majorHAnsi" w:hAnsiTheme="majorHAnsi" w:cstheme="majorHAnsi"/>
        </w:rPr>
        <w:t xml:space="preserve"> the size</w:t>
      </w:r>
      <w:r w:rsidRPr="00CA5293">
        <w:rPr>
          <w:rStyle w:val="StyleUnderline"/>
          <w:rFonts w:asciiTheme="majorHAnsi" w:hAnsiTheme="majorHAnsi" w:cstheme="majorHAnsi"/>
        </w:rPr>
        <w:t xml:space="preserve"> of the U</w:t>
      </w:r>
      <w:r w:rsidRPr="00CA5293">
        <w:rPr>
          <w:rFonts w:asciiTheme="majorHAnsi" w:hAnsiTheme="majorHAnsi" w:cstheme="majorHAnsi"/>
          <w:sz w:val="16"/>
        </w:rPr>
        <w:t xml:space="preserve">nited </w:t>
      </w:r>
      <w:r w:rsidRPr="00CA5293">
        <w:rPr>
          <w:rStyle w:val="StyleUnderline"/>
          <w:rFonts w:asciiTheme="majorHAnsi" w:hAnsiTheme="majorHAnsi" w:cstheme="majorHAnsi"/>
        </w:rPr>
        <w:t>S</w:t>
      </w:r>
      <w:r w:rsidRPr="00CA5293">
        <w:rPr>
          <w:rFonts w:asciiTheme="majorHAnsi" w:hAnsiTheme="majorHAnsi" w:cstheme="majorHAnsi"/>
          <w:sz w:val="16"/>
        </w:rPr>
        <w:t xml:space="preserve">tates </w:t>
      </w:r>
      <w:r w:rsidRPr="00CA5293">
        <w:rPr>
          <w:rStyle w:val="StyleUnderline"/>
          <w:rFonts w:asciiTheme="majorHAnsi" w:hAnsiTheme="majorHAnsi" w:cstheme="majorHAnsi"/>
        </w:rPr>
        <w:t>east of the Mississippi</w:t>
      </w:r>
      <w:r w:rsidRPr="00CA5293">
        <w:rPr>
          <w:rFonts w:asciiTheme="majorHAnsi" w:hAnsiTheme="majorHAnsi" w:cstheme="majorHAnsi"/>
          <w:sz w:val="16"/>
        </w:rPr>
        <w:t xml:space="preserve"> River. In fact, it is entirely possible that </w:t>
      </w:r>
      <w:r w:rsidRPr="00CA5293">
        <w:rPr>
          <w:rStyle w:val="StyleUnderline"/>
          <w:rFonts w:asciiTheme="majorHAnsi" w:hAnsiTheme="majorHAnsi" w:cstheme="majorHAnsi"/>
        </w:rPr>
        <w:t xml:space="preserve">most animal </w:t>
      </w:r>
      <w:r w:rsidRPr="00CA5293">
        <w:rPr>
          <w:rStyle w:val="StyleUnderline"/>
          <w:rFonts w:asciiTheme="majorHAnsi" w:hAnsiTheme="majorHAnsi" w:cstheme="majorHAnsi"/>
          <w:highlight w:val="green"/>
        </w:rPr>
        <w:t>farming</w:t>
      </w:r>
      <w:r w:rsidRPr="00CA5293">
        <w:rPr>
          <w:rStyle w:val="StyleUnderline"/>
          <w:rFonts w:asciiTheme="majorHAnsi" w:hAnsiTheme="majorHAnsi" w:cstheme="majorHAnsi"/>
        </w:rPr>
        <w:t xml:space="preserve"> will be </w:t>
      </w:r>
      <w:r w:rsidRPr="00CA5293">
        <w:rPr>
          <w:rStyle w:val="Emphasis"/>
          <w:rFonts w:asciiTheme="majorHAnsi" w:hAnsiTheme="majorHAnsi" w:cstheme="majorHAnsi"/>
          <w:highlight w:val="green"/>
        </w:rPr>
        <w:t>replaced</w:t>
      </w:r>
      <w:r w:rsidRPr="00CA5293">
        <w:rPr>
          <w:rStyle w:val="StyleUnderline"/>
          <w:rFonts w:asciiTheme="majorHAnsi" w:hAnsiTheme="majorHAnsi" w:cstheme="majorHAnsi"/>
          <w:highlight w:val="green"/>
        </w:rPr>
        <w:t xml:space="preserve"> by</w:t>
      </w:r>
      <w:r w:rsidRPr="00CA5293">
        <w:rPr>
          <w:rFonts w:asciiTheme="majorHAnsi" w:hAnsiTheme="majorHAnsi" w:cstheme="majorHAnsi"/>
          <w:sz w:val="16"/>
        </w:rPr>
        <w:t xml:space="preserve"> resource-sparing </w:t>
      </w:r>
      <w:r w:rsidRPr="00CA5293">
        <w:rPr>
          <w:rStyle w:val="StyleUnderline"/>
          <w:rFonts w:asciiTheme="majorHAnsi" w:hAnsiTheme="majorHAnsi" w:cstheme="majorHAnsi"/>
        </w:rPr>
        <w:t>lab-grown steaks</w:t>
      </w:r>
      <w:r w:rsidRPr="00CA5293">
        <w:rPr>
          <w:rFonts w:asciiTheme="majorHAnsi" w:hAnsiTheme="majorHAnsi" w:cstheme="majorHAnsi"/>
          <w:sz w:val="16"/>
        </w:rPr>
        <w:t xml:space="preserve">, chops, </w:t>
      </w:r>
      <w:r w:rsidRPr="00CA5293">
        <w:rPr>
          <w:rStyle w:val="StyleUnderline"/>
          <w:rFonts w:asciiTheme="majorHAnsi" w:hAnsiTheme="majorHAnsi" w:cstheme="majorHAnsi"/>
        </w:rPr>
        <w:t>and milk.</w:t>
      </w:r>
      <w:r w:rsidRPr="00CA5293">
        <w:rPr>
          <w:rFonts w:asciiTheme="majorHAnsi" w:hAnsiTheme="majorHAnsi" w:cstheme="majorHAnsi"/>
          <w:sz w:val="16"/>
        </w:rPr>
        <w:t xml:space="preserve"> Such </w:t>
      </w:r>
      <w:r w:rsidRPr="00CA5293">
        <w:rPr>
          <w:rStyle w:val="StyleUnderline"/>
          <w:rFonts w:asciiTheme="majorHAnsi" w:hAnsiTheme="majorHAnsi" w:cstheme="majorHAnsi"/>
          <w:highlight w:val="green"/>
        </w:rPr>
        <w:t>developments</w:t>
      </w:r>
      <w:r w:rsidRPr="00CA5293">
        <w:rPr>
          <w:rStyle w:val="StyleUnderline"/>
          <w:rFonts w:asciiTheme="majorHAnsi" w:hAnsiTheme="majorHAnsi" w:cstheme="majorHAnsi"/>
        </w:rPr>
        <w:t xml:space="preserve"> in </w:t>
      </w:r>
      <w:r w:rsidRPr="00CA5293">
        <w:rPr>
          <w:rStyle w:val="Emphasis"/>
          <w:rFonts w:asciiTheme="majorHAnsi" w:hAnsiTheme="majorHAnsi" w:cstheme="majorHAnsi"/>
        </w:rPr>
        <w:t>food production</w:t>
      </w:r>
      <w:r w:rsidRPr="00CA5293">
        <w:rPr>
          <w:rStyle w:val="StyleUnderline"/>
          <w:rFonts w:asciiTheme="majorHAnsi" w:hAnsiTheme="majorHAnsi" w:cstheme="majorHAnsi"/>
        </w:rPr>
        <w:t xml:space="preserve"> undermine</w:t>
      </w:r>
      <w:r w:rsidRPr="00CA5293">
        <w:rPr>
          <w:rFonts w:asciiTheme="majorHAnsi" w:hAnsiTheme="majorHAnsi" w:cstheme="majorHAnsi"/>
          <w:sz w:val="16"/>
        </w:rPr>
        <w:t xml:space="preserve"> the researchers' </w:t>
      </w:r>
      <w:r w:rsidRPr="00CA5293">
        <w:rPr>
          <w:rStyle w:val="StyleUnderline"/>
          <w:rFonts w:asciiTheme="majorHAnsi" w:hAnsiTheme="majorHAnsi" w:cstheme="majorHAnsi"/>
        </w:rPr>
        <w:t>worries about overconsumption</w:t>
      </w:r>
      <w:r w:rsidRPr="00CA5293">
        <w:rPr>
          <w:rFonts w:asciiTheme="majorHAnsi" w:hAnsiTheme="majorHAnsi" w:cstheme="majorHAnsi"/>
          <w:sz w:val="16"/>
        </w:rPr>
        <w:t xml:space="preserve"> of biomass.</w:t>
      </w:r>
    </w:p>
    <w:p w14:paraId="5ABF45D0"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And </w:t>
      </w:r>
      <w:r w:rsidRPr="00CA5293">
        <w:rPr>
          <w:rStyle w:val="StyleUnderline"/>
          <w:rFonts w:asciiTheme="majorHAnsi" w:hAnsiTheme="majorHAnsi" w:cstheme="majorHAnsi"/>
        </w:rPr>
        <w:t xml:space="preserve">humanity's material footprint is likely to </w:t>
      </w:r>
      <w:r w:rsidRPr="00CA5293">
        <w:rPr>
          <w:rStyle w:val="Emphasis"/>
          <w:rFonts w:asciiTheme="majorHAnsi" w:hAnsiTheme="majorHAnsi" w:cstheme="majorHAnsi"/>
        </w:rPr>
        <w:t>get smaller</w:t>
      </w:r>
      <w:r w:rsidRPr="00CA5293">
        <w:rPr>
          <w:rFonts w:asciiTheme="majorHAnsi" w:hAnsiTheme="majorHAnsi" w:cstheme="majorHAnsi"/>
          <w:sz w:val="16"/>
        </w:rPr>
        <w:t xml:space="preserve"> too </w:t>
      </w:r>
      <w:r w:rsidRPr="00CA5293">
        <w:rPr>
          <w:rStyle w:val="StyleUnderline"/>
          <w:rFonts w:asciiTheme="majorHAnsi" w:hAnsiTheme="majorHAnsi" w:cstheme="majorHAnsi"/>
        </w:rPr>
        <w:t>as trends toward</w:t>
      </w:r>
      <w:r w:rsidRPr="00CA5293">
        <w:rPr>
          <w:rFonts w:asciiTheme="majorHAnsi" w:hAnsiTheme="majorHAnsi" w:cstheme="majorHAnsi"/>
          <w:sz w:val="16"/>
        </w:rPr>
        <w:t xml:space="preserve"> further </w:t>
      </w:r>
      <w:r w:rsidRPr="00CA5293">
        <w:rPr>
          <w:rStyle w:val="Emphasis"/>
          <w:rFonts w:asciiTheme="majorHAnsi" w:hAnsiTheme="majorHAnsi" w:cstheme="majorHAnsi"/>
        </w:rPr>
        <w:t>dematerializatio</w:t>
      </w:r>
      <w:r w:rsidRPr="00CA5293">
        <w:rPr>
          <w:rStyle w:val="StyleUnderline"/>
          <w:rFonts w:asciiTheme="majorHAnsi" w:hAnsiTheme="majorHAnsi" w:cstheme="majorHAnsi"/>
        </w:rPr>
        <w:t xml:space="preserve">n take hold. The price system is a </w:t>
      </w:r>
      <w:r w:rsidRPr="00CA5293">
        <w:rPr>
          <w:rStyle w:val="Emphasis"/>
          <w:rFonts w:asciiTheme="majorHAnsi" w:hAnsiTheme="majorHAnsi" w:cstheme="majorHAnsi"/>
        </w:rPr>
        <w:t>superb mechanism</w:t>
      </w:r>
      <w:r w:rsidRPr="00CA5293">
        <w:rPr>
          <w:rStyle w:val="StyleUnderline"/>
          <w:rFonts w:asciiTheme="majorHAnsi" w:hAnsiTheme="majorHAnsi" w:cstheme="majorHAnsi"/>
        </w:rPr>
        <w:t xml:space="preserve"> for encouraging innovators to</w:t>
      </w:r>
      <w:r w:rsidRPr="00CA5293">
        <w:rPr>
          <w:rFonts w:asciiTheme="majorHAnsi" w:hAnsiTheme="majorHAnsi" w:cstheme="majorHAnsi"/>
          <w:sz w:val="16"/>
        </w:rPr>
        <w:t xml:space="preserve"> find ways to </w:t>
      </w:r>
      <w:r w:rsidRPr="00CA5293">
        <w:rPr>
          <w:rStyle w:val="StyleUnderline"/>
          <w:rFonts w:asciiTheme="majorHAnsi" w:hAnsiTheme="majorHAnsi" w:cstheme="majorHAnsi"/>
        </w:rPr>
        <w:t>wring</w:t>
      </w:r>
      <w:r w:rsidRPr="00CA5293">
        <w:rPr>
          <w:rFonts w:asciiTheme="majorHAnsi" w:hAnsiTheme="majorHAnsi" w:cstheme="majorHAnsi"/>
          <w:sz w:val="16"/>
        </w:rPr>
        <w:t xml:space="preserve"> ever </w:t>
      </w:r>
      <w:r w:rsidRPr="00CA5293">
        <w:rPr>
          <w:rStyle w:val="StyleUnderline"/>
          <w:rFonts w:asciiTheme="majorHAnsi" w:hAnsiTheme="majorHAnsi" w:cstheme="majorHAnsi"/>
        </w:rPr>
        <w:t>more value out less</w:t>
      </w:r>
      <w:r w:rsidRPr="00CA5293">
        <w:rPr>
          <w:rFonts w:asciiTheme="majorHAnsi" w:hAnsiTheme="majorHAnsi" w:cstheme="majorHAnsi"/>
          <w:sz w:val="16"/>
        </w:rPr>
        <w:t xml:space="preserve"> and less </w:t>
      </w:r>
      <w:r w:rsidRPr="00CA5293">
        <w:rPr>
          <w:rStyle w:val="StyleUnderline"/>
          <w:rFonts w:asciiTheme="majorHAnsi" w:hAnsiTheme="majorHAnsi" w:cstheme="majorHAnsi"/>
        </w:rPr>
        <w:t>stuff</w:t>
      </w:r>
      <w:r w:rsidRPr="00CA5293">
        <w:rPr>
          <w:rFonts w:asciiTheme="majorHAnsi" w:hAnsiTheme="majorHAnsi" w:cstheme="majorHAnsi"/>
          <w:sz w:val="16"/>
        </w:rPr>
        <w:t xml:space="preserve">. Rockefeller University researcher Jesse </w:t>
      </w:r>
      <w:proofErr w:type="spellStart"/>
      <w:r w:rsidRPr="00CA5293">
        <w:rPr>
          <w:rFonts w:asciiTheme="majorHAnsi" w:hAnsiTheme="majorHAnsi" w:cstheme="majorHAnsi"/>
          <w:sz w:val="16"/>
        </w:rPr>
        <w:t>Ausubel</w:t>
      </w:r>
      <w:proofErr w:type="spellEnd"/>
      <w:r w:rsidRPr="00CA5293">
        <w:rPr>
          <w:rFonts w:asciiTheme="majorHAnsi" w:hAnsiTheme="majorHAnsi" w:cstheme="majorHAnsi"/>
          <w:sz w:val="16"/>
        </w:rPr>
        <w:t xml:space="preserve"> has shown that this process of </w:t>
      </w:r>
      <w:r w:rsidRPr="00CA5293">
        <w:rPr>
          <w:rStyle w:val="StyleUnderline"/>
          <w:rFonts w:asciiTheme="majorHAnsi" w:hAnsiTheme="majorHAnsi" w:cstheme="majorHAnsi"/>
        </w:rPr>
        <w:t>absolute dematerialization has</w:t>
      </w:r>
      <w:r w:rsidRPr="00CA5293">
        <w:rPr>
          <w:rFonts w:asciiTheme="majorHAnsi" w:hAnsiTheme="majorHAnsi" w:cstheme="majorHAnsi"/>
          <w:sz w:val="16"/>
        </w:rPr>
        <w:t xml:space="preserve"> already </w:t>
      </w:r>
      <w:r w:rsidRPr="00CA5293">
        <w:rPr>
          <w:rStyle w:val="StyleUnderline"/>
          <w:rFonts w:asciiTheme="majorHAnsi" w:hAnsiTheme="majorHAnsi" w:cstheme="majorHAnsi"/>
        </w:rPr>
        <w:t>taken off</w:t>
      </w:r>
      <w:r w:rsidRPr="00CA5293">
        <w:rPr>
          <w:rFonts w:asciiTheme="majorHAnsi" w:hAnsiTheme="majorHAnsi" w:cstheme="majorHAnsi"/>
          <w:sz w:val="16"/>
        </w:rPr>
        <w:t xml:space="preserve"> for </w:t>
      </w:r>
      <w:r w:rsidRPr="00CA5293">
        <w:rPr>
          <w:rStyle w:val="StyleUnderline"/>
          <w:rFonts w:asciiTheme="majorHAnsi" w:hAnsiTheme="majorHAnsi" w:cstheme="majorHAnsi"/>
        </w:rPr>
        <w:t>many commodities</w:t>
      </w:r>
      <w:r w:rsidRPr="00CA5293">
        <w:rPr>
          <w:rFonts w:asciiTheme="majorHAnsi" w:hAnsiTheme="majorHAnsi" w:cstheme="majorHAnsi"/>
          <w:sz w:val="16"/>
        </w:rPr>
        <w:t>.</w:t>
      </w:r>
    </w:p>
    <w:p w14:paraId="76E627DB" w14:textId="77777777" w:rsidR="00CA5293" w:rsidRPr="00CA5293" w:rsidRDefault="00CA5293" w:rsidP="00CA5293">
      <w:pPr>
        <w:rPr>
          <w:rStyle w:val="Style13ptBold"/>
          <w:rFonts w:asciiTheme="majorHAnsi" w:hAnsiTheme="majorHAnsi" w:cstheme="majorHAnsi"/>
        </w:rPr>
      </w:pPr>
      <w:r w:rsidRPr="00CA5293">
        <w:rPr>
          <w:rFonts w:asciiTheme="majorHAnsi" w:hAnsiTheme="majorHAnsi" w:cstheme="majorHAnsi"/>
          <w:sz w:val="16"/>
        </w:rPr>
        <w:t xml:space="preserve">After cranking their way through their models of doom, O'Neill and his colleagues lugubriously conclude: </w:t>
      </w:r>
      <w:r w:rsidRPr="00CA5293">
        <w:rPr>
          <w:rStyle w:val="StyleUnderline"/>
          <w:rFonts w:asciiTheme="majorHAnsi" w:hAnsiTheme="majorHAnsi" w:cstheme="majorHAnsi"/>
        </w:rPr>
        <w:t>"If all people are to lead</w:t>
      </w:r>
      <w:r w:rsidRPr="00CA5293">
        <w:rPr>
          <w:rFonts w:asciiTheme="majorHAnsi" w:hAnsiTheme="majorHAnsi" w:cstheme="majorHAnsi"/>
          <w:sz w:val="16"/>
        </w:rPr>
        <w:t xml:space="preserve"> a good </w:t>
      </w:r>
      <w:r w:rsidRPr="00CA5293">
        <w:rPr>
          <w:rStyle w:val="StyleUnderline"/>
          <w:rFonts w:asciiTheme="majorHAnsi" w:hAnsiTheme="majorHAnsi" w:cstheme="majorHAnsi"/>
        </w:rPr>
        <w:t>life within planetary boundaries</w:t>
      </w:r>
      <w:r w:rsidRPr="00CA5293">
        <w:rPr>
          <w:rFonts w:asciiTheme="majorHAnsi" w:hAnsiTheme="majorHAnsi" w:cstheme="majorHAnsi"/>
          <w:sz w:val="16"/>
        </w:rPr>
        <w:t xml:space="preserve">, then </w:t>
      </w:r>
      <w:r w:rsidRPr="00CA5293">
        <w:rPr>
          <w:rStyle w:val="StyleUnderline"/>
          <w:rFonts w:asciiTheme="majorHAnsi" w:hAnsiTheme="majorHAnsi" w:cstheme="majorHAnsi"/>
        </w:rPr>
        <w:t>the level of resource use associated with</w:t>
      </w:r>
      <w:r w:rsidRPr="00CA5293">
        <w:rPr>
          <w:rFonts w:asciiTheme="majorHAnsi" w:hAnsiTheme="majorHAnsi" w:cstheme="majorHAnsi"/>
          <w:sz w:val="16"/>
        </w:rPr>
        <w:t xml:space="preserve"> meeting </w:t>
      </w:r>
      <w:r w:rsidRPr="00CA5293">
        <w:rPr>
          <w:rStyle w:val="StyleUnderline"/>
          <w:rFonts w:asciiTheme="majorHAnsi" w:hAnsiTheme="majorHAnsi" w:cstheme="majorHAnsi"/>
        </w:rPr>
        <w:t>basic needs must be</w:t>
      </w:r>
      <w:r w:rsidRPr="00CA5293">
        <w:rPr>
          <w:rFonts w:asciiTheme="majorHAnsi" w:hAnsiTheme="majorHAnsi" w:cstheme="majorHAnsi"/>
          <w:sz w:val="16"/>
        </w:rPr>
        <w:t xml:space="preserve"> dramatically </w:t>
      </w:r>
      <w:r w:rsidRPr="00CA5293">
        <w:rPr>
          <w:rStyle w:val="StyleUnderline"/>
          <w:rFonts w:asciiTheme="majorHAnsi" w:hAnsiTheme="majorHAnsi" w:cstheme="majorHAnsi"/>
        </w:rPr>
        <w:t>reduced." They are</w:t>
      </w:r>
      <w:r w:rsidRPr="00CA5293">
        <w:rPr>
          <w:rFonts w:asciiTheme="majorHAnsi" w:hAnsiTheme="majorHAnsi" w:cstheme="majorHAnsi"/>
          <w:sz w:val="16"/>
        </w:rPr>
        <w:t xml:space="preserve"> right, but they are </w:t>
      </w:r>
      <w:r w:rsidRPr="00CA5293">
        <w:rPr>
          <w:rStyle w:val="Emphasis"/>
          <w:rFonts w:asciiTheme="majorHAnsi" w:hAnsiTheme="majorHAnsi" w:cstheme="majorHAnsi"/>
        </w:rPr>
        <w:t>entirely backward</w:t>
      </w:r>
      <w:r w:rsidRPr="00CA5293">
        <w:rPr>
          <w:rStyle w:val="StyleUnderline"/>
          <w:rFonts w:asciiTheme="majorHAnsi" w:hAnsiTheme="majorHAnsi" w:cstheme="majorHAnsi"/>
        </w:rPr>
        <w:t xml:space="preserve"> </w:t>
      </w:r>
      <w:proofErr w:type="gramStart"/>
      <w:r w:rsidRPr="00CA5293">
        <w:rPr>
          <w:rStyle w:val="StyleUnderline"/>
          <w:rFonts w:asciiTheme="majorHAnsi" w:hAnsiTheme="majorHAnsi" w:cstheme="majorHAnsi"/>
        </w:rPr>
        <w:t>with</w:t>
      </w:r>
      <w:r w:rsidRPr="00CA5293">
        <w:rPr>
          <w:rFonts w:asciiTheme="majorHAnsi" w:hAnsiTheme="majorHAnsi" w:cstheme="majorHAnsi"/>
          <w:sz w:val="16"/>
        </w:rPr>
        <w:t xml:space="preserve"> regard to</w:t>
      </w:r>
      <w:proofErr w:type="gramEnd"/>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how to achieve those goals. </w:t>
      </w:r>
      <w:r w:rsidRPr="00CA5293">
        <w:rPr>
          <w:rStyle w:val="Emphasis"/>
          <w:rFonts w:asciiTheme="majorHAnsi" w:hAnsiTheme="majorHAnsi" w:cstheme="majorHAnsi"/>
        </w:rPr>
        <w:t xml:space="preserve">Economic </w:t>
      </w:r>
      <w:r w:rsidRPr="00CA5293">
        <w:rPr>
          <w:rStyle w:val="Emphasis"/>
          <w:rFonts w:asciiTheme="majorHAnsi" w:hAnsiTheme="majorHAnsi" w:cstheme="majorHAnsi"/>
          <w:highlight w:val="green"/>
        </w:rPr>
        <w:t>growth</w:t>
      </w:r>
      <w:r w:rsidRPr="00CA5293">
        <w:rPr>
          <w:rStyle w:val="StyleUnderline"/>
          <w:rFonts w:asciiTheme="majorHAnsi" w:hAnsiTheme="majorHAnsi" w:cstheme="majorHAnsi"/>
        </w:rPr>
        <w:t xml:space="preserve"> provides</w:t>
      </w:r>
      <w:r w:rsidRPr="00CA5293">
        <w:rPr>
          <w:rFonts w:asciiTheme="majorHAnsi" w:hAnsiTheme="majorHAnsi" w:cstheme="majorHAnsi"/>
          <w:sz w:val="16"/>
        </w:rPr>
        <w:t xml:space="preserve"> the wealth and </w:t>
      </w:r>
      <w:r w:rsidRPr="00CA5293">
        <w:rPr>
          <w:rStyle w:val="StyleUnderline"/>
          <w:rFonts w:asciiTheme="majorHAnsi" w:hAnsiTheme="majorHAnsi" w:cstheme="majorHAnsi"/>
        </w:rPr>
        <w:t>technologies</w:t>
      </w:r>
      <w:r w:rsidRPr="00CA5293">
        <w:rPr>
          <w:rFonts w:asciiTheme="majorHAnsi" w:hAnsiTheme="majorHAnsi" w:cstheme="majorHAnsi"/>
          <w:sz w:val="16"/>
        </w:rPr>
        <w:t xml:space="preserve"> needed </w:t>
      </w:r>
      <w:r w:rsidRPr="00CA5293">
        <w:rPr>
          <w:rStyle w:val="StyleUnderline"/>
          <w:rFonts w:asciiTheme="majorHAnsi" w:hAnsiTheme="majorHAnsi" w:cstheme="majorHAnsi"/>
        </w:rPr>
        <w:t xml:space="preserve">to lift people from </w:t>
      </w:r>
      <w:r w:rsidRPr="00CA5293">
        <w:rPr>
          <w:rStyle w:val="Emphasis"/>
          <w:rFonts w:asciiTheme="majorHAnsi" w:hAnsiTheme="majorHAnsi" w:cstheme="majorHAnsi"/>
        </w:rPr>
        <w:t>poverty</w:t>
      </w:r>
      <w:r w:rsidRPr="00CA5293">
        <w:rPr>
          <w:rStyle w:val="StyleUnderline"/>
          <w:rFonts w:asciiTheme="majorHAnsi" w:hAnsiTheme="majorHAnsi" w:cstheme="majorHAnsi"/>
        </w:rPr>
        <w:t xml:space="preserve"> while</w:t>
      </w:r>
      <w:r w:rsidRPr="00CA5293">
        <w:rPr>
          <w:rFonts w:asciiTheme="majorHAnsi" w:hAnsiTheme="majorHAnsi" w:cstheme="majorHAnsi"/>
          <w:sz w:val="16"/>
          <w:u w:val="single"/>
        </w:rPr>
        <w:t xml:space="preserve"> </w:t>
      </w:r>
      <w:r w:rsidRPr="00CA5293">
        <w:rPr>
          <w:rFonts w:asciiTheme="majorHAnsi" w:hAnsiTheme="majorHAnsi" w:cstheme="majorHAnsi"/>
          <w:sz w:val="16"/>
        </w:rPr>
        <w:t xml:space="preserve">simultaneously </w:t>
      </w:r>
      <w:r w:rsidRPr="00CA5293">
        <w:rPr>
          <w:rStyle w:val="Emphasis"/>
          <w:rFonts w:asciiTheme="majorHAnsi" w:hAnsiTheme="majorHAnsi" w:cstheme="majorHAnsi"/>
          <w:highlight w:val="green"/>
        </w:rPr>
        <w:t>lighten</w:t>
      </w:r>
      <w:r w:rsidRPr="00CA5293">
        <w:rPr>
          <w:rStyle w:val="Emphasis"/>
          <w:rFonts w:asciiTheme="majorHAnsi" w:hAnsiTheme="majorHAnsi" w:cstheme="majorHAnsi"/>
        </w:rPr>
        <w:t xml:space="preserve">ing humanity's </w:t>
      </w:r>
      <w:r w:rsidRPr="00CA5293">
        <w:rPr>
          <w:rStyle w:val="Emphasis"/>
          <w:rFonts w:asciiTheme="majorHAnsi" w:hAnsiTheme="majorHAnsi" w:cstheme="majorHAnsi"/>
          <w:highlight w:val="green"/>
        </w:rPr>
        <w:t>footprint</w:t>
      </w:r>
      <w:r w:rsidRPr="00CA5293">
        <w:rPr>
          <w:rStyle w:val="StyleUnderline"/>
          <w:rFonts w:asciiTheme="majorHAnsi" w:hAnsiTheme="majorHAnsi" w:cstheme="majorHAnsi"/>
        </w:rPr>
        <w:t xml:space="preserve"> on the</w:t>
      </w:r>
      <w:r w:rsidRPr="00CA5293">
        <w:rPr>
          <w:rFonts w:asciiTheme="majorHAnsi" w:hAnsiTheme="majorHAnsi" w:cstheme="majorHAnsi"/>
          <w:sz w:val="16"/>
        </w:rPr>
        <w:t xml:space="preserve"> natural </w:t>
      </w:r>
      <w:r w:rsidRPr="00CA5293">
        <w:rPr>
          <w:rStyle w:val="StyleUnderline"/>
          <w:rFonts w:asciiTheme="majorHAnsi" w:hAnsiTheme="majorHAnsi" w:cstheme="majorHAnsi"/>
        </w:rPr>
        <w:t xml:space="preserve">world. Rather than degrowth, the planet—and </w:t>
      </w:r>
      <w:r w:rsidRPr="00CA5293">
        <w:rPr>
          <w:rFonts w:asciiTheme="majorHAnsi" w:hAnsiTheme="majorHAnsi" w:cstheme="majorHAnsi"/>
          <w:sz w:val="16"/>
        </w:rPr>
        <w:t xml:space="preserve">especially its </w:t>
      </w:r>
      <w:r w:rsidRPr="00CA5293">
        <w:rPr>
          <w:rStyle w:val="StyleUnderline"/>
          <w:rFonts w:asciiTheme="majorHAnsi" w:hAnsiTheme="majorHAnsi" w:cstheme="majorHAnsi"/>
        </w:rPr>
        <w:t xml:space="preserve">poor people—need </w:t>
      </w:r>
      <w:r w:rsidRPr="00CA5293">
        <w:rPr>
          <w:rStyle w:val="Emphasis"/>
          <w:rFonts w:asciiTheme="majorHAnsi" w:hAnsiTheme="majorHAnsi" w:cstheme="majorHAnsi"/>
        </w:rPr>
        <w:t>more</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faster</w:t>
      </w:r>
      <w:r w:rsidRPr="00CA5293">
        <w:rPr>
          <w:rFonts w:asciiTheme="majorHAnsi" w:hAnsiTheme="majorHAnsi" w:cstheme="majorHAnsi"/>
          <w:sz w:val="16"/>
        </w:rPr>
        <w:t xml:space="preserve"> economic </w:t>
      </w:r>
      <w:r w:rsidRPr="00CA5293">
        <w:rPr>
          <w:rStyle w:val="StyleUnderline"/>
          <w:rFonts w:asciiTheme="majorHAnsi" w:hAnsiTheme="majorHAnsi" w:cstheme="majorHAnsi"/>
        </w:rPr>
        <w:t>growth</w:t>
      </w:r>
      <w:r w:rsidRPr="00CA5293">
        <w:rPr>
          <w:rFonts w:asciiTheme="majorHAnsi" w:hAnsiTheme="majorHAnsi" w:cstheme="majorHAnsi"/>
          <w:sz w:val="16"/>
        </w:rPr>
        <w:t>.</w:t>
      </w:r>
    </w:p>
    <w:p w14:paraId="769400F4" w14:textId="77777777" w:rsidR="00CA5293" w:rsidRPr="00CA5293" w:rsidRDefault="00CA5293" w:rsidP="00CA5293">
      <w:pPr>
        <w:rPr>
          <w:rFonts w:asciiTheme="majorHAnsi" w:hAnsiTheme="majorHAnsi" w:cstheme="majorHAnsi"/>
        </w:rPr>
      </w:pPr>
    </w:p>
    <w:p w14:paraId="26F58F59" w14:textId="77777777" w:rsidR="00CA5293" w:rsidRPr="00CA5293" w:rsidRDefault="00CA5293" w:rsidP="00CA5293">
      <w:pPr>
        <w:keepNext/>
        <w:keepLines/>
        <w:spacing w:before="40" w:after="0" w:line="256" w:lineRule="auto"/>
        <w:outlineLvl w:val="3"/>
        <w:rPr>
          <w:rFonts w:asciiTheme="majorHAnsi" w:eastAsia="Times New Roman" w:hAnsiTheme="majorHAnsi" w:cstheme="majorHAnsi"/>
          <w:b/>
          <w:iCs/>
          <w:sz w:val="26"/>
        </w:rPr>
      </w:pPr>
      <w:r w:rsidRPr="00CA5293">
        <w:rPr>
          <w:rFonts w:asciiTheme="majorHAnsi" w:eastAsia="Times New Roman" w:hAnsiTheme="majorHAnsi" w:cstheme="majorHAnsi"/>
          <w:b/>
          <w:iCs/>
          <w:sz w:val="26"/>
        </w:rPr>
        <w:t xml:space="preserve">2---Extinction’s </w:t>
      </w:r>
      <w:r w:rsidRPr="00CA5293">
        <w:rPr>
          <w:rFonts w:asciiTheme="majorHAnsi" w:eastAsia="Times New Roman" w:hAnsiTheme="majorHAnsi" w:cstheme="majorHAnsi"/>
          <w:b/>
          <w:iCs/>
          <w:sz w:val="26"/>
          <w:u w:val="single"/>
        </w:rPr>
        <w:t>inevitable</w:t>
      </w:r>
      <w:r w:rsidRPr="00CA5293">
        <w:rPr>
          <w:rFonts w:asciiTheme="majorHAnsi" w:eastAsia="Times New Roman" w:hAnsiTheme="majorHAnsi" w:cstheme="majorHAnsi"/>
          <w:b/>
          <w:iCs/>
          <w:sz w:val="26"/>
        </w:rPr>
        <w:t>---</w:t>
      </w:r>
      <w:r w:rsidRPr="00CA5293">
        <w:rPr>
          <w:rFonts w:asciiTheme="majorHAnsi" w:eastAsia="Times New Roman" w:hAnsiTheme="majorHAnsi" w:cstheme="majorHAnsi"/>
          <w:b/>
          <w:iCs/>
          <w:sz w:val="26"/>
          <w:u w:val="single"/>
        </w:rPr>
        <w:t>only</w:t>
      </w:r>
      <w:r w:rsidRPr="00CA5293">
        <w:rPr>
          <w:rFonts w:asciiTheme="majorHAnsi" w:eastAsia="Times New Roman" w:hAnsiTheme="majorHAnsi" w:cstheme="majorHAnsi"/>
          <w:b/>
          <w:iCs/>
          <w:sz w:val="26"/>
        </w:rPr>
        <w:t xml:space="preserve"> growth can </w:t>
      </w:r>
      <w:r w:rsidRPr="00CA5293">
        <w:rPr>
          <w:rFonts w:asciiTheme="majorHAnsi" w:eastAsia="Times New Roman" w:hAnsiTheme="majorHAnsi" w:cstheme="majorHAnsi"/>
          <w:b/>
          <w:iCs/>
          <w:sz w:val="26"/>
          <w:u w:val="single"/>
        </w:rPr>
        <w:t>sustain</w:t>
      </w:r>
      <w:r w:rsidRPr="00CA5293">
        <w:rPr>
          <w:rFonts w:asciiTheme="majorHAnsi" w:eastAsia="Times New Roman" w:hAnsiTheme="majorHAnsi" w:cstheme="majorHAnsi"/>
          <w:b/>
          <w:iCs/>
          <w:sz w:val="26"/>
        </w:rPr>
        <w:t xml:space="preserve"> colonization and </w:t>
      </w:r>
      <w:r w:rsidRPr="00CA5293">
        <w:rPr>
          <w:rFonts w:asciiTheme="majorHAnsi" w:eastAsia="Times New Roman" w:hAnsiTheme="majorHAnsi" w:cstheme="majorHAnsi"/>
          <w:b/>
          <w:iCs/>
          <w:sz w:val="26"/>
          <w:u w:val="single"/>
        </w:rPr>
        <w:t>solve extinction</w:t>
      </w:r>
      <w:r w:rsidRPr="00CA5293">
        <w:rPr>
          <w:rFonts w:asciiTheme="majorHAnsi" w:eastAsia="Times New Roman" w:hAnsiTheme="majorHAnsi" w:cstheme="majorHAnsi"/>
          <w:b/>
          <w:iCs/>
          <w:sz w:val="26"/>
        </w:rPr>
        <w:t>.</w:t>
      </w:r>
    </w:p>
    <w:p w14:paraId="358902CE" w14:textId="77777777" w:rsidR="00CA5293" w:rsidRPr="00CA5293" w:rsidRDefault="00CA5293" w:rsidP="00CA5293">
      <w:pPr>
        <w:spacing w:line="256" w:lineRule="auto"/>
        <w:rPr>
          <w:rFonts w:asciiTheme="majorHAnsi" w:eastAsia="Calibri" w:hAnsiTheme="majorHAnsi" w:cstheme="majorHAnsi"/>
        </w:rPr>
      </w:pPr>
      <w:proofErr w:type="spellStart"/>
      <w:r w:rsidRPr="00CA5293">
        <w:rPr>
          <w:rFonts w:asciiTheme="majorHAnsi" w:eastAsia="Calibri" w:hAnsiTheme="majorHAnsi" w:cstheme="majorHAnsi"/>
          <w:b/>
          <w:sz w:val="26"/>
          <w:szCs w:val="26"/>
        </w:rPr>
        <w:t>Skran</w:t>
      </w:r>
      <w:proofErr w:type="spellEnd"/>
      <w:r w:rsidRPr="00CA5293">
        <w:rPr>
          <w:rFonts w:asciiTheme="majorHAnsi" w:eastAsia="Calibri" w:hAnsiTheme="majorHAnsi" w:cstheme="majorHAnsi"/>
          <w:b/>
          <w:sz w:val="26"/>
          <w:szCs w:val="26"/>
        </w:rPr>
        <w:t xml:space="preserve"> 16</w:t>
      </w:r>
      <w:r w:rsidRPr="00CA5293">
        <w:rPr>
          <w:rFonts w:asciiTheme="majorHAnsi" w:eastAsia="Calibri" w:hAnsiTheme="majorHAnsi" w:cstheme="majorHAnsi"/>
          <w:b/>
        </w:rPr>
        <w:t xml:space="preserve"> </w:t>
      </w:r>
      <w:r w:rsidRPr="00CA5293">
        <w:rPr>
          <w:rFonts w:asciiTheme="majorHAnsi" w:eastAsia="Calibri" w:hAnsiTheme="majorHAnsi" w:cstheme="majorHAnsi"/>
        </w:rPr>
        <w:t xml:space="preserve">(Dale </w:t>
      </w:r>
      <w:proofErr w:type="spellStart"/>
      <w:r w:rsidRPr="00CA5293">
        <w:rPr>
          <w:rFonts w:asciiTheme="majorHAnsi" w:eastAsia="Calibri" w:hAnsiTheme="majorHAnsi" w:cstheme="majorHAnsi"/>
        </w:rPr>
        <w:t>Skran</w:t>
      </w:r>
      <w:proofErr w:type="spellEnd"/>
      <w:r w:rsidRPr="00CA5293">
        <w:rPr>
          <w:rFonts w:asciiTheme="majorHAnsi" w:eastAsia="Calibri" w:hAnsiTheme="majorHAnsi" w:cstheme="majorHAnsi"/>
        </w:rPr>
        <w:t xml:space="preserve"> is Executive Vice President of the National Space Society and a member of the Board of Directors of the Alliance for Space Development. “Settling space is the only sustainable reason for humans to be in space,” </w:t>
      </w:r>
      <w:hyperlink r:id="rId39" w:history="1">
        <w:r w:rsidRPr="00CA5293">
          <w:rPr>
            <w:rFonts w:asciiTheme="majorHAnsi" w:eastAsia="Calibri" w:hAnsiTheme="majorHAnsi" w:cstheme="majorHAnsi"/>
          </w:rPr>
          <w:t>http://www.thespacereview.com/article/2915/1</w:t>
        </w:r>
      </w:hyperlink>
      <w:r w:rsidRPr="00CA5293">
        <w:rPr>
          <w:rFonts w:asciiTheme="majorHAnsi" w:eastAsia="Calibri" w:hAnsiTheme="majorHAnsi" w:cstheme="majorHAnsi"/>
        </w:rPr>
        <w:t>) -</w:t>
      </w:r>
      <w:proofErr w:type="spellStart"/>
      <w:r w:rsidRPr="00CA5293">
        <w:rPr>
          <w:rFonts w:asciiTheme="majorHAnsi" w:eastAsia="Calibri" w:hAnsiTheme="majorHAnsi" w:cstheme="majorHAnsi"/>
        </w:rPr>
        <w:t>rehighlighted</w:t>
      </w:r>
      <w:proofErr w:type="spellEnd"/>
      <w:r w:rsidRPr="00CA5293">
        <w:rPr>
          <w:rFonts w:asciiTheme="majorHAnsi" w:eastAsia="Calibri" w:hAnsiTheme="majorHAnsi" w:cstheme="majorHAnsi"/>
        </w:rPr>
        <w:t xml:space="preserve"> </w:t>
      </w:r>
      <w:proofErr w:type="spellStart"/>
      <w:r w:rsidRPr="00CA5293">
        <w:rPr>
          <w:rFonts w:asciiTheme="majorHAnsi" w:eastAsia="Calibri" w:hAnsiTheme="majorHAnsi" w:cstheme="majorHAnsi"/>
        </w:rPr>
        <w:t>rahul</w:t>
      </w:r>
      <w:proofErr w:type="spellEnd"/>
    </w:p>
    <w:p w14:paraId="643D5886" w14:textId="77777777" w:rsidR="00CA5293" w:rsidRPr="00CA5293" w:rsidRDefault="00CA5293" w:rsidP="00CA5293">
      <w:pPr>
        <w:spacing w:line="256" w:lineRule="auto"/>
        <w:rPr>
          <w:rFonts w:asciiTheme="majorHAnsi" w:eastAsia="Calibri" w:hAnsiTheme="majorHAnsi" w:cstheme="majorHAnsi"/>
          <w:sz w:val="12"/>
        </w:rPr>
      </w:pPr>
      <w:r w:rsidRPr="00CA5293">
        <w:rPr>
          <w:rFonts w:asciiTheme="majorHAnsi" w:eastAsia="Calibri" w:hAnsiTheme="majorHAnsi" w:cstheme="majorHAnsi"/>
          <w:highlight w:val="green"/>
          <w:u w:val="single"/>
        </w:rPr>
        <w:t xml:space="preserve">As </w:t>
      </w:r>
      <w:r w:rsidRPr="00CA5293">
        <w:rPr>
          <w:rFonts w:asciiTheme="majorHAnsi" w:eastAsia="Calibri" w:hAnsiTheme="majorHAnsi" w:cstheme="majorHAnsi"/>
          <w:u w:val="single"/>
        </w:rPr>
        <w:t xml:space="preserve">robotic and artificial intelligence </w:t>
      </w:r>
      <w:r w:rsidRPr="00CA5293">
        <w:rPr>
          <w:rFonts w:asciiTheme="majorHAnsi" w:eastAsia="Calibri" w:hAnsiTheme="majorHAnsi" w:cstheme="majorHAnsi"/>
          <w:highlight w:val="green"/>
          <w:u w:val="single"/>
        </w:rPr>
        <w:t>tech</w:t>
      </w:r>
      <w:r w:rsidRPr="00CA5293">
        <w:rPr>
          <w:rFonts w:asciiTheme="majorHAnsi" w:eastAsia="Calibri" w:hAnsiTheme="majorHAnsi" w:cstheme="majorHAnsi"/>
          <w:u w:val="single"/>
        </w:rPr>
        <w:t>nologies</w:t>
      </w:r>
      <w:r w:rsidRPr="00CA5293">
        <w:rPr>
          <w:rFonts w:asciiTheme="majorHAnsi" w:eastAsia="Calibri" w:hAnsiTheme="majorHAnsi" w:cstheme="majorHAnsi"/>
          <w:sz w:val="12"/>
        </w:rPr>
        <w:t xml:space="preserve"> improve and </w:t>
      </w:r>
      <w:r w:rsidRPr="00CA5293">
        <w:rPr>
          <w:rFonts w:asciiTheme="majorHAnsi" w:eastAsia="Calibri" w:hAnsiTheme="majorHAnsi" w:cstheme="majorHAnsi"/>
          <w:highlight w:val="green"/>
          <w:u w:val="single"/>
        </w:rPr>
        <w:t xml:space="preserve">enable </w:t>
      </w:r>
      <w:r w:rsidRPr="00CA5293">
        <w:rPr>
          <w:rFonts w:asciiTheme="majorHAnsi" w:eastAsia="Calibri" w:hAnsiTheme="majorHAnsi" w:cstheme="majorHAnsi"/>
          <w:u w:val="single"/>
        </w:rPr>
        <w:t xml:space="preserve">increasingly robust </w:t>
      </w:r>
      <w:r w:rsidRPr="00CA5293">
        <w:rPr>
          <w:rFonts w:asciiTheme="majorHAnsi" w:eastAsia="Calibri" w:hAnsiTheme="majorHAnsi" w:cstheme="majorHAnsi"/>
          <w:highlight w:val="green"/>
          <w:u w:val="single"/>
        </w:rPr>
        <w:t>exploration</w:t>
      </w:r>
      <w:r w:rsidRPr="00CA5293">
        <w:rPr>
          <w:rFonts w:asciiTheme="majorHAnsi" w:eastAsia="Calibri" w:hAnsiTheme="majorHAnsi" w:cstheme="majorHAnsi"/>
          <w:sz w:val="12"/>
        </w:rPr>
        <w:t xml:space="preserve"> without a human presence, eventually </w:t>
      </w:r>
      <w:r w:rsidRPr="00CA5293">
        <w:rPr>
          <w:rFonts w:asciiTheme="majorHAnsi" w:eastAsia="Calibri" w:hAnsiTheme="majorHAnsi" w:cstheme="majorHAnsi"/>
          <w:u w:val="single"/>
        </w:rPr>
        <w:t>there will be only one sustainable reason for humans to be in space</w:t>
      </w:r>
      <w:r w:rsidRPr="00CA5293">
        <w:rPr>
          <w:rFonts w:asciiTheme="majorHAnsi" w:eastAsia="Calibri" w:hAnsiTheme="majorHAnsi" w:cstheme="majorHAnsi"/>
          <w:sz w:val="12"/>
        </w:rPr>
        <w:t xml:space="preserve">: </w:t>
      </w:r>
      <w:r w:rsidRPr="00CA5293">
        <w:rPr>
          <w:rFonts w:asciiTheme="majorHAnsi" w:eastAsia="Calibri" w:hAnsiTheme="majorHAnsi" w:cstheme="majorHAnsi"/>
          <w:b/>
          <w:iCs/>
          <w:highlight w:val="green"/>
          <w:u w:val="single"/>
        </w:rPr>
        <w:t>settlement</w:t>
      </w:r>
      <w:r w:rsidRPr="00CA5293">
        <w:rPr>
          <w:rFonts w:asciiTheme="majorHAnsi" w:eastAsia="Calibri" w:hAnsiTheme="majorHAnsi" w:cstheme="majorHAnsi"/>
          <w:sz w:val="12"/>
          <w:highlight w:val="green"/>
        </w:rPr>
        <w:t>.</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Research into the recycling technology required for long-term off-Earth settlements</w:t>
      </w:r>
      <w:r w:rsidRPr="00CA5293">
        <w:rPr>
          <w:rFonts w:asciiTheme="majorHAnsi" w:eastAsia="Calibri" w:hAnsiTheme="majorHAnsi" w:cstheme="majorHAnsi"/>
          <w:sz w:val="12"/>
        </w:rPr>
        <w:t xml:space="preserve"> </w:t>
      </w:r>
      <w:r w:rsidRPr="00CA5293">
        <w:rPr>
          <w:rFonts w:asciiTheme="majorHAnsi" w:eastAsia="Calibri" w:hAnsiTheme="majorHAnsi" w:cstheme="majorHAnsi"/>
          <w:b/>
          <w:iCs/>
          <w:highlight w:val="green"/>
          <w:u w:val="single"/>
        </w:rPr>
        <w:t>will</w:t>
      </w:r>
      <w:r w:rsidRPr="00CA5293">
        <w:rPr>
          <w:rFonts w:asciiTheme="majorHAnsi" w:eastAsia="Calibri" w:hAnsiTheme="majorHAnsi" w:cstheme="majorHAnsi"/>
          <w:b/>
          <w:iCs/>
          <w:u w:val="single"/>
        </w:rPr>
        <w:t xml:space="preserve"> directly </w:t>
      </w:r>
      <w:r w:rsidRPr="00CA5293">
        <w:rPr>
          <w:rFonts w:asciiTheme="majorHAnsi" w:eastAsia="Calibri" w:hAnsiTheme="majorHAnsi" w:cstheme="majorHAnsi"/>
          <w:b/>
          <w:iCs/>
          <w:highlight w:val="green"/>
          <w:u w:val="single"/>
        </w:rPr>
        <w:t>benefit terrestrial sustainability</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Actively working toward</w:t>
      </w:r>
      <w:r w:rsidRPr="00CA5293">
        <w:rPr>
          <w:rFonts w:asciiTheme="majorHAnsi" w:eastAsia="Calibri" w:hAnsiTheme="majorHAnsi" w:cstheme="majorHAnsi"/>
          <w:sz w:val="12"/>
        </w:rPr>
        <w:t xml:space="preserve"> developing and </w:t>
      </w:r>
      <w:r w:rsidRPr="00CA5293">
        <w:rPr>
          <w:rFonts w:asciiTheme="majorHAnsi" w:eastAsia="Calibri" w:hAnsiTheme="majorHAnsi" w:cstheme="majorHAnsi"/>
          <w:highlight w:val="green"/>
          <w:u w:val="single"/>
        </w:rPr>
        <w:t>settling space</w:t>
      </w:r>
      <w:r w:rsidRPr="00CA5293">
        <w:rPr>
          <w:rFonts w:asciiTheme="majorHAnsi" w:eastAsia="Calibri" w:hAnsiTheme="majorHAnsi" w:cstheme="majorHAnsi"/>
          <w:sz w:val="12"/>
          <w:highlight w:val="green"/>
        </w:rPr>
        <w:t xml:space="preserve"> </w:t>
      </w:r>
      <w:r w:rsidRPr="00CA5293">
        <w:rPr>
          <w:rFonts w:asciiTheme="majorHAnsi" w:eastAsia="Calibri" w:hAnsiTheme="majorHAnsi" w:cstheme="majorHAnsi"/>
          <w:highlight w:val="green"/>
          <w:u w:val="single"/>
        </w:rPr>
        <w:t>will make available</w:t>
      </w:r>
      <w:r w:rsidRPr="00CA5293">
        <w:rPr>
          <w:rFonts w:asciiTheme="majorHAnsi" w:eastAsia="Calibri" w:hAnsiTheme="majorHAnsi" w:cstheme="majorHAnsi"/>
          <w:u w:val="single"/>
        </w:rPr>
        <w:t xml:space="preserve"> mineral and energy </w:t>
      </w:r>
      <w:r w:rsidRPr="00CA5293">
        <w:rPr>
          <w:rFonts w:asciiTheme="majorHAnsi" w:eastAsia="Calibri" w:hAnsiTheme="majorHAnsi" w:cstheme="majorHAnsi"/>
          <w:highlight w:val="green"/>
          <w:u w:val="single"/>
        </w:rPr>
        <w:t>resources</w:t>
      </w:r>
      <w:r w:rsidRPr="00CA5293">
        <w:rPr>
          <w:rFonts w:asciiTheme="majorHAnsi" w:eastAsia="Calibri" w:hAnsiTheme="majorHAnsi" w:cstheme="majorHAnsi"/>
          <w:sz w:val="12"/>
          <w:highlight w:val="green"/>
        </w:rPr>
        <w:t xml:space="preserve"> </w:t>
      </w:r>
      <w:r w:rsidRPr="00CA5293">
        <w:rPr>
          <w:rFonts w:asciiTheme="majorHAnsi" w:eastAsia="Calibri" w:hAnsiTheme="majorHAnsi" w:cstheme="majorHAnsi"/>
          <w:b/>
          <w:iCs/>
          <w:highlight w:val="green"/>
          <w:u w:val="single"/>
        </w:rPr>
        <w:t>for use on Earth</w:t>
      </w:r>
      <w:r w:rsidRPr="00CA5293">
        <w:rPr>
          <w:rFonts w:asciiTheme="majorHAnsi" w:eastAsia="Calibri" w:hAnsiTheme="majorHAnsi" w:cstheme="majorHAnsi"/>
          <w:b/>
          <w:iCs/>
          <w:u w:val="single"/>
        </w:rPr>
        <w:t xml:space="preserve"> on a vast scale</w:t>
      </w:r>
      <w:r w:rsidRPr="00CA5293">
        <w:rPr>
          <w:rFonts w:asciiTheme="majorHAnsi" w:eastAsia="Calibri" w:hAnsiTheme="majorHAnsi" w:cstheme="majorHAnsi"/>
          <w:sz w:val="12"/>
        </w:rPr>
        <w:t xml:space="preserve">. Finally, </w:t>
      </w:r>
      <w:r w:rsidRPr="00CA5293">
        <w:rPr>
          <w:rFonts w:asciiTheme="majorHAnsi" w:eastAsia="Calibri" w:hAnsiTheme="majorHAnsi" w:cstheme="majorHAnsi"/>
          <w:u w:val="single"/>
        </w:rPr>
        <w:t xml:space="preserve">space settlement offers the hope of long-term species survival that remaining on Earth does not. </w:t>
      </w:r>
      <w:r w:rsidRPr="00CA5293">
        <w:rPr>
          <w:rFonts w:asciiTheme="majorHAnsi" w:eastAsia="Calibri" w:hAnsiTheme="majorHAnsi" w:cstheme="maj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CA5293">
        <w:rPr>
          <w:rFonts w:asciiTheme="majorHAnsi" w:eastAsia="Calibri" w:hAnsiTheme="majorHAnsi" w:cstheme="majorHAnsi"/>
          <w:u w:val="single"/>
        </w:rPr>
        <w:t>that “we are all” going to live in space</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and that we are going to live in space after we destroy Earth</w:t>
      </w:r>
      <w:r w:rsidRPr="00CA5293">
        <w:rPr>
          <w:rFonts w:asciiTheme="majorHAnsi" w:eastAsia="Calibri" w:hAnsiTheme="majorHAnsi" w:cstheme="majorHAnsi"/>
          <w:sz w:val="12"/>
        </w:rPr>
        <w:t>. Another canard that has long floated about was given form by the recent film Elysium starring Matt Damon</w:t>
      </w:r>
      <w:r w:rsidRPr="00CA5293">
        <w:rPr>
          <w:rFonts w:asciiTheme="majorHAnsi" w:eastAsia="Calibri" w:hAnsiTheme="majorHAnsi" w:cstheme="majorHAnsi"/>
          <w:u w:val="single"/>
        </w:rPr>
        <w:t>: the rich will leave the poor on the Earth</w:t>
      </w:r>
      <w:r w:rsidRPr="00CA5293">
        <w:rPr>
          <w:rFonts w:asciiTheme="majorHAnsi" w:eastAsia="Calibri" w:hAnsiTheme="majorHAnsi" w:cstheme="majorHAnsi"/>
          <w:sz w:val="12"/>
        </w:rPr>
        <w:t xml:space="preserve"> and escape to space settlements. Upon examination, </w:t>
      </w:r>
      <w:r w:rsidRPr="00CA5293">
        <w:rPr>
          <w:rFonts w:asciiTheme="majorHAnsi" w:eastAsia="Calibri" w:hAnsiTheme="majorHAnsi" w:cstheme="majorHAnsi"/>
          <w:b/>
          <w:iCs/>
          <w:u w:val="single"/>
        </w:rPr>
        <w:t xml:space="preserve">all three of these ideas are strawmen. </w:t>
      </w:r>
      <w:r w:rsidRPr="00CA5293">
        <w:rPr>
          <w:rFonts w:asciiTheme="majorHAnsi" w:eastAsia="Calibri" w:hAnsiTheme="majorHAnsi" w:cstheme="maj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CA5293">
        <w:rPr>
          <w:rFonts w:asciiTheme="majorHAnsi" w:eastAsia="Calibri" w:hAnsiTheme="majorHAnsi" w:cstheme="majorHAnsi"/>
          <w:u w:val="single"/>
        </w:rPr>
        <w:t>we expect that relatively small numbers of highly qualified individuals</w:t>
      </w:r>
      <w:r w:rsidRPr="00CA5293">
        <w:rPr>
          <w:rFonts w:asciiTheme="majorHAnsi" w:eastAsia="Calibri" w:hAnsiTheme="majorHAnsi" w:cstheme="majorHAnsi"/>
          <w:sz w:val="12"/>
        </w:rPr>
        <w:t xml:space="preserve">, or those </w:t>
      </w:r>
      <w:r w:rsidRPr="00CA5293">
        <w:rPr>
          <w:rFonts w:asciiTheme="majorHAnsi" w:eastAsia="Calibri" w:hAnsiTheme="majorHAnsi" w:cstheme="majorHAnsi"/>
          <w:u w:val="single"/>
        </w:rPr>
        <w:t>who are deeply dedicated to living in space, would form the first settlements</w:t>
      </w:r>
      <w:r w:rsidRPr="00CA5293">
        <w:rPr>
          <w:rFonts w:asciiTheme="majorHAnsi" w:eastAsia="Calibri" w:hAnsiTheme="majorHAnsi" w:cstheme="majorHAnsi"/>
          <w:sz w:val="12"/>
        </w:rPr>
        <w:t xml:space="preserve">. Over a significant </w:t>
      </w:r>
      <w:proofErr w:type="gramStart"/>
      <w:r w:rsidRPr="00CA5293">
        <w:rPr>
          <w:rFonts w:asciiTheme="majorHAnsi" w:eastAsia="Calibri" w:hAnsiTheme="majorHAnsi" w:cstheme="majorHAnsi"/>
          <w:sz w:val="12"/>
        </w:rPr>
        <w:t>period of time</w:t>
      </w:r>
      <w:proofErr w:type="gramEnd"/>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thousands more from the Earth would join those settlements as they become increasingly self-sufficient</w:t>
      </w:r>
      <w:r w:rsidRPr="00CA5293">
        <w:rPr>
          <w:rFonts w:asciiTheme="majorHAnsi" w:eastAsia="Calibri" w:hAnsiTheme="majorHAnsi" w:cstheme="majorHAnsi"/>
          <w:sz w:val="12"/>
        </w:rPr>
        <w:t xml:space="preserve">. Over more time, </w:t>
      </w:r>
      <w:r w:rsidRPr="00CA5293">
        <w:rPr>
          <w:rFonts w:asciiTheme="majorHAnsi" w:eastAsia="Calibri" w:hAnsiTheme="majorHAnsi" w:cstheme="majorHAnsi"/>
          <w:u w:val="single"/>
        </w:rPr>
        <w:t>various possible niches</w:t>
      </w:r>
      <w:r w:rsidRPr="00CA5293">
        <w:rPr>
          <w:rFonts w:asciiTheme="majorHAnsi" w:eastAsia="Calibri" w:hAnsiTheme="majorHAnsi" w:cstheme="majorHAnsi"/>
          <w:sz w:val="12"/>
        </w:rPr>
        <w:t xml:space="preserve"> for settlement (</w:t>
      </w:r>
      <w:r w:rsidRPr="00CA5293">
        <w:rPr>
          <w:rFonts w:asciiTheme="majorHAnsi" w:eastAsia="Calibri" w:hAnsiTheme="majorHAnsi" w:cstheme="majorHAnsi"/>
          <w:u w:val="single"/>
        </w:rPr>
        <w:t>Moon, Mars, asteroids, free space</w:t>
      </w:r>
      <w:r w:rsidRPr="00CA5293">
        <w:rPr>
          <w:rFonts w:asciiTheme="majorHAnsi" w:eastAsia="Calibri" w:hAnsiTheme="majorHAnsi" w:cstheme="majorHAnsi"/>
          <w:sz w:val="12"/>
        </w:rPr>
        <w:t xml:space="preserve">, etc.) </w:t>
      </w:r>
      <w:r w:rsidRPr="00CA5293">
        <w:rPr>
          <w:rFonts w:asciiTheme="majorHAnsi" w:eastAsia="Calibri" w:hAnsiTheme="majorHAnsi" w:cstheme="majorHAnsi"/>
          <w:u w:val="single"/>
        </w:rPr>
        <w:t>will be occupied</w:t>
      </w:r>
      <w:r w:rsidRPr="00CA5293">
        <w:rPr>
          <w:rFonts w:asciiTheme="majorHAnsi" w:eastAsia="Calibri" w:hAnsiTheme="majorHAnsi" w:cstheme="majorHAnsi"/>
          <w:sz w:val="12"/>
        </w:rPr>
        <w:t xml:space="preserve">, and eventually </w:t>
      </w:r>
      <w:r w:rsidRPr="00CA5293">
        <w:rPr>
          <w:rFonts w:asciiTheme="majorHAnsi" w:eastAsia="Calibri" w:hAnsiTheme="majorHAnsi" w:cstheme="majorHAnsi"/>
          <w:b/>
          <w:iCs/>
          <w:highlight w:val="green"/>
          <w:u w:val="single"/>
        </w:rPr>
        <w:t>the population in space will total many millions</w:t>
      </w:r>
      <w:r w:rsidRPr="00CA5293">
        <w:rPr>
          <w:rFonts w:asciiTheme="majorHAnsi" w:eastAsia="Calibri" w:hAnsiTheme="majorHAnsi" w:cstheme="maj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CA5293">
        <w:rPr>
          <w:rFonts w:asciiTheme="majorHAnsi" w:eastAsia="Calibri" w:hAnsiTheme="majorHAnsi" w:cstheme="majorHAnsi"/>
          <w:b/>
          <w:iCs/>
          <w:highlight w:val="green"/>
          <w:u w:val="single"/>
        </w:rPr>
        <w:t>the Earth is not</w:t>
      </w:r>
      <w:r w:rsidRPr="00CA5293">
        <w:rPr>
          <w:rFonts w:asciiTheme="majorHAnsi" w:eastAsia="Calibri" w:hAnsiTheme="majorHAnsi" w:cstheme="majorHAnsi"/>
          <w:b/>
          <w:iCs/>
          <w:u w:val="single"/>
        </w:rPr>
        <w:t xml:space="preserve"> a “</w:t>
      </w:r>
      <w:r w:rsidRPr="00CA5293">
        <w:rPr>
          <w:rFonts w:asciiTheme="majorHAnsi" w:eastAsia="Calibri" w:hAnsiTheme="majorHAnsi" w:cstheme="majorHAnsi"/>
          <w:b/>
          <w:iCs/>
          <w:highlight w:val="green"/>
          <w:u w:val="single"/>
        </w:rPr>
        <w:t>safe</w:t>
      </w:r>
      <w:r w:rsidRPr="00CA5293">
        <w:rPr>
          <w:rFonts w:asciiTheme="majorHAnsi" w:eastAsia="Calibri" w:hAnsiTheme="majorHAnsi" w:cstheme="majorHAnsi"/>
          <w:b/>
          <w:iCs/>
          <w:u w:val="single"/>
        </w:rPr>
        <w:t xml:space="preserve"> space.”</w:t>
      </w:r>
      <w:r w:rsidRPr="00CA5293">
        <w:rPr>
          <w:rFonts w:asciiTheme="majorHAnsi" w:eastAsia="Calibri" w:hAnsiTheme="majorHAnsi" w:cstheme="majorHAnsi"/>
          <w:sz w:val="12"/>
        </w:rPr>
        <w:t xml:space="preserve"> </w:t>
      </w:r>
      <w:r w:rsidRPr="00CA5293">
        <w:rPr>
          <w:rFonts w:asciiTheme="majorHAnsi" w:eastAsia="Calibri" w:hAnsiTheme="majorHAnsi" w:cstheme="majorHAnsi"/>
          <w:highlight w:val="green"/>
          <w:u w:val="single"/>
        </w:rPr>
        <w:t>The destiny of</w:t>
      </w:r>
      <w:r w:rsidRPr="00CA5293">
        <w:rPr>
          <w:rFonts w:asciiTheme="majorHAnsi" w:eastAsia="Calibri" w:hAnsiTheme="majorHAnsi" w:cstheme="majorHAnsi"/>
          <w:u w:val="single"/>
        </w:rPr>
        <w:t xml:space="preserve"> virtually </w:t>
      </w:r>
      <w:r w:rsidRPr="00CA5293">
        <w:rPr>
          <w:rFonts w:asciiTheme="majorHAnsi" w:eastAsia="Calibri" w:hAnsiTheme="majorHAnsi" w:cstheme="majorHAnsi"/>
          <w:highlight w:val="green"/>
          <w:u w:val="single"/>
        </w:rPr>
        <w:t>all species</w:t>
      </w:r>
      <w:r w:rsidRPr="00CA5293">
        <w:rPr>
          <w:rFonts w:asciiTheme="majorHAnsi" w:eastAsia="Calibri" w:hAnsiTheme="majorHAnsi" w:cstheme="majorHAnsi"/>
          <w:u w:val="single"/>
        </w:rPr>
        <w:t xml:space="preserve"> on Earth </w:t>
      </w:r>
      <w:r w:rsidRPr="00CA5293">
        <w:rPr>
          <w:rFonts w:asciiTheme="majorHAnsi" w:eastAsia="Calibri" w:hAnsiTheme="majorHAnsi" w:cstheme="majorHAnsi"/>
          <w:highlight w:val="green"/>
          <w:u w:val="single"/>
        </w:rPr>
        <w:t>is extinction</w:t>
      </w:r>
      <w:r w:rsidRPr="00CA5293">
        <w:rPr>
          <w:rFonts w:asciiTheme="majorHAnsi" w:eastAsia="Calibri" w:hAnsiTheme="majorHAnsi" w:cstheme="majorHAnsi"/>
          <w:sz w:val="12"/>
        </w:rPr>
        <w:t xml:space="preserve"> in a relatively short span of geologic time. The Tellers claim that “we live on a planet that is perfect for us.” This statement is both completely true and total nonsense. </w:t>
      </w:r>
      <w:r w:rsidRPr="00CA5293">
        <w:rPr>
          <w:rFonts w:asciiTheme="majorHAnsi" w:eastAsia="Calibri" w:hAnsiTheme="majorHAnsi" w:cstheme="majorHAnsi"/>
          <w:u w:val="single"/>
        </w:rPr>
        <w:t>We fit well on the Earth because we have evolved over millions of years to become creatures that are both adapted to live here and to like living here</w:t>
      </w:r>
      <w:r w:rsidRPr="00CA5293">
        <w:rPr>
          <w:rFonts w:asciiTheme="majorHAnsi" w:eastAsia="Calibri" w:hAnsiTheme="majorHAnsi" w:cstheme="majorHAnsi"/>
          <w:sz w:val="12"/>
        </w:rPr>
        <w:t xml:space="preserve">. It is truer to say that we are perfect for the Earth than the reverse. In fact, </w:t>
      </w:r>
      <w:r w:rsidRPr="00CA5293">
        <w:rPr>
          <w:rFonts w:asciiTheme="majorHAnsi" w:eastAsia="Calibri" w:hAnsiTheme="majorHAnsi" w:cstheme="majorHAnsi"/>
          <w:u w:val="single"/>
        </w:rPr>
        <w:t>the Earth is not such a commodious place.</w:t>
      </w:r>
      <w:r w:rsidRPr="00CA5293">
        <w:rPr>
          <w:rFonts w:asciiTheme="majorHAnsi" w:eastAsia="Calibri" w:hAnsiTheme="majorHAnsi" w:cstheme="majorHAnsi"/>
          <w:sz w:val="12"/>
        </w:rPr>
        <w:t xml:space="preserve"> </w:t>
      </w:r>
      <w:r w:rsidRPr="00CA5293">
        <w:rPr>
          <w:rFonts w:asciiTheme="majorHAnsi" w:eastAsia="Calibri" w:hAnsiTheme="majorHAnsi" w:cstheme="majorHAnsi"/>
          <w:b/>
          <w:iCs/>
          <w:u w:val="single"/>
        </w:rPr>
        <w:t>It is subject to periodic calamities</w:t>
      </w:r>
      <w:r w:rsidRPr="00CA5293">
        <w:rPr>
          <w:rFonts w:asciiTheme="majorHAnsi" w:eastAsia="Calibri" w:hAnsiTheme="majorHAnsi" w:cstheme="majorHAnsi"/>
          <w:sz w:val="12"/>
        </w:rPr>
        <w:t xml:space="preserve"> of various sorts, ranging from massive asteroid and comet impacts to titanic volcanic eruptions, and from periodic ice ages to disastrous solar flares. In the short run, the Earth seems balmy and comfortable. </w:t>
      </w:r>
      <w:r w:rsidRPr="00CA5293">
        <w:rPr>
          <w:rFonts w:asciiTheme="majorHAnsi" w:eastAsia="Calibri" w:hAnsiTheme="majorHAnsi" w:cstheme="majorHAnsi"/>
          <w:u w:val="single"/>
        </w:rPr>
        <w:t>Viewed from the perspective of</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deep time,</w:t>
      </w:r>
      <w:r w:rsidRPr="00CA5293">
        <w:rPr>
          <w:rFonts w:asciiTheme="majorHAnsi" w:eastAsia="Calibri" w:hAnsiTheme="majorHAnsi" w:cstheme="majorHAnsi"/>
          <w:sz w:val="12"/>
        </w:rPr>
        <w:t xml:space="preserve"> </w:t>
      </w:r>
      <w:r w:rsidRPr="00CA5293">
        <w:rPr>
          <w:rFonts w:asciiTheme="majorHAnsi" w:eastAsia="Calibri" w:hAnsiTheme="majorHAnsi" w:cstheme="majorHAnsi"/>
          <w:b/>
          <w:iCs/>
          <w:u w:val="single"/>
        </w:rPr>
        <w:t>it starts to look more like a death trap, bedeviled by regular mass extinctions</w:t>
      </w:r>
      <w:r w:rsidRPr="00CA5293">
        <w:rPr>
          <w:rFonts w:asciiTheme="majorHAnsi" w:eastAsia="Calibri" w:hAnsiTheme="majorHAnsi" w:cstheme="majorHAnsi"/>
          <w:sz w:val="12"/>
        </w:rPr>
        <w:t xml:space="preserve">. However, </w:t>
      </w:r>
      <w:r w:rsidRPr="00CA5293">
        <w:rPr>
          <w:rFonts w:asciiTheme="majorHAnsi" w:eastAsia="Calibri" w:hAnsiTheme="majorHAnsi" w:cstheme="majorHAnsi"/>
          <w:b/>
          <w:iCs/>
          <w:u w:val="single"/>
        </w:rPr>
        <w:t xml:space="preserve">things are </w:t>
      </w:r>
      <w:proofErr w:type="gramStart"/>
      <w:r w:rsidRPr="00CA5293">
        <w:rPr>
          <w:rFonts w:asciiTheme="majorHAnsi" w:eastAsia="Calibri" w:hAnsiTheme="majorHAnsi" w:cstheme="majorHAnsi"/>
          <w:b/>
          <w:iCs/>
          <w:u w:val="single"/>
        </w:rPr>
        <w:t>actually quite</w:t>
      </w:r>
      <w:proofErr w:type="gramEnd"/>
      <w:r w:rsidRPr="00CA5293">
        <w:rPr>
          <w:rFonts w:asciiTheme="majorHAnsi" w:eastAsia="Calibri" w:hAnsiTheme="majorHAnsi" w:cstheme="majorHAnsi"/>
          <w:b/>
          <w:iCs/>
          <w:u w:val="single"/>
        </w:rPr>
        <w:t xml:space="preserve"> a bit worse</w:t>
      </w:r>
      <w:r w:rsidRPr="00CA5293">
        <w:rPr>
          <w:rFonts w:asciiTheme="majorHAnsi" w:eastAsia="Calibri" w:hAnsiTheme="majorHAnsi" w:cstheme="majorHAnsi"/>
          <w:sz w:val="12"/>
        </w:rPr>
        <w:t xml:space="preserve">. Although </w:t>
      </w:r>
      <w:r w:rsidRPr="00CA5293">
        <w:rPr>
          <w:rFonts w:asciiTheme="majorHAnsi" w:eastAsia="Calibri" w:hAnsiTheme="majorHAnsi" w:cstheme="majorHAnsi"/>
          <w:u w:val="single"/>
        </w:rPr>
        <w:t xml:space="preserve">there are many potentially bad things that might happen to </w:t>
      </w:r>
      <w:proofErr w:type="gramStart"/>
      <w:r w:rsidRPr="00CA5293">
        <w:rPr>
          <w:rFonts w:asciiTheme="majorHAnsi" w:eastAsia="Calibri" w:hAnsiTheme="majorHAnsi" w:cstheme="majorHAnsi"/>
          <w:u w:val="single"/>
        </w:rPr>
        <w:t>the human race</w:t>
      </w:r>
      <w:proofErr w:type="gramEnd"/>
      <w:r w:rsidRPr="00CA5293">
        <w:rPr>
          <w:rFonts w:asciiTheme="majorHAnsi" w:eastAsia="Calibri" w:hAnsiTheme="majorHAnsi" w:cstheme="majorHAnsi"/>
          <w:u w:val="single"/>
        </w:rPr>
        <w:t xml:space="preserve"> on the Earth from natural sources</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there are many more from unnatural sources</w:t>
      </w:r>
      <w:r w:rsidRPr="00CA5293">
        <w:rPr>
          <w:rFonts w:asciiTheme="majorHAnsi" w:eastAsia="Calibri" w:hAnsiTheme="majorHAnsi" w:cstheme="majorHAnsi"/>
          <w:sz w:val="12"/>
        </w:rPr>
        <w:t xml:space="preserve">. </w:t>
      </w:r>
      <w:r w:rsidRPr="00CA5293">
        <w:rPr>
          <w:rFonts w:asciiTheme="majorHAnsi" w:eastAsia="Calibri" w:hAnsiTheme="majorHAnsi" w:cstheme="majorHAnsi"/>
          <w:b/>
          <w:iCs/>
          <w:u w:val="single"/>
        </w:rPr>
        <w:t>We have been dancing with nuclear disaster for a long time.</w:t>
      </w:r>
      <w:r w:rsidRPr="00CA5293">
        <w:rPr>
          <w:rFonts w:asciiTheme="majorHAnsi" w:eastAsia="Calibri" w:hAnsiTheme="majorHAnsi" w:cstheme="majorHAnsi"/>
          <w:sz w:val="12"/>
        </w:rPr>
        <w:t xml:space="preserve"> An apocalyptic atomic war is not inevitable, but it is possible. </w:t>
      </w:r>
      <w:r w:rsidRPr="00CA5293">
        <w:rPr>
          <w:rFonts w:asciiTheme="majorHAnsi" w:eastAsia="Calibri" w:hAnsiTheme="majorHAnsi" w:cstheme="majorHAnsi"/>
          <w:u w:val="single"/>
        </w:rPr>
        <w:t>Add to this scenario</w:t>
      </w:r>
      <w:r w:rsidRPr="00CA5293">
        <w:rPr>
          <w:rFonts w:asciiTheme="majorHAnsi" w:eastAsia="Calibri" w:hAnsiTheme="majorHAnsi" w:cstheme="majorHAnsi"/>
          <w:sz w:val="12"/>
        </w:rPr>
        <w:t xml:space="preserve"> the </w:t>
      </w:r>
      <w:r w:rsidRPr="00CA5293">
        <w:rPr>
          <w:rFonts w:asciiTheme="majorHAnsi" w:eastAsia="Calibri" w:hAnsiTheme="majorHAnsi" w:cstheme="majorHAnsi"/>
          <w:b/>
          <w:iCs/>
          <w:u w:val="single"/>
        </w:rPr>
        <w:t>genetically engineered killer virus</w:t>
      </w:r>
      <w:r w:rsidRPr="00CA5293">
        <w:rPr>
          <w:rFonts w:asciiTheme="majorHAnsi" w:eastAsia="Calibri" w:hAnsiTheme="majorHAnsi" w:cstheme="majorHAnsi"/>
          <w:sz w:val="12"/>
        </w:rPr>
        <w:t>, “</w:t>
      </w:r>
      <w:r w:rsidRPr="00CA5293">
        <w:rPr>
          <w:rFonts w:asciiTheme="majorHAnsi" w:eastAsia="Calibri" w:hAnsiTheme="majorHAnsi" w:cstheme="majorHAnsi"/>
          <w:b/>
          <w:iCs/>
          <w:u w:val="single"/>
        </w:rPr>
        <w:t>gray goo</w:t>
      </w:r>
      <w:r w:rsidRPr="00CA5293">
        <w:rPr>
          <w:rFonts w:asciiTheme="majorHAnsi" w:eastAsia="Calibri" w:hAnsiTheme="majorHAnsi" w:cstheme="majorHAnsi"/>
          <w:sz w:val="12"/>
        </w:rPr>
        <w:t xml:space="preserve">,” a </w:t>
      </w:r>
      <w:r w:rsidRPr="00CA5293">
        <w:rPr>
          <w:rFonts w:asciiTheme="majorHAnsi" w:eastAsia="Calibri" w:hAnsiTheme="majorHAnsi" w:cstheme="majorHAnsi"/>
          <w:b/>
          <w:iCs/>
          <w:u w:val="single"/>
        </w:rPr>
        <w:t>robot revolt</w:t>
      </w:r>
      <w:r w:rsidRPr="00CA5293">
        <w:rPr>
          <w:rFonts w:asciiTheme="majorHAnsi" w:eastAsia="Calibri" w:hAnsiTheme="majorHAnsi" w:cstheme="majorHAnsi"/>
          <w:sz w:val="12"/>
        </w:rPr>
        <w:t xml:space="preserve">, </w:t>
      </w:r>
      <w:r w:rsidRPr="00CA5293">
        <w:rPr>
          <w:rFonts w:asciiTheme="majorHAnsi" w:eastAsia="Calibri" w:hAnsiTheme="majorHAnsi" w:cstheme="majorHAnsi"/>
          <w:b/>
          <w:iCs/>
          <w:u w:val="single"/>
        </w:rPr>
        <w:t xml:space="preserve">and other horrors </w:t>
      </w:r>
      <w:proofErr w:type="gramStart"/>
      <w:r w:rsidRPr="00CA5293">
        <w:rPr>
          <w:rFonts w:asciiTheme="majorHAnsi" w:eastAsia="Calibri" w:hAnsiTheme="majorHAnsi" w:cstheme="majorHAnsi"/>
          <w:b/>
          <w:iCs/>
          <w:u w:val="single"/>
        </w:rPr>
        <w:t>as yet</w:t>
      </w:r>
      <w:proofErr w:type="gramEnd"/>
      <w:r w:rsidRPr="00CA5293">
        <w:rPr>
          <w:rFonts w:asciiTheme="majorHAnsi" w:eastAsia="Calibri" w:hAnsiTheme="majorHAnsi" w:cstheme="majorHAnsi"/>
          <w:b/>
          <w:iCs/>
          <w:u w:val="single"/>
        </w:rPr>
        <w:t xml:space="preserve"> undreamt</w:t>
      </w:r>
      <w:r w:rsidRPr="00CA5293">
        <w:rPr>
          <w:rFonts w:asciiTheme="majorHAnsi" w:eastAsia="Calibri" w:hAnsiTheme="majorHAnsi" w:cstheme="majorHAnsi"/>
          <w:sz w:val="12"/>
        </w:rPr>
        <w:t xml:space="preserve">, and </w:t>
      </w:r>
      <w:r w:rsidRPr="00CA5293">
        <w:rPr>
          <w:rFonts w:asciiTheme="majorHAnsi" w:eastAsia="Calibri" w:hAnsiTheme="majorHAnsi" w:cstheme="majorHAnsi"/>
          <w:u w:val="single"/>
        </w:rPr>
        <w:t>the odds against human survival get longer</w:t>
      </w:r>
      <w:r w:rsidRPr="00CA5293">
        <w:rPr>
          <w:rFonts w:asciiTheme="majorHAnsi" w:eastAsia="Calibri" w:hAnsiTheme="majorHAnsi" w:cstheme="majorHAnsi"/>
          <w:sz w:val="12"/>
        </w:rPr>
        <w:t xml:space="preserve">. Hence, the need to abandon the fiction of Earth as our eternal and unchanging perfect home and to appreciate both the need for, and promise of, space settlement. </w:t>
      </w:r>
      <w:r w:rsidRPr="00CA5293">
        <w:rPr>
          <w:rFonts w:asciiTheme="majorHAnsi" w:eastAsia="Calibri" w:hAnsiTheme="majorHAnsi" w:cstheme="majorHAnsi"/>
          <w:b/>
          <w:bCs/>
          <w:u w:val="single"/>
        </w:rPr>
        <w:t>Not</w:t>
      </w:r>
      <w:r w:rsidRPr="00CA5293">
        <w:rPr>
          <w:rFonts w:asciiTheme="majorHAnsi" w:eastAsia="Calibri" w:hAnsiTheme="majorHAnsi" w:cstheme="majorHAnsi"/>
          <w:u w:val="single"/>
        </w:rPr>
        <w:t xml:space="preserve"> </w:t>
      </w:r>
      <w:r w:rsidRPr="00CA5293">
        <w:rPr>
          <w:rFonts w:asciiTheme="majorHAnsi" w:eastAsia="Calibri" w:hAnsiTheme="majorHAnsi" w:cstheme="majorHAnsi"/>
          <w:b/>
          <w:bCs/>
          <w:u w:val="single"/>
        </w:rPr>
        <w:t>so</w:t>
      </w:r>
      <w:r w:rsidRPr="00CA5293">
        <w:rPr>
          <w:rFonts w:asciiTheme="majorHAnsi" w:eastAsia="Calibri" w:hAnsiTheme="majorHAnsi" w:cstheme="majorHAnsi"/>
          <w:u w:val="single"/>
        </w:rPr>
        <w:t xml:space="preserve"> </w:t>
      </w:r>
      <w:r w:rsidRPr="00CA5293">
        <w:rPr>
          <w:rFonts w:asciiTheme="majorHAnsi" w:eastAsia="Calibri" w:hAnsiTheme="majorHAnsi" w:cstheme="majorHAnsi"/>
          <w:b/>
          <w:bCs/>
          <w:u w:val="single"/>
        </w:rPr>
        <w:t>the rich can escape</w:t>
      </w:r>
      <w:r w:rsidRPr="00CA5293">
        <w:rPr>
          <w:rFonts w:asciiTheme="majorHAnsi" w:eastAsia="Calibri" w:hAnsiTheme="majorHAnsi" w:cstheme="majorHAnsi"/>
          <w:u w:val="single"/>
        </w:rPr>
        <w:t xml:space="preserve"> to an Elysium</w:t>
      </w:r>
      <w:r w:rsidRPr="00CA5293">
        <w:rPr>
          <w:rFonts w:asciiTheme="majorHAnsi" w:eastAsia="Calibri" w:hAnsiTheme="majorHAnsi" w:cstheme="majorHAnsi"/>
          <w:sz w:val="12"/>
        </w:rPr>
        <w:t xml:space="preserve"> in the sky, or so we can all leave behind a polluted and overheated Earth, </w:t>
      </w:r>
      <w:r w:rsidRPr="00CA5293">
        <w:rPr>
          <w:rFonts w:asciiTheme="majorHAnsi" w:eastAsia="Calibri" w:hAnsiTheme="majorHAnsi" w:cstheme="majorHAnsi"/>
          <w:b/>
          <w:bCs/>
          <w:u w:val="single"/>
        </w:rPr>
        <w:t>but</w:t>
      </w:r>
      <w:r w:rsidRPr="00CA5293">
        <w:rPr>
          <w:rFonts w:asciiTheme="majorHAnsi" w:eastAsia="Calibri" w:hAnsiTheme="majorHAnsi" w:cstheme="majorHAnsi"/>
          <w:u w:val="single"/>
        </w:rPr>
        <w:t xml:space="preserve"> simply </w:t>
      </w:r>
      <w:r w:rsidRPr="00CA5293">
        <w:rPr>
          <w:rFonts w:asciiTheme="majorHAnsi" w:eastAsia="Calibri" w:hAnsiTheme="majorHAnsi" w:cstheme="majorHAnsi"/>
          <w:b/>
          <w:bCs/>
          <w:u w:val="single"/>
        </w:rPr>
        <w:t xml:space="preserve">so that the </w:t>
      </w:r>
      <w:r w:rsidRPr="00CA5293">
        <w:rPr>
          <w:rFonts w:asciiTheme="majorHAnsi" w:eastAsia="Calibri" w:hAnsiTheme="majorHAnsi" w:cstheme="majorHAnsi"/>
          <w:b/>
          <w:bCs/>
          <w:highlight w:val="green"/>
          <w:u w:val="single"/>
        </w:rPr>
        <w:t>human</w:t>
      </w:r>
      <w:r w:rsidRPr="00CA5293">
        <w:rPr>
          <w:rFonts w:asciiTheme="majorHAnsi" w:eastAsia="Calibri" w:hAnsiTheme="majorHAnsi" w:cstheme="majorHAnsi"/>
          <w:u w:val="single"/>
        </w:rPr>
        <w:t xml:space="preserve"> </w:t>
      </w:r>
      <w:r w:rsidRPr="00CA5293">
        <w:rPr>
          <w:rFonts w:asciiTheme="majorHAnsi" w:eastAsia="Calibri" w:hAnsiTheme="majorHAnsi" w:cstheme="majorHAnsi"/>
          <w:b/>
          <w:bCs/>
          <w:u w:val="single"/>
        </w:rPr>
        <w:t>specie</w:t>
      </w:r>
      <w:r w:rsidRPr="00CA5293">
        <w:rPr>
          <w:rFonts w:asciiTheme="majorHAnsi" w:eastAsia="Calibri" w:hAnsiTheme="majorHAnsi" w:cstheme="majorHAnsi"/>
          <w:b/>
          <w:bCs/>
          <w:highlight w:val="green"/>
          <w:u w:val="single"/>
        </w:rPr>
        <w:t>s</w:t>
      </w:r>
      <w:r w:rsidRPr="00CA5293">
        <w:rPr>
          <w:rFonts w:asciiTheme="majorHAnsi" w:eastAsia="Calibri" w:hAnsiTheme="majorHAnsi" w:cstheme="majorHAnsi"/>
          <w:u w:val="single"/>
        </w:rPr>
        <w:t xml:space="preserve"> and human culture has a chance at </w:t>
      </w:r>
      <w:r w:rsidRPr="00CA5293">
        <w:rPr>
          <w:rFonts w:asciiTheme="majorHAnsi" w:eastAsia="Calibri" w:hAnsiTheme="majorHAnsi" w:cstheme="majorHAnsi"/>
          <w:highlight w:val="green"/>
          <w:u w:val="single"/>
        </w:rPr>
        <w:t>surviv</w:t>
      </w:r>
      <w:r w:rsidRPr="00CA5293">
        <w:rPr>
          <w:rFonts w:asciiTheme="majorHAnsi" w:eastAsia="Calibri" w:hAnsiTheme="majorHAnsi" w:cstheme="majorHAnsi"/>
          <w:u w:val="single"/>
        </w:rPr>
        <w:t>ing</w:t>
      </w:r>
      <w:r w:rsidRPr="00CA5293">
        <w:rPr>
          <w:rFonts w:asciiTheme="majorHAnsi" w:eastAsia="Calibri" w:hAnsiTheme="majorHAnsi" w:cstheme="majorHAnsi"/>
          <w:sz w:val="12"/>
        </w:rPr>
        <w:t xml:space="preserve"> and flourishing </w:t>
      </w:r>
      <w:r w:rsidRPr="00CA5293">
        <w:rPr>
          <w:rFonts w:asciiTheme="majorHAnsi" w:eastAsia="Calibri" w:hAnsiTheme="majorHAnsi" w:cstheme="majorHAnsi"/>
          <w:b/>
          <w:iCs/>
          <w:highlight w:val="green"/>
          <w:u w:val="single"/>
        </w:rPr>
        <w:t>in the long term</w:t>
      </w:r>
      <w:r w:rsidRPr="00CA5293">
        <w:rPr>
          <w:rFonts w:asciiTheme="majorHAnsi" w:eastAsia="Calibri" w:hAnsiTheme="majorHAnsi" w:cstheme="majorHAnsi"/>
          <w:b/>
          <w:iCs/>
          <w:u w:val="single"/>
        </w:rPr>
        <w:t xml:space="preserve">. </w:t>
      </w:r>
      <w:r w:rsidRPr="00CA5293">
        <w:rPr>
          <w:rFonts w:asciiTheme="majorHAnsi" w:eastAsia="Calibri" w:hAnsiTheme="majorHAnsi" w:cstheme="majorHAnsi"/>
          <w:sz w:val="12"/>
        </w:rPr>
        <w:t xml:space="preserve">The Tellers believe that sustainability on the Earth has no relationship to what we do in space, but </w:t>
      </w:r>
      <w:r w:rsidRPr="00CA5293">
        <w:rPr>
          <w:rFonts w:asciiTheme="majorHAnsi" w:eastAsia="Calibri" w:hAnsiTheme="majorHAnsi" w:cstheme="majorHAnsi"/>
          <w:highlight w:val="green"/>
          <w:u w:val="single"/>
        </w:rPr>
        <w:t>the same tech</w:t>
      </w:r>
      <w:r w:rsidRPr="00CA5293">
        <w:rPr>
          <w:rFonts w:asciiTheme="majorHAnsi" w:eastAsia="Calibri" w:hAnsiTheme="majorHAnsi" w:cstheme="majorHAnsi"/>
          <w:u w:val="single"/>
        </w:rPr>
        <w:t xml:space="preserve">nologies </w:t>
      </w:r>
      <w:r w:rsidRPr="00CA5293">
        <w:rPr>
          <w:rFonts w:asciiTheme="majorHAnsi" w:eastAsia="Calibri" w:hAnsiTheme="majorHAnsi" w:cstheme="majorHAnsi"/>
          <w:highlight w:val="green"/>
          <w:u w:val="single"/>
        </w:rPr>
        <w:t>that enable</w:t>
      </w:r>
      <w:r w:rsidRPr="00CA5293">
        <w:rPr>
          <w:rFonts w:asciiTheme="majorHAnsi" w:eastAsia="Calibri" w:hAnsiTheme="majorHAnsi" w:cstheme="majorHAnsi"/>
          <w:u w:val="single"/>
        </w:rPr>
        <w:t xml:space="preserve"> deep </w:t>
      </w:r>
      <w:r w:rsidRPr="00CA5293">
        <w:rPr>
          <w:rFonts w:asciiTheme="majorHAnsi" w:eastAsia="Calibri" w:hAnsiTheme="majorHAnsi" w:cstheme="majorHAnsi"/>
          <w:highlight w:val="green"/>
          <w:u w:val="single"/>
        </w:rPr>
        <w:t>space settlement will</w:t>
      </w:r>
      <w:r w:rsidRPr="00CA5293">
        <w:rPr>
          <w:rFonts w:asciiTheme="majorHAnsi" w:eastAsia="Calibri" w:hAnsiTheme="majorHAnsi" w:cstheme="majorHAnsi"/>
          <w:u w:val="single"/>
        </w:rPr>
        <w:t xml:space="preserve"> have a profound </w:t>
      </w:r>
      <w:r w:rsidRPr="00CA5293">
        <w:rPr>
          <w:rFonts w:asciiTheme="majorHAnsi" w:eastAsia="Calibri" w:hAnsiTheme="majorHAnsi" w:cstheme="majorHAnsi"/>
          <w:highlight w:val="green"/>
          <w:u w:val="single"/>
        </w:rPr>
        <w:t>impact</w:t>
      </w:r>
      <w:r w:rsidRPr="00CA5293">
        <w:rPr>
          <w:rFonts w:asciiTheme="majorHAnsi" w:eastAsia="Calibri" w:hAnsiTheme="majorHAnsi" w:cstheme="majorHAnsi"/>
          <w:u w:val="single"/>
        </w:rPr>
        <w:t xml:space="preserve"> on </w:t>
      </w:r>
      <w:r w:rsidRPr="00CA5293">
        <w:rPr>
          <w:rFonts w:asciiTheme="majorHAnsi" w:eastAsia="Calibri" w:hAnsiTheme="majorHAnsi" w:cstheme="majorHAnsi"/>
          <w:highlight w:val="green"/>
          <w:u w:val="single"/>
        </w:rPr>
        <w:t>terrestrial sustainability</w:t>
      </w:r>
      <w:r w:rsidRPr="00CA5293">
        <w:rPr>
          <w:rFonts w:asciiTheme="majorHAnsi" w:eastAsia="Calibri" w:hAnsiTheme="majorHAnsi" w:cstheme="majorHAnsi"/>
          <w:sz w:val="12"/>
        </w:rPr>
        <w:t xml:space="preserve">. The Tellers write, “We haven’t even colonized the </w:t>
      </w:r>
      <w:proofErr w:type="gramStart"/>
      <w:r w:rsidRPr="00CA5293">
        <w:rPr>
          <w:rFonts w:asciiTheme="majorHAnsi" w:eastAsia="Calibri" w:hAnsiTheme="majorHAnsi" w:cstheme="majorHAnsi"/>
          <w:sz w:val="12"/>
        </w:rPr>
        <w:t>Sahara desert</w:t>
      </w:r>
      <w:proofErr w:type="gramEnd"/>
      <w:r w:rsidRPr="00CA5293">
        <w:rPr>
          <w:rFonts w:asciiTheme="majorHAnsi" w:eastAsia="Calibri" w:hAnsiTheme="majorHAnsi" w:cstheme="majorHAnsi"/>
          <w:sz w:val="12"/>
        </w:rPr>
        <w:t>, the bottom of the oceans… because it makes no economic sense.” This may be true, but</w:t>
      </w:r>
      <w:r w:rsidRPr="00CA5293">
        <w:rPr>
          <w:rFonts w:asciiTheme="majorHAnsi" w:eastAsia="Calibri" w:hAnsiTheme="majorHAnsi" w:cstheme="majorHAnsi"/>
          <w:u w:val="single"/>
        </w:rPr>
        <w:t xml:space="preserve"> it</w:t>
      </w:r>
      <w:r w:rsidRPr="00CA5293">
        <w:rPr>
          <w:rFonts w:asciiTheme="majorHAnsi" w:eastAsia="Calibri" w:hAnsiTheme="majorHAnsi" w:cstheme="majorHAnsi"/>
          <w:sz w:val="12"/>
        </w:rPr>
        <w:t xml:space="preserve"> also </w:t>
      </w:r>
      <w:r w:rsidRPr="00CA5293">
        <w:rPr>
          <w:rFonts w:asciiTheme="majorHAnsi" w:eastAsia="Calibri" w:hAnsiTheme="majorHAnsi" w:cstheme="majorHAnsi"/>
          <w:u w:val="single"/>
        </w:rPr>
        <w:t xml:space="preserve">makes no sense to settle the </w:t>
      </w:r>
      <w:proofErr w:type="gramStart"/>
      <w:r w:rsidRPr="00CA5293">
        <w:rPr>
          <w:rFonts w:asciiTheme="majorHAnsi" w:eastAsia="Calibri" w:hAnsiTheme="majorHAnsi" w:cstheme="majorHAnsi"/>
          <w:u w:val="single"/>
        </w:rPr>
        <w:t xml:space="preserve">Sahara </w:t>
      </w:r>
      <w:r w:rsidRPr="00CA5293">
        <w:rPr>
          <w:rFonts w:asciiTheme="majorHAnsi" w:eastAsia="Calibri" w:hAnsiTheme="majorHAnsi" w:cstheme="majorHAnsi"/>
          <w:sz w:val="12"/>
        </w:rPr>
        <w:t>desert</w:t>
      </w:r>
      <w:proofErr w:type="gramEnd"/>
      <w:r w:rsidRPr="00CA5293">
        <w:rPr>
          <w:rFonts w:asciiTheme="majorHAnsi" w:eastAsia="Calibri" w:hAnsiTheme="majorHAnsi" w:cstheme="majorHAnsi"/>
          <w:sz w:val="12"/>
        </w:rPr>
        <w:t xml:space="preserve">, the bottom of the </w:t>
      </w:r>
      <w:r w:rsidRPr="00CA5293">
        <w:rPr>
          <w:rFonts w:asciiTheme="majorHAnsi" w:eastAsia="Calibri" w:hAnsiTheme="majorHAnsi" w:cstheme="majorHAnsi"/>
          <w:u w:val="single"/>
        </w:rPr>
        <w:t>oceans, or Antarctica</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 xml:space="preserve">since </w:t>
      </w:r>
      <w:r w:rsidRPr="00CA5293">
        <w:rPr>
          <w:rFonts w:asciiTheme="majorHAnsi" w:eastAsia="Calibri" w:hAnsiTheme="majorHAnsi" w:cstheme="majorHAnsi"/>
          <w:sz w:val="12"/>
        </w:rPr>
        <w:t xml:space="preserve">these locations are on the Earth, and </w:t>
      </w:r>
      <w:r w:rsidRPr="00CA5293">
        <w:rPr>
          <w:rFonts w:asciiTheme="majorHAnsi" w:eastAsia="Calibri" w:hAnsiTheme="majorHAnsi" w:cstheme="majorHAnsi"/>
          <w:b/>
          <w:iCs/>
          <w:u w:val="single"/>
        </w:rPr>
        <w:t xml:space="preserve">humans living there will not increase the probability of species survival. </w:t>
      </w:r>
      <w:r w:rsidRPr="00CA5293">
        <w:rPr>
          <w:rFonts w:asciiTheme="majorHAnsi" w:eastAsia="Calibri" w:hAnsiTheme="majorHAnsi" w:cstheme="majorHAnsi"/>
          <w:sz w:val="12"/>
        </w:rPr>
        <w:t xml:space="preserve">Near-Earth free space settlements and lunar bases are just </w:t>
      </w:r>
      <w:proofErr w:type="gramStart"/>
      <w:r w:rsidRPr="00CA5293">
        <w:rPr>
          <w:rFonts w:asciiTheme="majorHAnsi" w:eastAsia="Calibri" w:hAnsiTheme="majorHAnsi" w:cstheme="majorHAnsi"/>
          <w:sz w:val="12"/>
        </w:rPr>
        <w:t>stepping stones</w:t>
      </w:r>
      <w:proofErr w:type="gramEnd"/>
      <w:r w:rsidRPr="00CA5293">
        <w:rPr>
          <w:rFonts w:asciiTheme="majorHAnsi" w:eastAsia="Calibri" w:hAnsiTheme="majorHAnsi" w:cstheme="majorHAnsi"/>
          <w:sz w:val="12"/>
        </w:rPr>
        <w:t xml:space="preserve"> to ones much further out that are quarantined from Earth by millions of kilometers of vacuum. Once the motivation of species survival is put front and center, it becomes clear that </w:t>
      </w:r>
      <w:r w:rsidRPr="00CA5293">
        <w:rPr>
          <w:rFonts w:asciiTheme="majorHAnsi" w:eastAsia="Calibri" w:hAnsiTheme="majorHAnsi" w:cstheme="majorHAnsi"/>
          <w:u w:val="single"/>
        </w:rPr>
        <w:t>a settlement in low Earth orbit,</w:t>
      </w:r>
      <w:r w:rsidRPr="00CA5293">
        <w:rPr>
          <w:rFonts w:asciiTheme="majorHAnsi" w:eastAsia="Calibri" w:hAnsiTheme="majorHAnsi" w:cstheme="majorHAnsi"/>
          <w:sz w:val="12"/>
        </w:rPr>
        <w:t xml:space="preserve"> on the Moon, at L5, or on the Martian surface </w:t>
      </w:r>
      <w:r w:rsidRPr="00CA5293">
        <w:rPr>
          <w:rFonts w:asciiTheme="majorHAnsi" w:eastAsia="Calibri" w:hAnsiTheme="majorHAnsi" w:cstheme="majorHAnsi"/>
          <w:b/>
          <w:iCs/>
          <w:u w:val="single"/>
        </w:rPr>
        <w:t>is not nearly sufficient</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 xml:space="preserve">What is needed is a large set of thriving communities distributed throughout the solar system, and even ultimately in the Oort Cloud surrounding the solar system </w:t>
      </w:r>
      <w:r w:rsidRPr="00CA5293">
        <w:rPr>
          <w:rFonts w:asciiTheme="majorHAnsi" w:eastAsia="Calibri" w:hAnsiTheme="majorHAnsi" w:cstheme="majorHAnsi"/>
          <w:sz w:val="12"/>
        </w:rPr>
        <w:t xml:space="preserve">proper. This vision is not a small thing. </w:t>
      </w:r>
      <w:r w:rsidRPr="00CA5293">
        <w:rPr>
          <w:rFonts w:asciiTheme="majorHAnsi" w:eastAsia="Calibri" w:hAnsiTheme="majorHAnsi" w:cstheme="majorHAnsi"/>
          <w:u w:val="single"/>
        </w:rPr>
        <w:t>It will be the work of many generations</w:t>
      </w:r>
      <w:r w:rsidRPr="00CA5293">
        <w:rPr>
          <w:rFonts w:asciiTheme="majorHAnsi" w:eastAsia="Calibri" w:hAnsiTheme="majorHAnsi" w:cstheme="maj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CA5293">
        <w:rPr>
          <w:rFonts w:asciiTheme="majorHAnsi" w:eastAsia="Calibri" w:hAnsiTheme="majorHAnsi" w:cstheme="majorHAnsi"/>
          <w:u w:val="single"/>
        </w:rPr>
        <w:t>Space settlements, of necessity, push the limits of food production per square meter and per liter of wate</w:t>
      </w:r>
      <w:r w:rsidRPr="00CA5293">
        <w:rPr>
          <w:rFonts w:asciiTheme="majorHAnsi" w:eastAsia="Calibri" w:hAnsiTheme="majorHAnsi" w:cstheme="majorHAnsi"/>
          <w:sz w:val="12"/>
        </w:rPr>
        <w:t xml:space="preserve">r. Space settlement </w:t>
      </w:r>
      <w:r w:rsidRPr="00CA5293">
        <w:rPr>
          <w:rFonts w:asciiTheme="majorHAnsi" w:eastAsia="Calibri" w:hAnsiTheme="majorHAnsi" w:cstheme="majorHAnsi"/>
          <w:b/>
          <w:iCs/>
          <w:u w:val="single"/>
        </w:rPr>
        <w:t>agricultural methods can also be applied to growing food in parched California or in vertical farms in crowded urban areas</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 xml:space="preserve">Space settlements require humans and technology to co-exist in </w:t>
      </w:r>
      <w:proofErr w:type="gramStart"/>
      <w:r w:rsidRPr="00CA5293">
        <w:rPr>
          <w:rFonts w:asciiTheme="majorHAnsi" w:eastAsia="Calibri" w:hAnsiTheme="majorHAnsi" w:cstheme="majorHAnsi"/>
          <w:u w:val="single"/>
        </w:rPr>
        <w:t>close proximit</w:t>
      </w:r>
      <w:r w:rsidRPr="00CA5293">
        <w:rPr>
          <w:rFonts w:asciiTheme="majorHAnsi" w:eastAsia="Calibri" w:hAnsiTheme="majorHAnsi" w:cstheme="majorHAnsi"/>
          <w:sz w:val="12"/>
        </w:rPr>
        <w:t>y</w:t>
      </w:r>
      <w:proofErr w:type="gramEnd"/>
      <w:r w:rsidRPr="00CA5293">
        <w:rPr>
          <w:rFonts w:asciiTheme="majorHAnsi" w:eastAsia="Calibri" w:hAnsiTheme="majorHAnsi" w:cstheme="majorHAnsi"/>
          <w:sz w:val="12"/>
        </w:rPr>
        <w:t xml:space="preserve">. This implies </w:t>
      </w:r>
      <w:r w:rsidRPr="00CA5293">
        <w:rPr>
          <w:rFonts w:asciiTheme="majorHAnsi" w:eastAsia="Calibri" w:hAnsiTheme="majorHAnsi" w:cstheme="majorHAnsi"/>
          <w:b/>
          <w:iCs/>
          <w:u w:val="single"/>
        </w:rPr>
        <w:t>an absolute minimization of pollution</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and sustained recycling of all waste</w:t>
      </w:r>
      <w:r w:rsidRPr="00CA5293">
        <w:rPr>
          <w:rFonts w:asciiTheme="majorHAnsi" w:eastAsia="Calibri" w:hAnsiTheme="majorHAnsi" w:cstheme="majorHAnsi"/>
          <w:sz w:val="12"/>
        </w:rPr>
        <w:t xml:space="preserve">. Such </w:t>
      </w:r>
      <w:r w:rsidRPr="00CA5293">
        <w:rPr>
          <w:rFonts w:asciiTheme="majorHAnsi" w:eastAsia="Calibri" w:hAnsiTheme="majorHAnsi" w:cstheme="majorHAnsi"/>
          <w:u w:val="single"/>
        </w:rPr>
        <w:t>technologies seem highly applicable to sustainability on Earth as well</w:t>
      </w:r>
      <w:r w:rsidRPr="00CA5293">
        <w:rPr>
          <w:rFonts w:asciiTheme="majorHAnsi" w:eastAsia="Calibri" w:hAnsiTheme="majorHAnsi" w:cstheme="majorHAnsi"/>
          <w:sz w:val="12"/>
        </w:rPr>
        <w:t>. We will need to provide the best possible medical care for remote space settlements, which will be far from hospitals on Earth. The technologies that make such medicine effective</w:t>
      </w:r>
      <w:proofErr w:type="gramStart"/>
      <w:r w:rsidRPr="00CA5293">
        <w:rPr>
          <w:rFonts w:asciiTheme="majorHAnsi" w:eastAsia="Calibri" w:hAnsiTheme="majorHAnsi" w:cstheme="majorHAnsi"/>
          <w:sz w:val="12"/>
        </w:rPr>
        <w:t>—“</w:t>
      </w:r>
      <w:proofErr w:type="gramEnd"/>
      <w:r w:rsidRPr="00CA5293">
        <w:rPr>
          <w:rFonts w:asciiTheme="majorHAnsi" w:eastAsia="Calibri" w:hAnsiTheme="majorHAnsi" w:cstheme="majorHAnsi"/>
          <w:sz w:val="12"/>
        </w:rPr>
        <w:t xml:space="preserve">tricorders”, </w:t>
      </w:r>
      <w:r w:rsidRPr="00CA5293">
        <w:rPr>
          <w:rFonts w:asciiTheme="majorHAnsi" w:eastAsia="Calibri" w:hAnsiTheme="majorHAnsi" w:cstheme="majorHAnsi"/>
          <w:b/>
          <w:iCs/>
          <w:highlight w:val="green"/>
          <w:u w:val="single"/>
        </w:rPr>
        <w:t>telemedicine</w:t>
      </w:r>
      <w:r w:rsidRPr="00CA5293">
        <w:rPr>
          <w:rFonts w:asciiTheme="majorHAnsi" w:eastAsia="Calibri" w:hAnsiTheme="majorHAnsi" w:cstheme="majorHAnsi"/>
          <w:sz w:val="12"/>
          <w:highlight w:val="green"/>
        </w:rPr>
        <w:t>,</w:t>
      </w:r>
      <w:r w:rsidRPr="00CA5293">
        <w:rPr>
          <w:rFonts w:asciiTheme="majorHAnsi" w:eastAsia="Calibri" w:hAnsiTheme="majorHAnsi" w:cstheme="majorHAnsi"/>
          <w:sz w:val="12"/>
        </w:rPr>
        <w:t xml:space="preserve"> and so on—</w:t>
      </w:r>
      <w:r w:rsidRPr="00CA5293">
        <w:rPr>
          <w:rFonts w:asciiTheme="majorHAnsi" w:eastAsia="Calibri" w:hAnsiTheme="majorHAnsi" w:cstheme="majorHAnsi"/>
          <w:highlight w:val="green"/>
          <w:u w:val="single"/>
        </w:rPr>
        <w:t>can</w:t>
      </w:r>
      <w:r w:rsidRPr="00CA5293">
        <w:rPr>
          <w:rFonts w:asciiTheme="majorHAnsi" w:eastAsia="Calibri" w:hAnsiTheme="majorHAnsi" w:cstheme="majorHAnsi"/>
          <w:u w:val="single"/>
        </w:rPr>
        <w:t xml:space="preserve"> also </w:t>
      </w:r>
      <w:r w:rsidRPr="00CA5293">
        <w:rPr>
          <w:rFonts w:asciiTheme="majorHAnsi" w:eastAsia="Calibri" w:hAnsiTheme="majorHAnsi" w:cstheme="majorHAnsi"/>
          <w:highlight w:val="green"/>
          <w:u w:val="single"/>
        </w:rPr>
        <w:t>bring medical care to</w:t>
      </w:r>
      <w:r w:rsidRPr="00CA5293">
        <w:rPr>
          <w:rFonts w:asciiTheme="majorHAnsi" w:eastAsia="Calibri" w:hAnsiTheme="majorHAnsi" w:cstheme="majorHAnsi"/>
          <w:u w:val="single"/>
        </w:rPr>
        <w:t xml:space="preserve"> underdeveloped and </w:t>
      </w:r>
      <w:r w:rsidRPr="00CA5293">
        <w:rPr>
          <w:rFonts w:asciiTheme="majorHAnsi" w:eastAsia="Calibri" w:hAnsiTheme="majorHAnsi" w:cstheme="majorHAnsi"/>
          <w:highlight w:val="green"/>
          <w:u w:val="single"/>
        </w:rPr>
        <w:t>underserved areas</w:t>
      </w:r>
      <w:r w:rsidRPr="00CA5293">
        <w:rPr>
          <w:rFonts w:asciiTheme="majorHAnsi" w:eastAsia="Calibri" w:hAnsiTheme="majorHAnsi" w:cstheme="majorHAnsi"/>
          <w:u w:val="single"/>
        </w:rPr>
        <w:t xml:space="preserve"> of the Earth. </w:t>
      </w:r>
      <w:r w:rsidRPr="00CA5293">
        <w:rPr>
          <w:rFonts w:asciiTheme="majorHAnsi" w:eastAsia="Calibri" w:hAnsiTheme="majorHAnsi" w:cstheme="majorHAnsi"/>
          <w:sz w:val="12"/>
        </w:rPr>
        <w:t xml:space="preserve">The Tellers raise the specter of “winter-over syndrome” in the Antarctic, writing that “living on Mars would be way, way more miserable than living in Antarctica,” and concluding, “Nobody wants to live there.” Although </w:t>
      </w:r>
      <w:proofErr w:type="gramStart"/>
      <w:r w:rsidRPr="00CA5293">
        <w:rPr>
          <w:rFonts w:asciiTheme="majorHAnsi" w:eastAsia="Calibri" w:hAnsiTheme="majorHAnsi" w:cstheme="majorHAnsi"/>
          <w:sz w:val="12"/>
        </w:rPr>
        <w:t>it is clear that the</w:t>
      </w:r>
      <w:proofErr w:type="gramEnd"/>
      <w:r w:rsidRPr="00CA5293">
        <w:rPr>
          <w:rFonts w:asciiTheme="majorHAnsi" w:eastAsia="Calibri" w:hAnsiTheme="majorHAnsi" w:cstheme="majorHAnsi"/>
          <w:sz w:val="12"/>
        </w:rPr>
        <w:t xml:space="preserve"> Tellers will not be going, the </w:t>
      </w:r>
      <w:r w:rsidRPr="00CA5293">
        <w:rPr>
          <w:rFonts w:asciiTheme="majorHAnsi" w:eastAsia="Calibri" w:hAnsiTheme="majorHAnsi" w:cstheme="majorHAnsi"/>
          <w:u w:val="single"/>
        </w:rPr>
        <w:t>large numbers who signed up for Mars One’s</w:t>
      </w:r>
      <w:r w:rsidRPr="00CA5293">
        <w:rPr>
          <w:rFonts w:asciiTheme="majorHAnsi" w:eastAsia="Calibri" w:hAnsiTheme="majorHAnsi" w:cstheme="majorHAnsi"/>
          <w:sz w:val="12"/>
        </w:rPr>
        <w:t xml:space="preserve"> sketchy settlement </w:t>
      </w:r>
      <w:r w:rsidRPr="00CA5293">
        <w:rPr>
          <w:rFonts w:asciiTheme="majorHAnsi" w:eastAsia="Calibri" w:hAnsiTheme="majorHAnsi" w:cstheme="majorHAnsi"/>
          <w:u w:val="single"/>
        </w:rPr>
        <w:t>plans suggest that a lot of people do want to live on Mars</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There are real challenges</w:t>
      </w:r>
      <w:r w:rsidRPr="00CA5293">
        <w:rPr>
          <w:rFonts w:asciiTheme="majorHAnsi" w:eastAsia="Calibri" w:hAnsiTheme="majorHAnsi" w:cstheme="majorHAnsi"/>
          <w:sz w:val="12"/>
        </w:rPr>
        <w:t xml:space="preserve"> to constructing space settlements, </w:t>
      </w:r>
      <w:r w:rsidRPr="00CA5293">
        <w:rPr>
          <w:rFonts w:asciiTheme="majorHAnsi" w:eastAsia="Calibri" w:hAnsiTheme="majorHAnsi" w:cstheme="majorHAnsi"/>
          <w:u w:val="single"/>
        </w:rPr>
        <w:t>but current Antarctic bases are not true settlements</w:t>
      </w:r>
      <w:r w:rsidRPr="00CA5293">
        <w:rPr>
          <w:rFonts w:asciiTheme="majorHAnsi" w:eastAsia="Calibri" w:hAnsiTheme="majorHAnsi" w:cstheme="majorHAnsi"/>
          <w:sz w:val="12"/>
        </w:rPr>
        <w:t xml:space="preserve">. Nobody lives there with their families, </w:t>
      </w:r>
      <w:proofErr w:type="gramStart"/>
      <w:r w:rsidRPr="00CA5293">
        <w:rPr>
          <w:rFonts w:asciiTheme="majorHAnsi" w:eastAsia="Calibri" w:hAnsiTheme="majorHAnsi" w:cstheme="majorHAnsi"/>
          <w:sz w:val="12"/>
        </w:rPr>
        <w:t>with the exception of</w:t>
      </w:r>
      <w:proofErr w:type="gramEnd"/>
      <w:r w:rsidRPr="00CA5293">
        <w:rPr>
          <w:rFonts w:asciiTheme="majorHAnsi" w:eastAsia="Calibri" w:hAnsiTheme="majorHAnsi" w:cstheme="majorHAnsi"/>
          <w:sz w:val="12"/>
        </w:rPr>
        <w:t xml:space="preserve"> the coastal Esperanza Base, where about ten families routinely winter over. </w:t>
      </w:r>
      <w:r w:rsidRPr="00CA5293">
        <w:rPr>
          <w:rFonts w:asciiTheme="majorHAnsi" w:eastAsia="Calibri" w:hAnsiTheme="majorHAnsi" w:cstheme="majorHAnsi"/>
          <w:u w:val="single"/>
        </w:rPr>
        <w:t xml:space="preserve">No real effort is made to create any kind of human environment that is comfortable </w:t>
      </w:r>
      <w:r w:rsidRPr="00CA5293">
        <w:rPr>
          <w:rFonts w:asciiTheme="majorHAnsi" w:eastAsia="Calibri" w:hAnsiTheme="majorHAnsi" w:cstheme="majorHAnsi"/>
          <w:sz w:val="12"/>
        </w:rPr>
        <w:t xml:space="preserve">over a long period of time. </w:t>
      </w:r>
      <w:r w:rsidRPr="00CA5293">
        <w:rPr>
          <w:rFonts w:asciiTheme="majorHAnsi" w:eastAsia="Calibri" w:hAnsiTheme="majorHAnsi" w:cstheme="majorHAnsi"/>
          <w:u w:val="single"/>
        </w:rPr>
        <w:t>Conditions in Antarctica might be better compared to living in a campground than a self-sustaining settlement.</w:t>
      </w:r>
      <w:r w:rsidRPr="00CA5293">
        <w:rPr>
          <w:rFonts w:asciiTheme="majorHAnsi" w:eastAsia="Calibri" w:hAnsiTheme="majorHAnsi" w:cstheme="majorHAnsi"/>
          <w:sz w:val="12"/>
        </w:rPr>
        <w:t xml:space="preserve"> Additionally, </w:t>
      </w:r>
      <w:r w:rsidRPr="00CA5293">
        <w:rPr>
          <w:rFonts w:asciiTheme="majorHAnsi" w:eastAsia="Calibri" w:hAnsiTheme="majorHAnsi" w:cstheme="majorHAnsi"/>
          <w:u w:val="single"/>
        </w:rPr>
        <w:t>the current Antarctic Treaty</w:t>
      </w:r>
      <w:r w:rsidRPr="00CA5293">
        <w:rPr>
          <w:rFonts w:asciiTheme="majorHAnsi" w:eastAsia="Calibri" w:hAnsiTheme="majorHAnsi" w:cstheme="majorHAnsi"/>
          <w:sz w:val="12"/>
        </w:rPr>
        <w:t xml:space="preserve"> essentially </w:t>
      </w:r>
      <w:r w:rsidRPr="00CA5293">
        <w:rPr>
          <w:rFonts w:asciiTheme="majorHAnsi" w:eastAsia="Calibri" w:hAnsiTheme="majorHAnsi" w:cstheme="majorHAnsi"/>
          <w:b/>
          <w:iCs/>
          <w:u w:val="single"/>
        </w:rPr>
        <w:t>prevents any extraction or use of the natural resources</w:t>
      </w:r>
      <w:r w:rsidRPr="00CA5293">
        <w:rPr>
          <w:rFonts w:asciiTheme="majorHAnsi" w:eastAsia="Calibri" w:hAnsiTheme="majorHAnsi" w:cstheme="majorHAnsi"/>
          <w:sz w:val="12"/>
        </w:rPr>
        <w:t xml:space="preserve"> found there, thus </w:t>
      </w:r>
      <w:r w:rsidRPr="00CA5293">
        <w:rPr>
          <w:rFonts w:asciiTheme="majorHAnsi" w:eastAsia="Calibri" w:hAnsiTheme="majorHAnsi" w:cstheme="majorHAnsi"/>
          <w:u w:val="single"/>
        </w:rPr>
        <w:t>making economically independent settlements infeasible</w:t>
      </w:r>
      <w:r w:rsidRPr="00CA5293">
        <w:rPr>
          <w:rFonts w:asciiTheme="majorHAnsi" w:eastAsia="Calibri" w:hAnsiTheme="majorHAnsi" w:cstheme="majorHAnsi"/>
          <w:sz w:val="12"/>
        </w:rPr>
        <w:t xml:space="preserve">. The Tellers think that, from an economic perspective, “Mars has nothing to offer in return.” Here, at least in the short run, they have a point. Let us not shy from the truth. </w:t>
      </w:r>
      <w:r w:rsidRPr="00CA5293">
        <w:rPr>
          <w:rFonts w:asciiTheme="majorHAnsi" w:eastAsia="Calibri" w:hAnsiTheme="majorHAnsi" w:cstheme="majorHAnsi"/>
          <w:u w:val="single"/>
        </w:rPr>
        <w:t>Conditions in the early settlements</w:t>
      </w:r>
      <w:r w:rsidRPr="00CA5293">
        <w:rPr>
          <w:rFonts w:asciiTheme="majorHAnsi" w:eastAsia="Calibri" w:hAnsiTheme="majorHAnsi" w:cstheme="majorHAnsi"/>
          <w:sz w:val="12"/>
        </w:rPr>
        <w:t xml:space="preserve"> in the New </w:t>
      </w:r>
      <w:r w:rsidRPr="00CA5293">
        <w:rPr>
          <w:rFonts w:asciiTheme="majorHAnsi" w:eastAsia="Calibri" w:hAnsiTheme="majorHAnsi" w:cstheme="majorHAnsi"/>
          <w:u w:val="single"/>
        </w:rPr>
        <w:t>World were difficult at best</w:t>
      </w:r>
      <w:r w:rsidRPr="00CA5293">
        <w:rPr>
          <w:rFonts w:asciiTheme="majorHAnsi" w:eastAsia="Calibri" w:hAnsiTheme="majorHAnsi" w:cstheme="majorHAnsi"/>
          <w:sz w:val="12"/>
        </w:rPr>
        <w:t xml:space="preserve">, and the casualty rate was high. </w:t>
      </w:r>
      <w:r w:rsidRPr="00CA5293">
        <w:rPr>
          <w:rFonts w:asciiTheme="majorHAnsi" w:eastAsia="Calibri" w:hAnsiTheme="majorHAnsi" w:cstheme="majorHAnsi"/>
          <w:u w:val="single"/>
        </w:rPr>
        <w:t>We should expect the same to hold true for early space settlements</w:t>
      </w:r>
      <w:r w:rsidRPr="00CA5293">
        <w:rPr>
          <w:rFonts w:asciiTheme="majorHAnsi" w:eastAsia="Calibri" w:hAnsiTheme="majorHAnsi" w:cstheme="majorHAnsi"/>
          <w:sz w:val="12"/>
        </w:rPr>
        <w:t xml:space="preserve">. However, </w:t>
      </w:r>
      <w:r w:rsidRPr="00CA5293">
        <w:rPr>
          <w:rFonts w:asciiTheme="majorHAnsi" w:eastAsia="Calibri" w:hAnsiTheme="majorHAnsi" w:cstheme="majorHAnsi"/>
          <w:b/>
          <w:iCs/>
          <w:u w:val="single"/>
        </w:rPr>
        <w:t>Jamestown and Plymouth gave rise to vast cities and a tamed landscape on a scale of hundreds of years.</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We now bring to the table technological means that would seem magical to the Jamestown settlers</w:t>
      </w:r>
      <w:r w:rsidRPr="00CA5293">
        <w:rPr>
          <w:rFonts w:asciiTheme="majorHAnsi" w:eastAsia="Calibri" w:hAnsiTheme="majorHAnsi" w:cstheme="maj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CA5293">
        <w:rPr>
          <w:rFonts w:asciiTheme="majorHAnsi" w:eastAsia="Calibri" w:hAnsiTheme="majorHAnsi" w:cstheme="majorHAnsi"/>
          <w:u w:val="single"/>
        </w:rPr>
        <w:t>Mars may have more of the natural resources a settlement will need than</w:t>
      </w:r>
      <w:r w:rsidRPr="00CA5293">
        <w:rPr>
          <w:rFonts w:asciiTheme="majorHAnsi" w:eastAsia="Calibri" w:hAnsiTheme="majorHAnsi" w:cstheme="majorHAnsi"/>
          <w:sz w:val="12"/>
        </w:rPr>
        <w:t xml:space="preserve">, say, </w:t>
      </w:r>
      <w:r w:rsidRPr="00CA5293">
        <w:rPr>
          <w:rFonts w:asciiTheme="majorHAnsi" w:eastAsia="Calibri" w:hAnsiTheme="majorHAnsi" w:cstheme="majorHAnsi"/>
          <w:u w:val="single"/>
        </w:rPr>
        <w:t>the Moon</w:t>
      </w:r>
      <w:r w:rsidRPr="00CA5293">
        <w:rPr>
          <w:rFonts w:asciiTheme="majorHAnsi" w:eastAsia="Calibri" w:hAnsiTheme="majorHAnsi" w:cstheme="majorHAnsi"/>
          <w:sz w:val="12"/>
        </w:rPr>
        <w:t xml:space="preserve">, it is at the bottom of a </w:t>
      </w:r>
      <w:proofErr w:type="gramStart"/>
      <w:r w:rsidRPr="00CA5293">
        <w:rPr>
          <w:rFonts w:asciiTheme="majorHAnsi" w:eastAsia="Calibri" w:hAnsiTheme="majorHAnsi" w:cstheme="majorHAnsi"/>
          <w:sz w:val="12"/>
        </w:rPr>
        <w:t>fairly steep</w:t>
      </w:r>
      <w:proofErr w:type="gramEnd"/>
      <w:r w:rsidRPr="00CA5293">
        <w:rPr>
          <w:rFonts w:asciiTheme="majorHAnsi" w:eastAsia="Calibri" w:hAnsiTheme="majorHAnsi" w:cstheme="majorHAnsi"/>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CA5293">
        <w:rPr>
          <w:rFonts w:asciiTheme="majorHAnsi" w:eastAsia="Calibri" w:hAnsiTheme="majorHAnsi" w:cstheme="majorHAnsi"/>
          <w:u w:val="single"/>
        </w:rPr>
        <w:t>The purchase of Alaska from Russia was mocked</w:t>
      </w:r>
      <w:r w:rsidRPr="00CA5293">
        <w:rPr>
          <w:rFonts w:asciiTheme="majorHAnsi" w:eastAsia="Calibri" w:hAnsiTheme="majorHAnsi" w:cstheme="majorHAnsi"/>
          <w:sz w:val="12"/>
        </w:rPr>
        <w:t xml:space="preserve"> as “Seward’s icebox” and a “polar bear garden.” </w:t>
      </w:r>
      <w:r w:rsidRPr="00CA5293">
        <w:rPr>
          <w:rFonts w:asciiTheme="majorHAnsi" w:eastAsia="Calibri" w:hAnsiTheme="majorHAnsi" w:cstheme="majorHAnsi"/>
          <w:b/>
          <w:iCs/>
          <w:u w:val="single"/>
        </w:rPr>
        <w:t>At the time, the oil and mineral riches of Alaska were undiscovered</w:t>
      </w:r>
      <w:r w:rsidRPr="00CA5293">
        <w:rPr>
          <w:rFonts w:asciiTheme="majorHAnsi" w:eastAsia="Calibri" w:hAnsiTheme="majorHAnsi" w:cstheme="majorHAnsi"/>
          <w:sz w:val="12"/>
        </w:rPr>
        <w:t xml:space="preserve"> and undreamt of. </w:t>
      </w:r>
      <w:r w:rsidRPr="00CA5293">
        <w:rPr>
          <w:rFonts w:asciiTheme="majorHAnsi" w:eastAsia="Calibri" w:hAnsiTheme="majorHAnsi" w:cstheme="majorHAnsi"/>
          <w:b/>
          <w:iCs/>
          <w:u w:val="single"/>
        </w:rPr>
        <w:t>Space itself teems with valuable resources</w:t>
      </w:r>
      <w:r w:rsidRPr="00CA5293">
        <w:rPr>
          <w:rFonts w:asciiTheme="majorHAnsi" w:eastAsia="Calibri" w:hAnsiTheme="majorHAnsi" w:cstheme="majorHAnsi"/>
          <w:sz w:val="12"/>
        </w:rPr>
        <w:t xml:space="preserve">, including continuous and abundant solar energy and mineral wealth on a scale beyond imagination just in the </w:t>
      </w:r>
      <w:proofErr w:type="gramStart"/>
      <w:r w:rsidRPr="00CA5293">
        <w:rPr>
          <w:rFonts w:asciiTheme="majorHAnsi" w:eastAsia="Calibri" w:hAnsiTheme="majorHAnsi" w:cstheme="majorHAnsi"/>
          <w:sz w:val="12"/>
        </w:rPr>
        <w:t>near Earth</w:t>
      </w:r>
      <w:proofErr w:type="gramEnd"/>
      <w:r w:rsidRPr="00CA5293">
        <w:rPr>
          <w:rFonts w:asciiTheme="majorHAnsi" w:eastAsia="Calibri" w:hAnsiTheme="majorHAnsi" w:cstheme="majorHAnsi"/>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CA5293">
        <w:rPr>
          <w:rFonts w:asciiTheme="majorHAnsi" w:eastAsia="Calibri" w:hAnsiTheme="majorHAnsi" w:cstheme="majorHAnsi"/>
          <w:highlight w:val="green"/>
          <w:u w:val="single"/>
        </w:rPr>
        <w:t>The Earth is flooded</w:t>
      </w:r>
      <w:r w:rsidRPr="00CA5293">
        <w:rPr>
          <w:rFonts w:asciiTheme="majorHAnsi" w:eastAsia="Calibri" w:hAnsiTheme="majorHAnsi" w:cstheme="majorHAnsi"/>
          <w:u w:val="single"/>
        </w:rPr>
        <w:t xml:space="preserve"> daily </w:t>
      </w:r>
      <w:r w:rsidRPr="00CA5293">
        <w:rPr>
          <w:rFonts w:asciiTheme="majorHAnsi" w:eastAsia="Calibri" w:hAnsiTheme="majorHAnsi" w:cstheme="majorHAnsi"/>
          <w:highlight w:val="green"/>
          <w:u w:val="single"/>
        </w:rPr>
        <w:t>with</w:t>
      </w:r>
      <w:r w:rsidRPr="00CA5293">
        <w:rPr>
          <w:rFonts w:asciiTheme="majorHAnsi" w:eastAsia="Calibri" w:hAnsiTheme="majorHAnsi" w:cstheme="majorHAnsi"/>
          <w:u w:val="single"/>
        </w:rPr>
        <w:t xml:space="preserve"> vast amounts of </w:t>
      </w:r>
      <w:r w:rsidRPr="00CA5293">
        <w:rPr>
          <w:rFonts w:asciiTheme="majorHAnsi" w:eastAsia="Calibri" w:hAnsiTheme="majorHAnsi" w:cstheme="majorHAnsi"/>
          <w:highlight w:val="green"/>
          <w:u w:val="single"/>
        </w:rPr>
        <w:t>solar energy that</w:t>
      </w:r>
      <w:r w:rsidRPr="00CA5293">
        <w:rPr>
          <w:rFonts w:asciiTheme="majorHAnsi" w:eastAsia="Calibri" w:hAnsiTheme="majorHAnsi" w:cstheme="majorHAnsi"/>
          <w:u w:val="single"/>
        </w:rPr>
        <w:t>, if exploited</w:t>
      </w:r>
      <w:r w:rsidRPr="00CA5293">
        <w:rPr>
          <w:rFonts w:asciiTheme="majorHAnsi" w:eastAsia="Calibri" w:hAnsiTheme="majorHAnsi" w:cstheme="majorHAnsi"/>
          <w:sz w:val="12"/>
        </w:rPr>
        <w:t xml:space="preserve">, </w:t>
      </w:r>
      <w:r w:rsidRPr="00CA5293">
        <w:rPr>
          <w:rFonts w:asciiTheme="majorHAnsi" w:eastAsia="Calibri" w:hAnsiTheme="majorHAnsi" w:cstheme="majorHAnsi"/>
          <w:highlight w:val="green"/>
          <w:u w:val="single"/>
        </w:rPr>
        <w:t>could power</w:t>
      </w:r>
      <w:r w:rsidRPr="00CA5293">
        <w:rPr>
          <w:rFonts w:asciiTheme="majorHAnsi" w:eastAsia="Calibri" w:hAnsiTheme="majorHAnsi" w:cstheme="majorHAnsi"/>
          <w:u w:val="single"/>
        </w:rPr>
        <w:t xml:space="preserve"> just about </w:t>
      </w:r>
      <w:r w:rsidRPr="00CA5293">
        <w:rPr>
          <w:rFonts w:asciiTheme="majorHAnsi" w:eastAsia="Calibri" w:hAnsiTheme="majorHAnsi" w:cstheme="majorHAnsi"/>
          <w:highlight w:val="green"/>
          <w:u w:val="single"/>
        </w:rPr>
        <w:t>any civilization</w:t>
      </w:r>
      <w:r w:rsidRPr="00CA5293">
        <w:rPr>
          <w:rFonts w:asciiTheme="majorHAnsi" w:eastAsia="Calibri" w:hAnsiTheme="majorHAnsi" w:cstheme="majorHAnsi"/>
          <w:u w:val="single"/>
        </w:rPr>
        <w:t xml:space="preserve"> we wish to maintain</w:t>
      </w:r>
      <w:r w:rsidRPr="00CA5293">
        <w:rPr>
          <w:rFonts w:asciiTheme="majorHAnsi" w:eastAsia="Calibri" w:hAnsiTheme="majorHAnsi" w:cstheme="majorHAnsi"/>
          <w:sz w:val="12"/>
        </w:rPr>
        <w:t xml:space="preserve">. </w:t>
      </w:r>
      <w:r w:rsidRPr="00CA5293">
        <w:rPr>
          <w:rFonts w:asciiTheme="majorHAnsi" w:eastAsia="Calibri" w:hAnsiTheme="majorHAnsi" w:cstheme="majorHAnsi"/>
          <w:b/>
          <w:iCs/>
          <w:u w:val="single"/>
        </w:rPr>
        <w:t>There is</w:t>
      </w:r>
      <w:r w:rsidRPr="00CA5293">
        <w:rPr>
          <w:rFonts w:asciiTheme="majorHAnsi" w:eastAsia="Calibri" w:hAnsiTheme="majorHAnsi" w:cstheme="majorHAnsi"/>
          <w:b/>
          <w:iCs/>
          <w:highlight w:val="green"/>
          <w:u w:val="single"/>
        </w:rPr>
        <w:t xml:space="preserve"> no tech</w:t>
      </w:r>
      <w:r w:rsidRPr="00CA5293">
        <w:rPr>
          <w:rFonts w:asciiTheme="majorHAnsi" w:eastAsia="Calibri" w:hAnsiTheme="majorHAnsi" w:cstheme="majorHAnsi"/>
          <w:b/>
          <w:iCs/>
          <w:u w:val="single"/>
        </w:rPr>
        <w:t xml:space="preserve">nical </w:t>
      </w:r>
      <w:r w:rsidRPr="00CA5293">
        <w:rPr>
          <w:rFonts w:asciiTheme="majorHAnsi" w:eastAsia="Calibri" w:hAnsiTheme="majorHAnsi" w:cstheme="majorHAnsi"/>
          <w:b/>
          <w:iCs/>
          <w:highlight w:val="green"/>
          <w:u w:val="single"/>
        </w:rPr>
        <w:t>limitation to provid</w:t>
      </w:r>
      <w:r w:rsidRPr="00CA5293">
        <w:rPr>
          <w:rFonts w:asciiTheme="majorHAnsi" w:eastAsia="Calibri" w:hAnsiTheme="majorHAnsi" w:cstheme="majorHAnsi"/>
          <w:b/>
          <w:iCs/>
          <w:u w:val="single"/>
        </w:rPr>
        <w:t xml:space="preserve">ing </w:t>
      </w:r>
      <w:r w:rsidRPr="00CA5293">
        <w:rPr>
          <w:rFonts w:asciiTheme="majorHAnsi" w:eastAsia="Calibri" w:hAnsiTheme="majorHAnsi" w:cstheme="majorHAnsi"/>
          <w:b/>
          <w:iCs/>
          <w:highlight w:val="green"/>
          <w:u w:val="single"/>
        </w:rPr>
        <w:t>continuous, carbon-free power from space</w:t>
      </w:r>
      <w:r w:rsidRPr="00CA5293">
        <w:rPr>
          <w:rFonts w:asciiTheme="majorHAnsi" w:eastAsia="Calibri" w:hAnsiTheme="majorHAnsi" w:cstheme="majorHAnsi"/>
          <w:b/>
          <w:iCs/>
          <w:u w:val="single"/>
        </w:rPr>
        <w:t xml:space="preserve"> solar power satellites beaming power back to the surface of the Earth anywhere it might be needed</w:t>
      </w:r>
      <w:r w:rsidRPr="00CA5293">
        <w:rPr>
          <w:rFonts w:asciiTheme="majorHAnsi" w:eastAsia="Calibri" w:hAnsiTheme="majorHAnsi" w:cstheme="majorHAnsi"/>
          <w:sz w:val="12"/>
        </w:rPr>
        <w:t xml:space="preserve">. </w:t>
      </w:r>
      <w:r w:rsidRPr="00CA5293">
        <w:rPr>
          <w:rFonts w:asciiTheme="majorHAnsi" w:eastAsia="Calibri" w:hAnsiTheme="majorHAnsi" w:cstheme="majorHAnsi"/>
          <w:u w:val="single"/>
        </w:rPr>
        <w:t>The main opposition to this idea derives from an unwillingness to consider centralized power systems on</w:t>
      </w:r>
      <w:r w:rsidRPr="00CA5293">
        <w:rPr>
          <w:rFonts w:asciiTheme="majorHAnsi" w:eastAsia="Calibri" w:hAnsiTheme="majorHAnsi" w:cstheme="majorHAnsi"/>
          <w:sz w:val="12"/>
        </w:rPr>
        <w:t xml:space="preserve"> </w:t>
      </w:r>
      <w:r w:rsidRPr="00CA5293">
        <w:rPr>
          <w:rFonts w:asciiTheme="majorHAnsi" w:eastAsia="Calibri" w:hAnsiTheme="majorHAnsi" w:cstheme="majorHAnsi"/>
          <w:b/>
          <w:iCs/>
          <w:u w:val="single"/>
        </w:rPr>
        <w:t>ideological grounds</w:t>
      </w:r>
      <w:r w:rsidRPr="00CA5293">
        <w:rPr>
          <w:rFonts w:asciiTheme="majorHAnsi" w:eastAsia="Calibri" w:hAnsiTheme="majorHAnsi" w:cstheme="majorHAnsi"/>
          <w:sz w:val="12"/>
        </w:rPr>
        <w:t xml:space="preserve">, combined with the unexpected reality of very cheap natural gas today. </w:t>
      </w:r>
      <w:r w:rsidRPr="00CA5293">
        <w:rPr>
          <w:rFonts w:asciiTheme="majorHAnsi" w:eastAsia="Calibri" w:hAnsiTheme="majorHAnsi" w:cstheme="majorHAnsi"/>
          <w:u w:val="single"/>
        </w:rPr>
        <w:t xml:space="preserve">Even the most conservative consideration of near-Earth asteroid resources suggests that </w:t>
      </w:r>
      <w:r w:rsidRPr="00CA5293">
        <w:rPr>
          <w:rFonts w:asciiTheme="majorHAnsi" w:eastAsia="Calibri" w:hAnsiTheme="majorHAnsi" w:cstheme="majorHAnsi"/>
          <w:b/>
          <w:iCs/>
          <w:u w:val="single"/>
        </w:rPr>
        <w:t xml:space="preserve">there is no reason to view the Earth as a closed system to which nothing can be added. </w:t>
      </w:r>
      <w:r w:rsidRPr="00CA5293">
        <w:rPr>
          <w:rFonts w:asciiTheme="majorHAnsi" w:eastAsia="Calibri" w:hAnsiTheme="majorHAnsi" w:cstheme="maj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CA5293">
        <w:rPr>
          <w:rFonts w:asciiTheme="majorHAnsi" w:eastAsia="Calibri" w:hAnsiTheme="majorHAnsi" w:cstheme="majorHAnsi"/>
          <w:u w:val="single"/>
        </w:rPr>
        <w:t>Space settlements must flow out of the development of the economic resources of space if they are to be sustainable in the long term</w:t>
      </w:r>
      <w:r w:rsidRPr="00CA5293">
        <w:rPr>
          <w:rFonts w:asciiTheme="majorHAnsi" w:eastAsia="Calibri" w:hAnsiTheme="majorHAnsi" w:cstheme="maj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sidRPr="00CA5293">
        <w:rPr>
          <w:rFonts w:asciiTheme="majorHAnsi" w:eastAsia="Calibri" w:hAnsiTheme="majorHAnsi" w:cstheme="majorHAnsi"/>
          <w:sz w:val="12"/>
        </w:rPr>
        <w:t>neaby</w:t>
      </w:r>
      <w:proofErr w:type="spellEnd"/>
      <w:r w:rsidRPr="00CA5293">
        <w:rPr>
          <w:rFonts w:asciiTheme="majorHAnsi" w:eastAsia="Calibri" w:hAnsiTheme="majorHAnsi" w:cstheme="majorHAnsi"/>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sidRPr="00CA5293">
        <w:rPr>
          <w:rFonts w:asciiTheme="majorHAnsi" w:eastAsia="Calibri" w:hAnsiTheme="majorHAnsi" w:cstheme="majorHAnsi"/>
          <w:sz w:val="12"/>
        </w:rPr>
        <w:t>Moon, and</w:t>
      </w:r>
      <w:proofErr w:type="gramEnd"/>
      <w:r w:rsidRPr="00CA5293">
        <w:rPr>
          <w:rFonts w:asciiTheme="majorHAnsi" w:eastAsia="Calibri" w:hAnsiTheme="majorHAnsi" w:cstheme="majorHAnsi"/>
          <w:sz w:val="12"/>
        </w:rPr>
        <w:t xml:space="preserve"> investing $900 million in Elon Musk’s SpaceX. Given that corporate Google (now Alphabet) has just made a massive investment in a company founded to settle Mars, the Tellers’ essay sounds a bit like sour grapes. In any case, </w:t>
      </w:r>
      <w:r w:rsidRPr="00CA5293">
        <w:rPr>
          <w:rFonts w:asciiTheme="majorHAnsi" w:eastAsia="Calibri" w:hAnsiTheme="majorHAnsi" w:cstheme="majorHAnsi"/>
          <w:u w:val="single"/>
        </w:rPr>
        <w:t>the Tellers are completely wrong</w:t>
      </w:r>
      <w:r w:rsidRPr="00CA5293">
        <w:rPr>
          <w:rFonts w:asciiTheme="majorHAnsi" w:eastAsia="Calibri" w:hAnsiTheme="majorHAnsi" w:cstheme="majorHAnsi"/>
          <w:sz w:val="12"/>
        </w:rPr>
        <w:t xml:space="preserve"> in their disregard of the potential economic benefits of space development and the underlying motivation for space settlement.</w:t>
      </w:r>
    </w:p>
    <w:p w14:paraId="2079F5A8" w14:textId="77777777" w:rsidR="00CA5293" w:rsidRPr="00CA5293" w:rsidRDefault="00CA5293" w:rsidP="00CA5293">
      <w:pPr>
        <w:spacing w:line="256" w:lineRule="auto"/>
        <w:rPr>
          <w:rFonts w:asciiTheme="majorHAnsi" w:eastAsia="Calibri" w:hAnsiTheme="majorHAnsi" w:cstheme="majorHAnsi"/>
        </w:rPr>
      </w:pPr>
    </w:p>
    <w:p w14:paraId="01D1F3DE" w14:textId="77777777" w:rsidR="00CA5293" w:rsidRPr="00CA5293" w:rsidRDefault="00CA5293" w:rsidP="00CA5293">
      <w:pPr>
        <w:pStyle w:val="Heading4"/>
        <w:rPr>
          <w:rFonts w:asciiTheme="majorHAnsi" w:hAnsiTheme="majorHAnsi" w:cstheme="majorHAnsi"/>
        </w:rPr>
      </w:pPr>
      <w:r w:rsidRPr="00CA5293">
        <w:rPr>
          <w:rFonts w:asciiTheme="majorHAnsi" w:hAnsiTheme="majorHAnsi" w:cstheme="majorHAnsi"/>
        </w:rPr>
        <w:t xml:space="preserve">3---COVID ensures transition from </w:t>
      </w:r>
      <w:r w:rsidRPr="00CA5293">
        <w:rPr>
          <w:rFonts w:asciiTheme="majorHAnsi" w:hAnsiTheme="majorHAnsi" w:cstheme="majorHAnsi"/>
          <w:u w:val="single"/>
        </w:rPr>
        <w:t>decentralized</w:t>
      </w:r>
      <w:r w:rsidRPr="00CA5293">
        <w:rPr>
          <w:rFonts w:asciiTheme="majorHAnsi" w:hAnsiTheme="majorHAnsi" w:cstheme="majorHAnsi"/>
        </w:rPr>
        <w:t xml:space="preserve"> markets to </w:t>
      </w:r>
      <w:r w:rsidRPr="00CA5293">
        <w:rPr>
          <w:rFonts w:asciiTheme="majorHAnsi" w:hAnsiTheme="majorHAnsi" w:cstheme="majorHAnsi"/>
          <w:u w:val="single"/>
        </w:rPr>
        <w:t>central</w:t>
      </w:r>
      <w:r w:rsidRPr="00CA5293">
        <w:rPr>
          <w:rFonts w:asciiTheme="majorHAnsi" w:hAnsiTheme="majorHAnsi" w:cstheme="majorHAnsi"/>
        </w:rPr>
        <w:t xml:space="preserve"> organization---</w:t>
      </w:r>
      <w:r w:rsidRPr="00CA5293">
        <w:rPr>
          <w:rFonts w:asciiTheme="majorHAnsi" w:hAnsiTheme="majorHAnsi" w:cstheme="majorHAnsi"/>
          <w:u w:val="single"/>
        </w:rPr>
        <w:t>shields</w:t>
      </w:r>
      <w:r w:rsidRPr="00CA5293">
        <w:rPr>
          <w:rFonts w:asciiTheme="majorHAnsi" w:hAnsiTheme="majorHAnsi" w:cstheme="majorHAnsi"/>
        </w:rPr>
        <w:t xml:space="preserve"> links, ensures </w:t>
      </w:r>
      <w:r w:rsidRPr="00CA5293">
        <w:rPr>
          <w:rFonts w:asciiTheme="majorHAnsi" w:hAnsiTheme="majorHAnsi" w:cstheme="majorHAnsi"/>
          <w:u w:val="single"/>
        </w:rPr>
        <w:t>sustainability</w:t>
      </w:r>
      <w:r w:rsidRPr="00CA5293">
        <w:rPr>
          <w:rFonts w:asciiTheme="majorHAnsi" w:hAnsiTheme="majorHAnsi" w:cstheme="majorHAnsi"/>
        </w:rPr>
        <w:t>---alt ensures global civil war</w:t>
      </w:r>
    </w:p>
    <w:p w14:paraId="6E854A36" w14:textId="77777777" w:rsidR="00CA5293" w:rsidRPr="00CA5293" w:rsidRDefault="00CA5293" w:rsidP="00CA5293">
      <w:pPr>
        <w:rPr>
          <w:rFonts w:asciiTheme="majorHAnsi" w:hAnsiTheme="majorHAnsi" w:cstheme="majorHAnsi"/>
          <w:sz w:val="16"/>
          <w:szCs w:val="16"/>
        </w:rPr>
      </w:pPr>
      <w:proofErr w:type="spellStart"/>
      <w:r w:rsidRPr="00CA5293">
        <w:rPr>
          <w:rStyle w:val="Style13ptBold"/>
          <w:rFonts w:asciiTheme="majorHAnsi" w:hAnsiTheme="majorHAnsi" w:cstheme="majorHAnsi"/>
        </w:rPr>
        <w:t>Dalio</w:t>
      </w:r>
      <w:proofErr w:type="spellEnd"/>
      <w:r w:rsidRPr="00CA5293">
        <w:rPr>
          <w:rStyle w:val="Style13ptBold"/>
          <w:rFonts w:asciiTheme="majorHAnsi" w:hAnsiTheme="majorHAnsi" w:cstheme="majorHAnsi"/>
        </w:rPr>
        <w:t xml:space="preserve"> 20</w:t>
      </w:r>
      <w:r w:rsidRPr="00CA5293">
        <w:rPr>
          <w:rFonts w:asciiTheme="majorHAnsi" w:hAnsiTheme="majorHAnsi" w:cstheme="majorHAnsi"/>
        </w:rPr>
        <w:t xml:space="preserve"> </w:t>
      </w:r>
      <w:r w:rsidRPr="00CA5293">
        <w:rPr>
          <w:rFonts w:asciiTheme="majorHAnsi" w:hAnsiTheme="majorHAnsi" w:cstheme="majorHAnsi"/>
          <w:sz w:val="16"/>
          <w:szCs w:val="16"/>
        </w:rPr>
        <w:t xml:space="preserve">(Ray </w:t>
      </w:r>
      <w:proofErr w:type="spellStart"/>
      <w:r w:rsidRPr="00CA5293">
        <w:rPr>
          <w:rFonts w:asciiTheme="majorHAnsi" w:hAnsiTheme="majorHAnsi" w:cstheme="majorHAnsi"/>
          <w:sz w:val="16"/>
          <w:szCs w:val="16"/>
        </w:rPr>
        <w:t>Dalio</w:t>
      </w:r>
      <w:proofErr w:type="spellEnd"/>
      <w:r w:rsidRPr="00CA5293">
        <w:rPr>
          <w:rFonts w:asciiTheme="majorHAnsi" w:hAnsiTheme="majorHAnsi" w:cstheme="majorHAnsi"/>
          <w:sz w:val="16"/>
          <w:szCs w:val="16"/>
        </w:rPr>
        <w:t xml:space="preserve"> is a M.B.A. from Harvard Business School, founded Bridgewater Associates.  “Ray </w:t>
      </w:r>
      <w:proofErr w:type="spellStart"/>
      <w:r w:rsidRPr="00CA5293">
        <w:rPr>
          <w:rFonts w:asciiTheme="majorHAnsi" w:hAnsiTheme="majorHAnsi" w:cstheme="majorHAnsi"/>
          <w:sz w:val="16"/>
          <w:szCs w:val="16"/>
        </w:rPr>
        <w:t>Dalio</w:t>
      </w:r>
      <w:proofErr w:type="spellEnd"/>
      <w:r w:rsidRPr="00CA5293">
        <w:rPr>
          <w:rFonts w:asciiTheme="majorHAnsi" w:hAnsiTheme="majorHAnsi" w:cstheme="majorHAnsi"/>
          <w:sz w:val="16"/>
          <w:szCs w:val="16"/>
        </w:rPr>
        <w:t>: We must reform capitalism, not abandon it.” 5-15-20. https://www.cnn.com/2020/05/15/perspectives/ray-dalio-capitalism/index.html)</w:t>
      </w:r>
    </w:p>
    <w:p w14:paraId="0A7CED2A" w14:textId="77777777" w:rsidR="00CA5293" w:rsidRPr="00CA5293" w:rsidRDefault="00CA5293" w:rsidP="00CA5293">
      <w:pPr>
        <w:rPr>
          <w:rFonts w:asciiTheme="majorHAnsi" w:hAnsiTheme="majorHAnsi" w:cstheme="majorHAnsi"/>
          <w:sz w:val="14"/>
        </w:rPr>
      </w:pPr>
      <w:r w:rsidRPr="00CA5293">
        <w:rPr>
          <w:rStyle w:val="StyleUnderline"/>
          <w:rFonts w:asciiTheme="majorHAnsi" w:hAnsiTheme="majorHAnsi" w:cstheme="majorHAnsi"/>
          <w:highlight w:val="green"/>
        </w:rPr>
        <w:t>The economic</w:t>
      </w:r>
      <w:r w:rsidRPr="00CA5293">
        <w:rPr>
          <w:rStyle w:val="StyleUnderline"/>
          <w:rFonts w:asciiTheme="majorHAnsi" w:hAnsiTheme="majorHAnsi" w:cstheme="majorHAnsi"/>
        </w:rPr>
        <w:t xml:space="preserve"> world </w:t>
      </w:r>
      <w:r w:rsidRPr="00CA5293">
        <w:rPr>
          <w:rStyle w:val="StyleUnderline"/>
          <w:rFonts w:asciiTheme="majorHAnsi" w:hAnsiTheme="majorHAnsi" w:cstheme="majorHAnsi"/>
          <w:highlight w:val="green"/>
        </w:rPr>
        <w:t>order is changing</w:t>
      </w:r>
      <w:r w:rsidRPr="00CA5293">
        <w:rPr>
          <w:rFonts w:asciiTheme="majorHAnsi" w:hAnsiTheme="majorHAnsi" w:cstheme="majorHAnsi"/>
          <w:sz w:val="14"/>
        </w:rPr>
        <w:t xml:space="preserve"> whether we like it or not. You can see it happening as people and companies around the world are losing income and savings, and central banks and governments are providing them money to try to compensate for those losses. And you can see it as </w:t>
      </w:r>
      <w:r w:rsidRPr="00CA5293">
        <w:rPr>
          <w:rStyle w:val="StyleUnderline"/>
          <w:rFonts w:asciiTheme="majorHAnsi" w:hAnsiTheme="majorHAnsi" w:cstheme="majorHAnsi"/>
          <w:highlight w:val="green"/>
        </w:rPr>
        <w:t>the free market is no longer determining</w:t>
      </w:r>
      <w:r w:rsidRPr="00CA5293">
        <w:rPr>
          <w:rStyle w:val="StyleUnderline"/>
          <w:rFonts w:asciiTheme="majorHAnsi" w:hAnsiTheme="majorHAnsi" w:cstheme="majorHAnsi"/>
        </w:rPr>
        <w:t xml:space="preserve"> </w:t>
      </w:r>
      <w:r w:rsidRPr="00CA5293">
        <w:rPr>
          <w:rFonts w:asciiTheme="majorHAnsi" w:hAnsiTheme="majorHAnsi" w:cstheme="majorHAnsi"/>
          <w:sz w:val="14"/>
        </w:rPr>
        <w:t xml:space="preserve">the </w:t>
      </w:r>
      <w:r w:rsidRPr="00CA5293">
        <w:rPr>
          <w:rStyle w:val="StyleUnderline"/>
          <w:rFonts w:asciiTheme="majorHAnsi" w:hAnsiTheme="majorHAnsi" w:cstheme="majorHAnsi"/>
        </w:rPr>
        <w:t xml:space="preserve">allocation of </w:t>
      </w:r>
      <w:r w:rsidRPr="00CA5293">
        <w:rPr>
          <w:rStyle w:val="StyleUnderline"/>
          <w:rFonts w:asciiTheme="majorHAnsi" w:hAnsiTheme="majorHAnsi" w:cstheme="majorHAnsi"/>
          <w:highlight w:val="green"/>
        </w:rPr>
        <w:t>capital</w:t>
      </w:r>
      <w:r w:rsidRPr="00CA5293">
        <w:rPr>
          <w:rFonts w:asciiTheme="majorHAnsi" w:hAnsiTheme="majorHAnsi" w:cstheme="majorHAnsi"/>
          <w:sz w:val="14"/>
        </w:rPr>
        <w:t xml:space="preserve"> — </w:t>
      </w:r>
      <w:r w:rsidRPr="00CA5293">
        <w:rPr>
          <w:rStyle w:val="StyleUnderline"/>
          <w:rFonts w:asciiTheme="majorHAnsi" w:hAnsiTheme="majorHAnsi" w:cstheme="majorHAnsi"/>
          <w:highlight w:val="green"/>
        </w:rPr>
        <w:t>governments are</w:t>
      </w:r>
      <w:r w:rsidRPr="00CA5293">
        <w:rPr>
          <w:rStyle w:val="StyleUnderline"/>
          <w:rFonts w:asciiTheme="majorHAnsi" w:hAnsiTheme="majorHAnsi" w:cstheme="majorHAnsi"/>
        </w:rPr>
        <w:t>.</w:t>
      </w:r>
    </w:p>
    <w:p w14:paraId="75A30BE4" w14:textId="77777777" w:rsidR="00CA5293" w:rsidRPr="00CA5293" w:rsidRDefault="00CA5293" w:rsidP="00CA5293">
      <w:pPr>
        <w:rPr>
          <w:rFonts w:asciiTheme="majorHAnsi" w:hAnsiTheme="majorHAnsi" w:cstheme="majorHAnsi"/>
          <w:sz w:val="14"/>
        </w:rPr>
      </w:pPr>
      <w:r w:rsidRPr="00CA5293">
        <w:rPr>
          <w:rStyle w:val="StyleUnderline"/>
          <w:rFonts w:asciiTheme="majorHAnsi" w:hAnsiTheme="majorHAnsi" w:cstheme="majorHAnsi"/>
        </w:rPr>
        <w:t>Central governments and</w:t>
      </w:r>
      <w:r w:rsidRPr="00CA5293">
        <w:rPr>
          <w:rFonts w:asciiTheme="majorHAnsi" w:hAnsiTheme="majorHAnsi" w:cstheme="majorHAnsi"/>
          <w:sz w:val="14"/>
        </w:rPr>
        <w:t xml:space="preserve"> central </w:t>
      </w:r>
      <w:r w:rsidRPr="00CA5293">
        <w:rPr>
          <w:rStyle w:val="StyleUnderline"/>
          <w:rFonts w:asciiTheme="majorHAnsi" w:hAnsiTheme="majorHAnsi" w:cstheme="majorHAnsi"/>
        </w:rPr>
        <w:t>banks are now creating trillions in money and credit and directing it</w:t>
      </w:r>
      <w:r w:rsidRPr="00CA5293">
        <w:rPr>
          <w:rFonts w:asciiTheme="majorHAnsi" w:hAnsiTheme="majorHAnsi" w:cstheme="majorHAnsi"/>
          <w:sz w:val="14"/>
        </w:rPr>
        <w:t xml:space="preserve"> to those they want to receive it. This will soon be followed by a debate, perhaps even a fight, about where this money should come from and who should have what in the new world. Such controls of spending and the ensuing political conflicts over it have occurred many times in history, especially when severe economic and financial downturns were accompanied by high levels of indebtedness and large wealth gaps. History has taught us that these conflicts take place both within and between countries. How these conflicts are resolved will determine whether the economic pie will grow and be divided well or contract and be divided through fighting.</w:t>
      </w:r>
    </w:p>
    <w:p w14:paraId="0B0C2D68" w14:textId="77777777" w:rsidR="00CA5293" w:rsidRPr="00CA5293" w:rsidRDefault="00CA5293" w:rsidP="00CA5293">
      <w:pPr>
        <w:rPr>
          <w:rFonts w:asciiTheme="majorHAnsi" w:hAnsiTheme="majorHAnsi" w:cstheme="majorHAnsi"/>
          <w:sz w:val="14"/>
        </w:rPr>
      </w:pPr>
      <w:r w:rsidRPr="00CA5293">
        <w:rPr>
          <w:rFonts w:asciiTheme="majorHAnsi" w:hAnsiTheme="majorHAnsi" w:cstheme="majorHAnsi"/>
          <w:sz w:val="14"/>
        </w:rPr>
        <w:t xml:space="preserve">Chances are that </w:t>
      </w:r>
      <w:r w:rsidRPr="00CA5293">
        <w:rPr>
          <w:rStyle w:val="StyleUnderline"/>
          <w:rFonts w:asciiTheme="majorHAnsi" w:hAnsiTheme="majorHAnsi" w:cstheme="majorHAnsi"/>
          <w:highlight w:val="green"/>
        </w:rPr>
        <w:t>the new system</w:t>
      </w:r>
      <w:r w:rsidRPr="00CA5293">
        <w:rPr>
          <w:rStyle w:val="StyleUnderline"/>
          <w:rFonts w:asciiTheme="majorHAnsi" w:hAnsiTheme="majorHAnsi" w:cstheme="majorHAnsi"/>
        </w:rPr>
        <w:t xml:space="preserve"> we end up with </w:t>
      </w:r>
      <w:r w:rsidRPr="00CA5293">
        <w:rPr>
          <w:rStyle w:val="StyleUnderline"/>
          <w:rFonts w:asciiTheme="majorHAnsi" w:hAnsiTheme="majorHAnsi" w:cstheme="majorHAnsi"/>
          <w:highlight w:val="green"/>
        </w:rPr>
        <w:t>will be</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 xml:space="preserve">significantly </w:t>
      </w:r>
      <w:r w:rsidRPr="00CA5293">
        <w:rPr>
          <w:rStyle w:val="Emphasis"/>
          <w:rFonts w:asciiTheme="majorHAnsi" w:hAnsiTheme="majorHAnsi" w:cstheme="majorHAnsi"/>
          <w:highlight w:val="green"/>
        </w:rPr>
        <w:t>different</w:t>
      </w:r>
      <w:r w:rsidRPr="00CA5293">
        <w:rPr>
          <w:rStyle w:val="StyleUnderline"/>
          <w:rFonts w:asciiTheme="majorHAnsi" w:hAnsiTheme="majorHAnsi" w:cstheme="majorHAnsi"/>
          <w:highlight w:val="green"/>
        </w:rPr>
        <w:t xml:space="preserve"> from</w:t>
      </w:r>
      <w:r w:rsidRPr="00CA5293">
        <w:rPr>
          <w:rStyle w:val="StyleUnderline"/>
          <w:rFonts w:asciiTheme="majorHAnsi" w:hAnsiTheme="majorHAnsi" w:cstheme="majorHAnsi"/>
        </w:rPr>
        <w:t xml:space="preserve"> the </w:t>
      </w:r>
      <w:r w:rsidRPr="00CA5293">
        <w:rPr>
          <w:rStyle w:val="StyleUnderline"/>
          <w:rFonts w:asciiTheme="majorHAnsi" w:hAnsiTheme="majorHAnsi" w:cstheme="majorHAnsi"/>
          <w:highlight w:val="green"/>
        </w:rPr>
        <w:t>capital</w:t>
      </w:r>
      <w:r w:rsidRPr="00CA5293">
        <w:rPr>
          <w:rStyle w:val="StyleUnderline"/>
          <w:rFonts w:asciiTheme="majorHAnsi" w:hAnsiTheme="majorHAnsi" w:cstheme="majorHAnsi"/>
        </w:rPr>
        <w:t>ist system</w:t>
      </w:r>
      <w:r w:rsidRPr="00CA5293">
        <w:rPr>
          <w:rFonts w:asciiTheme="majorHAnsi" w:hAnsiTheme="majorHAnsi" w:cstheme="majorHAnsi"/>
          <w:sz w:val="14"/>
        </w:rPr>
        <w:t xml:space="preserve"> that we've gotten used to.</w:t>
      </w:r>
    </w:p>
    <w:p w14:paraId="6D36A0C2" w14:textId="77777777" w:rsidR="00CA5293" w:rsidRPr="00CA5293" w:rsidRDefault="00CA5293" w:rsidP="00CA5293">
      <w:pPr>
        <w:rPr>
          <w:rFonts w:asciiTheme="majorHAnsi" w:hAnsiTheme="majorHAnsi" w:cstheme="majorHAnsi"/>
          <w:sz w:val="14"/>
          <w:szCs w:val="14"/>
        </w:rPr>
      </w:pPr>
      <w:r w:rsidRPr="00CA5293">
        <w:rPr>
          <w:rFonts w:asciiTheme="majorHAnsi" w:hAnsiTheme="majorHAnsi" w:cstheme="majorHAnsi"/>
          <w:sz w:val="14"/>
          <w:szCs w:val="14"/>
        </w:rPr>
        <w:t xml:space="preserve">These sorts of changes to the world order have taken place many times in history, most recently between 1930 and 1945, in periods characterized by intensifying divisions over the best approach for divvying up wealth and power — and over which economic and political system is most effective at doing so. For example, in the transition from the Roaring 1920s to the depressing 1930-1945 period, we saw relatively capitalist and democratic systems shift to systems that were more redistributive of wealth and more autocratic. Such systems included communism (extreme redistribution of wealth with autocratic political controls such as in Russia), fascism (autocratic control of both the economy and politics such as in Germany, Japan, </w:t>
      </w:r>
      <w:proofErr w:type="gramStart"/>
      <w:r w:rsidRPr="00CA5293">
        <w:rPr>
          <w:rFonts w:asciiTheme="majorHAnsi" w:hAnsiTheme="majorHAnsi" w:cstheme="majorHAnsi"/>
          <w:sz w:val="14"/>
          <w:szCs w:val="14"/>
        </w:rPr>
        <w:t>Italy</w:t>
      </w:r>
      <w:proofErr w:type="gramEnd"/>
      <w:r w:rsidRPr="00CA5293">
        <w:rPr>
          <w:rFonts w:asciiTheme="majorHAnsi" w:hAnsiTheme="majorHAnsi" w:cstheme="majorHAnsi"/>
          <w:sz w:val="14"/>
          <w:szCs w:val="14"/>
        </w:rPr>
        <w:t xml:space="preserve"> and Spain) and democratic socialism (more moderate wealth redistributions and more moderate moves toward top-down control that existed within democracies such as those in the United States and the United Kingdom). Under the pressure of such stress tests, some societies bend (e.g., the capitalist and democratic systems in the United Kingdom during the 1930s) and others break (e.g., Germany, Japan, </w:t>
      </w:r>
      <w:proofErr w:type="gramStart"/>
      <w:r w:rsidRPr="00CA5293">
        <w:rPr>
          <w:rFonts w:asciiTheme="majorHAnsi" w:hAnsiTheme="majorHAnsi" w:cstheme="majorHAnsi"/>
          <w:sz w:val="14"/>
          <w:szCs w:val="14"/>
        </w:rPr>
        <w:t>Italy</w:t>
      </w:r>
      <w:proofErr w:type="gramEnd"/>
      <w:r w:rsidRPr="00CA5293">
        <w:rPr>
          <w:rFonts w:asciiTheme="majorHAnsi" w:hAnsiTheme="majorHAnsi" w:cstheme="majorHAnsi"/>
          <w:sz w:val="14"/>
          <w:szCs w:val="14"/>
        </w:rPr>
        <w:t xml:space="preserve"> and Spain all abandoned their systems in favor of autocracy). Most countries in the world are now under that kind of stress.</w:t>
      </w:r>
    </w:p>
    <w:p w14:paraId="63C2123C" w14:textId="77777777" w:rsidR="00CA5293" w:rsidRPr="00CA5293" w:rsidRDefault="00CA5293" w:rsidP="00CA5293">
      <w:pPr>
        <w:rPr>
          <w:rFonts w:asciiTheme="majorHAnsi" w:hAnsiTheme="majorHAnsi" w:cstheme="majorHAnsi"/>
          <w:sz w:val="14"/>
        </w:rPr>
      </w:pPr>
      <w:r w:rsidRPr="00CA5293">
        <w:rPr>
          <w:rStyle w:val="StyleUnderline"/>
          <w:rFonts w:asciiTheme="majorHAnsi" w:hAnsiTheme="majorHAnsi" w:cstheme="majorHAnsi"/>
          <w:highlight w:val="green"/>
        </w:rPr>
        <w:t xml:space="preserve">As the </w:t>
      </w:r>
      <w:r w:rsidRPr="00CA5293">
        <w:rPr>
          <w:rStyle w:val="Emphasis"/>
          <w:rFonts w:asciiTheme="majorHAnsi" w:hAnsiTheme="majorHAnsi" w:cstheme="majorHAnsi"/>
          <w:highlight w:val="green"/>
        </w:rPr>
        <w:t>current</w:t>
      </w:r>
      <w:r w:rsidRPr="00CA5293">
        <w:rPr>
          <w:rStyle w:val="StyleUnderline"/>
          <w:rFonts w:asciiTheme="majorHAnsi" w:hAnsiTheme="majorHAnsi" w:cstheme="majorHAnsi"/>
          <w:highlight w:val="green"/>
        </w:rPr>
        <w:t xml:space="preserve"> crisis unfolds</w:t>
      </w:r>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green"/>
        </w:rPr>
        <w:t>we should remember</w:t>
      </w:r>
      <w:r w:rsidRPr="00CA5293">
        <w:rPr>
          <w:rStyle w:val="StyleUnderline"/>
          <w:rFonts w:asciiTheme="majorHAnsi" w:hAnsiTheme="majorHAnsi" w:cstheme="majorHAnsi"/>
        </w:rPr>
        <w:t xml:space="preserve"> that throughout history, </w:t>
      </w:r>
      <w:r w:rsidRPr="00CA5293">
        <w:rPr>
          <w:rStyle w:val="StyleUnderline"/>
          <w:rFonts w:asciiTheme="majorHAnsi" w:hAnsiTheme="majorHAnsi" w:cstheme="majorHAnsi"/>
          <w:highlight w:val="green"/>
        </w:rPr>
        <w:t>capital</w:t>
      </w:r>
      <w:r w:rsidRPr="00CA5293">
        <w:rPr>
          <w:rStyle w:val="StyleUnderline"/>
          <w:rFonts w:asciiTheme="majorHAnsi" w:hAnsiTheme="majorHAnsi" w:cstheme="majorHAnsi"/>
        </w:rPr>
        <w:t xml:space="preserve">ism </w:t>
      </w:r>
      <w:r w:rsidRPr="00CA5293">
        <w:rPr>
          <w:rStyle w:val="StyleUnderline"/>
          <w:rFonts w:asciiTheme="majorHAnsi" w:hAnsiTheme="majorHAnsi" w:cstheme="majorHAnsi"/>
          <w:highlight w:val="green"/>
        </w:rPr>
        <w:t>has proven</w:t>
      </w:r>
      <w:r w:rsidRPr="00CA5293">
        <w:rPr>
          <w:rStyle w:val="StyleUnderline"/>
          <w:rFonts w:asciiTheme="majorHAnsi" w:hAnsiTheme="majorHAnsi" w:cstheme="majorHAnsi"/>
        </w:rPr>
        <w:t xml:space="preserve"> to be the </w:t>
      </w:r>
      <w:r w:rsidRPr="00CA5293">
        <w:rPr>
          <w:rStyle w:val="Emphasis"/>
          <w:rFonts w:asciiTheme="majorHAnsi" w:hAnsiTheme="majorHAnsi" w:cstheme="majorHAnsi"/>
          <w:highlight w:val="green"/>
        </w:rPr>
        <w:t>best</w:t>
      </w:r>
      <w:r w:rsidRPr="00CA5293">
        <w:rPr>
          <w:rStyle w:val="StyleUnderline"/>
          <w:rFonts w:asciiTheme="majorHAnsi" w:hAnsiTheme="majorHAnsi" w:cstheme="majorHAnsi"/>
        </w:rPr>
        <w:t xml:space="preserve"> system, </w:t>
      </w:r>
      <w:r w:rsidRPr="00CA5293">
        <w:rPr>
          <w:rStyle w:val="StyleUnderline"/>
          <w:rFonts w:asciiTheme="majorHAnsi" w:hAnsiTheme="majorHAnsi" w:cstheme="majorHAnsi"/>
          <w:highlight w:val="green"/>
        </w:rPr>
        <w:t>though it can</w:t>
      </w:r>
      <w:r w:rsidRPr="00CA5293">
        <w:rPr>
          <w:rFonts w:asciiTheme="majorHAnsi" w:hAnsiTheme="majorHAnsi" w:cstheme="majorHAnsi"/>
          <w:sz w:val="14"/>
        </w:rPr>
        <w:t xml:space="preserve"> sometimes </w:t>
      </w:r>
      <w:r w:rsidRPr="00CA5293">
        <w:rPr>
          <w:rStyle w:val="StyleUnderline"/>
          <w:rFonts w:asciiTheme="majorHAnsi" w:hAnsiTheme="majorHAnsi" w:cstheme="majorHAnsi"/>
          <w:highlight w:val="green"/>
        </w:rPr>
        <w:t>be</w:t>
      </w:r>
      <w:r w:rsidRPr="00CA5293">
        <w:rPr>
          <w:rFonts w:asciiTheme="majorHAnsi" w:hAnsiTheme="majorHAnsi" w:cstheme="majorHAnsi"/>
          <w:sz w:val="14"/>
        </w:rPr>
        <w:t xml:space="preserve"> highly </w:t>
      </w:r>
      <w:r w:rsidRPr="00CA5293">
        <w:rPr>
          <w:rStyle w:val="StyleUnderline"/>
          <w:rFonts w:asciiTheme="majorHAnsi" w:hAnsiTheme="majorHAnsi" w:cstheme="majorHAnsi"/>
          <w:highlight w:val="green"/>
        </w:rPr>
        <w:t>flawed. It is</w:t>
      </w:r>
      <w:r w:rsidRPr="00CA5293">
        <w:rPr>
          <w:rFonts w:asciiTheme="majorHAnsi" w:hAnsiTheme="majorHAnsi" w:cstheme="majorHAnsi"/>
          <w:sz w:val="14"/>
        </w:rPr>
        <w:t xml:space="preserve"> typically </w:t>
      </w:r>
      <w:r w:rsidRPr="00CA5293">
        <w:rPr>
          <w:rStyle w:val="StyleUnderline"/>
          <w:rFonts w:asciiTheme="majorHAnsi" w:hAnsiTheme="majorHAnsi" w:cstheme="majorHAnsi"/>
        </w:rPr>
        <w:t xml:space="preserve">best when it comes to allocating resources and </w:t>
      </w:r>
      <w:r w:rsidRPr="00CA5293">
        <w:rPr>
          <w:rStyle w:val="StyleUnderline"/>
          <w:rFonts w:asciiTheme="majorHAnsi" w:hAnsiTheme="majorHAnsi" w:cstheme="majorHAnsi"/>
          <w:highlight w:val="green"/>
        </w:rPr>
        <w:t>raising</w:t>
      </w:r>
      <w:r w:rsidRPr="00CA5293">
        <w:rPr>
          <w:rFonts w:asciiTheme="majorHAnsi" w:hAnsiTheme="majorHAnsi" w:cstheme="majorHAnsi"/>
          <w:sz w:val="14"/>
        </w:rPr>
        <w:t xml:space="preserve"> a society's </w:t>
      </w:r>
      <w:r w:rsidRPr="00CA5293">
        <w:rPr>
          <w:rStyle w:val="Emphasis"/>
          <w:rFonts w:asciiTheme="majorHAnsi" w:hAnsiTheme="majorHAnsi" w:cstheme="majorHAnsi"/>
          <w:highlight w:val="green"/>
        </w:rPr>
        <w:t>productivity</w:t>
      </w:r>
      <w:r w:rsidRPr="00CA5293">
        <w:rPr>
          <w:rStyle w:val="StyleUnderline"/>
          <w:rFonts w:asciiTheme="majorHAnsi" w:hAnsiTheme="majorHAnsi" w:cstheme="majorHAnsi"/>
          <w:highlight w:val="green"/>
        </w:rPr>
        <w:t xml:space="preserve"> and </w:t>
      </w:r>
      <w:r w:rsidRPr="00CA5293">
        <w:rPr>
          <w:rStyle w:val="Emphasis"/>
          <w:rFonts w:asciiTheme="majorHAnsi" w:hAnsiTheme="majorHAnsi" w:cstheme="majorHAnsi"/>
          <w:highlight w:val="green"/>
        </w:rPr>
        <w:t>living standards</w:t>
      </w:r>
      <w:r w:rsidRPr="00CA5293">
        <w:rPr>
          <w:rStyle w:val="StyleUnderline"/>
          <w:rFonts w:asciiTheme="majorHAnsi" w:hAnsiTheme="majorHAnsi" w:cstheme="majorHAnsi"/>
        </w:rPr>
        <w:t xml:space="preserve"> because of</w:t>
      </w:r>
      <w:r w:rsidRPr="00CA5293">
        <w:rPr>
          <w:rFonts w:asciiTheme="majorHAnsi" w:hAnsiTheme="majorHAnsi" w:cstheme="majorHAnsi"/>
          <w:sz w:val="14"/>
        </w:rPr>
        <w:t xml:space="preserve"> how </w:t>
      </w:r>
      <w:r w:rsidRPr="00CA5293">
        <w:rPr>
          <w:rStyle w:val="StyleUnderline"/>
          <w:rFonts w:asciiTheme="majorHAnsi" w:hAnsiTheme="majorHAnsi" w:cstheme="majorHAnsi"/>
        </w:rPr>
        <w:t>profit-making</w:t>
      </w:r>
      <w:r w:rsidRPr="00CA5293">
        <w:rPr>
          <w:rFonts w:asciiTheme="majorHAnsi" w:hAnsiTheme="majorHAnsi" w:cstheme="majorHAnsi"/>
          <w:sz w:val="14"/>
        </w:rPr>
        <w:t xml:space="preserve"> works. Very simply, if the value of a product is greater than the value of the resources used to produce it, it will be </w:t>
      </w:r>
      <w:proofErr w:type="gramStart"/>
      <w:r w:rsidRPr="00CA5293">
        <w:rPr>
          <w:rFonts w:asciiTheme="majorHAnsi" w:hAnsiTheme="majorHAnsi" w:cstheme="majorHAnsi"/>
          <w:sz w:val="14"/>
        </w:rPr>
        <w:t>profitable</w:t>
      </w:r>
      <w:proofErr w:type="gramEnd"/>
      <w:r w:rsidRPr="00CA5293">
        <w:rPr>
          <w:rFonts w:asciiTheme="majorHAnsi" w:hAnsiTheme="majorHAnsi" w:cstheme="majorHAnsi"/>
          <w:sz w:val="14"/>
        </w:rPr>
        <w:t xml:space="preserve"> and that endeavor will gain more resources. If the value of a product is less than the cost of the resources used to produce it, it will lose money and that endeavor will shut down. </w:t>
      </w:r>
      <w:r w:rsidRPr="00CA5293">
        <w:rPr>
          <w:rStyle w:val="StyleUnderline"/>
          <w:rFonts w:asciiTheme="majorHAnsi" w:hAnsiTheme="majorHAnsi" w:cstheme="majorHAnsi"/>
        </w:rPr>
        <w:t>The system</w:t>
      </w:r>
      <w:r w:rsidRPr="00CA5293">
        <w:rPr>
          <w:rFonts w:asciiTheme="majorHAnsi" w:hAnsiTheme="majorHAnsi" w:cstheme="majorHAnsi"/>
          <w:sz w:val="14"/>
        </w:rPr>
        <w:t xml:space="preserve"> also </w:t>
      </w:r>
      <w:r w:rsidRPr="00CA5293">
        <w:rPr>
          <w:rStyle w:val="StyleUnderline"/>
          <w:rFonts w:asciiTheme="majorHAnsi" w:hAnsiTheme="majorHAnsi" w:cstheme="majorHAnsi"/>
        </w:rPr>
        <w:t>financially rewards individuals who come up with products that people want</w:t>
      </w:r>
      <w:r w:rsidRPr="00CA5293">
        <w:rPr>
          <w:rFonts w:asciiTheme="majorHAnsi" w:hAnsiTheme="majorHAnsi" w:cstheme="majorHAnsi"/>
          <w:sz w:val="14"/>
        </w:rPr>
        <w:t xml:space="preserve"> and, if they can do that, it provides them with capital from investors who risk their own money based on their assessments of the economic merits of these ideas.</w:t>
      </w:r>
    </w:p>
    <w:p w14:paraId="27426708" w14:textId="77777777" w:rsidR="00CA5293" w:rsidRPr="00CA5293" w:rsidRDefault="00CA5293" w:rsidP="00CA5293">
      <w:pPr>
        <w:rPr>
          <w:rFonts w:asciiTheme="majorHAnsi" w:hAnsiTheme="majorHAnsi" w:cstheme="majorHAnsi"/>
          <w:sz w:val="14"/>
          <w:szCs w:val="14"/>
        </w:rPr>
      </w:pPr>
      <w:r w:rsidRPr="00CA5293">
        <w:rPr>
          <w:rFonts w:asciiTheme="majorHAnsi" w:hAnsiTheme="majorHAnsi" w:cstheme="majorHAnsi"/>
          <w:sz w:val="14"/>
          <w:szCs w:val="14"/>
        </w:rPr>
        <w:t>While this profit-making capitalism has worked well in this way, it has also been intolerably imperfect in providing equal opportunity. It has failed to deliver people equal opportunities to be productive if they can be and to take care of the basic needs of people who can't be. It also doesn't create limits on how bad people's living conditions can be or on how decadent spending can be. To me, most tragically, it allows vast numbers of children to grow up in environments of violent squalor, which is both economically and socially bad. It is economically bad because the costs of having large numbers of unproductive people are enormous compared to the benefits of having productive people. And it is socially bad because a system that doesn't provide equal opportunity can't be considered fair — and unfair systems eventually lead to disruptive social conflicts.</w:t>
      </w:r>
    </w:p>
    <w:p w14:paraId="39777293" w14:textId="77777777" w:rsidR="00CA5293" w:rsidRPr="00CA5293" w:rsidRDefault="00CA5293" w:rsidP="00CA5293">
      <w:pPr>
        <w:rPr>
          <w:rFonts w:asciiTheme="majorHAnsi" w:hAnsiTheme="majorHAnsi" w:cstheme="majorHAnsi"/>
          <w:sz w:val="14"/>
          <w:szCs w:val="14"/>
        </w:rPr>
      </w:pPr>
      <w:r w:rsidRPr="00CA5293">
        <w:rPr>
          <w:rFonts w:asciiTheme="majorHAnsi" w:hAnsiTheme="majorHAnsi" w:cstheme="majorHAnsi"/>
          <w:sz w:val="14"/>
          <w:szCs w:val="14"/>
        </w:rPr>
        <w:t>To be clear, I'm not saying that there should be laws restricting how people spend their money, because I don't believe there should be. But I am saying that such huge gaps in spending and living conditions are threatening the existence of our system. It is for these reasons that I believe we need to reform capitalism, not abandon it.</w:t>
      </w:r>
    </w:p>
    <w:p w14:paraId="367354FC" w14:textId="77777777" w:rsidR="00CA5293" w:rsidRPr="00CA5293" w:rsidRDefault="00CA5293" w:rsidP="00CA5293">
      <w:pPr>
        <w:rPr>
          <w:rFonts w:asciiTheme="majorHAnsi" w:hAnsiTheme="majorHAnsi" w:cstheme="majorHAnsi"/>
          <w:sz w:val="14"/>
          <w:szCs w:val="14"/>
        </w:rPr>
      </w:pPr>
      <w:r w:rsidRPr="00CA5293">
        <w:rPr>
          <w:rStyle w:val="StyleUnderline"/>
          <w:rFonts w:asciiTheme="majorHAnsi" w:hAnsiTheme="majorHAnsi" w:cstheme="majorHAnsi"/>
          <w:highlight w:val="green"/>
        </w:rPr>
        <w:t>To make society</w:t>
      </w:r>
      <w:r w:rsidRPr="00CA5293">
        <w:rPr>
          <w:rStyle w:val="StyleUnderline"/>
          <w:rFonts w:asciiTheme="majorHAnsi" w:hAnsiTheme="majorHAnsi" w:cstheme="majorHAnsi"/>
        </w:rPr>
        <w:t xml:space="preserve"> work </w:t>
      </w:r>
      <w:r w:rsidRPr="00CA5293">
        <w:rPr>
          <w:rStyle w:val="Emphasis"/>
          <w:rFonts w:asciiTheme="majorHAnsi" w:hAnsiTheme="majorHAnsi" w:cstheme="majorHAnsi"/>
          <w:highlight w:val="green"/>
        </w:rPr>
        <w:t>better</w:t>
      </w:r>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green"/>
        </w:rPr>
        <w:t>the</w:t>
      </w:r>
      <w:r w:rsidRPr="00CA5293">
        <w:rPr>
          <w:rStyle w:val="StyleUnderline"/>
          <w:rFonts w:asciiTheme="majorHAnsi" w:hAnsiTheme="majorHAnsi" w:cstheme="majorHAnsi"/>
        </w:rPr>
        <w:t xml:space="preserve"> new </w:t>
      </w:r>
      <w:r w:rsidRPr="00CA5293">
        <w:rPr>
          <w:rStyle w:val="StyleUnderline"/>
          <w:rFonts w:asciiTheme="majorHAnsi" w:hAnsiTheme="majorHAnsi" w:cstheme="majorHAnsi"/>
          <w:highlight w:val="green"/>
        </w:rPr>
        <w:t>system must</w:t>
      </w:r>
      <w:r w:rsidRPr="00CA5293">
        <w:rPr>
          <w:rFonts w:asciiTheme="majorHAnsi" w:hAnsiTheme="majorHAnsi" w:cstheme="majorHAnsi"/>
          <w:sz w:val="14"/>
        </w:rPr>
        <w:t xml:space="preserve"> both </w:t>
      </w:r>
      <w:r w:rsidRPr="00CA5293">
        <w:rPr>
          <w:rStyle w:val="StyleUnderline"/>
          <w:rFonts w:asciiTheme="majorHAnsi" w:hAnsiTheme="majorHAnsi" w:cstheme="majorHAnsi"/>
          <w:highlight w:val="green"/>
        </w:rPr>
        <w:t>increase</w:t>
      </w:r>
      <w:r w:rsidRPr="00CA5293">
        <w:rPr>
          <w:rStyle w:val="StyleUnderline"/>
          <w:rFonts w:asciiTheme="majorHAnsi" w:hAnsiTheme="majorHAnsi" w:cstheme="majorHAnsi"/>
        </w:rPr>
        <w:t xml:space="preserve"> the </w:t>
      </w:r>
      <w:r w:rsidRPr="00CA5293">
        <w:rPr>
          <w:rStyle w:val="Emphasis"/>
          <w:rFonts w:asciiTheme="majorHAnsi" w:hAnsiTheme="majorHAnsi" w:cstheme="majorHAnsi"/>
          <w:highlight w:val="green"/>
        </w:rPr>
        <w:t>size of the pie</w:t>
      </w:r>
      <w:r w:rsidRPr="00CA5293">
        <w:rPr>
          <w:rStyle w:val="StyleUnderline"/>
          <w:rFonts w:asciiTheme="majorHAnsi" w:hAnsiTheme="majorHAnsi" w:cstheme="majorHAnsi"/>
          <w:highlight w:val="green"/>
        </w:rPr>
        <w:t xml:space="preserve"> and </w:t>
      </w:r>
      <w:r w:rsidRPr="00CA5293">
        <w:rPr>
          <w:rStyle w:val="Emphasis"/>
          <w:rFonts w:asciiTheme="majorHAnsi" w:hAnsiTheme="majorHAnsi" w:cstheme="majorHAnsi"/>
          <w:highlight w:val="green"/>
        </w:rPr>
        <w:t>divide</w:t>
      </w:r>
      <w:r w:rsidRPr="00CA5293">
        <w:rPr>
          <w:rStyle w:val="StyleUnderline"/>
          <w:rFonts w:asciiTheme="majorHAnsi" w:hAnsiTheme="majorHAnsi" w:cstheme="majorHAnsi"/>
        </w:rPr>
        <w:t xml:space="preserve"> it </w:t>
      </w:r>
      <w:r w:rsidRPr="00CA5293">
        <w:rPr>
          <w:rStyle w:val="Emphasis"/>
          <w:rFonts w:asciiTheme="majorHAnsi" w:hAnsiTheme="majorHAnsi" w:cstheme="majorHAnsi"/>
          <w:highlight w:val="green"/>
        </w:rPr>
        <w:t>well</w:t>
      </w:r>
      <w:r w:rsidRPr="00CA5293">
        <w:rPr>
          <w:rFonts w:asciiTheme="majorHAnsi" w:hAnsiTheme="majorHAnsi" w:cstheme="majorHAnsi"/>
          <w:sz w:val="14"/>
        </w:rPr>
        <w:t xml:space="preserve">. Our ability to consume is dependent on our ability to produce, not the amount of money we get in the mail. You can't eat money. Somebody must get paid to produce and deliver what we consume. And we can't raise our living standards by just giving people money — they need to be incentivized to produce, and that must be done cost-effectively </w:t>
      </w:r>
      <w:r w:rsidRPr="00CA5293">
        <w:rPr>
          <w:rFonts w:asciiTheme="majorHAnsi" w:hAnsiTheme="majorHAnsi" w:cstheme="majorHAnsi"/>
          <w:sz w:val="14"/>
          <w:szCs w:val="14"/>
        </w:rPr>
        <w:t>through some system that is not administered from the top. Most fundamentally, that system must strive to provide 1) equal opportunity to all those who have the potential to produce (because that is both most fair and most productive) and 2) basic needs to those who are unable to (because that is humane and what is fundamentally needed to have a good community).</w:t>
      </w:r>
    </w:p>
    <w:p w14:paraId="01900A63" w14:textId="77777777" w:rsidR="00CA5293" w:rsidRPr="00CA5293" w:rsidRDefault="00CA5293" w:rsidP="00CA5293">
      <w:pPr>
        <w:rPr>
          <w:rFonts w:asciiTheme="majorHAnsi" w:hAnsiTheme="majorHAnsi" w:cstheme="majorHAnsi"/>
          <w:sz w:val="14"/>
          <w:szCs w:val="14"/>
        </w:rPr>
      </w:pPr>
      <w:r w:rsidRPr="00CA5293">
        <w:rPr>
          <w:rFonts w:asciiTheme="majorHAnsi" w:hAnsiTheme="majorHAnsi" w:cstheme="majorHAnsi"/>
          <w:sz w:val="14"/>
          <w:szCs w:val="14"/>
        </w:rPr>
        <w:t>Can't we all — capitalists, socialists, Republicans and Democrats — agree on that? Can't we all agree that whatever system we have, it must do a great job of both increasing the size of the pie and dividing it well?</w:t>
      </w:r>
    </w:p>
    <w:p w14:paraId="0DEB2C58" w14:textId="77777777" w:rsidR="00CA5293" w:rsidRPr="00CA5293" w:rsidRDefault="00CA5293" w:rsidP="00CA5293">
      <w:pPr>
        <w:rPr>
          <w:rStyle w:val="StyleUnderline"/>
          <w:rFonts w:asciiTheme="majorHAnsi" w:hAnsiTheme="majorHAnsi" w:cstheme="majorHAnsi"/>
        </w:rPr>
      </w:pPr>
      <w:r w:rsidRPr="00CA5293">
        <w:rPr>
          <w:rFonts w:asciiTheme="majorHAnsi" w:hAnsiTheme="majorHAnsi" w:cstheme="majorHAnsi"/>
          <w:sz w:val="14"/>
        </w:rPr>
        <w:t xml:space="preserve">If we can agree that </w:t>
      </w:r>
      <w:r w:rsidRPr="00CA5293">
        <w:rPr>
          <w:rStyle w:val="StyleUnderline"/>
          <w:rFonts w:asciiTheme="majorHAnsi" w:hAnsiTheme="majorHAnsi" w:cstheme="majorHAnsi"/>
        </w:rPr>
        <w:t>these</w:t>
      </w:r>
      <w:r w:rsidRPr="00CA5293">
        <w:rPr>
          <w:rFonts w:asciiTheme="majorHAnsi" w:hAnsiTheme="majorHAnsi" w:cstheme="majorHAnsi"/>
          <w:sz w:val="14"/>
        </w:rPr>
        <w:t xml:space="preserve"> things </w:t>
      </w:r>
      <w:r w:rsidRPr="00CA5293">
        <w:rPr>
          <w:rStyle w:val="StyleUnderline"/>
          <w:rFonts w:asciiTheme="majorHAnsi" w:hAnsiTheme="majorHAnsi" w:cstheme="majorHAnsi"/>
        </w:rPr>
        <w:t>are essential because the alternatives are terrible</w:t>
      </w:r>
      <w:r w:rsidRPr="00CA5293">
        <w:rPr>
          <w:rFonts w:asciiTheme="majorHAnsi" w:hAnsiTheme="majorHAnsi" w:cstheme="majorHAnsi"/>
          <w:sz w:val="14"/>
        </w:rPr>
        <w:t xml:space="preserve">, then people of different ideologies will be more civil with each other and more willing to work through their disagreements thoughtfully so that we can achieve agreement for the good of the whole. </w:t>
      </w:r>
      <w:r w:rsidRPr="00CA5293">
        <w:rPr>
          <w:rStyle w:val="StyleUnderline"/>
          <w:rFonts w:asciiTheme="majorHAnsi" w:hAnsiTheme="majorHAnsi" w:cstheme="majorHAnsi"/>
        </w:rPr>
        <w:t>We must figure out how to do that in a collaborative</w:t>
      </w:r>
      <w:r w:rsidRPr="00CA5293">
        <w:rPr>
          <w:rFonts w:asciiTheme="majorHAnsi" w:hAnsiTheme="majorHAnsi" w:cstheme="majorHAnsi"/>
          <w:sz w:val="14"/>
        </w:rPr>
        <w:t xml:space="preserve"> and skilled </w:t>
      </w:r>
      <w:r w:rsidRPr="00CA5293">
        <w:rPr>
          <w:rStyle w:val="StyleUnderline"/>
          <w:rFonts w:asciiTheme="majorHAnsi" w:hAnsiTheme="majorHAnsi" w:cstheme="majorHAnsi"/>
        </w:rPr>
        <w:t xml:space="preserve">way. If we can't do that, we will have a </w:t>
      </w:r>
      <w:r w:rsidRPr="00CA5293">
        <w:rPr>
          <w:rStyle w:val="Emphasis"/>
          <w:rFonts w:asciiTheme="majorHAnsi" w:hAnsiTheme="majorHAnsi" w:cstheme="majorHAnsi"/>
        </w:rPr>
        <w:t>civil war</w:t>
      </w:r>
      <w:r w:rsidRPr="00CA5293">
        <w:rPr>
          <w:rFonts w:asciiTheme="majorHAnsi" w:hAnsiTheme="majorHAnsi" w:cstheme="majorHAnsi"/>
          <w:sz w:val="14"/>
        </w:rPr>
        <w:t xml:space="preserve"> of some form </w:t>
      </w:r>
      <w:r w:rsidRPr="00CA5293">
        <w:rPr>
          <w:rStyle w:val="StyleUnderline"/>
          <w:rFonts w:asciiTheme="majorHAnsi" w:hAnsiTheme="majorHAnsi" w:cstheme="majorHAnsi"/>
        </w:rPr>
        <w:t>that will tragically tear us apart and shrink the pie for everyone.</w:t>
      </w:r>
    </w:p>
    <w:p w14:paraId="59D22642" w14:textId="77777777" w:rsidR="0068341F" w:rsidRDefault="0068341F" w:rsidP="0068341F">
      <w:pPr>
        <w:pStyle w:val="Heading4"/>
      </w:pPr>
      <w:r>
        <w:t>No transition---</w:t>
      </w:r>
      <w:r>
        <w:rPr>
          <w:u w:val="single"/>
        </w:rPr>
        <w:t>centuries</w:t>
      </w:r>
      <w:r>
        <w:t xml:space="preserve"> of history prove societies can’t and won’t shift </w:t>
      </w:r>
      <w:r>
        <w:rPr>
          <w:u w:val="single"/>
        </w:rPr>
        <w:t>fast enough</w:t>
      </w:r>
      <w:r>
        <w:t xml:space="preserve">. </w:t>
      </w:r>
    </w:p>
    <w:p w14:paraId="6E128F8F" w14:textId="77777777" w:rsidR="0068341F" w:rsidRPr="00016E68" w:rsidRDefault="0068341F" w:rsidP="0068341F">
      <w:r>
        <w:t xml:space="preserve">Rogelio </w:t>
      </w:r>
      <w:proofErr w:type="spellStart"/>
      <w:r w:rsidRPr="00016E68">
        <w:rPr>
          <w:rStyle w:val="Style13ptBold"/>
        </w:rPr>
        <w:t>Luque</w:t>
      </w:r>
      <w:proofErr w:type="spellEnd"/>
      <w:r w:rsidRPr="00016E68">
        <w:rPr>
          <w:rStyle w:val="Style13ptBold"/>
        </w:rPr>
        <w:t>-Lora 21</w:t>
      </w:r>
      <w:r>
        <w:t xml:space="preserve">, </w:t>
      </w:r>
      <w:proofErr w:type="spellStart"/>
      <w:r>
        <w:t>MSci</w:t>
      </w:r>
      <w:proofErr w:type="spellEnd"/>
      <w:r>
        <w:t xml:space="preserve"> in History and Philosophy of Science from the University of Cambridge, M.A. in Natural Sciences from the University of Cambridge, “Engaging imaginaries, rejecting utopias: The case for technological progress and political realism to sustain material wellbeing,” Political Geography, Vol. 86, 02-21-2021, https://doi.org/10.1016/j.polgeo.2021.102358</w:t>
      </w:r>
    </w:p>
    <w:p w14:paraId="591A5C21" w14:textId="77777777" w:rsidR="0068341F" w:rsidRPr="00016E68" w:rsidRDefault="0068341F" w:rsidP="0068341F">
      <w:pPr>
        <w:rPr>
          <w:sz w:val="16"/>
        </w:rPr>
      </w:pPr>
      <w:r w:rsidRPr="00016E68">
        <w:rPr>
          <w:sz w:val="16"/>
        </w:rPr>
        <w:t>Gómez-</w:t>
      </w:r>
      <w:proofErr w:type="spellStart"/>
      <w:r w:rsidRPr="00016E68">
        <w:rPr>
          <w:sz w:val="16"/>
        </w:rPr>
        <w:t>Baggethun</w:t>
      </w:r>
      <w:proofErr w:type="spellEnd"/>
      <w:r w:rsidRPr="00016E68">
        <w:rPr>
          <w:sz w:val="16"/>
        </w:rPr>
        <w:t xml:space="preserve"> is right to suspect that the modern myth of progress has theological origins. In fact, it is largely a product of the Christian conception of human history as an inherently meaningful story that has salvation as its end point. Without the belief that there is a teleological coherence to the history of humanity, and that salvation (whether the Christian version of the Kingdom of God on Earth, or the humanist faith in an emancipated and harmonious future) is an earthly event that lies ahead of the present, the idea of progress is groundless. In cultures that are not historically steeped in Western monotheism, the belief that humanity is inexorably marching toward a better </w:t>
      </w:r>
      <w:proofErr w:type="gramStart"/>
      <w:r w:rsidRPr="00016E68">
        <w:rPr>
          <w:sz w:val="16"/>
        </w:rPr>
        <w:t>state of affairs</w:t>
      </w:r>
      <w:proofErr w:type="gramEnd"/>
      <w:r w:rsidRPr="00016E68">
        <w:rPr>
          <w:sz w:val="16"/>
        </w:rPr>
        <w:t xml:space="preserve"> is largely absent (Gray, 2007, pp. 29–39). Where Gómez-</w:t>
      </w:r>
      <w:proofErr w:type="spellStart"/>
      <w:r w:rsidRPr="00016E68">
        <w:rPr>
          <w:sz w:val="16"/>
        </w:rPr>
        <w:t>Baggethun's</w:t>
      </w:r>
      <w:proofErr w:type="spellEnd"/>
      <w:r w:rsidRPr="00016E68">
        <w:rPr>
          <w:sz w:val="16"/>
        </w:rPr>
        <w:t xml:space="preserve"> reading of progress misses the mark is in limiting its scope to technology. </w:t>
      </w:r>
      <w:r w:rsidRPr="00016E68">
        <w:rPr>
          <w:rStyle w:val="StyleUnderline"/>
        </w:rPr>
        <w:t>The</w:t>
      </w:r>
      <w:r w:rsidRPr="00016E68">
        <w:rPr>
          <w:sz w:val="16"/>
        </w:rPr>
        <w:t xml:space="preserve"> </w:t>
      </w:r>
      <w:r w:rsidRPr="00016E68">
        <w:rPr>
          <w:rStyle w:val="StyleUnderline"/>
        </w:rPr>
        <w:t>central tenet of modern belief in progress is that ethics and politics advance in line with the growth of knowledge, so</w:t>
      </w:r>
      <w:r w:rsidRPr="00016E68">
        <w:rPr>
          <w:sz w:val="16"/>
        </w:rPr>
        <w:t xml:space="preserve"> that </w:t>
      </w:r>
      <w:r w:rsidRPr="00016E68">
        <w:rPr>
          <w:rStyle w:val="StyleUnderline"/>
          <w:highlight w:val="cyan"/>
        </w:rPr>
        <w:t>as</w:t>
      </w:r>
      <w:r w:rsidRPr="00016E68">
        <w:rPr>
          <w:rStyle w:val="StyleUnderline"/>
        </w:rPr>
        <w:t xml:space="preserve"> scientific and </w:t>
      </w:r>
      <w:r w:rsidRPr="00016E68">
        <w:rPr>
          <w:rStyle w:val="Emphasis"/>
          <w:highlight w:val="cyan"/>
        </w:rPr>
        <w:t>tech</w:t>
      </w:r>
      <w:r w:rsidRPr="00016E68">
        <w:rPr>
          <w:rStyle w:val="StyleUnderline"/>
        </w:rPr>
        <w:t>nological understandings</w:t>
      </w:r>
      <w:r w:rsidRPr="00016E68">
        <w:rPr>
          <w:sz w:val="16"/>
        </w:rPr>
        <w:t xml:space="preserve"> </w:t>
      </w:r>
      <w:r w:rsidRPr="00016E68">
        <w:rPr>
          <w:rStyle w:val="StyleUnderline"/>
          <w:highlight w:val="cyan"/>
        </w:rPr>
        <w:t>accrue</w:t>
      </w:r>
      <w:r w:rsidRPr="00016E68">
        <w:rPr>
          <w:rStyle w:val="StyleUnderline"/>
        </w:rPr>
        <w:t>, so</w:t>
      </w:r>
      <w:r w:rsidRPr="00016E68">
        <w:rPr>
          <w:sz w:val="16"/>
        </w:rPr>
        <w:t xml:space="preserve"> too </w:t>
      </w:r>
      <w:r w:rsidRPr="00016E68">
        <w:rPr>
          <w:rStyle w:val="StyleUnderline"/>
        </w:rPr>
        <w:t xml:space="preserve">do </w:t>
      </w:r>
      <w:r w:rsidRPr="00016E68">
        <w:rPr>
          <w:rStyle w:val="StyleUnderline"/>
          <w:highlight w:val="cyan"/>
        </w:rPr>
        <w:t>humans</w:t>
      </w:r>
      <w:r w:rsidRPr="00016E68">
        <w:rPr>
          <w:rStyle w:val="StyleUnderline"/>
        </w:rPr>
        <w:t xml:space="preserve"> increasingly </w:t>
      </w:r>
      <w:r w:rsidRPr="00016E68">
        <w:rPr>
          <w:rStyle w:val="StyleUnderline"/>
          <w:highlight w:val="cyan"/>
        </w:rPr>
        <w:t>learn</w:t>
      </w:r>
      <w:r w:rsidRPr="00016E68">
        <w:rPr>
          <w:rStyle w:val="StyleUnderline"/>
        </w:rPr>
        <w:t xml:space="preserve"> to arrange</w:t>
      </w:r>
      <w:r w:rsidRPr="00016E68">
        <w:rPr>
          <w:sz w:val="16"/>
        </w:rPr>
        <w:t xml:space="preserve"> their </w:t>
      </w:r>
      <w:r w:rsidRPr="00016E68">
        <w:rPr>
          <w:rStyle w:val="StyleUnderline"/>
        </w:rPr>
        <w:t>societies in rational and ethical ways</w:t>
      </w:r>
      <w:r w:rsidRPr="00016E68">
        <w:rPr>
          <w:sz w:val="16"/>
        </w:rPr>
        <w:t xml:space="preserve"> (Gray, 2002).</w:t>
      </w:r>
    </w:p>
    <w:p w14:paraId="634D4F81" w14:textId="77777777" w:rsidR="0068341F" w:rsidRPr="00016E68" w:rsidRDefault="0068341F" w:rsidP="0068341F">
      <w:pPr>
        <w:rPr>
          <w:rStyle w:val="Emphasis"/>
        </w:rPr>
      </w:pPr>
      <w:r w:rsidRPr="00016E68">
        <w:rPr>
          <w:sz w:val="16"/>
        </w:rPr>
        <w:t>Contrary to Gómez-</w:t>
      </w:r>
      <w:proofErr w:type="spellStart"/>
      <w:r w:rsidRPr="00016E68">
        <w:rPr>
          <w:sz w:val="16"/>
        </w:rPr>
        <w:t>Baggethun's</w:t>
      </w:r>
      <w:proofErr w:type="spellEnd"/>
      <w:r w:rsidRPr="00016E68">
        <w:rPr>
          <w:sz w:val="16"/>
        </w:rPr>
        <w:t xml:space="preserve"> assertions, </w:t>
      </w:r>
      <w:r w:rsidRPr="00016E68">
        <w:rPr>
          <w:rStyle w:val="Emphasis"/>
        </w:rPr>
        <w:t>tech</w:t>
      </w:r>
      <w:r w:rsidRPr="00016E68">
        <w:rPr>
          <w:rStyle w:val="StyleUnderline"/>
        </w:rPr>
        <w:t>nological</w:t>
      </w:r>
      <w:r w:rsidRPr="00016E68">
        <w:rPr>
          <w:rStyle w:val="Emphasis"/>
        </w:rPr>
        <w:t xml:space="preserve"> progress is a fact</w:t>
      </w:r>
      <w:r w:rsidRPr="00016E68">
        <w:rPr>
          <w:sz w:val="16"/>
        </w:rPr>
        <w:t xml:space="preserve">. Throughout their history, </w:t>
      </w:r>
      <w:r w:rsidRPr="00016E68">
        <w:rPr>
          <w:rStyle w:val="StyleUnderline"/>
          <w:highlight w:val="cyan"/>
        </w:rPr>
        <w:t>humans</w:t>
      </w:r>
      <w:r w:rsidRPr="00016E68">
        <w:rPr>
          <w:sz w:val="16"/>
        </w:rPr>
        <w:t xml:space="preserve"> have </w:t>
      </w:r>
      <w:r w:rsidRPr="00016E68">
        <w:rPr>
          <w:rStyle w:val="StyleUnderline"/>
        </w:rPr>
        <w:t xml:space="preserve">increasingly learnt to </w:t>
      </w:r>
      <w:r w:rsidRPr="00016E68">
        <w:rPr>
          <w:rStyle w:val="StyleUnderline"/>
          <w:highlight w:val="cyan"/>
        </w:rPr>
        <w:t>manipulate the environment around them</w:t>
      </w:r>
      <w:r w:rsidRPr="00016E68">
        <w:rPr>
          <w:rStyle w:val="StyleUnderline"/>
        </w:rPr>
        <w:t xml:space="preserve"> to serve their interests</w:t>
      </w:r>
      <w:r w:rsidRPr="00016E68">
        <w:rPr>
          <w:sz w:val="16"/>
        </w:rPr>
        <w:t xml:space="preserve">. The reason for this is that </w:t>
      </w:r>
      <w:r w:rsidRPr="00016E68">
        <w:rPr>
          <w:rStyle w:val="StyleUnderline"/>
        </w:rPr>
        <w:t>scientific knowledge grows cumulatively</w:t>
      </w:r>
      <w:r w:rsidRPr="00016E68">
        <w:rPr>
          <w:sz w:val="16"/>
        </w:rPr>
        <w:t xml:space="preserve">: past discoveries are not necessarily lost with the advent of new knowledge, but rather can be built upon or thrown into question by these new understandings. In contrast, any </w:t>
      </w:r>
      <w:r w:rsidRPr="00016E68">
        <w:rPr>
          <w:rStyle w:val="StyleUnderline"/>
        </w:rPr>
        <w:t>historical ‘</w:t>
      </w:r>
      <w:r w:rsidRPr="00016E68">
        <w:rPr>
          <w:rStyle w:val="StyleUnderline"/>
          <w:highlight w:val="cyan"/>
        </w:rPr>
        <w:t>gains’ in politics</w:t>
      </w:r>
      <w:r w:rsidRPr="00016E68">
        <w:rPr>
          <w:rStyle w:val="StyleUnderline"/>
        </w:rPr>
        <w:t xml:space="preserve"> and ethics</w:t>
      </w:r>
      <w:r w:rsidRPr="00016E68">
        <w:rPr>
          <w:sz w:val="16"/>
        </w:rPr>
        <w:t xml:space="preserve"> (placed between inverted commas to reflect that such evaluations will depend on the particular values of each generation) </w:t>
      </w:r>
      <w:r w:rsidRPr="00016E68">
        <w:rPr>
          <w:rStyle w:val="StyleUnderline"/>
          <w:highlight w:val="cyan"/>
        </w:rPr>
        <w:t>are easily</w:t>
      </w:r>
      <w:r w:rsidRPr="00016E68">
        <w:rPr>
          <w:rStyle w:val="StyleUnderline"/>
        </w:rPr>
        <w:t xml:space="preserve"> </w:t>
      </w:r>
      <w:r w:rsidRPr="00016E68">
        <w:rPr>
          <w:rStyle w:val="StyleUnderline"/>
          <w:highlight w:val="cyan"/>
        </w:rPr>
        <w:t>undone</w:t>
      </w:r>
      <w:r w:rsidRPr="00016E68">
        <w:rPr>
          <w:rStyle w:val="StyleUnderline"/>
        </w:rPr>
        <w:t xml:space="preserve"> by regime and cultural changes</w:t>
      </w:r>
      <w:r w:rsidRPr="00016E68">
        <w:rPr>
          <w:sz w:val="16"/>
        </w:rPr>
        <w:t xml:space="preserve">. </w:t>
      </w:r>
      <w:r w:rsidRPr="00016E68">
        <w:rPr>
          <w:rStyle w:val="Emphasis"/>
        </w:rPr>
        <w:t xml:space="preserve">It is </w:t>
      </w:r>
      <w:r w:rsidRPr="00016E68">
        <w:rPr>
          <w:rStyle w:val="Emphasis"/>
          <w:highlight w:val="cyan"/>
        </w:rPr>
        <w:t>progress</w:t>
      </w:r>
      <w:r w:rsidRPr="00016E68">
        <w:rPr>
          <w:rStyle w:val="Emphasis"/>
        </w:rPr>
        <w:t xml:space="preserve"> in </w:t>
      </w:r>
      <w:r w:rsidRPr="00016E68">
        <w:rPr>
          <w:sz w:val="16"/>
        </w:rPr>
        <w:t xml:space="preserve">ethics and </w:t>
      </w:r>
      <w:r w:rsidRPr="00016E68">
        <w:rPr>
          <w:rStyle w:val="Emphasis"/>
        </w:rPr>
        <w:t>politics, not in tech</w:t>
      </w:r>
      <w:r w:rsidRPr="00016E68">
        <w:rPr>
          <w:rStyle w:val="StyleUnderline"/>
        </w:rPr>
        <w:t xml:space="preserve">nology, </w:t>
      </w:r>
      <w:r w:rsidRPr="00016E68">
        <w:rPr>
          <w:rStyle w:val="Emphasis"/>
        </w:rPr>
        <w:t xml:space="preserve">that </w:t>
      </w:r>
      <w:r w:rsidRPr="00016E68">
        <w:rPr>
          <w:rStyle w:val="Emphasis"/>
          <w:highlight w:val="cyan"/>
        </w:rPr>
        <w:t>is a myth.</w:t>
      </w:r>
    </w:p>
    <w:p w14:paraId="27EFE8D3" w14:textId="77777777" w:rsidR="0068341F" w:rsidRPr="00016E68" w:rsidRDefault="0068341F" w:rsidP="0068341F">
      <w:pPr>
        <w:rPr>
          <w:sz w:val="16"/>
        </w:rPr>
      </w:pPr>
      <w:r w:rsidRPr="00016E68">
        <w:rPr>
          <w:sz w:val="16"/>
        </w:rPr>
        <w:t>Viewed in this light, Gómez-</w:t>
      </w:r>
      <w:proofErr w:type="spellStart"/>
      <w:r w:rsidRPr="00016E68">
        <w:rPr>
          <w:sz w:val="16"/>
        </w:rPr>
        <w:t>Baggethun's</w:t>
      </w:r>
      <w:proofErr w:type="spellEnd"/>
      <w:r w:rsidRPr="00016E68">
        <w:rPr>
          <w:sz w:val="16"/>
        </w:rPr>
        <w:t xml:space="preserve"> assertion </w:t>
      </w:r>
      <w:r w:rsidRPr="00016E68">
        <w:rPr>
          <w:rStyle w:val="StyleUnderline"/>
        </w:rPr>
        <w:t>that utopias are concrete and plausible if they are scientifically informed,</w:t>
      </w:r>
      <w:r w:rsidRPr="00016E68">
        <w:rPr>
          <w:sz w:val="16"/>
        </w:rPr>
        <w:t xml:space="preserve"> while saying nothing about how assumed radical social change may come about, </w:t>
      </w:r>
      <w:r w:rsidRPr="00016E68">
        <w:rPr>
          <w:rStyle w:val="StyleUnderline"/>
        </w:rPr>
        <w:t>begs the question of why scientific plausibility is given</w:t>
      </w:r>
      <w:r w:rsidRPr="00016E68">
        <w:rPr>
          <w:sz w:val="16"/>
        </w:rPr>
        <w:t xml:space="preserve"> categorical </w:t>
      </w:r>
      <w:r w:rsidRPr="00016E68">
        <w:rPr>
          <w:rStyle w:val="StyleUnderline"/>
        </w:rPr>
        <w:t>priority over</w:t>
      </w:r>
      <w:r w:rsidRPr="00016E68">
        <w:rPr>
          <w:sz w:val="16"/>
        </w:rPr>
        <w:t xml:space="preserve"> social and political </w:t>
      </w:r>
      <w:r w:rsidRPr="00016E68">
        <w:rPr>
          <w:rStyle w:val="StyleUnderline"/>
        </w:rPr>
        <w:t>feasibility</w:t>
      </w:r>
      <w:r w:rsidRPr="00016E68">
        <w:rPr>
          <w:sz w:val="16"/>
        </w:rPr>
        <w:t>. Gómez-</w:t>
      </w:r>
      <w:proofErr w:type="spellStart"/>
      <w:r w:rsidRPr="00016E68">
        <w:rPr>
          <w:sz w:val="16"/>
        </w:rPr>
        <w:t>Baggethun's</w:t>
      </w:r>
      <w:proofErr w:type="spellEnd"/>
      <w:r w:rsidRPr="00016E68">
        <w:rPr>
          <w:sz w:val="16"/>
        </w:rPr>
        <w:t xml:space="preserve"> analysis fits within a broader tradition; the belief that humans can radically remake the world at will commonly presents itself as having the authority of science (Gray, 2007, p. 20). An historically and politically informed view may well reveal degrowth to be utopian, in the true sense of being a projection into the future of an </w:t>
      </w:r>
      <w:proofErr w:type="spellStart"/>
      <w:r w:rsidRPr="00016E68">
        <w:rPr>
          <w:sz w:val="16"/>
        </w:rPr>
        <w:t>unrealisable</w:t>
      </w:r>
      <w:proofErr w:type="spellEnd"/>
      <w:r w:rsidRPr="00016E68">
        <w:rPr>
          <w:sz w:val="16"/>
        </w:rPr>
        <w:t xml:space="preserve"> society (Gray, 2007, pp. 20–29).</w:t>
      </w:r>
    </w:p>
    <w:p w14:paraId="39C39BC7" w14:textId="77777777" w:rsidR="0068341F" w:rsidRPr="00016E68" w:rsidRDefault="0068341F" w:rsidP="0068341F">
      <w:pPr>
        <w:rPr>
          <w:sz w:val="16"/>
        </w:rPr>
      </w:pPr>
      <w:r w:rsidRPr="00016E68">
        <w:rPr>
          <w:rStyle w:val="Emphasis"/>
        </w:rPr>
        <w:t xml:space="preserve">There are </w:t>
      </w:r>
      <w:r w:rsidRPr="00016E68">
        <w:rPr>
          <w:rStyle w:val="Emphasis"/>
          <w:highlight w:val="cyan"/>
        </w:rPr>
        <w:t>no</w:t>
      </w:r>
      <w:r w:rsidRPr="00016E68">
        <w:rPr>
          <w:rStyle w:val="Emphasis"/>
        </w:rPr>
        <w:t xml:space="preserve"> historical </w:t>
      </w:r>
      <w:r w:rsidRPr="00016E68">
        <w:rPr>
          <w:rStyle w:val="Emphasis"/>
          <w:highlight w:val="cyan"/>
        </w:rPr>
        <w:t>examples of humans showing</w:t>
      </w:r>
      <w:r w:rsidRPr="00016E68">
        <w:rPr>
          <w:rStyle w:val="Emphasis"/>
        </w:rPr>
        <w:t xml:space="preserve"> the </w:t>
      </w:r>
      <w:r w:rsidRPr="00016E68">
        <w:rPr>
          <w:rStyle w:val="Emphasis"/>
          <w:highlight w:val="cyan"/>
        </w:rPr>
        <w:t>intelligence or will to voluntarily restructure</w:t>
      </w:r>
      <w:r w:rsidRPr="00016E68">
        <w:rPr>
          <w:rStyle w:val="Emphasis"/>
        </w:rPr>
        <w:t xml:space="preserve"> their </w:t>
      </w:r>
      <w:r w:rsidRPr="00016E68">
        <w:rPr>
          <w:rStyle w:val="Emphasis"/>
          <w:highlight w:val="cyan"/>
        </w:rPr>
        <w:t>societies in the measure</w:t>
      </w:r>
      <w:r w:rsidRPr="00016E68">
        <w:rPr>
          <w:sz w:val="16"/>
        </w:rPr>
        <w:t xml:space="preserve"> that would be </w:t>
      </w:r>
      <w:r w:rsidRPr="00016E68">
        <w:rPr>
          <w:rStyle w:val="Emphasis"/>
          <w:highlight w:val="cyan"/>
        </w:rPr>
        <w:t>required for</w:t>
      </w:r>
      <w:r w:rsidRPr="00016E68">
        <w:rPr>
          <w:rStyle w:val="Emphasis"/>
        </w:rPr>
        <w:t xml:space="preserve"> a global shift to </w:t>
      </w:r>
      <w:r w:rsidRPr="00016E68">
        <w:rPr>
          <w:rStyle w:val="Emphasis"/>
          <w:highlight w:val="cyan"/>
        </w:rPr>
        <w:t>degrowth</w:t>
      </w:r>
      <w:r w:rsidRPr="00016E68">
        <w:rPr>
          <w:sz w:val="16"/>
          <w:highlight w:val="cyan"/>
        </w:rPr>
        <w:t xml:space="preserve">, </w:t>
      </w:r>
      <w:r w:rsidRPr="00016E68">
        <w:rPr>
          <w:rStyle w:val="Emphasis"/>
          <w:highlight w:val="cyan"/>
        </w:rPr>
        <w:t>let alone at the speed</w:t>
      </w:r>
      <w:r w:rsidRPr="00016E68">
        <w:rPr>
          <w:rStyle w:val="Emphasis"/>
        </w:rPr>
        <w:t xml:space="preserve"> required </w:t>
      </w:r>
      <w:r w:rsidRPr="00016E68">
        <w:rPr>
          <w:rStyle w:val="Emphasis"/>
          <w:highlight w:val="cyan"/>
        </w:rPr>
        <w:t>to avert</w:t>
      </w:r>
      <w:r w:rsidRPr="00016E68">
        <w:rPr>
          <w:sz w:val="16"/>
        </w:rPr>
        <w:t xml:space="preserve"> the </w:t>
      </w:r>
      <w:r w:rsidRPr="00016E68">
        <w:rPr>
          <w:rStyle w:val="Emphasis"/>
        </w:rPr>
        <w:t xml:space="preserve">climatic changes and </w:t>
      </w:r>
      <w:r w:rsidRPr="00016E68">
        <w:rPr>
          <w:rStyle w:val="Emphasis"/>
          <w:highlight w:val="cyan"/>
        </w:rPr>
        <w:t>ecological collapse</w:t>
      </w:r>
      <w:r w:rsidRPr="00016E68">
        <w:rPr>
          <w:rStyle w:val="StyleUnderline"/>
        </w:rPr>
        <w:t>s</w:t>
      </w:r>
      <w:r w:rsidRPr="00016E68">
        <w:rPr>
          <w:sz w:val="16"/>
        </w:rPr>
        <w:t xml:space="preserve"> predicted for this century. Further complicating things for advocates of degrowth, </w:t>
      </w:r>
      <w:r w:rsidRPr="00016E68">
        <w:rPr>
          <w:rStyle w:val="StyleUnderline"/>
          <w:highlight w:val="cyan"/>
        </w:rPr>
        <w:t>no</w:t>
      </w:r>
      <w:r w:rsidRPr="00016E68">
        <w:rPr>
          <w:rStyle w:val="StyleUnderline"/>
        </w:rPr>
        <w:t xml:space="preserve"> contemporary </w:t>
      </w:r>
      <w:r w:rsidRPr="00016E68">
        <w:rPr>
          <w:rStyle w:val="StyleUnderline"/>
          <w:highlight w:val="cyan"/>
        </w:rPr>
        <w:t>democratic state</w:t>
      </w:r>
      <w:r w:rsidRPr="00016E68">
        <w:rPr>
          <w:rStyle w:val="StyleUnderline"/>
        </w:rPr>
        <w:t xml:space="preserve"> has been able to </w:t>
      </w:r>
      <w:r w:rsidRPr="00016E68">
        <w:rPr>
          <w:rStyle w:val="StyleUnderline"/>
          <w:highlight w:val="cyan"/>
        </w:rPr>
        <w:t>survive without</w:t>
      </w:r>
      <w:r w:rsidRPr="00016E68">
        <w:rPr>
          <w:sz w:val="16"/>
        </w:rPr>
        <w:t xml:space="preserve"> sustaining </w:t>
      </w:r>
      <w:r w:rsidRPr="00016E68">
        <w:rPr>
          <w:rStyle w:val="StyleUnderline"/>
        </w:rPr>
        <w:t xml:space="preserve">economic </w:t>
      </w:r>
      <w:r w:rsidRPr="00016E68">
        <w:rPr>
          <w:rStyle w:val="StyleUnderline"/>
          <w:highlight w:val="cyan"/>
        </w:rPr>
        <w:t>growth over</w:t>
      </w:r>
      <w:r w:rsidRPr="00016E68">
        <w:rPr>
          <w:rStyle w:val="StyleUnderline"/>
        </w:rPr>
        <w:t xml:space="preserve"> the </w:t>
      </w:r>
      <w:r w:rsidRPr="00016E68">
        <w:rPr>
          <w:rStyle w:val="StyleUnderline"/>
          <w:highlight w:val="cyan"/>
        </w:rPr>
        <w:t>medium and long terms</w:t>
      </w:r>
      <w:r w:rsidRPr="00016E68">
        <w:rPr>
          <w:sz w:val="16"/>
        </w:rPr>
        <w:t xml:space="preserve"> (Gray, 1992, p. 83). Recently, Gray (2019) has written,</w:t>
      </w:r>
    </w:p>
    <w:p w14:paraId="203BF2D1" w14:textId="77777777" w:rsidR="0068341F" w:rsidRPr="00016E68" w:rsidRDefault="0068341F" w:rsidP="0068341F">
      <w:pPr>
        <w:rPr>
          <w:rStyle w:val="StyleUnderline"/>
        </w:rPr>
      </w:pPr>
      <w:r w:rsidRPr="00016E68">
        <w:rPr>
          <w:sz w:val="16"/>
        </w:rPr>
        <w:t xml:space="preserve">The trouble is that </w:t>
      </w:r>
      <w:proofErr w:type="gramStart"/>
      <w:r w:rsidRPr="00016E68">
        <w:rPr>
          <w:sz w:val="16"/>
        </w:rPr>
        <w:t>Green</w:t>
      </w:r>
      <w:proofErr w:type="gramEnd"/>
      <w:r w:rsidRPr="00016E68">
        <w:rPr>
          <w:sz w:val="16"/>
        </w:rPr>
        <w:t xml:space="preserve"> proposals involve a drop in material living standards for large numbers of people, and any such fall will be unsustainable in political terms. Macron's tax on petrol </w:t>
      </w:r>
      <w:proofErr w:type="spellStart"/>
      <w:r w:rsidRPr="00016E68">
        <w:rPr>
          <w:sz w:val="16"/>
        </w:rPr>
        <w:t>fuelled</w:t>
      </w:r>
      <w:proofErr w:type="spellEnd"/>
      <w:r w:rsidRPr="00016E68">
        <w:rPr>
          <w:sz w:val="16"/>
        </w:rPr>
        <w:t xml:space="preserve"> the rise of the gilets jaunes in France, while the principal beneficiary of Hilary Clinton's election pledge to shut down the coal industry has been Donald Trump. When Green policies impose heavy costs on the poor and the working majority – as they often do – </w:t>
      </w:r>
      <w:r w:rsidRPr="00016E68">
        <w:rPr>
          <w:rStyle w:val="StyleUnderline"/>
        </w:rPr>
        <w:t xml:space="preserve">the </w:t>
      </w:r>
      <w:r w:rsidRPr="00016E68">
        <w:rPr>
          <w:rStyle w:val="StyleUnderline"/>
          <w:highlight w:val="cyan"/>
        </w:rPr>
        <w:t>result</w:t>
      </w:r>
      <w:r w:rsidRPr="00016E68">
        <w:rPr>
          <w:rStyle w:val="StyleUnderline"/>
        </w:rPr>
        <w:t xml:space="preserve"> </w:t>
      </w:r>
      <w:r w:rsidRPr="00016E68">
        <w:rPr>
          <w:rStyle w:val="StyleUnderline"/>
          <w:highlight w:val="cyan"/>
        </w:rPr>
        <w:t>is</w:t>
      </w:r>
      <w:r w:rsidRPr="00016E68">
        <w:rPr>
          <w:rStyle w:val="StyleUnderline"/>
        </w:rPr>
        <w:t xml:space="preserve"> a </w:t>
      </w:r>
      <w:r w:rsidRPr="00016E68">
        <w:rPr>
          <w:rStyle w:val="StyleUnderline"/>
          <w:highlight w:val="cyan"/>
        </w:rPr>
        <w:t>popular blowba</w:t>
      </w:r>
      <w:r w:rsidRPr="00016E68">
        <w:rPr>
          <w:rStyle w:val="StyleUnderline"/>
        </w:rPr>
        <w:t>ck.</w:t>
      </w:r>
    </w:p>
    <w:p w14:paraId="36DF0761" w14:textId="77777777" w:rsidR="0068341F" w:rsidRPr="004922A2" w:rsidRDefault="0068341F" w:rsidP="0068341F">
      <w:pPr>
        <w:rPr>
          <w:sz w:val="16"/>
        </w:rPr>
      </w:pPr>
      <w:r w:rsidRPr="00016E68">
        <w:rPr>
          <w:rStyle w:val="StyleUnderline"/>
        </w:rPr>
        <w:t>Gómez-</w:t>
      </w:r>
      <w:proofErr w:type="spellStart"/>
      <w:r w:rsidRPr="00016E68">
        <w:rPr>
          <w:rStyle w:val="StyleUnderline"/>
        </w:rPr>
        <w:t>Baggethun's</w:t>
      </w:r>
      <w:proofErr w:type="spellEnd"/>
      <w:r w:rsidRPr="00016E68">
        <w:rPr>
          <w:rStyle w:val="StyleUnderline"/>
        </w:rPr>
        <w:t xml:space="preserve"> </w:t>
      </w:r>
      <w:r w:rsidRPr="00016E68">
        <w:rPr>
          <w:rStyle w:val="StyleUnderline"/>
          <w:highlight w:val="cyan"/>
        </w:rPr>
        <w:t>mistake</w:t>
      </w:r>
      <w:r w:rsidRPr="00016E68">
        <w:rPr>
          <w:sz w:val="16"/>
        </w:rPr>
        <w:t xml:space="preserve"> here </w:t>
      </w:r>
      <w:r w:rsidRPr="00016E68">
        <w:rPr>
          <w:rStyle w:val="StyleUnderline"/>
        </w:rPr>
        <w:t xml:space="preserve">is </w:t>
      </w:r>
      <w:r w:rsidRPr="00016E68">
        <w:rPr>
          <w:rStyle w:val="StyleUnderline"/>
          <w:highlight w:val="cyan"/>
        </w:rPr>
        <w:t>to think</w:t>
      </w:r>
      <w:r w:rsidRPr="00016E68">
        <w:rPr>
          <w:rStyle w:val="StyleUnderline"/>
        </w:rPr>
        <w:t xml:space="preserve"> that </w:t>
      </w:r>
      <w:r w:rsidRPr="00016E68">
        <w:rPr>
          <w:rStyle w:val="StyleUnderline"/>
          <w:highlight w:val="cyan"/>
        </w:rPr>
        <w:t>degrowth is feasible</w:t>
      </w:r>
      <w:r w:rsidRPr="00016E68">
        <w:rPr>
          <w:rStyle w:val="StyleUnderline"/>
        </w:rPr>
        <w:t xml:space="preserve"> simply </w:t>
      </w:r>
      <w:r w:rsidRPr="00016E68">
        <w:rPr>
          <w:rStyle w:val="StyleUnderline"/>
          <w:highlight w:val="cyan"/>
        </w:rPr>
        <w:t>because it is desirable</w:t>
      </w:r>
      <w:r w:rsidRPr="00016E68">
        <w:rPr>
          <w:rStyle w:val="StyleUnderline"/>
        </w:rPr>
        <w:t>.</w:t>
      </w:r>
      <w:r w:rsidRPr="00016E68">
        <w:rPr>
          <w:sz w:val="16"/>
        </w:rPr>
        <w:t xml:space="preserve"> In political terms, the </w:t>
      </w:r>
      <w:r w:rsidRPr="00016E68">
        <w:rPr>
          <w:rStyle w:val="Emphasis"/>
          <w:highlight w:val="cyan"/>
        </w:rPr>
        <w:t>ev</w:t>
      </w:r>
      <w:r w:rsidRPr="00016E68">
        <w:rPr>
          <w:rStyle w:val="StyleUnderline"/>
        </w:rPr>
        <w:t xml:space="preserve">idence </w:t>
      </w:r>
      <w:r w:rsidRPr="00016E68">
        <w:rPr>
          <w:rStyle w:val="Emphasis"/>
          <w:highlight w:val="cyan"/>
        </w:rPr>
        <w:t>suggests</w:t>
      </w:r>
      <w:r w:rsidRPr="00016E68">
        <w:rPr>
          <w:rStyle w:val="Emphasis"/>
        </w:rPr>
        <w:t xml:space="preserve"> that </w:t>
      </w:r>
      <w:r w:rsidRPr="00016E68">
        <w:rPr>
          <w:rStyle w:val="Emphasis"/>
          <w:highlight w:val="cyan"/>
        </w:rPr>
        <w:t>it is unfeasible</w:t>
      </w:r>
      <w:r w:rsidRPr="00016E68">
        <w:rPr>
          <w:sz w:val="16"/>
        </w:rPr>
        <w:t xml:space="preserve">. </w:t>
      </w:r>
      <w:r w:rsidRPr="00016E68">
        <w:rPr>
          <w:rStyle w:val="StyleUnderline"/>
        </w:rPr>
        <w:t>To</w:t>
      </w:r>
      <w:r w:rsidRPr="00016E68">
        <w:rPr>
          <w:sz w:val="16"/>
        </w:rPr>
        <w:t xml:space="preserve"> resist these facts and to </w:t>
      </w:r>
      <w:r w:rsidRPr="00016E68">
        <w:rPr>
          <w:rStyle w:val="StyleUnderline"/>
        </w:rPr>
        <w:t xml:space="preserve">consider </w:t>
      </w:r>
      <w:r w:rsidRPr="00016E68">
        <w:rPr>
          <w:rStyle w:val="StyleUnderline"/>
          <w:highlight w:val="cyan"/>
        </w:rPr>
        <w:t>degrowth</w:t>
      </w:r>
      <w:r w:rsidRPr="00016E68">
        <w:rPr>
          <w:sz w:val="16"/>
        </w:rPr>
        <w:t xml:space="preserve"> to be the only </w:t>
      </w:r>
      <w:r w:rsidRPr="00016E68">
        <w:rPr>
          <w:rStyle w:val="StyleUnderline"/>
        </w:rPr>
        <w:t>realistic</w:t>
      </w:r>
      <w:r w:rsidRPr="00016E68">
        <w:rPr>
          <w:sz w:val="16"/>
        </w:rPr>
        <w:t xml:space="preserve"> imaginary </w:t>
      </w:r>
      <w:r w:rsidRPr="00016E68">
        <w:rPr>
          <w:rStyle w:val="StyleUnderline"/>
          <w:highlight w:val="cyan"/>
        </w:rPr>
        <w:t>reflects</w:t>
      </w:r>
      <w:r w:rsidRPr="00016E68">
        <w:rPr>
          <w:rStyle w:val="StyleUnderline"/>
        </w:rPr>
        <w:t xml:space="preserve"> a </w:t>
      </w:r>
      <w:r w:rsidRPr="00016E68">
        <w:rPr>
          <w:rStyle w:val="StyleUnderline"/>
          <w:highlight w:val="cyan"/>
        </w:rPr>
        <w:t>pseudo-religious faith in humans' willingness and ability to convert</w:t>
      </w:r>
      <w:r w:rsidRPr="00016E68">
        <w:rPr>
          <w:rStyle w:val="StyleUnderline"/>
        </w:rPr>
        <w:t xml:space="preserve"> to an </w:t>
      </w:r>
      <w:r w:rsidRPr="00016E68">
        <w:rPr>
          <w:rStyle w:val="StyleUnderline"/>
          <w:highlight w:val="cyan"/>
        </w:rPr>
        <w:t>ecological worldview</w:t>
      </w:r>
      <w:r w:rsidRPr="00016E68">
        <w:rPr>
          <w:rStyle w:val="StyleUnderline"/>
        </w:rPr>
        <w:t xml:space="preserve"> and </w:t>
      </w:r>
      <w:r w:rsidRPr="00016E68">
        <w:rPr>
          <w:rStyle w:val="StyleUnderline"/>
          <w:highlight w:val="cyan"/>
        </w:rPr>
        <w:t>to</w:t>
      </w:r>
      <w:r w:rsidRPr="00016E68">
        <w:rPr>
          <w:rStyle w:val="StyleUnderline"/>
        </w:rPr>
        <w:t xml:space="preserve"> radically </w:t>
      </w:r>
      <w:r w:rsidRPr="00016E68">
        <w:rPr>
          <w:rStyle w:val="StyleUnderline"/>
          <w:highlight w:val="cyan"/>
        </w:rPr>
        <w:t>adjust</w:t>
      </w:r>
      <w:r w:rsidRPr="00016E68">
        <w:rPr>
          <w:rStyle w:val="StyleUnderline"/>
        </w:rPr>
        <w:t xml:space="preserve"> their </w:t>
      </w:r>
      <w:r w:rsidRPr="00016E68">
        <w:rPr>
          <w:rStyle w:val="StyleUnderline"/>
          <w:highlight w:val="cyan"/>
        </w:rPr>
        <w:t>institutions</w:t>
      </w:r>
      <w:r w:rsidRPr="00016E68">
        <w:rPr>
          <w:sz w:val="16"/>
        </w:rPr>
        <w:t xml:space="preserve"> accordingly.</w:t>
      </w:r>
    </w:p>
    <w:p w14:paraId="252AEAB5" w14:textId="7EAD44D0" w:rsidR="0068341F" w:rsidRDefault="0068341F" w:rsidP="0068341F">
      <w:pPr>
        <w:pStyle w:val="Heading4"/>
      </w:pPr>
      <w:r>
        <w:t xml:space="preserve">Economic growth is responsible for </w:t>
      </w:r>
      <w:r w:rsidRPr="00E675D8">
        <w:rPr>
          <w:u w:val="single"/>
        </w:rPr>
        <w:t>drastic improvements</w:t>
      </w:r>
      <w:r>
        <w:t xml:space="preserve"> in global living </w:t>
      </w:r>
      <w:proofErr w:type="gramStart"/>
      <w:r>
        <w:t>standards, and</w:t>
      </w:r>
      <w:proofErr w:type="gramEnd"/>
      <w:r>
        <w:t xml:space="preserve"> is the only path for </w:t>
      </w:r>
      <w:r w:rsidRPr="00E675D8">
        <w:rPr>
          <w:u w:val="single"/>
        </w:rPr>
        <w:t>future improvements</w:t>
      </w:r>
      <w:r>
        <w:t xml:space="preserve">. </w:t>
      </w:r>
    </w:p>
    <w:p w14:paraId="7A7AECC1" w14:textId="77777777" w:rsidR="0068341F" w:rsidRPr="00A22B8A" w:rsidRDefault="0068341F" w:rsidP="0068341F">
      <w:r w:rsidRPr="00A22B8A">
        <w:rPr>
          <w:rStyle w:val="Style13ptBold"/>
        </w:rPr>
        <w:t>Cowen 18</w:t>
      </w:r>
      <w:r>
        <w:t>, *</w:t>
      </w:r>
      <w:r w:rsidRPr="00A22B8A">
        <w:t xml:space="preserve">Tyler Cowen is a Holbert L. Harris Professor at George Mason University and Director of the </w:t>
      </w:r>
      <w:proofErr w:type="spellStart"/>
      <w:r w:rsidRPr="00A22B8A">
        <w:t>Mercatus</w:t>
      </w:r>
      <w:proofErr w:type="spellEnd"/>
      <w:r w:rsidRPr="00A22B8A">
        <w:t xml:space="preserve"> Center</w:t>
      </w:r>
      <w:r>
        <w:t>; (October 16</w:t>
      </w:r>
      <w:r w:rsidRPr="00A22B8A">
        <w:rPr>
          <w:vertAlign w:val="superscript"/>
        </w:rPr>
        <w:t>th</w:t>
      </w:r>
      <w:r>
        <w:t xml:space="preserve">, 2018, “Stubborn Attachments:  A vision for a society of free, prosperous, and responsible individuals”, </w:t>
      </w:r>
      <w:hyperlink r:id="rId40" w:history="1">
        <w:r w:rsidRPr="00F15274">
          <w:rPr>
            <w:rStyle w:val="Hyperlink"/>
          </w:rPr>
          <w:t>https://www.goodreads.com/en/book/show/31283667-stubborn-attachments</w:t>
        </w:r>
      </w:hyperlink>
      <w:r>
        <w:t>)</w:t>
      </w:r>
    </w:p>
    <w:p w14:paraId="58D9A17F" w14:textId="77777777" w:rsidR="0068341F" w:rsidRPr="00E675D8" w:rsidRDefault="0068341F" w:rsidP="0068341F">
      <w:pPr>
        <w:rPr>
          <w:sz w:val="16"/>
          <w:szCs w:val="16"/>
        </w:rPr>
      </w:pPr>
      <w:r w:rsidRPr="00E675D8">
        <w:rPr>
          <w:sz w:val="16"/>
          <w:szCs w:val="16"/>
        </w:rPr>
        <w:t xml:space="preserve">How good is growth, </w:t>
      </w:r>
      <w:proofErr w:type="gramStart"/>
      <w:r w:rsidRPr="00E675D8">
        <w:rPr>
          <w:sz w:val="16"/>
          <w:szCs w:val="16"/>
        </w:rPr>
        <w:t>anyway ?</w:t>
      </w:r>
      <w:proofErr w:type="gramEnd"/>
    </w:p>
    <w:p w14:paraId="301568DE" w14:textId="77777777" w:rsidR="0068341F" w:rsidRPr="004D1969" w:rsidRDefault="0068341F" w:rsidP="0068341F">
      <w:pPr>
        <w:rPr>
          <w:sz w:val="16"/>
        </w:rPr>
      </w:pPr>
      <w:r w:rsidRPr="007177C3">
        <w:rPr>
          <w:rStyle w:val="StyleUnderline"/>
        </w:rPr>
        <w:t xml:space="preserve">The </w:t>
      </w:r>
      <w:r w:rsidRPr="00EE0CA5">
        <w:rPr>
          <w:rStyle w:val="StyleUnderline"/>
          <w:highlight w:val="yellow"/>
        </w:rPr>
        <w:t>history</w:t>
      </w:r>
      <w:r w:rsidRPr="007177C3">
        <w:rPr>
          <w:rStyle w:val="StyleUnderline"/>
        </w:rPr>
        <w:t xml:space="preserve"> of </w:t>
      </w:r>
      <w:r w:rsidRPr="00292439">
        <w:rPr>
          <w:rStyle w:val="StyleUnderline"/>
        </w:rPr>
        <w:t xml:space="preserve">economic growth </w:t>
      </w:r>
      <w:r w:rsidRPr="00EE0CA5">
        <w:rPr>
          <w:rStyle w:val="StyleUnderline"/>
          <w:highlight w:val="yellow"/>
        </w:rPr>
        <w:t>indicates</w:t>
      </w:r>
      <w:r w:rsidRPr="00E675D8">
        <w:rPr>
          <w:sz w:val="16"/>
        </w:rPr>
        <w:t xml:space="preserve"> that, with some qualifications, </w:t>
      </w:r>
      <w:r w:rsidRPr="00EE0CA5">
        <w:rPr>
          <w:rStyle w:val="StyleUnderline"/>
          <w:highlight w:val="yellow"/>
        </w:rPr>
        <w:t xml:space="preserve">growth </w:t>
      </w:r>
      <w:r w:rsidRPr="00EE0CA5">
        <w:rPr>
          <w:rStyle w:val="Emphasis"/>
          <w:highlight w:val="yellow"/>
        </w:rPr>
        <w:t>alleviates</w:t>
      </w:r>
      <w:r w:rsidRPr="00EE0CA5">
        <w:rPr>
          <w:rStyle w:val="StyleUnderline"/>
          <w:highlight w:val="yellow"/>
        </w:rPr>
        <w:t xml:space="preserve"> misery</w:t>
      </w:r>
      <w:r w:rsidRPr="00EE0CA5">
        <w:rPr>
          <w:sz w:val="16"/>
          <w:highlight w:val="yellow"/>
        </w:rPr>
        <w:t xml:space="preserve">, </w:t>
      </w:r>
      <w:r w:rsidRPr="00EE0CA5">
        <w:rPr>
          <w:rStyle w:val="Emphasis"/>
          <w:highlight w:val="yellow"/>
        </w:rPr>
        <w:t>improves</w:t>
      </w:r>
      <w:r w:rsidRPr="00EE0CA5">
        <w:rPr>
          <w:rStyle w:val="StyleUnderline"/>
          <w:highlight w:val="yellow"/>
        </w:rPr>
        <w:t xml:space="preserve"> happiness</w:t>
      </w:r>
      <w:r w:rsidRPr="007177C3">
        <w:rPr>
          <w:rStyle w:val="StyleUnderline"/>
        </w:rPr>
        <w:t xml:space="preserve"> and opportunity</w:t>
      </w:r>
      <w:r w:rsidRPr="00E675D8">
        <w:rPr>
          <w:sz w:val="16"/>
        </w:rPr>
        <w:t xml:space="preserve">, </w:t>
      </w:r>
      <w:r w:rsidRPr="00EE0CA5">
        <w:rPr>
          <w:rStyle w:val="StyleUnderline"/>
          <w:highlight w:val="yellow"/>
        </w:rPr>
        <w:t xml:space="preserve">and </w:t>
      </w:r>
      <w:r w:rsidRPr="00EE0CA5">
        <w:rPr>
          <w:rStyle w:val="Emphasis"/>
          <w:highlight w:val="yellow"/>
        </w:rPr>
        <w:t>lengthens</w:t>
      </w:r>
      <w:r w:rsidRPr="00EE0CA5">
        <w:rPr>
          <w:rStyle w:val="StyleUnderline"/>
          <w:highlight w:val="yellow"/>
        </w:rPr>
        <w:t xml:space="preserve"> lives</w:t>
      </w:r>
      <w:r w:rsidRPr="00E675D8">
        <w:rPr>
          <w:sz w:val="16"/>
        </w:rPr>
        <w:t xml:space="preserve">. </w:t>
      </w:r>
      <w:r w:rsidRPr="00EE0CA5">
        <w:rPr>
          <w:rStyle w:val="StyleUnderline"/>
          <w:highlight w:val="yellow"/>
        </w:rPr>
        <w:t xml:space="preserve">Wealthier societies have better </w:t>
      </w:r>
      <w:r w:rsidRPr="00EE0CA5">
        <w:rPr>
          <w:rStyle w:val="Emphasis"/>
          <w:highlight w:val="yellow"/>
        </w:rPr>
        <w:t>living standards</w:t>
      </w:r>
      <w:r w:rsidRPr="00E675D8">
        <w:rPr>
          <w:sz w:val="16"/>
        </w:rPr>
        <w:t xml:space="preserve">, </w:t>
      </w:r>
      <w:r w:rsidRPr="004D1969">
        <w:rPr>
          <w:rStyle w:val="StyleUnderline"/>
        </w:rPr>
        <w:t xml:space="preserve">better </w:t>
      </w:r>
      <w:r w:rsidRPr="004D1969">
        <w:rPr>
          <w:rStyle w:val="Emphasis"/>
        </w:rPr>
        <w:t>medicines</w:t>
      </w:r>
      <w:r w:rsidRPr="004D1969">
        <w:rPr>
          <w:sz w:val="16"/>
        </w:rPr>
        <w:t xml:space="preserve">, </w:t>
      </w:r>
      <w:r w:rsidRPr="004D1969">
        <w:rPr>
          <w:rStyle w:val="StyleUnderline"/>
        </w:rPr>
        <w:t>and offer greater</w:t>
      </w:r>
      <w:r w:rsidRPr="004D1969">
        <w:rPr>
          <w:sz w:val="16"/>
        </w:rPr>
        <w:t xml:space="preserve"> personal </w:t>
      </w:r>
      <w:r w:rsidRPr="004D1969">
        <w:rPr>
          <w:rStyle w:val="Emphasis"/>
        </w:rPr>
        <w:t>autonomy</w:t>
      </w:r>
      <w:r w:rsidRPr="004D1969">
        <w:rPr>
          <w:sz w:val="16"/>
        </w:rPr>
        <w:t xml:space="preserve">, </w:t>
      </w:r>
      <w:r w:rsidRPr="004D1969">
        <w:rPr>
          <w:rStyle w:val="StyleUnderline"/>
        </w:rPr>
        <w:t xml:space="preserve">greater </w:t>
      </w:r>
      <w:r w:rsidRPr="004D1969">
        <w:rPr>
          <w:rStyle w:val="Emphasis"/>
        </w:rPr>
        <w:t>fulfillment</w:t>
      </w:r>
      <w:r w:rsidRPr="004D1969">
        <w:rPr>
          <w:sz w:val="16"/>
        </w:rPr>
        <w:t xml:space="preserve">, </w:t>
      </w:r>
      <w:r w:rsidRPr="004D1969">
        <w:rPr>
          <w:rStyle w:val="StyleUnderline"/>
        </w:rPr>
        <w:t>and more</w:t>
      </w:r>
      <w:r w:rsidRPr="004D1969">
        <w:rPr>
          <w:sz w:val="16"/>
        </w:rPr>
        <w:t xml:space="preserve"> sources of </w:t>
      </w:r>
      <w:r w:rsidRPr="004D1969">
        <w:rPr>
          <w:rStyle w:val="StyleUnderline"/>
        </w:rPr>
        <w:t>fun</w:t>
      </w:r>
      <w:r w:rsidRPr="004D1969">
        <w:rPr>
          <w:sz w:val="16"/>
        </w:rPr>
        <w:t xml:space="preserve">. While measured wealth does not exactly correspond to Wealth Plus, these two concepts have come </w:t>
      </w:r>
      <w:proofErr w:type="gramStart"/>
      <w:r w:rsidRPr="004D1969">
        <w:rPr>
          <w:sz w:val="16"/>
        </w:rPr>
        <w:t>pretty close</w:t>
      </w:r>
      <w:proofErr w:type="gramEnd"/>
      <w:r w:rsidRPr="004D1969">
        <w:rPr>
          <w:sz w:val="16"/>
        </w:rPr>
        <w:t xml:space="preserve"> to one another in the past, especially across the range of outcomes we have observed (as opposed to hypothetical thought experiments and counterfactuals).</w:t>
      </w:r>
    </w:p>
    <w:p w14:paraId="4064DD6C" w14:textId="77777777" w:rsidR="0068341F" w:rsidRPr="00E675D8" w:rsidRDefault="0068341F" w:rsidP="0068341F">
      <w:pPr>
        <w:rPr>
          <w:sz w:val="16"/>
        </w:rPr>
      </w:pPr>
      <w:r w:rsidRPr="004D1969">
        <w:rPr>
          <w:rStyle w:val="StyleUnderline"/>
        </w:rPr>
        <w:t>We often forget how</w:t>
      </w:r>
      <w:r w:rsidRPr="004D1969">
        <w:rPr>
          <w:sz w:val="16"/>
        </w:rPr>
        <w:t xml:space="preserve"> </w:t>
      </w:r>
      <w:r w:rsidRPr="004D1969">
        <w:rPr>
          <w:rStyle w:val="Emphasis"/>
        </w:rPr>
        <w:t>overwhelmingly</w:t>
      </w:r>
      <w:r w:rsidRPr="004D1969">
        <w:rPr>
          <w:sz w:val="16"/>
        </w:rPr>
        <w:t xml:space="preserve"> </w:t>
      </w:r>
      <w:r w:rsidRPr="004D1969">
        <w:rPr>
          <w:rStyle w:val="StyleUnderline"/>
        </w:rPr>
        <w:t>positive</w:t>
      </w:r>
      <w:r w:rsidRPr="004D1969">
        <w:rPr>
          <w:sz w:val="16"/>
        </w:rPr>
        <w:t xml:space="preserve"> the </w:t>
      </w:r>
      <w:r w:rsidRPr="004D1969">
        <w:rPr>
          <w:rStyle w:val="StyleUnderline"/>
        </w:rPr>
        <w:t>effects of economic growth have been</w:t>
      </w:r>
      <w:r w:rsidRPr="004D1969">
        <w:rPr>
          <w:sz w:val="16"/>
        </w:rPr>
        <w:t xml:space="preserve">. Economist Russ Roberts reports that he frequently polls journalists about how much economic growth there has been since the year 1900. According to Russ, the typical response is that the standard of living has gone up by around fifty percent. </w:t>
      </w:r>
      <w:proofErr w:type="gramStart"/>
      <w:r w:rsidRPr="004D1969">
        <w:rPr>
          <w:sz w:val="16"/>
        </w:rPr>
        <w:t xml:space="preserve">In reality, </w:t>
      </w:r>
      <w:r w:rsidRPr="004D1969">
        <w:rPr>
          <w:rStyle w:val="StyleUnderline"/>
        </w:rPr>
        <w:t>the</w:t>
      </w:r>
      <w:proofErr w:type="gramEnd"/>
      <w:r w:rsidRPr="004D1969">
        <w:rPr>
          <w:rStyle w:val="StyleUnderline"/>
        </w:rPr>
        <w:t xml:space="preserve"> U.S. standard of living has increased by a factor of</w:t>
      </w:r>
      <w:r w:rsidRPr="004D1969">
        <w:rPr>
          <w:sz w:val="16"/>
        </w:rPr>
        <w:t xml:space="preserve"> five to </w:t>
      </w:r>
      <w:r w:rsidRPr="004D1969">
        <w:rPr>
          <w:rStyle w:val="Emphasis"/>
        </w:rPr>
        <w:t>seven</w:t>
      </w:r>
      <w:r w:rsidRPr="004D1969">
        <w:rPr>
          <w:sz w:val="16"/>
        </w:rPr>
        <w:t xml:space="preserve">, </w:t>
      </w:r>
      <w:r w:rsidRPr="004D1969">
        <w:rPr>
          <w:rStyle w:val="StyleUnderline"/>
        </w:rPr>
        <w:t xml:space="preserve">estimated </w:t>
      </w:r>
      <w:r w:rsidRPr="004D1969">
        <w:rPr>
          <w:rStyle w:val="Emphasis"/>
        </w:rPr>
        <w:t>conservatively</w:t>
      </w:r>
      <w:r w:rsidRPr="004D1969">
        <w:rPr>
          <w:sz w:val="16"/>
        </w:rPr>
        <w:t xml:space="preserve">, </w:t>
      </w:r>
      <w:r w:rsidRPr="004D1969">
        <w:rPr>
          <w:rStyle w:val="StyleUnderline"/>
        </w:rPr>
        <w:t>and possibly much more</w:t>
      </w:r>
      <w:r w:rsidRPr="004D1969">
        <w:rPr>
          <w:sz w:val="16"/>
        </w:rPr>
        <w:t>, depending on how we measure prices and the values of outputs over time, a highly inexact science.</w:t>
      </w:r>
    </w:p>
    <w:p w14:paraId="788F4ABA" w14:textId="77777777" w:rsidR="0068341F" w:rsidRPr="00E675D8" w:rsidRDefault="0068341F" w:rsidP="0068341F">
      <w:pPr>
        <w:rPr>
          <w:sz w:val="16"/>
          <w:szCs w:val="16"/>
        </w:rPr>
      </w:pPr>
      <w:r w:rsidRPr="00E675D8">
        <w:rPr>
          <w:sz w:val="16"/>
          <w:szCs w:val="16"/>
        </w:rPr>
        <w:t xml:space="preserve">The data show just how much living standards have gone up. In 1900, for instance, almost half of all U.S. households (forty-nine percent) had more than one occupant per room and almost one quarter (twenty-three percent) had over 3.5 persons per sleeping room. Slightly less than one quarter (twenty-four percent) of all U.S. households had running water, eighteen percent had refrigerators, and twelve percent had gas or electric lighting. Today, the figures for all of </w:t>
      </w:r>
      <w:proofErr w:type="gramStart"/>
      <w:r w:rsidRPr="00E675D8">
        <w:rPr>
          <w:sz w:val="16"/>
          <w:szCs w:val="16"/>
        </w:rPr>
        <w:t>these stand</w:t>
      </w:r>
      <w:proofErr w:type="gramEnd"/>
      <w:r w:rsidRPr="00E675D8">
        <w:rPr>
          <w:sz w:val="16"/>
          <w:szCs w:val="16"/>
        </w:rPr>
        <w:t xml:space="preserve"> at ninety-nine percent or higher. Back then, only five percent of households had telephones, and none of them had radio or TV. The high school graduation rate was only about six percent, and most jobs were physically arduous and had high rates of disability or even death. In the mid-nineteenth century, a typical worker might have put in somewhere between 2,800 and 3,300 hours of work a year; that estimate is now closer to 1,400 to 2,000 hours a year. 6</w:t>
      </w:r>
    </w:p>
    <w:p w14:paraId="2C32C140" w14:textId="77777777" w:rsidR="0068341F" w:rsidRPr="00E675D8" w:rsidRDefault="0068341F" w:rsidP="0068341F">
      <w:pPr>
        <w:rPr>
          <w:sz w:val="16"/>
        </w:rPr>
      </w:pPr>
      <w:r w:rsidRPr="00E675D8">
        <w:rPr>
          <w:sz w:val="16"/>
        </w:rPr>
        <w:t xml:space="preserve">Until </w:t>
      </w:r>
      <w:r w:rsidRPr="004D1969">
        <w:rPr>
          <w:sz w:val="16"/>
        </w:rPr>
        <w:t xml:space="preserve">recently, </w:t>
      </w:r>
      <w:r w:rsidRPr="004D1969">
        <w:rPr>
          <w:rStyle w:val="StyleUnderline"/>
        </w:rPr>
        <w:t>polio</w:t>
      </w:r>
      <w:r w:rsidRPr="004D1969">
        <w:rPr>
          <w:sz w:val="16"/>
        </w:rPr>
        <w:t xml:space="preserve">, </w:t>
      </w:r>
      <w:r w:rsidRPr="004D1969">
        <w:rPr>
          <w:rStyle w:val="StyleUnderline"/>
        </w:rPr>
        <w:t>tuberculosis</w:t>
      </w:r>
      <w:r w:rsidRPr="004D1969">
        <w:rPr>
          <w:sz w:val="16"/>
        </w:rPr>
        <w:t xml:space="preserve">, </w:t>
      </w:r>
      <w:r w:rsidRPr="004D1969">
        <w:rPr>
          <w:rStyle w:val="StyleUnderline"/>
        </w:rPr>
        <w:t xml:space="preserve">and typhoid were </w:t>
      </w:r>
      <w:r w:rsidRPr="004D1969">
        <w:rPr>
          <w:rStyle w:val="Emphasis"/>
        </w:rPr>
        <w:t>common</w:t>
      </w:r>
      <w:r w:rsidRPr="004D1969">
        <w:rPr>
          <w:rStyle w:val="StyleUnderline"/>
        </w:rPr>
        <w:t xml:space="preserve"> ailments</w:t>
      </w:r>
      <w:r w:rsidRPr="00E675D8">
        <w:rPr>
          <w:sz w:val="16"/>
        </w:rPr>
        <w:t xml:space="preserve">, even among the rich. U.S. presidents George Washington, James Monroe, Andrew Jackson, Abraham Lincoln, Ulysses S. Grant, and James A. Garfield all caught malaria during their lives. </w:t>
      </w:r>
      <w:r w:rsidRPr="00EE0CA5">
        <w:rPr>
          <w:rStyle w:val="StyleUnderline"/>
          <w:highlight w:val="yellow"/>
        </w:rPr>
        <w:t>Antibiotics</w:t>
      </w:r>
      <w:r w:rsidRPr="007177C3">
        <w:rPr>
          <w:rStyle w:val="StyleUnderline"/>
        </w:rPr>
        <w:t xml:space="preserve"> and vaccines</w:t>
      </w:r>
      <w:r w:rsidRPr="00E675D8">
        <w:rPr>
          <w:sz w:val="16"/>
        </w:rPr>
        <w:t xml:space="preserve"> have existed for only a tiny fraction of human history, and it is no coincidence that they </w:t>
      </w:r>
      <w:r w:rsidRPr="00EE0CA5">
        <w:rPr>
          <w:rStyle w:val="StyleUnderline"/>
          <w:highlight w:val="yellow"/>
        </w:rPr>
        <w:t xml:space="preserve">emerged in the </w:t>
      </w:r>
      <w:r w:rsidRPr="00EE0CA5">
        <w:rPr>
          <w:rStyle w:val="Emphasis"/>
          <w:highlight w:val="yellow"/>
        </w:rPr>
        <w:t>wealthiest</w:t>
      </w:r>
      <w:r w:rsidRPr="00EE0CA5">
        <w:rPr>
          <w:sz w:val="16"/>
          <w:highlight w:val="yellow"/>
        </w:rPr>
        <w:t xml:space="preserve"> </w:t>
      </w:r>
      <w:proofErr w:type="gramStart"/>
      <w:r w:rsidRPr="00EE0CA5">
        <w:rPr>
          <w:rStyle w:val="StyleUnderline"/>
          <w:highlight w:val="yellow"/>
        </w:rPr>
        <w:t>time period</w:t>
      </w:r>
      <w:proofErr w:type="gramEnd"/>
      <w:r w:rsidRPr="007177C3">
        <w:rPr>
          <w:rStyle w:val="StyleUnderline"/>
        </w:rPr>
        <w:t xml:space="preserve"> humanity has</w:t>
      </w:r>
      <w:r w:rsidRPr="00E675D8">
        <w:rPr>
          <w:sz w:val="16"/>
        </w:rPr>
        <w:t xml:space="preserve"> </w:t>
      </w:r>
      <w:r w:rsidRPr="004D1969">
        <w:rPr>
          <w:sz w:val="16"/>
        </w:rPr>
        <w:t xml:space="preserve">ever </w:t>
      </w:r>
      <w:r w:rsidRPr="004D1969">
        <w:rPr>
          <w:rStyle w:val="StyleUnderline"/>
        </w:rPr>
        <w:t>seen</w:t>
      </w:r>
      <w:r w:rsidRPr="004D1969">
        <w:rPr>
          <w:sz w:val="16"/>
        </w:rPr>
        <w:t xml:space="preserve">. </w:t>
      </w:r>
      <w:r w:rsidRPr="004D1969">
        <w:rPr>
          <w:rStyle w:val="StyleUnderline"/>
        </w:rPr>
        <w:t>There is</w:t>
      </w:r>
      <w:r w:rsidRPr="004D1969">
        <w:rPr>
          <w:sz w:val="16"/>
        </w:rPr>
        <w:t xml:space="preserve"> also </w:t>
      </w:r>
      <w:r w:rsidRPr="004D1969">
        <w:rPr>
          <w:rStyle w:val="StyleUnderline"/>
        </w:rPr>
        <w:t>a</w:t>
      </w:r>
      <w:r w:rsidRPr="007177C3">
        <w:rPr>
          <w:rStyle w:val="StyleUnderline"/>
        </w:rPr>
        <w:t xml:space="preserve"> strong and </w:t>
      </w:r>
      <w:r w:rsidRPr="00EE0CA5">
        <w:rPr>
          <w:rStyle w:val="Emphasis"/>
          <w:highlight w:val="yellow"/>
        </w:rPr>
        <w:t>consistent</w:t>
      </w:r>
      <w:r w:rsidRPr="00EE0CA5">
        <w:rPr>
          <w:rStyle w:val="StyleUnderline"/>
          <w:highlight w:val="yellow"/>
        </w:rPr>
        <w:t xml:space="preserve"> relationship between wealth and</w:t>
      </w:r>
      <w:r w:rsidRPr="007177C3">
        <w:rPr>
          <w:rStyle w:val="StyleUnderline"/>
        </w:rPr>
        <w:t xml:space="preserve"> rates of </w:t>
      </w:r>
      <w:r w:rsidRPr="00EE0CA5">
        <w:rPr>
          <w:rStyle w:val="StyleUnderline"/>
          <w:highlight w:val="yellow"/>
        </w:rPr>
        <w:t xml:space="preserve">infant </w:t>
      </w:r>
      <w:r w:rsidRPr="00EE0CA5">
        <w:rPr>
          <w:rStyle w:val="Emphasis"/>
          <w:highlight w:val="yellow"/>
        </w:rPr>
        <w:t>mortality</w:t>
      </w:r>
      <w:r w:rsidRPr="00E675D8">
        <w:rPr>
          <w:sz w:val="16"/>
        </w:rPr>
        <w:t xml:space="preserve">; </w:t>
      </w:r>
      <w:r w:rsidRPr="007177C3">
        <w:rPr>
          <w:rStyle w:val="StyleUnderline"/>
        </w:rPr>
        <w:t>small children do best</w:t>
      </w:r>
      <w:r w:rsidRPr="00E675D8">
        <w:rPr>
          <w:sz w:val="16"/>
        </w:rPr>
        <w:t xml:space="preserve"> when they are born </w:t>
      </w:r>
      <w:r w:rsidRPr="007177C3">
        <w:rPr>
          <w:rStyle w:val="StyleUnderline"/>
        </w:rPr>
        <w:t>into wealthier countries</w:t>
      </w:r>
      <w:r w:rsidRPr="00E675D8">
        <w:rPr>
          <w:sz w:val="16"/>
        </w:rPr>
        <w:t xml:space="preserve">, and </w:t>
      </w:r>
      <w:r w:rsidRPr="007177C3">
        <w:rPr>
          <w:rStyle w:val="StyleUnderline"/>
        </w:rPr>
        <w:t xml:space="preserve">that is because wealth </w:t>
      </w:r>
      <w:r w:rsidRPr="007177C3">
        <w:rPr>
          <w:rStyle w:val="Emphasis"/>
        </w:rPr>
        <w:t>supplies</w:t>
      </w:r>
      <w:r w:rsidRPr="007177C3">
        <w:rPr>
          <w:rStyle w:val="StyleUnderline"/>
        </w:rPr>
        <w:t xml:space="preserve"> the </w:t>
      </w:r>
      <w:r w:rsidRPr="007177C3">
        <w:rPr>
          <w:rStyle w:val="Emphasis"/>
        </w:rPr>
        <w:t>resources</w:t>
      </w:r>
      <w:r w:rsidRPr="007177C3">
        <w:rPr>
          <w:rStyle w:val="StyleUnderline"/>
        </w:rPr>
        <w:t xml:space="preserve"> to take better care of them</w:t>
      </w:r>
      <w:r w:rsidRPr="00E675D8">
        <w:rPr>
          <w:sz w:val="16"/>
        </w:rPr>
        <w:t>.</w:t>
      </w:r>
    </w:p>
    <w:p w14:paraId="322C7B82" w14:textId="77777777" w:rsidR="0068341F" w:rsidRPr="00E675D8" w:rsidRDefault="0068341F" w:rsidP="0068341F">
      <w:pPr>
        <w:rPr>
          <w:sz w:val="16"/>
          <w:szCs w:val="16"/>
        </w:rPr>
      </w:pPr>
      <w:r w:rsidRPr="00E675D8">
        <w:rPr>
          <w:sz w:val="16"/>
          <w:szCs w:val="16"/>
        </w:rPr>
        <w:t>As recently as the end of the nineteenth century, life expectancy in Western Europe was roughly forty years of age, and food took up fifty to seventy-five percent of a typical family budget. The typical diet in eighteenth-century France had about the same energy value as that of Rwanda in 1965, the most malnourished nation for that year. One effect of this deprivation was that most people simply did not have much energy for life.</w:t>
      </w:r>
    </w:p>
    <w:p w14:paraId="6F8AFA19" w14:textId="77777777" w:rsidR="0068341F" w:rsidRPr="00E675D8" w:rsidRDefault="0068341F" w:rsidP="0068341F">
      <w:pPr>
        <w:rPr>
          <w:sz w:val="16"/>
          <w:szCs w:val="16"/>
        </w:rPr>
      </w:pPr>
      <w:r w:rsidRPr="00E675D8">
        <w:rPr>
          <w:sz w:val="16"/>
          <w:szCs w:val="16"/>
        </w:rPr>
        <w:t>In earlier time periods, most individuals performed hard physical labor, and a college or university education—or even a high school education—was a luxury. Leisure time has risen with economic growth. In 1880, about four-fifths of individuals’ discretionary time was spent working, according to economist Robert Fogel. Today we spend about fifty-nine percent of our time doing what we like, and that may rise to seventy-five percent by 2040. 8</w:t>
      </w:r>
    </w:p>
    <w:p w14:paraId="41A9830C" w14:textId="77777777" w:rsidR="0068341F" w:rsidRPr="00E675D8" w:rsidRDefault="0068341F" w:rsidP="0068341F">
      <w:pPr>
        <w:rPr>
          <w:sz w:val="16"/>
        </w:rPr>
      </w:pPr>
      <w:r w:rsidRPr="004D1969">
        <w:rPr>
          <w:sz w:val="16"/>
        </w:rPr>
        <w:t xml:space="preserve">The </w:t>
      </w:r>
      <w:r w:rsidRPr="004D1969">
        <w:rPr>
          <w:rStyle w:val="StyleUnderline"/>
        </w:rPr>
        <w:t xml:space="preserve">splendors of the modern world are not just </w:t>
      </w:r>
      <w:r w:rsidRPr="004D1969">
        <w:rPr>
          <w:rStyle w:val="Emphasis"/>
        </w:rPr>
        <w:t>frivolous</w:t>
      </w:r>
      <w:r w:rsidRPr="004D1969">
        <w:rPr>
          <w:rStyle w:val="StyleUnderline"/>
        </w:rPr>
        <w:t xml:space="preserve"> baubles</w:t>
      </w:r>
      <w:r w:rsidRPr="004D1969">
        <w:rPr>
          <w:sz w:val="16"/>
        </w:rPr>
        <w:t xml:space="preserve">; </w:t>
      </w:r>
      <w:r w:rsidRPr="004D1969">
        <w:rPr>
          <w:rStyle w:val="StyleUnderline"/>
        </w:rPr>
        <w:t xml:space="preserve">they are </w:t>
      </w:r>
      <w:r w:rsidRPr="004D1969">
        <w:rPr>
          <w:rStyle w:val="Emphasis"/>
        </w:rPr>
        <w:t>important</w:t>
      </w:r>
      <w:r w:rsidRPr="004D1969">
        <w:rPr>
          <w:rStyle w:val="StyleUnderline"/>
        </w:rPr>
        <w:t xml:space="preserve"> sources of human </w:t>
      </w:r>
      <w:r w:rsidRPr="004D1969">
        <w:rPr>
          <w:rStyle w:val="Emphasis"/>
        </w:rPr>
        <w:t>comfort</w:t>
      </w:r>
      <w:r w:rsidRPr="004D1969">
        <w:rPr>
          <w:rStyle w:val="StyleUnderline"/>
        </w:rPr>
        <w:t xml:space="preserve"> and </w:t>
      </w:r>
      <w:r w:rsidRPr="004D1969">
        <w:rPr>
          <w:rStyle w:val="Emphasis"/>
        </w:rPr>
        <w:t>well-being</w:t>
      </w:r>
      <w:r w:rsidRPr="004D1969">
        <w:rPr>
          <w:sz w:val="16"/>
        </w:rPr>
        <w:t>. Imagine that a time traveler from the eighteenth century were to pay a visit to Bill Gates today. He would find televisions</w:t>
      </w:r>
      <w:r w:rsidRPr="00E675D8">
        <w:rPr>
          <w:sz w:val="16"/>
        </w:rPr>
        <w:t xml:space="preserve">, automobiles, refrigerators, central heating, antibiotics, plentiful food, flush toilets, cell phones, personal computers, and affordable air travel, among other remarkable benefits. The most impressive features of Gates’s life, seen from the point of view of a person from the eighteenth century, are those shared by most citizens of wealthy countries today. My smartphone is as good as </w:t>
      </w:r>
      <w:r w:rsidRPr="004D1969">
        <w:rPr>
          <w:sz w:val="16"/>
        </w:rPr>
        <w:t xml:space="preserve">his. </w:t>
      </w:r>
      <w:r w:rsidRPr="004D1969">
        <w:rPr>
          <w:rStyle w:val="StyleUnderline"/>
        </w:rPr>
        <w:t xml:space="preserve">The very </w:t>
      </w:r>
      <w:r w:rsidRPr="004D1969">
        <w:rPr>
          <w:rStyle w:val="Emphasis"/>
        </w:rPr>
        <w:t>existence</w:t>
      </w:r>
      <w:r w:rsidRPr="004D1969">
        <w:rPr>
          <w:rStyle w:val="StyleUnderline"/>
        </w:rPr>
        <w:t xml:space="preserve"> of an advanced</w:t>
      </w:r>
      <w:r w:rsidRPr="007177C3">
        <w:rPr>
          <w:rStyle w:val="StyleUnderline"/>
        </w:rPr>
        <w:t xml:space="preserve"> civilization</w:t>
      </w:r>
      <w:r w:rsidRPr="00E675D8">
        <w:rPr>
          <w:sz w:val="16"/>
        </w:rPr>
        <w:t>—</w:t>
      </w:r>
      <w:r w:rsidRPr="007177C3">
        <w:rPr>
          <w:rStyle w:val="StyleUnderline"/>
        </w:rPr>
        <w:t xml:space="preserve">the product of </w:t>
      </w:r>
      <w:r w:rsidRPr="00EE0CA5">
        <w:rPr>
          <w:rStyle w:val="Emphasis"/>
          <w:highlight w:val="yellow"/>
        </w:rPr>
        <w:t>cumulative</w:t>
      </w:r>
      <w:r w:rsidRPr="007177C3">
        <w:rPr>
          <w:rStyle w:val="StyleUnderline"/>
        </w:rPr>
        <w:t xml:space="preserve"> economic </w:t>
      </w:r>
      <w:r w:rsidRPr="00EE0CA5">
        <w:rPr>
          <w:rStyle w:val="Emphasis"/>
          <w:highlight w:val="yellow"/>
        </w:rPr>
        <w:t>growth</w:t>
      </w:r>
      <w:r w:rsidRPr="00E675D8">
        <w:rPr>
          <w:sz w:val="16"/>
        </w:rPr>
        <w:t>—</w:t>
      </w:r>
      <w:r w:rsidRPr="00EE0CA5">
        <w:rPr>
          <w:rStyle w:val="StyleUnderline"/>
          <w:highlight w:val="yellow"/>
        </w:rPr>
        <w:t xml:space="preserve">confers </w:t>
      </w:r>
      <w:r w:rsidRPr="00EE0CA5">
        <w:rPr>
          <w:rStyle w:val="Emphasis"/>
          <w:highlight w:val="yellow"/>
        </w:rPr>
        <w:t>immense</w:t>
      </w:r>
      <w:r w:rsidRPr="00EE0CA5">
        <w:rPr>
          <w:rStyle w:val="StyleUnderline"/>
          <w:highlight w:val="yellow"/>
        </w:rPr>
        <w:t xml:space="preserve"> benefits</w:t>
      </w:r>
      <w:r w:rsidRPr="007177C3">
        <w:rPr>
          <w:rStyle w:val="StyleUnderline"/>
        </w:rPr>
        <w:t xml:space="preserve"> to ordinary </w:t>
      </w:r>
      <w:r w:rsidRPr="007177C3">
        <w:rPr>
          <w:rStyle w:val="Emphasis"/>
        </w:rPr>
        <w:t>citizens</w:t>
      </w:r>
      <w:r w:rsidRPr="00E675D8">
        <w:rPr>
          <w:sz w:val="16"/>
        </w:rPr>
        <w:t xml:space="preserve">, </w:t>
      </w:r>
      <w:r w:rsidRPr="00EE0CA5">
        <w:rPr>
          <w:rStyle w:val="StyleUnderline"/>
          <w:highlight w:val="yellow"/>
        </w:rPr>
        <w:t>including</w:t>
      </w:r>
      <w:r w:rsidRPr="007177C3">
        <w:rPr>
          <w:rStyle w:val="StyleUnderline"/>
        </w:rPr>
        <w:t xml:space="preserve"> their </w:t>
      </w:r>
      <w:r w:rsidRPr="00EE0CA5">
        <w:rPr>
          <w:rStyle w:val="StyleUnderline"/>
          <w:highlight w:val="yellow"/>
        </w:rPr>
        <w:t xml:space="preserve">ability to </w:t>
      </w:r>
      <w:r w:rsidRPr="00EE0CA5">
        <w:rPr>
          <w:rStyle w:val="Emphasis"/>
          <w:highlight w:val="yellow"/>
        </w:rPr>
        <w:t>educate</w:t>
      </w:r>
      <w:r w:rsidRPr="00EE0CA5">
        <w:rPr>
          <w:rStyle w:val="StyleUnderline"/>
          <w:highlight w:val="yellow"/>
        </w:rPr>
        <w:t xml:space="preserve"> and </w:t>
      </w:r>
      <w:r w:rsidRPr="00EE0CA5">
        <w:rPr>
          <w:rStyle w:val="Emphasis"/>
          <w:highlight w:val="yellow"/>
        </w:rPr>
        <w:t>entertain</w:t>
      </w:r>
      <w:r w:rsidRPr="007177C3">
        <w:rPr>
          <w:rStyle w:val="StyleUnderline"/>
        </w:rPr>
        <w:t xml:space="preserve"> themselves</w:t>
      </w:r>
      <w:r w:rsidRPr="00E675D8">
        <w:rPr>
          <w:sz w:val="16"/>
        </w:rPr>
        <w:t xml:space="preserve"> and choose one life path over another. For further arguments along these lines, I recommend Steven </w:t>
      </w:r>
      <w:proofErr w:type="spellStart"/>
      <w:r w:rsidRPr="00E675D8">
        <w:rPr>
          <w:sz w:val="16"/>
        </w:rPr>
        <w:t>Pinker’s</w:t>
      </w:r>
      <w:proofErr w:type="spellEnd"/>
      <w:r w:rsidRPr="00E675D8">
        <w:rPr>
          <w:sz w:val="16"/>
        </w:rPr>
        <w:t xml:space="preserve"> recent book, Enlightenment Now: The Case for Reason, Science, Humanism, and </w:t>
      </w:r>
      <w:proofErr w:type="gramStart"/>
      <w:r w:rsidRPr="00E675D8">
        <w:rPr>
          <w:sz w:val="16"/>
        </w:rPr>
        <w:t>Progress .</w:t>
      </w:r>
      <w:proofErr w:type="gramEnd"/>
      <w:r w:rsidRPr="00E675D8">
        <w:rPr>
          <w:sz w:val="16"/>
        </w:rPr>
        <w:t xml:space="preserve"> 9</w:t>
      </w:r>
    </w:p>
    <w:p w14:paraId="1F1547D7" w14:textId="77777777" w:rsidR="0068341F" w:rsidRPr="00E675D8" w:rsidRDefault="0068341F" w:rsidP="0068341F">
      <w:pPr>
        <w:rPr>
          <w:sz w:val="16"/>
        </w:rPr>
      </w:pPr>
      <w:r w:rsidRPr="00E675D8">
        <w:rPr>
          <w:sz w:val="16"/>
        </w:rPr>
        <w:t xml:space="preserve">The </w:t>
      </w:r>
      <w:r w:rsidRPr="004D1969">
        <w:rPr>
          <w:rStyle w:val="StyleUnderline"/>
        </w:rPr>
        <w:t>economic growth of</w:t>
      </w:r>
      <w:r w:rsidRPr="004D1969">
        <w:rPr>
          <w:sz w:val="16"/>
        </w:rPr>
        <w:t xml:space="preserve"> the </w:t>
      </w:r>
      <w:r w:rsidRPr="004D1969">
        <w:rPr>
          <w:rStyle w:val="StyleUnderline"/>
        </w:rPr>
        <w:t>wealthier countries benefits the very poor</w:t>
      </w:r>
      <w:r w:rsidRPr="004D1969">
        <w:rPr>
          <w:sz w:val="16"/>
        </w:rPr>
        <w:t xml:space="preserve"> as well, </w:t>
      </w:r>
      <w:r w:rsidRPr="004D1969">
        <w:rPr>
          <w:rStyle w:val="StyleUnderline"/>
        </w:rPr>
        <w:t>though</w:t>
      </w:r>
      <w:r w:rsidRPr="004D1969">
        <w:rPr>
          <w:sz w:val="16"/>
        </w:rPr>
        <w:t xml:space="preserve"> sometimes </w:t>
      </w:r>
      <w:r w:rsidRPr="004D1969">
        <w:rPr>
          <w:rStyle w:val="StyleUnderline"/>
        </w:rPr>
        <w:t xml:space="preserve">with </w:t>
      </w:r>
      <w:r w:rsidRPr="004D1969">
        <w:rPr>
          <w:rStyle w:val="Emphasis"/>
        </w:rPr>
        <w:t>considerable</w:t>
      </w:r>
      <w:r w:rsidRPr="004D1969">
        <w:rPr>
          <w:rStyle w:val="StyleUnderline"/>
        </w:rPr>
        <w:t xml:space="preserve"> lags</w:t>
      </w:r>
      <w:r w:rsidRPr="004D1969">
        <w:rPr>
          <w:sz w:val="16"/>
        </w:rPr>
        <w:t xml:space="preserve">. The distribution of wealth changes over time, and not all growth trickles down, but as an overall historical average, </w:t>
      </w:r>
      <w:r w:rsidRPr="004D1969">
        <w:rPr>
          <w:rStyle w:val="StyleUnderline"/>
        </w:rPr>
        <w:t xml:space="preserve">the bottom quintile of an economy </w:t>
      </w:r>
      <w:r w:rsidRPr="004D1969">
        <w:rPr>
          <w:rStyle w:val="Emphasis"/>
        </w:rPr>
        <w:t>shares</w:t>
      </w:r>
      <w:r w:rsidRPr="004D1969">
        <w:rPr>
          <w:rStyle w:val="StyleUnderline"/>
        </w:rPr>
        <w:t xml:space="preserve"> in growth</w:t>
      </w:r>
      <w:r w:rsidRPr="004D1969">
        <w:rPr>
          <w:sz w:val="16"/>
        </w:rPr>
        <w:t>. 10 You can see this by comparing the bottom quintile in, say, the United States to the bottom quintile in India or Mexico.</w:t>
      </w:r>
    </w:p>
    <w:p w14:paraId="0E71CCD7" w14:textId="77777777" w:rsidR="0068341F" w:rsidRPr="00E675D8" w:rsidRDefault="0068341F" w:rsidP="0068341F">
      <w:pPr>
        <w:rPr>
          <w:sz w:val="16"/>
        </w:rPr>
      </w:pPr>
      <w:r w:rsidRPr="00E675D8">
        <w:rPr>
          <w:sz w:val="16"/>
        </w:rPr>
        <w:t xml:space="preserve">The richer economy can also do more to elevate the living standards of immigrants. Poor </w:t>
      </w:r>
      <w:r w:rsidRPr="007177C3">
        <w:rPr>
          <w:rStyle w:val="StyleUnderline"/>
        </w:rPr>
        <w:t>people who move to rich countries</w:t>
      </w:r>
      <w:r w:rsidRPr="00E675D8">
        <w:rPr>
          <w:sz w:val="16"/>
        </w:rPr>
        <w:t xml:space="preserve"> usually </w:t>
      </w:r>
      <w:r w:rsidRPr="007177C3">
        <w:rPr>
          <w:rStyle w:val="StyleUnderline"/>
        </w:rPr>
        <w:t>receive higher incomes and have better living conditions</w:t>
      </w:r>
      <w:r w:rsidRPr="00E675D8">
        <w:rPr>
          <w:sz w:val="16"/>
        </w:rPr>
        <w:t xml:space="preserve">, and their children do better still. The richer the receiving country, the </w:t>
      </w:r>
      <w:proofErr w:type="gramStart"/>
      <w:r w:rsidRPr="00E675D8">
        <w:rPr>
          <w:sz w:val="16"/>
        </w:rPr>
        <w:t>more new</w:t>
      </w:r>
      <w:proofErr w:type="gramEnd"/>
      <w:r w:rsidRPr="00E675D8">
        <w:rPr>
          <w:sz w:val="16"/>
        </w:rPr>
        <w:t xml:space="preserve"> immigrants tend to benefit. Central American immigrants to the United States do better than Central American immigrants to Mexico or Nepalese immigrants to India. Immigrants also send remittances back home at a rate that far exceeds governmental foreign aid. Actual </w:t>
      </w:r>
      <w:r w:rsidRPr="00EE0CA5">
        <w:rPr>
          <w:rStyle w:val="StyleUnderline"/>
          <w:highlight w:val="yellow"/>
        </w:rPr>
        <w:t>upward mobility</w:t>
      </w:r>
      <w:r w:rsidRPr="007177C3">
        <w:rPr>
          <w:rStyle w:val="StyleUnderline"/>
        </w:rPr>
        <w:t xml:space="preserve"> in the U</w:t>
      </w:r>
      <w:r w:rsidRPr="00E675D8">
        <w:rPr>
          <w:sz w:val="16"/>
        </w:rPr>
        <w:t xml:space="preserve">nited </w:t>
      </w:r>
      <w:r w:rsidRPr="007177C3">
        <w:rPr>
          <w:rStyle w:val="StyleUnderline"/>
        </w:rPr>
        <w:t>S</w:t>
      </w:r>
      <w:r w:rsidRPr="00E675D8">
        <w:rPr>
          <w:sz w:val="16"/>
        </w:rPr>
        <w:t xml:space="preserve">tates </w:t>
      </w:r>
      <w:r w:rsidRPr="00EE0CA5">
        <w:rPr>
          <w:rStyle w:val="Emphasis"/>
          <w:highlight w:val="yellow"/>
        </w:rPr>
        <w:t>far exceeds</w:t>
      </w:r>
      <w:r w:rsidRPr="00EE0CA5">
        <w:rPr>
          <w:sz w:val="16"/>
          <w:highlight w:val="yellow"/>
        </w:rPr>
        <w:t xml:space="preserve"> </w:t>
      </w:r>
      <w:r w:rsidRPr="00EE0CA5">
        <w:rPr>
          <w:rStyle w:val="StyleUnderline"/>
          <w:highlight w:val="yellow"/>
        </w:rPr>
        <w:t>what</w:t>
      </w:r>
      <w:r w:rsidRPr="00E675D8">
        <w:rPr>
          <w:sz w:val="16"/>
        </w:rPr>
        <w:t xml:space="preserve"> the </w:t>
      </w:r>
      <w:r w:rsidRPr="007177C3">
        <w:rPr>
          <w:rStyle w:val="StyleUnderline"/>
        </w:rPr>
        <w:t xml:space="preserve">usual </w:t>
      </w:r>
      <w:r w:rsidRPr="00EE0CA5">
        <w:rPr>
          <w:rStyle w:val="StyleUnderline"/>
          <w:highlight w:val="yellow"/>
        </w:rPr>
        <w:t>numbers indicate</w:t>
      </w:r>
      <w:r w:rsidRPr="004D1969">
        <w:rPr>
          <w:sz w:val="16"/>
        </w:rPr>
        <w:t xml:space="preserve">, </w:t>
      </w:r>
      <w:r w:rsidRPr="004D1969">
        <w:rPr>
          <w:rStyle w:val="StyleUnderline"/>
        </w:rPr>
        <w:t>because published statistics on upward mobility do not</w:t>
      </w:r>
      <w:r w:rsidRPr="004D1969">
        <w:rPr>
          <w:sz w:val="16"/>
        </w:rPr>
        <w:t xml:space="preserve"> typically </w:t>
      </w:r>
      <w:r w:rsidRPr="004D1969">
        <w:rPr>
          <w:rStyle w:val="StyleUnderline"/>
        </w:rPr>
        <w:t xml:space="preserve">include a </w:t>
      </w:r>
      <w:r w:rsidRPr="004D1969">
        <w:rPr>
          <w:rStyle w:val="Emphasis"/>
        </w:rPr>
        <w:t>comparison</w:t>
      </w:r>
      <w:r w:rsidRPr="004D1969">
        <w:rPr>
          <w:sz w:val="16"/>
        </w:rPr>
        <w:t xml:space="preserve"> </w:t>
      </w:r>
      <w:r w:rsidRPr="004D1969">
        <w:rPr>
          <w:rStyle w:val="StyleUnderline"/>
        </w:rPr>
        <w:t>with pre-immigration outcomes</w:t>
      </w:r>
      <w:r w:rsidRPr="004D1969">
        <w:rPr>
          <w:sz w:val="16"/>
        </w:rPr>
        <w:t>.</w:t>
      </w:r>
    </w:p>
    <w:p w14:paraId="3ECBFD64" w14:textId="77777777" w:rsidR="0068341F" w:rsidRPr="00E675D8" w:rsidRDefault="0068341F" w:rsidP="0068341F">
      <w:pPr>
        <w:rPr>
          <w:sz w:val="16"/>
          <w:szCs w:val="16"/>
        </w:rPr>
      </w:pPr>
      <w:r w:rsidRPr="00E675D8">
        <w:rPr>
          <w:sz w:val="16"/>
          <w:szCs w:val="16"/>
        </w:rPr>
        <w:t>But the chain of benefits does not stop there. Migrants will often return to their home countries, bringing new skills and new business connections. Both India and Israel have developed vibrant technology and software scenes precisely because of their close ties with the start-up scene of the United States. English-language universities in English-speaking countries have trained many thousands of Asian students in science and engineering, again leading to new businesses and, eventually, higher economic growth in their home countries.</w:t>
      </w:r>
    </w:p>
    <w:p w14:paraId="32C4C264" w14:textId="77777777" w:rsidR="0068341F" w:rsidRPr="00E675D8" w:rsidRDefault="0068341F" w:rsidP="0068341F">
      <w:pPr>
        <w:rPr>
          <w:sz w:val="16"/>
        </w:rPr>
      </w:pPr>
      <w:r w:rsidRPr="004D1969">
        <w:rPr>
          <w:rStyle w:val="StyleUnderline"/>
        </w:rPr>
        <w:t xml:space="preserve">New </w:t>
      </w:r>
      <w:r w:rsidRPr="004D1969">
        <w:rPr>
          <w:rStyle w:val="Emphasis"/>
        </w:rPr>
        <w:t>medicines</w:t>
      </w:r>
      <w:r w:rsidRPr="004D1969">
        <w:rPr>
          <w:rStyle w:val="StyleUnderline"/>
        </w:rPr>
        <w:t xml:space="preserve"> and </w:t>
      </w:r>
      <w:r w:rsidRPr="004D1969">
        <w:rPr>
          <w:rStyle w:val="Emphasis"/>
        </w:rPr>
        <w:t>technologies</w:t>
      </w:r>
      <w:r w:rsidRPr="004D1969">
        <w:rPr>
          <w:sz w:val="16"/>
        </w:rPr>
        <w:t xml:space="preserve"> </w:t>
      </w:r>
      <w:r w:rsidRPr="004D1969">
        <w:rPr>
          <w:rStyle w:val="StyleUnderline"/>
        </w:rPr>
        <w:t xml:space="preserve">developed in wealthy nations </w:t>
      </w:r>
      <w:r w:rsidRPr="004D1969">
        <w:rPr>
          <w:sz w:val="16"/>
        </w:rPr>
        <w:t xml:space="preserve">also </w:t>
      </w:r>
      <w:r w:rsidRPr="004D1969">
        <w:rPr>
          <w:rStyle w:val="StyleUnderline"/>
        </w:rPr>
        <w:t xml:space="preserve">make their way to the </w:t>
      </w:r>
      <w:r w:rsidRPr="004D1969">
        <w:rPr>
          <w:rStyle w:val="Emphasis"/>
        </w:rPr>
        <w:t>rest</w:t>
      </w:r>
      <w:r w:rsidRPr="004D1969">
        <w:rPr>
          <w:rStyle w:val="StyleUnderline"/>
        </w:rPr>
        <w:t xml:space="preserve"> of the </w:t>
      </w:r>
      <w:r w:rsidRPr="004D1969">
        <w:rPr>
          <w:rStyle w:val="Emphasis"/>
        </w:rPr>
        <w:t>world</w:t>
      </w:r>
      <w:r w:rsidRPr="004D1969">
        <w:rPr>
          <w:sz w:val="16"/>
        </w:rPr>
        <w:t>, as illustrated</w:t>
      </w:r>
      <w:r w:rsidRPr="00E675D8">
        <w:rPr>
          <w:sz w:val="16"/>
        </w:rPr>
        <w:t xml:space="preserve"> most conspicuously by the rapid spread of the cell phone and now the smartphone. One study predicts that </w:t>
      </w:r>
      <w:r w:rsidRPr="00EE0CA5">
        <w:rPr>
          <w:rStyle w:val="StyleUnderline"/>
          <w:highlight w:val="yellow"/>
        </w:rPr>
        <w:t>if the leading</w:t>
      </w:r>
      <w:r w:rsidRPr="007177C3">
        <w:rPr>
          <w:rStyle w:val="StyleUnderline"/>
        </w:rPr>
        <w:t xml:space="preserve"> twenty-one industrial </w:t>
      </w:r>
      <w:r w:rsidRPr="00EE0CA5">
        <w:rPr>
          <w:rStyle w:val="StyleUnderline"/>
          <w:highlight w:val="yellow"/>
        </w:rPr>
        <w:t>countries</w:t>
      </w:r>
      <w:r w:rsidRPr="00E675D8">
        <w:rPr>
          <w:sz w:val="16"/>
        </w:rPr>
        <w:t xml:space="preserve"> were to </w:t>
      </w:r>
      <w:r w:rsidRPr="00EE0CA5">
        <w:rPr>
          <w:rStyle w:val="StyleUnderline"/>
          <w:highlight w:val="yellow"/>
        </w:rPr>
        <w:t>boost</w:t>
      </w:r>
      <w:r w:rsidRPr="007177C3">
        <w:rPr>
          <w:rStyle w:val="StyleUnderline"/>
        </w:rPr>
        <w:t xml:space="preserve"> their </w:t>
      </w:r>
      <w:r w:rsidRPr="00EE0CA5">
        <w:rPr>
          <w:rStyle w:val="StyleUnderline"/>
          <w:highlight w:val="yellow"/>
        </w:rPr>
        <w:t>R&amp;D</w:t>
      </w:r>
      <w:r w:rsidRPr="007177C3">
        <w:rPr>
          <w:rStyle w:val="StyleUnderline"/>
        </w:rPr>
        <w:t xml:space="preserve"> by half a percentage point </w:t>
      </w:r>
      <w:r w:rsidRPr="00E675D8">
        <w:rPr>
          <w:sz w:val="16"/>
        </w:rPr>
        <w:t xml:space="preserve">of GDP, U.S. output alone would grow by fifteen percent. But it doesn’t end there: output in Canada and Italy would grow by about twenty-five percent, and the output of all industrial nations would increase by 17.5 percent, on </w:t>
      </w:r>
      <w:r w:rsidRPr="004D1969">
        <w:rPr>
          <w:sz w:val="16"/>
        </w:rPr>
        <w:t xml:space="preserve">average. </w:t>
      </w:r>
      <w:r w:rsidRPr="004D1969">
        <w:rPr>
          <w:rStyle w:val="StyleUnderline"/>
        </w:rPr>
        <w:t xml:space="preserve">In the less economically </w:t>
      </w:r>
      <w:r w:rsidRPr="00EE0CA5">
        <w:rPr>
          <w:rStyle w:val="StyleUnderline"/>
          <w:highlight w:val="yellow"/>
        </w:rPr>
        <w:t>developed countries</w:t>
      </w:r>
      <w:r w:rsidRPr="00EE0CA5">
        <w:rPr>
          <w:sz w:val="16"/>
          <w:highlight w:val="yellow"/>
        </w:rPr>
        <w:t xml:space="preserve">, </w:t>
      </w:r>
      <w:r w:rsidRPr="00EE0CA5">
        <w:rPr>
          <w:rStyle w:val="StyleUnderline"/>
          <w:highlight w:val="yellow"/>
        </w:rPr>
        <w:t>output</w:t>
      </w:r>
      <w:r w:rsidRPr="007177C3">
        <w:rPr>
          <w:rStyle w:val="StyleUnderline"/>
        </w:rPr>
        <w:t xml:space="preserve"> would </w:t>
      </w:r>
      <w:r w:rsidRPr="00EE0CA5">
        <w:rPr>
          <w:rStyle w:val="Emphasis"/>
          <w:highlight w:val="yellow"/>
        </w:rPr>
        <w:t>increase</w:t>
      </w:r>
      <w:r w:rsidRPr="00EE0CA5">
        <w:rPr>
          <w:rStyle w:val="StyleUnderline"/>
          <w:highlight w:val="yellow"/>
        </w:rPr>
        <w:t xml:space="preserve"> by</w:t>
      </w:r>
      <w:r w:rsidRPr="007177C3">
        <w:rPr>
          <w:rStyle w:val="StyleUnderline"/>
        </w:rPr>
        <w:t xml:space="preserve"> about </w:t>
      </w:r>
      <w:r w:rsidRPr="00EE0CA5">
        <w:rPr>
          <w:rStyle w:val="Emphasis"/>
          <w:highlight w:val="yellow"/>
        </w:rPr>
        <w:t>10.6 percent</w:t>
      </w:r>
      <w:r w:rsidRPr="007177C3">
        <w:rPr>
          <w:rStyle w:val="StyleUnderline"/>
        </w:rPr>
        <w:t xml:space="preserve"> on average</w:t>
      </w:r>
      <w:r w:rsidRPr="00E675D8">
        <w:rPr>
          <w:sz w:val="16"/>
        </w:rPr>
        <w:t>. 11</w:t>
      </w:r>
    </w:p>
    <w:p w14:paraId="416240BB" w14:textId="77777777" w:rsidR="0068341F" w:rsidRPr="00E675D8" w:rsidRDefault="0068341F" w:rsidP="0068341F">
      <w:pPr>
        <w:rPr>
          <w:sz w:val="16"/>
        </w:rPr>
      </w:pPr>
      <w:r w:rsidRPr="007177C3">
        <w:rPr>
          <w:rStyle w:val="StyleUnderline"/>
        </w:rPr>
        <w:t>Although these</w:t>
      </w:r>
      <w:r w:rsidRPr="00E675D8">
        <w:rPr>
          <w:sz w:val="16"/>
        </w:rPr>
        <w:t xml:space="preserve"> historical </w:t>
      </w:r>
      <w:r w:rsidRPr="007177C3">
        <w:rPr>
          <w:rStyle w:val="StyleUnderline"/>
        </w:rPr>
        <w:t>processes have often embodied</w:t>
      </w:r>
      <w:r w:rsidRPr="00E675D8">
        <w:rPr>
          <w:sz w:val="16"/>
        </w:rPr>
        <w:t xml:space="preserve"> </w:t>
      </w:r>
      <w:r w:rsidRPr="007177C3">
        <w:rPr>
          <w:rStyle w:val="Emphasis"/>
        </w:rPr>
        <w:t>unfairness</w:t>
      </w:r>
      <w:r w:rsidRPr="00E675D8">
        <w:rPr>
          <w:sz w:val="16"/>
        </w:rPr>
        <w:t xml:space="preserve"> </w:t>
      </w:r>
      <w:r w:rsidRPr="007177C3">
        <w:rPr>
          <w:rStyle w:val="StyleUnderline"/>
        </w:rPr>
        <w:t xml:space="preserve">and </w:t>
      </w:r>
      <w:r w:rsidRPr="007177C3">
        <w:rPr>
          <w:rStyle w:val="Emphasis"/>
        </w:rPr>
        <w:t>long lags</w:t>
      </w:r>
      <w:r w:rsidRPr="00E675D8">
        <w:rPr>
          <w:sz w:val="16"/>
        </w:rPr>
        <w:t xml:space="preserve"> of decades or more, economic </w:t>
      </w:r>
      <w:r w:rsidRPr="00EE0CA5">
        <w:rPr>
          <w:rStyle w:val="StyleUnderline"/>
          <w:highlight w:val="yellow"/>
        </w:rPr>
        <w:t>growth has</w:t>
      </w:r>
      <w:r w:rsidRPr="007177C3">
        <w:rPr>
          <w:rStyle w:val="StyleUnderline"/>
        </w:rPr>
        <w:t xml:space="preserve"> nonetheless </w:t>
      </w:r>
      <w:r w:rsidRPr="00EE0CA5">
        <w:rPr>
          <w:rStyle w:val="StyleUnderline"/>
          <w:highlight w:val="yellow"/>
        </w:rPr>
        <w:t xml:space="preserve">brought </w:t>
      </w:r>
      <w:r w:rsidRPr="00EE0CA5">
        <w:rPr>
          <w:rStyle w:val="Emphasis"/>
          <w:highlight w:val="yellow"/>
        </w:rPr>
        <w:t>wealth</w:t>
      </w:r>
      <w:r w:rsidRPr="00EE0CA5">
        <w:rPr>
          <w:rStyle w:val="StyleUnderline"/>
          <w:highlight w:val="yellow"/>
        </w:rPr>
        <w:t xml:space="preserve"> to the poor and </w:t>
      </w:r>
      <w:r w:rsidRPr="00EE0CA5">
        <w:rPr>
          <w:rStyle w:val="Emphasis"/>
          <w:highlight w:val="yellow"/>
        </w:rPr>
        <w:t>elevated</w:t>
      </w:r>
      <w:r w:rsidRPr="007177C3">
        <w:rPr>
          <w:rStyle w:val="StyleUnderline"/>
        </w:rPr>
        <w:t xml:space="preserve"> their </w:t>
      </w:r>
      <w:r w:rsidRPr="00EE0CA5">
        <w:rPr>
          <w:rStyle w:val="StyleUnderline"/>
          <w:highlight w:val="yellow"/>
        </w:rPr>
        <w:t>status</w:t>
      </w:r>
      <w:r w:rsidRPr="00E675D8">
        <w:rPr>
          <w:sz w:val="16"/>
        </w:rPr>
        <w:t xml:space="preserve">. The Greek city-states and the Roman Empire benefited from maritime trade across the Mediterranean; those regions in turn spread growth-enhancing institutions around Europe, Northern Africa, and the Middle East. The commercial revolution of the late Middle Ages and Renaissance reopened many of the trade routes of antiquity, and eventually </w:t>
      </w:r>
      <w:r w:rsidRPr="007177C3">
        <w:rPr>
          <w:rStyle w:val="StyleUnderline"/>
        </w:rPr>
        <w:t xml:space="preserve">human beings started to climb out of the </w:t>
      </w:r>
      <w:r w:rsidRPr="007177C3">
        <w:rPr>
          <w:rStyle w:val="Emphasis"/>
        </w:rPr>
        <w:t>Malthusian trap</w:t>
      </w:r>
      <w:r w:rsidRPr="00E675D8">
        <w:rPr>
          <w:sz w:val="16"/>
        </w:rPr>
        <w:t xml:space="preserve"> </w:t>
      </w:r>
      <w:r w:rsidRPr="007177C3">
        <w:rPr>
          <w:rStyle w:val="StyleUnderline"/>
        </w:rPr>
        <w:t>of very low per capita incomes at subsistence</w:t>
      </w:r>
      <w:r w:rsidRPr="004D1969">
        <w:rPr>
          <w:sz w:val="16"/>
        </w:rPr>
        <w:t xml:space="preserve">. </w:t>
      </w:r>
      <w:r w:rsidRPr="004D1969">
        <w:rPr>
          <w:rStyle w:val="StyleUnderline"/>
        </w:rPr>
        <w:t>The wealth of the West</w:t>
      </w:r>
      <w:r w:rsidRPr="004D1969">
        <w:rPr>
          <w:sz w:val="16"/>
        </w:rPr>
        <w:t xml:space="preserve"> helped to </w:t>
      </w:r>
      <w:r w:rsidRPr="004D1969">
        <w:rPr>
          <w:rStyle w:val="StyleUnderline"/>
        </w:rPr>
        <w:t xml:space="preserve">enable the </w:t>
      </w:r>
      <w:r w:rsidRPr="004D1969">
        <w:rPr>
          <w:rStyle w:val="Emphasis"/>
        </w:rPr>
        <w:t>export miracles</w:t>
      </w:r>
      <w:r w:rsidRPr="004D1969">
        <w:rPr>
          <w:rStyle w:val="StyleUnderline"/>
        </w:rPr>
        <w:t xml:space="preserve"> of the East Asian economies</w:t>
      </w:r>
      <w:r w:rsidRPr="004D1969">
        <w:rPr>
          <w:sz w:val="16"/>
        </w:rPr>
        <w:t>. Today</w:t>
      </w:r>
      <w:r w:rsidRPr="00E675D8">
        <w:rPr>
          <w:sz w:val="16"/>
        </w:rPr>
        <w:t xml:space="preserve">, </w:t>
      </w:r>
      <w:r w:rsidRPr="007177C3">
        <w:rPr>
          <w:rStyle w:val="StyleUnderline"/>
        </w:rPr>
        <w:t xml:space="preserve">most </w:t>
      </w:r>
      <w:r w:rsidRPr="00EE0CA5">
        <w:rPr>
          <w:rStyle w:val="StyleUnderline"/>
          <w:highlight w:val="yellow"/>
        </w:rPr>
        <w:t>poor countries seek</w:t>
      </w:r>
      <w:r w:rsidRPr="007177C3">
        <w:rPr>
          <w:rStyle w:val="StyleUnderline"/>
        </w:rPr>
        <w:t xml:space="preserve"> </w:t>
      </w:r>
      <w:r w:rsidRPr="007177C3">
        <w:rPr>
          <w:rStyle w:val="Emphasis"/>
        </w:rPr>
        <w:t xml:space="preserve">greater </w:t>
      </w:r>
      <w:r w:rsidRPr="00EE0CA5">
        <w:rPr>
          <w:rStyle w:val="Emphasis"/>
          <w:highlight w:val="yellow"/>
        </w:rPr>
        <w:t>access</w:t>
      </w:r>
      <w:r w:rsidRPr="00EE0CA5">
        <w:rPr>
          <w:rStyle w:val="StyleUnderline"/>
          <w:highlight w:val="yellow"/>
        </w:rPr>
        <w:t xml:space="preserve"> to wealthier</w:t>
      </w:r>
      <w:r w:rsidRPr="007177C3">
        <w:rPr>
          <w:rStyle w:val="StyleUnderline"/>
        </w:rPr>
        <w:t xml:space="preserve"> Western and Asian </w:t>
      </w:r>
      <w:r w:rsidRPr="00EE0CA5">
        <w:rPr>
          <w:rStyle w:val="StyleUnderline"/>
          <w:highlight w:val="yellow"/>
        </w:rPr>
        <w:t>markets</w:t>
      </w:r>
      <w:r w:rsidRPr="00EE0CA5">
        <w:rPr>
          <w:sz w:val="16"/>
          <w:highlight w:val="yellow"/>
        </w:rPr>
        <w:t xml:space="preserve">, </w:t>
      </w:r>
      <w:r w:rsidRPr="00EE0CA5">
        <w:rPr>
          <w:rStyle w:val="StyleUnderline"/>
          <w:highlight w:val="yellow"/>
        </w:rPr>
        <w:t xml:space="preserve">and </w:t>
      </w:r>
      <w:r w:rsidRPr="00EE0CA5">
        <w:rPr>
          <w:rStyle w:val="Emphasis"/>
          <w:highlight w:val="yellow"/>
        </w:rPr>
        <w:t>flourish</w:t>
      </w:r>
      <w:r w:rsidRPr="00EE0CA5">
        <w:rPr>
          <w:rStyle w:val="StyleUnderline"/>
          <w:highlight w:val="yellow"/>
        </w:rPr>
        <w:t xml:space="preserve"> if they can</w:t>
      </w:r>
      <w:r w:rsidRPr="007177C3">
        <w:rPr>
          <w:rStyle w:val="StyleUnderline"/>
        </w:rPr>
        <w:t xml:space="preserve"> achieve it</w:t>
      </w:r>
      <w:r w:rsidRPr="00E675D8">
        <w:rPr>
          <w:sz w:val="16"/>
        </w:rPr>
        <w:t>. 12</w:t>
      </w:r>
    </w:p>
    <w:p w14:paraId="715A2DEE" w14:textId="77777777" w:rsidR="0068341F" w:rsidRPr="00E675D8" w:rsidRDefault="0068341F" w:rsidP="0068341F">
      <w:pPr>
        <w:rPr>
          <w:sz w:val="16"/>
        </w:rPr>
      </w:pPr>
      <w:r w:rsidRPr="00E675D8">
        <w:rPr>
          <w:sz w:val="16"/>
        </w:rPr>
        <w:t xml:space="preserve">For all the recent increases in inequality within individual nations, </w:t>
      </w:r>
      <w:r w:rsidRPr="007177C3">
        <w:rPr>
          <w:rStyle w:val="StyleUnderline"/>
        </w:rPr>
        <w:t xml:space="preserve">global </w:t>
      </w:r>
      <w:r w:rsidRPr="00EE0CA5">
        <w:rPr>
          <w:rStyle w:val="Emphasis"/>
          <w:highlight w:val="yellow"/>
        </w:rPr>
        <w:t>inequality</w:t>
      </w:r>
      <w:r w:rsidRPr="00EE0CA5">
        <w:rPr>
          <w:rStyle w:val="StyleUnderline"/>
          <w:highlight w:val="yellow"/>
        </w:rPr>
        <w:t xml:space="preserve"> has </w:t>
      </w:r>
      <w:r w:rsidRPr="00EE0CA5">
        <w:rPr>
          <w:rStyle w:val="Emphasis"/>
          <w:highlight w:val="yellow"/>
        </w:rPr>
        <w:t>declined</w:t>
      </w:r>
      <w:r w:rsidRPr="007177C3">
        <w:rPr>
          <w:rStyle w:val="StyleUnderline"/>
        </w:rPr>
        <w:t xml:space="preserve"> over the last few decades</w:t>
      </w:r>
      <w:r w:rsidRPr="00E675D8">
        <w:rPr>
          <w:sz w:val="16"/>
        </w:rPr>
        <w:t xml:space="preserve">, in large part </w:t>
      </w:r>
      <w:r w:rsidRPr="00EE0CA5">
        <w:rPr>
          <w:rStyle w:val="StyleUnderline"/>
          <w:highlight w:val="yellow"/>
        </w:rPr>
        <w:t>because of growth in China and India</w:t>
      </w:r>
      <w:r w:rsidRPr="00E675D8">
        <w:rPr>
          <w:sz w:val="16"/>
        </w:rPr>
        <w:t xml:space="preserve">. And the </w:t>
      </w:r>
      <w:r w:rsidRPr="007177C3">
        <w:rPr>
          <w:rStyle w:val="StyleUnderline"/>
        </w:rPr>
        <w:t>growth in these emerging nations was</w:t>
      </w:r>
      <w:r w:rsidRPr="00E675D8">
        <w:rPr>
          <w:sz w:val="16"/>
        </w:rPr>
        <w:t xml:space="preserve"> largely </w:t>
      </w:r>
      <w:r w:rsidRPr="007177C3">
        <w:rPr>
          <w:rStyle w:val="StyleUnderline"/>
        </w:rPr>
        <w:t>driven by earlier growth in the West and in East Asia</w:t>
      </w:r>
      <w:r w:rsidRPr="00E675D8">
        <w:rPr>
          <w:sz w:val="16"/>
        </w:rPr>
        <w:t>. China, for instance, engaged in “catch-up” growth by adopting Western technologies and exporting to the wealthier nations. China has gone from being a quite poor nation to a “middle-income” nation with a sizable middle and upper class.</w:t>
      </w:r>
    </w:p>
    <w:p w14:paraId="2BA10829" w14:textId="77777777" w:rsidR="0068341F" w:rsidRPr="001A22A3" w:rsidRDefault="0068341F" w:rsidP="0068341F">
      <w:pPr>
        <w:rPr>
          <w:sz w:val="16"/>
        </w:rPr>
      </w:pPr>
      <w:r w:rsidRPr="00E675D8">
        <w:rPr>
          <w:sz w:val="16"/>
        </w:rPr>
        <w:t xml:space="preserve">Although recent media coverage has focused almost exclusively on within-nation magnitudes, </w:t>
      </w:r>
      <w:r w:rsidRPr="00EE0CA5">
        <w:rPr>
          <w:rStyle w:val="StyleUnderline"/>
          <w:highlight w:val="yellow"/>
        </w:rPr>
        <w:t>recent</w:t>
      </w:r>
      <w:r w:rsidRPr="007177C3">
        <w:rPr>
          <w:rStyle w:val="StyleUnderline"/>
        </w:rPr>
        <w:t xml:space="preserve"> world </w:t>
      </w:r>
      <w:r w:rsidRPr="00EE0CA5">
        <w:rPr>
          <w:rStyle w:val="StyleUnderline"/>
          <w:highlight w:val="yellow"/>
        </w:rPr>
        <w:t>history has been</w:t>
      </w:r>
      <w:r w:rsidRPr="00E675D8">
        <w:rPr>
          <w:sz w:val="16"/>
        </w:rPr>
        <w:t xml:space="preserve"> an </w:t>
      </w:r>
      <w:r w:rsidRPr="00EE0CA5">
        <w:rPr>
          <w:rStyle w:val="StyleUnderline"/>
          <w:highlight w:val="yellow"/>
        </w:rPr>
        <w:t xml:space="preserve">extraordinarily </w:t>
      </w:r>
      <w:r w:rsidRPr="00EE0CA5">
        <w:rPr>
          <w:rStyle w:val="Emphasis"/>
          <w:highlight w:val="yellow"/>
        </w:rPr>
        <w:t>egalitarian</w:t>
      </w:r>
      <w:r w:rsidRPr="007177C3">
        <w:rPr>
          <w:rStyle w:val="StyleUnderline"/>
        </w:rPr>
        <w:t xml:space="preserve"> time</w:t>
      </w:r>
      <w:r w:rsidRPr="00E675D8">
        <w:rPr>
          <w:sz w:val="16"/>
        </w:rPr>
        <w:t xml:space="preserve">. It is above all else a story about how global economic growth helps the poor. There has been a squeezing of the middle class in the wealthier nations, in part because of increasing global competition. Still, </w:t>
      </w:r>
      <w:r w:rsidRPr="007177C3">
        <w:rPr>
          <w:rStyle w:val="StyleUnderline"/>
        </w:rPr>
        <w:t>we have seen</w:t>
      </w:r>
      <w:r w:rsidRPr="00E675D8">
        <w:rPr>
          <w:sz w:val="16"/>
        </w:rPr>
        <w:t xml:space="preserve"> economic </w:t>
      </w:r>
      <w:r w:rsidRPr="007177C3">
        <w:rPr>
          <w:rStyle w:val="StyleUnderline"/>
        </w:rPr>
        <w:t>growth</w:t>
      </w:r>
      <w:r w:rsidRPr="00E675D8">
        <w:rPr>
          <w:sz w:val="16"/>
        </w:rPr>
        <w:t xml:space="preserve">, </w:t>
      </w:r>
      <w:r w:rsidRPr="007177C3">
        <w:rPr>
          <w:rStyle w:val="StyleUnderline"/>
        </w:rPr>
        <w:t>aggregate wealth</w:t>
      </w:r>
      <w:r w:rsidRPr="00E675D8">
        <w:rPr>
          <w:sz w:val="16"/>
        </w:rPr>
        <w:t xml:space="preserve">, </w:t>
      </w:r>
      <w:r w:rsidRPr="007177C3">
        <w:rPr>
          <w:rStyle w:val="StyleUnderline"/>
        </w:rPr>
        <w:t>and</w:t>
      </w:r>
      <w:r w:rsidRPr="00E675D8">
        <w:rPr>
          <w:sz w:val="16"/>
        </w:rPr>
        <w:t xml:space="preserve"> global </w:t>
      </w:r>
      <w:r w:rsidRPr="007177C3">
        <w:rPr>
          <w:rStyle w:val="StyleUnderline"/>
        </w:rPr>
        <w:t xml:space="preserve">income equality </w:t>
      </w:r>
      <w:r w:rsidRPr="007177C3">
        <w:rPr>
          <w:rStyle w:val="Emphasis"/>
        </w:rPr>
        <w:t>all rising</w:t>
      </w:r>
      <w:r w:rsidRPr="007177C3">
        <w:rPr>
          <w:rStyle w:val="StyleUnderline"/>
        </w:rPr>
        <w:t xml:space="preserve"> together over the </w:t>
      </w:r>
      <w:r w:rsidRPr="001A22A3">
        <w:rPr>
          <w:rStyle w:val="StyleUnderline"/>
        </w:rPr>
        <w:t>last twenty-five years</w:t>
      </w:r>
      <w:r w:rsidRPr="001A22A3">
        <w:rPr>
          <w:sz w:val="16"/>
        </w:rPr>
        <w:t xml:space="preserve">. Many </w:t>
      </w:r>
      <w:r w:rsidRPr="00CD08D9">
        <w:rPr>
          <w:rStyle w:val="StyleUnderline"/>
        </w:rPr>
        <w:t>citizens in East Asia</w:t>
      </w:r>
      <w:r w:rsidRPr="00CD08D9">
        <w:rPr>
          <w:sz w:val="16"/>
        </w:rPr>
        <w:t xml:space="preserve">, </w:t>
      </w:r>
      <w:r w:rsidRPr="00EE0CA5">
        <w:rPr>
          <w:rStyle w:val="StyleUnderline"/>
          <w:highlight w:val="yellow"/>
        </w:rPr>
        <w:t>South Asia</w:t>
      </w:r>
      <w:r w:rsidRPr="00EE0CA5">
        <w:rPr>
          <w:sz w:val="16"/>
          <w:highlight w:val="yellow"/>
        </w:rPr>
        <w:t xml:space="preserve">, </w:t>
      </w:r>
      <w:r w:rsidRPr="00EE0CA5">
        <w:rPr>
          <w:rStyle w:val="StyleUnderline"/>
          <w:highlight w:val="yellow"/>
        </w:rPr>
        <w:t xml:space="preserve">and Latin America have seen </w:t>
      </w:r>
      <w:r w:rsidRPr="00EE0CA5">
        <w:rPr>
          <w:rStyle w:val="Emphasis"/>
          <w:highlight w:val="yellow"/>
        </w:rPr>
        <w:t>significant gains</w:t>
      </w:r>
      <w:r w:rsidRPr="001A22A3">
        <w:rPr>
          <w:sz w:val="16"/>
        </w:rPr>
        <w:t xml:space="preserve"> </w:t>
      </w:r>
      <w:r w:rsidRPr="001A22A3">
        <w:rPr>
          <w:rStyle w:val="StyleUnderline"/>
        </w:rPr>
        <w:t>in their standard of living</w:t>
      </w:r>
      <w:r w:rsidRPr="001A22A3">
        <w:rPr>
          <w:sz w:val="16"/>
        </w:rPr>
        <w:t xml:space="preserve">, </w:t>
      </w:r>
      <w:r w:rsidRPr="001A22A3">
        <w:rPr>
          <w:rStyle w:val="StyleUnderline"/>
        </w:rPr>
        <w:t xml:space="preserve">and much of this has been a </w:t>
      </w:r>
      <w:r w:rsidRPr="001A22A3">
        <w:rPr>
          <w:rStyle w:val="Emphasis"/>
        </w:rPr>
        <w:t>trickle-down effect</w:t>
      </w:r>
      <w:r w:rsidRPr="001A22A3">
        <w:rPr>
          <w:sz w:val="16"/>
        </w:rPr>
        <w:t xml:space="preserve"> from the earlier growth of the wealthier countries. Much of Africa is now following suit, bolstered in part by China’s demand for raw materials, </w:t>
      </w:r>
      <w:proofErr w:type="gramStart"/>
      <w:r w:rsidRPr="001A22A3">
        <w:rPr>
          <w:sz w:val="16"/>
        </w:rPr>
        <w:t>and also</w:t>
      </w:r>
      <w:proofErr w:type="gramEnd"/>
      <w:r w:rsidRPr="001A22A3">
        <w:rPr>
          <w:sz w:val="16"/>
        </w:rPr>
        <w:t xml:space="preserve"> by the spread of modern technologies such as affordable cell phones. 13</w:t>
      </w:r>
    </w:p>
    <w:p w14:paraId="5BC2DABE" w14:textId="77777777" w:rsidR="0068341F" w:rsidRPr="00E675D8" w:rsidRDefault="0068341F" w:rsidP="0068341F">
      <w:pPr>
        <w:rPr>
          <w:sz w:val="16"/>
          <w:szCs w:val="16"/>
        </w:rPr>
      </w:pPr>
      <w:r w:rsidRPr="001A22A3">
        <w:rPr>
          <w:sz w:val="16"/>
          <w:szCs w:val="16"/>
        </w:rPr>
        <w:t>Sometimes extended periods of growth do not confer full or fair benefits to the poor or lower classes, for instance during the early phase of the British</w:t>
      </w:r>
      <w:r w:rsidRPr="00E675D8">
        <w:rPr>
          <w:sz w:val="16"/>
          <w:szCs w:val="16"/>
        </w:rPr>
        <w:t xml:space="preserve"> Industrial Revolution in the late eighteenth century. Still, the historical record suggests that it was better for Britain to push ahead with economic growth, as this eventually drove the greatest boost in living standards the world has ever seen. To be sure, there were probably better policies which, had they been adopted, would have distributed the benefits of growth more widely (e.g., fewer wars and Poor Law reform and free trade for the British). But even taking misguided policies into account, Britain fared better by pursuing economic growth rather than turning its back on the idea, even though significant real wage gains for the working class often did not arrive until the 1840s.</w:t>
      </w:r>
    </w:p>
    <w:p w14:paraId="5D4EA0A9" w14:textId="77777777" w:rsidR="0068341F" w:rsidRPr="00E675D8" w:rsidRDefault="0068341F" w:rsidP="0068341F">
      <w:pPr>
        <w:rPr>
          <w:sz w:val="16"/>
          <w:szCs w:val="16"/>
        </w:rPr>
      </w:pPr>
      <w:r w:rsidRPr="00E675D8">
        <w:rPr>
          <w:sz w:val="16"/>
          <w:szCs w:val="16"/>
        </w:rPr>
        <w:t>Nobel Laureate Amartya Sen has promoted the idea of “capabilities” as, if not quite a substitute for economic growth, then an alternative focus. Sen points out that our positive opportunities in life often matter more than the amount of cash in our bank accounts. He also notes that some parts of the world, such as the state of Kerala in India, have relatively good health and education indicators, even though their per capita incomes are relatively low.</w:t>
      </w:r>
    </w:p>
    <w:p w14:paraId="2C7653FB" w14:textId="77777777" w:rsidR="0068341F" w:rsidRPr="00E675D8" w:rsidRDefault="0068341F" w:rsidP="0068341F">
      <w:pPr>
        <w:rPr>
          <w:sz w:val="16"/>
        </w:rPr>
      </w:pPr>
      <w:r w:rsidRPr="00E675D8">
        <w:rPr>
          <w:sz w:val="16"/>
        </w:rPr>
        <w:t xml:space="preserve">Sen’s points are well taken, but they do not put a fundamental dent in the relevance of wealth, or, as I am calling it here, Wealth Plus. The significant benefits accrued from capabilities, such as health benefits, are accounted for in Wealth Plus, even if they are not properly represented in current GDP measures. In other words, Kerala is wealthier than some limited statistical measures imply. </w:t>
      </w:r>
      <w:r w:rsidRPr="007177C3">
        <w:rPr>
          <w:rStyle w:val="Emphasis"/>
        </w:rPr>
        <w:t>Wealth</w:t>
      </w:r>
      <w:r w:rsidRPr="007177C3">
        <w:rPr>
          <w:rStyle w:val="StyleUnderline"/>
        </w:rPr>
        <w:t xml:space="preserve"> and good </w:t>
      </w:r>
      <w:r w:rsidRPr="007177C3">
        <w:rPr>
          <w:rStyle w:val="Emphasis"/>
        </w:rPr>
        <w:t>social outcomes</w:t>
      </w:r>
      <w:r w:rsidRPr="00E675D8">
        <w:rPr>
          <w:sz w:val="16"/>
        </w:rPr>
        <w:t xml:space="preserve"> </w:t>
      </w:r>
      <w:r w:rsidRPr="007177C3">
        <w:rPr>
          <w:rStyle w:val="StyleUnderline"/>
        </w:rPr>
        <w:t>are still strongly correlated on average</w:t>
      </w:r>
      <w:r w:rsidRPr="00E675D8">
        <w:rPr>
          <w:sz w:val="16"/>
        </w:rPr>
        <w:t xml:space="preserve">, </w:t>
      </w:r>
      <w:r w:rsidRPr="007177C3">
        <w:rPr>
          <w:rStyle w:val="StyleUnderline"/>
        </w:rPr>
        <w:t xml:space="preserve">and this correlation is </w:t>
      </w:r>
      <w:r w:rsidRPr="007177C3">
        <w:rPr>
          <w:rStyle w:val="Emphasis"/>
        </w:rPr>
        <w:t>stronger</w:t>
      </w:r>
      <w:r w:rsidRPr="007177C3">
        <w:rPr>
          <w:rStyle w:val="StyleUnderline"/>
        </w:rPr>
        <w:t xml:space="preserve"> over longer </w:t>
      </w:r>
      <w:r w:rsidRPr="007177C3">
        <w:rPr>
          <w:rStyle w:val="Emphasis"/>
        </w:rPr>
        <w:t>time horizons</w:t>
      </w:r>
      <w:r w:rsidRPr="00E675D8">
        <w:rPr>
          <w:sz w:val="16"/>
        </w:rPr>
        <w:t>. For instance, if Kerala does not grow much in more narrow economic terms, it is unlikely to look so impressive in its social indicators fifty or one hundred years from now. Even today, Kerala manages as well as it does in large part because so many Keralans take jobs in wealthier countries, especially in the Gulf States, and send money back home. And compared to other Indian states, Kerala has an above-average measure of wealth, as well as above-average consumption expenditures, both of which are accounted for in traditional statistics. 14</w:t>
      </w:r>
    </w:p>
    <w:p w14:paraId="1210DE2D" w14:textId="3611FE9F" w:rsidR="00CA5293" w:rsidRDefault="0068341F" w:rsidP="00CA5293">
      <w:pPr>
        <w:rPr>
          <w:sz w:val="16"/>
        </w:rPr>
      </w:pPr>
      <w:r w:rsidRPr="00E675D8">
        <w:rPr>
          <w:sz w:val="16"/>
        </w:rPr>
        <w:t xml:space="preserve">The truth is that </w:t>
      </w:r>
      <w:r w:rsidRPr="005B6C54">
        <w:rPr>
          <w:rStyle w:val="StyleUnderline"/>
        </w:rPr>
        <w:t xml:space="preserve">economic </w:t>
      </w:r>
      <w:r w:rsidRPr="00EE0CA5">
        <w:rPr>
          <w:rStyle w:val="StyleUnderline"/>
          <w:highlight w:val="yellow"/>
        </w:rPr>
        <w:t xml:space="preserve">growth is the </w:t>
      </w:r>
      <w:r w:rsidRPr="00EE0CA5">
        <w:rPr>
          <w:rStyle w:val="Emphasis"/>
          <w:highlight w:val="yellow"/>
        </w:rPr>
        <w:t>only permanent path</w:t>
      </w:r>
      <w:r w:rsidRPr="00EE0CA5">
        <w:rPr>
          <w:rStyle w:val="StyleUnderline"/>
          <w:highlight w:val="yellow"/>
        </w:rPr>
        <w:t xml:space="preserve"> out of </w:t>
      </w:r>
      <w:r w:rsidRPr="00EE0CA5">
        <w:rPr>
          <w:rStyle w:val="Emphasis"/>
          <w:highlight w:val="yellow"/>
        </w:rPr>
        <w:t>squalor</w:t>
      </w:r>
      <w:r w:rsidRPr="00E675D8">
        <w:rPr>
          <w:sz w:val="16"/>
        </w:rPr>
        <w:t xml:space="preserve">. Economic growth is how the Western world climbed out of the poverty of the year 1000 A.D. or 5000 B.C. It is how much of East Asia became remarkably prosperous. And </w:t>
      </w:r>
      <w:r w:rsidRPr="005B6C54">
        <w:rPr>
          <w:rStyle w:val="StyleUnderline"/>
        </w:rPr>
        <w:t xml:space="preserve">it is how our </w:t>
      </w:r>
      <w:r w:rsidRPr="005B6C54">
        <w:rPr>
          <w:rStyle w:val="Emphasis"/>
        </w:rPr>
        <w:t>living standards</w:t>
      </w:r>
      <w:r w:rsidRPr="005B6C54">
        <w:rPr>
          <w:rStyle w:val="StyleUnderline"/>
        </w:rPr>
        <w:t xml:space="preserve"> will </w:t>
      </w:r>
      <w:r w:rsidRPr="005B6C54">
        <w:rPr>
          <w:rStyle w:val="Emphasis"/>
        </w:rPr>
        <w:t>improve</w:t>
      </w:r>
      <w:r w:rsidRPr="00E675D8">
        <w:rPr>
          <w:sz w:val="16"/>
        </w:rPr>
        <w:t xml:space="preserve"> </w:t>
      </w:r>
      <w:r w:rsidRPr="005B6C54">
        <w:rPr>
          <w:rStyle w:val="StyleUnderline"/>
        </w:rPr>
        <w:t xml:space="preserve">in the </w:t>
      </w:r>
      <w:r w:rsidRPr="005B6C54">
        <w:rPr>
          <w:rStyle w:val="Emphasis"/>
        </w:rPr>
        <w:t>future</w:t>
      </w:r>
      <w:r w:rsidRPr="00E675D8">
        <w:rPr>
          <w:sz w:val="16"/>
        </w:rPr>
        <w:t>. Just as the present appears remarkable from the vantage point of the past</w:t>
      </w:r>
      <w:r w:rsidRPr="004D1969">
        <w:rPr>
          <w:sz w:val="16"/>
        </w:rPr>
        <w:t xml:space="preserve">, </w:t>
      </w:r>
      <w:r w:rsidRPr="004D1969">
        <w:rPr>
          <w:rStyle w:val="StyleUnderline"/>
        </w:rPr>
        <w:t>the future</w:t>
      </w:r>
      <w:r w:rsidRPr="004D1969">
        <w:rPr>
          <w:sz w:val="16"/>
        </w:rPr>
        <w:t>, at least</w:t>
      </w:r>
      <w:r w:rsidRPr="00E675D8">
        <w:rPr>
          <w:sz w:val="16"/>
        </w:rPr>
        <w:t xml:space="preserve"> provided </w:t>
      </w:r>
      <w:r w:rsidRPr="004D1969">
        <w:rPr>
          <w:sz w:val="16"/>
        </w:rPr>
        <w:t xml:space="preserve">growth continues, </w:t>
      </w:r>
      <w:r w:rsidRPr="004D1969">
        <w:rPr>
          <w:rStyle w:val="StyleUnderline"/>
        </w:rPr>
        <w:t xml:space="preserve">will offer comparable </w:t>
      </w:r>
      <w:r w:rsidRPr="004D1969">
        <w:rPr>
          <w:rStyle w:val="Emphasis"/>
        </w:rPr>
        <w:t>advances</w:t>
      </w:r>
      <w:r w:rsidRPr="004D1969">
        <w:rPr>
          <w:sz w:val="16"/>
        </w:rPr>
        <w:t xml:space="preserve">, </w:t>
      </w:r>
      <w:r w:rsidRPr="004D1969">
        <w:rPr>
          <w:rStyle w:val="StyleUnderline"/>
        </w:rPr>
        <w:t>including</w:t>
      </w:r>
      <w:r w:rsidRPr="004D1969">
        <w:rPr>
          <w:sz w:val="16"/>
        </w:rPr>
        <w:t xml:space="preserve">, perhaps, </w:t>
      </w:r>
      <w:r w:rsidRPr="004D1969">
        <w:rPr>
          <w:rStyle w:val="StyleUnderline"/>
        </w:rPr>
        <w:t>greater life expectancies</w:t>
      </w:r>
      <w:r w:rsidRPr="004D1969">
        <w:rPr>
          <w:sz w:val="16"/>
        </w:rPr>
        <w:t xml:space="preserve">, </w:t>
      </w:r>
      <w:r w:rsidRPr="004D1969">
        <w:rPr>
          <w:rStyle w:val="StyleUnderline"/>
        </w:rPr>
        <w:t>cures for debilitating diseases</w:t>
      </w:r>
      <w:r w:rsidRPr="004D1969">
        <w:rPr>
          <w:sz w:val="16"/>
        </w:rPr>
        <w:t xml:space="preserve">, </w:t>
      </w:r>
      <w:r w:rsidRPr="004D1969">
        <w:rPr>
          <w:rStyle w:val="StyleUnderline"/>
        </w:rPr>
        <w:t>and cognitive enhancements</w:t>
      </w:r>
      <w:r w:rsidRPr="004D1969">
        <w:rPr>
          <w:sz w:val="16"/>
        </w:rPr>
        <w:t xml:space="preserve">. </w:t>
      </w:r>
      <w:r w:rsidRPr="00EE0CA5">
        <w:rPr>
          <w:rStyle w:val="StyleUnderline"/>
          <w:highlight w:val="yellow"/>
        </w:rPr>
        <w:t>Billions</w:t>
      </w:r>
      <w:r w:rsidRPr="00E675D8">
        <w:rPr>
          <w:sz w:val="16"/>
        </w:rPr>
        <w:t xml:space="preserve"> of people </w:t>
      </w:r>
      <w:r w:rsidRPr="00EE0CA5">
        <w:rPr>
          <w:rStyle w:val="StyleUnderline"/>
          <w:highlight w:val="yellow"/>
        </w:rPr>
        <w:t xml:space="preserve">will have much </w:t>
      </w:r>
      <w:r w:rsidRPr="00EE0CA5">
        <w:rPr>
          <w:rStyle w:val="Emphasis"/>
          <w:highlight w:val="yellow"/>
        </w:rPr>
        <w:t>better</w:t>
      </w:r>
      <w:r w:rsidRPr="005B6C54">
        <w:rPr>
          <w:rStyle w:val="StyleUnderline"/>
        </w:rPr>
        <w:t xml:space="preserve"> and </w:t>
      </w:r>
      <w:r w:rsidRPr="005B6C54">
        <w:rPr>
          <w:rStyle w:val="Emphasis"/>
        </w:rPr>
        <w:t xml:space="preserve">longer </w:t>
      </w:r>
      <w:r w:rsidRPr="00EE0CA5">
        <w:rPr>
          <w:rStyle w:val="Emphasis"/>
          <w:highlight w:val="yellow"/>
        </w:rPr>
        <w:t>lives</w:t>
      </w:r>
      <w:r w:rsidRPr="00E675D8">
        <w:rPr>
          <w:sz w:val="16"/>
        </w:rPr>
        <w:t>. Many features of modern life might someday seem as backward as we now regard the large number of women in earlier centuries who died in childbirth for lack of proper care.</w:t>
      </w:r>
    </w:p>
    <w:p w14:paraId="2583A6DF" w14:textId="77777777" w:rsidR="007D2DE2" w:rsidRDefault="007D2DE2" w:rsidP="007D2DE2">
      <w:pPr>
        <w:pStyle w:val="Heading4"/>
      </w:pPr>
      <w:r>
        <w:t>Red innovation is an oxymoron---central planning decks innovation and Western capital influxes were the only reason the USSR launched a space program</w:t>
      </w:r>
    </w:p>
    <w:p w14:paraId="46A58B0F" w14:textId="77777777" w:rsidR="007D2DE2" w:rsidRPr="004B5144" w:rsidRDefault="007D2DE2" w:rsidP="007D2DE2">
      <w:r w:rsidRPr="004B5144">
        <w:rPr>
          <w:rStyle w:val="Style13ptBold"/>
        </w:rPr>
        <w:t xml:space="preserve">Vander </w:t>
      </w:r>
      <w:proofErr w:type="spellStart"/>
      <w:r w:rsidRPr="004B5144">
        <w:rPr>
          <w:rStyle w:val="Style13ptBold"/>
        </w:rPr>
        <w:t>E</w:t>
      </w:r>
      <w:r>
        <w:rPr>
          <w:rStyle w:val="Style13ptBold"/>
        </w:rPr>
        <w:t>l</w:t>
      </w:r>
      <w:r w:rsidRPr="004B5144">
        <w:rPr>
          <w:rStyle w:val="Style13ptBold"/>
        </w:rPr>
        <w:t>st</w:t>
      </w:r>
      <w:proofErr w:type="spellEnd"/>
      <w:r w:rsidRPr="004B5144">
        <w:rPr>
          <w:rStyle w:val="Style13ptBold"/>
        </w:rPr>
        <w:t xml:space="preserve"> 18</w:t>
      </w:r>
      <w:r w:rsidRPr="004B5144">
        <w:t xml:space="preserve"> [Philip Vander </w:t>
      </w:r>
      <w:proofErr w:type="spellStart"/>
      <w:r w:rsidRPr="004B5144">
        <w:t>Elst</w:t>
      </w:r>
      <w:proofErr w:type="spellEnd"/>
      <w:r w:rsidRPr="004B5144">
        <w:t xml:space="preserve"> is a freelance writer and lecturer who has spent nearly 30 years in politics and journalism and now works with Areopagus Ministries, “Soviet Communism Was Dependent on Western Technology</w:t>
      </w:r>
      <w:r>
        <w:t xml:space="preserve">,” 3/11/18, </w:t>
      </w:r>
      <w:proofErr w:type="gramStart"/>
      <w:r w:rsidRPr="004B5144">
        <w:t>https://fee.org/articles/soviet-communism-was-dependent-on-western-technology/</w:t>
      </w:r>
      <w:r>
        <w:t>]kiihnl</w:t>
      </w:r>
      <w:proofErr w:type="gramEnd"/>
    </w:p>
    <w:p w14:paraId="57D49451" w14:textId="77777777" w:rsidR="007D2DE2" w:rsidRPr="004B5144" w:rsidRDefault="007D2DE2" w:rsidP="007D2DE2">
      <w:pPr>
        <w:rPr>
          <w:sz w:val="16"/>
        </w:rPr>
      </w:pPr>
      <w:r w:rsidRPr="004B5144">
        <w:rPr>
          <w:sz w:val="16"/>
        </w:rPr>
        <w:t xml:space="preserve">The "Brain Drain" and the </w:t>
      </w:r>
      <w:r w:rsidRPr="004B5144">
        <w:rPr>
          <w:b/>
          <w:bCs/>
          <w:u w:val="single"/>
        </w:rPr>
        <w:t>Problem with Central Planning</w:t>
      </w:r>
    </w:p>
    <w:p w14:paraId="114AC769" w14:textId="77777777" w:rsidR="007D2DE2" w:rsidRPr="004B5144" w:rsidRDefault="007D2DE2" w:rsidP="007D2DE2">
      <w:pPr>
        <w:rPr>
          <w:sz w:val="16"/>
        </w:rPr>
      </w:pPr>
      <w:r w:rsidRPr="004B5144">
        <w:rPr>
          <w:sz w:val="16"/>
        </w:rPr>
        <w:t xml:space="preserve">Far from Soviet Communism never having “had the chance to develop” because of interference from the West as Fiona </w:t>
      </w:r>
      <w:proofErr w:type="spellStart"/>
      <w:r w:rsidRPr="004B5144">
        <w:rPr>
          <w:sz w:val="16"/>
        </w:rPr>
        <w:t>Lali</w:t>
      </w:r>
      <w:proofErr w:type="spellEnd"/>
      <w:r w:rsidRPr="004B5144">
        <w:rPr>
          <w:sz w:val="16"/>
        </w:rPr>
        <w:t xml:space="preserve"> believes, </w:t>
      </w:r>
      <w:r w:rsidRPr="004B5144">
        <w:rPr>
          <w:u w:val="single"/>
        </w:rPr>
        <w:t xml:space="preserve">the endemic </w:t>
      </w:r>
      <w:r w:rsidRPr="005D000B">
        <w:rPr>
          <w:u w:val="single"/>
        </w:rPr>
        <w:t>economic failure</w:t>
      </w:r>
      <w:r w:rsidRPr="005D000B">
        <w:rPr>
          <w:sz w:val="16"/>
        </w:rPr>
        <w:t xml:space="preserve"> and oppressive character </w:t>
      </w:r>
      <w:r w:rsidRPr="005D000B">
        <w:rPr>
          <w:u w:val="single"/>
        </w:rPr>
        <w:t>of the Soviet Union flowed inevitably from its Marxist model</w:t>
      </w:r>
      <w:r w:rsidRPr="004B5144">
        <w:rPr>
          <w:u w:val="single"/>
        </w:rPr>
        <w:t xml:space="preserve"> of economic and social development. </w:t>
      </w:r>
      <w:r w:rsidRPr="006B5371">
        <w:rPr>
          <w:b/>
          <w:bCs/>
          <w:highlight w:val="green"/>
          <w:u w:val="single"/>
        </w:rPr>
        <w:t>A society in which</w:t>
      </w:r>
      <w:r w:rsidRPr="00ED6DD1">
        <w:rPr>
          <w:b/>
          <w:bCs/>
          <w:u w:val="single"/>
        </w:rPr>
        <w:t xml:space="preserve"> the </w:t>
      </w:r>
      <w:r w:rsidRPr="006B5371">
        <w:rPr>
          <w:b/>
          <w:bCs/>
          <w:highlight w:val="green"/>
          <w:u w:val="single"/>
        </w:rPr>
        <w:t>State</w:t>
      </w:r>
      <w:r w:rsidRPr="00ED6DD1">
        <w:rPr>
          <w:b/>
          <w:bCs/>
          <w:u w:val="single"/>
        </w:rPr>
        <w:t xml:space="preserve"> owns and </w:t>
      </w:r>
      <w:r w:rsidRPr="006B5371">
        <w:rPr>
          <w:b/>
          <w:bCs/>
          <w:highlight w:val="green"/>
          <w:u w:val="single"/>
        </w:rPr>
        <w:t>controls every sector of the economy</w:t>
      </w:r>
      <w:r w:rsidRPr="004B5144">
        <w:rPr>
          <w:sz w:val="16"/>
        </w:rPr>
        <w:t xml:space="preserve">, and is the sole landlord, employer, doctor, educator, and welfare provider, </w:t>
      </w:r>
      <w:r w:rsidRPr="006B5371">
        <w:rPr>
          <w:b/>
          <w:bCs/>
          <w:highlight w:val="green"/>
          <w:u w:val="single"/>
        </w:rPr>
        <w:t>cannot fail to be destructive of</w:t>
      </w:r>
      <w:r w:rsidRPr="004B5144">
        <w:rPr>
          <w:sz w:val="16"/>
        </w:rPr>
        <w:t xml:space="preserve"> freedom, </w:t>
      </w:r>
      <w:r w:rsidRPr="006B5371">
        <w:rPr>
          <w:b/>
          <w:bCs/>
          <w:highlight w:val="green"/>
          <w:u w:val="single"/>
        </w:rPr>
        <w:t>personal incentives, creativity</w:t>
      </w:r>
      <w:r w:rsidRPr="004B5144">
        <w:rPr>
          <w:u w:val="single"/>
        </w:rPr>
        <w:t xml:space="preserve">, and entrepreneurship, while monopolistic government </w:t>
      </w:r>
      <w:r w:rsidRPr="006B5371">
        <w:rPr>
          <w:highlight w:val="green"/>
          <w:u w:val="single"/>
        </w:rPr>
        <w:t>central planning</w:t>
      </w:r>
      <w:r w:rsidRPr="005D000B">
        <w:rPr>
          <w:sz w:val="16"/>
        </w:rPr>
        <w:t>,</w:t>
      </w:r>
      <w:r w:rsidRPr="004B5144">
        <w:rPr>
          <w:sz w:val="16"/>
        </w:rPr>
        <w:t xml:space="preserve"> reflecting the limited knowledge and political priorities of the ruling bureaucracy, </w:t>
      </w:r>
      <w:r w:rsidRPr="006B5371">
        <w:rPr>
          <w:b/>
          <w:bCs/>
          <w:highlight w:val="green"/>
          <w:u w:val="single"/>
        </w:rPr>
        <w:t>inevitably stifles innovation</w:t>
      </w:r>
      <w:r w:rsidRPr="006B5371">
        <w:rPr>
          <w:highlight w:val="green"/>
          <w:u w:val="single"/>
        </w:rPr>
        <w:t xml:space="preserve"> and tech</w:t>
      </w:r>
      <w:r w:rsidRPr="004B5144">
        <w:rPr>
          <w:u w:val="single"/>
        </w:rPr>
        <w:t>nical progress.</w:t>
      </w:r>
      <w:r w:rsidRPr="004B5144">
        <w:rPr>
          <w:sz w:val="16"/>
        </w:rPr>
        <w:t xml:space="preserve"> That is why the negative experience of Soviet Communism was repeated in every other Communist revolution and country during the last </w:t>
      </w:r>
      <w:proofErr w:type="spellStart"/>
      <w:proofErr w:type="gramStart"/>
      <w:r w:rsidRPr="004B5144">
        <w:rPr>
          <w:sz w:val="16"/>
        </w:rPr>
        <w:t>century.</w:t>
      </w:r>
      <w:r>
        <w:rPr>
          <w:sz w:val="16"/>
        </w:rPr>
        <w:t>f</w:t>
      </w:r>
      <w:proofErr w:type="spellEnd"/>
      <w:proofErr w:type="gramEnd"/>
    </w:p>
    <w:p w14:paraId="7CD0D4C4" w14:textId="77777777" w:rsidR="007D2DE2" w:rsidRPr="004B5144" w:rsidRDefault="007D2DE2" w:rsidP="007D2DE2">
      <w:pPr>
        <w:rPr>
          <w:u w:val="single"/>
        </w:rPr>
      </w:pPr>
      <w:r w:rsidRPr="004B5144">
        <w:rPr>
          <w:sz w:val="16"/>
        </w:rPr>
        <w:t xml:space="preserve">Given these truths, the idea that Western interference hindered the outworking and therefore the success of the Communist experiment in the Soviet Union is absurd. As will be shown below, the exact opposite was the case. In one form or another, </w:t>
      </w:r>
      <w:r w:rsidRPr="006B5371">
        <w:rPr>
          <w:b/>
          <w:bCs/>
          <w:highlight w:val="green"/>
          <w:u w:val="single"/>
        </w:rPr>
        <w:t>Western capital</w:t>
      </w:r>
      <w:r w:rsidRPr="004B5144">
        <w:rPr>
          <w:sz w:val="16"/>
        </w:rPr>
        <w:t xml:space="preserve">, “know-how,” </w:t>
      </w:r>
      <w:r w:rsidRPr="006B5371">
        <w:rPr>
          <w:b/>
          <w:bCs/>
          <w:highlight w:val="green"/>
          <w:u w:val="single"/>
        </w:rPr>
        <w:t>and tech</w:t>
      </w:r>
      <w:r w:rsidRPr="00ED6DD1">
        <w:rPr>
          <w:b/>
          <w:bCs/>
          <w:u w:val="single"/>
        </w:rPr>
        <w:t xml:space="preserve">nology </w:t>
      </w:r>
      <w:proofErr w:type="gramStart"/>
      <w:r w:rsidRPr="00ED6DD1">
        <w:rPr>
          <w:b/>
          <w:bCs/>
          <w:u w:val="single"/>
        </w:rPr>
        <w:t xml:space="preserve">actually </w:t>
      </w:r>
      <w:r w:rsidRPr="006B5371">
        <w:rPr>
          <w:b/>
          <w:bCs/>
          <w:highlight w:val="green"/>
          <w:u w:val="single"/>
        </w:rPr>
        <w:t>pulled</w:t>
      </w:r>
      <w:proofErr w:type="gramEnd"/>
      <w:r w:rsidRPr="006B5371">
        <w:rPr>
          <w:b/>
          <w:bCs/>
          <w:highlight w:val="green"/>
          <w:u w:val="single"/>
        </w:rPr>
        <w:t xml:space="preserve"> Soviet</w:t>
      </w:r>
      <w:r w:rsidRPr="005D000B">
        <w:rPr>
          <w:b/>
          <w:bCs/>
          <w:u w:val="single"/>
        </w:rPr>
        <w:t xml:space="preserve"> Communism</w:t>
      </w:r>
      <w:r w:rsidRPr="006B5371">
        <w:rPr>
          <w:b/>
          <w:bCs/>
          <w:highlight w:val="green"/>
          <w:u w:val="single"/>
        </w:rPr>
        <w:t>’s chestnuts out of the fire in nearly every decade</w:t>
      </w:r>
      <w:r w:rsidRPr="004B5144">
        <w:rPr>
          <w:u w:val="single"/>
        </w:rPr>
        <w:t xml:space="preserve"> of the Soviet Union’s existence</w:t>
      </w:r>
      <w:r w:rsidRPr="004B5144">
        <w:rPr>
          <w:sz w:val="16"/>
        </w:rPr>
        <w:t xml:space="preserve">, principally </w:t>
      </w:r>
      <w:r w:rsidRPr="006B5371">
        <w:rPr>
          <w:highlight w:val="green"/>
          <w:u w:val="single"/>
        </w:rPr>
        <w:t>by compensating it for its</w:t>
      </w:r>
      <w:r w:rsidRPr="004B5144">
        <w:rPr>
          <w:sz w:val="16"/>
        </w:rPr>
        <w:t xml:space="preserve"> above-mentioned systemic </w:t>
      </w:r>
      <w:r w:rsidRPr="006B5371">
        <w:rPr>
          <w:highlight w:val="green"/>
          <w:u w:val="single"/>
        </w:rPr>
        <w:t>inability to generate</w:t>
      </w:r>
      <w:r w:rsidRPr="004B5144">
        <w:rPr>
          <w:u w:val="single"/>
        </w:rPr>
        <w:t xml:space="preserve"> significant levels of </w:t>
      </w:r>
      <w:r w:rsidRPr="006B5371">
        <w:rPr>
          <w:highlight w:val="green"/>
          <w:u w:val="single"/>
        </w:rPr>
        <w:t>indigenous tech</w:t>
      </w:r>
      <w:r w:rsidRPr="004B5144">
        <w:rPr>
          <w:u w:val="single"/>
        </w:rPr>
        <w:t xml:space="preserve">nological </w:t>
      </w:r>
      <w:r w:rsidRPr="006B5371">
        <w:rPr>
          <w:highlight w:val="green"/>
          <w:u w:val="single"/>
        </w:rPr>
        <w:t>innovation.</w:t>
      </w:r>
    </w:p>
    <w:p w14:paraId="727F6A4C" w14:textId="77777777" w:rsidR="007D2DE2" w:rsidRPr="004B5144" w:rsidRDefault="007D2DE2" w:rsidP="007D2DE2">
      <w:pPr>
        <w:rPr>
          <w:sz w:val="16"/>
        </w:rPr>
      </w:pPr>
      <w:r w:rsidRPr="004B5144">
        <w:rPr>
          <w:sz w:val="16"/>
        </w:rPr>
        <w:t xml:space="preserve">While there was nothing inherently lacking in the quality of Soviet scientific research, the </w:t>
      </w:r>
      <w:r w:rsidRPr="00ED6DD1">
        <w:rPr>
          <w:b/>
          <w:bCs/>
          <w:u w:val="single"/>
        </w:rPr>
        <w:t xml:space="preserve">limitations of </w:t>
      </w:r>
      <w:r w:rsidRPr="006B5371">
        <w:rPr>
          <w:b/>
          <w:bCs/>
          <w:highlight w:val="green"/>
          <w:u w:val="single"/>
        </w:rPr>
        <w:t>central planning</w:t>
      </w:r>
      <w:r w:rsidRPr="006B5371">
        <w:rPr>
          <w:highlight w:val="green"/>
          <w:u w:val="single"/>
        </w:rPr>
        <w:t xml:space="preserve"> </w:t>
      </w:r>
      <w:r w:rsidRPr="006B5371">
        <w:rPr>
          <w:b/>
          <w:bCs/>
          <w:highlight w:val="green"/>
          <w:u w:val="single"/>
        </w:rPr>
        <w:t>and</w:t>
      </w:r>
      <w:r w:rsidRPr="00ED6DD1">
        <w:rPr>
          <w:b/>
          <w:bCs/>
          <w:u w:val="single"/>
        </w:rPr>
        <w:t xml:space="preserve"> the </w:t>
      </w:r>
      <w:r w:rsidRPr="006B5371">
        <w:rPr>
          <w:b/>
          <w:bCs/>
          <w:highlight w:val="green"/>
          <w:u w:val="single"/>
        </w:rPr>
        <w:t>absence of market mechanisms</w:t>
      </w:r>
      <w:r w:rsidRPr="00ED6DD1">
        <w:rPr>
          <w:b/>
          <w:bCs/>
          <w:u w:val="single"/>
        </w:rPr>
        <w:t xml:space="preserve"> and incentives </w:t>
      </w:r>
      <w:r w:rsidRPr="006B5371">
        <w:rPr>
          <w:b/>
          <w:bCs/>
          <w:highlight w:val="green"/>
          <w:u w:val="single"/>
        </w:rPr>
        <w:t>prevented</w:t>
      </w:r>
      <w:r w:rsidRPr="00ED6DD1">
        <w:rPr>
          <w:b/>
          <w:bCs/>
          <w:u w:val="single"/>
        </w:rPr>
        <w:t xml:space="preserve"> the systematic </w:t>
      </w:r>
      <w:r w:rsidRPr="006B5371">
        <w:rPr>
          <w:b/>
          <w:bCs/>
          <w:highlight w:val="green"/>
          <w:u w:val="single"/>
        </w:rPr>
        <w:t>testing of</w:t>
      </w:r>
      <w:r w:rsidRPr="00ED6DD1">
        <w:rPr>
          <w:b/>
          <w:bCs/>
          <w:u w:val="single"/>
        </w:rPr>
        <w:t xml:space="preserve"> the </w:t>
      </w:r>
      <w:r w:rsidRPr="006B5371">
        <w:rPr>
          <w:b/>
          <w:bCs/>
          <w:highlight w:val="green"/>
          <w:u w:val="single"/>
        </w:rPr>
        <w:t>fruits of research against competing alternatives.</w:t>
      </w:r>
      <w:r w:rsidRPr="004B5144">
        <w:rPr>
          <w:u w:val="single"/>
        </w:rPr>
        <w:t xml:space="preserve"> Instead of allowing</w:t>
      </w:r>
      <w:r w:rsidRPr="004B5144">
        <w:rPr>
          <w:sz w:val="16"/>
        </w:rPr>
        <w:t xml:space="preserve"> the </w:t>
      </w:r>
      <w:r w:rsidRPr="004B5144">
        <w:rPr>
          <w:u w:val="single"/>
        </w:rPr>
        <w:t>dispersed knowledge</w:t>
      </w:r>
      <w:r w:rsidRPr="004B5144">
        <w:rPr>
          <w:sz w:val="16"/>
        </w:rPr>
        <w:t xml:space="preserve">, opinions, and talents of millions of individuals freely </w:t>
      </w:r>
      <w:r w:rsidRPr="004B5144">
        <w:rPr>
          <w:u w:val="single"/>
        </w:rPr>
        <w:t>co-operating in the marketplace to determine the success or failure of new ideas</w:t>
      </w:r>
      <w:r w:rsidRPr="004B5144">
        <w:rPr>
          <w:sz w:val="16"/>
        </w:rPr>
        <w:t xml:space="preserve"> and discoveries, nearly all </w:t>
      </w:r>
      <w:r w:rsidRPr="006B5371">
        <w:rPr>
          <w:highlight w:val="green"/>
          <w:u w:val="single"/>
        </w:rPr>
        <w:t>economic activity</w:t>
      </w:r>
      <w:r w:rsidRPr="004B5144">
        <w:rPr>
          <w:sz w:val="16"/>
        </w:rPr>
        <w:t xml:space="preserve"> in the Soviet Union </w:t>
      </w:r>
      <w:r w:rsidRPr="006B5371">
        <w:rPr>
          <w:highlight w:val="green"/>
          <w:u w:val="single"/>
        </w:rPr>
        <w:t>was narrowly constrained</w:t>
      </w:r>
      <w:r w:rsidRPr="004B5144">
        <w:rPr>
          <w:u w:val="single"/>
        </w:rPr>
        <w:t xml:space="preserve"> within the developmental straitjacket</w:t>
      </w:r>
      <w:r w:rsidRPr="004B5144">
        <w:rPr>
          <w:sz w:val="16"/>
        </w:rPr>
        <w:t xml:space="preserve"> imposed by its all-powerful Communist rulers; hence the need to import skilled personnel, know-how, and technology from the freer and more dynamic societies of Western Europe and North America.</w:t>
      </w:r>
    </w:p>
    <w:p w14:paraId="1D1DD2A2" w14:textId="77777777" w:rsidR="007D2DE2" w:rsidRPr="004B5144" w:rsidRDefault="007D2DE2" w:rsidP="007D2DE2">
      <w:pPr>
        <w:rPr>
          <w:sz w:val="16"/>
          <w:szCs w:val="16"/>
        </w:rPr>
      </w:pPr>
      <w:r w:rsidRPr="004B5144">
        <w:rPr>
          <w:sz w:val="16"/>
          <w:szCs w:val="16"/>
        </w:rPr>
        <w:t>And this need, moreover, was all the greater, given the entrepreneurial and skills gap created by the physical liquidation of so many of pre-revolutionary Russia’s most productive and educated citizens, and by the “brain drain” of all those who, by fleeing abroad, managed to escape imprisonment and execution at the hands of Lenin’s killer squads and secret police.</w:t>
      </w:r>
    </w:p>
    <w:p w14:paraId="1C264F6B" w14:textId="77777777" w:rsidR="007D2DE2" w:rsidRPr="004B5144" w:rsidRDefault="007D2DE2" w:rsidP="007D2DE2">
      <w:pPr>
        <w:rPr>
          <w:sz w:val="16"/>
          <w:szCs w:val="16"/>
        </w:rPr>
      </w:pPr>
      <w:r w:rsidRPr="004B5144">
        <w:rPr>
          <w:sz w:val="16"/>
          <w:szCs w:val="16"/>
        </w:rPr>
        <w:t>The incredible but little-known story of the manner and extent to which Western Capitalism came to the rescue of Soviet Communism was told in abundant and fascinating detail half a century ago by American scholar Dr. Anthony Sutton, a former Research Fellow of the prestigious Hoover Institution in California, in his massive three-volume study, Western Technology and Soviet Economic Development 1917-1965.</w:t>
      </w:r>
    </w:p>
    <w:p w14:paraId="04C1890D" w14:textId="77777777" w:rsidR="007D2DE2" w:rsidRPr="004B5144" w:rsidRDefault="007D2DE2" w:rsidP="007D2DE2">
      <w:pPr>
        <w:rPr>
          <w:sz w:val="16"/>
          <w:szCs w:val="16"/>
        </w:rPr>
      </w:pPr>
      <w:r w:rsidRPr="004B5144">
        <w:rPr>
          <w:sz w:val="16"/>
          <w:szCs w:val="16"/>
        </w:rPr>
        <w:t>Technological Nursing by the West</w:t>
      </w:r>
    </w:p>
    <w:p w14:paraId="0FB36EA6" w14:textId="77777777" w:rsidR="007D2DE2" w:rsidRPr="004B5144" w:rsidRDefault="007D2DE2" w:rsidP="007D2DE2">
      <w:pPr>
        <w:rPr>
          <w:b/>
          <w:bCs/>
          <w:u w:val="single"/>
        </w:rPr>
      </w:pPr>
      <w:r w:rsidRPr="004B5144">
        <w:rPr>
          <w:sz w:val="16"/>
        </w:rPr>
        <w:t xml:space="preserve">The key </w:t>
      </w:r>
      <w:r w:rsidRPr="006B5371">
        <w:rPr>
          <w:highlight w:val="green"/>
          <w:u w:val="single"/>
        </w:rPr>
        <w:t>finding of</w:t>
      </w:r>
      <w:r w:rsidRPr="005D000B">
        <w:rPr>
          <w:szCs w:val="32"/>
          <w:u w:val="single"/>
        </w:rPr>
        <w:t xml:space="preserve"> </w:t>
      </w:r>
      <w:r w:rsidRPr="004B5144">
        <w:rPr>
          <w:u w:val="single"/>
        </w:rPr>
        <w:t>this</w:t>
      </w:r>
      <w:r w:rsidRPr="004B5144">
        <w:rPr>
          <w:sz w:val="16"/>
        </w:rPr>
        <w:t xml:space="preserve"> exhaustively documented </w:t>
      </w:r>
      <w:r w:rsidRPr="006B5371">
        <w:rPr>
          <w:highlight w:val="green"/>
          <w:u w:val="single"/>
        </w:rPr>
        <w:t>historical survey, based on</w:t>
      </w:r>
      <w:r w:rsidRPr="005D000B">
        <w:rPr>
          <w:sz w:val="16"/>
          <w:szCs w:val="16"/>
        </w:rPr>
        <w:t xml:space="preserve"> literally </w:t>
      </w:r>
      <w:r w:rsidRPr="006B5371">
        <w:rPr>
          <w:highlight w:val="green"/>
          <w:u w:val="single"/>
        </w:rPr>
        <w:t>hundreds of</w:t>
      </w:r>
      <w:r w:rsidRPr="004B5144">
        <w:rPr>
          <w:u w:val="single"/>
        </w:rPr>
        <w:t xml:space="preserve"> official and unofficial Western and Soviet </w:t>
      </w:r>
      <w:r w:rsidRPr="006B5371">
        <w:rPr>
          <w:highlight w:val="green"/>
          <w:u w:val="single"/>
        </w:rPr>
        <w:t>sources</w:t>
      </w:r>
      <w:r w:rsidRPr="004B5144">
        <w:rPr>
          <w:sz w:val="16"/>
        </w:rPr>
        <w:t xml:space="preserve"> and abounding in statistical charts, tables, footnotes, and appendices </w:t>
      </w:r>
      <w:r w:rsidRPr="006B5371">
        <w:rPr>
          <w:b/>
          <w:bCs/>
          <w:highlight w:val="green"/>
          <w:u w:val="single"/>
        </w:rPr>
        <w:t>was that 90 percent of all</w:t>
      </w:r>
      <w:r w:rsidRPr="005D000B">
        <w:rPr>
          <w:b/>
          <w:bCs/>
          <w:u w:val="single"/>
        </w:rPr>
        <w:t xml:space="preserve"> </w:t>
      </w:r>
      <w:r w:rsidRPr="006B5371">
        <w:rPr>
          <w:b/>
          <w:bCs/>
          <w:highlight w:val="green"/>
          <w:u w:val="single"/>
        </w:rPr>
        <w:t>Soviet tech</w:t>
      </w:r>
      <w:r w:rsidRPr="005D000B">
        <w:rPr>
          <w:b/>
          <w:bCs/>
          <w:u w:val="single"/>
        </w:rPr>
        <w:t xml:space="preserve">nology </w:t>
      </w:r>
      <w:r w:rsidRPr="006B5371">
        <w:rPr>
          <w:b/>
          <w:bCs/>
          <w:highlight w:val="green"/>
          <w:u w:val="single"/>
        </w:rPr>
        <w:t>was of Western origin.</w:t>
      </w:r>
    </w:p>
    <w:p w14:paraId="71A88F3F" w14:textId="77777777" w:rsidR="007D2DE2" w:rsidRPr="004B5144" w:rsidRDefault="007D2DE2" w:rsidP="007D2DE2">
      <w:pPr>
        <w:rPr>
          <w:u w:val="single"/>
        </w:rPr>
      </w:pPr>
      <w:r w:rsidRPr="004B5144">
        <w:rPr>
          <w:sz w:val="16"/>
        </w:rPr>
        <w:t xml:space="preserve">To explain this finding in more detail, Dr. Sutton examined 75 major technological processes in such crucial and diverse sectors as mining, oil, chemicals, machine building, aircraft, communications, agricultural equipment, etc. and estimated the percentage that originated in Russia. The startling results </w:t>
      </w:r>
      <w:proofErr w:type="gramStart"/>
      <w:r w:rsidRPr="004B5144">
        <w:rPr>
          <w:sz w:val="16"/>
        </w:rPr>
        <w:t>were:</w:t>
      </w:r>
      <w:proofErr w:type="gramEnd"/>
      <w:r w:rsidRPr="004B5144">
        <w:rPr>
          <w:sz w:val="16"/>
        </w:rPr>
        <w:t xml:space="preserve"> </w:t>
      </w:r>
      <w:r w:rsidRPr="004B5144">
        <w:rPr>
          <w:u w:val="single"/>
        </w:rPr>
        <w:t>between 1917 and 1930, 0 percent; between 1930 and 1945, only 10 percent; and between 1945 and 1965, a mere 11 percent.</w:t>
      </w:r>
    </w:p>
    <w:p w14:paraId="6A8C65E3" w14:textId="77777777" w:rsidR="007D2DE2" w:rsidRPr="004B5144" w:rsidRDefault="007D2DE2" w:rsidP="007D2DE2">
      <w:pPr>
        <w:rPr>
          <w:sz w:val="16"/>
        </w:rPr>
      </w:pPr>
      <w:r w:rsidRPr="005D000B">
        <w:rPr>
          <w:u w:val="single"/>
        </w:rPr>
        <w:t>While there were some</w:t>
      </w:r>
      <w:r w:rsidRPr="004B5144">
        <w:rPr>
          <w:u w:val="single"/>
        </w:rPr>
        <w:t xml:space="preserve"> </w:t>
      </w:r>
      <w:r w:rsidRPr="006B5371">
        <w:rPr>
          <w:highlight w:val="green"/>
          <w:u w:val="single"/>
        </w:rPr>
        <w:t>indigenous Soviet advances</w:t>
      </w:r>
      <w:r w:rsidRPr="004B5144">
        <w:rPr>
          <w:sz w:val="16"/>
        </w:rPr>
        <w:t xml:space="preserve"> between 1930 and 1945 in the development of machine guns (!), synthetic rubber, oil drilling techniques, and boilers, such </w:t>
      </w:r>
      <w:r w:rsidRPr="005D000B">
        <w:rPr>
          <w:u w:val="single"/>
        </w:rPr>
        <w:t xml:space="preserve">advances </w:t>
      </w:r>
      <w:r w:rsidRPr="006B5371">
        <w:rPr>
          <w:highlight w:val="green"/>
          <w:u w:val="single"/>
        </w:rPr>
        <w:t>were temporary and</w:t>
      </w:r>
      <w:r w:rsidRPr="005D000B">
        <w:rPr>
          <w:u w:val="single"/>
        </w:rPr>
        <w:t xml:space="preserve"> later </w:t>
      </w:r>
      <w:r w:rsidRPr="006B5371">
        <w:rPr>
          <w:highlight w:val="green"/>
          <w:u w:val="single"/>
        </w:rPr>
        <w:t>abandoned</w:t>
      </w:r>
      <w:r w:rsidRPr="004B5144">
        <w:rPr>
          <w:u w:val="single"/>
        </w:rPr>
        <w:t xml:space="preserve"> in favor of foreign designs and processes.</w:t>
      </w:r>
      <w:r w:rsidRPr="004B5144">
        <w:rPr>
          <w:sz w:val="16"/>
        </w:rPr>
        <w:t xml:space="preserve"> Between 1946 and 1965 </w:t>
      </w:r>
      <w:r w:rsidRPr="00ED6DD1">
        <w:rPr>
          <w:b/>
          <w:bCs/>
          <w:u w:val="single"/>
        </w:rPr>
        <w:t xml:space="preserve">most of the progress of </w:t>
      </w:r>
      <w:r w:rsidRPr="006B5371">
        <w:rPr>
          <w:b/>
          <w:bCs/>
          <w:highlight w:val="green"/>
          <w:u w:val="single"/>
        </w:rPr>
        <w:t>Soviet innovation depended on</w:t>
      </w:r>
      <w:r w:rsidRPr="00ED6DD1">
        <w:rPr>
          <w:b/>
          <w:bCs/>
          <w:u w:val="single"/>
        </w:rPr>
        <w:t xml:space="preserve"> the </w:t>
      </w:r>
      <w:r w:rsidRPr="006B5371">
        <w:rPr>
          <w:b/>
          <w:bCs/>
          <w:highlight w:val="green"/>
          <w:u w:val="single"/>
        </w:rPr>
        <w:t>“scaling up” of</w:t>
      </w:r>
      <w:r w:rsidRPr="00ED6DD1">
        <w:rPr>
          <w:b/>
          <w:bCs/>
          <w:u w:val="single"/>
        </w:rPr>
        <w:t xml:space="preserve"> existing plants and </w:t>
      </w:r>
      <w:r w:rsidRPr="006B5371">
        <w:rPr>
          <w:b/>
          <w:bCs/>
          <w:highlight w:val="green"/>
          <w:u w:val="single"/>
        </w:rPr>
        <w:t>tech</w:t>
      </w:r>
      <w:r w:rsidRPr="00ED6DD1">
        <w:rPr>
          <w:b/>
          <w:bCs/>
          <w:u w:val="single"/>
        </w:rPr>
        <w:t xml:space="preserve">nologies </w:t>
      </w:r>
      <w:r w:rsidRPr="006B5371">
        <w:rPr>
          <w:b/>
          <w:bCs/>
          <w:highlight w:val="green"/>
          <w:u w:val="single"/>
        </w:rPr>
        <w:t>imported and copied from the West.</w:t>
      </w:r>
      <w:r w:rsidRPr="004B5144">
        <w:rPr>
          <w:sz w:val="16"/>
        </w:rPr>
        <w:t xml:space="preserve"> This was particularly the case in iron and steel making, electricity generation and rocket technology.</w:t>
      </w:r>
    </w:p>
    <w:p w14:paraId="272D9500" w14:textId="77777777" w:rsidR="007D2DE2" w:rsidRPr="004B5144" w:rsidRDefault="007D2DE2" w:rsidP="007D2DE2">
      <w:pPr>
        <w:rPr>
          <w:sz w:val="16"/>
          <w:szCs w:val="16"/>
        </w:rPr>
      </w:pPr>
      <w:r w:rsidRPr="004B5144">
        <w:rPr>
          <w:sz w:val="16"/>
          <w:szCs w:val="16"/>
        </w:rPr>
        <w:t>Western capitalism’s breastfeeding of Soviet Communism began in the 1920s during the period of Lenin’s “New Economic Policy” when more than 350 foreign concessions were employed within all sections of the Russian economy except furniture and fittings. Among the foreign firms that flocked to the Soviet Union with their technicians, machinery, and capital were famous names like General Electric, Westinghouse, Singer, Du Pont, Ford, Standard Oil, Siemens, International Harvester, Alcoa, Singer, Krupp, Otto Wolf, and many others, including important British, French, Swedish, Danish, and Austrian companies. And their beneficial impact on the Soviet economy was dramatic.</w:t>
      </w:r>
    </w:p>
    <w:p w14:paraId="1AB9EB2E" w14:textId="77777777" w:rsidR="007D2DE2" w:rsidRPr="004B5144" w:rsidRDefault="007D2DE2" w:rsidP="007D2DE2">
      <w:pPr>
        <w:rPr>
          <w:sz w:val="16"/>
        </w:rPr>
      </w:pPr>
      <w:r w:rsidRPr="004B5144">
        <w:rPr>
          <w:sz w:val="16"/>
        </w:rPr>
        <w:t xml:space="preserve">Thus, for example, by the end of the 1920s, </w:t>
      </w:r>
      <w:r w:rsidRPr="004B5144">
        <w:rPr>
          <w:u w:val="single"/>
        </w:rPr>
        <w:t>80 percent of Soviet oil drilling was conducted by the American rotary technique and all refineries were built by foreign corporations. As a result of this transfusion of Western capital and expertise, there was a recovery of Soviet production</w:t>
      </w:r>
      <w:r w:rsidRPr="004B5144">
        <w:rPr>
          <w:sz w:val="16"/>
        </w:rPr>
        <w:t xml:space="preserve"> from almost zero in 1922 in the wake of the civil war provoked by the Bolshevik seizure of power in October 1917 to pre-First World War figures in 1928.</w:t>
      </w:r>
    </w:p>
    <w:p w14:paraId="698016CE" w14:textId="77777777" w:rsidR="007D2DE2" w:rsidRPr="004B5144" w:rsidRDefault="007D2DE2" w:rsidP="007D2DE2">
      <w:pPr>
        <w:rPr>
          <w:sz w:val="16"/>
          <w:szCs w:val="16"/>
        </w:rPr>
      </w:pPr>
      <w:r w:rsidRPr="004B5144">
        <w:rPr>
          <w:sz w:val="16"/>
          <w:szCs w:val="16"/>
        </w:rPr>
        <w:t xml:space="preserve">The same pattern carried over into the decade and a half of 1930 to 1945. During these years, the huge industrial plants built for the machine-tool, automobile, aircraft, and tube mill industries were erected by foreign companies, and 300,000 high-quality foreign machine-tools were imported between 1929 and 1940. Throughout the Second World War, moreover, the Soviets (despite their previous treachery in cementing the 1939 Nazi-Soviet Pact) received $11 </w:t>
      </w:r>
      <w:proofErr w:type="spellStart"/>
      <w:r w:rsidRPr="004B5144">
        <w:rPr>
          <w:sz w:val="16"/>
          <w:szCs w:val="16"/>
        </w:rPr>
        <w:t>billion</w:t>
      </w:r>
      <w:proofErr w:type="spellEnd"/>
      <w:r w:rsidRPr="004B5144">
        <w:rPr>
          <w:sz w:val="16"/>
          <w:szCs w:val="16"/>
        </w:rPr>
        <w:t xml:space="preserve"> of resources and equipment from the United States under Lend-Lease.</w:t>
      </w:r>
    </w:p>
    <w:p w14:paraId="71F7C788" w14:textId="77777777" w:rsidR="007D2DE2" w:rsidRPr="004B5144" w:rsidRDefault="007D2DE2" w:rsidP="007D2DE2">
      <w:pPr>
        <w:rPr>
          <w:u w:val="single"/>
        </w:rPr>
      </w:pPr>
      <w:r w:rsidRPr="004B5144">
        <w:rPr>
          <w:sz w:val="16"/>
        </w:rPr>
        <w:t xml:space="preserve">The </w:t>
      </w:r>
      <w:r w:rsidRPr="006B5371">
        <w:rPr>
          <w:highlight w:val="green"/>
          <w:u w:val="single"/>
        </w:rPr>
        <w:t>defeat of Hitler</w:t>
      </w:r>
      <w:r w:rsidRPr="004B5144">
        <w:rPr>
          <w:u w:val="single"/>
        </w:rPr>
        <w:t xml:space="preserve"> subsequently </w:t>
      </w:r>
      <w:r w:rsidRPr="006B5371">
        <w:rPr>
          <w:highlight w:val="green"/>
          <w:u w:val="single"/>
        </w:rPr>
        <w:t>enabled</w:t>
      </w:r>
      <w:r w:rsidRPr="004B5144">
        <w:rPr>
          <w:u w:val="single"/>
        </w:rPr>
        <w:t xml:space="preserve"> the </w:t>
      </w:r>
      <w:r w:rsidRPr="006B5371">
        <w:rPr>
          <w:highlight w:val="green"/>
          <w:u w:val="single"/>
        </w:rPr>
        <w:t>Soviet Union to plunder Eastern Europe</w:t>
      </w:r>
      <w:r w:rsidRPr="00664021">
        <w:rPr>
          <w:u w:val="single"/>
        </w:rPr>
        <w:t xml:space="preserve"> for</w:t>
      </w:r>
      <w:r w:rsidRPr="004B5144">
        <w:rPr>
          <w:u w:val="single"/>
        </w:rPr>
        <w:t xml:space="preserve"> her </w:t>
      </w:r>
      <w:r w:rsidRPr="00664021">
        <w:rPr>
          <w:u w:val="single"/>
        </w:rPr>
        <w:t>post-war needs.</w:t>
      </w:r>
      <w:r w:rsidRPr="004B5144">
        <w:rPr>
          <w:sz w:val="16"/>
        </w:rPr>
        <w:t xml:space="preserve"> Two-thirds of the German aircraft industry, </w:t>
      </w:r>
      <w:proofErr w:type="gramStart"/>
      <w:r w:rsidRPr="004B5144">
        <w:rPr>
          <w:sz w:val="16"/>
        </w:rPr>
        <w:t>the</w:t>
      </w:r>
      <w:proofErr w:type="gramEnd"/>
      <w:r w:rsidRPr="004B5144">
        <w:rPr>
          <w:sz w:val="16"/>
        </w:rPr>
        <w:t xml:space="preserve"> major part of her rocket production industry, about two-thirds of her electrical industry, and tons of military equipment were seized by Stalin. </w:t>
      </w:r>
      <w:r w:rsidRPr="004B5144">
        <w:rPr>
          <w:u w:val="single"/>
        </w:rPr>
        <w:t xml:space="preserve">The </w:t>
      </w:r>
      <w:r w:rsidRPr="006B5371">
        <w:rPr>
          <w:highlight w:val="green"/>
          <w:u w:val="single"/>
        </w:rPr>
        <w:t>German rocket installations</w:t>
      </w:r>
      <w:r w:rsidRPr="004B5144">
        <w:rPr>
          <w:u w:val="single"/>
        </w:rPr>
        <w:t xml:space="preserve"> acquired by the Russians</w:t>
      </w:r>
      <w:r w:rsidRPr="004B5144">
        <w:rPr>
          <w:sz w:val="16"/>
        </w:rPr>
        <w:t xml:space="preserve">, moreover, included the huge underground V-2 plant at </w:t>
      </w:r>
      <w:proofErr w:type="spellStart"/>
      <w:r w:rsidRPr="004B5144">
        <w:rPr>
          <w:sz w:val="16"/>
        </w:rPr>
        <w:t>Nordhausen</w:t>
      </w:r>
      <w:proofErr w:type="spellEnd"/>
      <w:r w:rsidRPr="004B5144">
        <w:rPr>
          <w:sz w:val="16"/>
        </w:rPr>
        <w:t xml:space="preserve">, and </w:t>
      </w:r>
      <w:r w:rsidRPr="006B5371">
        <w:rPr>
          <w:highlight w:val="green"/>
          <w:u w:val="single"/>
        </w:rPr>
        <w:t>laid</w:t>
      </w:r>
      <w:r w:rsidRPr="004B5144">
        <w:rPr>
          <w:u w:val="single"/>
        </w:rPr>
        <w:t xml:space="preserve"> the </w:t>
      </w:r>
      <w:r w:rsidRPr="006B5371">
        <w:rPr>
          <w:highlight w:val="green"/>
          <w:u w:val="single"/>
        </w:rPr>
        <w:t>foundation of</w:t>
      </w:r>
      <w:r w:rsidRPr="004B5144">
        <w:rPr>
          <w:u w:val="single"/>
        </w:rPr>
        <w:t xml:space="preserve"> the Soviet "</w:t>
      </w:r>
      <w:r w:rsidRPr="006B5371">
        <w:rPr>
          <w:highlight w:val="green"/>
          <w:u w:val="single"/>
        </w:rPr>
        <w:t>Sputnik</w:t>
      </w:r>
      <w:r w:rsidRPr="004B5144">
        <w:rPr>
          <w:u w:val="single"/>
        </w:rPr>
        <w:t>" program</w:t>
      </w:r>
      <w:r w:rsidRPr="004B5144">
        <w:rPr>
          <w:sz w:val="16"/>
        </w:rPr>
        <w:t xml:space="preserve">—so </w:t>
      </w:r>
      <w:r w:rsidRPr="005D000B">
        <w:rPr>
          <w:b/>
          <w:bCs/>
          <w:u w:val="single"/>
        </w:rPr>
        <w:t>even</w:t>
      </w:r>
      <w:r w:rsidRPr="004B5144">
        <w:rPr>
          <w:b/>
          <w:bCs/>
          <w:u w:val="single"/>
        </w:rPr>
        <w:t xml:space="preserve"> the much-heralded </w:t>
      </w:r>
      <w:r w:rsidRPr="006B5371">
        <w:rPr>
          <w:b/>
          <w:bCs/>
          <w:highlight w:val="green"/>
          <w:u w:val="single"/>
        </w:rPr>
        <w:t>Soviet space effort owed</w:t>
      </w:r>
      <w:r w:rsidRPr="005D000B">
        <w:rPr>
          <w:b/>
          <w:bCs/>
          <w:u w:val="single"/>
        </w:rPr>
        <w:t xml:space="preserve"> much of </w:t>
      </w:r>
      <w:r w:rsidRPr="0031162E">
        <w:rPr>
          <w:b/>
          <w:bCs/>
          <w:u w:val="single"/>
        </w:rPr>
        <w:t xml:space="preserve">its </w:t>
      </w:r>
      <w:r w:rsidRPr="006B5371">
        <w:rPr>
          <w:b/>
          <w:bCs/>
          <w:highlight w:val="green"/>
          <w:u w:val="single"/>
        </w:rPr>
        <w:t>success to</w:t>
      </w:r>
      <w:r w:rsidRPr="004B5144">
        <w:rPr>
          <w:b/>
          <w:bCs/>
          <w:u w:val="single"/>
        </w:rPr>
        <w:t xml:space="preserve"> the </w:t>
      </w:r>
      <w:r w:rsidRPr="006B5371">
        <w:rPr>
          <w:b/>
          <w:bCs/>
          <w:highlight w:val="green"/>
          <w:u w:val="single"/>
        </w:rPr>
        <w:t>forcible acquisition of Western tech</w:t>
      </w:r>
      <w:r w:rsidRPr="005D000B">
        <w:rPr>
          <w:b/>
          <w:bCs/>
          <w:u w:val="single"/>
        </w:rPr>
        <w:t>nology.</w:t>
      </w:r>
      <w:r w:rsidRPr="004B5144">
        <w:rPr>
          <w:sz w:val="16"/>
        </w:rPr>
        <w:t xml:space="preserve"> As </w:t>
      </w:r>
      <w:proofErr w:type="gramStart"/>
      <w:r w:rsidRPr="004B5144">
        <w:rPr>
          <w:sz w:val="16"/>
        </w:rPr>
        <w:t>an added bonus</w:t>
      </w:r>
      <w:proofErr w:type="gramEnd"/>
      <w:r w:rsidRPr="004B5144">
        <w:rPr>
          <w:sz w:val="16"/>
        </w:rPr>
        <w:t xml:space="preserve">, </w:t>
      </w:r>
      <w:r w:rsidRPr="004B5144">
        <w:rPr>
          <w:u w:val="single"/>
        </w:rPr>
        <w:t>the Russians received plants dismantled in the American zone, including such strategic goodies as aircraft plants, ball-bearing facilities, and munition plants.</w:t>
      </w:r>
    </w:p>
    <w:p w14:paraId="49AE9F6C" w14:textId="77777777" w:rsidR="007D2DE2" w:rsidRPr="004B5144" w:rsidRDefault="007D2DE2" w:rsidP="007D2DE2">
      <w:pPr>
        <w:rPr>
          <w:sz w:val="16"/>
          <w:szCs w:val="16"/>
        </w:rPr>
      </w:pPr>
      <w:r w:rsidRPr="004B5144">
        <w:rPr>
          <w:sz w:val="16"/>
          <w:szCs w:val="16"/>
        </w:rPr>
        <w:t xml:space="preserve">The technological breastfeeding of Soviet Communism by Western capitalism continued even during the period of the Cold War. From 1959 to 1963, for example, the Soviet Union bought at least 50 complete chemical plants for chemicals not previously produced in the Soviet Union, and Soviet imports increased ten-fold between 1946 and 1966—from 692 million </w:t>
      </w:r>
      <w:proofErr w:type="spellStart"/>
      <w:r w:rsidRPr="004B5144">
        <w:rPr>
          <w:sz w:val="16"/>
          <w:szCs w:val="16"/>
        </w:rPr>
        <w:t>roubles</w:t>
      </w:r>
      <w:proofErr w:type="spellEnd"/>
      <w:r w:rsidRPr="004B5144">
        <w:rPr>
          <w:sz w:val="16"/>
          <w:szCs w:val="16"/>
        </w:rPr>
        <w:t xml:space="preserve"> to 7,122 million. In addition to all this, two-thirds of the Soviet merchant fleet had been constructed in the West by 1967.</w:t>
      </w:r>
    </w:p>
    <w:p w14:paraId="4B26C52E" w14:textId="77777777" w:rsidR="007D2DE2" w:rsidRPr="004B5144" w:rsidRDefault="007D2DE2" w:rsidP="007D2DE2">
      <w:pPr>
        <w:rPr>
          <w:sz w:val="16"/>
          <w:szCs w:val="16"/>
        </w:rPr>
      </w:pPr>
      <w:r w:rsidRPr="004B5144">
        <w:rPr>
          <w:sz w:val="16"/>
          <w:szCs w:val="16"/>
        </w:rPr>
        <w:t>Not Because, but Despite</w:t>
      </w:r>
    </w:p>
    <w:p w14:paraId="29675279" w14:textId="77777777" w:rsidR="007D2DE2" w:rsidRPr="004B5144" w:rsidRDefault="007D2DE2" w:rsidP="007D2DE2">
      <w:pPr>
        <w:rPr>
          <w:u w:val="single"/>
        </w:rPr>
      </w:pPr>
      <w:r w:rsidRPr="004B5144">
        <w:rPr>
          <w:sz w:val="16"/>
        </w:rPr>
        <w:t xml:space="preserve">The evidence, then, is overwhelming. </w:t>
      </w:r>
      <w:r w:rsidRPr="004B5144">
        <w:rPr>
          <w:u w:val="single"/>
        </w:rPr>
        <w:t>Soviet Communism</w:t>
      </w:r>
      <w:r w:rsidRPr="004B5144">
        <w:rPr>
          <w:sz w:val="16"/>
        </w:rPr>
        <w:t xml:space="preserve"> did not fail because it wasn’t given enough time to pursue its totalitarian and murderous objectives free of “Western interference.” </w:t>
      </w:r>
      <w:r w:rsidRPr="004B5144">
        <w:rPr>
          <w:u w:val="single"/>
        </w:rPr>
        <w:t>It failed precisely because of those objectives and despite repeated infusions of Western capital</w:t>
      </w:r>
      <w:r w:rsidRPr="004B5144">
        <w:rPr>
          <w:sz w:val="16"/>
        </w:rPr>
        <w:t xml:space="preserve">, know-how, </w:t>
      </w:r>
      <w:r w:rsidRPr="004B5144">
        <w:rPr>
          <w:u w:val="single"/>
        </w:rPr>
        <w:t>and technology, spanning at least five decades.</w:t>
      </w:r>
    </w:p>
    <w:p w14:paraId="7BD3C0D9" w14:textId="77777777" w:rsidR="007D2DE2" w:rsidRDefault="007D2DE2" w:rsidP="007D2DE2"/>
    <w:p w14:paraId="059A3D52" w14:textId="77777777" w:rsidR="007D2DE2" w:rsidRPr="006755E0" w:rsidRDefault="007D2DE2" w:rsidP="007D2DE2">
      <w:pPr>
        <w:pStyle w:val="Heading4"/>
      </w:pPr>
      <w:r>
        <w:t>Cap net reduces war---scholarly consensus</w:t>
      </w:r>
    </w:p>
    <w:p w14:paraId="092F2944" w14:textId="77777777" w:rsidR="007D2DE2" w:rsidRDefault="007D2DE2" w:rsidP="007D2DE2">
      <w:proofErr w:type="spellStart"/>
      <w:r w:rsidRPr="00852297">
        <w:rPr>
          <w:rStyle w:val="Style13ptBold"/>
        </w:rPr>
        <w:t>Mousseau</w:t>
      </w:r>
      <w:proofErr w:type="spellEnd"/>
      <w:r w:rsidRPr="00852297">
        <w:rPr>
          <w:rStyle w:val="Style13ptBold"/>
        </w:rPr>
        <w:t xml:space="preserve">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714ECB33" w14:textId="77777777" w:rsidR="007D2DE2" w:rsidRPr="006755E0" w:rsidRDefault="007D2DE2" w:rsidP="007D2DE2">
      <w:pPr>
        <w:rPr>
          <w:sz w:val="16"/>
        </w:rPr>
      </w:pPr>
      <w:r w:rsidRPr="006755E0">
        <w:rPr>
          <w:sz w:val="16"/>
        </w:rPr>
        <w:t xml:space="preserve">Is war becoming obsolete? </w:t>
      </w:r>
      <w:r w:rsidRPr="00141293">
        <w:rPr>
          <w:rStyle w:val="StyleUnderline"/>
        </w:rPr>
        <w:t xml:space="preserve">There is </w:t>
      </w:r>
      <w:r w:rsidRPr="006B5371">
        <w:rPr>
          <w:rStyle w:val="Emphasis"/>
          <w:highlight w:val="green"/>
        </w:rPr>
        <w:t>wide agreement</w:t>
      </w:r>
      <w:r w:rsidRPr="00141293">
        <w:rPr>
          <w:rStyle w:val="StyleUnderline"/>
        </w:rPr>
        <w:t xml:space="preserve"> among scholars that </w:t>
      </w:r>
      <w:r w:rsidRPr="006B5371">
        <w:rPr>
          <w:rStyle w:val="StyleUnderline"/>
          <w:highlight w:val="green"/>
        </w:rPr>
        <w:t xml:space="preserve">war has been in </w:t>
      </w:r>
      <w:r w:rsidRPr="006B5371">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76D657E3" w14:textId="77777777" w:rsidR="007D2DE2" w:rsidRPr="006755E0" w:rsidRDefault="007D2DE2" w:rsidP="007D2DE2">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6B5371">
        <w:rPr>
          <w:rStyle w:val="StyleUnderline"/>
          <w:highlight w:val="green"/>
        </w:rPr>
        <w:t xml:space="preserve">the world is </w:t>
      </w:r>
      <w:r w:rsidRPr="006B5371">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6B5371">
        <w:rPr>
          <w:rStyle w:val="StyleUnderline"/>
          <w:highlight w:val="green"/>
        </w:rPr>
        <w:t>states with</w:t>
      </w:r>
      <w:r w:rsidRPr="00141293">
        <w:rPr>
          <w:rStyle w:val="StyleUnderline"/>
        </w:rPr>
        <w:t xml:space="preserve"> advanced </w:t>
      </w:r>
      <w:r w:rsidRPr="006B5371">
        <w:rPr>
          <w:rStyle w:val="StyleUnderline"/>
          <w:highlight w:val="green"/>
        </w:rPr>
        <w:t>market</w:t>
      </w:r>
      <w:r w:rsidRPr="00141293">
        <w:rPr>
          <w:rStyle w:val="StyleUnderline"/>
        </w:rPr>
        <w:t xml:space="preserve">-oriented </w:t>
      </w:r>
      <w:r w:rsidRPr="006B5371">
        <w:rPr>
          <w:rStyle w:val="StyleUnderline"/>
          <w:highlight w:val="green"/>
        </w:rPr>
        <w:t>economies have</w:t>
      </w:r>
      <w:r w:rsidRPr="00141293">
        <w:rPr>
          <w:rStyle w:val="StyleUnderline"/>
        </w:rPr>
        <w:t xml:space="preserve"> </w:t>
      </w:r>
      <w:r w:rsidRPr="00067B93">
        <w:rPr>
          <w:rStyle w:val="Emphasis"/>
        </w:rPr>
        <w:t xml:space="preserve">foremost </w:t>
      </w:r>
      <w:r w:rsidRPr="006B5371">
        <w:rPr>
          <w:rStyle w:val="Emphasis"/>
          <w:highlight w:val="green"/>
        </w:rPr>
        <w:t>interests</w:t>
      </w:r>
      <w:r w:rsidRPr="006B5371">
        <w:rPr>
          <w:rStyle w:val="StyleUnderline"/>
          <w:highlight w:val="green"/>
        </w:rPr>
        <w:t xml:space="preserve"> in</w:t>
      </w:r>
      <w:r w:rsidRPr="00141293">
        <w:rPr>
          <w:rStyle w:val="StyleUnderline"/>
        </w:rPr>
        <w:t xml:space="preserve"> the principle of </w:t>
      </w:r>
      <w:r w:rsidRPr="006B5371">
        <w:rPr>
          <w:rStyle w:val="Emphasis"/>
          <w:highlight w:val="green"/>
        </w:rPr>
        <w:t>self-determination</w:t>
      </w:r>
      <w:r w:rsidRPr="00141293">
        <w:rPr>
          <w:rStyle w:val="StyleUnderline"/>
        </w:rPr>
        <w:t xml:space="preserve"> for all states, large and small, as the foundation </w:t>
      </w:r>
      <w:r w:rsidRPr="006B5371">
        <w:rPr>
          <w:rStyle w:val="StyleUnderline"/>
          <w:highlight w:val="green"/>
        </w:rPr>
        <w:t xml:space="preserve">for a </w:t>
      </w:r>
      <w:r w:rsidRPr="006B5371">
        <w:rPr>
          <w:rStyle w:val="Emphasis"/>
          <w:highlight w:val="green"/>
        </w:rPr>
        <w:t>robust global marketplace</w:t>
      </w:r>
      <w:r w:rsidRPr="00141293">
        <w:rPr>
          <w:rStyle w:val="StyleUnderline"/>
        </w:rPr>
        <w:t xml:space="preserve">. </w:t>
      </w:r>
      <w:r w:rsidRPr="006B5371">
        <w:rPr>
          <w:rStyle w:val="Emphasis"/>
          <w:highlight w:val="green"/>
        </w:rPr>
        <w:t>War</w:t>
      </w:r>
      <w:r w:rsidRPr="00141293">
        <w:rPr>
          <w:rStyle w:val="StyleUnderline"/>
        </w:rPr>
        <w:t xml:space="preserve"> among these states, </w:t>
      </w:r>
      <w:r w:rsidRPr="006B5371">
        <w:rPr>
          <w:rStyle w:val="Emphasis"/>
          <w:highlight w:val="green"/>
        </w:rPr>
        <w:t>even</w:t>
      </w:r>
      <w:r w:rsidRPr="00067B93">
        <w:rPr>
          <w:rStyle w:val="Emphasis"/>
        </w:rPr>
        <w:t xml:space="preserve"> </w:t>
      </w:r>
      <w:proofErr w:type="gramStart"/>
      <w:r w:rsidRPr="00067B93">
        <w:rPr>
          <w:rStyle w:val="Emphasis"/>
        </w:rPr>
        <w:t xml:space="preserve">making </w:t>
      </w:r>
      <w:r w:rsidRPr="006B5371">
        <w:rPr>
          <w:rStyle w:val="Emphasis"/>
          <w:highlight w:val="green"/>
        </w:rPr>
        <w:t>preparations</w:t>
      </w:r>
      <w:proofErr w:type="gramEnd"/>
      <w:r w:rsidRPr="00141293">
        <w:rPr>
          <w:rStyle w:val="StyleUnderline"/>
        </w:rPr>
        <w:t xml:space="preserve"> for war, is </w:t>
      </w:r>
      <w:r w:rsidRPr="006B5371">
        <w:rPr>
          <w:rStyle w:val="Emphasis"/>
          <w:highlight w:val="green"/>
        </w:rPr>
        <w:t>not possible</w:t>
      </w:r>
      <w:r w:rsidRPr="006B5371">
        <w:rPr>
          <w:rStyle w:val="StyleUnderline"/>
          <w:highlight w:val="green"/>
        </w:rPr>
        <w:t>, because</w:t>
      </w:r>
      <w:r w:rsidRPr="00141293">
        <w:rPr>
          <w:rStyle w:val="StyleUnderline"/>
        </w:rPr>
        <w:t xml:space="preserve"> they are in </w:t>
      </w:r>
      <w:r w:rsidRPr="006B5371">
        <w:rPr>
          <w:rStyle w:val="StyleUnderline"/>
          <w:highlight w:val="green"/>
        </w:rPr>
        <w:t xml:space="preserve">a </w:t>
      </w:r>
      <w:r w:rsidRPr="006B5371">
        <w:rPr>
          <w:rStyle w:val="Emphasis"/>
          <w:highlight w:val="green"/>
        </w:rPr>
        <w:t>natural alliance</w:t>
      </w:r>
      <w:r w:rsidRPr="00067B93">
        <w:rPr>
          <w:rStyle w:val="Emphasis"/>
        </w:rPr>
        <w:t xml:space="preserve"> to preserve</w:t>
      </w:r>
      <w:r w:rsidRPr="00141293">
        <w:rPr>
          <w:rStyle w:val="StyleUnderline"/>
        </w:rPr>
        <w:t xml:space="preserve"> and </w:t>
      </w:r>
      <w:r w:rsidRPr="006B5371">
        <w:rPr>
          <w:rStyle w:val="Emphasis"/>
          <w:highlight w:val="green"/>
        </w:rPr>
        <w:t>protect</w:t>
      </w:r>
      <w:r w:rsidRPr="00067B93">
        <w:rPr>
          <w:rStyle w:val="Emphasis"/>
        </w:rPr>
        <w:t xml:space="preserve"> the global </w:t>
      </w:r>
      <w:r w:rsidRPr="006B5371">
        <w:rPr>
          <w:rStyle w:val="Emphasis"/>
          <w:highlight w:val="green"/>
        </w:rPr>
        <w:t>order</w:t>
      </w:r>
      <w:r w:rsidRPr="006755E0">
        <w:rPr>
          <w:sz w:val="16"/>
        </w:rPr>
        <w:t xml:space="preserve">. In contrast, </w:t>
      </w:r>
      <w:r w:rsidRPr="00141293">
        <w:rPr>
          <w:rStyle w:val="StyleUnderline"/>
        </w:rPr>
        <w:t xml:space="preserve">leaders of </w:t>
      </w:r>
      <w:r w:rsidRPr="006B5371">
        <w:rPr>
          <w:rStyle w:val="StyleUnderline"/>
          <w:highlight w:val="green"/>
        </w:rPr>
        <w:t>states</w:t>
      </w:r>
      <w:r w:rsidRPr="00141293">
        <w:rPr>
          <w:rStyle w:val="StyleUnderline"/>
        </w:rPr>
        <w:t xml:space="preserve"> </w:t>
      </w:r>
      <w:r w:rsidRPr="006B5371">
        <w:rPr>
          <w:rStyle w:val="StyleUnderline"/>
          <w:highlight w:val="green"/>
        </w:rPr>
        <w:t xml:space="preserve">with </w:t>
      </w:r>
      <w:r w:rsidRPr="006B5371">
        <w:rPr>
          <w:rStyle w:val="Emphasis"/>
          <w:highlight w:val="green"/>
        </w:rPr>
        <w:t>weak</w:t>
      </w:r>
      <w:r w:rsidRPr="00067B93">
        <w:rPr>
          <w:rStyle w:val="Emphasis"/>
        </w:rPr>
        <w:t xml:space="preserve"> internal </w:t>
      </w:r>
      <w:r w:rsidRPr="006B5371">
        <w:rPr>
          <w:rStyle w:val="Emphasis"/>
          <w:highlight w:val="green"/>
        </w:rPr>
        <w:t>markets</w:t>
      </w:r>
      <w:r w:rsidRPr="006B5371">
        <w:rPr>
          <w:rStyle w:val="StyleUnderline"/>
          <w:highlight w:val="green"/>
        </w:rPr>
        <w:t xml:space="preserve"> have </w:t>
      </w:r>
      <w:r w:rsidRPr="006B5371">
        <w:rPr>
          <w:rStyle w:val="Emphasis"/>
          <w:highlight w:val="green"/>
        </w:rPr>
        <w:t>little interest</w:t>
      </w:r>
      <w:r w:rsidRPr="00067B93">
        <w:rPr>
          <w:rStyle w:val="StyleUnderline"/>
        </w:rPr>
        <w:t xml:space="preserve"> in the </w:t>
      </w:r>
      <w:r w:rsidRPr="00141293">
        <w:rPr>
          <w:rStyle w:val="StyleUnderline"/>
        </w:rPr>
        <w:t xml:space="preserve">global marketplace; they </w:t>
      </w:r>
      <w:r w:rsidRPr="006B5371">
        <w:rPr>
          <w:rStyle w:val="StyleUnderline"/>
          <w:highlight w:val="green"/>
        </w:rPr>
        <w:t>pursue</w:t>
      </w:r>
      <w:r w:rsidRPr="00141293">
        <w:rPr>
          <w:rStyle w:val="StyleUnderline"/>
        </w:rPr>
        <w:t xml:space="preserve"> wealth </w:t>
      </w:r>
      <w:r w:rsidRPr="00067B93">
        <w:rPr>
          <w:rStyle w:val="Emphasis"/>
        </w:rPr>
        <w:t>not through commerce</w:t>
      </w:r>
      <w:r w:rsidRPr="00141293">
        <w:rPr>
          <w:rStyle w:val="StyleUnderline"/>
        </w:rPr>
        <w:t xml:space="preserve">, but </w:t>
      </w:r>
      <w:r w:rsidRPr="006B5371">
        <w:rPr>
          <w:rStyle w:val="StyleUnderline"/>
          <w:highlight w:val="green"/>
        </w:rPr>
        <w:t xml:space="preserve">through </w:t>
      </w:r>
      <w:r w:rsidRPr="006B5371">
        <w:rPr>
          <w:rStyle w:val="Emphasis"/>
          <w:highlight w:val="green"/>
        </w:rPr>
        <w:t>wars of expansion</w:t>
      </w:r>
      <w:r w:rsidRPr="00141293">
        <w:rPr>
          <w:rStyle w:val="StyleUnderline"/>
        </w:rPr>
        <w:t xml:space="preserve"> and </w:t>
      </w:r>
      <w:r w:rsidRPr="00067B93">
        <w:rPr>
          <w:rStyle w:val="Emphasis"/>
        </w:rPr>
        <w:t>demands for tribute</w:t>
      </w:r>
      <w:r w:rsidRPr="006755E0">
        <w:rPr>
          <w:sz w:val="16"/>
        </w:rPr>
        <w:t xml:space="preserve">. For these states, power equals threat, and therefore they tend to balance against the power of all states. </w:t>
      </w:r>
      <w:r w:rsidRPr="00141293">
        <w:rPr>
          <w:rStyle w:val="StyleUnderline"/>
        </w:rPr>
        <w:t xml:space="preserve">Fearing stronger states, however, minor powers with weak internal markets tend to </w:t>
      </w:r>
      <w:r w:rsidRPr="006B5371">
        <w:rPr>
          <w:rStyle w:val="Emphasis"/>
          <w:highlight w:val="green"/>
        </w:rPr>
        <w:t>constrain</w:t>
      </w:r>
      <w:r w:rsidRPr="00067B93">
        <w:rPr>
          <w:rStyle w:val="Emphasis"/>
        </w:rPr>
        <w:t xml:space="preserve"> their expansionist inclinations</w:t>
      </w:r>
      <w:r w:rsidRPr="00141293">
        <w:rPr>
          <w:rStyle w:val="StyleUnderline"/>
        </w:rPr>
        <w:t xml:space="preserve"> </w:t>
      </w:r>
      <w:r w:rsidRPr="006B5371">
        <w:rPr>
          <w:rStyle w:val="StyleUnderline"/>
          <w:highlight w:val="green"/>
        </w:rPr>
        <w:t>and</w:t>
      </w:r>
      <w:r w:rsidRPr="00141293">
        <w:rPr>
          <w:rStyle w:val="StyleUnderline"/>
        </w:rPr>
        <w:t xml:space="preserve">, for security reasons, </w:t>
      </w:r>
      <w:r w:rsidRPr="006B5371">
        <w:rPr>
          <w:rStyle w:val="Emphasis"/>
          <w:highlight w:val="green"/>
        </w:rPr>
        <w:t>bandwagon</w:t>
      </w:r>
      <w:r w:rsidRPr="006B5371">
        <w:rPr>
          <w:rStyle w:val="StyleUnderline"/>
          <w:highlight w:val="green"/>
        </w:rPr>
        <w:t xml:space="preserve"> with</w:t>
      </w:r>
      <w:r w:rsidRPr="00141293">
        <w:rPr>
          <w:rStyle w:val="StyleUnderline"/>
        </w:rPr>
        <w:t xml:space="preserve"> the </w:t>
      </w:r>
      <w:r w:rsidRPr="00067B93">
        <w:rPr>
          <w:rStyle w:val="Emphasis"/>
        </w:rPr>
        <w:t xml:space="preserve">relatively </w:t>
      </w:r>
      <w:r w:rsidRPr="006B5371">
        <w:rPr>
          <w:rStyle w:val="Emphasis"/>
          <w:highlight w:val="green"/>
        </w:rPr>
        <w:t>benign</w:t>
      </w:r>
      <w:r w:rsidRPr="00067B93">
        <w:rPr>
          <w:rStyle w:val="Emphasis"/>
        </w:rPr>
        <w:t xml:space="preserve"> market-oriented </w:t>
      </w:r>
      <w:r w:rsidRPr="006B5371">
        <w:rPr>
          <w:rStyle w:val="Emphasis"/>
          <w:highlight w:val="green"/>
        </w:rPr>
        <w:t>powers</w:t>
      </w:r>
      <w:r w:rsidRPr="006755E0">
        <w:rPr>
          <w:sz w:val="16"/>
        </w:rPr>
        <w:t>.</w:t>
      </w:r>
    </w:p>
    <w:p w14:paraId="17F6A31E" w14:textId="77777777" w:rsidR="007D2DE2" w:rsidRPr="004D5D05" w:rsidRDefault="007D2DE2" w:rsidP="007D2DE2">
      <w:pPr>
        <w:rPr>
          <w:u w:val="single"/>
        </w:rPr>
      </w:pPr>
      <w:r w:rsidRPr="006755E0">
        <w:rPr>
          <w:sz w:val="16"/>
        </w:rPr>
        <w:t xml:space="preserve">I argue that </w:t>
      </w:r>
      <w:r w:rsidRPr="00141293">
        <w:rPr>
          <w:rStyle w:val="StyleUnderline"/>
        </w:rPr>
        <w:t xml:space="preserve">this </w:t>
      </w:r>
      <w:r w:rsidRPr="006B5371">
        <w:rPr>
          <w:rStyle w:val="StyleUnderline"/>
          <w:highlight w:val="green"/>
        </w:rPr>
        <w:t>liberal</w:t>
      </w:r>
      <w:r w:rsidRPr="00141293">
        <w:rPr>
          <w:rStyle w:val="StyleUnderline"/>
        </w:rPr>
        <w:t xml:space="preserve"> global </w:t>
      </w:r>
      <w:r w:rsidRPr="006B5371">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6B5371">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6B5371">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6B5371">
        <w:rPr>
          <w:rStyle w:val="Emphasis"/>
          <w:highlight w:val="green"/>
        </w:rPr>
        <w:t>challenges</w:t>
      </w:r>
      <w:r w:rsidRPr="00C67E44">
        <w:rPr>
          <w:rStyle w:val="Emphasis"/>
        </w:rPr>
        <w:t xml:space="preserve"> the </w:t>
      </w:r>
      <w:r w:rsidRPr="006B5371">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6B5371">
        <w:rPr>
          <w:rStyle w:val="StyleUnderline"/>
          <w:highlight w:val="green"/>
        </w:rPr>
        <w:t>Hegemony</w:t>
      </w:r>
      <w:r w:rsidRPr="006D3327">
        <w:rPr>
          <w:rStyle w:val="StyleUnderline"/>
        </w:rPr>
        <w:t xml:space="preserve"> can exist </w:t>
      </w:r>
      <w:r w:rsidRPr="00C67E44">
        <w:rPr>
          <w:rStyle w:val="Emphasis"/>
        </w:rPr>
        <w:t>only among market-oriented powers</w:t>
      </w:r>
      <w:r w:rsidRPr="006D3327">
        <w:rPr>
          <w:rStyle w:val="StyleUnderline"/>
        </w:rPr>
        <w:t xml:space="preserve">, because only they care about global order. Yet, there can be </w:t>
      </w:r>
      <w:r w:rsidRPr="006B5371">
        <w:rPr>
          <w:rStyle w:val="Emphasis"/>
          <w:highlight w:val="green"/>
        </w:rPr>
        <w:t>no competition</w:t>
      </w:r>
      <w:r w:rsidRPr="00C67E44">
        <w:rPr>
          <w:rStyle w:val="Emphasis"/>
        </w:rPr>
        <w:t xml:space="preserve"> for leadership</w:t>
      </w:r>
      <w:r w:rsidRPr="006D3327">
        <w:rPr>
          <w:rStyle w:val="StyleUnderline"/>
        </w:rPr>
        <w:t xml:space="preserve"> among market </w:t>
      </w:r>
      <w:proofErr w:type="gramStart"/>
      <w:r w:rsidRPr="006D3327">
        <w:rPr>
          <w:rStyle w:val="StyleUnderline"/>
        </w:rPr>
        <w:t xml:space="preserve">powers, </w:t>
      </w:r>
      <w:r w:rsidRPr="006B5371">
        <w:rPr>
          <w:rStyle w:val="StyleUnderline"/>
          <w:highlight w:val="green"/>
        </w:rPr>
        <w:t>because</w:t>
      </w:r>
      <w:proofErr w:type="gramEnd"/>
      <w:r w:rsidRPr="006B5371">
        <w:rPr>
          <w:rStyle w:val="StyleUnderline"/>
          <w:highlight w:val="green"/>
        </w:rPr>
        <w:t xml:space="preserve"> they</w:t>
      </w:r>
      <w:r w:rsidRPr="006D3327">
        <w:rPr>
          <w:rStyle w:val="StyleUnderline"/>
        </w:rPr>
        <w:t xml:space="preserve"> </w:t>
      </w:r>
      <w:r w:rsidRPr="00C67E44">
        <w:rPr>
          <w:rStyle w:val="Emphasis"/>
        </w:rPr>
        <w:t xml:space="preserve">always </w:t>
      </w:r>
      <w:r w:rsidRPr="006B5371">
        <w:rPr>
          <w:rStyle w:val="Emphasis"/>
          <w:highlight w:val="green"/>
        </w:rPr>
        <w:t>agree</w:t>
      </w:r>
      <w:r w:rsidRPr="006D3327">
        <w:rPr>
          <w:rStyle w:val="StyleUnderline"/>
        </w:rPr>
        <w:t xml:space="preserve"> with the goal of their strongest member</w:t>
      </w:r>
      <w:r w:rsidRPr="006755E0">
        <w:rPr>
          <w:sz w:val="16"/>
        </w:rPr>
        <w:t xml:space="preserve"> (currently the United States) </w:t>
      </w:r>
      <w:r w:rsidRPr="006B5371">
        <w:rPr>
          <w:rStyle w:val="StyleUnderline"/>
          <w:highlight w:val="green"/>
        </w:rPr>
        <w:t xml:space="preserve">to </w:t>
      </w:r>
      <w:r w:rsidRPr="006B5371">
        <w:rPr>
          <w:rStyle w:val="Emphasis"/>
          <w:highlight w:val="green"/>
        </w:rPr>
        <w:t>preserve</w:t>
      </w:r>
      <w:r w:rsidRPr="006B5371">
        <w:rPr>
          <w:rStyle w:val="StyleUnderline"/>
          <w:highlight w:val="green"/>
        </w:rPr>
        <w:t xml:space="preserve"> and </w:t>
      </w:r>
      <w:r w:rsidRPr="006B5371">
        <w:rPr>
          <w:rStyle w:val="Emphasis"/>
          <w:highlight w:val="green"/>
        </w:rPr>
        <w:t>protect</w:t>
      </w:r>
      <w:r w:rsidRPr="00C67E44">
        <w:rPr>
          <w:rStyle w:val="Emphasis"/>
        </w:rPr>
        <w:t xml:space="preserve"> the global </w:t>
      </w:r>
      <w:r w:rsidRPr="006B5371">
        <w:rPr>
          <w:rStyle w:val="Emphasis"/>
          <w:highlight w:val="green"/>
        </w:rPr>
        <w:t>order</w:t>
      </w:r>
      <w:r w:rsidRPr="006D3327">
        <w:rPr>
          <w:rStyle w:val="StyleUnderline"/>
        </w:rPr>
        <w:t xml:space="preserve"> based on the principle of self-determination. If another commercial power, such as a rising China, were to </w:t>
      </w:r>
      <w:r w:rsidRPr="00C67E44">
        <w:rPr>
          <w:rStyle w:val="Emphasis"/>
        </w:rPr>
        <w:t>overtake the United States</w:t>
      </w:r>
      <w:r w:rsidRPr="006D3327">
        <w:rPr>
          <w:rStyle w:val="StyleUnderline"/>
        </w:rPr>
        <w:t xml:space="preserve">, the world would take </w:t>
      </w:r>
      <w:r w:rsidRPr="00C67E44">
        <w:rPr>
          <w:rStyle w:val="Emphasis"/>
        </w:rPr>
        <w:t>little notice</w:t>
      </w:r>
      <w:r w:rsidRPr="006D3327">
        <w:rPr>
          <w:rStyle w:val="StyleUnderline"/>
        </w:rPr>
        <w:t xml:space="preserve">, because the new leading power would </w:t>
      </w:r>
      <w:r w:rsidRPr="00C67E44">
        <w:rPr>
          <w:rStyle w:val="Emphasis"/>
        </w:rPr>
        <w:t>largely agree</w:t>
      </w:r>
      <w:r w:rsidRPr="006D3327">
        <w:rPr>
          <w:rStyle w:val="StyleUnderline"/>
        </w:rPr>
        <w:t xml:space="preserve"> with the global rules promoted and enforced by its predecessor</w:t>
      </w:r>
      <w:r w:rsidRPr="006755E0">
        <w:rPr>
          <w:sz w:val="16"/>
        </w:rPr>
        <w:t>. Vladimir Putin's Russia, on the other hand, seeks to create chaos around the world. Most other powers, having market-oriented economies, continue to abide by the hegemony of the United States despite its relative economic decline since the end of World War II.6</w:t>
      </w:r>
    </w:p>
    <w:p w14:paraId="6BDC6EEB" w14:textId="77777777" w:rsidR="007D2DE2" w:rsidRPr="006755E0" w:rsidRDefault="007D2DE2" w:rsidP="007D2DE2">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6B5371">
        <w:rPr>
          <w:rStyle w:val="StyleUnderline"/>
          <w:highlight w:val="green"/>
        </w:rPr>
        <w:t xml:space="preserve">states with </w:t>
      </w:r>
      <w:r w:rsidRPr="006B5371">
        <w:rPr>
          <w:rStyle w:val="Emphasis"/>
          <w:highlight w:val="green"/>
        </w:rPr>
        <w:t>robust</w:t>
      </w:r>
      <w:r w:rsidRPr="00C67E44">
        <w:rPr>
          <w:rStyle w:val="Emphasis"/>
        </w:rPr>
        <w:t xml:space="preserve"> internal </w:t>
      </w:r>
      <w:r w:rsidRPr="006B5371">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6B5371">
        <w:rPr>
          <w:rStyle w:val="StyleUnderline"/>
          <w:highlight w:val="green"/>
        </w:rPr>
        <w:t>align</w:t>
      </w:r>
      <w:r w:rsidRPr="006D3327">
        <w:rPr>
          <w:rStyle w:val="StyleUnderline"/>
        </w:rPr>
        <w:t xml:space="preserve"> with the market leader </w:t>
      </w:r>
      <w:r w:rsidRPr="006B5371">
        <w:rPr>
          <w:rStyle w:val="Emphasis"/>
          <w:highlight w:val="green"/>
        </w:rPr>
        <w:t>regardless of</w:t>
      </w:r>
      <w:r w:rsidRPr="00C67E44">
        <w:rPr>
          <w:rStyle w:val="Emphasis"/>
        </w:rPr>
        <w:t xml:space="preserve"> their power </w:t>
      </w:r>
      <w:r w:rsidRPr="006B5371">
        <w:rPr>
          <w:rStyle w:val="Emphasis"/>
          <w:highlight w:val="green"/>
        </w:rPr>
        <w:t>status</w:t>
      </w:r>
      <w:r w:rsidRPr="006B5371">
        <w:rPr>
          <w:rStyle w:val="StyleUnderline"/>
          <w:highlight w:val="green"/>
        </w:rPr>
        <w:t xml:space="preserve"> or </w:t>
      </w:r>
      <w:r w:rsidRPr="006B5371">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lower 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6B61E463" w14:textId="1EA9C529" w:rsidR="007D2DE2" w:rsidRPr="00CA5293" w:rsidRDefault="007D2DE2" w:rsidP="00CA5293">
      <w:pPr>
        <w:rPr>
          <w:rStyle w:val="StyleUnderline"/>
          <w:rFonts w:asciiTheme="majorHAnsi" w:hAnsiTheme="majorHAnsi" w:cstheme="majorHAnsi"/>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6B5371">
        <w:rPr>
          <w:rStyle w:val="StyleUnderline"/>
          <w:highlight w:val="green"/>
        </w:rPr>
        <w:t>Trade</w:t>
      </w:r>
      <w:r w:rsidRPr="006D3327">
        <w:rPr>
          <w:rStyle w:val="StyleUnderline"/>
        </w:rPr>
        <w:t xml:space="preserve"> interdependence </w:t>
      </w:r>
      <w:r w:rsidRPr="006B5371">
        <w:rPr>
          <w:rStyle w:val="StyleUnderline"/>
          <w:highlight w:val="green"/>
        </w:rPr>
        <w:t xml:space="preserve">is </w:t>
      </w:r>
      <w:r w:rsidRPr="006B5371">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6B5371">
        <w:rPr>
          <w:rStyle w:val="StyleUnderline"/>
          <w:highlight w:val="green"/>
        </w:rPr>
        <w:t xml:space="preserve">interests </w:t>
      </w:r>
      <w:r w:rsidRPr="006B5371">
        <w:rPr>
          <w:rStyle w:val="Emphasis"/>
          <w:highlight w:val="green"/>
        </w:rPr>
        <w:t>determined</w:t>
      </w:r>
      <w:r w:rsidRPr="00C67E44">
        <w:rPr>
          <w:rStyle w:val="Emphasis"/>
        </w:rPr>
        <w:t xml:space="preserve"> entirely </w:t>
      </w:r>
      <w:r w:rsidRPr="006B5371">
        <w:rPr>
          <w:rStyle w:val="Emphasis"/>
          <w:highlight w:val="green"/>
        </w:rPr>
        <w:t>by internal factors</w:t>
      </w:r>
      <w:r w:rsidRPr="006755E0">
        <w:rPr>
          <w:sz w:val="16"/>
        </w:rPr>
        <w:t>.11</w:t>
      </w:r>
    </w:p>
    <w:p w14:paraId="2C2817CA" w14:textId="77777777" w:rsidR="00CA5293" w:rsidRPr="00CA5293" w:rsidRDefault="00CA5293" w:rsidP="00CA5293">
      <w:pPr>
        <w:pStyle w:val="Heading4"/>
        <w:rPr>
          <w:rFonts w:asciiTheme="majorHAnsi" w:hAnsiTheme="majorHAnsi" w:cstheme="majorHAnsi"/>
        </w:rPr>
      </w:pPr>
      <w:r w:rsidRPr="00CA5293">
        <w:rPr>
          <w:rFonts w:asciiTheme="majorHAnsi" w:hAnsiTheme="majorHAnsi" w:cstheme="majorHAnsi"/>
        </w:rPr>
        <w:t>Cap solves---</w:t>
      </w:r>
    </w:p>
    <w:p w14:paraId="78538736" w14:textId="77777777" w:rsidR="00CA5293" w:rsidRPr="00CA5293" w:rsidRDefault="00CA5293" w:rsidP="00CA5293">
      <w:pPr>
        <w:pStyle w:val="Heading4"/>
        <w:rPr>
          <w:rFonts w:asciiTheme="majorHAnsi" w:hAnsiTheme="majorHAnsi" w:cstheme="majorHAnsi"/>
        </w:rPr>
      </w:pPr>
      <w:r w:rsidRPr="00CA5293">
        <w:rPr>
          <w:rFonts w:asciiTheme="majorHAnsi" w:hAnsiTheme="majorHAnsi" w:cstheme="majorHAnsi"/>
        </w:rPr>
        <w:t>2---Inequality and Poverty.</w:t>
      </w:r>
    </w:p>
    <w:p w14:paraId="3777242B" w14:textId="77777777" w:rsidR="00CA5293" w:rsidRPr="00CA5293" w:rsidRDefault="00CA5293" w:rsidP="00CA5293">
      <w:pPr>
        <w:rPr>
          <w:rFonts w:asciiTheme="majorHAnsi" w:hAnsiTheme="majorHAnsi" w:cstheme="majorHAnsi"/>
        </w:rPr>
      </w:pPr>
      <w:r w:rsidRPr="00CA5293">
        <w:rPr>
          <w:rStyle w:val="Style13ptBold"/>
          <w:rFonts w:asciiTheme="majorHAnsi" w:hAnsiTheme="majorHAnsi" w:cstheme="majorHAnsi"/>
        </w:rPr>
        <w:t xml:space="preserve">Teixeira and </w:t>
      </w:r>
      <w:proofErr w:type="spellStart"/>
      <w:r w:rsidRPr="00CA5293">
        <w:rPr>
          <w:rStyle w:val="Style13ptBold"/>
          <w:rFonts w:asciiTheme="majorHAnsi" w:hAnsiTheme="majorHAnsi" w:cstheme="majorHAnsi"/>
        </w:rPr>
        <w:t>Judis</w:t>
      </w:r>
      <w:proofErr w:type="spellEnd"/>
      <w:r w:rsidRPr="00CA5293">
        <w:rPr>
          <w:rStyle w:val="Style13ptBold"/>
          <w:rFonts w:asciiTheme="majorHAnsi" w:hAnsiTheme="majorHAnsi" w:cstheme="majorHAnsi"/>
        </w:rPr>
        <w:t xml:space="preserve"> 17</w:t>
      </w:r>
      <w:r w:rsidRPr="00CA5293">
        <w:rPr>
          <w:rFonts w:asciiTheme="majorHAnsi" w:hAnsiTheme="majorHAnsi" w:cstheme="majorHAnsi"/>
        </w:rPr>
        <w:t>—senior fellow at both The Century Foundation and American Progress AND editor-at-large at Talking Points Memo, former senior writer at The National Journal and a former senior editor at The New Republic (</w:t>
      </w:r>
      <w:proofErr w:type="spellStart"/>
      <w:r w:rsidRPr="00CA5293">
        <w:rPr>
          <w:rFonts w:asciiTheme="majorHAnsi" w:hAnsiTheme="majorHAnsi" w:cstheme="majorHAnsi"/>
        </w:rPr>
        <w:t>Ruy</w:t>
      </w:r>
      <w:proofErr w:type="spellEnd"/>
      <w:r w:rsidRPr="00CA5293">
        <w:rPr>
          <w:rFonts w:asciiTheme="majorHAnsi" w:hAnsiTheme="majorHAnsi" w:cstheme="majorHAnsi"/>
        </w:rPr>
        <w:t xml:space="preserve"> and John, “Why The Left Will (Eventually) Triumph: An Interview With </w:t>
      </w:r>
      <w:proofErr w:type="spellStart"/>
      <w:r w:rsidRPr="00CA5293">
        <w:rPr>
          <w:rFonts w:asciiTheme="majorHAnsi" w:hAnsiTheme="majorHAnsi" w:cstheme="majorHAnsi"/>
        </w:rPr>
        <w:t>Ruy</w:t>
      </w:r>
      <w:proofErr w:type="spellEnd"/>
      <w:r w:rsidRPr="00CA5293">
        <w:rPr>
          <w:rFonts w:asciiTheme="majorHAnsi" w:hAnsiTheme="majorHAnsi" w:cstheme="majorHAnsi"/>
        </w:rPr>
        <w:t xml:space="preserve"> Teixeira,” </w:t>
      </w:r>
      <w:hyperlink r:id="rId41" w:history="1">
        <w:r w:rsidRPr="00CA5293">
          <w:rPr>
            <w:rFonts w:asciiTheme="majorHAnsi" w:hAnsiTheme="majorHAnsi" w:cstheme="majorHAnsi"/>
          </w:rPr>
          <w:t>http://talkingpointsmemo.com/cafe/why-left-will-eventually-win-ruy-teixeira</w:t>
        </w:r>
      </w:hyperlink>
      <w:r w:rsidRPr="00CA5293">
        <w:rPr>
          <w:rFonts w:asciiTheme="majorHAnsi" w:hAnsiTheme="majorHAnsi" w:cstheme="majorHAnsi"/>
        </w:rPr>
        <w:t xml:space="preserve">, </w:t>
      </w:r>
      <w:proofErr w:type="spellStart"/>
      <w:r w:rsidRPr="00CA5293">
        <w:rPr>
          <w:rFonts w:asciiTheme="majorHAnsi" w:hAnsiTheme="majorHAnsi" w:cstheme="majorHAnsi"/>
        </w:rPr>
        <w:t>dml</w:t>
      </w:r>
      <w:proofErr w:type="spellEnd"/>
      <w:r w:rsidRPr="00CA5293">
        <w:rPr>
          <w:rFonts w:asciiTheme="majorHAnsi" w:hAnsiTheme="majorHAnsi" w:cstheme="majorHAnsi"/>
        </w:rPr>
        <w:t>)</w:t>
      </w:r>
    </w:p>
    <w:p w14:paraId="70B361B5" w14:textId="77777777" w:rsidR="00CA5293" w:rsidRPr="00CA5293" w:rsidRDefault="00CA5293" w:rsidP="00CA5293">
      <w:pPr>
        <w:rPr>
          <w:rFonts w:asciiTheme="majorHAnsi" w:hAnsiTheme="majorHAnsi" w:cstheme="majorHAnsi"/>
          <w:sz w:val="16"/>
        </w:rPr>
      </w:pP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w:t>
      </w:r>
      <w:proofErr w:type="gramStart"/>
      <w:r w:rsidRPr="00CA5293">
        <w:rPr>
          <w:rFonts w:asciiTheme="majorHAnsi" w:hAnsiTheme="majorHAnsi" w:cstheme="majorHAnsi"/>
          <w:sz w:val="16"/>
        </w:rPr>
        <w:t>actually work</w:t>
      </w:r>
      <w:proofErr w:type="gramEnd"/>
      <w:r w:rsidRPr="00CA5293">
        <w:rPr>
          <w:rFonts w:asciiTheme="majorHAnsi" w:hAnsiTheme="majorHAnsi" w:cstheme="majorHAnsi"/>
          <w:sz w:val="16"/>
        </w:rPr>
        <w:t xml:space="preserve">. When I was a socialist, </w:t>
      </w:r>
      <w:r w:rsidRPr="00CA5293">
        <w:rPr>
          <w:rFonts w:asciiTheme="majorHAnsi" w:hAnsiTheme="majorHAnsi" w:cstheme="majorHAnsi"/>
          <w:u w:val="single"/>
        </w:rPr>
        <w:t xml:space="preserve">I </w:t>
      </w:r>
      <w:r w:rsidRPr="00CA5293">
        <w:rPr>
          <w:rFonts w:asciiTheme="majorHAnsi" w:hAnsiTheme="majorHAnsi" w:cstheme="majorHAnsi"/>
          <w:b/>
          <w:iCs/>
          <w:u w:val="single"/>
          <w:bdr w:val="single" w:sz="8" w:space="0" w:color="auto"/>
        </w:rPr>
        <w:t>didn’t think very carefully</w:t>
      </w:r>
      <w:r w:rsidRPr="00CA5293">
        <w:rPr>
          <w:rFonts w:asciiTheme="majorHAnsi" w:hAnsiTheme="majorHAnsi" w:cstheme="majorHAnsi"/>
          <w:u w:val="single"/>
        </w:rPr>
        <w:t xml:space="preserve"> and </w:t>
      </w:r>
      <w:r w:rsidRPr="00CA5293">
        <w:rPr>
          <w:rFonts w:asciiTheme="majorHAnsi" w:hAnsiTheme="majorHAnsi" w:cstheme="majorHAnsi"/>
          <w:b/>
          <w:iCs/>
          <w:u w:val="single"/>
          <w:bdr w:val="single" w:sz="8" w:space="0" w:color="auto"/>
        </w:rPr>
        <w:t>long</w:t>
      </w:r>
      <w:r w:rsidRPr="00CA5293">
        <w:rPr>
          <w:rFonts w:asciiTheme="majorHAnsi" w:hAnsiTheme="majorHAnsi" w:cstheme="majorHAnsi"/>
          <w:u w:val="single"/>
        </w:rPr>
        <w:t xml:space="preserve"> about what </w:t>
      </w:r>
      <w:proofErr w:type="gramStart"/>
      <w:r w:rsidRPr="00CA5293">
        <w:rPr>
          <w:rFonts w:asciiTheme="majorHAnsi" w:hAnsiTheme="majorHAnsi" w:cstheme="majorHAnsi"/>
          <w:b/>
          <w:iCs/>
          <w:u w:val="single"/>
          <w:bdr w:val="single" w:sz="8" w:space="0" w:color="auto"/>
        </w:rPr>
        <w:t>actually</w:t>
      </w:r>
      <w:r w:rsidRPr="00CA5293">
        <w:rPr>
          <w:rFonts w:asciiTheme="majorHAnsi" w:hAnsiTheme="majorHAnsi" w:cstheme="majorHAnsi"/>
          <w:u w:val="single"/>
        </w:rPr>
        <w:t xml:space="preserve"> a</w:t>
      </w:r>
      <w:proofErr w:type="gramEnd"/>
      <w:r w:rsidRPr="00CA5293">
        <w:rPr>
          <w:rFonts w:asciiTheme="majorHAnsi" w:hAnsiTheme="majorHAnsi" w:cstheme="majorHAnsi"/>
          <w:u w:val="single"/>
        </w:rPr>
        <w:t xml:space="preserve"> socialist economy would look like. I had this </w:t>
      </w:r>
      <w:r w:rsidRPr="00CA5293">
        <w:rPr>
          <w:rFonts w:asciiTheme="majorHAnsi" w:hAnsiTheme="majorHAnsi" w:cstheme="majorHAnsi"/>
          <w:b/>
          <w:iCs/>
          <w:u w:val="single"/>
          <w:bdr w:val="single" w:sz="8" w:space="0" w:color="auto"/>
        </w:rPr>
        <w:t>general idea</w:t>
      </w:r>
      <w:r w:rsidRPr="00CA5293">
        <w:rPr>
          <w:rFonts w:asciiTheme="majorHAnsi" w:hAnsiTheme="majorHAnsi" w:cstheme="majorHAnsi"/>
          <w:u w:val="single"/>
        </w:rPr>
        <w:t xml:space="preserve"> that the capitalist system was </w:t>
      </w:r>
      <w:r w:rsidRPr="00CA5293">
        <w:rPr>
          <w:rFonts w:asciiTheme="majorHAnsi" w:hAnsiTheme="majorHAnsi" w:cstheme="majorHAnsi"/>
          <w:b/>
          <w:iCs/>
          <w:u w:val="single"/>
          <w:bdr w:val="single" w:sz="8" w:space="0" w:color="auto"/>
        </w:rPr>
        <w:t>inefficient</w:t>
      </w:r>
      <w:r w:rsidRPr="00CA5293">
        <w:rPr>
          <w:rFonts w:asciiTheme="majorHAnsi" w:hAnsiTheme="majorHAnsi" w:cstheme="majorHAnsi"/>
          <w:u w:val="single"/>
        </w:rPr>
        <w:t xml:space="preserve"> and </w:t>
      </w:r>
      <w:r w:rsidRPr="00CA5293">
        <w:rPr>
          <w:rFonts w:asciiTheme="majorHAnsi" w:hAnsiTheme="majorHAnsi" w:cstheme="majorHAnsi"/>
          <w:b/>
          <w:iCs/>
          <w:u w:val="single"/>
          <w:bdr w:val="single" w:sz="8" w:space="0" w:color="auto"/>
        </w:rPr>
        <w:t>prone to crisis</w:t>
      </w:r>
      <w:r w:rsidRPr="00CA5293">
        <w:rPr>
          <w:rFonts w:asciiTheme="majorHAnsi" w:hAnsiTheme="majorHAnsi" w:cstheme="majorHAnsi"/>
          <w:u w:val="single"/>
        </w:rPr>
        <w:t xml:space="preserve"> and that one should </w:t>
      </w:r>
      <w:r w:rsidRPr="00CA5293">
        <w:rPr>
          <w:rFonts w:asciiTheme="majorHAnsi" w:hAnsiTheme="majorHAnsi" w:cstheme="majorHAnsi"/>
          <w:b/>
          <w:iCs/>
          <w:u w:val="single"/>
          <w:bdr w:val="single" w:sz="8" w:space="0" w:color="auto"/>
        </w:rPr>
        <w:t>somehow tamp down the profit motive</w:t>
      </w:r>
      <w:r w:rsidRPr="00CA5293">
        <w:rPr>
          <w:rFonts w:asciiTheme="majorHAnsi" w:hAnsiTheme="majorHAnsi" w:cstheme="majorHAnsi"/>
          <w:u w:val="single"/>
        </w:rPr>
        <w:t xml:space="preserve"> and limit the freedom of action of capitalists. But </w:t>
      </w:r>
      <w:r w:rsidRPr="00CA5293">
        <w:rPr>
          <w:rFonts w:asciiTheme="majorHAnsi" w:hAnsiTheme="majorHAnsi" w:cstheme="majorHAnsi"/>
          <w:b/>
          <w:iCs/>
          <w:u w:val="single"/>
          <w:bdr w:val="single" w:sz="8" w:space="0" w:color="auto"/>
        </w:rPr>
        <w:t>the more I thought</w:t>
      </w:r>
      <w:r w:rsidRPr="00CA5293">
        <w:rPr>
          <w:rFonts w:asciiTheme="majorHAnsi" w:hAnsiTheme="majorHAnsi" w:cstheme="majorHAnsi"/>
          <w:u w:val="single"/>
        </w:rPr>
        <w:t xml:space="preserve"> about how economies worked, it was </w:t>
      </w:r>
      <w:r w:rsidRPr="00CA5293">
        <w:rPr>
          <w:rFonts w:asciiTheme="majorHAnsi" w:hAnsiTheme="majorHAnsi" w:cstheme="majorHAnsi"/>
          <w:b/>
          <w:iCs/>
          <w:u w:val="single"/>
          <w:bdr w:val="single" w:sz="8" w:space="0" w:color="auto"/>
        </w:rPr>
        <w:t>hard to gainsay</w:t>
      </w:r>
      <w:r w:rsidRPr="00CA5293">
        <w:rPr>
          <w:rFonts w:asciiTheme="majorHAnsi" w:hAnsiTheme="majorHAnsi" w:cstheme="majorHAnsi"/>
          <w:u w:val="single"/>
        </w:rPr>
        <w:t xml:space="preserve"> that the market was </w:t>
      </w:r>
      <w:proofErr w:type="gramStart"/>
      <w:r w:rsidRPr="00CA5293">
        <w:rPr>
          <w:rFonts w:asciiTheme="majorHAnsi" w:hAnsiTheme="majorHAnsi" w:cstheme="majorHAnsi"/>
          <w:b/>
          <w:iCs/>
          <w:u w:val="single"/>
          <w:bdr w:val="single" w:sz="8" w:space="0" w:color="auto"/>
        </w:rPr>
        <w:t>absolutely essential</w:t>
      </w:r>
      <w:proofErr w:type="gramEnd"/>
      <w:r w:rsidRPr="00CA5293">
        <w:rPr>
          <w:rFonts w:asciiTheme="majorHAnsi" w:hAnsiTheme="majorHAnsi" w:cstheme="majorHAnsi"/>
          <w:u w:val="single"/>
        </w:rPr>
        <w:t xml:space="preserve"> for the efficient delivery of goods and services.</w:t>
      </w:r>
      <w:r w:rsidRPr="00CA5293">
        <w:rPr>
          <w:rFonts w:asciiTheme="majorHAnsi" w:hAnsiTheme="majorHAnsi" w:cstheme="majorHAnsi"/>
          <w:sz w:val="16"/>
        </w:rPr>
        <w:t xml:space="preserve"> And the more I read, the more I realized my viewpoint was closer to social democrats than to socialists. </w:t>
      </w:r>
      <w:r w:rsidRPr="00CA5293">
        <w:rPr>
          <w:rFonts w:asciiTheme="majorHAnsi" w:hAnsiTheme="majorHAnsi" w:cstheme="majorHAnsi"/>
          <w:highlight w:val="green"/>
          <w:u w:val="single"/>
        </w:rPr>
        <w:t>Capitalism</w:t>
      </w:r>
      <w:r w:rsidRPr="00CA5293">
        <w:rPr>
          <w:rFonts w:asciiTheme="majorHAnsi" w:hAnsiTheme="majorHAnsi" w:cstheme="majorHAnsi"/>
          <w:u w:val="single"/>
        </w:rPr>
        <w:t xml:space="preserve"> needs to be </w:t>
      </w:r>
      <w:r w:rsidRPr="00CA5293">
        <w:rPr>
          <w:rFonts w:asciiTheme="majorHAnsi" w:hAnsiTheme="majorHAnsi" w:cstheme="majorHAnsi"/>
          <w:b/>
          <w:iCs/>
          <w:u w:val="single"/>
          <w:bdr w:val="single" w:sz="8" w:space="0" w:color="auto"/>
        </w:rPr>
        <w:t>regulated</w:t>
      </w:r>
      <w:r w:rsidRPr="00CA5293">
        <w:rPr>
          <w:rFonts w:asciiTheme="majorHAnsi" w:hAnsiTheme="majorHAnsi" w:cstheme="majorHAnsi"/>
          <w:u w:val="single"/>
        </w:rPr>
        <w:t xml:space="preserve">, it needs to be </w:t>
      </w:r>
      <w:r w:rsidRPr="00CA5293">
        <w:rPr>
          <w:rFonts w:asciiTheme="majorHAnsi" w:hAnsiTheme="majorHAnsi" w:cstheme="majorHAnsi"/>
          <w:b/>
          <w:iCs/>
          <w:highlight w:val="green"/>
          <w:u w:val="single"/>
          <w:bdr w:val="single" w:sz="8" w:space="0" w:color="auto"/>
        </w:rPr>
        <w:t>pointed in the right direction</w:t>
      </w:r>
      <w:r w:rsidRPr="00CA5293">
        <w:rPr>
          <w:rFonts w:asciiTheme="majorHAnsi" w:hAnsiTheme="majorHAnsi" w:cstheme="majorHAnsi"/>
          <w:u w:val="single"/>
        </w:rPr>
        <w:t xml:space="preserve">, you </w:t>
      </w:r>
      <w:r w:rsidRPr="00CA5293">
        <w:rPr>
          <w:rFonts w:asciiTheme="majorHAnsi" w:hAnsiTheme="majorHAnsi" w:cstheme="majorHAnsi"/>
          <w:b/>
          <w:iCs/>
          <w:u w:val="single"/>
          <w:bdr w:val="single" w:sz="8" w:space="0" w:color="auto"/>
        </w:rPr>
        <w:t>need to have a big safety net</w:t>
      </w:r>
      <w:r w:rsidRPr="00CA5293">
        <w:rPr>
          <w:rFonts w:asciiTheme="majorHAnsi" w:hAnsiTheme="majorHAnsi" w:cstheme="majorHAnsi"/>
          <w:u w:val="single"/>
        </w:rPr>
        <w:t xml:space="preserve">, </w:t>
      </w:r>
      <w:r w:rsidRPr="00CA5293">
        <w:rPr>
          <w:rFonts w:asciiTheme="majorHAnsi" w:hAnsiTheme="majorHAnsi" w:cstheme="majorHAnsi"/>
          <w:highlight w:val="green"/>
          <w:u w:val="single"/>
        </w:rPr>
        <w:t xml:space="preserve">but you </w:t>
      </w:r>
      <w:r w:rsidRPr="00CA5293">
        <w:rPr>
          <w:rFonts w:asciiTheme="majorHAnsi" w:hAnsiTheme="majorHAnsi" w:cstheme="majorHAnsi"/>
          <w:b/>
          <w:iCs/>
          <w:highlight w:val="green"/>
          <w:u w:val="single"/>
          <w:bdr w:val="single" w:sz="8" w:space="0" w:color="auto"/>
        </w:rPr>
        <w:t>can’t replace it</w:t>
      </w:r>
      <w:r w:rsidRPr="00CA5293">
        <w:rPr>
          <w:rFonts w:asciiTheme="majorHAnsi" w:hAnsiTheme="majorHAnsi" w:cstheme="majorHAnsi"/>
          <w:sz w:val="16"/>
        </w:rPr>
        <w:t xml:space="preserve">.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Was there something that happened, a book you read, that changed your mind? Teixeira: I would say it was an obscure book by Alec </w:t>
      </w:r>
      <w:proofErr w:type="spellStart"/>
      <w:r w:rsidRPr="00CA5293">
        <w:rPr>
          <w:rFonts w:asciiTheme="majorHAnsi" w:hAnsiTheme="majorHAnsi" w:cstheme="majorHAnsi"/>
          <w:sz w:val="16"/>
        </w:rPr>
        <w:t>Nove</w:t>
      </w:r>
      <w:proofErr w:type="spellEnd"/>
      <w:r w:rsidRPr="00CA5293">
        <w:rPr>
          <w:rFonts w:asciiTheme="majorHAnsi" w:hAnsiTheme="majorHAnsi" w:cstheme="majorHAnsi"/>
          <w:sz w:val="16"/>
        </w:rPr>
        <w:t xml:space="preserve"> called “The Economics of Feasible Socialism.”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That’s amazing. I was deeply influenced by the same book. Teixeira: </w:t>
      </w:r>
      <w:proofErr w:type="spellStart"/>
      <w:r w:rsidRPr="00CA5293">
        <w:rPr>
          <w:rFonts w:asciiTheme="majorHAnsi" w:hAnsiTheme="majorHAnsi" w:cstheme="majorHAnsi"/>
          <w:sz w:val="16"/>
        </w:rPr>
        <w:t>Nove</w:t>
      </w:r>
      <w:proofErr w:type="spellEnd"/>
      <w:r w:rsidRPr="00CA5293">
        <w:rPr>
          <w:rFonts w:asciiTheme="majorHAnsi" w:hAnsiTheme="majorHAnsi" w:cstheme="majorHAnsi"/>
          <w:sz w:val="16"/>
        </w:rPr>
        <w:t xml:space="preserve"> was a historian of the Soviet Union. He came from a Menshevik family, and he basically laid out the way the standard conceptions of socialism that a lot of people on the left had couldn’t work. </w:t>
      </w:r>
      <w:r w:rsidRPr="00CA5293">
        <w:rPr>
          <w:rFonts w:asciiTheme="majorHAnsi" w:hAnsiTheme="majorHAnsi" w:cstheme="majorHAnsi"/>
          <w:u w:val="single"/>
        </w:rPr>
        <w:t xml:space="preserve">If you wanted to </w:t>
      </w:r>
      <w:r w:rsidRPr="00CA5293">
        <w:rPr>
          <w:rFonts w:asciiTheme="majorHAnsi" w:hAnsiTheme="majorHAnsi" w:cstheme="majorHAnsi"/>
          <w:b/>
          <w:iCs/>
          <w:u w:val="single"/>
          <w:bdr w:val="single" w:sz="8" w:space="0" w:color="auto"/>
        </w:rPr>
        <w:t>think rationally about what’s feasible</w:t>
      </w:r>
      <w:r w:rsidRPr="00CA5293">
        <w:rPr>
          <w:rFonts w:asciiTheme="majorHAnsi" w:hAnsiTheme="majorHAnsi" w:cstheme="majorHAnsi"/>
          <w:u w:val="single"/>
        </w:rPr>
        <w:t xml:space="preserve">, the way economies and people tend to work, </w:t>
      </w:r>
      <w:r w:rsidRPr="00CA5293">
        <w:rPr>
          <w:rFonts w:asciiTheme="majorHAnsi" w:hAnsiTheme="majorHAnsi" w:cstheme="majorHAnsi"/>
          <w:highlight w:val="green"/>
          <w:u w:val="single"/>
        </w:rPr>
        <w:t xml:space="preserve">you </w:t>
      </w:r>
      <w:r w:rsidRPr="00CA5293">
        <w:rPr>
          <w:rFonts w:asciiTheme="majorHAnsi" w:hAnsiTheme="majorHAnsi" w:cstheme="majorHAnsi"/>
          <w:b/>
          <w:iCs/>
          <w:highlight w:val="green"/>
          <w:u w:val="single"/>
          <w:bdr w:val="single" w:sz="8" w:space="0" w:color="auto"/>
        </w:rPr>
        <w:t>had to have a market</w:t>
      </w:r>
      <w:r w:rsidRPr="00CA5293">
        <w:rPr>
          <w:rFonts w:asciiTheme="majorHAnsi" w:hAnsiTheme="majorHAnsi" w:cstheme="majorHAnsi"/>
          <w:sz w:val="16"/>
        </w:rPr>
        <w:t xml:space="preserve">. The goal as I see it is a mixed economy that works as well as possible, and of course you have not gotten that in the West for the last several decades. The mixed economy just needs improvement and modification.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And what kind of improvements would that be? </w:t>
      </w:r>
      <w:proofErr w:type="gramStart"/>
      <w:r w:rsidRPr="00CA5293">
        <w:rPr>
          <w:rFonts w:asciiTheme="majorHAnsi" w:hAnsiTheme="majorHAnsi" w:cstheme="majorHAnsi"/>
          <w:sz w:val="16"/>
        </w:rPr>
        <w:t>Teixeira;</w:t>
      </w:r>
      <w:proofErr w:type="gramEnd"/>
      <w:r w:rsidRPr="00CA5293">
        <w:rPr>
          <w:rFonts w:asciiTheme="majorHAnsi" w:hAnsiTheme="majorHAnsi" w:cstheme="majorHAnsi"/>
          <w:sz w:val="16"/>
        </w:rPr>
        <w:t xml:space="preserve"> </w:t>
      </w:r>
      <w:r w:rsidRPr="00CA5293">
        <w:rPr>
          <w:rFonts w:asciiTheme="majorHAnsi" w:hAnsiTheme="majorHAnsi" w:cstheme="majorHAnsi"/>
          <w:u w:val="single"/>
        </w:rPr>
        <w:t>I favor</w:t>
      </w:r>
      <w:r w:rsidRPr="00CA5293">
        <w:rPr>
          <w:rFonts w:asciiTheme="majorHAnsi" w:hAnsiTheme="majorHAnsi" w:cstheme="majorHAnsi"/>
          <w:sz w:val="16"/>
        </w:rPr>
        <w:t xml:space="preserve"> what economists are calling a model of </w:t>
      </w:r>
      <w:r w:rsidRPr="00CA5293">
        <w:rPr>
          <w:rFonts w:asciiTheme="majorHAnsi" w:hAnsiTheme="majorHAnsi" w:cstheme="majorHAnsi"/>
          <w:b/>
          <w:iCs/>
          <w:highlight w:val="green"/>
          <w:u w:val="single"/>
          <w:bdr w:val="single" w:sz="8" w:space="0" w:color="auto"/>
        </w:rPr>
        <w:t>equitable growth</w:t>
      </w:r>
      <w:r w:rsidRPr="00CA5293">
        <w:rPr>
          <w:rFonts w:asciiTheme="majorHAnsi" w:hAnsiTheme="majorHAnsi" w:cstheme="majorHAnsi"/>
          <w:u w:val="single"/>
        </w:rPr>
        <w:t xml:space="preserve">. It would mean </w:t>
      </w:r>
      <w:r w:rsidRPr="00CA5293">
        <w:rPr>
          <w:rFonts w:asciiTheme="majorHAnsi" w:hAnsiTheme="majorHAnsi" w:cstheme="majorHAnsi"/>
          <w:b/>
          <w:iCs/>
          <w:u w:val="single"/>
          <w:bdr w:val="single" w:sz="8" w:space="0" w:color="auto"/>
        </w:rPr>
        <w:t xml:space="preserve">substantial </w:t>
      </w:r>
      <w:r w:rsidRPr="00CA5293">
        <w:rPr>
          <w:rFonts w:asciiTheme="majorHAnsi" w:hAnsiTheme="majorHAnsi" w:cstheme="majorHAnsi"/>
          <w:b/>
          <w:iCs/>
          <w:highlight w:val="green"/>
          <w:u w:val="single"/>
          <w:bdr w:val="single" w:sz="8" w:space="0" w:color="auto"/>
        </w:rPr>
        <w:t>government investment</w:t>
      </w:r>
      <w:r w:rsidRPr="00CA5293">
        <w:rPr>
          <w:rFonts w:asciiTheme="majorHAnsi" w:hAnsiTheme="majorHAnsi" w:cstheme="majorHAnsi"/>
          <w:u w:val="single"/>
        </w:rPr>
        <w:t xml:space="preserve"> in creating new opportunities for the middle and aspirational classes</w:t>
      </w:r>
      <w:r w:rsidRPr="00CA5293">
        <w:rPr>
          <w:rFonts w:asciiTheme="majorHAnsi" w:hAnsiTheme="majorHAnsi" w:cstheme="majorHAnsi"/>
          <w:sz w:val="16"/>
        </w:rPr>
        <w:t xml:space="preserve">. </w:t>
      </w:r>
      <w:r w:rsidRPr="00CA5293">
        <w:rPr>
          <w:rFonts w:asciiTheme="majorHAnsi" w:hAnsiTheme="majorHAnsi" w:cstheme="majorHAnsi"/>
          <w:u w:val="single"/>
        </w:rPr>
        <w:t xml:space="preserve">It </w:t>
      </w:r>
      <w:r w:rsidRPr="00CA5293">
        <w:rPr>
          <w:rStyle w:val="StyleUnderline"/>
          <w:rFonts w:asciiTheme="majorHAnsi" w:hAnsiTheme="majorHAnsi" w:cstheme="majorHAnsi"/>
        </w:rPr>
        <w:t>could include a dramatic expansion of the educational system</w:t>
      </w:r>
      <w:r w:rsidRPr="00CA5293">
        <w:rPr>
          <w:rFonts w:asciiTheme="majorHAnsi" w:hAnsiTheme="majorHAnsi" w:cstheme="majorHAnsi"/>
          <w:sz w:val="16"/>
        </w:rPr>
        <w:t xml:space="preserve"> and a Manhattan-style investment in bringing down the price of clean energy and building the infrastructure to match. Granted, </w:t>
      </w:r>
      <w:proofErr w:type="gramStart"/>
      <w:r w:rsidRPr="00CA5293">
        <w:rPr>
          <w:rFonts w:asciiTheme="majorHAnsi" w:hAnsiTheme="majorHAnsi" w:cstheme="majorHAnsi"/>
          <w:sz w:val="16"/>
        </w:rPr>
        <w:t>these kind of proposals</w:t>
      </w:r>
      <w:proofErr w:type="gramEnd"/>
      <w:r w:rsidRPr="00CA5293">
        <w:rPr>
          <w:rFonts w:asciiTheme="majorHAnsi" w:hAnsiTheme="majorHAnsi" w:cstheme="majorHAnsi"/>
          <w:sz w:val="16"/>
        </w:rPr>
        <w:t xml:space="preserve"> would not get through Congress now, but </w:t>
      </w:r>
      <w:r w:rsidRPr="00CA5293">
        <w:rPr>
          <w:rFonts w:asciiTheme="majorHAnsi" w:hAnsiTheme="majorHAnsi" w:cstheme="majorHAnsi"/>
          <w:u w:val="single"/>
        </w:rPr>
        <w:t xml:space="preserve">it is the kind of agenda that I am optimistic that the Democrats will endorse and that the </w:t>
      </w:r>
      <w:r w:rsidRPr="00CA5293">
        <w:rPr>
          <w:rFonts w:asciiTheme="majorHAnsi" w:hAnsiTheme="majorHAnsi" w:cstheme="majorHAnsi"/>
          <w:highlight w:val="green"/>
          <w:u w:val="single"/>
        </w:rPr>
        <w:t xml:space="preserve">country will </w:t>
      </w:r>
      <w:r w:rsidRPr="00CA5293">
        <w:rPr>
          <w:rFonts w:asciiTheme="majorHAnsi" w:hAnsiTheme="majorHAnsi" w:cstheme="majorHAnsi"/>
          <w:b/>
          <w:iCs/>
          <w:highlight w:val="green"/>
          <w:u w:val="single"/>
          <w:bdr w:val="single" w:sz="8" w:space="0" w:color="auto"/>
        </w:rPr>
        <w:t>eventually embrace</w:t>
      </w:r>
      <w:r w:rsidRPr="00CA5293">
        <w:rPr>
          <w:rFonts w:asciiTheme="majorHAnsi" w:hAnsiTheme="majorHAnsi" w:cstheme="majorHAnsi"/>
          <w:u w:val="single"/>
        </w:rPr>
        <w:t xml:space="preserve">. </w:t>
      </w:r>
      <w:r w:rsidRPr="00CA5293">
        <w:rPr>
          <w:rFonts w:asciiTheme="majorHAnsi" w:hAnsiTheme="majorHAnsi" w:cstheme="majorHAnsi"/>
          <w:sz w:val="16"/>
        </w:rPr>
        <w:t xml:space="preserve">The Left Prospers in Prosperity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A5293">
        <w:rPr>
          <w:rFonts w:asciiTheme="majorHAnsi" w:hAnsiTheme="majorHAnsi" w:cstheme="majorHAnsi"/>
          <w:u w:val="single"/>
        </w:rPr>
        <w:t xml:space="preserve">we are going through a </w:t>
      </w:r>
      <w:r w:rsidRPr="00CA5293">
        <w:rPr>
          <w:rFonts w:asciiTheme="majorHAnsi" w:hAnsiTheme="majorHAnsi" w:cstheme="majorHAnsi"/>
          <w:b/>
          <w:iCs/>
          <w:highlight w:val="green"/>
          <w:u w:val="single"/>
          <w:bdr w:val="single" w:sz="8" w:space="0" w:color="auto"/>
        </w:rPr>
        <w:t>long transition</w:t>
      </w:r>
      <w:r w:rsidRPr="00CA5293">
        <w:rPr>
          <w:rFonts w:asciiTheme="majorHAnsi" w:hAnsiTheme="majorHAnsi" w:cstheme="majorHAnsi"/>
          <w:highlight w:val="green"/>
          <w:u w:val="single"/>
        </w:rPr>
        <w:t xml:space="preserve"> from</w:t>
      </w:r>
      <w:r w:rsidRPr="00CA5293">
        <w:rPr>
          <w:rFonts w:asciiTheme="majorHAnsi" w:hAnsiTheme="majorHAnsi" w:cstheme="majorHAnsi"/>
          <w:u w:val="single"/>
        </w:rPr>
        <w:t xml:space="preserve"> an </w:t>
      </w:r>
      <w:r w:rsidRPr="00CA5293">
        <w:rPr>
          <w:rFonts w:asciiTheme="majorHAnsi" w:hAnsiTheme="majorHAnsi" w:cstheme="majorHAnsi"/>
          <w:highlight w:val="green"/>
          <w:u w:val="single"/>
        </w:rPr>
        <w:t>industrial capitalist</w:t>
      </w:r>
      <w:r w:rsidRPr="00CA5293">
        <w:rPr>
          <w:rFonts w:asciiTheme="majorHAnsi" w:hAnsiTheme="majorHAnsi" w:cstheme="majorHAnsi"/>
          <w:u w:val="single"/>
        </w:rPr>
        <w:t xml:space="preserve"> system </w:t>
      </w:r>
      <w:r w:rsidRPr="00CA5293">
        <w:rPr>
          <w:rFonts w:asciiTheme="majorHAnsi" w:hAnsiTheme="majorHAnsi" w:cstheme="majorHAnsi"/>
          <w:highlight w:val="green"/>
          <w:u w:val="single"/>
        </w:rPr>
        <w:t>to</w:t>
      </w:r>
      <w:r w:rsidRPr="00CA5293">
        <w:rPr>
          <w:rFonts w:asciiTheme="majorHAnsi" w:hAnsiTheme="majorHAnsi" w:cstheme="majorHAnsi"/>
          <w:u w:val="single"/>
        </w:rPr>
        <w:t xml:space="preserve"> a </w:t>
      </w:r>
      <w:r w:rsidRPr="00CA5293">
        <w:rPr>
          <w:rFonts w:asciiTheme="majorHAnsi" w:hAnsiTheme="majorHAnsi" w:cstheme="majorHAnsi"/>
          <w:b/>
          <w:iCs/>
          <w:highlight w:val="green"/>
          <w:u w:val="single"/>
          <w:bdr w:val="single" w:sz="8" w:space="0" w:color="auto"/>
        </w:rPr>
        <w:t>post-industrial services-based capitalist system</w:t>
      </w:r>
      <w:r w:rsidRPr="00CA5293">
        <w:rPr>
          <w:rFonts w:asciiTheme="majorHAnsi" w:hAnsiTheme="majorHAnsi" w:cstheme="majorHAnsi"/>
          <w:u w:val="single"/>
        </w:rPr>
        <w:t xml:space="preserve">. So </w:t>
      </w:r>
      <w:proofErr w:type="gramStart"/>
      <w:r w:rsidRPr="00CA5293">
        <w:rPr>
          <w:rFonts w:asciiTheme="majorHAnsi" w:hAnsiTheme="majorHAnsi" w:cstheme="majorHAnsi"/>
          <w:u w:val="single"/>
        </w:rPr>
        <w:t>far</w:t>
      </w:r>
      <w:proofErr w:type="gramEnd"/>
      <w:r w:rsidRPr="00CA5293">
        <w:rPr>
          <w:rFonts w:asciiTheme="majorHAnsi" w:hAnsiTheme="majorHAnsi" w:cstheme="majorHAnsi"/>
          <w:u w:val="single"/>
        </w:rPr>
        <w:t xml:space="preserve"> this transition has </w:t>
      </w:r>
      <w:r w:rsidRPr="00CA5293">
        <w:rPr>
          <w:rFonts w:asciiTheme="majorHAnsi" w:hAnsiTheme="majorHAnsi" w:cstheme="majorHAnsi"/>
          <w:b/>
          <w:iCs/>
          <w:u w:val="single"/>
          <w:bdr w:val="single" w:sz="8" w:space="0" w:color="auto"/>
        </w:rPr>
        <w:t>not gone well</w:t>
      </w:r>
      <w:r w:rsidRPr="00CA5293">
        <w:rPr>
          <w:rFonts w:asciiTheme="majorHAnsi" w:hAnsiTheme="majorHAnsi" w:cstheme="majorHAnsi"/>
          <w:u w:val="single"/>
        </w:rPr>
        <w:t>.</w:t>
      </w:r>
      <w:r w:rsidRPr="00CA5293">
        <w:rPr>
          <w:rFonts w:asciiTheme="majorHAnsi" w:hAnsiTheme="majorHAnsi" w:cstheme="majorHAnsi"/>
          <w:sz w:val="16"/>
        </w:rPr>
        <w:t xml:space="preserve"> It hasn’t had the outcomes that people want. </w:t>
      </w:r>
      <w:r w:rsidRPr="00CA5293">
        <w:rPr>
          <w:rFonts w:asciiTheme="majorHAnsi" w:hAnsiTheme="majorHAnsi" w:cstheme="majorHAnsi"/>
          <w:u w:val="single"/>
        </w:rPr>
        <w:t xml:space="preserve">We have </w:t>
      </w:r>
      <w:r w:rsidRPr="00CA5293">
        <w:rPr>
          <w:rFonts w:asciiTheme="majorHAnsi" w:hAnsiTheme="majorHAnsi" w:cstheme="majorHAnsi"/>
          <w:b/>
          <w:iCs/>
          <w:highlight w:val="green"/>
          <w:u w:val="single"/>
          <w:bdr w:val="single" w:sz="8" w:space="0" w:color="auto"/>
        </w:rPr>
        <w:t>slow productivity growth</w:t>
      </w:r>
      <w:r w:rsidRPr="00CA5293">
        <w:rPr>
          <w:rFonts w:asciiTheme="majorHAnsi" w:hAnsiTheme="majorHAnsi" w:cstheme="majorHAnsi"/>
          <w:highlight w:val="green"/>
          <w:u w:val="single"/>
        </w:rPr>
        <w:t xml:space="preserve"> and </w:t>
      </w:r>
      <w:r w:rsidRPr="00CA5293">
        <w:rPr>
          <w:rFonts w:asciiTheme="majorHAnsi" w:hAnsiTheme="majorHAnsi" w:cstheme="majorHAnsi"/>
          <w:b/>
          <w:iCs/>
          <w:highlight w:val="green"/>
          <w:u w:val="single"/>
          <w:bdr w:val="single" w:sz="8" w:space="0" w:color="auto"/>
        </w:rPr>
        <w:t>rising inequality</w:t>
      </w:r>
      <w:r w:rsidRPr="00CA5293">
        <w:rPr>
          <w:rFonts w:asciiTheme="majorHAnsi" w:hAnsiTheme="majorHAnsi" w:cstheme="majorHAnsi"/>
          <w:sz w:val="16"/>
        </w:rPr>
        <w:t xml:space="preserve">. The central point I’d make is that </w:t>
      </w:r>
      <w:r w:rsidRPr="00CA5293">
        <w:rPr>
          <w:rFonts w:asciiTheme="majorHAnsi" w:hAnsiTheme="majorHAnsi" w:cstheme="majorHAnsi"/>
          <w:b/>
          <w:iCs/>
          <w:u w:val="single"/>
          <w:bdr w:val="single" w:sz="8" w:space="0" w:color="auto"/>
        </w:rPr>
        <w:t>by and large</w:t>
      </w:r>
      <w:r w:rsidRPr="00CA5293">
        <w:rPr>
          <w:rFonts w:asciiTheme="majorHAnsi" w:hAnsiTheme="majorHAnsi" w:cstheme="majorHAnsi"/>
          <w:u w:val="single"/>
        </w:rPr>
        <w:t xml:space="preserve">, </w:t>
      </w:r>
      <w:r w:rsidRPr="00CA5293">
        <w:rPr>
          <w:rFonts w:asciiTheme="majorHAnsi" w:hAnsiTheme="majorHAnsi" w:cstheme="majorHAnsi"/>
          <w:b/>
          <w:iCs/>
          <w:u w:val="single"/>
          <w:bdr w:val="single" w:sz="8" w:space="0" w:color="auto"/>
        </w:rPr>
        <w:t>poor economic times</w:t>
      </w:r>
      <w:r w:rsidRPr="00CA5293">
        <w:rPr>
          <w:rFonts w:asciiTheme="majorHAnsi" w:hAnsiTheme="majorHAnsi" w:cstheme="majorHAnsi"/>
          <w:u w:val="single"/>
        </w:rPr>
        <w:t xml:space="preserve"> are </w:t>
      </w:r>
      <w:r w:rsidRPr="00CA5293">
        <w:rPr>
          <w:rFonts w:asciiTheme="majorHAnsi" w:hAnsiTheme="majorHAnsi" w:cstheme="majorHAnsi"/>
          <w:b/>
          <w:iCs/>
          <w:u w:val="single"/>
          <w:bdr w:val="single" w:sz="8" w:space="0" w:color="auto"/>
        </w:rPr>
        <w:t>not good for the left</w:t>
      </w:r>
      <w:r w:rsidRPr="00CA5293">
        <w:rPr>
          <w:rFonts w:asciiTheme="majorHAnsi" w:hAnsiTheme="majorHAnsi" w:cstheme="majorHAnsi"/>
          <w:u w:val="single"/>
        </w:rPr>
        <w:t xml:space="preserve">. They </w:t>
      </w:r>
      <w:r w:rsidRPr="00CA5293">
        <w:rPr>
          <w:rFonts w:asciiTheme="majorHAnsi" w:hAnsiTheme="majorHAnsi" w:cstheme="majorHAnsi"/>
          <w:b/>
          <w:iCs/>
          <w:u w:val="single"/>
          <w:bdr w:val="single" w:sz="8" w:space="0" w:color="auto"/>
        </w:rPr>
        <w:t>make people reactive</w:t>
      </w:r>
      <w:r w:rsidRPr="00CA5293">
        <w:rPr>
          <w:rFonts w:asciiTheme="majorHAnsi" w:hAnsiTheme="majorHAnsi" w:cstheme="majorHAnsi"/>
          <w:u w:val="single"/>
        </w:rPr>
        <w:t xml:space="preserve">, </w:t>
      </w:r>
      <w:r w:rsidRPr="00CA5293">
        <w:rPr>
          <w:rFonts w:asciiTheme="majorHAnsi" w:hAnsiTheme="majorHAnsi" w:cstheme="majorHAnsi"/>
          <w:b/>
          <w:iCs/>
          <w:u w:val="single"/>
          <w:bdr w:val="single" w:sz="8" w:space="0" w:color="auto"/>
        </w:rPr>
        <w:t>pessimistic</w:t>
      </w:r>
      <w:r w:rsidRPr="00CA5293">
        <w:rPr>
          <w:rFonts w:asciiTheme="majorHAnsi" w:hAnsiTheme="majorHAnsi" w:cstheme="majorHAnsi"/>
          <w:u w:val="single"/>
        </w:rPr>
        <w:t xml:space="preserve">, </w:t>
      </w:r>
      <w:r w:rsidRPr="00CA5293">
        <w:rPr>
          <w:rFonts w:asciiTheme="majorHAnsi" w:hAnsiTheme="majorHAnsi" w:cstheme="majorHAnsi"/>
          <w:b/>
          <w:iCs/>
          <w:u w:val="single"/>
          <w:bdr w:val="single" w:sz="8" w:space="0" w:color="auto"/>
        </w:rPr>
        <w:t>trying to hold onto their own</w:t>
      </w:r>
      <w:r w:rsidRPr="00CA5293">
        <w:rPr>
          <w:rFonts w:asciiTheme="majorHAnsi" w:hAnsiTheme="majorHAnsi" w:cstheme="majorHAnsi"/>
          <w:u w:val="single"/>
        </w:rPr>
        <w:t xml:space="preserve">, and </w:t>
      </w:r>
      <w:r w:rsidRPr="00CA5293">
        <w:rPr>
          <w:rFonts w:asciiTheme="majorHAnsi" w:hAnsiTheme="majorHAnsi" w:cstheme="majorHAnsi"/>
          <w:b/>
          <w:iCs/>
          <w:u w:val="single"/>
          <w:bdr w:val="single" w:sz="8" w:space="0" w:color="auto"/>
        </w:rPr>
        <w:t>not supportive of collective endeavors</w:t>
      </w:r>
      <w:r w:rsidRPr="00CA5293">
        <w:rPr>
          <w:rFonts w:asciiTheme="majorHAnsi" w:hAnsiTheme="majorHAnsi" w:cstheme="majorHAnsi"/>
          <w:u w:val="single"/>
        </w:rPr>
        <w:t xml:space="preserve"> to help the way society functions. And we’ve seen all that in spades in the last decade</w:t>
      </w:r>
      <w:r w:rsidRPr="00CA5293">
        <w:rPr>
          <w:rFonts w:asciiTheme="majorHAnsi" w:hAnsiTheme="majorHAnsi" w:cstheme="majorHAnsi"/>
          <w:sz w:val="16"/>
        </w:rPr>
        <w:t xml:space="preserve">. Really </w:t>
      </w:r>
      <w:r w:rsidRPr="00CA5293">
        <w:rPr>
          <w:rFonts w:asciiTheme="majorHAnsi" w:hAnsiTheme="majorHAnsi" w:cstheme="majorHAnsi"/>
          <w:u w:val="single"/>
        </w:rPr>
        <w:t xml:space="preserve">that kind of situation is </w:t>
      </w:r>
      <w:r w:rsidRPr="00CA5293">
        <w:rPr>
          <w:rFonts w:asciiTheme="majorHAnsi" w:hAnsiTheme="majorHAnsi" w:cstheme="majorHAnsi"/>
          <w:b/>
          <w:iCs/>
          <w:u w:val="single"/>
          <w:bdr w:val="single" w:sz="8" w:space="0" w:color="auto"/>
        </w:rPr>
        <w:t>best for the right</w:t>
      </w:r>
      <w:r w:rsidRPr="00CA5293">
        <w:rPr>
          <w:rFonts w:asciiTheme="majorHAnsi" w:hAnsiTheme="majorHAnsi" w:cstheme="majorHAnsi"/>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w:t>
      </w:r>
      <w:proofErr w:type="gramStart"/>
      <w:r w:rsidRPr="00CA5293">
        <w:rPr>
          <w:rFonts w:asciiTheme="majorHAnsi" w:hAnsiTheme="majorHAnsi" w:cstheme="majorHAnsi"/>
          <w:sz w:val="16"/>
        </w:rPr>
        <w:t>pretty well</w:t>
      </w:r>
      <w:proofErr w:type="gramEnd"/>
      <w:r w:rsidRPr="00CA5293">
        <w:rPr>
          <w:rFonts w:asciiTheme="majorHAnsi" w:hAnsiTheme="majorHAnsi" w:cstheme="majorHAnsi"/>
          <w:sz w:val="16"/>
        </w:rPr>
        <w:t xml:space="preserve"> function on its own and we just have to let it rip. We’re still coming out of that phase, and I think the mainstream social democrats with their collaboration with austerity in places like France and the Netherlands are reaping the whirlwind. But if you look at </w:t>
      </w:r>
      <w:r w:rsidRPr="00CA5293">
        <w:rPr>
          <w:rFonts w:asciiTheme="majorHAnsi" w:hAnsiTheme="majorHAnsi" w:cstheme="majorHAnsi"/>
          <w:u w:val="single"/>
        </w:rPr>
        <w:t>other parts of the left</w:t>
      </w:r>
      <w:r w:rsidRPr="00CA5293">
        <w:rPr>
          <w:rFonts w:asciiTheme="majorHAnsi" w:hAnsiTheme="majorHAnsi" w:cstheme="majorHAnsi"/>
          <w:sz w:val="16"/>
        </w:rPr>
        <w:t xml:space="preserve">, they </w:t>
      </w:r>
      <w:r w:rsidRPr="00CA5293">
        <w:rPr>
          <w:rFonts w:asciiTheme="majorHAnsi" w:hAnsiTheme="majorHAnsi" w:cstheme="majorHAnsi"/>
          <w:u w:val="single"/>
        </w:rPr>
        <w:t xml:space="preserve">are </w:t>
      </w:r>
      <w:proofErr w:type="gramStart"/>
      <w:r w:rsidRPr="00CA5293">
        <w:rPr>
          <w:rFonts w:asciiTheme="majorHAnsi" w:hAnsiTheme="majorHAnsi" w:cstheme="majorHAnsi"/>
          <w:u w:val="single"/>
        </w:rPr>
        <w:t>actually doing</w:t>
      </w:r>
      <w:proofErr w:type="gramEnd"/>
      <w:r w:rsidRPr="00CA5293">
        <w:rPr>
          <w:rFonts w:asciiTheme="majorHAnsi" w:hAnsiTheme="majorHAnsi" w:cstheme="majorHAnsi"/>
          <w:u w:val="single"/>
        </w:rPr>
        <w:t xml:space="preserve"> relatively well. If you look at the Netherlands</w:t>
      </w:r>
      <w:r w:rsidRPr="00CA5293">
        <w:rPr>
          <w:rFonts w:asciiTheme="majorHAnsi" w:hAnsiTheme="majorHAnsi" w:cstheme="majorHAnsi"/>
          <w:sz w:val="16"/>
        </w:rPr>
        <w:t xml:space="preserve"> election, </w:t>
      </w:r>
      <w:r w:rsidRPr="00CA5293">
        <w:rPr>
          <w:rFonts w:asciiTheme="majorHAnsi" w:hAnsiTheme="majorHAnsi" w:cstheme="majorHAnsi"/>
          <w:u w:val="single"/>
        </w:rPr>
        <w:t>the green left did very well</w:t>
      </w:r>
      <w:r w:rsidRPr="00CA5293">
        <w:rPr>
          <w:rFonts w:asciiTheme="majorHAnsi" w:hAnsiTheme="majorHAnsi" w:cstheme="majorHAnsi"/>
          <w:sz w:val="16"/>
        </w:rPr>
        <w:t xml:space="preserve">, and if you add up the votes of the Socialist Party (a left-socialist party), the greens, Democrats 66 (a left social-liberal party) and the social democrats, </w:t>
      </w:r>
      <w:r w:rsidRPr="00CA5293">
        <w:rPr>
          <w:rFonts w:asciiTheme="majorHAnsi" w:hAnsiTheme="majorHAnsi" w:cstheme="majorHAnsi"/>
          <w:highlight w:val="green"/>
          <w:u w:val="single"/>
        </w:rPr>
        <w:t xml:space="preserve">the left </w:t>
      </w:r>
      <w:r w:rsidRPr="00CA5293">
        <w:rPr>
          <w:rFonts w:asciiTheme="majorHAnsi" w:hAnsiTheme="majorHAnsi" w:cstheme="majorHAnsi"/>
          <w:b/>
          <w:iCs/>
          <w:highlight w:val="green"/>
          <w:u w:val="single"/>
          <w:bdr w:val="single" w:sz="8" w:space="0" w:color="auto"/>
        </w:rPr>
        <w:t>hasn’t been totally decimated</w:t>
      </w:r>
      <w:r w:rsidRPr="00CA5293">
        <w:rPr>
          <w:rFonts w:asciiTheme="majorHAnsi" w:hAnsiTheme="majorHAnsi" w:cstheme="majorHAnsi"/>
          <w:sz w:val="16"/>
        </w:rPr>
        <w:t xml:space="preserve">. What has really been decimated is the Party of Labor, as the social democrats in the Netherlands are called. </w:t>
      </w:r>
      <w:r w:rsidRPr="00CA5293">
        <w:rPr>
          <w:rFonts w:asciiTheme="majorHAnsi" w:hAnsiTheme="majorHAnsi" w:cstheme="majorHAnsi"/>
          <w:u w:val="single"/>
        </w:rPr>
        <w:t>We are seeing the same thing in France</w:t>
      </w:r>
      <w:r w:rsidRPr="00CA5293">
        <w:rPr>
          <w:rFonts w:asciiTheme="majorHAnsi" w:hAnsiTheme="majorHAnsi" w:cstheme="majorHAnsi"/>
          <w:sz w:val="16"/>
        </w:rPr>
        <w:t xml:space="preserve"> where the Socialist Party (the French social democrats) candidate did terribly, but [independent socialist Jean-Luc] </w:t>
      </w:r>
      <w:proofErr w:type="spellStart"/>
      <w:r w:rsidRPr="00CA5293">
        <w:rPr>
          <w:rFonts w:asciiTheme="majorHAnsi" w:hAnsiTheme="majorHAnsi" w:cstheme="majorHAnsi"/>
          <w:sz w:val="16"/>
        </w:rPr>
        <w:t>Melenchon</w:t>
      </w:r>
      <w:proofErr w:type="spellEnd"/>
      <w:r w:rsidRPr="00CA5293">
        <w:rPr>
          <w:rFonts w:asciiTheme="majorHAnsi" w:hAnsiTheme="majorHAnsi" w:cstheme="majorHAnsi"/>
          <w:sz w:val="16"/>
        </w:rPr>
        <w:t xml:space="preserve"> did quite well. </w:t>
      </w:r>
      <w:r w:rsidRPr="00CA5293">
        <w:rPr>
          <w:rFonts w:asciiTheme="majorHAnsi" w:hAnsiTheme="majorHAnsi" w:cstheme="majorHAnsi"/>
          <w:u w:val="single"/>
        </w:rPr>
        <w:t xml:space="preserve">The left </w:t>
      </w:r>
      <w:r w:rsidRPr="00CA5293">
        <w:rPr>
          <w:rFonts w:asciiTheme="majorHAnsi" w:hAnsiTheme="majorHAnsi" w:cstheme="majorHAnsi"/>
          <w:b/>
          <w:iCs/>
          <w:u w:val="single"/>
          <w:bdr w:val="single" w:sz="8" w:space="0" w:color="auto"/>
        </w:rPr>
        <w:t>still has strength</w:t>
      </w:r>
      <w:r w:rsidRPr="00CA5293">
        <w:rPr>
          <w:rFonts w:asciiTheme="majorHAnsi" w:hAnsiTheme="majorHAnsi" w:cstheme="majorHAnsi"/>
          <w:u w:val="single"/>
        </w:rPr>
        <w:t xml:space="preserve">, but it is </w:t>
      </w:r>
      <w:r w:rsidRPr="00CA5293">
        <w:rPr>
          <w:rFonts w:asciiTheme="majorHAnsi" w:hAnsiTheme="majorHAnsi" w:cstheme="majorHAnsi"/>
          <w:b/>
          <w:iCs/>
          <w:u w:val="single"/>
          <w:bdr w:val="single" w:sz="8" w:space="0" w:color="auto"/>
        </w:rPr>
        <w:t>divided up among different political tendencies</w:t>
      </w:r>
      <w:r w:rsidRPr="00CA5293">
        <w:rPr>
          <w:rFonts w:asciiTheme="majorHAnsi" w:hAnsiTheme="majorHAnsi" w:cstheme="majorHAnsi"/>
          <w:u w:val="single"/>
        </w:rPr>
        <w:t xml:space="preserve">. It is going to </w:t>
      </w:r>
      <w:r w:rsidRPr="00CA5293">
        <w:rPr>
          <w:rFonts w:asciiTheme="majorHAnsi" w:hAnsiTheme="majorHAnsi" w:cstheme="majorHAnsi"/>
          <w:highlight w:val="green"/>
          <w:u w:val="single"/>
        </w:rPr>
        <w:t xml:space="preserve">have to </w:t>
      </w:r>
      <w:r w:rsidRPr="00CA5293">
        <w:rPr>
          <w:rFonts w:asciiTheme="majorHAnsi" w:hAnsiTheme="majorHAnsi" w:cstheme="majorHAnsi"/>
          <w:b/>
          <w:iCs/>
          <w:highlight w:val="green"/>
          <w:u w:val="single"/>
          <w:bdr w:val="single" w:sz="8" w:space="0" w:color="auto"/>
        </w:rPr>
        <w:t>reorganize itself around an economic program</w:t>
      </w:r>
      <w:r w:rsidRPr="00CA5293">
        <w:rPr>
          <w:rFonts w:asciiTheme="majorHAnsi" w:hAnsiTheme="majorHAnsi" w:cstheme="majorHAnsi"/>
          <w:u w:val="single"/>
        </w:rPr>
        <w:t xml:space="preserve"> that is going to deliver what people want, which is </w:t>
      </w:r>
      <w:r w:rsidRPr="00CA5293">
        <w:rPr>
          <w:rFonts w:asciiTheme="majorHAnsi" w:hAnsiTheme="majorHAnsi" w:cstheme="majorHAnsi"/>
          <w:b/>
          <w:iCs/>
          <w:highlight w:val="green"/>
          <w:u w:val="single"/>
          <w:bdr w:val="single" w:sz="8" w:space="0" w:color="auto"/>
        </w:rPr>
        <w:t>better growth</w:t>
      </w:r>
      <w:r w:rsidRPr="00CA5293">
        <w:rPr>
          <w:rFonts w:asciiTheme="majorHAnsi" w:hAnsiTheme="majorHAnsi" w:cstheme="majorHAnsi"/>
          <w:highlight w:val="green"/>
          <w:u w:val="single"/>
        </w:rPr>
        <w:t xml:space="preserve"> and </w:t>
      </w:r>
      <w:r w:rsidRPr="00CA5293">
        <w:rPr>
          <w:rFonts w:asciiTheme="majorHAnsi" w:hAnsiTheme="majorHAnsi" w:cstheme="majorHAnsi"/>
          <w:b/>
          <w:iCs/>
          <w:highlight w:val="green"/>
          <w:u w:val="single"/>
          <w:bdr w:val="single" w:sz="8" w:space="0" w:color="auto"/>
        </w:rPr>
        <w:t>better distribution</w:t>
      </w:r>
      <w:r w:rsidRPr="00CA5293">
        <w:rPr>
          <w:rFonts w:asciiTheme="majorHAnsi" w:hAnsiTheme="majorHAnsi" w:cstheme="majorHAnsi"/>
          <w:u w:val="single"/>
        </w:rPr>
        <w:t xml:space="preserve">. Until that happens, the left will be </w:t>
      </w:r>
      <w:r w:rsidRPr="00CA5293">
        <w:rPr>
          <w:rFonts w:asciiTheme="majorHAnsi" w:hAnsiTheme="majorHAnsi" w:cstheme="majorHAnsi"/>
          <w:b/>
          <w:iCs/>
          <w:u w:val="single"/>
          <w:bdr w:val="single" w:sz="8" w:space="0" w:color="auto"/>
        </w:rPr>
        <w:t>in a quagmire</w:t>
      </w:r>
      <w:r w:rsidRPr="00CA5293">
        <w:rPr>
          <w:rFonts w:asciiTheme="majorHAnsi" w:hAnsiTheme="majorHAnsi" w:cstheme="majorHAnsi"/>
          <w:sz w:val="16"/>
        </w:rPr>
        <w:t xml:space="preserve">.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CA5293">
        <w:rPr>
          <w:rFonts w:asciiTheme="majorHAnsi" w:hAnsiTheme="majorHAnsi" w:cstheme="majorHAnsi"/>
          <w:sz w:val="16"/>
        </w:rPr>
        <w:t>1890s;</w:t>
      </w:r>
      <w:proofErr w:type="gramEnd"/>
      <w:r w:rsidRPr="00CA5293">
        <w:rPr>
          <w:rFonts w:asciiTheme="majorHAnsi" w:hAnsiTheme="majorHAnsi" w:cstheme="majorHAnsi"/>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CA5293">
        <w:rPr>
          <w:rFonts w:asciiTheme="majorHAnsi" w:hAnsiTheme="majorHAnsi" w:cstheme="majorHAnsi"/>
          <w:u w:val="single"/>
        </w:rPr>
        <w:t xml:space="preserve">Bad times do propel people into motion and produce protest and </w:t>
      </w:r>
      <w:proofErr w:type="gramStart"/>
      <w:r w:rsidRPr="00CA5293">
        <w:rPr>
          <w:rFonts w:asciiTheme="majorHAnsi" w:hAnsiTheme="majorHAnsi" w:cstheme="majorHAnsi"/>
          <w:u w:val="single"/>
        </w:rPr>
        <w:t>reaction, but</w:t>
      </w:r>
      <w:proofErr w:type="gramEnd"/>
      <w:r w:rsidRPr="00CA5293">
        <w:rPr>
          <w:rFonts w:asciiTheme="majorHAnsi" w:hAnsiTheme="majorHAnsi" w:cstheme="majorHAnsi"/>
          <w:u w:val="single"/>
        </w:rPr>
        <w:t xml:space="preserve"> looked at from when you can accomplish the goals of</w:t>
      </w:r>
      <w:r w:rsidRPr="00CA5293">
        <w:rPr>
          <w:rFonts w:asciiTheme="majorHAnsi" w:hAnsiTheme="majorHAnsi" w:cstheme="majorHAnsi"/>
          <w:sz w:val="16"/>
        </w:rPr>
        <w:t xml:space="preserve"> the left of </w:t>
      </w:r>
      <w:r w:rsidRPr="00CA5293">
        <w:rPr>
          <w:rFonts w:asciiTheme="majorHAnsi" w:hAnsiTheme="majorHAnsi" w:cstheme="majorHAnsi"/>
          <w:b/>
          <w:iCs/>
          <w:highlight w:val="green"/>
          <w:u w:val="single"/>
          <w:bdr w:val="single" w:sz="8" w:space="0" w:color="auto"/>
        </w:rPr>
        <w:t>making society better</w:t>
      </w:r>
      <w:r w:rsidRPr="00CA5293">
        <w:rPr>
          <w:rFonts w:asciiTheme="majorHAnsi" w:hAnsiTheme="majorHAnsi" w:cstheme="majorHAnsi"/>
          <w:highlight w:val="green"/>
          <w:u w:val="single"/>
        </w:rPr>
        <w:t xml:space="preserve"> and </w:t>
      </w:r>
      <w:r w:rsidRPr="00CA5293">
        <w:rPr>
          <w:rFonts w:asciiTheme="majorHAnsi" w:hAnsiTheme="majorHAnsi" w:cstheme="majorHAnsi"/>
          <w:b/>
          <w:iCs/>
          <w:highlight w:val="green"/>
          <w:u w:val="single"/>
          <w:bdr w:val="single" w:sz="8" w:space="0" w:color="auto"/>
        </w:rPr>
        <w:t>implementing important reforms</w:t>
      </w:r>
      <w:r w:rsidRPr="00CA5293">
        <w:rPr>
          <w:rFonts w:asciiTheme="majorHAnsi" w:hAnsiTheme="majorHAnsi" w:cstheme="majorHAnsi"/>
          <w:sz w:val="16"/>
        </w:rPr>
        <w:t xml:space="preserve">, I think </w:t>
      </w:r>
      <w:r w:rsidRPr="00CA5293">
        <w:rPr>
          <w:rFonts w:asciiTheme="majorHAnsi" w:hAnsiTheme="majorHAnsi" w:cstheme="majorHAnsi"/>
          <w:u w:val="single"/>
        </w:rPr>
        <w:t xml:space="preserve">it is </w:t>
      </w:r>
      <w:r w:rsidRPr="00CA5293">
        <w:rPr>
          <w:rFonts w:asciiTheme="majorHAnsi" w:hAnsiTheme="majorHAnsi" w:cstheme="majorHAnsi"/>
          <w:b/>
          <w:iCs/>
          <w:u w:val="single"/>
          <w:bdr w:val="single" w:sz="8" w:space="0" w:color="auto"/>
        </w:rPr>
        <w:t>typically easier</w:t>
      </w:r>
      <w:r w:rsidRPr="00CA5293">
        <w:rPr>
          <w:rFonts w:asciiTheme="majorHAnsi" w:hAnsiTheme="majorHAnsi" w:cstheme="majorHAnsi"/>
          <w:u w:val="single"/>
        </w:rPr>
        <w:t xml:space="preserve"> when the economy is </w:t>
      </w:r>
      <w:r w:rsidRPr="00CA5293">
        <w:rPr>
          <w:rFonts w:asciiTheme="majorHAnsi" w:hAnsiTheme="majorHAnsi" w:cstheme="majorHAnsi"/>
          <w:b/>
          <w:iCs/>
          <w:u w:val="single"/>
          <w:bdr w:val="single" w:sz="8" w:space="0" w:color="auto"/>
        </w:rPr>
        <w:t>expanding fairly rapidly</w:t>
      </w:r>
      <w:r w:rsidRPr="00CA5293">
        <w:rPr>
          <w:rFonts w:asciiTheme="majorHAnsi" w:hAnsiTheme="majorHAnsi" w:cstheme="majorHAnsi"/>
          <w:u w:val="single"/>
        </w:rPr>
        <w:t xml:space="preserve"> and </w:t>
      </w:r>
      <w:r w:rsidRPr="00CA5293">
        <w:rPr>
          <w:rFonts w:asciiTheme="majorHAnsi" w:hAnsiTheme="majorHAnsi" w:cstheme="majorHAnsi"/>
          <w:b/>
          <w:iCs/>
          <w:u w:val="single"/>
          <w:bdr w:val="single" w:sz="8" w:space="0" w:color="auto"/>
        </w:rPr>
        <w:t>living standards are going up</w:t>
      </w:r>
      <w:r w:rsidRPr="00CA5293">
        <w:rPr>
          <w:rFonts w:asciiTheme="majorHAnsi" w:hAnsiTheme="majorHAnsi" w:cstheme="majorHAnsi"/>
          <w:u w:val="single"/>
        </w:rPr>
        <w:t xml:space="preserve"> than when the reverse is true. It is </w:t>
      </w:r>
      <w:r w:rsidRPr="00CA5293">
        <w:rPr>
          <w:rFonts w:asciiTheme="majorHAnsi" w:hAnsiTheme="majorHAnsi" w:cstheme="majorHAnsi"/>
          <w:b/>
          <w:iCs/>
          <w:u w:val="single"/>
          <w:bdr w:val="single" w:sz="8" w:space="0" w:color="auto"/>
        </w:rPr>
        <w:t>not a perfect relationship</w:t>
      </w:r>
      <w:r w:rsidRPr="00CA5293">
        <w:rPr>
          <w:rFonts w:asciiTheme="majorHAnsi" w:hAnsiTheme="majorHAnsi" w:cstheme="majorHAnsi"/>
          <w:u w:val="single"/>
        </w:rPr>
        <w:t xml:space="preserve">, but </w:t>
      </w:r>
      <w:r w:rsidRPr="00CA5293">
        <w:rPr>
          <w:rFonts w:asciiTheme="majorHAnsi" w:hAnsiTheme="majorHAnsi" w:cstheme="majorHAnsi"/>
          <w:b/>
          <w:iCs/>
          <w:u w:val="single"/>
          <w:bdr w:val="single" w:sz="8" w:space="0" w:color="auto"/>
        </w:rPr>
        <w:t>by and large</w:t>
      </w:r>
      <w:r w:rsidRPr="00CA5293">
        <w:rPr>
          <w:rFonts w:asciiTheme="majorHAnsi" w:hAnsiTheme="majorHAnsi" w:cstheme="majorHAnsi"/>
          <w:sz w:val="16"/>
        </w:rPr>
        <w:t xml:space="preserve"> I think </w:t>
      </w:r>
      <w:r w:rsidRPr="00CA5293">
        <w:rPr>
          <w:rFonts w:asciiTheme="majorHAnsi" w:hAnsiTheme="majorHAnsi" w:cstheme="majorHAnsi"/>
          <w:u w:val="single"/>
        </w:rPr>
        <w:t>it’s true. So</w:t>
      </w:r>
      <w:r w:rsidRPr="00CA5293">
        <w:rPr>
          <w:rFonts w:asciiTheme="majorHAnsi" w:hAnsiTheme="majorHAnsi" w:cstheme="majorHAnsi"/>
          <w:sz w:val="16"/>
        </w:rPr>
        <w:t xml:space="preserve"> yeah, </w:t>
      </w:r>
      <w:r w:rsidRPr="00CA5293">
        <w:rPr>
          <w:rFonts w:asciiTheme="majorHAnsi" w:hAnsiTheme="majorHAnsi" w:cstheme="majorHAnsi"/>
          <w:u w:val="single"/>
        </w:rPr>
        <w:t xml:space="preserve">Obama can get elected in a situation where he was aided by an economic downturn, but his ability to </w:t>
      </w:r>
      <w:r w:rsidRPr="00CA5293">
        <w:rPr>
          <w:rFonts w:asciiTheme="majorHAnsi" w:hAnsiTheme="majorHAnsi" w:cstheme="majorHAnsi"/>
          <w:b/>
          <w:iCs/>
          <w:u w:val="single"/>
          <w:bdr w:val="single" w:sz="8" w:space="0" w:color="auto"/>
        </w:rPr>
        <w:t>put together a progressive coalition</w:t>
      </w:r>
      <w:r w:rsidRPr="00CA5293">
        <w:rPr>
          <w:rFonts w:asciiTheme="majorHAnsi" w:hAnsiTheme="majorHAnsi" w:cstheme="majorHAnsi"/>
          <w:u w:val="single"/>
        </w:rPr>
        <w:t xml:space="preserve"> that could </w:t>
      </w:r>
      <w:r w:rsidRPr="00CA5293">
        <w:rPr>
          <w:rFonts w:asciiTheme="majorHAnsi" w:hAnsiTheme="majorHAnsi" w:cstheme="majorHAnsi"/>
          <w:b/>
          <w:iCs/>
          <w:u w:val="single"/>
          <w:bdr w:val="single" w:sz="8" w:space="0" w:color="auto"/>
        </w:rPr>
        <w:t>stick together for a long time</w:t>
      </w:r>
      <w:r w:rsidRPr="00CA5293">
        <w:rPr>
          <w:rFonts w:asciiTheme="majorHAnsi" w:hAnsiTheme="majorHAnsi" w:cstheme="majorHAnsi"/>
          <w:u w:val="single"/>
        </w:rPr>
        <w:t xml:space="preserve"> and continue to implement reforms was </w:t>
      </w:r>
      <w:r w:rsidRPr="00CA5293">
        <w:rPr>
          <w:rFonts w:asciiTheme="majorHAnsi" w:hAnsiTheme="majorHAnsi" w:cstheme="majorHAnsi"/>
          <w:b/>
          <w:iCs/>
          <w:highlight w:val="green"/>
          <w:u w:val="single"/>
          <w:bdr w:val="single" w:sz="8" w:space="0" w:color="auto"/>
        </w:rPr>
        <w:t>very much undermined by the economic situation</w:t>
      </w:r>
      <w:r w:rsidRPr="00CA5293">
        <w:rPr>
          <w:rFonts w:asciiTheme="majorHAnsi" w:hAnsiTheme="majorHAnsi" w:cstheme="majorHAnsi"/>
          <w:sz w:val="16"/>
        </w:rPr>
        <w:t xml:space="preserve">.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w:t>
      </w:r>
      <w:proofErr w:type="gramStart"/>
      <w:r w:rsidRPr="00CA5293">
        <w:rPr>
          <w:rFonts w:asciiTheme="majorHAnsi" w:hAnsiTheme="majorHAnsi" w:cstheme="majorHAnsi"/>
          <w:sz w:val="16"/>
        </w:rPr>
        <w:t>So</w:t>
      </w:r>
      <w:proofErr w:type="gramEnd"/>
      <w:r w:rsidRPr="00CA5293">
        <w:rPr>
          <w:rFonts w:asciiTheme="majorHAnsi" w:hAnsiTheme="majorHAnsi" w:cstheme="majorHAnsi"/>
          <w:sz w:val="16"/>
        </w:rPr>
        <w:t xml:space="preserve"> the Republicans did well in the 1920s because they were really bad times? Teixeira: There was a sense of real uncertainty, real economic paranoia.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A5293">
        <w:rPr>
          <w:rFonts w:asciiTheme="majorHAnsi" w:hAnsiTheme="majorHAnsi" w:cstheme="majorHAnsi"/>
          <w:u w:val="single"/>
        </w:rPr>
        <w:t xml:space="preserve">Desperate times make for desperate measure sometimes. There is </w:t>
      </w:r>
      <w:r w:rsidRPr="00CA5293">
        <w:rPr>
          <w:rFonts w:asciiTheme="majorHAnsi" w:hAnsiTheme="majorHAnsi" w:cstheme="majorHAnsi"/>
          <w:b/>
          <w:iCs/>
          <w:u w:val="single"/>
          <w:bdr w:val="single" w:sz="8" w:space="0" w:color="auto"/>
        </w:rPr>
        <w:t>no guarantee they will help the left rather than the right</w:t>
      </w:r>
      <w:r w:rsidRPr="00CA5293">
        <w:rPr>
          <w:rFonts w:asciiTheme="majorHAnsi" w:hAnsiTheme="majorHAnsi" w:cstheme="majorHAnsi"/>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A5293">
        <w:rPr>
          <w:rFonts w:asciiTheme="majorHAnsi" w:hAnsiTheme="majorHAnsi" w:cstheme="majorHAnsi"/>
          <w:b/>
          <w:iCs/>
          <w:u w:val="single"/>
          <w:bdr w:val="single" w:sz="8" w:space="0" w:color="auto"/>
        </w:rPr>
        <w:t>in a general sense</w:t>
      </w:r>
      <w:r w:rsidRPr="00CA5293">
        <w:rPr>
          <w:rFonts w:asciiTheme="majorHAnsi" w:hAnsiTheme="majorHAnsi" w:cstheme="majorHAnsi"/>
          <w:u w:val="single"/>
        </w:rPr>
        <w:t xml:space="preserve">, </w:t>
      </w:r>
      <w:r w:rsidRPr="00CA5293">
        <w:rPr>
          <w:rFonts w:asciiTheme="majorHAnsi" w:hAnsiTheme="majorHAnsi" w:cstheme="majorHAnsi"/>
          <w:highlight w:val="green"/>
          <w:u w:val="single"/>
        </w:rPr>
        <w:t xml:space="preserve">the left has the </w:t>
      </w:r>
      <w:r w:rsidRPr="00CA5293">
        <w:rPr>
          <w:rFonts w:asciiTheme="majorHAnsi" w:hAnsiTheme="majorHAnsi" w:cstheme="majorHAnsi"/>
          <w:b/>
          <w:iCs/>
          <w:highlight w:val="green"/>
          <w:u w:val="single"/>
          <w:bdr w:val="single" w:sz="8" w:space="0" w:color="auto"/>
        </w:rPr>
        <w:t>easiest time making advances</w:t>
      </w:r>
      <w:r w:rsidRPr="00CA5293">
        <w:rPr>
          <w:rFonts w:asciiTheme="majorHAnsi" w:hAnsiTheme="majorHAnsi" w:cstheme="majorHAnsi"/>
          <w:highlight w:val="green"/>
          <w:u w:val="single"/>
        </w:rPr>
        <w:t xml:space="preserve"> and </w:t>
      </w:r>
      <w:r w:rsidRPr="00CA5293">
        <w:rPr>
          <w:rFonts w:asciiTheme="majorHAnsi" w:hAnsiTheme="majorHAnsi" w:cstheme="majorHAnsi"/>
          <w:b/>
          <w:iCs/>
          <w:highlight w:val="green"/>
          <w:u w:val="single"/>
          <w:bdr w:val="single" w:sz="8" w:space="0" w:color="auto"/>
        </w:rPr>
        <w:t>improving society</w:t>
      </w:r>
      <w:r w:rsidRPr="00CA5293">
        <w:rPr>
          <w:rFonts w:asciiTheme="majorHAnsi" w:hAnsiTheme="majorHAnsi" w:cstheme="majorHAnsi"/>
          <w:highlight w:val="green"/>
          <w:u w:val="single"/>
        </w:rPr>
        <w:t xml:space="preserve"> </w:t>
      </w:r>
      <w:r w:rsidRPr="00CA5293">
        <w:rPr>
          <w:rFonts w:asciiTheme="majorHAnsi" w:hAnsiTheme="majorHAnsi" w:cstheme="majorHAnsi"/>
          <w:u w:val="single"/>
        </w:rPr>
        <w:t xml:space="preserve">when things are going well </w:t>
      </w:r>
      <w:r w:rsidRPr="00CA5293">
        <w:rPr>
          <w:rFonts w:asciiTheme="majorHAnsi" w:hAnsiTheme="majorHAnsi" w:cstheme="majorHAnsi"/>
          <w:b/>
          <w:iCs/>
          <w:u w:val="single"/>
          <w:bdr w:val="single" w:sz="8" w:space="0" w:color="auto"/>
        </w:rPr>
        <w:t>rather than when are going poorly</w:t>
      </w:r>
      <w:r w:rsidRPr="00CA5293">
        <w:rPr>
          <w:rFonts w:asciiTheme="majorHAnsi" w:hAnsiTheme="majorHAnsi" w:cstheme="majorHAnsi"/>
          <w:sz w:val="16"/>
        </w:rPr>
        <w:t xml:space="preserve">.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You have got Holland, Denmark, Germany, and Austria. Those are all countries that are doing </w:t>
      </w:r>
      <w:proofErr w:type="gramStart"/>
      <w:r w:rsidRPr="00CA5293">
        <w:rPr>
          <w:rFonts w:asciiTheme="majorHAnsi" w:hAnsiTheme="majorHAnsi" w:cstheme="majorHAnsi"/>
          <w:sz w:val="16"/>
        </w:rPr>
        <w:t>pretty well</w:t>
      </w:r>
      <w:proofErr w:type="gramEnd"/>
      <w:r w:rsidRPr="00CA5293">
        <w:rPr>
          <w:rFonts w:asciiTheme="majorHAnsi" w:hAnsiTheme="majorHAnsi" w:cstheme="majorHAnsi"/>
          <w:sz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CA5293">
        <w:rPr>
          <w:rFonts w:asciiTheme="majorHAnsi" w:hAnsiTheme="majorHAnsi" w:cstheme="majorHAnsi"/>
          <w:sz w:val="16"/>
        </w:rPr>
        <w:t>a number of</w:t>
      </w:r>
      <w:proofErr w:type="gramEnd"/>
      <w:r w:rsidRPr="00CA5293">
        <w:rPr>
          <w:rFonts w:asciiTheme="majorHAnsi" w:hAnsiTheme="majorHAnsi" w:cstheme="majorHAnsi"/>
          <w:sz w:val="16"/>
        </w:rPr>
        <w:t xml:space="preserve"> cuts in social services, wages haven’t been going up much, there is a lot more insecurity.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Isn’t Germany doing well? </w:t>
      </w:r>
      <w:proofErr w:type="gramStart"/>
      <w:r w:rsidRPr="00CA5293">
        <w:rPr>
          <w:rFonts w:asciiTheme="majorHAnsi" w:hAnsiTheme="majorHAnsi" w:cstheme="majorHAnsi"/>
          <w:sz w:val="16"/>
        </w:rPr>
        <w:t>Teixeira:.</w:t>
      </w:r>
      <w:proofErr w:type="gramEnd"/>
      <w:r w:rsidRPr="00CA5293">
        <w:rPr>
          <w:rFonts w:asciiTheme="majorHAnsi" w:hAnsiTheme="majorHAnsi" w:cstheme="majorHAnsi"/>
          <w:sz w:val="16"/>
        </w:rPr>
        <w:t xml:space="preserve"> Germany is doing relatively well, but it hasn’t been a period of expansive growth for them either. There is a lot of wage stagnation and compression there. </w:t>
      </w:r>
      <w:r w:rsidRPr="00CA5293">
        <w:rPr>
          <w:rFonts w:asciiTheme="majorHAnsi" w:hAnsiTheme="majorHAnsi" w:cstheme="majorHAnsi"/>
          <w:u w:val="single"/>
        </w:rPr>
        <w:t xml:space="preserve">I </w:t>
      </w:r>
      <w:r w:rsidRPr="00CA5293">
        <w:rPr>
          <w:rFonts w:asciiTheme="majorHAnsi" w:hAnsiTheme="majorHAnsi" w:cstheme="majorHAnsi"/>
          <w:b/>
          <w:iCs/>
          <w:u w:val="single"/>
          <w:bdr w:val="single" w:sz="8" w:space="0" w:color="auto"/>
        </w:rPr>
        <w:t>never meant to imply</w:t>
      </w:r>
      <w:r w:rsidRPr="00CA5293">
        <w:rPr>
          <w:rFonts w:asciiTheme="majorHAnsi" w:hAnsiTheme="majorHAnsi" w:cstheme="majorHAnsi"/>
          <w:u w:val="single"/>
        </w:rPr>
        <w:t xml:space="preserve"> that you can </w:t>
      </w:r>
      <w:r w:rsidRPr="00CA5293">
        <w:rPr>
          <w:rFonts w:asciiTheme="majorHAnsi" w:hAnsiTheme="majorHAnsi" w:cstheme="majorHAnsi"/>
          <w:b/>
          <w:iCs/>
          <w:u w:val="single"/>
          <w:bdr w:val="single" w:sz="8" w:space="0" w:color="auto"/>
        </w:rPr>
        <w:t>perfectly predict social reform from economic outcomes</w:t>
      </w:r>
      <w:r w:rsidRPr="00CA5293">
        <w:rPr>
          <w:rFonts w:asciiTheme="majorHAnsi" w:hAnsiTheme="majorHAnsi" w:cstheme="majorHAnsi"/>
          <w:u w:val="single"/>
        </w:rPr>
        <w:t>. But</w:t>
      </w:r>
      <w:r w:rsidRPr="00CA5293">
        <w:rPr>
          <w:rFonts w:asciiTheme="majorHAnsi" w:hAnsiTheme="majorHAnsi" w:cstheme="majorHAnsi"/>
          <w:sz w:val="16"/>
        </w:rPr>
        <w:t xml:space="preserve"> I think </w:t>
      </w:r>
      <w:r w:rsidRPr="00CA5293">
        <w:rPr>
          <w:rFonts w:asciiTheme="majorHAnsi" w:hAnsiTheme="majorHAnsi" w:cstheme="majorHAnsi"/>
          <w:u w:val="single"/>
        </w:rPr>
        <w:t xml:space="preserve">it </w:t>
      </w:r>
      <w:r w:rsidRPr="00CA5293">
        <w:rPr>
          <w:rFonts w:asciiTheme="majorHAnsi" w:hAnsiTheme="majorHAnsi" w:cstheme="majorHAnsi"/>
          <w:b/>
          <w:iCs/>
          <w:u w:val="single"/>
          <w:bdr w:val="single" w:sz="8" w:space="0" w:color="auto"/>
        </w:rPr>
        <w:t>provides an important lens</w:t>
      </w:r>
      <w:r w:rsidRPr="00CA5293">
        <w:rPr>
          <w:rFonts w:asciiTheme="majorHAnsi" w:hAnsiTheme="majorHAnsi" w:cstheme="majorHAnsi"/>
          <w:u w:val="single"/>
        </w:rPr>
        <w:t xml:space="preserve"> on when the left does well and when the left does poorly</w:t>
      </w:r>
      <w:r w:rsidRPr="00CA5293">
        <w:rPr>
          <w:rFonts w:asciiTheme="majorHAnsi" w:hAnsiTheme="majorHAnsi" w:cstheme="majorHAnsi"/>
          <w:sz w:val="16"/>
        </w:rPr>
        <w:t xml:space="preserve">. By and large </w:t>
      </w:r>
      <w:r w:rsidRPr="00CA5293">
        <w:rPr>
          <w:rFonts w:asciiTheme="majorHAnsi" w:hAnsiTheme="majorHAnsi" w:cstheme="majorHAnsi"/>
          <w:u w:val="single"/>
        </w:rPr>
        <w:t>when you look at Europe, you see the</w:t>
      </w:r>
      <w:r w:rsidRPr="00CA5293">
        <w:rPr>
          <w:rFonts w:asciiTheme="majorHAnsi" w:hAnsiTheme="majorHAnsi" w:cstheme="majorHAnsi"/>
          <w:sz w:val="16"/>
        </w:rPr>
        <w:t xml:space="preserve"> </w:t>
      </w:r>
      <w:r w:rsidRPr="00CA5293">
        <w:rPr>
          <w:rFonts w:asciiTheme="majorHAnsi" w:hAnsiTheme="majorHAnsi" w:cstheme="majorHAnsi"/>
          <w:strike/>
          <w:sz w:val="16"/>
        </w:rPr>
        <w:t>straitjacket</w:t>
      </w:r>
      <w:r w:rsidRPr="00CA5293">
        <w:rPr>
          <w:rFonts w:asciiTheme="majorHAnsi" w:hAnsiTheme="majorHAnsi" w:cstheme="majorHAnsi"/>
          <w:sz w:val="16"/>
        </w:rPr>
        <w:t xml:space="preserve"> </w:t>
      </w:r>
      <w:r w:rsidRPr="00CA5293">
        <w:rPr>
          <w:rFonts w:asciiTheme="majorHAnsi" w:hAnsiTheme="majorHAnsi" w:cstheme="majorHAnsi"/>
          <w:u w:val="single"/>
        </w:rPr>
        <w:t>[</w:t>
      </w:r>
      <w:r w:rsidRPr="00CA5293">
        <w:rPr>
          <w:rFonts w:asciiTheme="majorHAnsi" w:hAnsiTheme="majorHAnsi" w:cstheme="majorHAnsi"/>
          <w:b/>
          <w:iCs/>
          <w:u w:val="single"/>
          <w:bdr w:val="single" w:sz="8" w:space="0" w:color="auto"/>
        </w:rPr>
        <w:t>dilemma</w:t>
      </w:r>
      <w:r w:rsidRPr="00CA5293">
        <w:rPr>
          <w:rFonts w:asciiTheme="majorHAnsi" w:hAnsiTheme="majorHAnsi" w:cstheme="majorHAnsi"/>
          <w:u w:val="single"/>
        </w:rPr>
        <w:t xml:space="preserve">] that the Eurozone has created in the economies. People are </w:t>
      </w:r>
      <w:r w:rsidRPr="00CA5293">
        <w:rPr>
          <w:rFonts w:asciiTheme="majorHAnsi" w:hAnsiTheme="majorHAnsi" w:cstheme="majorHAnsi"/>
          <w:b/>
          <w:iCs/>
          <w:u w:val="single"/>
          <w:bdr w:val="single" w:sz="8" w:space="0" w:color="auto"/>
        </w:rPr>
        <w:t>fearful</w:t>
      </w:r>
      <w:r w:rsidRPr="00CA5293">
        <w:rPr>
          <w:rFonts w:asciiTheme="majorHAnsi" w:hAnsiTheme="majorHAnsi" w:cstheme="majorHAnsi"/>
          <w:u w:val="single"/>
        </w:rPr>
        <w:t xml:space="preserve">, they are </w:t>
      </w:r>
      <w:r w:rsidRPr="00CA5293">
        <w:rPr>
          <w:rFonts w:asciiTheme="majorHAnsi" w:hAnsiTheme="majorHAnsi" w:cstheme="majorHAnsi"/>
          <w:b/>
          <w:iCs/>
          <w:u w:val="single"/>
          <w:bdr w:val="single" w:sz="8" w:space="0" w:color="auto"/>
        </w:rPr>
        <w:t>pessimistic</w:t>
      </w:r>
      <w:r w:rsidRPr="00CA5293">
        <w:rPr>
          <w:rFonts w:asciiTheme="majorHAnsi" w:hAnsiTheme="majorHAnsi" w:cstheme="majorHAnsi"/>
          <w:u w:val="single"/>
        </w:rPr>
        <w:t xml:space="preserve">, they are </w:t>
      </w:r>
      <w:r w:rsidRPr="00CA5293">
        <w:rPr>
          <w:rFonts w:asciiTheme="majorHAnsi" w:hAnsiTheme="majorHAnsi" w:cstheme="majorHAnsi"/>
          <w:b/>
          <w:iCs/>
          <w:u w:val="single"/>
          <w:bdr w:val="single" w:sz="8" w:space="0" w:color="auto"/>
        </w:rPr>
        <w:t>passive</w:t>
      </w:r>
      <w:r w:rsidRPr="00CA5293">
        <w:rPr>
          <w:rFonts w:asciiTheme="majorHAnsi" w:hAnsiTheme="majorHAnsi" w:cstheme="majorHAnsi"/>
          <w:u w:val="single"/>
        </w:rPr>
        <w:t xml:space="preserve">. This is </w:t>
      </w:r>
      <w:r w:rsidRPr="00CA5293">
        <w:rPr>
          <w:rFonts w:asciiTheme="majorHAnsi" w:hAnsiTheme="majorHAnsi" w:cstheme="majorHAnsi"/>
          <w:b/>
          <w:iCs/>
          <w:u w:val="single"/>
          <w:bdr w:val="single" w:sz="8" w:space="0" w:color="auto"/>
        </w:rPr>
        <w:t>very bad for the left</w:t>
      </w:r>
      <w:r w:rsidRPr="00CA5293">
        <w:rPr>
          <w:rFonts w:asciiTheme="majorHAnsi" w:hAnsiTheme="majorHAnsi" w:cstheme="majorHAnsi"/>
          <w:u w:val="single"/>
        </w:rPr>
        <w:t xml:space="preserve">. Until you </w:t>
      </w:r>
      <w:r w:rsidRPr="00CA5293">
        <w:rPr>
          <w:rFonts w:asciiTheme="majorHAnsi" w:hAnsiTheme="majorHAnsi" w:cstheme="majorHAnsi"/>
          <w:b/>
          <w:iCs/>
          <w:u w:val="single"/>
          <w:bdr w:val="single" w:sz="8" w:space="0" w:color="auto"/>
        </w:rPr>
        <w:t>break out</w:t>
      </w:r>
      <w:r w:rsidRPr="00CA5293">
        <w:rPr>
          <w:rFonts w:asciiTheme="majorHAnsi" w:hAnsiTheme="majorHAnsi" w:cstheme="majorHAnsi"/>
          <w:u w:val="single"/>
        </w:rPr>
        <w:t xml:space="preserve"> of that [dilemma]</w:t>
      </w:r>
      <w:r w:rsidRPr="00CA5293">
        <w:rPr>
          <w:rFonts w:asciiTheme="majorHAnsi" w:hAnsiTheme="majorHAnsi" w:cstheme="majorHAnsi"/>
          <w:sz w:val="16"/>
        </w:rPr>
        <w:t xml:space="preserve"> </w:t>
      </w:r>
      <w:r w:rsidRPr="00CA5293">
        <w:rPr>
          <w:rFonts w:asciiTheme="majorHAnsi" w:hAnsiTheme="majorHAnsi" w:cstheme="majorHAnsi"/>
          <w:strike/>
          <w:sz w:val="16"/>
        </w:rPr>
        <w:t>straitjacket</w:t>
      </w:r>
      <w:r w:rsidRPr="00CA5293">
        <w:rPr>
          <w:rFonts w:asciiTheme="majorHAnsi" w:hAnsiTheme="majorHAnsi" w:cstheme="majorHAnsi"/>
          <w:sz w:val="16"/>
        </w:rPr>
        <w:t xml:space="preserve">, </w:t>
      </w:r>
      <w:r w:rsidRPr="00CA5293">
        <w:rPr>
          <w:rFonts w:asciiTheme="majorHAnsi" w:hAnsiTheme="majorHAnsi" w:cstheme="majorHAnsi"/>
          <w:u w:val="single"/>
        </w:rPr>
        <w:t xml:space="preserve">the left is </w:t>
      </w:r>
      <w:r w:rsidRPr="00CA5293">
        <w:rPr>
          <w:rFonts w:asciiTheme="majorHAnsi" w:hAnsiTheme="majorHAnsi" w:cstheme="majorHAnsi"/>
          <w:b/>
          <w:iCs/>
          <w:u w:val="single"/>
          <w:bdr w:val="single" w:sz="8" w:space="0" w:color="auto"/>
        </w:rPr>
        <w:t>not going to be able to do that well</w:t>
      </w:r>
      <w:r w:rsidRPr="00CA5293">
        <w:rPr>
          <w:rFonts w:asciiTheme="majorHAnsi" w:hAnsiTheme="majorHAnsi" w:cstheme="majorHAnsi"/>
          <w:u w:val="single"/>
        </w:rPr>
        <w:t xml:space="preserve">, and the right is </w:t>
      </w:r>
      <w:r w:rsidRPr="00CA5293">
        <w:rPr>
          <w:rFonts w:asciiTheme="majorHAnsi" w:hAnsiTheme="majorHAnsi" w:cstheme="majorHAnsi"/>
          <w:b/>
          <w:iCs/>
          <w:u w:val="single"/>
          <w:bdr w:val="single" w:sz="8" w:space="0" w:color="auto"/>
        </w:rPr>
        <w:t>going to continue to do relatively well</w:t>
      </w:r>
      <w:r w:rsidRPr="00CA5293">
        <w:rPr>
          <w:rFonts w:asciiTheme="majorHAnsi" w:hAnsiTheme="majorHAnsi" w:cstheme="majorHAnsi"/>
          <w:u w:val="single"/>
        </w:rPr>
        <w:t xml:space="preserve"> compared to them, and you’ll see the </w:t>
      </w:r>
      <w:r w:rsidRPr="00CA5293">
        <w:rPr>
          <w:rFonts w:asciiTheme="majorHAnsi" w:hAnsiTheme="majorHAnsi" w:cstheme="majorHAnsi"/>
          <w:b/>
          <w:iCs/>
          <w:u w:val="single"/>
          <w:bdr w:val="single" w:sz="8" w:space="0" w:color="auto"/>
        </w:rPr>
        <w:t>continued rise in populism</w:t>
      </w:r>
      <w:r w:rsidRPr="00CA5293">
        <w:rPr>
          <w:rFonts w:asciiTheme="majorHAnsi" w:hAnsiTheme="majorHAnsi" w:cstheme="majorHAnsi"/>
          <w:u w:val="single"/>
        </w:rPr>
        <w:t xml:space="preserve"> because people have no faith in the system</w:t>
      </w:r>
      <w:r w:rsidRPr="00CA5293">
        <w:rPr>
          <w:rFonts w:asciiTheme="majorHAnsi" w:hAnsiTheme="majorHAnsi" w:cstheme="majorHAnsi"/>
          <w:sz w:val="16"/>
        </w:rPr>
        <w:t xml:space="preserve">. </w:t>
      </w:r>
      <w:proofErr w:type="gramStart"/>
      <w:r w:rsidRPr="00CA5293">
        <w:rPr>
          <w:rFonts w:asciiTheme="majorHAnsi" w:hAnsiTheme="majorHAnsi" w:cstheme="majorHAnsi"/>
          <w:sz w:val="16"/>
        </w:rPr>
        <w:t>So</w:t>
      </w:r>
      <w:proofErr w:type="gramEnd"/>
      <w:r w:rsidRPr="00CA5293">
        <w:rPr>
          <w:rFonts w:asciiTheme="majorHAnsi" w:hAnsiTheme="majorHAnsi" w:cstheme="majorHAnsi"/>
          <w:sz w:val="16"/>
        </w:rPr>
        <w:t xml:space="preserve"> what </w:t>
      </w:r>
      <w:r w:rsidRPr="00CA5293">
        <w:rPr>
          <w:rFonts w:asciiTheme="majorHAnsi" w:hAnsiTheme="majorHAnsi" w:cstheme="majorHAnsi"/>
          <w:u w:val="single"/>
        </w:rPr>
        <w:t>I am trying</w:t>
      </w:r>
      <w:r w:rsidRPr="00CA5293">
        <w:rPr>
          <w:rFonts w:asciiTheme="majorHAnsi" w:hAnsiTheme="majorHAnsi" w:cstheme="majorHAnsi"/>
          <w:sz w:val="16"/>
        </w:rPr>
        <w:t xml:space="preserve"> to do is </w:t>
      </w:r>
      <w:r w:rsidRPr="00CA5293">
        <w:rPr>
          <w:rFonts w:asciiTheme="majorHAnsi" w:hAnsiTheme="majorHAnsi" w:cstheme="majorHAnsi"/>
          <w:u w:val="single"/>
        </w:rPr>
        <w:t xml:space="preserve">to get the left to focus on </w:t>
      </w:r>
      <w:r w:rsidRPr="00CA5293">
        <w:rPr>
          <w:rFonts w:asciiTheme="majorHAnsi" w:hAnsiTheme="majorHAnsi" w:cstheme="majorHAnsi"/>
          <w:b/>
          <w:iCs/>
          <w:highlight w:val="green"/>
          <w:u w:val="single"/>
          <w:bdr w:val="single" w:sz="8" w:space="0" w:color="auto"/>
        </w:rPr>
        <w:t>getting to a new stage of capitalist growth</w:t>
      </w:r>
      <w:r w:rsidRPr="00CA5293">
        <w:rPr>
          <w:rFonts w:asciiTheme="majorHAnsi" w:hAnsiTheme="majorHAnsi" w:cstheme="majorHAnsi"/>
          <w:u w:val="single"/>
        </w:rPr>
        <w:t xml:space="preserve"> and </w:t>
      </w:r>
      <w:r w:rsidRPr="00CA5293">
        <w:rPr>
          <w:rFonts w:asciiTheme="majorHAnsi" w:hAnsiTheme="majorHAnsi" w:cstheme="majorHAnsi"/>
          <w:b/>
          <w:iCs/>
          <w:u w:val="single"/>
          <w:bdr w:val="single" w:sz="8" w:space="0" w:color="auto"/>
        </w:rPr>
        <w:t>being able actually to deliver rising incomes</w:t>
      </w:r>
      <w:r w:rsidRPr="00CA5293">
        <w:rPr>
          <w:rFonts w:asciiTheme="majorHAnsi" w:hAnsiTheme="majorHAnsi" w:cstheme="majorHAnsi"/>
          <w:sz w:val="16"/>
        </w:rPr>
        <w:t xml:space="preserve">. There is No Alternative to the Left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w:t>
      </w:r>
      <w:proofErr w:type="gramStart"/>
      <w:r w:rsidRPr="00CA5293">
        <w:rPr>
          <w:rFonts w:asciiTheme="majorHAnsi" w:hAnsiTheme="majorHAnsi" w:cstheme="majorHAnsi"/>
          <w:sz w:val="16"/>
        </w:rPr>
        <w:t>So</w:t>
      </w:r>
      <w:proofErr w:type="gramEnd"/>
      <w:r w:rsidRPr="00CA5293">
        <w:rPr>
          <w:rFonts w:asciiTheme="majorHAnsi" w:hAnsiTheme="majorHAnsi" w:cstheme="majorHAnsi"/>
          <w:sz w:val="16"/>
        </w:rPr>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w:t>
      </w:r>
      <w:proofErr w:type="gramStart"/>
      <w:r w:rsidRPr="00CA5293">
        <w:rPr>
          <w:rFonts w:asciiTheme="majorHAnsi" w:hAnsiTheme="majorHAnsi" w:cstheme="majorHAnsi"/>
          <w:sz w:val="16"/>
        </w:rPr>
        <w:t>as long as</w:t>
      </w:r>
      <w:proofErr w:type="gramEnd"/>
      <w:r w:rsidRPr="00CA5293">
        <w:rPr>
          <w:rFonts w:asciiTheme="majorHAnsi" w:hAnsiTheme="majorHAnsi" w:cstheme="majorHAnsi"/>
          <w:sz w:val="16"/>
        </w:rPr>
        <w:t xml:space="preserve"> times are bad. On the other hand, the only way to get out of bad times is for the left to get its program enacted. Teixeira: I see what you are asking. I think </w:t>
      </w:r>
      <w:r w:rsidRPr="00CA5293">
        <w:rPr>
          <w:rFonts w:asciiTheme="majorHAnsi" w:hAnsiTheme="majorHAnsi" w:cstheme="majorHAnsi"/>
          <w:u w:val="single"/>
        </w:rPr>
        <w:t xml:space="preserve">it is going to be </w:t>
      </w:r>
      <w:r w:rsidRPr="00CA5293">
        <w:rPr>
          <w:rFonts w:asciiTheme="majorHAnsi" w:hAnsiTheme="majorHAnsi" w:cstheme="majorHAnsi"/>
          <w:b/>
          <w:iCs/>
          <w:highlight w:val="green"/>
          <w:u w:val="single"/>
          <w:bdr w:val="single" w:sz="8" w:space="0" w:color="auto"/>
        </w:rPr>
        <w:t>two steps forward</w:t>
      </w:r>
      <w:r w:rsidRPr="00CA5293">
        <w:rPr>
          <w:rFonts w:asciiTheme="majorHAnsi" w:hAnsiTheme="majorHAnsi" w:cstheme="majorHAnsi"/>
          <w:highlight w:val="green"/>
          <w:u w:val="single"/>
        </w:rPr>
        <w:t xml:space="preserve">, </w:t>
      </w:r>
      <w:r w:rsidRPr="00CA5293">
        <w:rPr>
          <w:rFonts w:asciiTheme="majorHAnsi" w:hAnsiTheme="majorHAnsi" w:cstheme="majorHAnsi"/>
          <w:b/>
          <w:iCs/>
          <w:highlight w:val="green"/>
          <w:u w:val="single"/>
          <w:bdr w:val="single" w:sz="8" w:space="0" w:color="auto"/>
        </w:rPr>
        <w:t>one step back</w:t>
      </w:r>
      <w:r w:rsidRPr="00CA5293">
        <w:rPr>
          <w:rFonts w:asciiTheme="majorHAnsi" w:hAnsiTheme="majorHAnsi" w:cstheme="majorHAnsi"/>
          <w:u w:val="single"/>
        </w:rPr>
        <w:t>. We are</w:t>
      </w:r>
      <w:r w:rsidRPr="00CA5293">
        <w:rPr>
          <w:rFonts w:asciiTheme="majorHAnsi" w:hAnsiTheme="majorHAnsi" w:cstheme="majorHAnsi"/>
          <w:sz w:val="16"/>
        </w:rPr>
        <w:t xml:space="preserve"> sort of </w:t>
      </w:r>
      <w:r w:rsidRPr="00CA5293">
        <w:rPr>
          <w:rFonts w:asciiTheme="majorHAnsi" w:hAnsiTheme="majorHAnsi" w:cstheme="majorHAnsi"/>
          <w:b/>
          <w:iCs/>
          <w:u w:val="single"/>
          <w:bdr w:val="single" w:sz="8" w:space="0" w:color="auto"/>
        </w:rPr>
        <w:t>slouching</w:t>
      </w:r>
      <w:r w:rsidRPr="00CA5293">
        <w:rPr>
          <w:rFonts w:asciiTheme="majorHAnsi" w:hAnsiTheme="majorHAnsi" w:cstheme="majorHAnsi"/>
          <w:u w:val="single"/>
        </w:rPr>
        <w:t xml:space="preserve"> toward the next stage of capitalism. I </w:t>
      </w:r>
      <w:r w:rsidRPr="00CA5293">
        <w:rPr>
          <w:rFonts w:asciiTheme="majorHAnsi" w:hAnsiTheme="majorHAnsi" w:cstheme="majorHAnsi"/>
          <w:b/>
          <w:iCs/>
          <w:u w:val="single"/>
          <w:bdr w:val="single" w:sz="8" w:space="0" w:color="auto"/>
        </w:rPr>
        <w:t>don’t think it’s going to be pretty</w:t>
      </w:r>
      <w:r w:rsidRPr="00CA5293">
        <w:rPr>
          <w:rFonts w:asciiTheme="majorHAnsi" w:hAnsiTheme="majorHAnsi" w:cstheme="majorHAnsi"/>
          <w:u w:val="single"/>
        </w:rPr>
        <w:t xml:space="preserve">. Political and economic factors are going to propel us in that direction. Ultimately, people want things to work better, they want their problems to be solved. And the </w:t>
      </w:r>
      <w:r w:rsidRPr="00CA5293">
        <w:rPr>
          <w:rFonts w:asciiTheme="majorHAnsi" w:hAnsiTheme="majorHAnsi" w:cstheme="majorHAnsi"/>
          <w:b/>
          <w:iCs/>
          <w:u w:val="single"/>
          <w:bdr w:val="single" w:sz="8" w:space="0" w:color="auto"/>
        </w:rPr>
        <w:t>only way</w:t>
      </w:r>
      <w:r w:rsidRPr="00CA5293">
        <w:rPr>
          <w:rFonts w:asciiTheme="majorHAnsi" w:hAnsiTheme="majorHAnsi" w:cstheme="majorHAnsi"/>
          <w:u w:val="single"/>
        </w:rPr>
        <w:t xml:space="preserve"> we are going to get there is along the road I have described</w:t>
      </w:r>
      <w:r w:rsidRPr="00CA5293">
        <w:rPr>
          <w:rFonts w:asciiTheme="majorHAnsi" w:hAnsiTheme="majorHAnsi" w:cstheme="majorHAnsi"/>
          <w:sz w:val="16"/>
        </w:rPr>
        <w:t xml:space="preserve">. I think </w:t>
      </w:r>
      <w:r w:rsidRPr="00CA5293">
        <w:rPr>
          <w:rFonts w:asciiTheme="majorHAnsi" w:hAnsiTheme="majorHAnsi" w:cstheme="majorHAnsi"/>
          <w:u w:val="single"/>
        </w:rPr>
        <w:t xml:space="preserve">this </w:t>
      </w:r>
      <w:r w:rsidRPr="00CA5293">
        <w:rPr>
          <w:rFonts w:asciiTheme="majorHAnsi" w:hAnsiTheme="majorHAnsi" w:cstheme="majorHAnsi"/>
          <w:b/>
          <w:iCs/>
          <w:highlight w:val="green"/>
          <w:u w:val="single"/>
          <w:bdr w:val="single" w:sz="8" w:space="0" w:color="auto"/>
        </w:rPr>
        <w:t>equitable growth</w:t>
      </w:r>
      <w:r w:rsidRPr="00CA5293">
        <w:rPr>
          <w:rFonts w:asciiTheme="majorHAnsi" w:hAnsiTheme="majorHAnsi" w:cstheme="majorHAnsi"/>
          <w:u w:val="single"/>
        </w:rPr>
        <w:t xml:space="preserve"> approach</w:t>
      </w:r>
      <w:r w:rsidRPr="00CA5293">
        <w:rPr>
          <w:rFonts w:asciiTheme="majorHAnsi" w:hAnsiTheme="majorHAnsi" w:cstheme="majorHAnsi"/>
          <w:sz w:val="16"/>
        </w:rPr>
        <w:t xml:space="preserve"> that the Democrats united around </w:t>
      </w:r>
      <w:r w:rsidRPr="00CA5293">
        <w:rPr>
          <w:rFonts w:asciiTheme="majorHAnsi" w:hAnsiTheme="majorHAnsi" w:cstheme="majorHAnsi"/>
          <w:u w:val="single"/>
        </w:rPr>
        <w:t>is the future</w:t>
      </w:r>
      <w:r w:rsidRPr="00CA5293">
        <w:rPr>
          <w:rFonts w:asciiTheme="majorHAnsi" w:hAnsiTheme="majorHAnsi" w:cstheme="majorHAnsi"/>
          <w:sz w:val="16"/>
        </w:rPr>
        <w:t xml:space="preserve">. The level of growth is going to vary over time, but I think the Democrats are the ones who are going to put us there and I think they are going to be rewarded for it. </w:t>
      </w:r>
      <w:proofErr w:type="spellStart"/>
      <w:proofErr w:type="gramStart"/>
      <w:r w:rsidRPr="00CA5293">
        <w:rPr>
          <w:rFonts w:asciiTheme="majorHAnsi" w:hAnsiTheme="majorHAnsi" w:cstheme="majorHAnsi"/>
          <w:sz w:val="16"/>
        </w:rPr>
        <w:t>Judis</w:t>
      </w:r>
      <w:proofErr w:type="spellEnd"/>
      <w:r w:rsidRPr="00CA5293">
        <w:rPr>
          <w:rFonts w:asciiTheme="majorHAnsi" w:hAnsiTheme="majorHAnsi" w:cstheme="majorHAnsi"/>
          <w:sz w:val="16"/>
        </w:rPr>
        <w:t>:.</w:t>
      </w:r>
      <w:proofErr w:type="gramEnd"/>
      <w:r w:rsidRPr="00CA5293">
        <w:rPr>
          <w:rFonts w:asciiTheme="majorHAnsi" w:hAnsiTheme="majorHAnsi" w:cstheme="majorHAnsi"/>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CA5293">
        <w:rPr>
          <w:rFonts w:asciiTheme="majorHAnsi" w:hAnsiTheme="majorHAnsi" w:cstheme="majorHAnsi"/>
          <w:sz w:val="16"/>
        </w:rPr>
        <w:t>Teixeira:.</w:t>
      </w:r>
      <w:proofErr w:type="gramEnd"/>
      <w:r w:rsidRPr="00CA5293">
        <w:rPr>
          <w:rFonts w:asciiTheme="majorHAnsi" w:hAnsiTheme="majorHAnsi" w:cstheme="majorHAnsi"/>
          <w:sz w:val="16"/>
        </w:rPr>
        <w:t xml:space="preserve"> That certainly could be the way it goes down, but </w:t>
      </w:r>
      <w:r w:rsidRPr="00CA5293">
        <w:rPr>
          <w:rFonts w:asciiTheme="majorHAnsi" w:hAnsiTheme="majorHAnsi" w:cstheme="majorHAnsi"/>
          <w:u w:val="single"/>
        </w:rPr>
        <w:t xml:space="preserve">it’s </w:t>
      </w:r>
      <w:r w:rsidRPr="00CA5293">
        <w:rPr>
          <w:rFonts w:asciiTheme="majorHAnsi" w:hAnsiTheme="majorHAnsi" w:cstheme="majorHAnsi"/>
          <w:b/>
          <w:iCs/>
          <w:highlight w:val="green"/>
          <w:u w:val="single"/>
          <w:bdr w:val="single" w:sz="8" w:space="0" w:color="auto"/>
        </w:rPr>
        <w:t>not clear we are required to have a recession</w:t>
      </w:r>
      <w:r w:rsidRPr="00CA5293">
        <w:rPr>
          <w:rFonts w:asciiTheme="majorHAnsi" w:hAnsiTheme="majorHAnsi" w:cstheme="majorHAnsi"/>
          <w:sz w:val="16"/>
        </w:rPr>
        <w:t xml:space="preserve"> on the level we did in 2007 and 2008, </w:t>
      </w:r>
      <w:r w:rsidRPr="00CA5293">
        <w:rPr>
          <w:rFonts w:asciiTheme="majorHAnsi" w:hAnsiTheme="majorHAnsi" w:cstheme="majorHAnsi"/>
          <w:u w:val="single"/>
        </w:rPr>
        <w:t>or whether this sort of rolling crisis we have combined with other political events might do it</w:t>
      </w:r>
      <w:r w:rsidRPr="00CA5293">
        <w:rPr>
          <w:rFonts w:asciiTheme="majorHAnsi" w:hAnsiTheme="majorHAnsi" w:cstheme="majorHAnsi"/>
          <w:sz w:val="16"/>
        </w:rPr>
        <w:t xml:space="preserve">. I don’t know, it’s hard to predict, but I think the great economist Herbert Stein said, if something cannot go on forever, it will stop.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CA5293">
        <w:rPr>
          <w:rFonts w:asciiTheme="majorHAnsi" w:hAnsiTheme="majorHAnsi" w:cstheme="majorHAnsi"/>
          <w:u w:val="single"/>
        </w:rPr>
        <w:t xml:space="preserve">The trajectory is </w:t>
      </w:r>
      <w:r w:rsidRPr="00CA5293">
        <w:rPr>
          <w:rFonts w:asciiTheme="majorHAnsi" w:hAnsiTheme="majorHAnsi" w:cstheme="majorHAnsi"/>
          <w:b/>
          <w:iCs/>
          <w:u w:val="single"/>
          <w:bdr w:val="single" w:sz="8" w:space="0" w:color="auto"/>
        </w:rPr>
        <w:t>ultimately going to take us</w:t>
      </w:r>
      <w:r w:rsidRPr="00CA5293">
        <w:rPr>
          <w:rFonts w:asciiTheme="majorHAnsi" w:hAnsiTheme="majorHAnsi" w:cstheme="majorHAnsi"/>
          <w:u w:val="single"/>
        </w:rPr>
        <w:t xml:space="preserve"> to a </w:t>
      </w:r>
      <w:r w:rsidRPr="00CA5293">
        <w:rPr>
          <w:rFonts w:asciiTheme="majorHAnsi" w:hAnsiTheme="majorHAnsi" w:cstheme="majorHAnsi"/>
          <w:b/>
          <w:iCs/>
          <w:u w:val="single"/>
          <w:bdr w:val="single" w:sz="8" w:space="0" w:color="auto"/>
        </w:rPr>
        <w:t>different</w:t>
      </w:r>
      <w:r w:rsidRPr="00CA5293">
        <w:rPr>
          <w:rFonts w:asciiTheme="majorHAnsi" w:hAnsiTheme="majorHAnsi" w:cstheme="majorHAnsi"/>
          <w:u w:val="single"/>
        </w:rPr>
        <w:t xml:space="preserve"> and </w:t>
      </w:r>
      <w:r w:rsidRPr="00CA5293">
        <w:rPr>
          <w:rFonts w:asciiTheme="majorHAnsi" w:hAnsiTheme="majorHAnsi" w:cstheme="majorHAnsi"/>
          <w:b/>
          <w:iCs/>
          <w:u w:val="single"/>
          <w:bdr w:val="single" w:sz="8" w:space="0" w:color="auto"/>
        </w:rPr>
        <w:t>better place</w:t>
      </w:r>
      <w:r w:rsidRPr="00CA5293">
        <w:rPr>
          <w:rFonts w:asciiTheme="majorHAnsi" w:hAnsiTheme="majorHAnsi" w:cstheme="majorHAnsi"/>
          <w:sz w:val="16"/>
        </w:rPr>
        <w:t xml:space="preserve">. I think </w:t>
      </w:r>
      <w:r w:rsidRPr="00CA5293">
        <w:rPr>
          <w:rFonts w:asciiTheme="majorHAnsi" w:hAnsiTheme="majorHAnsi" w:cstheme="majorHAnsi"/>
          <w:b/>
          <w:iCs/>
          <w:highlight w:val="green"/>
          <w:u w:val="single"/>
          <w:bdr w:val="single" w:sz="8" w:space="0" w:color="auto"/>
        </w:rPr>
        <w:t xml:space="preserve">eventually we will </w:t>
      </w:r>
      <w:proofErr w:type="gramStart"/>
      <w:r w:rsidRPr="00CA5293">
        <w:rPr>
          <w:rFonts w:asciiTheme="majorHAnsi" w:hAnsiTheme="majorHAnsi" w:cstheme="majorHAnsi"/>
          <w:b/>
          <w:iCs/>
          <w:highlight w:val="green"/>
          <w:u w:val="single"/>
          <w:bdr w:val="single" w:sz="8" w:space="0" w:color="auto"/>
        </w:rPr>
        <w:t>adapt</w:t>
      </w:r>
      <w:proofErr w:type="gramEnd"/>
      <w:r w:rsidRPr="00CA5293">
        <w:rPr>
          <w:rFonts w:asciiTheme="majorHAnsi" w:hAnsiTheme="majorHAnsi" w:cstheme="majorHAnsi"/>
          <w:u w:val="single"/>
        </w:rPr>
        <w:t xml:space="preserve"> and we will </w:t>
      </w:r>
      <w:r w:rsidRPr="00CA5293">
        <w:rPr>
          <w:rFonts w:asciiTheme="majorHAnsi" w:hAnsiTheme="majorHAnsi" w:cstheme="majorHAnsi"/>
          <w:b/>
          <w:iCs/>
          <w:u w:val="single"/>
          <w:bdr w:val="single" w:sz="8" w:space="0" w:color="auto"/>
        </w:rPr>
        <w:t>get something better</w:t>
      </w:r>
      <w:r w:rsidRPr="00CA5293">
        <w:rPr>
          <w:rFonts w:asciiTheme="majorHAnsi" w:hAnsiTheme="majorHAnsi" w:cstheme="majorHAnsi"/>
          <w:u w:val="single"/>
        </w:rPr>
        <w:t xml:space="preserve"> than we have because it is the </w:t>
      </w:r>
      <w:r w:rsidRPr="00CA5293">
        <w:rPr>
          <w:rFonts w:asciiTheme="majorHAnsi" w:hAnsiTheme="majorHAnsi" w:cstheme="majorHAnsi"/>
          <w:b/>
          <w:iCs/>
          <w:u w:val="single"/>
          <w:bdr w:val="single" w:sz="8" w:space="0" w:color="auto"/>
        </w:rPr>
        <w:t>only solution to the ongoing problems</w:t>
      </w:r>
      <w:r w:rsidRPr="00CA5293">
        <w:rPr>
          <w:rFonts w:asciiTheme="majorHAnsi" w:hAnsiTheme="majorHAnsi" w:cstheme="majorHAnsi"/>
          <w:u w:val="single"/>
        </w:rPr>
        <w:t xml:space="preserve">. </w:t>
      </w:r>
      <w:r w:rsidRPr="00CA5293">
        <w:rPr>
          <w:rFonts w:asciiTheme="majorHAnsi" w:hAnsiTheme="majorHAnsi" w:cstheme="majorHAnsi"/>
          <w:b/>
          <w:iCs/>
          <w:u w:val="single"/>
          <w:bdr w:val="single" w:sz="8" w:space="0" w:color="auto"/>
        </w:rPr>
        <w:t>There is no alternative</w:t>
      </w:r>
      <w:r w:rsidRPr="00CA5293">
        <w:rPr>
          <w:rFonts w:asciiTheme="majorHAnsi" w:hAnsiTheme="majorHAnsi" w:cstheme="majorHAnsi"/>
          <w:sz w:val="16"/>
        </w:rPr>
        <w:t xml:space="preserve">.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sidRPr="00CA5293">
        <w:rPr>
          <w:rFonts w:asciiTheme="majorHAnsi" w:hAnsiTheme="majorHAnsi" w:cstheme="majorHAnsi"/>
          <w:sz w:val="16"/>
        </w:rPr>
        <w:t>Of course</w:t>
      </w:r>
      <w:proofErr w:type="gramEnd"/>
      <w:r w:rsidRPr="00CA5293">
        <w:rPr>
          <w:rFonts w:asciiTheme="majorHAnsi" w:hAnsiTheme="majorHAnsi" w:cstheme="majorHAnsi"/>
          <w:sz w:val="16"/>
        </w:rPr>
        <w:t xml:space="preserve"> it is possible, but </w:t>
      </w:r>
      <w:r w:rsidRPr="00CA5293">
        <w:rPr>
          <w:rFonts w:asciiTheme="majorHAnsi" w:hAnsiTheme="majorHAnsi" w:cstheme="majorHAnsi"/>
          <w:u w:val="single"/>
        </w:rPr>
        <w:t xml:space="preserve">if you look at the history of the United States, </w:t>
      </w:r>
      <w:r w:rsidRPr="00CA5293">
        <w:rPr>
          <w:rFonts w:asciiTheme="majorHAnsi" w:hAnsiTheme="majorHAnsi" w:cstheme="majorHAnsi"/>
          <w:b/>
          <w:iCs/>
          <w:u w:val="single"/>
          <w:bdr w:val="single" w:sz="8" w:space="0" w:color="auto"/>
        </w:rPr>
        <w:t>despite the anti-statist bias</w:t>
      </w:r>
      <w:r w:rsidRPr="00CA5293">
        <w:rPr>
          <w:rFonts w:asciiTheme="majorHAnsi" w:hAnsiTheme="majorHAnsi" w:cstheme="majorHAnsi"/>
          <w:u w:val="single"/>
        </w:rPr>
        <w:t xml:space="preserve"> and </w:t>
      </w:r>
      <w:r w:rsidRPr="00CA5293">
        <w:rPr>
          <w:rFonts w:asciiTheme="majorHAnsi" w:hAnsiTheme="majorHAnsi" w:cstheme="majorHAnsi"/>
          <w:b/>
          <w:iCs/>
          <w:u w:val="single"/>
          <w:bdr w:val="single" w:sz="8" w:space="0" w:color="auto"/>
        </w:rPr>
        <w:t>despite all the other political problems</w:t>
      </w:r>
      <w:r w:rsidRPr="00CA5293">
        <w:rPr>
          <w:rFonts w:asciiTheme="majorHAnsi" w:hAnsiTheme="majorHAnsi" w:cstheme="majorHAnsi"/>
          <w:u w:val="single"/>
        </w:rPr>
        <w:t xml:space="preserve">, the way the country has evolved over time is toward a </w:t>
      </w:r>
      <w:r w:rsidRPr="00CA5293">
        <w:rPr>
          <w:rFonts w:asciiTheme="majorHAnsi" w:hAnsiTheme="majorHAnsi" w:cstheme="majorHAnsi"/>
          <w:b/>
          <w:iCs/>
          <w:u w:val="single"/>
          <w:bdr w:val="single" w:sz="8" w:space="0" w:color="auto"/>
        </w:rPr>
        <w:t>larger government</w:t>
      </w:r>
      <w:r w:rsidRPr="00CA5293">
        <w:rPr>
          <w:rFonts w:asciiTheme="majorHAnsi" w:hAnsiTheme="majorHAnsi" w:cstheme="majorHAnsi"/>
          <w:u w:val="single"/>
        </w:rPr>
        <w:t xml:space="preserve"> that </w:t>
      </w:r>
      <w:r w:rsidRPr="00CA5293">
        <w:rPr>
          <w:rFonts w:asciiTheme="majorHAnsi" w:hAnsiTheme="majorHAnsi" w:cstheme="majorHAnsi"/>
          <w:b/>
          <w:iCs/>
          <w:u w:val="single"/>
          <w:bdr w:val="single" w:sz="8" w:space="0" w:color="auto"/>
        </w:rPr>
        <w:t>does more</w:t>
      </w:r>
      <w:r w:rsidRPr="00CA5293">
        <w:rPr>
          <w:rFonts w:asciiTheme="majorHAnsi" w:hAnsiTheme="majorHAnsi" w:cstheme="majorHAnsi"/>
          <w:u w:val="single"/>
        </w:rPr>
        <w:t xml:space="preserve"> and </w:t>
      </w:r>
      <w:r w:rsidRPr="00CA5293">
        <w:rPr>
          <w:rFonts w:asciiTheme="majorHAnsi" w:hAnsiTheme="majorHAnsi" w:cstheme="majorHAnsi"/>
          <w:b/>
          <w:iCs/>
          <w:u w:val="single"/>
          <w:bdr w:val="single" w:sz="8" w:space="0" w:color="auto"/>
        </w:rPr>
        <w:t>provides more for people</w:t>
      </w:r>
      <w:r w:rsidRPr="00CA5293">
        <w:rPr>
          <w:rFonts w:asciiTheme="majorHAnsi" w:hAnsiTheme="majorHAnsi" w:cstheme="majorHAnsi"/>
          <w:u w:val="single"/>
        </w:rPr>
        <w:t xml:space="preserve">. And we </w:t>
      </w:r>
      <w:r w:rsidRPr="00CA5293">
        <w:rPr>
          <w:rFonts w:asciiTheme="majorHAnsi" w:hAnsiTheme="majorHAnsi" w:cstheme="majorHAnsi"/>
          <w:b/>
          <w:iCs/>
          <w:u w:val="single"/>
          <w:bdr w:val="single" w:sz="8" w:space="0" w:color="auto"/>
        </w:rPr>
        <w:t>obviously have evolved tremendously</w:t>
      </w:r>
      <w:r w:rsidRPr="00CA5293">
        <w:rPr>
          <w:rFonts w:asciiTheme="majorHAnsi" w:hAnsiTheme="majorHAnsi" w:cstheme="majorHAnsi"/>
          <w:u w:val="single"/>
        </w:rPr>
        <w:t xml:space="preserve"> in the social realm as well. Governments don’t do what is rational in the short term</w:t>
      </w:r>
      <w:r w:rsidRPr="00CA5293">
        <w:rPr>
          <w:rFonts w:asciiTheme="majorHAnsi" w:hAnsiTheme="majorHAnsi" w:cstheme="majorHAnsi"/>
          <w:sz w:val="16"/>
        </w:rPr>
        <w:t xml:space="preserve">, at least rational in the sense you are describing it, </w:t>
      </w:r>
      <w:r w:rsidRPr="00CA5293">
        <w:rPr>
          <w:rFonts w:asciiTheme="majorHAnsi" w:hAnsiTheme="majorHAnsi" w:cstheme="majorHAnsi"/>
          <w:u w:val="single"/>
        </w:rPr>
        <w:t xml:space="preserve">but political systems </w:t>
      </w:r>
      <w:r w:rsidRPr="00CA5293">
        <w:rPr>
          <w:rFonts w:asciiTheme="majorHAnsi" w:hAnsiTheme="majorHAnsi" w:cstheme="majorHAnsi"/>
          <w:b/>
          <w:iCs/>
          <w:u w:val="single"/>
          <w:bdr w:val="single" w:sz="8" w:space="0" w:color="auto"/>
        </w:rPr>
        <w:t>evolve over time</w:t>
      </w:r>
      <w:r w:rsidRPr="00CA5293">
        <w:rPr>
          <w:rFonts w:asciiTheme="majorHAnsi" w:hAnsiTheme="majorHAnsi" w:cstheme="majorHAnsi"/>
          <w:u w:val="single"/>
        </w:rPr>
        <w:t xml:space="preserve"> in a way that is consistent with the values and priorities of the left, and I expect that to continue over time</w:t>
      </w:r>
      <w:r w:rsidRPr="00CA5293">
        <w:rPr>
          <w:rFonts w:asciiTheme="majorHAnsi" w:hAnsiTheme="majorHAnsi" w:cstheme="majorHAnsi"/>
          <w:sz w:val="16"/>
        </w:rPr>
        <w:t xml:space="preserve">. The 2016 Election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Let’s talk about the 2016 election. Why did Clinton lose to such a weak opponent? Teixeira: The Democrats have an evolving majority that consists of groups like minorities, professionals, young people, single women and what have you, and that’s </w:t>
      </w:r>
      <w:proofErr w:type="gramStart"/>
      <w:r w:rsidRPr="00CA5293">
        <w:rPr>
          <w:rFonts w:asciiTheme="majorHAnsi" w:hAnsiTheme="majorHAnsi" w:cstheme="majorHAnsi"/>
          <w:sz w:val="16"/>
        </w:rPr>
        <w:t>a true fact</w:t>
      </w:r>
      <w:proofErr w:type="gramEnd"/>
      <w:r w:rsidRPr="00CA5293">
        <w:rPr>
          <w:rFonts w:asciiTheme="majorHAnsi" w:hAnsiTheme="majorHAnsi" w:cstheme="majorHAnsi"/>
          <w:sz w:val="16"/>
        </w:rPr>
        <w:t xml:space="preserve">. It’s growing over </w:t>
      </w:r>
      <w:proofErr w:type="gramStart"/>
      <w:r w:rsidRPr="00CA5293">
        <w:rPr>
          <w:rFonts w:asciiTheme="majorHAnsi" w:hAnsiTheme="majorHAnsi" w:cstheme="majorHAnsi"/>
          <w:sz w:val="16"/>
        </w:rPr>
        <w:t>time</w:t>
      </w:r>
      <w:proofErr w:type="gramEnd"/>
      <w:r w:rsidRPr="00CA5293">
        <w:rPr>
          <w:rFonts w:asciiTheme="majorHAnsi" w:hAnsiTheme="majorHAnsi" w:cstheme="majorHAnsi"/>
          <w:sz w:val="16"/>
        </w:rPr>
        <w:t xml:space="preserv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sidRPr="00CA5293">
        <w:rPr>
          <w:rFonts w:asciiTheme="majorHAnsi" w:hAnsiTheme="majorHAnsi" w:cstheme="majorHAnsi"/>
          <w:sz w:val="16"/>
        </w:rPr>
        <w:t>Judis</w:t>
      </w:r>
      <w:proofErr w:type="spellEnd"/>
      <w:r w:rsidRPr="00CA5293">
        <w:rPr>
          <w:rFonts w:asciiTheme="majorHAnsi" w:hAnsiTheme="majorHAnsi" w:cstheme="majorHAnsi"/>
          <w:sz w:val="16"/>
        </w:rPr>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sidRPr="00CA5293">
        <w:rPr>
          <w:rFonts w:asciiTheme="majorHAnsi" w:hAnsiTheme="majorHAnsi" w:cstheme="majorHAnsi"/>
          <w:sz w:val="16"/>
        </w:rPr>
        <w:t>really not</w:t>
      </w:r>
      <w:proofErr w:type="gramEnd"/>
      <w:r w:rsidRPr="00CA5293">
        <w:rPr>
          <w:rFonts w:asciiTheme="majorHAnsi" w:hAnsiTheme="majorHAnsi" w:cstheme="majorHAnsi"/>
          <w:sz w:val="16"/>
        </w:rPr>
        <w:t xml:space="preserve"> that important and I don’t take your problems seriously, and frankly I don’t have much to offer you. And that’s </w:t>
      </w:r>
      <w:proofErr w:type="gramStart"/>
      <w:r w:rsidRPr="00CA5293">
        <w:rPr>
          <w:rFonts w:asciiTheme="majorHAnsi" w:hAnsiTheme="majorHAnsi" w:cstheme="majorHAnsi"/>
          <w:sz w:val="16"/>
        </w:rPr>
        <w:t>despite the fact that</w:t>
      </w:r>
      <w:proofErr w:type="gramEnd"/>
      <w:r w:rsidRPr="00CA5293">
        <w:rPr>
          <w:rFonts w:asciiTheme="majorHAnsi" w:hAnsiTheme="majorHAnsi" w:cstheme="majorHAnsi"/>
          <w:sz w:val="16"/>
        </w:rPr>
        <w:t xml:space="preserve"> her economic program and policies would have actually been very good for these people. There was a study of campaign advertising in 2016 that showed Hillary outspent Trump significantly and that almost none of her advertising was about what she would </w:t>
      </w:r>
      <w:proofErr w:type="gramStart"/>
      <w:r w:rsidRPr="00CA5293">
        <w:rPr>
          <w:rFonts w:asciiTheme="majorHAnsi" w:hAnsiTheme="majorHAnsi" w:cstheme="majorHAnsi"/>
          <w:sz w:val="16"/>
        </w:rPr>
        <w:t>actually do</w:t>
      </w:r>
      <w:proofErr w:type="gramEnd"/>
      <w:r w:rsidRPr="00CA5293">
        <w:rPr>
          <w:rFonts w:asciiTheme="majorHAnsi" w:hAnsiTheme="majorHAnsi" w:cstheme="majorHAnsi"/>
          <w:sz w:val="16"/>
        </w:rPr>
        <w:t xml:space="preserve">. Almost all of it was about how he was a bad dude. </w:t>
      </w:r>
      <w:r w:rsidRPr="00CA5293">
        <w:rPr>
          <w:rFonts w:asciiTheme="majorHAnsi" w:hAnsiTheme="majorHAnsi" w:cstheme="majorHAnsi"/>
          <w:u w:val="single"/>
        </w:rPr>
        <w:t xml:space="preserve">Voters were </w:t>
      </w:r>
      <w:r w:rsidRPr="00CA5293">
        <w:rPr>
          <w:rFonts w:asciiTheme="majorHAnsi" w:hAnsiTheme="majorHAnsi" w:cstheme="majorHAnsi"/>
          <w:b/>
          <w:iCs/>
          <w:u w:val="single"/>
          <w:bdr w:val="single" w:sz="8" w:space="0" w:color="auto"/>
        </w:rPr>
        <w:t>fed up with stagnation</w:t>
      </w:r>
      <w:r w:rsidRPr="00CA5293">
        <w:rPr>
          <w:rFonts w:asciiTheme="majorHAnsi" w:hAnsiTheme="majorHAnsi" w:cstheme="majorHAnsi"/>
          <w:u w:val="single"/>
        </w:rPr>
        <w:t xml:space="preserve"> and with the Democrats and they </w:t>
      </w:r>
      <w:r w:rsidRPr="00CA5293">
        <w:rPr>
          <w:rFonts w:asciiTheme="majorHAnsi" w:hAnsiTheme="majorHAnsi" w:cstheme="majorHAnsi"/>
          <w:b/>
          <w:iCs/>
          <w:u w:val="single"/>
          <w:bdr w:val="single" w:sz="8" w:space="0" w:color="auto"/>
        </w:rPr>
        <w:t>turned to someone who thought could blow up the system</w:t>
      </w:r>
      <w:r w:rsidRPr="00CA5293">
        <w:rPr>
          <w:rFonts w:asciiTheme="majorHAnsi" w:hAnsiTheme="majorHAnsi" w:cstheme="majorHAnsi"/>
          <w:u w:val="single"/>
        </w:rPr>
        <w:t xml:space="preserve">. The way the Democrats and the left could </w:t>
      </w:r>
      <w:r w:rsidRPr="00CA5293">
        <w:rPr>
          <w:rFonts w:asciiTheme="majorHAnsi" w:hAnsiTheme="majorHAnsi" w:cstheme="majorHAnsi"/>
          <w:b/>
          <w:iCs/>
          <w:u w:val="single"/>
          <w:bdr w:val="single" w:sz="8" w:space="0" w:color="auto"/>
        </w:rPr>
        <w:t>mitigate that problem</w:t>
      </w:r>
      <w:r w:rsidRPr="00CA5293">
        <w:rPr>
          <w:rFonts w:asciiTheme="majorHAnsi" w:hAnsiTheme="majorHAnsi" w:cstheme="majorHAnsi"/>
          <w:u w:val="single"/>
        </w:rPr>
        <w:t xml:space="preserve"> is to show these voters that they </w:t>
      </w:r>
      <w:r w:rsidRPr="00CA5293">
        <w:rPr>
          <w:rFonts w:asciiTheme="majorHAnsi" w:hAnsiTheme="majorHAnsi" w:cstheme="majorHAnsi"/>
          <w:b/>
          <w:iCs/>
          <w:u w:val="single"/>
          <w:bdr w:val="single" w:sz="8" w:space="0" w:color="auto"/>
        </w:rPr>
        <w:t>take their problems seriously</w:t>
      </w:r>
      <w:r w:rsidRPr="00CA5293">
        <w:rPr>
          <w:rFonts w:asciiTheme="majorHAnsi" w:hAnsiTheme="majorHAnsi" w:cstheme="majorHAnsi"/>
          <w:sz w:val="16"/>
        </w:rPr>
        <w:t xml:space="preserve"> and have their interests in </w:t>
      </w:r>
      <w:proofErr w:type="gramStart"/>
      <w:r w:rsidRPr="00CA5293">
        <w:rPr>
          <w:rFonts w:asciiTheme="majorHAnsi" w:hAnsiTheme="majorHAnsi" w:cstheme="majorHAnsi"/>
          <w:sz w:val="16"/>
        </w:rPr>
        <w:t>mind, and</w:t>
      </w:r>
      <w:proofErr w:type="gramEnd"/>
      <w:r w:rsidRPr="00CA5293">
        <w:rPr>
          <w:rFonts w:asciiTheme="majorHAnsi" w:hAnsiTheme="majorHAnsi" w:cstheme="majorHAnsi"/>
          <w:sz w:val="16"/>
        </w:rPr>
        <w:t xml:space="preserve"> could improve their lives. </w:t>
      </w:r>
      <w:r w:rsidRPr="00CA5293">
        <w:rPr>
          <w:rFonts w:asciiTheme="majorHAnsi" w:hAnsiTheme="majorHAnsi" w:cstheme="majorHAnsi"/>
          <w:u w:val="single"/>
        </w:rPr>
        <w:t xml:space="preserve">I </w:t>
      </w:r>
      <w:r w:rsidRPr="00CA5293">
        <w:rPr>
          <w:rFonts w:asciiTheme="majorHAnsi" w:hAnsiTheme="majorHAnsi" w:cstheme="majorHAnsi"/>
          <w:b/>
          <w:iCs/>
          <w:u w:val="single"/>
          <w:bdr w:val="single" w:sz="8" w:space="0" w:color="auto"/>
        </w:rPr>
        <w:t>don’t think there is any way of doing that</w:t>
      </w:r>
      <w:r w:rsidRPr="00CA5293">
        <w:rPr>
          <w:rFonts w:asciiTheme="majorHAnsi" w:hAnsiTheme="majorHAnsi" w:cstheme="majorHAnsi"/>
          <w:u w:val="single"/>
        </w:rPr>
        <w:t xml:space="preserve"> without a </w:t>
      </w:r>
      <w:r w:rsidRPr="00CA5293">
        <w:rPr>
          <w:rFonts w:asciiTheme="majorHAnsi" w:hAnsiTheme="majorHAnsi" w:cstheme="majorHAnsi"/>
          <w:b/>
          <w:iCs/>
          <w:u w:val="single"/>
          <w:bdr w:val="single" w:sz="8" w:space="0" w:color="auto"/>
        </w:rPr>
        <w:t>new model of economic growth</w:t>
      </w:r>
      <w:r w:rsidRPr="00CA5293">
        <w:rPr>
          <w:rFonts w:asciiTheme="majorHAnsi" w:hAnsiTheme="majorHAnsi" w:cstheme="majorHAnsi"/>
          <w:sz w:val="16"/>
        </w:rPr>
        <w:t>.</w:t>
      </w:r>
    </w:p>
    <w:p w14:paraId="2CB83FA9" w14:textId="77777777" w:rsidR="00CA5293" w:rsidRPr="00CA5293" w:rsidRDefault="00CA5293" w:rsidP="00CA5293">
      <w:pPr>
        <w:rPr>
          <w:rFonts w:asciiTheme="majorHAnsi" w:hAnsiTheme="majorHAnsi" w:cstheme="majorHAnsi"/>
        </w:rPr>
      </w:pPr>
    </w:p>
    <w:p w14:paraId="336F073E" w14:textId="77777777" w:rsidR="00CA5293" w:rsidRPr="00CA5293" w:rsidRDefault="00CA5293" w:rsidP="00CA5293">
      <w:pPr>
        <w:pStyle w:val="Heading4"/>
        <w:rPr>
          <w:rFonts w:asciiTheme="majorHAnsi" w:hAnsiTheme="majorHAnsi" w:cstheme="majorHAnsi"/>
        </w:rPr>
      </w:pPr>
      <w:r w:rsidRPr="00CA5293">
        <w:rPr>
          <w:rFonts w:asciiTheme="majorHAnsi" w:hAnsiTheme="majorHAnsi" w:cstheme="majorHAnsi"/>
        </w:rPr>
        <w:t>3---Climate.</w:t>
      </w:r>
    </w:p>
    <w:p w14:paraId="4575AEFD" w14:textId="77777777" w:rsidR="00CA5293" w:rsidRPr="00CA5293" w:rsidRDefault="00CA5293" w:rsidP="00CA5293">
      <w:pPr>
        <w:rPr>
          <w:rFonts w:asciiTheme="majorHAnsi" w:hAnsiTheme="majorHAnsi" w:cstheme="majorHAnsi"/>
        </w:rPr>
      </w:pPr>
      <w:proofErr w:type="spellStart"/>
      <w:r w:rsidRPr="00CA5293">
        <w:rPr>
          <w:rStyle w:val="Style13ptBold"/>
          <w:rFonts w:asciiTheme="majorHAnsi" w:hAnsiTheme="majorHAnsi" w:cstheme="majorHAnsi"/>
        </w:rPr>
        <w:t>Fickling</w:t>
      </w:r>
      <w:proofErr w:type="spellEnd"/>
      <w:r w:rsidRPr="00CA5293">
        <w:rPr>
          <w:rStyle w:val="Style13ptBold"/>
          <w:rFonts w:asciiTheme="majorHAnsi" w:hAnsiTheme="majorHAnsi" w:cstheme="majorHAnsi"/>
        </w:rPr>
        <w:t xml:space="preserve"> 20</w:t>
      </w:r>
      <w:r w:rsidRPr="00CA5293">
        <w:rPr>
          <w:rFonts w:asciiTheme="majorHAnsi" w:hAnsiTheme="majorHAnsi" w:cstheme="majorHAnsi"/>
        </w:rPr>
        <w:t xml:space="preserve"> (David, Bloomberg Opinion columnist covering commodities, as well as industrial and consumer companies, citing a report from the International Energy Agency, “Capitalism Caused Climate Change; It Must Also Be the Solution,” Bloomberg, 10/14/20, </w:t>
      </w:r>
      <w:hyperlink r:id="rId42" w:history="1">
        <w:r w:rsidRPr="00CA5293">
          <w:rPr>
            <w:rStyle w:val="Hyperlink"/>
            <w:rFonts w:asciiTheme="majorHAnsi" w:hAnsiTheme="majorHAnsi" w:cstheme="majorHAnsi"/>
          </w:rPr>
          <w:t>https://www.bloomberg.com/opinion/articles/2020-10-14/capitalism-caused-climate-change-it-must-also-be-the-solution</w:t>
        </w:r>
      </w:hyperlink>
      <w:r w:rsidRPr="00CA5293">
        <w:rPr>
          <w:rFonts w:asciiTheme="majorHAnsi" w:hAnsiTheme="majorHAnsi" w:cstheme="majorHAnsi"/>
        </w:rPr>
        <w:t xml:space="preserve">, </w:t>
      </w:r>
      <w:proofErr w:type="spellStart"/>
      <w:r w:rsidRPr="00CA5293">
        <w:rPr>
          <w:rFonts w:asciiTheme="majorHAnsi" w:hAnsiTheme="majorHAnsi" w:cstheme="majorHAnsi"/>
        </w:rPr>
        <w:t>ccm</w:t>
      </w:r>
      <w:proofErr w:type="spellEnd"/>
      <w:r w:rsidRPr="00CA5293">
        <w:rPr>
          <w:rFonts w:asciiTheme="majorHAnsi" w:hAnsiTheme="majorHAnsi" w:cstheme="majorHAnsi"/>
        </w:rPr>
        <w:t>)</w:t>
      </w:r>
    </w:p>
    <w:p w14:paraId="4EC6F51A"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After that, though, </w:t>
      </w:r>
      <w:r w:rsidRPr="00CA5293">
        <w:rPr>
          <w:rStyle w:val="StyleUnderline"/>
          <w:rFonts w:asciiTheme="majorHAnsi" w:hAnsiTheme="majorHAnsi" w:cstheme="majorHAnsi"/>
        </w:rPr>
        <w:t>things fall apart</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Thanks to ongoing </w:t>
      </w:r>
      <w:r w:rsidRPr="00CA5293">
        <w:rPr>
          <w:rStyle w:val="Emphasis"/>
          <w:rFonts w:asciiTheme="majorHAnsi" w:hAnsiTheme="majorHAnsi" w:cstheme="majorHAnsi"/>
          <w:highlight w:val="cyan"/>
        </w:rPr>
        <w:t>economic weakness</w:t>
      </w:r>
      <w:r w:rsidRPr="00CA5293">
        <w:rPr>
          <w:rStyle w:val="StyleUnderline"/>
          <w:rFonts w:asciiTheme="majorHAnsi" w:hAnsiTheme="majorHAnsi" w:cstheme="majorHAnsi"/>
        </w:rPr>
        <w:t xml:space="preserve">, </w:t>
      </w:r>
      <w:r w:rsidRPr="00CA5293">
        <w:rPr>
          <w:rStyle w:val="Emphasis"/>
          <w:rFonts w:asciiTheme="majorHAnsi" w:hAnsiTheme="majorHAnsi" w:cstheme="majorHAnsi"/>
          <w:highlight w:val="cyan"/>
        </w:rPr>
        <w:t>gov</w:t>
      </w:r>
      <w:r w:rsidRPr="00CA5293">
        <w:rPr>
          <w:rStyle w:val="Emphasis"/>
          <w:rFonts w:asciiTheme="majorHAnsi" w:hAnsiTheme="majorHAnsi" w:cstheme="majorHAnsi"/>
        </w:rPr>
        <w:t>ernments</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businesses</w:t>
      </w:r>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cyan"/>
        </w:rPr>
        <w:t xml:space="preserve">lose </w:t>
      </w:r>
      <w:r w:rsidRPr="00CA5293">
        <w:rPr>
          <w:rStyle w:val="StyleUnderline"/>
          <w:rFonts w:asciiTheme="majorHAnsi" w:hAnsiTheme="majorHAnsi" w:cstheme="majorHAnsi"/>
        </w:rPr>
        <w:t xml:space="preserve">the </w:t>
      </w:r>
      <w:r w:rsidRPr="00CA5293">
        <w:rPr>
          <w:rStyle w:val="Emphasis"/>
          <w:rFonts w:asciiTheme="majorHAnsi" w:hAnsiTheme="majorHAnsi" w:cstheme="majorHAnsi"/>
          <w:highlight w:val="cyan"/>
        </w:rPr>
        <w:t>capacity</w:t>
      </w:r>
      <w:r w:rsidRPr="00CA5293">
        <w:rPr>
          <w:rStyle w:val="StyleUnderline"/>
          <w:rFonts w:asciiTheme="majorHAnsi" w:hAnsiTheme="majorHAnsi" w:cstheme="majorHAnsi"/>
          <w:highlight w:val="cyan"/>
        </w:rPr>
        <w:t xml:space="preserve"> to</w:t>
      </w:r>
      <w:r w:rsidRPr="00CA5293">
        <w:rPr>
          <w:rStyle w:val="StyleUnderline"/>
          <w:rFonts w:asciiTheme="majorHAnsi" w:hAnsiTheme="majorHAnsi" w:cstheme="majorHAnsi"/>
        </w:rPr>
        <w:t xml:space="preserve"> carry out the </w:t>
      </w:r>
      <w:r w:rsidRPr="00CA5293">
        <w:rPr>
          <w:rStyle w:val="Emphasis"/>
          <w:rFonts w:asciiTheme="majorHAnsi" w:hAnsiTheme="majorHAnsi" w:cstheme="majorHAnsi"/>
        </w:rPr>
        <w:t>spending needed</w:t>
      </w:r>
      <w:r w:rsidRPr="00CA5293">
        <w:rPr>
          <w:rStyle w:val="StyleUnderline"/>
          <w:rFonts w:asciiTheme="majorHAnsi" w:hAnsiTheme="majorHAnsi" w:cstheme="majorHAnsi"/>
        </w:rPr>
        <w:t xml:space="preserve"> to </w:t>
      </w:r>
      <w:r w:rsidRPr="00CA5293">
        <w:rPr>
          <w:rStyle w:val="Emphasis"/>
          <w:rFonts w:asciiTheme="majorHAnsi" w:hAnsiTheme="majorHAnsi" w:cstheme="majorHAnsi"/>
          <w:highlight w:val="cyan"/>
        </w:rPr>
        <w:t>remake</w:t>
      </w:r>
      <w:r w:rsidRPr="00CA5293">
        <w:rPr>
          <w:rStyle w:val="StyleUnderline"/>
          <w:rFonts w:asciiTheme="majorHAnsi" w:hAnsiTheme="majorHAnsi" w:cstheme="majorHAnsi"/>
          <w:highlight w:val="cyan"/>
        </w:rPr>
        <w:t xml:space="preserve"> the </w:t>
      </w:r>
      <w:r w:rsidRPr="00CA5293">
        <w:rPr>
          <w:rStyle w:val="StyleUnderline"/>
          <w:rFonts w:asciiTheme="majorHAnsi" w:hAnsiTheme="majorHAnsi" w:cstheme="majorHAnsi"/>
        </w:rPr>
        <w:t xml:space="preserve">world’s </w:t>
      </w:r>
      <w:r w:rsidRPr="00CA5293">
        <w:rPr>
          <w:rStyle w:val="StyleUnderline"/>
          <w:rFonts w:asciiTheme="majorHAnsi" w:hAnsiTheme="majorHAnsi" w:cstheme="majorHAnsi"/>
          <w:highlight w:val="cyan"/>
        </w:rPr>
        <w:t xml:space="preserve">energy </w:t>
      </w:r>
      <w:r w:rsidRPr="00CA5293">
        <w:rPr>
          <w:rStyle w:val="StyleUnderline"/>
          <w:rFonts w:asciiTheme="majorHAnsi" w:hAnsiTheme="majorHAnsi" w:cstheme="majorHAnsi"/>
        </w:rPr>
        <w:t>system</w:t>
      </w:r>
      <w:r w:rsidRPr="00CA5293">
        <w:rPr>
          <w:rFonts w:asciiTheme="majorHAnsi" w:hAnsiTheme="majorHAnsi" w:cstheme="majorHAnsi"/>
          <w:sz w:val="16"/>
        </w:rPr>
        <w:t xml:space="preserve">. </w:t>
      </w:r>
      <w:r w:rsidRPr="00CA5293">
        <w:rPr>
          <w:rStyle w:val="StyleUnderline"/>
          <w:rFonts w:asciiTheme="majorHAnsi" w:hAnsiTheme="majorHAnsi" w:cstheme="majorHAnsi"/>
          <w:highlight w:val="cyan"/>
        </w:rPr>
        <w:t>Investment in</w:t>
      </w:r>
      <w:r w:rsidRPr="00CA5293">
        <w:rPr>
          <w:rStyle w:val="StyleUnderline"/>
          <w:rFonts w:asciiTheme="majorHAnsi" w:hAnsiTheme="majorHAnsi" w:cstheme="majorHAnsi"/>
        </w:rPr>
        <w:t xml:space="preserve"> fossil fuels falls by 10% relative to expectations under current </w:t>
      </w:r>
      <w:proofErr w:type="gramStart"/>
      <w:r w:rsidRPr="00CA5293">
        <w:rPr>
          <w:rStyle w:val="StyleUnderline"/>
          <w:rFonts w:asciiTheme="majorHAnsi" w:hAnsiTheme="majorHAnsi" w:cstheme="majorHAnsi"/>
        </w:rPr>
        <w:t>policies</w:t>
      </w:r>
      <w:r w:rsidRPr="00CA5293">
        <w:rPr>
          <w:rFonts w:asciiTheme="majorHAnsi" w:hAnsiTheme="majorHAnsi" w:cstheme="majorHAnsi"/>
          <w:sz w:val="16"/>
        </w:rPr>
        <w:t xml:space="preserve">, </w:t>
      </w:r>
      <w:r w:rsidRPr="00CA5293">
        <w:rPr>
          <w:rStyle w:val="StyleUnderline"/>
          <w:rFonts w:asciiTheme="majorHAnsi" w:hAnsiTheme="majorHAnsi" w:cstheme="majorHAnsi"/>
        </w:rPr>
        <w:t>but</w:t>
      </w:r>
      <w:proofErr w:type="gramEnd"/>
      <w:r w:rsidRPr="00CA5293">
        <w:rPr>
          <w:rStyle w:val="StyleUnderline"/>
          <w:rFonts w:asciiTheme="majorHAnsi" w:hAnsiTheme="majorHAnsi" w:cstheme="majorHAnsi"/>
        </w:rPr>
        <w:t xml:space="preserve"> spending on </w:t>
      </w:r>
      <w:r w:rsidRPr="00CA5293">
        <w:rPr>
          <w:rStyle w:val="StyleUnderline"/>
          <w:rFonts w:asciiTheme="majorHAnsi" w:hAnsiTheme="majorHAnsi" w:cstheme="majorHAnsi"/>
          <w:highlight w:val="cyan"/>
        </w:rPr>
        <w:t>renewables</w:t>
      </w:r>
      <w:r w:rsidRPr="00CA5293">
        <w:rPr>
          <w:rStyle w:val="StyleUnderline"/>
          <w:rFonts w:asciiTheme="majorHAnsi" w:hAnsiTheme="majorHAnsi" w:cstheme="majorHAnsi"/>
        </w:rPr>
        <w:t xml:space="preserve"> and nuclear </w:t>
      </w:r>
      <w:r w:rsidRPr="00CA5293">
        <w:rPr>
          <w:rStyle w:val="StyleUnderline"/>
          <w:rFonts w:asciiTheme="majorHAnsi" w:hAnsiTheme="majorHAnsi" w:cstheme="majorHAnsi"/>
          <w:highlight w:val="cyan"/>
        </w:rPr>
        <w:t>drop</w:t>
      </w:r>
      <w:r w:rsidRPr="00CA5293">
        <w:rPr>
          <w:rStyle w:val="StyleUnderline"/>
          <w:rFonts w:asciiTheme="majorHAnsi" w:hAnsiTheme="majorHAnsi" w:cstheme="majorHAnsi"/>
        </w:rPr>
        <w:t>s by 5% as well</w:t>
      </w:r>
      <w:r w:rsidRPr="00CA5293">
        <w:rPr>
          <w:rFonts w:asciiTheme="majorHAnsi" w:hAnsiTheme="majorHAnsi" w:cstheme="majorHAnsi"/>
          <w:sz w:val="16"/>
        </w:rPr>
        <w:t xml:space="preserve">, </w:t>
      </w:r>
      <w:r w:rsidRPr="00CA5293">
        <w:rPr>
          <w:rStyle w:val="StyleUnderline"/>
          <w:rFonts w:asciiTheme="majorHAnsi" w:hAnsiTheme="majorHAnsi" w:cstheme="majorHAnsi"/>
        </w:rPr>
        <w:t>so that $2.2 trillion less is spent by 2030</w:t>
      </w:r>
      <w:r w:rsidRPr="00CA5293">
        <w:rPr>
          <w:rFonts w:asciiTheme="majorHAnsi" w:hAnsiTheme="majorHAnsi" w:cstheme="majorHAnsi"/>
          <w:sz w:val="16"/>
        </w:rPr>
        <w:t>.</w:t>
      </w:r>
    </w:p>
    <w:p w14:paraId="41B5D471" w14:textId="77777777" w:rsidR="00CA5293" w:rsidRPr="00CA5293" w:rsidRDefault="00CA5293" w:rsidP="00CA5293">
      <w:pPr>
        <w:rPr>
          <w:rFonts w:asciiTheme="majorHAnsi" w:hAnsiTheme="majorHAnsi" w:cstheme="majorHAnsi"/>
          <w:u w:val="single"/>
        </w:rPr>
      </w:pPr>
      <w:r w:rsidRPr="00CA5293">
        <w:rPr>
          <w:rStyle w:val="StyleUnderline"/>
          <w:rFonts w:asciiTheme="majorHAnsi" w:hAnsiTheme="majorHAnsi" w:cstheme="majorHAnsi"/>
        </w:rPr>
        <w:t>Rather than investing to replace our power plants and appliances with lower-carbon alternatives</w:t>
      </w:r>
      <w:r w:rsidRPr="00CA5293">
        <w:rPr>
          <w:rFonts w:asciiTheme="majorHAnsi" w:hAnsiTheme="majorHAnsi" w:cstheme="majorHAnsi"/>
          <w:sz w:val="16"/>
        </w:rPr>
        <w:t xml:space="preserve">, </w:t>
      </w:r>
      <w:r w:rsidRPr="00CA5293">
        <w:rPr>
          <w:rStyle w:val="StyleUnderline"/>
          <w:rFonts w:asciiTheme="majorHAnsi" w:hAnsiTheme="majorHAnsi" w:cstheme="majorHAnsi"/>
        </w:rPr>
        <w:t>we eke out their polluting lives a little bit longer</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By 2030, annual </w:t>
      </w:r>
      <w:r w:rsidRPr="00CA5293">
        <w:rPr>
          <w:rStyle w:val="StyleUnderline"/>
          <w:rFonts w:asciiTheme="majorHAnsi" w:hAnsiTheme="majorHAnsi" w:cstheme="majorHAnsi"/>
          <w:highlight w:val="cyan"/>
        </w:rPr>
        <w:t>emissions are</w:t>
      </w:r>
      <w:r w:rsidRPr="00CA5293">
        <w:rPr>
          <w:rStyle w:val="StyleUnderline"/>
          <w:rFonts w:asciiTheme="majorHAnsi" w:hAnsiTheme="majorHAnsi" w:cstheme="majorHAnsi"/>
        </w:rPr>
        <w:t xml:space="preserve"> about </w:t>
      </w:r>
      <w:r w:rsidRPr="00CA5293">
        <w:rPr>
          <w:rStyle w:val="Emphasis"/>
          <w:rFonts w:asciiTheme="majorHAnsi" w:hAnsiTheme="majorHAnsi" w:cstheme="majorHAnsi"/>
          <w:highlight w:val="cyan"/>
        </w:rPr>
        <w:t>29% higher</w:t>
      </w:r>
      <w:r w:rsidRPr="00CA5293">
        <w:rPr>
          <w:rStyle w:val="StyleUnderline"/>
          <w:rFonts w:asciiTheme="majorHAnsi" w:hAnsiTheme="majorHAnsi" w:cstheme="majorHAnsi"/>
          <w:highlight w:val="cyan"/>
        </w:rPr>
        <w:t xml:space="preserve"> </w:t>
      </w:r>
      <w:r w:rsidRPr="00CA5293">
        <w:rPr>
          <w:rStyle w:val="StyleUnderline"/>
          <w:rFonts w:asciiTheme="majorHAnsi" w:hAnsiTheme="majorHAnsi" w:cstheme="majorHAnsi"/>
        </w:rPr>
        <w:t>than they would be under Sustainable Development.</w:t>
      </w:r>
    </w:p>
    <w:p w14:paraId="77A3BF66"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CA5293">
        <w:rPr>
          <w:rFonts w:asciiTheme="majorHAnsi" w:hAnsiTheme="majorHAnsi" w:cstheme="majorHAnsi"/>
          <w:sz w:val="16"/>
        </w:rPr>
        <w:t>year, and</w:t>
      </w:r>
      <w:proofErr w:type="gramEnd"/>
      <w:r w:rsidRPr="00CA5293">
        <w:rPr>
          <w:rFonts w:asciiTheme="majorHAnsi" w:hAnsiTheme="majorHAnsi" w:cstheme="majorHAnsi"/>
          <w:sz w:val="16"/>
        </w:rPr>
        <w:t xml:space="preserve"> will continue to do so unless we can replace it.</w:t>
      </w:r>
    </w:p>
    <w:p w14:paraId="5FF2AFC7" w14:textId="77777777" w:rsidR="00CA5293" w:rsidRPr="00CA5293" w:rsidRDefault="00CA5293" w:rsidP="00CA5293">
      <w:pPr>
        <w:rPr>
          <w:rFonts w:asciiTheme="majorHAnsi" w:hAnsiTheme="majorHAnsi" w:cstheme="majorHAnsi"/>
          <w:sz w:val="16"/>
        </w:rPr>
      </w:pPr>
      <w:r w:rsidRPr="00CA5293">
        <w:rPr>
          <w:rStyle w:val="StyleUnderline"/>
          <w:rFonts w:asciiTheme="majorHAnsi" w:hAnsiTheme="majorHAnsi" w:cstheme="majorHAnsi"/>
        </w:rPr>
        <w:t xml:space="preserve">Retrofitting the world’s </w:t>
      </w:r>
      <w:r w:rsidRPr="00CA5293">
        <w:rPr>
          <w:rStyle w:val="Emphasis"/>
          <w:rFonts w:asciiTheme="majorHAnsi" w:hAnsiTheme="majorHAnsi" w:cstheme="majorHAnsi"/>
        </w:rPr>
        <w:t>energy systems</w:t>
      </w:r>
      <w:r w:rsidRPr="00CA5293">
        <w:rPr>
          <w:rStyle w:val="StyleUnderline"/>
          <w:rFonts w:asciiTheme="majorHAnsi" w:hAnsiTheme="majorHAnsi" w:cstheme="majorHAnsi"/>
        </w:rPr>
        <w:t xml:space="preserve"> is going to require vast sums of </w:t>
      </w:r>
      <w:r w:rsidRPr="00CA5293">
        <w:rPr>
          <w:rStyle w:val="Emphasis"/>
          <w:rFonts w:asciiTheme="majorHAnsi" w:hAnsiTheme="majorHAnsi" w:cstheme="majorHAnsi"/>
        </w:rPr>
        <w:t>money</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Renewable power alone will need an average </w:t>
      </w:r>
      <w:r w:rsidRPr="00CA5293">
        <w:rPr>
          <w:rStyle w:val="Emphasis"/>
          <w:rFonts w:asciiTheme="majorHAnsi" w:hAnsiTheme="majorHAnsi" w:cstheme="majorHAnsi"/>
        </w:rPr>
        <w:t xml:space="preserve">$569 </w:t>
      </w:r>
      <w:proofErr w:type="spellStart"/>
      <w:r w:rsidRPr="00CA5293">
        <w:rPr>
          <w:rStyle w:val="Emphasis"/>
          <w:rFonts w:asciiTheme="majorHAnsi" w:hAnsiTheme="majorHAnsi" w:cstheme="majorHAnsi"/>
        </w:rPr>
        <w:t>billion</w:t>
      </w:r>
      <w:proofErr w:type="spellEnd"/>
      <w:r w:rsidRPr="00CA5293">
        <w:rPr>
          <w:rStyle w:val="StyleUnderline"/>
          <w:rFonts w:asciiTheme="majorHAnsi" w:hAnsiTheme="majorHAnsi" w:cstheme="majorHAnsi"/>
        </w:rPr>
        <w:t xml:space="preserve"> of investment every year over the coming decade under the IEA’s Sustainable Development Scenario</w:t>
      </w:r>
      <w:r w:rsidRPr="00CA5293">
        <w:rPr>
          <w:rFonts w:asciiTheme="majorHAnsi" w:hAnsiTheme="majorHAnsi" w:cstheme="majorHAnsi"/>
          <w:sz w:val="16"/>
        </w:rPr>
        <w:t>. That’s almost twice the rate seen over the past five years, and not far behind what the entire oil and gas sector would spend under the same settings. If anything, the world needs a target that’s more ambitious still.</w:t>
      </w:r>
    </w:p>
    <w:p w14:paraId="7C4E4BB7" w14:textId="77777777" w:rsidR="00CA5293" w:rsidRPr="00CA5293" w:rsidRDefault="00CA5293" w:rsidP="00CA5293">
      <w:pPr>
        <w:rPr>
          <w:rStyle w:val="StyleUnderline"/>
          <w:rFonts w:asciiTheme="majorHAnsi" w:hAnsiTheme="majorHAnsi" w:cstheme="majorHAnsi"/>
        </w:rPr>
      </w:pPr>
      <w:r w:rsidRPr="00CA5293">
        <w:rPr>
          <w:rStyle w:val="StyleUnderline"/>
          <w:rFonts w:asciiTheme="majorHAnsi" w:hAnsiTheme="majorHAnsi" w:cstheme="majorHAnsi"/>
        </w:rPr>
        <w:t xml:space="preserve">If we can get up to speed, that </w:t>
      </w:r>
      <w:r w:rsidRPr="00CA5293">
        <w:rPr>
          <w:rStyle w:val="Emphasis"/>
          <w:rFonts w:asciiTheme="majorHAnsi" w:hAnsiTheme="majorHAnsi" w:cstheme="majorHAnsi"/>
        </w:rPr>
        <w:t xml:space="preserve">volume of </w:t>
      </w:r>
      <w:r w:rsidRPr="00CA5293">
        <w:rPr>
          <w:rStyle w:val="Emphasis"/>
          <w:rFonts w:asciiTheme="majorHAnsi" w:hAnsiTheme="majorHAnsi" w:cstheme="majorHAnsi"/>
          <w:highlight w:val="cyan"/>
        </w:rPr>
        <w:t>spending</w:t>
      </w:r>
      <w:r w:rsidRPr="00CA5293">
        <w:rPr>
          <w:rStyle w:val="StyleUnderline"/>
          <w:rFonts w:asciiTheme="majorHAnsi" w:hAnsiTheme="majorHAnsi" w:cstheme="majorHAnsi"/>
          <w:highlight w:val="cyan"/>
        </w:rPr>
        <w:t xml:space="preserve"> will create its </w:t>
      </w:r>
      <w:r w:rsidRPr="00CA5293">
        <w:rPr>
          <w:rStyle w:val="Emphasis"/>
          <w:rFonts w:asciiTheme="majorHAnsi" w:hAnsiTheme="majorHAnsi" w:cstheme="majorHAnsi"/>
          <w:highlight w:val="cyan"/>
        </w:rPr>
        <w:t>own momentum</w:t>
      </w:r>
      <w:r w:rsidRPr="00CA5293">
        <w:rPr>
          <w:rFonts w:asciiTheme="majorHAnsi" w:hAnsiTheme="majorHAnsi" w:cstheme="majorHAnsi"/>
          <w:sz w:val="16"/>
        </w:rPr>
        <w:t xml:space="preserve">. One justified </w:t>
      </w:r>
      <w:r w:rsidRPr="00CA5293">
        <w:rPr>
          <w:rStyle w:val="StyleUnderline"/>
          <w:rFonts w:asciiTheme="majorHAnsi" w:hAnsiTheme="majorHAnsi" w:cstheme="majorHAnsi"/>
        </w:rPr>
        <w:t>complaint of anti-capitalist climate activists is that our political systems frequently put their thumbs on the scale to favor powerful incumbent businesses</w:t>
      </w:r>
      <w:r w:rsidRPr="00CA5293">
        <w:rPr>
          <w:rFonts w:asciiTheme="majorHAnsi" w:hAnsiTheme="majorHAnsi" w:cstheme="majorHAnsi"/>
          <w:sz w:val="16"/>
        </w:rPr>
        <w:t xml:space="preserve">, which at present are mostly the polluting ones. </w:t>
      </w:r>
      <w:r w:rsidRPr="00CA5293">
        <w:rPr>
          <w:rStyle w:val="StyleUnderline"/>
          <w:rFonts w:asciiTheme="majorHAnsi" w:hAnsiTheme="majorHAnsi" w:cstheme="majorHAnsi"/>
        </w:rPr>
        <w:t xml:space="preserve">But a system where </w:t>
      </w:r>
      <w:r w:rsidRPr="00CA5293">
        <w:rPr>
          <w:rStyle w:val="Emphasis"/>
          <w:rFonts w:asciiTheme="majorHAnsi" w:hAnsiTheme="majorHAnsi" w:cstheme="majorHAnsi"/>
          <w:highlight w:val="cyan"/>
        </w:rPr>
        <w:t>investment dollars</w:t>
      </w:r>
      <w:r w:rsidRPr="00CA5293">
        <w:rPr>
          <w:rStyle w:val="StyleUnderline"/>
          <w:rFonts w:asciiTheme="majorHAnsi" w:hAnsiTheme="majorHAnsi" w:cstheme="majorHAnsi"/>
        </w:rPr>
        <w:t xml:space="preserve"> are </w:t>
      </w:r>
      <w:r w:rsidRPr="00CA5293">
        <w:rPr>
          <w:rStyle w:val="Emphasis"/>
          <w:rFonts w:asciiTheme="majorHAnsi" w:hAnsiTheme="majorHAnsi" w:cstheme="majorHAnsi"/>
          <w:highlight w:val="cyan"/>
        </w:rPr>
        <w:t>flowing away</w:t>
      </w:r>
      <w:r w:rsidRPr="00CA5293">
        <w:rPr>
          <w:rStyle w:val="StyleUnderline"/>
          <w:rFonts w:asciiTheme="majorHAnsi" w:hAnsiTheme="majorHAnsi" w:cstheme="majorHAnsi"/>
          <w:highlight w:val="cyan"/>
        </w:rPr>
        <w:t xml:space="preserve"> from </w:t>
      </w:r>
      <w:r w:rsidRPr="00CA5293">
        <w:rPr>
          <w:rStyle w:val="Emphasis"/>
          <w:rFonts w:asciiTheme="majorHAnsi" w:hAnsiTheme="majorHAnsi" w:cstheme="majorHAnsi"/>
          <w:highlight w:val="cyan"/>
        </w:rPr>
        <w:t>fossil fuels</w:t>
      </w:r>
      <w:r w:rsidRPr="00CA5293">
        <w:rPr>
          <w:rStyle w:val="StyleUnderline"/>
          <w:rFonts w:asciiTheme="majorHAnsi" w:hAnsiTheme="majorHAnsi" w:cstheme="majorHAnsi"/>
        </w:rPr>
        <w:t xml:space="preserve"> and </w:t>
      </w:r>
      <w:r w:rsidRPr="00CA5293">
        <w:rPr>
          <w:rStyle w:val="StyleUnderline"/>
          <w:rFonts w:asciiTheme="majorHAnsi" w:hAnsiTheme="majorHAnsi" w:cstheme="majorHAnsi"/>
          <w:highlight w:val="cyan"/>
        </w:rPr>
        <w:t xml:space="preserve">toward </w:t>
      </w:r>
      <w:r w:rsidRPr="00CA5293">
        <w:rPr>
          <w:rStyle w:val="Emphasis"/>
          <w:rFonts w:asciiTheme="majorHAnsi" w:hAnsiTheme="majorHAnsi" w:cstheme="majorHAnsi"/>
          <w:highlight w:val="cyan"/>
        </w:rPr>
        <w:t>decarbonization</w:t>
      </w:r>
      <w:r w:rsidRPr="00CA5293">
        <w:rPr>
          <w:rStyle w:val="StyleUnderline"/>
          <w:rFonts w:asciiTheme="majorHAnsi" w:hAnsiTheme="majorHAnsi" w:cstheme="majorHAnsi"/>
        </w:rPr>
        <w:t xml:space="preserve"> is one where </w:t>
      </w:r>
      <w:r w:rsidRPr="00CA5293">
        <w:rPr>
          <w:rStyle w:val="StyleUnderline"/>
          <w:rFonts w:asciiTheme="majorHAnsi" w:hAnsiTheme="majorHAnsi" w:cstheme="majorHAnsi"/>
          <w:highlight w:val="cyan"/>
        </w:rPr>
        <w:t>power</w:t>
      </w:r>
      <w:r w:rsidRPr="00CA5293">
        <w:rPr>
          <w:rStyle w:val="StyleUnderline"/>
          <w:rFonts w:asciiTheme="majorHAnsi" w:hAnsiTheme="majorHAnsi" w:cstheme="majorHAnsi"/>
        </w:rPr>
        <w:t xml:space="preserve">, too, </w:t>
      </w:r>
      <w:r w:rsidRPr="00CA5293">
        <w:rPr>
          <w:rStyle w:val="StyleUnderline"/>
          <w:rFonts w:asciiTheme="majorHAnsi" w:hAnsiTheme="majorHAnsi" w:cstheme="majorHAnsi"/>
          <w:highlight w:val="cyan"/>
        </w:rPr>
        <w:t xml:space="preserve">is </w:t>
      </w:r>
      <w:r w:rsidRPr="00CA5293">
        <w:rPr>
          <w:rStyle w:val="Emphasis"/>
          <w:rFonts w:asciiTheme="majorHAnsi" w:hAnsiTheme="majorHAnsi" w:cstheme="majorHAnsi"/>
          <w:highlight w:val="cyan"/>
        </w:rPr>
        <w:t>shifting away</w:t>
      </w:r>
      <w:r w:rsidRPr="00CA5293">
        <w:rPr>
          <w:rStyle w:val="StyleUnderline"/>
          <w:rFonts w:asciiTheme="majorHAnsi" w:hAnsiTheme="majorHAnsi" w:cstheme="majorHAnsi"/>
          <w:highlight w:val="cyan"/>
        </w:rPr>
        <w:t xml:space="preserve"> from the </w:t>
      </w:r>
      <w:r w:rsidRPr="00CA5293">
        <w:rPr>
          <w:rStyle w:val="Emphasis"/>
          <w:rFonts w:asciiTheme="majorHAnsi" w:hAnsiTheme="majorHAnsi" w:cstheme="majorHAnsi"/>
          <w:highlight w:val="cyan"/>
        </w:rPr>
        <w:t>carbon economy</w:t>
      </w:r>
      <w:r w:rsidRPr="00CA5293">
        <w:rPr>
          <w:rStyle w:val="StyleUnderline"/>
          <w:rFonts w:asciiTheme="majorHAnsi" w:hAnsiTheme="majorHAnsi" w:cstheme="majorHAnsi"/>
        </w:rPr>
        <w:t>.</w:t>
      </w:r>
    </w:p>
    <w:p w14:paraId="62BBB74B" w14:textId="77777777" w:rsidR="00CA5293" w:rsidRPr="00CA5293" w:rsidRDefault="00CA5293" w:rsidP="00CA5293">
      <w:pPr>
        <w:rPr>
          <w:rStyle w:val="StyleUnderline"/>
          <w:rFonts w:asciiTheme="majorHAnsi" w:hAnsiTheme="majorHAnsi" w:cstheme="majorHAnsi"/>
        </w:rPr>
      </w:pPr>
      <w:r w:rsidRPr="00CA5293">
        <w:rPr>
          <w:rStyle w:val="StyleUnderline"/>
          <w:rFonts w:asciiTheme="majorHAnsi" w:hAnsiTheme="majorHAnsi" w:cstheme="majorHAnsi"/>
        </w:rPr>
        <w:t xml:space="preserve">Even under the IEA’s </w:t>
      </w:r>
      <w:r w:rsidRPr="00CA5293">
        <w:rPr>
          <w:rStyle w:val="Emphasis"/>
          <w:rFonts w:asciiTheme="majorHAnsi" w:hAnsiTheme="majorHAnsi" w:cstheme="majorHAnsi"/>
        </w:rPr>
        <w:t>less ambitious</w:t>
      </w:r>
      <w:r w:rsidRPr="00CA5293">
        <w:rPr>
          <w:rStyle w:val="StyleUnderline"/>
          <w:rFonts w:asciiTheme="majorHAnsi" w:hAnsiTheme="majorHAnsi" w:cstheme="majorHAnsi"/>
        </w:rPr>
        <w:t xml:space="preserve"> Stated Policies Scenario</w:t>
      </w:r>
      <w:r w:rsidRPr="00CA5293">
        <w:rPr>
          <w:rFonts w:asciiTheme="majorHAnsi" w:hAnsiTheme="majorHAnsi" w:cstheme="majorHAnsi"/>
          <w:sz w:val="16"/>
        </w:rPr>
        <w:t xml:space="preserve">, </w:t>
      </w:r>
      <w:r w:rsidRPr="00CA5293">
        <w:rPr>
          <w:rStyle w:val="StyleUnderline"/>
          <w:rFonts w:asciiTheme="majorHAnsi" w:hAnsiTheme="majorHAnsi" w:cstheme="majorHAnsi"/>
        </w:rPr>
        <w:t>the $15.14 trillion</w:t>
      </w:r>
      <w:r w:rsidRPr="00CA5293">
        <w:rPr>
          <w:rFonts w:asciiTheme="majorHAnsi" w:hAnsiTheme="majorHAnsi" w:cstheme="majorHAnsi"/>
          <w:sz w:val="16"/>
        </w:rPr>
        <w:t xml:space="preserve"> that gets spent globally </w:t>
      </w:r>
      <w:r w:rsidRPr="00CA5293">
        <w:rPr>
          <w:rStyle w:val="StyleUnderline"/>
          <w:rFonts w:asciiTheme="majorHAnsi" w:hAnsiTheme="majorHAnsi" w:cstheme="majorHAnsi"/>
        </w:rPr>
        <w:t>on fossil fuel generation and production</w:t>
      </w:r>
      <w:r w:rsidRPr="00CA5293">
        <w:rPr>
          <w:rFonts w:asciiTheme="majorHAnsi" w:hAnsiTheme="majorHAnsi" w:cstheme="majorHAnsi"/>
          <w:sz w:val="16"/>
        </w:rPr>
        <w:t xml:space="preserve"> by 2040 </w:t>
      </w:r>
      <w:r w:rsidRPr="00CA5293">
        <w:rPr>
          <w:rStyle w:val="StyleUnderline"/>
          <w:rFonts w:asciiTheme="majorHAnsi" w:hAnsiTheme="majorHAnsi" w:cstheme="majorHAnsi"/>
        </w:rPr>
        <w:t xml:space="preserve">is smaller than the </w:t>
      </w:r>
      <w:r w:rsidRPr="00CA5293">
        <w:rPr>
          <w:rStyle w:val="Emphasis"/>
          <w:rFonts w:asciiTheme="majorHAnsi" w:hAnsiTheme="majorHAnsi" w:cstheme="majorHAnsi"/>
        </w:rPr>
        <w:t>$15.97 trillion</w:t>
      </w:r>
      <w:r w:rsidRPr="00CA5293">
        <w:rPr>
          <w:rStyle w:val="StyleUnderline"/>
          <w:rFonts w:asciiTheme="majorHAnsi" w:hAnsiTheme="majorHAnsi" w:cstheme="majorHAnsi"/>
        </w:rPr>
        <w:t xml:space="preserve"> spent on renewables and nuclear</w:t>
      </w:r>
      <w:r w:rsidRPr="00CA5293">
        <w:rPr>
          <w:rFonts w:asciiTheme="majorHAnsi" w:hAnsiTheme="majorHAnsi" w:cstheme="majorHAnsi"/>
          <w:sz w:val="16"/>
        </w:rPr>
        <w:t xml:space="preserve"> — </w:t>
      </w:r>
      <w:r w:rsidRPr="00CA5293">
        <w:rPr>
          <w:rStyle w:val="StyleUnderline"/>
          <w:rFonts w:asciiTheme="majorHAnsi" w:hAnsiTheme="majorHAnsi" w:cstheme="majorHAnsi"/>
        </w:rPr>
        <w:t xml:space="preserve">and doesn’t include the amounts that go to </w:t>
      </w:r>
      <w:r w:rsidRPr="00CA5293">
        <w:rPr>
          <w:rStyle w:val="Emphasis"/>
          <w:rFonts w:asciiTheme="majorHAnsi" w:hAnsiTheme="majorHAnsi" w:cstheme="majorHAnsi"/>
        </w:rPr>
        <w:t>energy efficiency</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grid networks</w:t>
      </w:r>
      <w:r w:rsidRPr="00CA5293">
        <w:rPr>
          <w:rStyle w:val="StyleUnderline"/>
          <w:rFonts w:asciiTheme="majorHAnsi" w:hAnsiTheme="majorHAnsi" w:cstheme="majorHAnsi"/>
        </w:rPr>
        <w:t>.</w:t>
      </w:r>
    </w:p>
    <w:p w14:paraId="5673B659" w14:textId="77777777" w:rsidR="00CA5293" w:rsidRPr="00CA5293" w:rsidRDefault="00CA5293" w:rsidP="00CA5293">
      <w:pPr>
        <w:rPr>
          <w:rFonts w:asciiTheme="majorHAnsi" w:hAnsiTheme="majorHAnsi" w:cstheme="majorHAnsi"/>
          <w:u w:val="single"/>
        </w:rPr>
      </w:pPr>
      <w:r w:rsidRPr="00CA5293">
        <w:rPr>
          <w:rStyle w:val="StyleUnderline"/>
          <w:rFonts w:asciiTheme="majorHAnsi" w:hAnsiTheme="majorHAnsi" w:cstheme="majorHAnsi"/>
        </w:rPr>
        <w:t>Under</w:t>
      </w:r>
      <w:r w:rsidRPr="00CA5293">
        <w:rPr>
          <w:rFonts w:asciiTheme="majorHAnsi" w:hAnsiTheme="majorHAnsi" w:cstheme="majorHAnsi"/>
          <w:sz w:val="16"/>
        </w:rPr>
        <w:t xml:space="preserve"> the </w:t>
      </w:r>
      <w:r w:rsidRPr="00CA5293">
        <w:rPr>
          <w:rStyle w:val="StyleUnderline"/>
          <w:rFonts w:asciiTheme="majorHAnsi" w:hAnsiTheme="majorHAnsi" w:cstheme="majorHAnsi"/>
        </w:rPr>
        <w:t>Sustainable Development</w:t>
      </w:r>
      <w:r w:rsidRPr="00CA5293">
        <w:rPr>
          <w:rFonts w:asciiTheme="majorHAnsi" w:hAnsiTheme="majorHAnsi" w:cstheme="majorHAnsi"/>
          <w:sz w:val="16"/>
        </w:rPr>
        <w:t xml:space="preserve"> Scenario, </w:t>
      </w:r>
      <w:r w:rsidRPr="00CA5293">
        <w:rPr>
          <w:rStyle w:val="StyleUnderline"/>
          <w:rFonts w:asciiTheme="majorHAnsi" w:hAnsiTheme="majorHAnsi" w:cstheme="majorHAnsi"/>
        </w:rPr>
        <w:t xml:space="preserve">which has </w:t>
      </w:r>
      <w:r w:rsidRPr="00CA5293">
        <w:rPr>
          <w:rStyle w:val="Emphasis"/>
          <w:rFonts w:asciiTheme="majorHAnsi" w:hAnsiTheme="majorHAnsi" w:cstheme="majorHAnsi"/>
        </w:rPr>
        <w:t>historically</w:t>
      </w:r>
      <w:r w:rsidRPr="00CA5293">
        <w:rPr>
          <w:rStyle w:val="StyleUnderline"/>
          <w:rFonts w:asciiTheme="majorHAnsi" w:hAnsiTheme="majorHAnsi" w:cstheme="majorHAnsi"/>
        </w:rPr>
        <w:t xml:space="preserve"> often been a </w:t>
      </w:r>
      <w:r w:rsidRPr="00CA5293">
        <w:rPr>
          <w:rStyle w:val="Emphasis"/>
          <w:rFonts w:asciiTheme="majorHAnsi" w:hAnsiTheme="majorHAnsi" w:cstheme="majorHAnsi"/>
        </w:rPr>
        <w:t>better guide</w:t>
      </w:r>
      <w:r w:rsidRPr="00CA5293">
        <w:rPr>
          <w:rStyle w:val="StyleUnderline"/>
          <w:rFonts w:asciiTheme="majorHAnsi" w:hAnsiTheme="majorHAnsi" w:cstheme="majorHAnsi"/>
        </w:rPr>
        <w:t xml:space="preserve"> to the path of the </w:t>
      </w:r>
      <w:r w:rsidRPr="00CA5293">
        <w:rPr>
          <w:rStyle w:val="Emphasis"/>
          <w:rFonts w:asciiTheme="majorHAnsi" w:hAnsiTheme="majorHAnsi" w:cstheme="majorHAnsi"/>
        </w:rPr>
        <w:t>energy transition</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low-carbon power ends up with </w:t>
      </w:r>
      <w:r w:rsidRPr="00CA5293">
        <w:rPr>
          <w:rStyle w:val="Emphasis"/>
          <w:rFonts w:asciiTheme="majorHAnsi" w:hAnsiTheme="majorHAnsi" w:cstheme="majorHAnsi"/>
        </w:rPr>
        <w:t xml:space="preserve">$2.70 </w:t>
      </w:r>
      <w:r w:rsidRPr="00CA5293">
        <w:rPr>
          <w:rStyle w:val="StyleUnderline"/>
          <w:rFonts w:asciiTheme="majorHAnsi" w:hAnsiTheme="majorHAnsi" w:cstheme="majorHAnsi"/>
        </w:rPr>
        <w:t xml:space="preserve">of spending for every </w:t>
      </w:r>
      <w:r w:rsidRPr="00CA5293">
        <w:rPr>
          <w:rStyle w:val="Emphasis"/>
          <w:rFonts w:asciiTheme="majorHAnsi" w:hAnsiTheme="majorHAnsi" w:cstheme="majorHAnsi"/>
        </w:rPr>
        <w:t>$1</w:t>
      </w:r>
      <w:r w:rsidRPr="00CA5293">
        <w:rPr>
          <w:rStyle w:val="StyleUnderline"/>
          <w:rFonts w:asciiTheme="majorHAnsi" w:hAnsiTheme="majorHAnsi" w:cstheme="majorHAnsi"/>
        </w:rPr>
        <w:t xml:space="preserve"> going to fossil fuel extraction and generation</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That’s a world in which </w:t>
      </w:r>
      <w:r w:rsidRPr="00CA5293">
        <w:rPr>
          <w:rStyle w:val="Emphasis"/>
          <w:rFonts w:asciiTheme="majorHAnsi" w:hAnsiTheme="majorHAnsi" w:cstheme="majorHAnsi"/>
          <w:highlight w:val="cyan"/>
        </w:rPr>
        <w:t>renewables</w:t>
      </w:r>
      <w:r w:rsidRPr="00CA5293">
        <w:rPr>
          <w:rStyle w:val="StyleUnderline"/>
          <w:rFonts w:asciiTheme="majorHAnsi" w:hAnsiTheme="majorHAnsi" w:cstheme="majorHAnsi"/>
        </w:rPr>
        <w:t xml:space="preserve"> will </w:t>
      </w:r>
      <w:r w:rsidRPr="00CA5293">
        <w:rPr>
          <w:rStyle w:val="Emphasis"/>
          <w:rFonts w:asciiTheme="majorHAnsi" w:hAnsiTheme="majorHAnsi" w:cstheme="majorHAnsi"/>
        </w:rPr>
        <w:t>increasingly</w:t>
      </w:r>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cyan"/>
        </w:rPr>
        <w:t xml:space="preserve">set the </w:t>
      </w:r>
      <w:r w:rsidRPr="00CA5293">
        <w:rPr>
          <w:rStyle w:val="Emphasis"/>
          <w:rFonts w:asciiTheme="majorHAnsi" w:hAnsiTheme="majorHAnsi" w:cstheme="majorHAnsi"/>
          <w:highlight w:val="cyan"/>
        </w:rPr>
        <w:t>rules of the game</w:t>
      </w:r>
      <w:r w:rsidRPr="00CA5293">
        <w:rPr>
          <w:rStyle w:val="StyleUnderline"/>
          <w:rFonts w:asciiTheme="majorHAnsi" w:hAnsiTheme="majorHAnsi" w:cstheme="majorHAnsi"/>
        </w:rPr>
        <w:t xml:space="preserve">, </w:t>
      </w:r>
      <w:r w:rsidRPr="00CA5293">
        <w:rPr>
          <w:rStyle w:val="Emphasis"/>
          <w:rFonts w:asciiTheme="majorHAnsi" w:hAnsiTheme="majorHAnsi" w:cstheme="majorHAnsi"/>
          <w:highlight w:val="cyan"/>
        </w:rPr>
        <w:t>encouraging governments</w:t>
      </w:r>
      <w:r w:rsidRPr="00CA5293">
        <w:rPr>
          <w:rStyle w:val="StyleUnderline"/>
          <w:rFonts w:asciiTheme="majorHAnsi" w:hAnsiTheme="majorHAnsi" w:cstheme="majorHAnsi"/>
          <w:highlight w:val="cyan"/>
        </w:rPr>
        <w:t xml:space="preserve"> to </w:t>
      </w:r>
      <w:r w:rsidRPr="00CA5293">
        <w:rPr>
          <w:rStyle w:val="Emphasis"/>
          <w:rFonts w:asciiTheme="majorHAnsi" w:hAnsiTheme="majorHAnsi" w:cstheme="majorHAnsi"/>
          <w:highlight w:val="cyan"/>
        </w:rPr>
        <w:t>remove</w:t>
      </w:r>
      <w:r w:rsidRPr="00CA5293">
        <w:rPr>
          <w:rStyle w:val="StyleUnderline"/>
          <w:rFonts w:asciiTheme="majorHAnsi" w:hAnsiTheme="majorHAnsi" w:cstheme="majorHAnsi"/>
        </w:rPr>
        <w:t xml:space="preserve"> the remaining </w:t>
      </w:r>
      <w:r w:rsidRPr="00CA5293">
        <w:rPr>
          <w:rStyle w:val="Emphasis"/>
          <w:rFonts w:asciiTheme="majorHAnsi" w:hAnsiTheme="majorHAnsi" w:cstheme="majorHAnsi"/>
        </w:rPr>
        <w:t>subsidies</w:t>
      </w:r>
      <w:r w:rsidRPr="00CA5293">
        <w:rPr>
          <w:rStyle w:val="StyleUnderline"/>
          <w:rFonts w:asciiTheme="majorHAnsi" w:hAnsiTheme="majorHAnsi" w:cstheme="majorHAnsi"/>
        </w:rPr>
        <w:t xml:space="preserve"> that support </w:t>
      </w:r>
      <w:r w:rsidRPr="00CA5293">
        <w:rPr>
          <w:rStyle w:val="StyleUnderline"/>
          <w:rFonts w:asciiTheme="majorHAnsi" w:hAnsiTheme="majorHAnsi" w:cstheme="majorHAnsi"/>
          <w:highlight w:val="cyan"/>
        </w:rPr>
        <w:t xml:space="preserve">oil, </w:t>
      </w:r>
      <w:proofErr w:type="gramStart"/>
      <w:r w:rsidRPr="00CA5293">
        <w:rPr>
          <w:rStyle w:val="StyleUnderline"/>
          <w:rFonts w:asciiTheme="majorHAnsi" w:hAnsiTheme="majorHAnsi" w:cstheme="majorHAnsi"/>
          <w:highlight w:val="cyan"/>
        </w:rPr>
        <w:t>gas</w:t>
      </w:r>
      <w:proofErr w:type="gramEnd"/>
      <w:r w:rsidRPr="00CA5293">
        <w:rPr>
          <w:rStyle w:val="StyleUnderline"/>
          <w:rFonts w:asciiTheme="majorHAnsi" w:hAnsiTheme="majorHAnsi" w:cstheme="majorHAnsi"/>
          <w:highlight w:val="cyan"/>
        </w:rPr>
        <w:t xml:space="preserve"> and coal</w:t>
      </w:r>
      <w:r w:rsidRPr="00CA5293">
        <w:rPr>
          <w:rStyle w:val="StyleUnderline"/>
          <w:rFonts w:asciiTheme="majorHAnsi" w:hAnsiTheme="majorHAnsi" w:cstheme="majorHAnsi"/>
        </w:rPr>
        <w:t>.</w:t>
      </w:r>
    </w:p>
    <w:p w14:paraId="30276912" w14:textId="77777777" w:rsidR="00CA5293" w:rsidRPr="00CA5293" w:rsidRDefault="00CA5293" w:rsidP="00CA5293">
      <w:pPr>
        <w:rPr>
          <w:rStyle w:val="StyleUnderline"/>
          <w:rFonts w:asciiTheme="majorHAnsi" w:hAnsiTheme="majorHAnsi" w:cstheme="majorHAnsi"/>
        </w:rPr>
      </w:pPr>
      <w:r w:rsidRPr="00CA5293">
        <w:rPr>
          <w:rFonts w:asciiTheme="majorHAnsi" w:hAnsiTheme="majorHAnsi" w:cstheme="majorHAnsi"/>
          <w:sz w:val="16"/>
        </w:rPr>
        <w:t xml:space="preserve">Since the industrial revolution, </w:t>
      </w:r>
      <w:r w:rsidRPr="00CA5293">
        <w:rPr>
          <w:rStyle w:val="StyleUnderline"/>
          <w:rFonts w:asciiTheme="majorHAnsi" w:hAnsiTheme="majorHAnsi" w:cstheme="majorHAnsi"/>
        </w:rPr>
        <w:t xml:space="preserve">the fossil-fueled engine of </w:t>
      </w:r>
      <w:r w:rsidRPr="00CA5293">
        <w:rPr>
          <w:rStyle w:val="Emphasis"/>
          <w:rFonts w:asciiTheme="majorHAnsi" w:hAnsiTheme="majorHAnsi" w:cstheme="majorHAnsi"/>
          <w:highlight w:val="cyan"/>
        </w:rPr>
        <w:t>capitalist growth</w:t>
      </w:r>
      <w:r w:rsidRPr="00CA5293">
        <w:rPr>
          <w:rStyle w:val="StyleUnderline"/>
          <w:rFonts w:asciiTheme="majorHAnsi" w:hAnsiTheme="majorHAnsi" w:cstheme="majorHAnsi"/>
        </w:rPr>
        <w:t xml:space="preserve"> has conspired to put the world in its current climate crisis. Harnessing that power to drive the </w:t>
      </w:r>
      <w:r w:rsidRPr="00CA5293">
        <w:rPr>
          <w:rStyle w:val="Emphasis"/>
          <w:rFonts w:asciiTheme="majorHAnsi" w:hAnsiTheme="majorHAnsi" w:cstheme="majorHAnsi"/>
        </w:rPr>
        <w:t>carbon transition</w:t>
      </w:r>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cyan"/>
        </w:rPr>
        <w:t>is</w:t>
      </w:r>
      <w:r w:rsidRPr="00CA5293">
        <w:rPr>
          <w:rStyle w:val="StyleUnderline"/>
          <w:rFonts w:asciiTheme="majorHAnsi" w:hAnsiTheme="majorHAnsi" w:cstheme="majorHAnsi"/>
        </w:rPr>
        <w:t xml:space="preserve"> now </w:t>
      </w:r>
      <w:r w:rsidRPr="00CA5293">
        <w:rPr>
          <w:rStyle w:val="StyleUnderline"/>
          <w:rFonts w:asciiTheme="majorHAnsi" w:hAnsiTheme="majorHAnsi" w:cstheme="majorHAnsi"/>
          <w:highlight w:val="cyan"/>
        </w:rPr>
        <w:t xml:space="preserve">our </w:t>
      </w:r>
      <w:r w:rsidRPr="00CA5293">
        <w:rPr>
          <w:rStyle w:val="Emphasis"/>
          <w:rFonts w:asciiTheme="majorHAnsi" w:hAnsiTheme="majorHAnsi" w:cstheme="majorHAnsi"/>
          <w:highlight w:val="cyan"/>
        </w:rPr>
        <w:t>best hope</w:t>
      </w:r>
      <w:r w:rsidRPr="00CA5293">
        <w:rPr>
          <w:rStyle w:val="StyleUnderline"/>
          <w:rFonts w:asciiTheme="majorHAnsi" w:hAnsiTheme="majorHAnsi" w:cstheme="majorHAnsi"/>
        </w:rPr>
        <w:t xml:space="preserve"> of turning that disaster around.</w:t>
      </w:r>
    </w:p>
    <w:p w14:paraId="72F6B13A" w14:textId="77777777" w:rsidR="00CA5293" w:rsidRPr="00CA5293" w:rsidRDefault="00CA5293" w:rsidP="00CA5293">
      <w:pPr>
        <w:rPr>
          <w:rFonts w:asciiTheme="majorHAnsi" w:hAnsiTheme="majorHAnsi" w:cstheme="majorHAnsi"/>
        </w:rPr>
      </w:pPr>
    </w:p>
    <w:p w14:paraId="7CF9E82A" w14:textId="77777777" w:rsidR="00CA5293" w:rsidRPr="00CA5293" w:rsidRDefault="00CA5293" w:rsidP="00CA5293">
      <w:pPr>
        <w:pStyle w:val="Heading4"/>
        <w:rPr>
          <w:rFonts w:asciiTheme="majorHAnsi" w:hAnsiTheme="majorHAnsi" w:cstheme="majorHAnsi"/>
        </w:rPr>
      </w:pPr>
      <w:r w:rsidRPr="00CA5293">
        <w:rPr>
          <w:rFonts w:asciiTheme="majorHAnsi" w:hAnsiTheme="majorHAnsi" w:cstheme="majorHAnsi"/>
        </w:rPr>
        <w:t xml:space="preserve">Green tech is </w:t>
      </w:r>
      <w:r w:rsidRPr="00CA5293">
        <w:rPr>
          <w:rFonts w:asciiTheme="majorHAnsi" w:hAnsiTheme="majorHAnsi" w:cstheme="majorHAnsi"/>
          <w:u w:val="single"/>
        </w:rPr>
        <w:t>thriving</w:t>
      </w:r>
    </w:p>
    <w:p w14:paraId="1A4C9B41" w14:textId="77777777" w:rsidR="00CA5293" w:rsidRPr="00CA5293" w:rsidRDefault="00CA5293" w:rsidP="00CA5293">
      <w:pPr>
        <w:rPr>
          <w:rFonts w:asciiTheme="majorHAnsi" w:hAnsiTheme="majorHAnsi" w:cstheme="majorHAnsi"/>
        </w:rPr>
      </w:pPr>
      <w:r w:rsidRPr="00CA5293">
        <w:rPr>
          <w:rStyle w:val="Style13ptBold"/>
          <w:rFonts w:asciiTheme="majorHAnsi" w:hAnsiTheme="majorHAnsi" w:cstheme="majorHAnsi"/>
        </w:rPr>
        <w:t>Smith 21</w:t>
      </w:r>
      <w:r w:rsidRPr="00CA5293">
        <w:rPr>
          <w:rFonts w:asciiTheme="majorHAnsi" w:hAnsiTheme="majorHAnsi" w:cstheme="majorHAnsi"/>
        </w:rPr>
        <w:t xml:space="preserve"> (Noah, was an assistant professor of finance at Stony Brook University, “Clean-Tech Investment Isn't Just a Bubble This Time,” Bloomberg Opinion, 3/18/21, </w:t>
      </w:r>
      <w:hyperlink r:id="rId43" w:history="1">
        <w:r w:rsidRPr="00CA5293">
          <w:rPr>
            <w:rStyle w:val="Hyperlink"/>
            <w:rFonts w:asciiTheme="majorHAnsi" w:hAnsiTheme="majorHAnsi" w:cstheme="majorHAnsi"/>
          </w:rPr>
          <w:t>https://www.bloomberg.com/opinion/articles/2021-03-18/clean-tech-investment-isn-t-just-a-bubble-this-time</w:t>
        </w:r>
      </w:hyperlink>
      <w:r w:rsidRPr="00CA5293">
        <w:rPr>
          <w:rFonts w:asciiTheme="majorHAnsi" w:hAnsiTheme="majorHAnsi" w:cstheme="majorHAnsi"/>
        </w:rPr>
        <w:t xml:space="preserve">, </w:t>
      </w:r>
      <w:proofErr w:type="spellStart"/>
      <w:r w:rsidRPr="00CA5293">
        <w:rPr>
          <w:rFonts w:asciiTheme="majorHAnsi" w:hAnsiTheme="majorHAnsi" w:cstheme="majorHAnsi"/>
        </w:rPr>
        <w:t>ccm</w:t>
      </w:r>
      <w:proofErr w:type="spellEnd"/>
      <w:r w:rsidRPr="00CA5293">
        <w:rPr>
          <w:rFonts w:asciiTheme="majorHAnsi" w:hAnsiTheme="majorHAnsi" w:cstheme="majorHAnsi"/>
        </w:rPr>
        <w:t>)</w:t>
      </w:r>
    </w:p>
    <w:p w14:paraId="07ECDA2B" w14:textId="77777777" w:rsidR="00CA5293" w:rsidRPr="00CA5293" w:rsidRDefault="00CA5293" w:rsidP="00CA5293">
      <w:pPr>
        <w:rPr>
          <w:rFonts w:asciiTheme="majorHAnsi" w:hAnsiTheme="majorHAnsi" w:cstheme="majorHAnsi"/>
          <w:u w:val="single"/>
        </w:rPr>
      </w:pPr>
      <w:r w:rsidRPr="00CA5293">
        <w:rPr>
          <w:rStyle w:val="StyleUnderline"/>
          <w:rFonts w:asciiTheme="majorHAnsi" w:hAnsiTheme="majorHAnsi" w:cstheme="majorHAnsi"/>
          <w:highlight w:val="cyan"/>
        </w:rPr>
        <w:t>Green energy investment is hot again</w:t>
      </w:r>
      <w:r w:rsidRPr="00CA5293">
        <w:rPr>
          <w:rStyle w:val="StyleUnderline"/>
          <w:rFonts w:asciiTheme="majorHAnsi" w:hAnsiTheme="majorHAnsi" w:cstheme="majorHAnsi"/>
        </w:rPr>
        <w:t xml:space="preserve"> in the U.S</w:t>
      </w:r>
      <w:r w:rsidRPr="00CA5293">
        <w:rPr>
          <w:rFonts w:asciiTheme="majorHAnsi" w:hAnsiTheme="majorHAnsi" w:cstheme="majorHAnsi"/>
          <w:sz w:val="16"/>
        </w:rPr>
        <w:t xml:space="preserve">. To some, the new boom will raise the specter of the </w:t>
      </w:r>
      <w:proofErr w:type="gramStart"/>
      <w:r w:rsidRPr="00CA5293">
        <w:rPr>
          <w:rFonts w:asciiTheme="majorHAnsi" w:hAnsiTheme="majorHAnsi" w:cstheme="majorHAnsi"/>
          <w:sz w:val="16"/>
        </w:rPr>
        <w:t>clean-tech</w:t>
      </w:r>
      <w:proofErr w:type="gramEnd"/>
      <w:r w:rsidRPr="00CA5293">
        <w:rPr>
          <w:rFonts w:asciiTheme="majorHAnsi" w:hAnsiTheme="majorHAnsi" w:cstheme="majorHAnsi"/>
          <w:sz w:val="16"/>
        </w:rPr>
        <w:t xml:space="preserve"> bust that followed a streak of exuberance a decade ago. But there are reasons to believe that </w:t>
      </w:r>
      <w:r w:rsidRPr="00CA5293">
        <w:rPr>
          <w:rStyle w:val="StyleUnderline"/>
          <w:rFonts w:asciiTheme="majorHAnsi" w:hAnsiTheme="majorHAnsi" w:cstheme="majorHAnsi"/>
        </w:rPr>
        <w:t xml:space="preserve">this time </w:t>
      </w:r>
      <w:r w:rsidRPr="00CA5293">
        <w:rPr>
          <w:rStyle w:val="StyleUnderline"/>
          <w:rFonts w:asciiTheme="majorHAnsi" w:hAnsiTheme="majorHAnsi" w:cstheme="majorHAnsi"/>
          <w:highlight w:val="cyan"/>
        </w:rPr>
        <w:t>the trend is no</w:t>
      </w:r>
      <w:r w:rsidRPr="00CA5293">
        <w:rPr>
          <w:rStyle w:val="StyleUnderline"/>
          <w:rFonts w:asciiTheme="majorHAnsi" w:hAnsiTheme="majorHAnsi" w:cstheme="majorHAnsi"/>
        </w:rPr>
        <w:t xml:space="preserve"> </w:t>
      </w:r>
      <w:r w:rsidRPr="00CA5293">
        <w:rPr>
          <w:rStyle w:val="Emphasis"/>
          <w:rFonts w:asciiTheme="majorHAnsi" w:hAnsiTheme="majorHAnsi" w:cstheme="majorHAnsi"/>
        </w:rPr>
        <w:t>bubble</w:t>
      </w:r>
      <w:r w:rsidRPr="00CA5293">
        <w:rPr>
          <w:rStyle w:val="StyleUnderline"/>
          <w:rFonts w:asciiTheme="majorHAnsi" w:hAnsiTheme="majorHAnsi" w:cstheme="majorHAnsi"/>
        </w:rPr>
        <w:t xml:space="preserve"> or </w:t>
      </w:r>
      <w:r w:rsidRPr="00CA5293">
        <w:rPr>
          <w:rStyle w:val="Emphasis"/>
          <w:rFonts w:asciiTheme="majorHAnsi" w:hAnsiTheme="majorHAnsi" w:cstheme="majorHAnsi"/>
          <w:highlight w:val="cyan"/>
        </w:rPr>
        <w:t>mirage</w:t>
      </w:r>
      <w:r w:rsidRPr="00CA5293">
        <w:rPr>
          <w:rStyle w:val="StyleUnderline"/>
          <w:rFonts w:asciiTheme="majorHAnsi" w:hAnsiTheme="majorHAnsi" w:cstheme="majorHAnsi"/>
        </w:rPr>
        <w:t>.</w:t>
      </w:r>
    </w:p>
    <w:p w14:paraId="247A5706"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04694BE3"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But the worm turns, and </w:t>
      </w:r>
      <w:r w:rsidRPr="00CA5293">
        <w:rPr>
          <w:rStyle w:val="StyleUnderline"/>
          <w:rFonts w:asciiTheme="majorHAnsi" w:hAnsiTheme="majorHAnsi" w:cstheme="majorHAnsi"/>
        </w:rPr>
        <w:t>clean tech is back</w:t>
      </w:r>
      <w:r w:rsidRPr="00CA5293">
        <w:rPr>
          <w:rFonts w:asciiTheme="majorHAnsi" w:hAnsiTheme="majorHAnsi" w:cstheme="majorHAnsi"/>
          <w:sz w:val="16"/>
        </w:rPr>
        <w:t>.</w:t>
      </w:r>
    </w:p>
    <w:p w14:paraId="5690FA9C"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A venture fund led by billionaire philanthropist Bill Gates (in which Michael R. Bloomberg, founder of Bloomberg News, also invests) is committing billions of dollars. </w:t>
      </w:r>
      <w:r w:rsidRPr="00CA5293">
        <w:rPr>
          <w:rStyle w:val="StyleUnderline"/>
          <w:rFonts w:asciiTheme="majorHAnsi" w:hAnsiTheme="majorHAnsi" w:cstheme="majorHAnsi"/>
        </w:rPr>
        <w:t>Funding for battery companies and electric-vehicle companies has skyrocketed</w:t>
      </w:r>
      <w:r w:rsidRPr="00CA5293">
        <w:rPr>
          <w:rFonts w:asciiTheme="majorHAnsi" w:hAnsiTheme="majorHAnsi" w:cstheme="majorHAnsi"/>
          <w:sz w:val="16"/>
        </w:rPr>
        <w:t xml:space="preserve">. </w:t>
      </w:r>
      <w:r w:rsidRPr="00CA5293">
        <w:rPr>
          <w:rStyle w:val="StyleUnderline"/>
          <w:rFonts w:asciiTheme="majorHAnsi" w:hAnsiTheme="majorHAnsi" w:cstheme="majorHAnsi"/>
        </w:rPr>
        <w:t>And investment in solar and wind energy dwarfs everything else.</w:t>
      </w:r>
    </w:p>
    <w:p w14:paraId="12EB26E4"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623FA1BD"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I’m more optimistic. Although investors will certainly experience some ups and downs — already the </w:t>
      </w:r>
      <w:proofErr w:type="spellStart"/>
      <w:r w:rsidRPr="00CA5293">
        <w:rPr>
          <w:rFonts w:asciiTheme="majorHAnsi" w:hAnsiTheme="majorHAnsi" w:cstheme="majorHAnsi"/>
          <w:sz w:val="16"/>
        </w:rPr>
        <w:t>Wilderhill</w:t>
      </w:r>
      <w:proofErr w:type="spellEnd"/>
      <w:r w:rsidRPr="00CA5293">
        <w:rPr>
          <w:rFonts w:asciiTheme="majorHAnsi" w:hAnsiTheme="majorHAnsi" w:cstheme="majorHAnsi"/>
          <w:sz w:val="16"/>
        </w:rPr>
        <w:t xml:space="preserve"> Clean Energy Index has had a major correction since early February — I’m </w:t>
      </w:r>
      <w:proofErr w:type="gramStart"/>
      <w:r w:rsidRPr="00CA5293">
        <w:rPr>
          <w:rFonts w:asciiTheme="majorHAnsi" w:hAnsiTheme="majorHAnsi" w:cstheme="majorHAnsi"/>
          <w:sz w:val="16"/>
        </w:rPr>
        <w:t>pretty confident</w:t>
      </w:r>
      <w:proofErr w:type="gramEnd"/>
      <w:r w:rsidRPr="00CA5293">
        <w:rPr>
          <w:rFonts w:asciiTheme="majorHAnsi" w:hAnsiTheme="majorHAnsi" w:cstheme="majorHAnsi"/>
          <w:sz w:val="16"/>
        </w:rPr>
        <w:t xml:space="preserve"> that the </w:t>
      </w:r>
      <w:r w:rsidRPr="00CA5293">
        <w:rPr>
          <w:rStyle w:val="StyleUnderline"/>
          <w:rFonts w:asciiTheme="majorHAnsi" w:hAnsiTheme="majorHAnsi" w:cstheme="majorHAnsi"/>
        </w:rPr>
        <w:t>clean-tech industry</w:t>
      </w:r>
      <w:r w:rsidRPr="00CA5293">
        <w:rPr>
          <w:rFonts w:asciiTheme="majorHAnsi" w:hAnsiTheme="majorHAnsi" w:cstheme="majorHAnsi"/>
          <w:sz w:val="16"/>
        </w:rPr>
        <w:t xml:space="preserve"> as a whole </w:t>
      </w:r>
      <w:r w:rsidRPr="00CA5293">
        <w:rPr>
          <w:rStyle w:val="StyleUnderline"/>
          <w:rFonts w:asciiTheme="majorHAnsi" w:hAnsiTheme="majorHAnsi" w:cstheme="majorHAnsi"/>
        </w:rPr>
        <w:t>won’t experience the kind of bust it did last time</w:t>
      </w:r>
      <w:r w:rsidRPr="00CA5293">
        <w:rPr>
          <w:rFonts w:asciiTheme="majorHAnsi" w:hAnsiTheme="majorHAnsi" w:cstheme="majorHAnsi"/>
          <w:sz w:val="16"/>
        </w:rPr>
        <w:t>.</w:t>
      </w:r>
    </w:p>
    <w:p w14:paraId="3E2CB03E"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The most basic reason is that the </w:t>
      </w:r>
      <w:r w:rsidRPr="00CA5293">
        <w:rPr>
          <w:rStyle w:val="StyleUnderline"/>
          <w:rFonts w:asciiTheme="majorHAnsi" w:hAnsiTheme="majorHAnsi" w:cstheme="majorHAnsi"/>
        </w:rPr>
        <w:t xml:space="preserve">fundamental underlying </w:t>
      </w:r>
      <w:r w:rsidRPr="00CA5293">
        <w:rPr>
          <w:rStyle w:val="StyleUnderline"/>
          <w:rFonts w:asciiTheme="majorHAnsi" w:hAnsiTheme="majorHAnsi" w:cstheme="majorHAnsi"/>
          <w:highlight w:val="cyan"/>
        </w:rPr>
        <w:t>tech</w:t>
      </w:r>
      <w:r w:rsidRPr="00CA5293">
        <w:rPr>
          <w:rStyle w:val="StyleUnderline"/>
          <w:rFonts w:asciiTheme="majorHAnsi" w:hAnsiTheme="majorHAnsi" w:cstheme="majorHAnsi"/>
        </w:rPr>
        <w:t xml:space="preserve">nology </w:t>
      </w:r>
      <w:r w:rsidRPr="00CA5293">
        <w:rPr>
          <w:rStyle w:val="StyleUnderline"/>
          <w:rFonts w:asciiTheme="majorHAnsi" w:hAnsiTheme="majorHAnsi" w:cstheme="majorHAnsi"/>
          <w:highlight w:val="cyan"/>
        </w:rPr>
        <w:t xml:space="preserve">has </w:t>
      </w:r>
      <w:r w:rsidRPr="00CA5293">
        <w:rPr>
          <w:rStyle w:val="Emphasis"/>
          <w:rFonts w:asciiTheme="majorHAnsi" w:hAnsiTheme="majorHAnsi" w:cstheme="majorHAnsi"/>
          <w:highlight w:val="cyan"/>
        </w:rPr>
        <w:t>matured</w:t>
      </w:r>
      <w:r w:rsidRPr="00CA5293">
        <w:rPr>
          <w:rStyle w:val="StyleUnderline"/>
          <w:rFonts w:asciiTheme="majorHAnsi" w:hAnsiTheme="majorHAnsi" w:cstheme="majorHAnsi"/>
        </w:rPr>
        <w:t xml:space="preserve"> in a way it simply hadn’t a decade ag</w:t>
      </w:r>
      <w:r w:rsidRPr="00CA5293">
        <w:rPr>
          <w:rFonts w:asciiTheme="majorHAnsi" w:hAnsiTheme="majorHAnsi" w:cstheme="majorHAnsi"/>
          <w:sz w:val="16"/>
        </w:rPr>
        <w:t xml:space="preserve">o. In 2009, the levelized cost of </w:t>
      </w:r>
      <w:r w:rsidRPr="00CA5293">
        <w:rPr>
          <w:rStyle w:val="StyleUnderline"/>
          <w:rFonts w:asciiTheme="majorHAnsi" w:hAnsiTheme="majorHAnsi" w:cstheme="majorHAnsi"/>
          <w:highlight w:val="cyan"/>
        </w:rPr>
        <w:t>solar</w:t>
      </w:r>
      <w:r w:rsidRPr="00CA5293">
        <w:rPr>
          <w:rFonts w:asciiTheme="majorHAnsi" w:hAnsiTheme="majorHAnsi" w:cstheme="majorHAnsi"/>
          <w:sz w:val="16"/>
        </w:rPr>
        <w:t xml:space="preserve"> photovoltaic </w:t>
      </w:r>
      <w:r w:rsidRPr="00CA5293">
        <w:rPr>
          <w:rStyle w:val="StyleUnderline"/>
          <w:rFonts w:asciiTheme="majorHAnsi" w:hAnsiTheme="majorHAnsi" w:cstheme="majorHAnsi"/>
          <w:highlight w:val="cyan"/>
        </w:rPr>
        <w:t>electricity</w:t>
      </w:r>
      <w:r w:rsidRPr="00CA5293">
        <w:rPr>
          <w:rFonts w:asciiTheme="majorHAnsi" w:hAnsiTheme="majorHAnsi" w:cstheme="majorHAnsi"/>
          <w:sz w:val="16"/>
        </w:rPr>
        <w:t xml:space="preserve"> was $359 per megawatt-hour — more than four times as expensive as electricity from a natural gas plant. By 2019, </w:t>
      </w:r>
      <w:r w:rsidRPr="00CA5293">
        <w:rPr>
          <w:rStyle w:val="StyleUnderline"/>
          <w:rFonts w:asciiTheme="majorHAnsi" w:hAnsiTheme="majorHAnsi" w:cstheme="majorHAnsi"/>
        </w:rPr>
        <w:t xml:space="preserve">solar PV had </w:t>
      </w:r>
      <w:r w:rsidRPr="00CA5293">
        <w:rPr>
          <w:rStyle w:val="StyleUnderline"/>
          <w:rFonts w:asciiTheme="majorHAnsi" w:hAnsiTheme="majorHAnsi" w:cstheme="majorHAnsi"/>
          <w:highlight w:val="cyan"/>
        </w:rPr>
        <w:t>fallen in price</w:t>
      </w:r>
      <w:r w:rsidRPr="00CA5293">
        <w:rPr>
          <w:rStyle w:val="StyleUnderline"/>
          <w:rFonts w:asciiTheme="majorHAnsi" w:hAnsiTheme="majorHAnsi" w:cstheme="majorHAnsi"/>
        </w:rPr>
        <w:t xml:space="preserve"> to $40 per megawatt-hour</w:t>
      </w:r>
      <w:r w:rsidRPr="00CA5293">
        <w:rPr>
          <w:rFonts w:asciiTheme="majorHAnsi" w:hAnsiTheme="majorHAnsi" w:cstheme="majorHAnsi"/>
          <w:sz w:val="16"/>
        </w:rPr>
        <w:t xml:space="preserve">, </w:t>
      </w:r>
      <w:r w:rsidRPr="00CA5293">
        <w:rPr>
          <w:rStyle w:val="Emphasis"/>
          <w:rFonts w:asciiTheme="majorHAnsi" w:hAnsiTheme="majorHAnsi" w:cstheme="majorHAnsi"/>
          <w:highlight w:val="cyan"/>
        </w:rPr>
        <w:t>28% cheaper</w:t>
      </w:r>
      <w:r w:rsidRPr="00CA5293">
        <w:rPr>
          <w:rStyle w:val="StyleUnderline"/>
          <w:rFonts w:asciiTheme="majorHAnsi" w:hAnsiTheme="majorHAnsi" w:cstheme="majorHAnsi"/>
          <w:highlight w:val="cyan"/>
        </w:rPr>
        <w:t xml:space="preserve"> than gas</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That’s an </w:t>
      </w:r>
      <w:r w:rsidRPr="00CA5293">
        <w:rPr>
          <w:rStyle w:val="Emphasis"/>
          <w:rFonts w:asciiTheme="majorHAnsi" w:hAnsiTheme="majorHAnsi" w:cstheme="majorHAnsi"/>
        </w:rPr>
        <w:t>89% decline</w:t>
      </w:r>
      <w:r w:rsidRPr="00CA5293">
        <w:rPr>
          <w:rStyle w:val="StyleUnderline"/>
          <w:rFonts w:asciiTheme="majorHAnsi" w:hAnsiTheme="majorHAnsi" w:cstheme="majorHAnsi"/>
        </w:rPr>
        <w:t xml:space="preserve"> in </w:t>
      </w:r>
      <w:r w:rsidRPr="00CA5293">
        <w:rPr>
          <w:rStyle w:val="Emphasis"/>
          <w:rFonts w:asciiTheme="majorHAnsi" w:hAnsiTheme="majorHAnsi" w:cstheme="majorHAnsi"/>
        </w:rPr>
        <w:t>10 years</w:t>
      </w:r>
      <w:r w:rsidRPr="00CA5293">
        <w:rPr>
          <w:rStyle w:val="StyleUnderline"/>
          <w:rFonts w:asciiTheme="majorHAnsi" w:hAnsiTheme="majorHAnsi" w:cstheme="majorHAnsi"/>
        </w:rPr>
        <w:t>,</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with </w:t>
      </w:r>
      <w:r w:rsidRPr="00CA5293">
        <w:rPr>
          <w:rStyle w:val="Emphasis"/>
          <w:rFonts w:asciiTheme="majorHAnsi" w:hAnsiTheme="majorHAnsi" w:cstheme="majorHAnsi"/>
        </w:rPr>
        <w:t>more cost drops</w:t>
      </w:r>
      <w:r w:rsidRPr="00CA5293">
        <w:rPr>
          <w:rStyle w:val="StyleUnderline"/>
          <w:rFonts w:asciiTheme="majorHAnsi" w:hAnsiTheme="majorHAnsi" w:cstheme="majorHAnsi"/>
        </w:rPr>
        <w:t xml:space="preserve"> yet to come</w:t>
      </w:r>
      <w:r w:rsidRPr="00CA5293">
        <w:rPr>
          <w:rFonts w:asciiTheme="majorHAnsi" w:hAnsiTheme="majorHAnsi" w:cstheme="majorHAnsi"/>
          <w:sz w:val="16"/>
        </w:rPr>
        <w:t xml:space="preserve">. Meanwhile, </w:t>
      </w:r>
      <w:r w:rsidRPr="00CA5293">
        <w:rPr>
          <w:rStyle w:val="StyleUnderline"/>
          <w:rFonts w:asciiTheme="majorHAnsi" w:hAnsiTheme="majorHAnsi" w:cstheme="majorHAnsi"/>
        </w:rPr>
        <w:t xml:space="preserve">lithium-ion batteries </w:t>
      </w:r>
      <w:r w:rsidRPr="00CA5293">
        <w:rPr>
          <w:rFonts w:asciiTheme="majorHAnsi" w:hAnsiTheme="majorHAnsi" w:cstheme="majorHAnsi"/>
          <w:sz w:val="16"/>
        </w:rPr>
        <w:t xml:space="preserve">have </w:t>
      </w:r>
      <w:r w:rsidRPr="00CA5293">
        <w:rPr>
          <w:rStyle w:val="StyleUnderline"/>
          <w:rFonts w:asciiTheme="majorHAnsi" w:hAnsiTheme="majorHAnsi" w:cstheme="majorHAnsi"/>
        </w:rPr>
        <w:t>experienced a similar drop in prices</w:t>
      </w:r>
      <w:r w:rsidRPr="00CA5293">
        <w:rPr>
          <w:rFonts w:asciiTheme="majorHAnsi" w:hAnsiTheme="majorHAnsi" w:cstheme="majorHAnsi"/>
          <w:sz w:val="16"/>
        </w:rPr>
        <w:t>.</w:t>
      </w:r>
    </w:p>
    <w:p w14:paraId="53721988" w14:textId="77777777" w:rsidR="00CA5293" w:rsidRPr="00CA5293" w:rsidRDefault="00CA5293" w:rsidP="00CA5293">
      <w:pPr>
        <w:rPr>
          <w:rFonts w:asciiTheme="majorHAnsi" w:hAnsiTheme="majorHAnsi" w:cstheme="majorHAnsi"/>
          <w:sz w:val="16"/>
        </w:rPr>
      </w:pPr>
      <w:r w:rsidRPr="00CA5293">
        <w:rPr>
          <w:rStyle w:val="StyleUnderline"/>
          <w:rFonts w:asciiTheme="majorHAnsi" w:hAnsiTheme="majorHAnsi" w:cstheme="majorHAnsi"/>
        </w:rPr>
        <w:t xml:space="preserve">That </w:t>
      </w:r>
      <w:r w:rsidRPr="00CA5293">
        <w:rPr>
          <w:rStyle w:val="Emphasis"/>
          <w:rFonts w:asciiTheme="majorHAnsi" w:hAnsiTheme="majorHAnsi" w:cstheme="majorHAnsi"/>
        </w:rPr>
        <w:t>order-of-magnitude drop</w:t>
      </w:r>
      <w:r w:rsidRPr="00CA5293">
        <w:rPr>
          <w:rStyle w:val="StyleUnderline"/>
          <w:rFonts w:asciiTheme="majorHAnsi" w:hAnsiTheme="majorHAnsi" w:cstheme="majorHAnsi"/>
        </w:rPr>
        <w:t xml:space="preserve"> in </w:t>
      </w:r>
      <w:r w:rsidRPr="00CA5293">
        <w:rPr>
          <w:rStyle w:val="Emphasis"/>
          <w:rFonts w:asciiTheme="majorHAnsi" w:hAnsiTheme="majorHAnsi" w:cstheme="majorHAnsi"/>
        </w:rPr>
        <w:t>costs</w:t>
      </w:r>
      <w:r w:rsidRPr="00CA5293">
        <w:rPr>
          <w:rStyle w:val="StyleUnderline"/>
          <w:rFonts w:asciiTheme="majorHAnsi" w:hAnsiTheme="majorHAnsi" w:cstheme="majorHAnsi"/>
        </w:rPr>
        <w:t xml:space="preserve"> makes all the difference</w:t>
      </w:r>
      <w:r w:rsidRPr="00CA5293">
        <w:rPr>
          <w:rFonts w:asciiTheme="majorHAnsi" w:hAnsiTheme="majorHAnsi" w:cstheme="majorHAnsi"/>
          <w:sz w:val="16"/>
        </w:rPr>
        <w:t xml:space="preserve">. </w:t>
      </w:r>
      <w:proofErr w:type="gramStart"/>
      <w:r w:rsidRPr="00CA5293">
        <w:rPr>
          <w:rFonts w:asciiTheme="majorHAnsi" w:hAnsiTheme="majorHAnsi" w:cstheme="majorHAnsi"/>
          <w:sz w:val="16"/>
        </w:rPr>
        <w:t>First of all</w:t>
      </w:r>
      <w:proofErr w:type="gramEnd"/>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it means that solar and wind aren’t </w:t>
      </w:r>
      <w:r w:rsidRPr="00CA5293">
        <w:rPr>
          <w:rStyle w:val="Emphasis"/>
          <w:rFonts w:asciiTheme="majorHAnsi" w:hAnsiTheme="majorHAnsi" w:cstheme="majorHAnsi"/>
        </w:rPr>
        <w:t>risky</w:t>
      </w:r>
      <w:r w:rsidRPr="00CA5293">
        <w:rPr>
          <w:rStyle w:val="StyleUnderline"/>
          <w:rFonts w:asciiTheme="majorHAnsi" w:hAnsiTheme="majorHAnsi" w:cstheme="majorHAnsi"/>
        </w:rPr>
        <w:t xml:space="preserve"> new tech</w:t>
      </w:r>
      <w:r w:rsidRPr="00CA5293">
        <w:rPr>
          <w:rFonts w:asciiTheme="majorHAnsi" w:hAnsiTheme="majorHAnsi" w:cstheme="majorHAnsi"/>
          <w:sz w:val="16"/>
        </w:rPr>
        <w:t xml:space="preserve">nologies. </w:t>
      </w:r>
      <w:r w:rsidRPr="00CA5293">
        <w:rPr>
          <w:rFonts w:asciiTheme="majorHAnsi" w:hAnsiTheme="majorHAnsi" w:cstheme="majorHAnsi"/>
          <w:sz w:val="16"/>
          <w:szCs w:val="16"/>
        </w:rPr>
        <w:t>Solyndra failed because it was trying to market an innovative new kind of solar cell, which ended up being too expensive when the tried-and-true design came down in cost.</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Future </w:t>
      </w:r>
      <w:r w:rsidRPr="00CA5293">
        <w:rPr>
          <w:rStyle w:val="Emphasis"/>
          <w:rFonts w:asciiTheme="majorHAnsi" w:hAnsiTheme="majorHAnsi" w:cstheme="majorHAnsi"/>
        </w:rPr>
        <w:t>investments</w:t>
      </w:r>
      <w:r w:rsidRPr="00CA5293">
        <w:rPr>
          <w:rStyle w:val="StyleUnderline"/>
          <w:rFonts w:asciiTheme="majorHAnsi" w:hAnsiTheme="majorHAnsi" w:cstheme="majorHAnsi"/>
        </w:rPr>
        <w:t xml:space="preserve"> in solar won’t have to bet on any difficult technological </w:t>
      </w:r>
      <w:r w:rsidRPr="00CA5293">
        <w:rPr>
          <w:rStyle w:val="Emphasis"/>
          <w:rFonts w:asciiTheme="majorHAnsi" w:hAnsiTheme="majorHAnsi" w:cstheme="majorHAnsi"/>
        </w:rPr>
        <w:t>breakthroughs</w:t>
      </w:r>
      <w:r w:rsidRPr="00CA5293">
        <w:rPr>
          <w:rFonts w:asciiTheme="majorHAnsi" w:hAnsiTheme="majorHAnsi" w:cstheme="majorHAnsi"/>
          <w:sz w:val="16"/>
        </w:rPr>
        <w:t xml:space="preserve">. Batteries might be a different story — lots of money is being thrown at startups trying to create solid-state batteries, which would be a true breakthrough. But </w:t>
      </w:r>
      <w:r w:rsidRPr="00CA5293">
        <w:rPr>
          <w:rFonts w:asciiTheme="majorHAnsi" w:hAnsiTheme="majorHAnsi" w:cstheme="majorHAnsi"/>
          <w:sz w:val="16"/>
          <w:szCs w:val="16"/>
        </w:rPr>
        <w:t>Tesla Inc. is doing just fine with the old kind, so that sector is probably going to do OK as well. Venture investing does well when it doesn’t have to bet on “hard tech”, and much of clean tech is no longer hard.</w:t>
      </w:r>
    </w:p>
    <w:p w14:paraId="5B4A5C88" w14:textId="77777777" w:rsidR="00CA5293" w:rsidRPr="00CA5293" w:rsidRDefault="00CA5293" w:rsidP="00CA5293">
      <w:pPr>
        <w:rPr>
          <w:rFonts w:asciiTheme="majorHAnsi" w:hAnsiTheme="majorHAnsi" w:cstheme="majorHAnsi"/>
          <w:u w:val="single"/>
        </w:rPr>
      </w:pPr>
      <w:r w:rsidRPr="00CA5293">
        <w:rPr>
          <w:rFonts w:asciiTheme="majorHAnsi" w:hAnsiTheme="majorHAnsi" w:cstheme="majorHAnsi"/>
          <w:sz w:val="16"/>
        </w:rPr>
        <w:t xml:space="preserve">Second, </w:t>
      </w:r>
      <w:r w:rsidRPr="00CA5293">
        <w:rPr>
          <w:rStyle w:val="Emphasis"/>
          <w:rFonts w:asciiTheme="majorHAnsi" w:hAnsiTheme="majorHAnsi" w:cstheme="majorHAnsi"/>
          <w:highlight w:val="cyan"/>
        </w:rPr>
        <w:t>cost drops</w:t>
      </w:r>
      <w:r w:rsidRPr="00CA5293">
        <w:rPr>
          <w:rStyle w:val="StyleUnderline"/>
          <w:rFonts w:asciiTheme="majorHAnsi" w:hAnsiTheme="majorHAnsi" w:cstheme="majorHAnsi"/>
          <w:highlight w:val="cyan"/>
        </w:rPr>
        <w:t xml:space="preserve"> in clean energy mean</w:t>
      </w:r>
      <w:r w:rsidRPr="00CA5293">
        <w:rPr>
          <w:rStyle w:val="StyleUnderline"/>
          <w:rFonts w:asciiTheme="majorHAnsi" w:hAnsiTheme="majorHAnsi" w:cstheme="majorHAnsi"/>
        </w:rPr>
        <w:t xml:space="preserve"> that </w:t>
      </w:r>
      <w:r w:rsidRPr="00CA5293">
        <w:rPr>
          <w:rStyle w:val="StyleUnderline"/>
          <w:rFonts w:asciiTheme="majorHAnsi" w:hAnsiTheme="majorHAnsi" w:cstheme="majorHAnsi"/>
          <w:highlight w:val="cyan"/>
        </w:rPr>
        <w:t xml:space="preserve">success doesn’t depend on </w:t>
      </w:r>
      <w:r w:rsidRPr="00CA5293">
        <w:rPr>
          <w:rStyle w:val="Emphasis"/>
          <w:rFonts w:asciiTheme="majorHAnsi" w:hAnsiTheme="majorHAnsi" w:cstheme="majorHAnsi"/>
          <w:highlight w:val="cyan"/>
        </w:rPr>
        <w:t>government intervention</w:t>
      </w:r>
      <w:r w:rsidRPr="00CA5293">
        <w:rPr>
          <w:rFonts w:asciiTheme="majorHAnsi" w:hAnsiTheme="majorHAnsi" w:cstheme="majorHAnsi"/>
          <w:sz w:val="16"/>
        </w:rPr>
        <w:t xml:space="preserve">. In the earlier boom, fickle government subsidies were often necessary for capital-intensive energy companies to succeed. Now, </w:t>
      </w:r>
      <w:r w:rsidRPr="00CA5293">
        <w:rPr>
          <w:rStyle w:val="StyleUnderline"/>
          <w:rFonts w:asciiTheme="majorHAnsi" w:hAnsiTheme="majorHAnsi" w:cstheme="majorHAnsi"/>
        </w:rPr>
        <w:t>even though</w:t>
      </w:r>
      <w:r w:rsidRPr="00CA5293">
        <w:rPr>
          <w:rFonts w:asciiTheme="majorHAnsi" w:hAnsiTheme="majorHAnsi" w:cstheme="majorHAnsi"/>
          <w:sz w:val="16"/>
        </w:rPr>
        <w:t xml:space="preserve"> President Joe </w:t>
      </w:r>
      <w:r w:rsidRPr="00CA5293">
        <w:rPr>
          <w:rStyle w:val="StyleUnderline"/>
          <w:rFonts w:asciiTheme="majorHAnsi" w:hAnsiTheme="majorHAnsi" w:cstheme="majorHAnsi"/>
        </w:rPr>
        <w:t>Biden is planning a big push into clean-energy investment</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the </w:t>
      </w:r>
      <w:r w:rsidRPr="00CA5293">
        <w:rPr>
          <w:rStyle w:val="StyleUnderline"/>
          <w:rFonts w:asciiTheme="majorHAnsi" w:hAnsiTheme="majorHAnsi" w:cstheme="majorHAnsi"/>
          <w:highlight w:val="cyan"/>
        </w:rPr>
        <w:t>market is investing</w:t>
      </w:r>
      <w:r w:rsidRPr="00CA5293">
        <w:rPr>
          <w:rStyle w:val="StyleUnderline"/>
          <w:rFonts w:asciiTheme="majorHAnsi" w:hAnsiTheme="majorHAnsi" w:cstheme="majorHAnsi"/>
        </w:rPr>
        <w:t xml:space="preserve"> quite a lot in renewables all </w:t>
      </w:r>
      <w:r w:rsidRPr="00CA5293">
        <w:rPr>
          <w:rStyle w:val="StyleUnderline"/>
          <w:rFonts w:asciiTheme="majorHAnsi" w:hAnsiTheme="majorHAnsi" w:cstheme="majorHAnsi"/>
          <w:highlight w:val="cyan"/>
        </w:rPr>
        <w:t>on its own</w:t>
      </w:r>
      <w:r w:rsidRPr="00CA5293">
        <w:rPr>
          <w:rStyle w:val="StyleUnderline"/>
          <w:rFonts w:asciiTheme="majorHAnsi" w:hAnsiTheme="majorHAnsi" w:cstheme="majorHAnsi"/>
        </w:rPr>
        <w:t>.</w:t>
      </w:r>
    </w:p>
    <w:p w14:paraId="4ECCBD59" w14:textId="77777777" w:rsidR="00CA5293" w:rsidRPr="00CA5293" w:rsidRDefault="00CA5293" w:rsidP="00CA5293">
      <w:pPr>
        <w:rPr>
          <w:rFonts w:asciiTheme="majorHAnsi" w:hAnsiTheme="majorHAnsi" w:cstheme="majorHAnsi"/>
          <w:u w:val="single"/>
        </w:rPr>
      </w:pPr>
      <w:r w:rsidRPr="00CA5293">
        <w:rPr>
          <w:rFonts w:asciiTheme="majorHAnsi" w:hAnsiTheme="majorHAnsi" w:cstheme="majorHAnsi"/>
          <w:sz w:val="16"/>
        </w:rPr>
        <w:t xml:space="preserve">Finally, </w:t>
      </w:r>
      <w:r w:rsidRPr="00CA5293">
        <w:rPr>
          <w:rStyle w:val="StyleUnderline"/>
          <w:rFonts w:asciiTheme="majorHAnsi" w:hAnsiTheme="majorHAnsi" w:cstheme="majorHAnsi"/>
          <w:highlight w:val="cyan"/>
        </w:rPr>
        <w:t>investors have</w:t>
      </w:r>
      <w:r w:rsidRPr="00CA5293">
        <w:rPr>
          <w:rFonts w:asciiTheme="majorHAnsi" w:hAnsiTheme="majorHAnsi" w:cstheme="majorHAnsi"/>
          <w:sz w:val="16"/>
        </w:rPr>
        <w:t xml:space="preserve"> probably </w:t>
      </w:r>
      <w:r w:rsidRPr="00CA5293">
        <w:rPr>
          <w:rStyle w:val="Emphasis"/>
          <w:rFonts w:asciiTheme="majorHAnsi" w:hAnsiTheme="majorHAnsi" w:cstheme="majorHAnsi"/>
          <w:highlight w:val="cyan"/>
        </w:rPr>
        <w:t>learned their lesson</w:t>
      </w:r>
      <w:r w:rsidRPr="00CA5293">
        <w:rPr>
          <w:rFonts w:asciiTheme="majorHAnsi" w:hAnsiTheme="majorHAnsi" w:cstheme="majorHAnsi"/>
          <w:sz w:val="16"/>
        </w:rPr>
        <w:t xml:space="preserve">. </w:t>
      </w:r>
      <w:r w:rsidRPr="00CA5293">
        <w:rPr>
          <w:rStyle w:val="StyleUnderline"/>
          <w:rFonts w:asciiTheme="majorHAnsi" w:hAnsiTheme="majorHAnsi" w:cstheme="majorHAnsi"/>
        </w:rPr>
        <w:t>Clean energy itself was never a good fit for venture</w:t>
      </w:r>
      <w:r w:rsidRPr="00CA5293">
        <w:rPr>
          <w:rFonts w:asciiTheme="majorHAnsi" w:hAnsiTheme="majorHAnsi" w:cstheme="majorHAnsi"/>
          <w:sz w:val="16"/>
        </w:rPr>
        <w:t xml:space="preserve">. It’s capital intensive, since buying solar panels and wind turbines entails a lot of money up front; </w:t>
      </w:r>
      <w:r w:rsidRPr="00CA5293">
        <w:rPr>
          <w:rStyle w:val="StyleUnderline"/>
          <w:rFonts w:asciiTheme="majorHAnsi" w:hAnsiTheme="majorHAnsi" w:cstheme="majorHAnsi"/>
        </w:rPr>
        <w:t>venture capital tends to focus on cheap, small investments that scale.</w:t>
      </w:r>
      <w:r w:rsidRPr="00CA5293">
        <w:rPr>
          <w:rFonts w:asciiTheme="majorHAnsi" w:hAnsiTheme="majorHAnsi" w:cstheme="majorHAnsi"/>
          <w:sz w:val="16"/>
        </w:rPr>
        <w:t xml:space="preserve"> </w:t>
      </w:r>
      <w:r w:rsidRPr="00CA5293">
        <w:rPr>
          <w:rStyle w:val="StyleUnderline"/>
          <w:rFonts w:asciiTheme="majorHAnsi" w:hAnsiTheme="majorHAnsi" w:cstheme="majorHAnsi"/>
        </w:rPr>
        <w:t>And instead of companies creating highly differentiated products and new markets</w:t>
      </w:r>
      <w:r w:rsidRPr="00CA5293">
        <w:rPr>
          <w:rFonts w:asciiTheme="majorHAnsi" w:hAnsiTheme="majorHAnsi" w:cstheme="majorHAnsi"/>
          <w:sz w:val="16"/>
        </w:rPr>
        <w:t xml:space="preserve">, as in software, </w:t>
      </w:r>
      <w:r w:rsidRPr="00CA5293">
        <w:rPr>
          <w:rStyle w:val="Emphasis"/>
          <w:rFonts w:asciiTheme="majorHAnsi" w:hAnsiTheme="majorHAnsi" w:cstheme="majorHAnsi"/>
          <w:highlight w:val="cyan"/>
        </w:rPr>
        <w:t>clean electricity</w:t>
      </w:r>
      <w:r w:rsidRPr="00CA5293">
        <w:rPr>
          <w:rStyle w:val="StyleUnderline"/>
          <w:rFonts w:asciiTheme="majorHAnsi" w:hAnsiTheme="majorHAnsi" w:cstheme="majorHAnsi"/>
          <w:highlight w:val="cyan"/>
        </w:rPr>
        <w:t xml:space="preserve"> companies</w:t>
      </w:r>
      <w:r w:rsidRPr="00CA5293">
        <w:rPr>
          <w:rStyle w:val="StyleUnderline"/>
          <w:rFonts w:asciiTheme="majorHAnsi" w:hAnsiTheme="majorHAnsi" w:cstheme="majorHAnsi"/>
        </w:rPr>
        <w:t xml:space="preserve"> are</w:t>
      </w:r>
      <w:r w:rsidRPr="00CA5293">
        <w:rPr>
          <w:rFonts w:asciiTheme="majorHAnsi" w:hAnsiTheme="majorHAnsi" w:cstheme="majorHAnsi"/>
          <w:sz w:val="16"/>
        </w:rPr>
        <w:t xml:space="preserve"> basically </w:t>
      </w:r>
      <w:r w:rsidRPr="00CA5293">
        <w:rPr>
          <w:rStyle w:val="StyleUnderline"/>
          <w:rFonts w:asciiTheme="majorHAnsi" w:hAnsiTheme="majorHAnsi" w:cstheme="majorHAnsi"/>
          <w:highlight w:val="cyan"/>
        </w:rPr>
        <w:t>all</w:t>
      </w:r>
      <w:r w:rsidRPr="00CA5293">
        <w:rPr>
          <w:rStyle w:val="StyleUnderline"/>
          <w:rFonts w:asciiTheme="majorHAnsi" w:hAnsiTheme="majorHAnsi" w:cstheme="majorHAnsi"/>
        </w:rPr>
        <w:t xml:space="preserve"> trying to </w:t>
      </w:r>
      <w:r w:rsidRPr="00CA5293">
        <w:rPr>
          <w:rStyle w:val="StyleUnderline"/>
          <w:rFonts w:asciiTheme="majorHAnsi" w:hAnsiTheme="majorHAnsi" w:cstheme="majorHAnsi"/>
          <w:highlight w:val="cyan"/>
        </w:rPr>
        <w:t>provide the same</w:t>
      </w:r>
      <w:r w:rsidRPr="00CA5293">
        <w:rPr>
          <w:rStyle w:val="StyleUnderline"/>
          <w:rFonts w:asciiTheme="majorHAnsi" w:hAnsiTheme="majorHAnsi" w:cstheme="majorHAnsi"/>
        </w:rPr>
        <w:t xml:space="preserve"> commodified </w:t>
      </w:r>
      <w:r w:rsidRPr="00CA5293">
        <w:rPr>
          <w:rStyle w:val="StyleUnderline"/>
          <w:rFonts w:asciiTheme="majorHAnsi" w:hAnsiTheme="majorHAnsi" w:cstheme="majorHAnsi"/>
          <w:highlight w:val="cyan"/>
        </w:rPr>
        <w:t>product</w:t>
      </w:r>
      <w:r w:rsidRPr="00CA5293">
        <w:rPr>
          <w:rStyle w:val="StyleUnderline"/>
          <w:rFonts w:asciiTheme="majorHAnsi" w:hAnsiTheme="majorHAnsi" w:cstheme="majorHAnsi"/>
        </w:rPr>
        <w:t>.</w:t>
      </w:r>
    </w:p>
    <w:p w14:paraId="1F88E769" w14:textId="77777777" w:rsidR="00CA5293" w:rsidRPr="00CA5293" w:rsidRDefault="00CA5293" w:rsidP="00CA5293">
      <w:pPr>
        <w:rPr>
          <w:rFonts w:asciiTheme="majorHAnsi" w:hAnsiTheme="majorHAnsi" w:cstheme="majorHAnsi"/>
          <w:u w:val="single"/>
        </w:rPr>
      </w:pPr>
      <w:r w:rsidRPr="00CA5293">
        <w:rPr>
          <w:rFonts w:asciiTheme="majorHAnsi" w:hAnsiTheme="majorHAnsi" w:cstheme="majorHAnsi"/>
          <w:sz w:val="16"/>
        </w:rPr>
        <w:t xml:space="preserve">This time around, </w:t>
      </w:r>
      <w:r w:rsidRPr="00CA5293">
        <w:rPr>
          <w:rStyle w:val="StyleUnderline"/>
          <w:rFonts w:asciiTheme="majorHAnsi" w:hAnsiTheme="majorHAnsi" w:cstheme="majorHAnsi"/>
        </w:rPr>
        <w:t xml:space="preserve">venture </w:t>
      </w:r>
      <w:r w:rsidRPr="00CA5293">
        <w:rPr>
          <w:rStyle w:val="StyleUnderline"/>
          <w:rFonts w:asciiTheme="majorHAnsi" w:hAnsiTheme="majorHAnsi" w:cstheme="majorHAnsi"/>
          <w:highlight w:val="cyan"/>
        </w:rPr>
        <w:t xml:space="preserve">capitalists are letting </w:t>
      </w:r>
      <w:r w:rsidRPr="00CA5293">
        <w:rPr>
          <w:rStyle w:val="Emphasis"/>
          <w:rFonts w:asciiTheme="majorHAnsi" w:hAnsiTheme="majorHAnsi" w:cstheme="majorHAnsi"/>
          <w:highlight w:val="cyan"/>
        </w:rPr>
        <w:t>bigger investors</w:t>
      </w:r>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cyan"/>
        </w:rPr>
        <w:t>handle</w:t>
      </w:r>
      <w:r w:rsidRPr="00CA5293">
        <w:rPr>
          <w:rStyle w:val="StyleUnderline"/>
          <w:rFonts w:asciiTheme="majorHAnsi" w:hAnsiTheme="majorHAnsi" w:cstheme="majorHAnsi"/>
        </w:rPr>
        <w:t xml:space="preserve"> the build out of solar and wind, and finding other niches where low-cost, differentiated </w:t>
      </w:r>
      <w:r w:rsidRPr="00CA5293">
        <w:rPr>
          <w:rStyle w:val="StyleUnderline"/>
          <w:rFonts w:asciiTheme="majorHAnsi" w:hAnsiTheme="majorHAnsi" w:cstheme="majorHAnsi"/>
          <w:highlight w:val="cyan"/>
        </w:rPr>
        <w:t>startups</w:t>
      </w:r>
      <w:r w:rsidRPr="00CA5293">
        <w:rPr>
          <w:rStyle w:val="StyleUnderline"/>
          <w:rFonts w:asciiTheme="majorHAnsi" w:hAnsiTheme="majorHAnsi" w:cstheme="majorHAnsi"/>
        </w:rPr>
        <w:t xml:space="preserve"> can add value</w:t>
      </w:r>
      <w:r w:rsidRPr="00CA5293">
        <w:rPr>
          <w:rFonts w:asciiTheme="majorHAnsi" w:hAnsiTheme="majorHAnsi" w:cstheme="majorHAnsi"/>
          <w:sz w:val="16"/>
        </w:rPr>
        <w:t xml:space="preserve"> — </w:t>
      </w:r>
      <w:r w:rsidRPr="00CA5293">
        <w:rPr>
          <w:rStyle w:val="StyleUnderline"/>
          <w:rFonts w:asciiTheme="majorHAnsi" w:hAnsiTheme="majorHAnsi" w:cstheme="majorHAnsi"/>
        </w:rPr>
        <w:t xml:space="preserve">such as </w:t>
      </w:r>
      <w:r w:rsidRPr="00CA5293">
        <w:rPr>
          <w:rStyle w:val="StyleUnderline"/>
          <w:rFonts w:asciiTheme="majorHAnsi" w:hAnsiTheme="majorHAnsi" w:cstheme="majorHAnsi"/>
          <w:highlight w:val="cyan"/>
        </w:rPr>
        <w:t xml:space="preserve">solar </w:t>
      </w:r>
      <w:r w:rsidRPr="00CA5293">
        <w:rPr>
          <w:rStyle w:val="Emphasis"/>
          <w:rFonts w:asciiTheme="majorHAnsi" w:hAnsiTheme="majorHAnsi" w:cstheme="majorHAnsi"/>
          <w:highlight w:val="cyan"/>
        </w:rPr>
        <w:t>services</w:t>
      </w:r>
      <w:r w:rsidRPr="00CA5293">
        <w:rPr>
          <w:rStyle w:val="StyleUnderline"/>
          <w:rFonts w:asciiTheme="majorHAnsi" w:hAnsiTheme="majorHAnsi" w:cstheme="majorHAnsi"/>
        </w:rPr>
        <w:t xml:space="preserve"> and </w:t>
      </w:r>
      <w:r w:rsidRPr="00CA5293">
        <w:rPr>
          <w:rStyle w:val="Emphasis"/>
          <w:rFonts w:asciiTheme="majorHAnsi" w:hAnsiTheme="majorHAnsi" w:cstheme="majorHAnsi"/>
        </w:rPr>
        <w:t>financing</w:t>
      </w:r>
      <w:r w:rsidRPr="00CA5293">
        <w:rPr>
          <w:rStyle w:val="StyleUnderline"/>
          <w:rFonts w:asciiTheme="majorHAnsi" w:hAnsiTheme="majorHAnsi" w:cstheme="majorHAnsi"/>
        </w:rPr>
        <w:t xml:space="preserve">, </w:t>
      </w:r>
      <w:r w:rsidRPr="00CA5293">
        <w:rPr>
          <w:rStyle w:val="Emphasis"/>
          <w:rFonts w:asciiTheme="majorHAnsi" w:hAnsiTheme="majorHAnsi" w:cstheme="majorHAnsi"/>
          <w:highlight w:val="cyan"/>
        </w:rPr>
        <w:t xml:space="preserve">lab-grown </w:t>
      </w:r>
      <w:proofErr w:type="gramStart"/>
      <w:r w:rsidRPr="00CA5293">
        <w:rPr>
          <w:rStyle w:val="Emphasis"/>
          <w:rFonts w:asciiTheme="majorHAnsi" w:hAnsiTheme="majorHAnsi" w:cstheme="majorHAnsi"/>
          <w:highlight w:val="cyan"/>
        </w:rPr>
        <w:t>meat</w:t>
      </w:r>
      <w:proofErr w:type="gramEnd"/>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cyan"/>
        </w:rPr>
        <w:t xml:space="preserve">and </w:t>
      </w:r>
      <w:r w:rsidRPr="00CA5293">
        <w:rPr>
          <w:rStyle w:val="Emphasis"/>
          <w:rFonts w:asciiTheme="majorHAnsi" w:hAnsiTheme="majorHAnsi" w:cstheme="majorHAnsi"/>
          <w:highlight w:val="cyan"/>
        </w:rPr>
        <w:t>electric vehicles</w:t>
      </w:r>
      <w:r w:rsidRPr="00CA5293">
        <w:rPr>
          <w:rFonts w:asciiTheme="majorHAnsi" w:hAnsiTheme="majorHAnsi" w:cstheme="majorHAnsi"/>
          <w:sz w:val="16"/>
        </w:rPr>
        <w:t xml:space="preserve">. Some of those bets are certainly going to fail, but that’s always the case in private equity. </w:t>
      </w:r>
      <w:r w:rsidRPr="00CA5293">
        <w:rPr>
          <w:rStyle w:val="StyleUnderline"/>
          <w:rFonts w:asciiTheme="majorHAnsi" w:hAnsiTheme="majorHAnsi" w:cstheme="majorHAnsi"/>
        </w:rPr>
        <w:t xml:space="preserve">The </w:t>
      </w:r>
      <w:r w:rsidRPr="00CA5293">
        <w:rPr>
          <w:rStyle w:val="StyleUnderline"/>
          <w:rFonts w:asciiTheme="majorHAnsi" w:hAnsiTheme="majorHAnsi" w:cstheme="majorHAnsi"/>
          <w:highlight w:val="cyan"/>
        </w:rPr>
        <w:t>success of Tesla</w:t>
      </w:r>
      <w:r w:rsidRPr="00CA5293">
        <w:rPr>
          <w:rFonts w:asciiTheme="majorHAnsi" w:hAnsiTheme="majorHAnsi" w:cstheme="majorHAnsi"/>
          <w:sz w:val="16"/>
        </w:rPr>
        <w:t xml:space="preserve"> — </w:t>
      </w:r>
      <w:r w:rsidRPr="00CA5293">
        <w:rPr>
          <w:rStyle w:val="StyleUnderline"/>
          <w:rFonts w:asciiTheme="majorHAnsi" w:hAnsiTheme="majorHAnsi" w:cstheme="majorHAnsi"/>
        </w:rPr>
        <w:t xml:space="preserve">now with a </w:t>
      </w:r>
      <w:r w:rsidRPr="00CA5293">
        <w:rPr>
          <w:rStyle w:val="Emphasis"/>
          <w:rFonts w:asciiTheme="majorHAnsi" w:hAnsiTheme="majorHAnsi" w:cstheme="majorHAnsi"/>
        </w:rPr>
        <w:t>market cap</w:t>
      </w:r>
      <w:r w:rsidRPr="00CA5293">
        <w:rPr>
          <w:rStyle w:val="StyleUnderline"/>
          <w:rFonts w:asciiTheme="majorHAnsi" w:hAnsiTheme="majorHAnsi" w:cstheme="majorHAnsi"/>
        </w:rPr>
        <w:t xml:space="preserve"> of</w:t>
      </w:r>
      <w:r w:rsidRPr="00CA5293">
        <w:rPr>
          <w:rFonts w:asciiTheme="majorHAnsi" w:hAnsiTheme="majorHAnsi" w:cstheme="majorHAnsi"/>
          <w:sz w:val="16"/>
        </w:rPr>
        <w:t xml:space="preserve"> almost </w:t>
      </w:r>
      <w:r w:rsidRPr="00CA5293">
        <w:rPr>
          <w:rStyle w:val="StyleUnderline"/>
          <w:rFonts w:asciiTheme="majorHAnsi" w:hAnsiTheme="majorHAnsi" w:cstheme="majorHAnsi"/>
        </w:rPr>
        <w:t>$700 billion</w:t>
      </w:r>
      <w:r w:rsidRPr="00CA5293">
        <w:rPr>
          <w:rFonts w:asciiTheme="majorHAnsi" w:hAnsiTheme="majorHAnsi" w:cstheme="majorHAnsi"/>
          <w:sz w:val="16"/>
        </w:rPr>
        <w:t xml:space="preserve">, or </w:t>
      </w:r>
      <w:r w:rsidRPr="00CA5293">
        <w:rPr>
          <w:rStyle w:val="StyleUnderline"/>
          <w:rFonts w:asciiTheme="majorHAnsi" w:hAnsiTheme="majorHAnsi" w:cstheme="majorHAnsi"/>
        </w:rPr>
        <w:t xml:space="preserve">28 times the amount that was lost in the clean-tech bust </w:t>
      </w:r>
      <w:r w:rsidRPr="00CA5293">
        <w:rPr>
          <w:rFonts w:asciiTheme="majorHAnsi" w:hAnsiTheme="majorHAnsi" w:cstheme="majorHAnsi"/>
          <w:sz w:val="16"/>
        </w:rPr>
        <w:t xml:space="preserve">— </w:t>
      </w:r>
      <w:r w:rsidRPr="00CA5293">
        <w:rPr>
          <w:rStyle w:val="StyleUnderline"/>
          <w:rFonts w:asciiTheme="majorHAnsi" w:hAnsiTheme="majorHAnsi" w:cstheme="majorHAnsi"/>
          <w:highlight w:val="cyan"/>
        </w:rPr>
        <w:t>demonstrates</w:t>
      </w:r>
      <w:r w:rsidRPr="00CA5293">
        <w:rPr>
          <w:rStyle w:val="StyleUnderline"/>
          <w:rFonts w:asciiTheme="majorHAnsi" w:hAnsiTheme="majorHAnsi" w:cstheme="majorHAnsi"/>
        </w:rPr>
        <w:t xml:space="preserve"> the </w:t>
      </w:r>
      <w:r w:rsidRPr="00CA5293">
        <w:rPr>
          <w:rStyle w:val="Emphasis"/>
          <w:rFonts w:asciiTheme="majorHAnsi" w:hAnsiTheme="majorHAnsi" w:cstheme="majorHAnsi"/>
        </w:rPr>
        <w:t>time-honored principle</w:t>
      </w:r>
      <w:r w:rsidRPr="00CA5293">
        <w:rPr>
          <w:rStyle w:val="StyleUnderline"/>
          <w:rFonts w:asciiTheme="majorHAnsi" w:hAnsiTheme="majorHAnsi" w:cstheme="majorHAnsi"/>
        </w:rPr>
        <w:t xml:space="preserve"> that </w:t>
      </w:r>
      <w:r w:rsidRPr="00CA5293">
        <w:rPr>
          <w:rStyle w:val="StyleUnderline"/>
          <w:rFonts w:asciiTheme="majorHAnsi" w:hAnsiTheme="majorHAnsi" w:cstheme="majorHAnsi"/>
          <w:highlight w:val="cyan"/>
        </w:rPr>
        <w:t>a few big hits</w:t>
      </w:r>
      <w:r w:rsidRPr="00CA5293">
        <w:rPr>
          <w:rStyle w:val="StyleUnderline"/>
          <w:rFonts w:asciiTheme="majorHAnsi" w:hAnsiTheme="majorHAnsi" w:cstheme="majorHAnsi"/>
        </w:rPr>
        <w:t xml:space="preserve"> can </w:t>
      </w:r>
      <w:r w:rsidRPr="00CA5293">
        <w:rPr>
          <w:rStyle w:val="StyleUnderline"/>
          <w:rFonts w:asciiTheme="majorHAnsi" w:hAnsiTheme="majorHAnsi" w:cstheme="majorHAnsi"/>
          <w:highlight w:val="cyan"/>
        </w:rPr>
        <w:t>compensate</w:t>
      </w:r>
      <w:r w:rsidRPr="00CA5293">
        <w:rPr>
          <w:rStyle w:val="StyleUnderline"/>
          <w:rFonts w:asciiTheme="majorHAnsi" w:hAnsiTheme="majorHAnsi" w:cstheme="majorHAnsi"/>
        </w:rPr>
        <w:t xml:space="preserve"> </w:t>
      </w:r>
      <w:r w:rsidRPr="00CA5293">
        <w:rPr>
          <w:rStyle w:val="StyleUnderline"/>
          <w:rFonts w:asciiTheme="majorHAnsi" w:hAnsiTheme="majorHAnsi" w:cstheme="majorHAnsi"/>
          <w:highlight w:val="cyan"/>
        </w:rPr>
        <w:t>for</w:t>
      </w:r>
      <w:r w:rsidRPr="00CA5293">
        <w:rPr>
          <w:rStyle w:val="StyleUnderline"/>
          <w:rFonts w:asciiTheme="majorHAnsi" w:hAnsiTheme="majorHAnsi" w:cstheme="majorHAnsi"/>
        </w:rPr>
        <w:t xml:space="preserve"> </w:t>
      </w:r>
      <w:r w:rsidRPr="00CA5293">
        <w:rPr>
          <w:rStyle w:val="Emphasis"/>
          <w:rFonts w:asciiTheme="majorHAnsi" w:hAnsiTheme="majorHAnsi" w:cstheme="majorHAnsi"/>
          <w:highlight w:val="cyan"/>
        </w:rPr>
        <w:t>a lot</w:t>
      </w:r>
      <w:r w:rsidRPr="00CA5293">
        <w:rPr>
          <w:rStyle w:val="StyleUnderline"/>
          <w:rFonts w:asciiTheme="majorHAnsi" w:hAnsiTheme="majorHAnsi" w:cstheme="majorHAnsi"/>
          <w:highlight w:val="cyan"/>
        </w:rPr>
        <w:t xml:space="preserve"> of </w:t>
      </w:r>
      <w:r w:rsidRPr="00CA5293">
        <w:rPr>
          <w:rStyle w:val="StyleUnderline"/>
          <w:rFonts w:asciiTheme="majorHAnsi" w:hAnsiTheme="majorHAnsi" w:cstheme="majorHAnsi"/>
        </w:rPr>
        <w:t xml:space="preserve">little </w:t>
      </w:r>
      <w:r w:rsidRPr="00CA5293">
        <w:rPr>
          <w:rStyle w:val="Emphasis"/>
          <w:rFonts w:asciiTheme="majorHAnsi" w:hAnsiTheme="majorHAnsi" w:cstheme="majorHAnsi"/>
          <w:highlight w:val="cyan"/>
        </w:rPr>
        <w:t>failures</w:t>
      </w:r>
      <w:r w:rsidRPr="00CA5293">
        <w:rPr>
          <w:rStyle w:val="StyleUnderline"/>
          <w:rFonts w:asciiTheme="majorHAnsi" w:hAnsiTheme="majorHAnsi" w:cstheme="majorHAnsi"/>
        </w:rPr>
        <w:t>.</w:t>
      </w:r>
    </w:p>
    <w:p w14:paraId="62226615" w14:textId="77777777" w:rsidR="00CA5293" w:rsidRPr="00CA5293" w:rsidRDefault="00CA5293" w:rsidP="00CA5293">
      <w:pPr>
        <w:rPr>
          <w:rFonts w:asciiTheme="majorHAnsi" w:hAnsiTheme="majorHAnsi" w:cstheme="majorHAnsi"/>
          <w:sz w:val="16"/>
        </w:rPr>
      </w:pPr>
      <w:r w:rsidRPr="00CA5293">
        <w:rPr>
          <w:rFonts w:asciiTheme="majorHAnsi" w:hAnsiTheme="majorHAnsi" w:cstheme="majorHAnsi"/>
          <w:sz w:val="16"/>
        </w:rPr>
        <w:t xml:space="preserve">In other words, </w:t>
      </w:r>
      <w:r w:rsidRPr="00CA5293">
        <w:rPr>
          <w:rStyle w:val="StyleUnderline"/>
          <w:rFonts w:asciiTheme="majorHAnsi" w:hAnsiTheme="majorHAnsi" w:cstheme="majorHAnsi"/>
          <w:highlight w:val="cyan"/>
        </w:rPr>
        <w:t>clean tech is entering</w:t>
      </w:r>
      <w:r w:rsidRPr="00CA5293">
        <w:rPr>
          <w:rStyle w:val="StyleUnderline"/>
          <w:rFonts w:asciiTheme="majorHAnsi" w:hAnsiTheme="majorHAnsi" w:cstheme="majorHAnsi"/>
        </w:rPr>
        <w:t xml:space="preserve"> the </w:t>
      </w:r>
      <w:r w:rsidRPr="00CA5293">
        <w:rPr>
          <w:rStyle w:val="Emphasis"/>
          <w:rFonts w:asciiTheme="majorHAnsi" w:hAnsiTheme="majorHAnsi" w:cstheme="majorHAnsi"/>
        </w:rPr>
        <w:t>final stage</w:t>
      </w:r>
      <w:r w:rsidRPr="00CA5293">
        <w:rPr>
          <w:rStyle w:val="StyleUnderline"/>
          <w:rFonts w:asciiTheme="majorHAnsi" w:hAnsiTheme="majorHAnsi" w:cstheme="majorHAnsi"/>
        </w:rPr>
        <w:t xml:space="preserve"> of the famous </w:t>
      </w:r>
      <w:r w:rsidRPr="00CA5293">
        <w:rPr>
          <w:rStyle w:val="Emphasis"/>
          <w:rFonts w:asciiTheme="majorHAnsi" w:hAnsiTheme="majorHAnsi" w:cstheme="majorHAnsi"/>
        </w:rPr>
        <w:t>Gartner Hype Cycle</w:t>
      </w:r>
      <w:r w:rsidRPr="00CA5293">
        <w:rPr>
          <w:rFonts w:asciiTheme="majorHAnsi" w:hAnsiTheme="majorHAnsi" w:cstheme="majorHAnsi"/>
          <w:sz w:val="16"/>
        </w:rPr>
        <w:t xml:space="preserve"> — </w:t>
      </w:r>
      <w:r w:rsidRPr="00CA5293">
        <w:rPr>
          <w:rStyle w:val="StyleUnderline"/>
          <w:rFonts w:asciiTheme="majorHAnsi" w:hAnsiTheme="majorHAnsi" w:cstheme="majorHAnsi"/>
        </w:rPr>
        <w:t>a pattern that describes the progression of emerging tech</w:t>
      </w:r>
      <w:r w:rsidRPr="00CA5293">
        <w:rPr>
          <w:rFonts w:asciiTheme="majorHAnsi" w:hAnsiTheme="majorHAnsi" w:cstheme="majorHAnsi"/>
          <w:sz w:val="16"/>
        </w:rPr>
        <w:t xml:space="preserve">nologies </w:t>
      </w:r>
      <w:r w:rsidRPr="00CA5293">
        <w:rPr>
          <w:rStyle w:val="StyleUnderline"/>
          <w:rFonts w:asciiTheme="majorHAnsi" w:hAnsiTheme="majorHAnsi" w:cstheme="majorHAnsi"/>
        </w:rPr>
        <w:t>and business models</w:t>
      </w:r>
      <w:r w:rsidRPr="00CA5293">
        <w:rPr>
          <w:rFonts w:asciiTheme="majorHAnsi" w:hAnsiTheme="majorHAnsi" w:cstheme="majorHAnsi"/>
          <w:sz w:val="16"/>
        </w:rPr>
        <w:t xml:space="preserve">, </w:t>
      </w:r>
      <w:r w:rsidRPr="00CA5293">
        <w:rPr>
          <w:rStyle w:val="StyleUnderline"/>
          <w:rFonts w:asciiTheme="majorHAnsi" w:hAnsiTheme="majorHAnsi" w:cstheme="majorHAnsi"/>
        </w:rPr>
        <w:t>starting with an innovation that sees expectations climb and then crash</w:t>
      </w:r>
      <w:r w:rsidRPr="00CA5293">
        <w:rPr>
          <w:rFonts w:asciiTheme="majorHAnsi" w:hAnsiTheme="majorHAnsi" w:cstheme="majorHAnsi"/>
          <w:sz w:val="16"/>
        </w:rPr>
        <w:t xml:space="preserve">, </w:t>
      </w:r>
      <w:r w:rsidRPr="00CA5293">
        <w:rPr>
          <w:rStyle w:val="StyleUnderline"/>
          <w:rFonts w:asciiTheme="majorHAnsi" w:hAnsiTheme="majorHAnsi" w:cstheme="majorHAnsi"/>
        </w:rPr>
        <w:t xml:space="preserve">before they finally rise again to </w:t>
      </w:r>
      <w:r w:rsidRPr="00CA5293">
        <w:rPr>
          <w:rStyle w:val="Emphasis"/>
          <w:rFonts w:asciiTheme="majorHAnsi" w:hAnsiTheme="majorHAnsi" w:cstheme="majorHAnsi"/>
          <w:highlight w:val="cyan"/>
        </w:rPr>
        <w:t>sustained productivity</w:t>
      </w:r>
      <w:r w:rsidRPr="00CA5293">
        <w:rPr>
          <w:rFonts w:asciiTheme="majorHAnsi" w:hAnsiTheme="majorHAnsi" w:cstheme="majorHAnsi"/>
          <w:sz w:val="16"/>
        </w:rPr>
        <w:t>.</w:t>
      </w:r>
    </w:p>
    <w:p w14:paraId="46E3D3B7" w14:textId="77777777" w:rsidR="0068341F" w:rsidRDefault="0068341F" w:rsidP="0068341F">
      <w:pPr>
        <w:pStyle w:val="Heading4"/>
      </w:pPr>
      <w:bookmarkStart w:id="4" w:name="_Hlk28889811"/>
      <w:bookmarkEnd w:id="0"/>
      <w:r>
        <w:t>Earth is dying</w:t>
      </w:r>
    </w:p>
    <w:p w14:paraId="2D3DFF4E" w14:textId="77777777" w:rsidR="0068341F" w:rsidRPr="007B2D85" w:rsidRDefault="0068341F" w:rsidP="0068341F">
      <w:r w:rsidRPr="007B2D85">
        <w:rPr>
          <w:rStyle w:val="Style13ptBold"/>
        </w:rPr>
        <w:t>Arora 19</w:t>
      </w:r>
      <w:r>
        <w:t xml:space="preserve"> </w:t>
      </w:r>
      <w:r w:rsidRPr="007B2D85">
        <w:t>(Naveen Kumar Arora, Professor in the Department of Environmental Science, Ex-Head Department of Env. Microbiology, Babasaheb Bhimrao Ambedkar University</w:t>
      </w:r>
      <w:proofErr w:type="gramStart"/>
      <w:r w:rsidRPr="007B2D85">
        <w:t>.)(</w:t>
      </w:r>
      <w:proofErr w:type="gramEnd"/>
      <w:r w:rsidRPr="007B2D85">
        <w:t xml:space="preserve">“Earth: 50 years challenge”, Environmental Sustainability, March 2019, Volume 2, </w:t>
      </w:r>
      <w:hyperlink r:id="rId44" w:history="1">
        <w:r w:rsidRPr="007B2D85">
          <w:rPr>
            <w:rStyle w:val="Hyperlink"/>
          </w:rPr>
          <w:t>Issue 1</w:t>
        </w:r>
      </w:hyperlink>
      <w:r w:rsidRPr="007B2D85">
        <w:t>, pp 1–3)//ASMITH</w:t>
      </w:r>
    </w:p>
    <w:p w14:paraId="3E78156C" w14:textId="77777777" w:rsidR="0068341F" w:rsidRPr="009B69BA" w:rsidRDefault="0068341F" w:rsidP="0068341F">
      <w:pPr>
        <w:rPr>
          <w:rStyle w:val="StyleUnderline"/>
        </w:rPr>
      </w:pPr>
      <w:r w:rsidRPr="009B69BA">
        <w:rPr>
          <w:sz w:val="16"/>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9B69BA">
        <w:rPr>
          <w:sz w:val="16"/>
        </w:rPr>
        <w:t>. Most of the striking changes have appeared in last 50 years or so. According to reports</w:t>
      </w:r>
      <w:r w:rsidRPr="001C7BA2">
        <w:rPr>
          <w:sz w:val="16"/>
        </w:rPr>
        <w:t xml:space="preserve">, </w:t>
      </w:r>
      <w:r w:rsidRPr="001C7BA2">
        <w:rPr>
          <w:rStyle w:val="StyleUnderline"/>
        </w:rPr>
        <w:t>humans have destroyed about 83% of wild mammals and half the species of plants till</w:t>
      </w:r>
      <w:r w:rsidRPr="00170172">
        <w:rPr>
          <w:rStyle w:val="StyleUnderline"/>
        </w:rPr>
        <w:t xml:space="preserve"> date</w:t>
      </w:r>
      <w:r w:rsidRPr="00170172">
        <w:rPr>
          <w:sz w:val="16"/>
        </w:rPr>
        <w:t xml:space="preserve">. </w:t>
      </w:r>
      <w:proofErr w:type="gramStart"/>
      <w:r w:rsidRPr="00170172">
        <w:rPr>
          <w:sz w:val="16"/>
        </w:rPr>
        <w:t>On the whole</w:t>
      </w:r>
      <w:proofErr w:type="gramEnd"/>
      <w:r w:rsidRPr="00170172">
        <w:rPr>
          <w:sz w:val="16"/>
        </w:rPr>
        <w:t xml:space="preserve">, </w:t>
      </w:r>
      <w:r w:rsidRPr="00170172">
        <w:rPr>
          <w:rStyle w:val="StyleUnderline"/>
        </w:rPr>
        <w:t>humans have consumed 30% of the known resources resulting into scarcer ecosystem services for future gen</w:t>
      </w:r>
      <w:r w:rsidRPr="009B69BA">
        <w:rPr>
          <w:rStyle w:val="StyleUnderline"/>
        </w:rPr>
        <w:t>erations</w:t>
      </w:r>
      <w:r w:rsidRPr="009B69BA">
        <w:rPr>
          <w:sz w:val="16"/>
        </w:rPr>
        <w:t xml:space="preserve">. If these trends continue, </w:t>
      </w:r>
      <w:r w:rsidRPr="008756F0">
        <w:rPr>
          <w:rStyle w:val="Emphasis"/>
          <w:highlight w:val="yellow"/>
        </w:rPr>
        <w:t>the Earth will</w:t>
      </w:r>
      <w:r w:rsidRPr="009B69BA">
        <w:rPr>
          <w:rStyle w:val="Emphasis"/>
        </w:rPr>
        <w:t xml:space="preserve"> soon </w:t>
      </w:r>
      <w:r w:rsidRPr="008756F0">
        <w:rPr>
          <w:rStyle w:val="Emphasis"/>
          <w:highlight w:val="yellow"/>
        </w:rPr>
        <w:t>be experiencing mass extinctions</w:t>
      </w:r>
      <w:r w:rsidRPr="009B69BA">
        <w:rPr>
          <w:rStyle w:val="StyleUnderline"/>
        </w:rPr>
        <w:t xml:space="preserve"> and we will be left with an even more degraded planet.</w:t>
      </w:r>
    </w:p>
    <w:p w14:paraId="1FDAB205" w14:textId="77777777" w:rsidR="0068341F" w:rsidRPr="009B69BA" w:rsidRDefault="0068341F" w:rsidP="0068341F">
      <w:pPr>
        <w:rPr>
          <w:sz w:val="16"/>
        </w:rPr>
      </w:pPr>
      <w:r w:rsidRPr="009B69BA">
        <w:rPr>
          <w:rStyle w:val="StyleUnderline"/>
        </w:rPr>
        <w:t>Humans in last 50 years, because of ever-increasing population associated with pollution and destruction of natural ecosystems have completely changed the face of the Earth</w:t>
      </w:r>
      <w:r w:rsidRPr="00170172">
        <w:rPr>
          <w:sz w:val="16"/>
        </w:rPr>
        <w:t xml:space="preserve">. </w:t>
      </w:r>
      <w:r w:rsidRPr="00170172">
        <w:rPr>
          <w:rStyle w:val="StyleUnderline"/>
        </w:rPr>
        <w:t>The exponential increase in human population in last few decades brought about many drastic changes</w:t>
      </w:r>
      <w:r w:rsidRPr="00170172">
        <w:rPr>
          <w:sz w:val="16"/>
        </w:rPr>
        <w:t xml:space="preserve"> on Earth making it look</w:t>
      </w:r>
      <w:r w:rsidRPr="009B69BA">
        <w:rPr>
          <w:sz w:val="16"/>
        </w:rPr>
        <w:t xml:space="preserve"> much degraded and bruised. One such phenomenon is </w:t>
      </w:r>
      <w:r w:rsidRPr="008756F0">
        <w:rPr>
          <w:rStyle w:val="Emphasis"/>
          <w:highlight w:val="yellow"/>
        </w:rPr>
        <w:t>Earth’s</w:t>
      </w:r>
      <w:r w:rsidRPr="009B69BA">
        <w:rPr>
          <w:rStyle w:val="Emphasis"/>
        </w:rPr>
        <w:t xml:space="preserve"> present </w:t>
      </w:r>
      <w:r w:rsidRPr="008756F0">
        <w:rPr>
          <w:rStyle w:val="Emphasis"/>
          <w:highlight w:val="yellow"/>
        </w:rPr>
        <w:t>carbon dioxide</w:t>
      </w:r>
      <w:r w:rsidRPr="009B69BA">
        <w:rPr>
          <w:sz w:val="16"/>
        </w:rPr>
        <w:t xml:space="preserve"> (a potent </w:t>
      </w:r>
      <w:proofErr w:type="spellStart"/>
      <w:r w:rsidRPr="009B69BA">
        <w:rPr>
          <w:sz w:val="16"/>
        </w:rPr>
        <w:t>green house</w:t>
      </w:r>
      <w:proofErr w:type="spellEnd"/>
      <w:r w:rsidRPr="009B69BA">
        <w:rPr>
          <w:sz w:val="16"/>
        </w:rPr>
        <w:t xml:space="preserve"> gas) </w:t>
      </w:r>
      <w:r w:rsidRPr="008756F0">
        <w:rPr>
          <w:rStyle w:val="Emphasis"/>
          <w:highlight w:val="yellow"/>
        </w:rPr>
        <w:t>level</w:t>
      </w:r>
      <w:r w:rsidRPr="009B69BA">
        <w:rPr>
          <w:rStyle w:val="Emphasis"/>
        </w:rPr>
        <w:t xml:space="preserve"> </w:t>
      </w:r>
      <w:r w:rsidRPr="009B69BA">
        <w:rPr>
          <w:rStyle w:val="StyleUnderline"/>
        </w:rPr>
        <w:t xml:space="preserve">in the atmosphere which has </w:t>
      </w:r>
      <w:r w:rsidRPr="008756F0">
        <w:rPr>
          <w:rStyle w:val="StyleUnderline"/>
          <w:highlight w:val="yellow"/>
        </w:rPr>
        <w:t>exceeded 411</w:t>
      </w:r>
      <w:r w:rsidRPr="009B69BA">
        <w:rPr>
          <w:sz w:val="16"/>
        </w:rPr>
        <w:t xml:space="preserve"> parts per million (</w:t>
      </w:r>
      <w:r w:rsidRPr="008756F0">
        <w:rPr>
          <w:rStyle w:val="StyleUnderline"/>
          <w:highlight w:val="yellow"/>
        </w:rPr>
        <w:t>ppm</w:t>
      </w:r>
      <w:r w:rsidRPr="009B69BA">
        <w:rPr>
          <w:sz w:val="16"/>
        </w:rPr>
        <w:t xml:space="preserve">), </w:t>
      </w:r>
      <w:r w:rsidRPr="009B69BA">
        <w:rPr>
          <w:rStyle w:val="StyleUnderline"/>
        </w:rPr>
        <w:t>much higher as compared to about 323 ppm about 50 years ago, resulting in major environmental issues such as global warming and climate change.</w:t>
      </w:r>
      <w:r w:rsidRPr="009B69BA">
        <w:rPr>
          <w:sz w:val="16"/>
        </w:rPr>
        <w:t xml:space="preserve"> </w:t>
      </w:r>
      <w:r w:rsidRPr="00293145">
        <w:rPr>
          <w:rStyle w:val="StyleUnderline"/>
        </w:rPr>
        <w:t>According to the</w:t>
      </w:r>
      <w:r w:rsidRPr="00293145">
        <w:rPr>
          <w:sz w:val="16"/>
        </w:rPr>
        <w:t xml:space="preserve"> Fifth Assessment Report of </w:t>
      </w:r>
      <w:r w:rsidRPr="00293145">
        <w:rPr>
          <w:rStyle w:val="StyleUnderline"/>
        </w:rPr>
        <w:t>I</w:t>
      </w:r>
      <w:r w:rsidRPr="00293145">
        <w:rPr>
          <w:sz w:val="16"/>
        </w:rPr>
        <w:t xml:space="preserve">ntergovernmental </w:t>
      </w:r>
      <w:r w:rsidRPr="00293145">
        <w:rPr>
          <w:rStyle w:val="StyleUnderline"/>
        </w:rPr>
        <w:t>P</w:t>
      </w:r>
      <w:r w:rsidRPr="00293145">
        <w:rPr>
          <w:sz w:val="16"/>
        </w:rPr>
        <w:t xml:space="preserve">anel on </w:t>
      </w:r>
      <w:r w:rsidRPr="00293145">
        <w:rPr>
          <w:rStyle w:val="StyleUnderline"/>
        </w:rPr>
        <w:t>C</w:t>
      </w:r>
      <w:r w:rsidRPr="00293145">
        <w:rPr>
          <w:sz w:val="16"/>
        </w:rPr>
        <w:t xml:space="preserve">limate </w:t>
      </w:r>
      <w:r w:rsidRPr="00293145">
        <w:rPr>
          <w:rStyle w:val="StyleUnderline"/>
        </w:rPr>
        <w:t>C</w:t>
      </w:r>
      <w:r w:rsidRPr="00293145">
        <w:rPr>
          <w:sz w:val="16"/>
        </w:rPr>
        <w:t>hange</w:t>
      </w:r>
      <w:r w:rsidRPr="009B69BA">
        <w:rPr>
          <w:sz w:val="16"/>
        </w:rPr>
        <w:t xml:space="preserve">, </w:t>
      </w:r>
      <w:r w:rsidRPr="009B69BA">
        <w:rPr>
          <w:rStyle w:val="StyleUnderline"/>
        </w:rPr>
        <w:t xml:space="preserve">anthropogenic activities have been described as the main cause of increased </w:t>
      </w:r>
      <w:proofErr w:type="spellStart"/>
      <w:r w:rsidRPr="009B69BA">
        <w:rPr>
          <w:rStyle w:val="StyleUnderline"/>
        </w:rPr>
        <w:t>green house</w:t>
      </w:r>
      <w:proofErr w:type="spellEnd"/>
      <w:r w:rsidRPr="009B69BA">
        <w:rPr>
          <w:rStyle w:val="StyleUnderline"/>
        </w:rPr>
        <w:t xml:space="preserve"> gases level</w:t>
      </w:r>
      <w:r w:rsidRPr="009B69BA">
        <w:rPr>
          <w:sz w:val="16"/>
        </w:rPr>
        <w:t xml:space="preserve">, of which 2/3rd come from burning of fossil fuels and 1/3rd is from land use changes. </w:t>
      </w:r>
      <w:r w:rsidRPr="009B69BA">
        <w:rPr>
          <w:rStyle w:val="StyleUnderline"/>
        </w:rPr>
        <w:t xml:space="preserve">The increased </w:t>
      </w:r>
      <w:r w:rsidRPr="008756F0">
        <w:rPr>
          <w:rStyle w:val="Emphasis"/>
          <w:highlight w:val="yellow"/>
        </w:rPr>
        <w:t>clearing of forests and vegetated lands</w:t>
      </w:r>
      <w:r w:rsidRPr="009B69BA">
        <w:rPr>
          <w:sz w:val="16"/>
        </w:rPr>
        <w:t xml:space="preserve">, due to overgrazing and industrial transformation, in the 1970s </w:t>
      </w:r>
      <w:r w:rsidRPr="008756F0">
        <w:rPr>
          <w:rStyle w:val="StyleUnderline"/>
          <w:highlight w:val="yellow"/>
        </w:rPr>
        <w:t>showed disturbed albedo</w:t>
      </w:r>
      <w:r w:rsidRPr="009B69BA">
        <w:rPr>
          <w:rStyle w:val="StyleUnderline"/>
        </w:rPr>
        <w:t xml:space="preserve"> and evapotranspiration </w:t>
      </w:r>
      <w:r w:rsidRPr="008756F0">
        <w:rPr>
          <w:rStyle w:val="StyleUnderline"/>
          <w:highlight w:val="yellow"/>
        </w:rPr>
        <w:t>leading to warming of earth</w:t>
      </w:r>
      <w:r w:rsidRPr="008756F0">
        <w:rPr>
          <w:sz w:val="16"/>
          <w:highlight w:val="yellow"/>
        </w:rPr>
        <w:t>,</w:t>
      </w:r>
      <w:r w:rsidRPr="009B69BA">
        <w:rPr>
          <w:sz w:val="16"/>
        </w:rPr>
        <w:t xml:space="preserve"> </w:t>
      </w:r>
      <w:r w:rsidRPr="009B69BA">
        <w:rPr>
          <w:rStyle w:val="StyleUnderline"/>
        </w:rPr>
        <w:t xml:space="preserve">change in carbon cycle and global catastrophic events of biodiversity extinction. </w:t>
      </w:r>
      <w:r w:rsidRPr="009B69BA">
        <w:rPr>
          <w:sz w:val="16"/>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9B69BA">
        <w:rPr>
          <w:sz w:val="16"/>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9B69BA">
        <w:rPr>
          <w:sz w:val="16"/>
        </w:rPr>
        <w:t xml:space="preserve"> According to reports, more than 1,40,000 chemicals including pesticides, plastics, etc. have been synthesized till date since 1950 and </w:t>
      </w:r>
      <w:r w:rsidRPr="008756F0">
        <w:rPr>
          <w:rStyle w:val="StyleUnderline"/>
          <w:highlight w:val="yellow"/>
        </w:rPr>
        <w:t>each year 10 </w:t>
      </w:r>
      <w:proofErr w:type="gramStart"/>
      <w:r w:rsidRPr="008756F0">
        <w:rPr>
          <w:rStyle w:val="StyleUnderline"/>
          <w:highlight w:val="yellow"/>
        </w:rPr>
        <w:t>millions</w:t>
      </w:r>
      <w:proofErr w:type="gramEnd"/>
      <w:r w:rsidRPr="008756F0">
        <w:rPr>
          <w:rStyle w:val="StyleUnderline"/>
          <w:highlight w:val="yellow"/>
        </w:rPr>
        <w:t xml:space="preserve"> tons of toxic compounds are </w:t>
      </w:r>
      <w:r w:rsidRPr="00170172">
        <w:rPr>
          <w:rStyle w:val="StyleUnderline"/>
        </w:rPr>
        <w:t xml:space="preserve">being </w:t>
      </w:r>
      <w:r w:rsidRPr="008756F0">
        <w:rPr>
          <w:rStyle w:val="StyleUnderline"/>
          <w:highlight w:val="yellow"/>
        </w:rPr>
        <w:t>dumped</w:t>
      </w:r>
      <w:r w:rsidRPr="009B69BA">
        <w:rPr>
          <w:rStyle w:val="StyleUnderline"/>
        </w:rPr>
        <w:t xml:space="preserve"> into the environment </w:t>
      </w:r>
      <w:r w:rsidRPr="008756F0">
        <w:rPr>
          <w:rStyle w:val="StyleUnderline"/>
          <w:highlight w:val="yellow"/>
        </w:rPr>
        <w:t>leading to land degradation, soil salinization and contamination of water resources</w:t>
      </w:r>
      <w:r w:rsidRPr="009B69BA">
        <w:rPr>
          <w:sz w:val="16"/>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9B69BA">
        <w:rPr>
          <w:sz w:val="16"/>
        </w:rPr>
        <w:t xml:space="preserve">. The stats show that annual production of plastics during 1970s was about 50 million metric tons and it has increased to over 348 million metric tons at present. In terms of biodiversity losses, WWF’s Living Planet Report highlights </w:t>
      </w:r>
      <w:proofErr w:type="gramStart"/>
      <w:r w:rsidRPr="009B69BA">
        <w:rPr>
          <w:sz w:val="16"/>
        </w:rPr>
        <w:t>that humans</w:t>
      </w:r>
      <w:proofErr w:type="gramEnd"/>
      <w:r w:rsidRPr="009B69BA">
        <w:rPr>
          <w:sz w:val="16"/>
        </w:rPr>
        <w:t xml:space="preserve">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w:t>
      </w:r>
      <w:proofErr w:type="gramStart"/>
      <w:r w:rsidRPr="009B69BA">
        <w:rPr>
          <w:rStyle w:val="StyleUnderline"/>
        </w:rPr>
        <w:t>i.e.</w:t>
      </w:r>
      <w:proofErr w:type="gramEnd"/>
      <w:r w:rsidRPr="009B69BA">
        <w:rPr>
          <w:rStyle w:val="StyleUnderline"/>
        </w:rPr>
        <w:t xml:space="preserve"> conversion of forests permanently in order to expand commodities such as meat, minerals, oils and gas</w:t>
      </w:r>
      <w:r w:rsidRPr="009B69BA">
        <w:rPr>
          <w:sz w:val="16"/>
        </w:rPr>
        <w:t xml:space="preserve">. Other drivers are forestry </w:t>
      </w:r>
      <w:proofErr w:type="gramStart"/>
      <w:r w:rsidRPr="009B69BA">
        <w:rPr>
          <w:sz w:val="16"/>
        </w:rPr>
        <w:t>i.e.</w:t>
      </w:r>
      <w:proofErr w:type="gramEnd"/>
      <w:r w:rsidRPr="009B69BA">
        <w:rPr>
          <w:sz w:val="16"/>
        </w:rPr>
        <w:t xml:space="preserv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8756F0">
        <w:rPr>
          <w:rStyle w:val="StyleUnderline"/>
          <w:highlight w:val="yellow"/>
        </w:rPr>
        <w:t>Reports say that</w:t>
      </w:r>
      <w:r w:rsidRPr="007B69CB">
        <w:rPr>
          <w:rStyle w:val="StyleUnderline"/>
        </w:rPr>
        <w:t xml:space="preserve"> the damage done is so rapid that </w:t>
      </w:r>
      <w:r w:rsidRPr="008756F0">
        <w:rPr>
          <w:rStyle w:val="Emphasis"/>
          <w:highlight w:val="yellow"/>
        </w:rPr>
        <w:t>even if we end it now, it will take centuries to replenish the natural world</w:t>
      </w:r>
      <w:r w:rsidRPr="008756F0">
        <w:rPr>
          <w:sz w:val="16"/>
          <w:highlight w:val="yellow"/>
        </w:rPr>
        <w:t>.</w:t>
      </w:r>
    </w:p>
    <w:p w14:paraId="23EC1EDE" w14:textId="77777777" w:rsidR="0068341F" w:rsidRPr="009B69BA" w:rsidRDefault="0068341F" w:rsidP="0068341F">
      <w:pPr>
        <w:rPr>
          <w:rStyle w:val="StyleUnderline"/>
        </w:rPr>
      </w:pPr>
      <w:r w:rsidRPr="009B69BA">
        <w:rPr>
          <w:sz w:val="16"/>
        </w:rPr>
        <w:t xml:space="preserve">The global human footprints over the past 50 years are so dominating that </w:t>
      </w:r>
      <w:r w:rsidRPr="009B69BA">
        <w:rPr>
          <w:rStyle w:val="StyleUnderline"/>
        </w:rPr>
        <w:t>even the view of the planet from space shows the modification of various critical ecosystems and the demography.</w:t>
      </w:r>
      <w:r w:rsidRPr="009B69BA">
        <w:rPr>
          <w:sz w:val="16"/>
        </w:rPr>
        <w:t xml:space="preserve"> The complementing series of aerial pictures taken through satellites show that many hotspot ecosystems and areas have been tremendously degraded. Focusing on what all we have lost over the past half </w:t>
      </w:r>
      <w:proofErr w:type="gramStart"/>
      <w:r w:rsidRPr="009B69BA">
        <w:rPr>
          <w:sz w:val="16"/>
        </w:rPr>
        <w:t>century,</w:t>
      </w:r>
      <w:proofErr w:type="gramEnd"/>
      <w:r w:rsidRPr="009B69BA">
        <w:rPr>
          <w:sz w:val="16"/>
        </w:rPr>
        <w:t xml:space="preserve"> the red list is so long that it cannot be confined in few pages. </w:t>
      </w:r>
      <w:r w:rsidRPr="008756F0">
        <w:rPr>
          <w:rStyle w:val="StyleUnderline"/>
          <w:highlight w:val="yellow"/>
        </w:rPr>
        <w:t>The Great Barrier Reef</w:t>
      </w:r>
      <w:r w:rsidRPr="009B69BA">
        <w:rPr>
          <w:rStyle w:val="StyleUnderline"/>
        </w:rPr>
        <w:t xml:space="preserve"> visible even from space </w:t>
      </w:r>
      <w:r w:rsidRPr="008756F0">
        <w:rPr>
          <w:rStyle w:val="StyleUnderline"/>
          <w:highlight w:val="yellow"/>
        </w:rPr>
        <w:t>has shown 50% loss due to severe bleaching</w:t>
      </w:r>
      <w:r w:rsidRPr="009B69BA">
        <w:rPr>
          <w:rStyle w:val="StyleUnderline"/>
        </w:rPr>
        <w:t xml:space="preserve"> by increased temperature of the oceans in just 30 years and is predicted that up to 90% may die within next century.</w:t>
      </w:r>
      <w:r w:rsidRPr="009B69BA">
        <w:rPr>
          <w:sz w:val="16"/>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8756F0">
        <w:rPr>
          <w:rStyle w:val="StyleUnderline"/>
          <w:highlight w:val="yellow"/>
        </w:rPr>
        <w:t xml:space="preserve">NASA’s monitoring of Arctic Sea ice </w:t>
      </w:r>
      <w:r w:rsidRPr="007B69CB">
        <w:rPr>
          <w:rStyle w:val="StyleUnderline"/>
        </w:rPr>
        <w:t xml:space="preserve">since 1978 </w:t>
      </w:r>
      <w:r w:rsidRPr="008756F0">
        <w:rPr>
          <w:rStyle w:val="StyleUnderline"/>
          <w:highlight w:val="yellow"/>
        </w:rPr>
        <w:t xml:space="preserve">have detected a steep decline in </w:t>
      </w:r>
      <w:r w:rsidRPr="007B69CB">
        <w:rPr>
          <w:rStyle w:val="StyleUnderline"/>
        </w:rPr>
        <w:t xml:space="preserve">overall </w:t>
      </w:r>
      <w:r w:rsidRPr="008756F0">
        <w:rPr>
          <w:rStyle w:val="StyleUnderline"/>
          <w:highlight w:val="yellow"/>
        </w:rPr>
        <w:t>ice content</w:t>
      </w:r>
      <w:r w:rsidRPr="009B69BA">
        <w:rPr>
          <w:rStyle w:val="StyleUnderline"/>
        </w:rPr>
        <w:t>.</w:t>
      </w:r>
      <w:r w:rsidRPr="009B69BA">
        <w:rPr>
          <w:sz w:val="16"/>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w:t>
      </w:r>
      <w:r w:rsidRPr="001C7BA2">
        <w:rPr>
          <w:sz w:val="16"/>
        </w:rPr>
        <w:t xml:space="preserve">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w:t>
      </w:r>
      <w:proofErr w:type="gramStart"/>
      <w:r w:rsidRPr="001C7BA2">
        <w:rPr>
          <w:rStyle w:val="StyleUnderline"/>
        </w:rPr>
        <w:t>record breaking</w:t>
      </w:r>
      <w:proofErr w:type="gramEnd"/>
      <w:r w:rsidRPr="001C7BA2">
        <w:rPr>
          <w:rStyle w:val="StyleUnderline"/>
        </w:rPr>
        <w:t xml:space="preserve"> heat waves in Australia and Europe are already the hard and fast evidences to how much humans have changed the face of Earth. </w:t>
      </w:r>
      <w:r w:rsidRPr="001C7BA2">
        <w:rPr>
          <w:sz w:val="16"/>
        </w:rPr>
        <w:t xml:space="preserve">Australia witnessed the hottest summer in the recorded history in the year 2018–2019. The high melting of glaciers and warming of the poles led to the extreme freezing of Chicago, which became colder than Mount Everest, </w:t>
      </w:r>
      <w:proofErr w:type="gramStart"/>
      <w:r w:rsidRPr="001C7BA2">
        <w:rPr>
          <w:sz w:val="16"/>
        </w:rPr>
        <w:t>Siberia</w:t>
      </w:r>
      <w:proofErr w:type="gramEnd"/>
      <w:r w:rsidRPr="001C7BA2">
        <w:rPr>
          <w:sz w:val="16"/>
        </w:rPr>
        <w:t xml:space="preserve">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p>
    <w:p w14:paraId="3468F534" w14:textId="77777777" w:rsidR="0068341F" w:rsidRPr="00FA249A" w:rsidRDefault="0068341F" w:rsidP="0068341F">
      <w:pPr>
        <w:rPr>
          <w:sz w:val="16"/>
        </w:rPr>
      </w:pPr>
      <w:r w:rsidRPr="009B69BA">
        <w:rPr>
          <w:sz w:val="16"/>
        </w:rPr>
        <w:t xml:space="preserve">A team of </w:t>
      </w:r>
      <w:proofErr w:type="gramStart"/>
      <w:r w:rsidRPr="009B69BA">
        <w:rPr>
          <w:sz w:val="16"/>
        </w:rPr>
        <w:t>researchers’</w:t>
      </w:r>
      <w:proofErr w:type="gramEnd"/>
      <w:r w:rsidRPr="009B69BA">
        <w:rPr>
          <w:sz w:val="16"/>
        </w:rPr>
        <w:t xml:space="preserve">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7B69CB">
        <w:rPr>
          <w:sz w:val="16"/>
        </w:rPr>
        <w:t> Although</w:t>
      </w:r>
      <w:r w:rsidRPr="009B69BA">
        <w:rPr>
          <w:sz w:val="16"/>
        </w:rPr>
        <w:t xml:space="preserve"> the technology has advanced at an unprecedented </w:t>
      </w:r>
      <w:proofErr w:type="gramStart"/>
      <w:r w:rsidRPr="009B69BA">
        <w:rPr>
          <w:sz w:val="16"/>
        </w:rPr>
        <w:t>rate</w:t>
      </w:r>
      <w:proofErr w:type="gramEnd"/>
      <w:r w:rsidRPr="009B69BA">
        <w:rPr>
          <w:sz w:val="16"/>
        </w:rPr>
        <w:t xml:space="preserv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9B69BA">
        <w:rPr>
          <w:sz w:val="16"/>
        </w:rPr>
        <w:t xml:space="preserve"> </w:t>
      </w:r>
      <w:r w:rsidRPr="008756F0">
        <w:rPr>
          <w:rStyle w:val="StyleUnderline"/>
          <w:highlight w:val="yellow"/>
        </w:rPr>
        <w:t>The technologies</w:t>
      </w:r>
      <w:r w:rsidRPr="001C7BA2">
        <w:rPr>
          <w:rStyle w:val="StyleUnderline"/>
        </w:rPr>
        <w:t xml:space="preserve"> which were </w:t>
      </w:r>
      <w:r w:rsidRPr="008756F0">
        <w:rPr>
          <w:rStyle w:val="StyleUnderline"/>
          <w:highlight w:val="yellow"/>
        </w:rPr>
        <w:t xml:space="preserve">developed </w:t>
      </w:r>
      <w:r w:rsidRPr="001C7BA2">
        <w:rPr>
          <w:rStyle w:val="StyleUnderline"/>
        </w:rPr>
        <w:t xml:space="preserve">to adorn and ease our routines has </w:t>
      </w:r>
      <w:r w:rsidRPr="008756F0">
        <w:rPr>
          <w:rStyle w:val="StyleUnderline"/>
          <w:highlight w:val="yellow"/>
        </w:rPr>
        <w:t>brought antonymic effect threatening</w:t>
      </w:r>
      <w:r w:rsidRPr="001C7BA2">
        <w:rPr>
          <w:rStyle w:val="StyleUnderline"/>
        </w:rPr>
        <w:t xml:space="preserve"> the</w:t>
      </w:r>
      <w:r w:rsidRPr="008756F0">
        <w:rPr>
          <w:rStyle w:val="StyleUnderline"/>
          <w:highlight w:val="yellow"/>
        </w:rPr>
        <w:t xml:space="preserve"> survival</w:t>
      </w:r>
      <w:r w:rsidRPr="009B69BA">
        <w:rPr>
          <w:rStyle w:val="StyleUnderline"/>
        </w:rPr>
        <w:t xml:space="preserve"> and has made it very clear that no human science can replace “nature’s perfect systems”</w:t>
      </w:r>
      <w:r w:rsidRPr="009B69BA">
        <w:rPr>
          <w:sz w:val="16"/>
        </w:rPr>
        <w:t xml:space="preserve"> which have been carving the environment and ecosystems of earth to balance it in the zone of habitability.</w:t>
      </w:r>
    </w:p>
    <w:p w14:paraId="39939B77" w14:textId="77777777" w:rsidR="0068341F" w:rsidRPr="001C7BA2" w:rsidRDefault="0068341F" w:rsidP="0068341F"/>
    <w:bookmarkEnd w:id="4"/>
    <w:p w14:paraId="6EBFFA52" w14:textId="77777777" w:rsidR="0068341F" w:rsidRPr="007F5BEB" w:rsidRDefault="0068341F" w:rsidP="0068341F">
      <w:pPr>
        <w:pStyle w:val="Heading4"/>
      </w:pPr>
      <w:r>
        <w:t xml:space="preserve">Space colonization is key to ensure human survival – pursuing it </w:t>
      </w:r>
      <w:r>
        <w:rPr>
          <w:u w:val="single"/>
        </w:rPr>
        <w:t>as soon as possible</w:t>
      </w:r>
      <w:r>
        <w:t xml:space="preserve"> is crucial</w:t>
      </w:r>
    </w:p>
    <w:p w14:paraId="55F310AD" w14:textId="77777777" w:rsidR="0068341F" w:rsidRPr="00F945C1" w:rsidRDefault="0068341F" w:rsidP="0068341F">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co-</w:t>
      </w:r>
      <w:proofErr w:type="gramStart"/>
      <w:r w:rsidRPr="00F945C1">
        <w:t>founder</w:t>
      </w:r>
      <w:proofErr w:type="gramEnd"/>
      <w:r w:rsidRPr="00F945C1">
        <w:t xml:space="preserve"> and president of the thinktank </w:t>
      </w:r>
      <w:hyperlink r:id="rId45" w:tgtFrame="_blank" w:history="1">
        <w:r w:rsidRPr="00F945C1">
          <w:rPr>
            <w:rStyle w:val="Hyperlink"/>
          </w:rPr>
          <w:t>ZIPAR</w:t>
        </w:r>
      </w:hyperlink>
      <w:r w:rsidRPr="00F945C1">
        <w:t xml:space="preserve">, the Zurich Institute of Public Affairs Research. He is also co-founder and CEO of the consulting firm </w:t>
      </w:r>
      <w:hyperlink r:id="rId46" w:tgtFrame="_blank" w:history="1">
        <w:r w:rsidRPr="00F945C1">
          <w:rPr>
            <w:rStyle w:val="Hyperlink"/>
          </w:rPr>
          <w:t>ars cognitionis</w:t>
        </w:r>
      </w:hyperlink>
      <w:r w:rsidRPr="00F945C1">
        <w:t>,. He has a PhD in political communication, University of Zurich</w:t>
      </w:r>
      <w:proofErr w:type="gramStart"/>
      <w:r w:rsidRPr="00F945C1">
        <w:t>.)(</w:t>
      </w:r>
      <w:proofErr w:type="gramEnd"/>
      <w:r w:rsidRPr="00F945C1">
        <w:t>“Why space colonization is so important”, Nov 10, 2018, https://medium.com/@marko_kovic/space-colonization-why-nothing-else-matters-a877723f77d4)//ASMITH</w:t>
      </w:r>
    </w:p>
    <w:p w14:paraId="68D3A479" w14:textId="77777777" w:rsidR="0068341F" w:rsidRPr="00664E3C" w:rsidRDefault="0068341F" w:rsidP="0068341F">
      <w:pPr>
        <w:rPr>
          <w:sz w:val="16"/>
        </w:rPr>
      </w:pPr>
      <w:r w:rsidRPr="00664E3C">
        <w:rPr>
          <w:rStyle w:val="StyleUnderline"/>
        </w:rPr>
        <w:t>Should humankind exist in the future?</w:t>
      </w:r>
      <w:r w:rsidRPr="00664E3C">
        <w:rPr>
          <w:sz w:val="16"/>
        </w:rPr>
        <w:t xml:space="preserve"> Should the future existence of humankind be as good as possible in as many ways as possible?</w:t>
      </w:r>
    </w:p>
    <w:p w14:paraId="1A5997D1" w14:textId="77777777" w:rsidR="0068341F" w:rsidRPr="00664E3C" w:rsidRDefault="0068341F" w:rsidP="0068341F">
      <w:pPr>
        <w:rPr>
          <w:sz w:val="16"/>
        </w:rPr>
      </w:pPr>
      <w:r w:rsidRPr="00664E3C">
        <w:rPr>
          <w:sz w:val="16"/>
        </w:rPr>
        <w:t xml:space="preserve">If your answer to these two questions is Yes, </w:t>
      </w:r>
      <w:r w:rsidRPr="00664E3C">
        <w:rPr>
          <w:rStyle w:val="StyleUnderline"/>
        </w:rPr>
        <w:t>then there is a topic that you should care about a lot: Space colonization</w:t>
      </w:r>
      <w:r w:rsidRPr="00664E3C">
        <w:rPr>
          <w:sz w:val="16"/>
        </w:rPr>
        <w:t>.</w:t>
      </w:r>
    </w:p>
    <w:p w14:paraId="7A21E8F1" w14:textId="77777777" w:rsidR="0068341F" w:rsidRPr="00664E3C" w:rsidRDefault="0068341F" w:rsidP="0068341F">
      <w:pPr>
        <w:rPr>
          <w:sz w:val="16"/>
        </w:rPr>
      </w:pPr>
      <w:r w:rsidRPr="00664E3C">
        <w:rPr>
          <w:sz w:val="16"/>
        </w:rPr>
        <w:t xml:space="preserve">Why, you might wonder, does space colonization matter, possibly more than anything else, as the title </w:t>
      </w:r>
      <w:r w:rsidRPr="00170172">
        <w:rPr>
          <w:sz w:val="16"/>
        </w:rPr>
        <w:t xml:space="preserve">of this article claims? Because </w:t>
      </w:r>
      <w:r w:rsidRPr="00170172">
        <w:rPr>
          <w:rStyle w:val="StyleUnderline"/>
        </w:rPr>
        <w:t>the future of humankind directly and completely dependent on whether and how we manage to colonize space.</w:t>
      </w:r>
    </w:p>
    <w:p w14:paraId="01F2525A" w14:textId="77777777" w:rsidR="0068341F" w:rsidRPr="00664E3C" w:rsidRDefault="0068341F" w:rsidP="0068341F">
      <w:pPr>
        <w:rPr>
          <w:sz w:val="16"/>
        </w:rPr>
      </w:pPr>
      <w:r w:rsidRPr="00664E3C">
        <w:rPr>
          <w:sz w:val="16"/>
        </w:rPr>
        <w:t xml:space="preserve">Space colonization is a double-edged sword. On one hand, </w:t>
      </w:r>
      <w:r w:rsidRPr="008756F0">
        <w:rPr>
          <w:rStyle w:val="Emphasis"/>
          <w:highlight w:val="yellow"/>
        </w:rPr>
        <w:t>the creation of</w:t>
      </w:r>
      <w:r w:rsidRPr="00664E3C">
        <w:rPr>
          <w:rStyle w:val="Emphasis"/>
        </w:rPr>
        <w:t xml:space="preserve"> permanent and self-</w:t>
      </w:r>
      <w:r w:rsidRPr="008756F0">
        <w:rPr>
          <w:rStyle w:val="Emphasis"/>
          <w:highlight w:val="yellow"/>
        </w:rPr>
        <w:t>sustainable human habitats beyond Earth is unavoidable if humankind is to exist in the long-term</w:t>
      </w:r>
      <w:r w:rsidRPr="00664E3C">
        <w:rPr>
          <w:rStyle w:val="Emphasis"/>
        </w:rPr>
        <w:t xml:space="preserve"> future.</w:t>
      </w:r>
      <w:r w:rsidRPr="00664E3C">
        <w:rPr>
          <w:sz w:val="16"/>
        </w:rPr>
        <w:t xml:space="preserve"> On the other hand, however, space colonization could bring about a catastrophically bad future if we colonize space in a bad way. That future that might be worse than one in which humankind does not exist.</w:t>
      </w:r>
    </w:p>
    <w:p w14:paraId="484DF048" w14:textId="77777777" w:rsidR="0068341F" w:rsidRPr="00664E3C" w:rsidRDefault="0068341F" w:rsidP="0068341F">
      <w:pPr>
        <w:rPr>
          <w:sz w:val="16"/>
          <w:szCs w:val="16"/>
        </w:rPr>
      </w:pPr>
      <w:r w:rsidRPr="00664E3C">
        <w:rPr>
          <w:sz w:val="16"/>
          <w:szCs w:val="16"/>
        </w:rPr>
        <w:t>Space or bust: Why we must reach for the stars</w:t>
      </w:r>
    </w:p>
    <w:p w14:paraId="7107CCBA" w14:textId="77777777" w:rsidR="0068341F" w:rsidRPr="00664E3C" w:rsidRDefault="0068341F" w:rsidP="0068341F">
      <w:pPr>
        <w:rPr>
          <w:sz w:val="16"/>
          <w:szCs w:val="16"/>
        </w:rPr>
      </w:pPr>
      <w:r w:rsidRPr="00664E3C">
        <w:rPr>
          <w:sz w:val="16"/>
          <w:szCs w:val="16"/>
        </w:rPr>
        <w:t>Why should we pursue space colonization in the first place? Don’t we have more pressing problems today, on Earth?</w:t>
      </w:r>
    </w:p>
    <w:p w14:paraId="5345F2DB" w14:textId="77777777" w:rsidR="0068341F" w:rsidRPr="00F945C1" w:rsidRDefault="0068341F" w:rsidP="0068341F">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F945C1">
        <w:t>An</w:t>
      </w:r>
      <w:proofErr w:type="gramEnd"/>
      <w:r w:rsidRPr="00F945C1">
        <w:t xml:space="preserve"> the problems that </w:t>
      </w:r>
      <w:r w:rsidRPr="008756F0">
        <w:rPr>
          <w:rStyle w:val="Emphasis"/>
          <w:highlight w:val="yellow"/>
        </w:rPr>
        <w:t>space colonization would be dealing with</w:t>
      </w:r>
      <w:r w:rsidRPr="00F945C1">
        <w:t xml:space="preserve"> are, arguably, among the greatest problems of them all: </w:t>
      </w:r>
      <w:r w:rsidRPr="008756F0">
        <w:rPr>
          <w:rStyle w:val="Emphasis"/>
          <w:highlight w:val="yellow"/>
        </w:rPr>
        <w:t>Existential risks</w:t>
      </w:r>
      <w:r w:rsidRPr="00F945C1">
        <w:t xml:space="preserve">; risks that might lead to the extinction of humankind [1]. Currently, </w:t>
      </w:r>
      <w:proofErr w:type="gramStart"/>
      <w:r w:rsidRPr="00F945C1">
        <w:t>all of</w:t>
      </w:r>
      <w:proofErr w:type="gramEnd"/>
      <w:r w:rsidRPr="00F945C1">
        <w:t xml:space="preserve"> our proverbial existential eggs are in the same basket. </w:t>
      </w:r>
      <w:r w:rsidRPr="008756F0">
        <w:rPr>
          <w:rStyle w:val="StyleUnderline"/>
          <w:highlight w:val="yellow"/>
        </w:rPr>
        <w:t>If a natural existential risk strikes</w:t>
      </w:r>
      <w:r w:rsidRPr="00F945C1">
        <w:t xml:space="preserve"> (</w:t>
      </w:r>
      <w:r w:rsidRPr="008756F0">
        <w:rPr>
          <w:rStyle w:val="Emphasis"/>
          <w:highlight w:val="yellow"/>
        </w:rPr>
        <w:t>for example, a large asteroid</w:t>
      </w:r>
      <w:r w:rsidRPr="00F945C1">
        <w:t xml:space="preserve"> colliding with Earth) </w:t>
      </w:r>
      <w:r w:rsidRPr="008756F0">
        <w:rPr>
          <w:rStyle w:val="StyleUnderline"/>
          <w:highlight w:val="yellow"/>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8756F0">
        <w:rPr>
          <w:rStyle w:val="Emphasis"/>
          <w:highlight w:val="yellow"/>
        </w:rPr>
        <w:t>global warming</w:t>
      </w:r>
      <w:r w:rsidRPr="00F945C1">
        <w:t xml:space="preserve"> [2, 3]), </w:t>
      </w:r>
      <w:r w:rsidRPr="008756F0">
        <w:rPr>
          <w:rStyle w:val="StyleUnderline"/>
          <w:highlight w:val="yellow"/>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3D829BFE" w14:textId="77777777" w:rsidR="0068341F" w:rsidRPr="00664E3C" w:rsidRDefault="0068341F" w:rsidP="0068341F">
      <w:pPr>
        <w:rPr>
          <w:sz w:val="14"/>
        </w:rPr>
      </w:pPr>
      <w:r w:rsidRPr="00664E3C">
        <w:rPr>
          <w:sz w:val="14"/>
        </w:rPr>
        <w:t xml:space="preserve">Investing in space colonization today could therefore have immense future benefits. Using resources today </w:t>
      </w:r>
      <w:proofErr w:type="gramStart"/>
      <w:r w:rsidRPr="00664E3C">
        <w:rPr>
          <w:sz w:val="14"/>
        </w:rPr>
        <w:t>in order to</w:t>
      </w:r>
      <w:proofErr w:type="gramEnd"/>
      <w:r w:rsidRPr="00664E3C">
        <w:rPr>
          <w:sz w:val="14"/>
        </w:rPr>
        <w:t xml:space="preserve">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8756F0">
        <w:rPr>
          <w:rStyle w:val="StyleUnderline"/>
          <w:highlight w:val="yellow"/>
        </w:rPr>
        <w:t xml:space="preserve"> if we go extinct</w:t>
      </w:r>
      <w:r w:rsidRPr="00664E3C">
        <w:rPr>
          <w:rStyle w:val="StyleUnderline"/>
        </w:rPr>
        <w:t xml:space="preserve"> </w:t>
      </w:r>
      <w:proofErr w:type="gramStart"/>
      <w:r w:rsidRPr="00664E3C">
        <w:rPr>
          <w:rStyle w:val="StyleUnderline"/>
        </w:rPr>
        <w:t>as a consequence of</w:t>
      </w:r>
      <w:proofErr w:type="gramEnd"/>
      <w:r w:rsidRPr="00664E3C">
        <w:rPr>
          <w:rStyle w:val="StyleUnderline"/>
        </w:rPr>
        <w:t xml:space="preserve"> doing so, </w:t>
      </w:r>
      <w:r w:rsidRPr="008756F0">
        <w:rPr>
          <w:rStyle w:val="StyleUnderline"/>
          <w:highlight w:val="yellow"/>
        </w:rPr>
        <w:t xml:space="preserve">then </w:t>
      </w:r>
      <w:r w:rsidRPr="008756F0">
        <w:rPr>
          <w:rStyle w:val="Emphasis"/>
          <w:highlight w:val="yellow"/>
        </w:rPr>
        <w:t>we will all the billions of life years and billions of humans who might have come to exist</w:t>
      </w:r>
      <w:r w:rsidRPr="00664E3C">
        <w:rPr>
          <w:rStyle w:val="Emphasis"/>
        </w:rPr>
        <w:t xml:space="preserve"> </w:t>
      </w:r>
      <w:r w:rsidRPr="00664E3C">
        <w:rPr>
          <w:rStyle w:val="StyleUnderline"/>
        </w:rPr>
        <w:t xml:space="preserve">— </w:t>
      </w:r>
      <w:r w:rsidRPr="008756F0">
        <w:rPr>
          <w:rStyle w:val="StyleUnderline"/>
          <w:highlight w:val="yellow"/>
        </w:rPr>
        <w:t>and who would have experienced happiness</w:t>
      </w:r>
      <w:r w:rsidRPr="00664E3C">
        <w:rPr>
          <w:rStyle w:val="StyleUnderline"/>
        </w:rPr>
        <w:t xml:space="preserve"> and contributed </w:t>
      </w:r>
      <w:r w:rsidRPr="008756F0">
        <w:rPr>
          <w:rStyle w:val="StyleUnderline"/>
          <w:highlight w:val="yellow"/>
        </w:rPr>
        <w:t>to humankind’s continued epistemic and moral progress</w:t>
      </w:r>
      <w:r w:rsidRPr="00664E3C">
        <w:rPr>
          <w:sz w:val="14"/>
        </w:rPr>
        <w:t>.</w:t>
      </w:r>
    </w:p>
    <w:p w14:paraId="56A73058" w14:textId="77777777" w:rsidR="0068341F" w:rsidRPr="00664E3C" w:rsidRDefault="0068341F" w:rsidP="0068341F">
      <w:pPr>
        <w:rPr>
          <w:rStyle w:val="StyleUnderline"/>
        </w:rPr>
      </w:pPr>
      <w:r w:rsidRPr="00664E3C">
        <w:rPr>
          <w:sz w:val="16"/>
        </w:rPr>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rPr>
          <w:sz w:val="16"/>
        </w:rPr>
        <w:t xml:space="preserve">[4] — </w:t>
      </w:r>
      <w:r w:rsidRPr="00664E3C">
        <w:rPr>
          <w:rStyle w:val="StyleUnderline"/>
        </w:rPr>
        <w:t>investing in space colonization today would probably be a win-win situation.</w:t>
      </w:r>
    </w:p>
    <w:p w14:paraId="66F68E56" w14:textId="77777777" w:rsidR="0068341F" w:rsidRPr="00325B40" w:rsidRDefault="0068341F" w:rsidP="0068341F">
      <w:pPr>
        <w:rPr>
          <w:sz w:val="16"/>
        </w:rPr>
      </w:pPr>
      <w:proofErr w:type="gramStart"/>
      <w:r w:rsidRPr="00664E3C">
        <w:rPr>
          <w:sz w:val="16"/>
        </w:rPr>
        <w:t>So</w:t>
      </w:r>
      <w:proofErr w:type="gramEnd"/>
      <w:r w:rsidRPr="00664E3C">
        <w:rPr>
          <w:sz w:val="16"/>
        </w:rPr>
        <w:t xml:space="preserve"> the situation seems clear: </w:t>
      </w:r>
      <w:r w:rsidRPr="00664E3C">
        <w:rPr>
          <w:rStyle w:val="StyleUnderline"/>
        </w:rPr>
        <w:t xml:space="preserve">We must pursue space colonization and try to spread beyond Earth </w:t>
      </w:r>
      <w:r w:rsidRPr="007F5BEB">
        <w:rPr>
          <w:rStyle w:val="Emphasis"/>
        </w:rPr>
        <w:t>as fast as possible</w:t>
      </w:r>
      <w:r w:rsidRPr="00664E3C">
        <w:rPr>
          <w:sz w:val="16"/>
        </w:rPr>
        <w:t>. Unfortunately, there is a catch: Yes, we must colonize space if humankind is to survive, but space colonization itself is very risky. So much so that bad outcomes of space colonization might be even worse for humankind than “merely” going extinct.</w:t>
      </w:r>
    </w:p>
    <w:p w14:paraId="1BBF6870" w14:textId="77777777" w:rsidR="0068341F" w:rsidRDefault="0068341F" w:rsidP="0068341F"/>
    <w:p w14:paraId="28BD0EBB" w14:textId="77777777" w:rsidR="00E42E4C" w:rsidRPr="00CA5293" w:rsidRDefault="00E42E4C" w:rsidP="00F601E6">
      <w:pPr>
        <w:rPr>
          <w:rFonts w:asciiTheme="majorHAnsi" w:hAnsiTheme="majorHAnsi" w:cstheme="majorHAnsi"/>
        </w:rPr>
      </w:pPr>
    </w:p>
    <w:sectPr w:rsidR="00E42E4C" w:rsidRPr="00CA52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panose1 w:val="020B09030201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Minion Pro">
    <w:altName w:val="Minion Pro"/>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Stone Serif">
    <w:altName w:val="Times New Roman"/>
    <w:panose1 w:val="020B0604020202020204"/>
    <w:charset w:val="00"/>
    <w:family w:val="roman"/>
    <w:pitch w:val="default"/>
    <w:sig w:usb0="03000000" w:usb1="00000000" w:usb2="00000000" w:usb3="00000000" w:csb0="00000001" w:csb1="00000000"/>
  </w:font>
  <w:font w:name="Times-Italic">
    <w:altName w:val="DokChampa"/>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LHPMII+TimesNewRoman">
    <w:altName w:val="Times New Roman"/>
    <w:panose1 w:val="020B0604020202020204"/>
    <w:charset w:val="00"/>
    <w:family w:val="roman"/>
    <w:pitch w:val="default"/>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strangelo Edessa">
    <w:panose1 w:val="020B0604020202020204"/>
    <w:charset w:val="01"/>
    <w:family w:val="roman"/>
    <w:notTrueType/>
    <w:pitch w:val="variable"/>
  </w:font>
  <w:font w:name="Baskerville">
    <w:panose1 w:val="02020502070401020303"/>
    <w:charset w:val="00"/>
    <w:family w:val="roman"/>
    <w:pitch w:val="variable"/>
    <w:sig w:usb0="80000067" w:usb1="02000000" w:usb2="00000000" w:usb3="00000000" w:csb0="0000019F"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angal">
    <w:panose1 w:val="02040503050203030202"/>
    <w:charset w:val="01"/>
    <w:family w:val="roman"/>
    <w:pitch w:val="variable"/>
    <w:sig w:usb0="0000A003" w:usb1="00000000" w:usb2="00000000" w:usb3="00000000" w:csb0="00000001" w:csb1="00000000"/>
  </w:font>
  <w:font w:name="DejaVu Sans">
    <w:altName w:val="Times New Roman"/>
    <w:panose1 w:val="020B0604020202020204"/>
    <w:charset w:val="00"/>
    <w:family w:val="swiss"/>
    <w:pitch w:val="variable"/>
    <w:sig w:usb0="00000000" w:usb1="D200FDFF" w:usb2="0A246029" w:usb3="00000000" w:csb0="000001FF" w:csb1="00000000"/>
  </w:font>
  <w:font w:name="Lohit Hindi">
    <w:altName w:val="MS Mincho"/>
    <w:panose1 w:val="020B0604020202020204"/>
    <w:charset w:val="80"/>
    <w:family w:val="auto"/>
    <w:pitch w:val="variable"/>
  </w:font>
  <w:font w:name="ヒラギノ角ゴ Pro W3">
    <w:panose1 w:val="020B0300000000000000"/>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Frutiger LT Std 45 Light">
    <w:altName w:val="Cambria"/>
    <w:panose1 w:val="020B0604020202020204"/>
    <w:charset w:val="4D"/>
    <w:family w:val="swiss"/>
    <w:pitch w:val="default"/>
    <w:sig w:usb0="00000003" w:usb1="00000000" w:usb2="00000000" w:usb3="00000000" w:csb0="00000001" w:csb1="00000000"/>
  </w:font>
  <w:font w:name="Interstate">
    <w:panose1 w:val="020B0604020202020204"/>
    <w:charset w:val="00"/>
    <w:family w:val="swiss"/>
    <w:pitch w:val="default"/>
    <w:sig w:usb0="00000003" w:usb1="00000000" w:usb2="00000000" w:usb3="00000000" w:csb0="00000001" w:csb1="00000000"/>
  </w:font>
  <w:font w:name="Fairfield LT Std Medium">
    <w:altName w:val="Fairfield LT Std Medium"/>
    <w:panose1 w:val="020B0604020202020204"/>
    <w:charset w:val="00"/>
    <w:family w:val="roman"/>
    <w:pitch w:val="default"/>
    <w:sig w:usb0="00000003" w:usb1="00000000" w:usb2="00000000" w:usb3="00000000" w:csb0="00000001" w:csb1="00000000"/>
  </w:font>
  <w:font w:name="Myriad Pro Light">
    <w:panose1 w:val="020B0604020202020204"/>
    <w:charset w:val="00"/>
    <w:family w:val="swiss"/>
    <w:notTrueType/>
    <w:pitch w:val="variable"/>
    <w:sig w:usb0="20000287" w:usb1="00000001" w:usb2="00000000" w:usb3="00000000" w:csb0="0000019F" w:csb1="00000000"/>
  </w:font>
  <w:font w:name="Myriad Pro">
    <w:panose1 w:val="020B0604020202020204"/>
    <w:charset w:val="00"/>
    <w:family w:val="swiss"/>
    <w:notTrueType/>
    <w:pitch w:val="variable"/>
    <w:sig w:usb0="20000287" w:usb1="00000001" w:usb2="00000000" w:usb3="00000000" w:csb0="0000019F" w:csb1="00000000"/>
  </w:font>
  <w:font w:name="DHIPTF+Humanist521BT-BoldConden">
    <w:altName w:val="Calibri"/>
    <w:panose1 w:val="020B0604020202020204"/>
    <w:charset w:val="00"/>
    <w:family w:val="swiss"/>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Abel">
    <w:panose1 w:val="02000506030000020004"/>
    <w:charset w:val="00"/>
    <w:family w:val="auto"/>
    <w:pitch w:val="variable"/>
    <w:sig w:usb0="00000003" w:usb1="00000000" w:usb2="00000000" w:usb3="00000000" w:csb0="00000001" w:csb1="00000000"/>
  </w:font>
  <w:font w:name="FranklinITCProLight">
    <w:altName w:val="Times New Roman"/>
    <w:panose1 w:val="020B06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Arial Bold">
    <w:altName w:val="Arial"/>
    <w:panose1 w:val="020B0604020202020204"/>
    <w:charset w:val="00"/>
    <w:family w:val="roman"/>
    <w:notTrueType/>
    <w:pitch w:val="default"/>
  </w:font>
  <w:font w:name="Bell MT">
    <w:panose1 w:val="02020503060305020303"/>
    <w:charset w:val="4D"/>
    <w:family w:val="roman"/>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ED46A9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C3FCE"/>
    <w:multiLevelType w:val="hybridMultilevel"/>
    <w:tmpl w:val="D560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F92C12"/>
    <w:multiLevelType w:val="hybridMultilevel"/>
    <w:tmpl w:val="CD76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587A56"/>
    <w:multiLevelType w:val="hybridMultilevel"/>
    <w:tmpl w:val="9A424362"/>
    <w:lvl w:ilvl="0" w:tplc="8086FE4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815056"/>
    <w:multiLevelType w:val="hybridMultilevel"/>
    <w:tmpl w:val="30522570"/>
    <w:lvl w:ilvl="0" w:tplc="7A52FC3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B91A9D"/>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642ED3"/>
    <w:multiLevelType w:val="hybridMultilevel"/>
    <w:tmpl w:val="2D1850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18BB742E"/>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1B5E31"/>
    <w:multiLevelType w:val="hybridMultilevel"/>
    <w:tmpl w:val="595A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B71377"/>
    <w:multiLevelType w:val="multilevel"/>
    <w:tmpl w:val="F18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DD4BAF"/>
    <w:multiLevelType w:val="hybridMultilevel"/>
    <w:tmpl w:val="C0728BF2"/>
    <w:lvl w:ilvl="0" w:tplc="58E235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032D4C"/>
    <w:multiLevelType w:val="hybridMultilevel"/>
    <w:tmpl w:val="003AF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7C4B33"/>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B64ED2"/>
    <w:multiLevelType w:val="hybridMultilevel"/>
    <w:tmpl w:val="6D12C950"/>
    <w:lvl w:ilvl="0" w:tplc="B0ECD0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673D5C"/>
    <w:multiLevelType w:val="hybridMultilevel"/>
    <w:tmpl w:val="79A65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335DA5"/>
    <w:multiLevelType w:val="hybridMultilevel"/>
    <w:tmpl w:val="99A0173E"/>
    <w:lvl w:ilvl="0" w:tplc="ECA64698">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7135E4"/>
    <w:multiLevelType w:val="hybridMultilevel"/>
    <w:tmpl w:val="6ADE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D37088"/>
    <w:multiLevelType w:val="multilevel"/>
    <w:tmpl w:val="C598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AC4B74"/>
    <w:multiLevelType w:val="hybridMultilevel"/>
    <w:tmpl w:val="E7483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C0059B"/>
    <w:multiLevelType w:val="hybridMultilevel"/>
    <w:tmpl w:val="834A2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09A2188"/>
    <w:multiLevelType w:val="hybridMultilevel"/>
    <w:tmpl w:val="FC54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D254D5"/>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B35FF6"/>
    <w:multiLevelType w:val="hybridMultilevel"/>
    <w:tmpl w:val="B6E4E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7255E0"/>
    <w:multiLevelType w:val="hybridMultilevel"/>
    <w:tmpl w:val="DCC28C7C"/>
    <w:lvl w:ilvl="0" w:tplc="805822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0C410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C918A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FC032D"/>
    <w:multiLevelType w:val="hybridMultilevel"/>
    <w:tmpl w:val="ECE0E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AB1CEC"/>
    <w:multiLevelType w:val="multilevel"/>
    <w:tmpl w:val="61EC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2B6F24"/>
    <w:multiLevelType w:val="hybridMultilevel"/>
    <w:tmpl w:val="6F605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393D59"/>
    <w:multiLevelType w:val="hybridMultilevel"/>
    <w:tmpl w:val="61185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8B4E47"/>
    <w:multiLevelType w:val="hybridMultilevel"/>
    <w:tmpl w:val="495CC2B8"/>
    <w:lvl w:ilvl="0" w:tplc="D82A7D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610E07"/>
    <w:multiLevelType w:val="hybridMultilevel"/>
    <w:tmpl w:val="D52C91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8A16AC"/>
    <w:multiLevelType w:val="hybridMultilevel"/>
    <w:tmpl w:val="B26E98BA"/>
    <w:lvl w:ilvl="0" w:tplc="7C3447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6AD841DF"/>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4"/>
  </w:num>
  <w:num w:numId="14">
    <w:abstractNumId w:val="41"/>
  </w:num>
  <w:num w:numId="15">
    <w:abstractNumId w:val="21"/>
  </w:num>
  <w:num w:numId="16">
    <w:abstractNumId w:val="45"/>
  </w:num>
  <w:num w:numId="17">
    <w:abstractNumId w:val="36"/>
  </w:num>
  <w:num w:numId="18">
    <w:abstractNumId w:val="26"/>
  </w:num>
  <w:num w:numId="19">
    <w:abstractNumId w:val="24"/>
  </w:num>
  <w:num w:numId="20">
    <w:abstractNumId w:val="15"/>
  </w:num>
  <w:num w:numId="21">
    <w:abstractNumId w:val="35"/>
  </w:num>
  <w:num w:numId="22">
    <w:abstractNumId w:val="18"/>
  </w:num>
  <w:num w:numId="23">
    <w:abstractNumId w:val="38"/>
  </w:num>
  <w:num w:numId="24">
    <w:abstractNumId w:val="46"/>
  </w:num>
  <w:num w:numId="25">
    <w:abstractNumId w:val="23"/>
  </w:num>
  <w:num w:numId="26">
    <w:abstractNumId w:val="48"/>
  </w:num>
  <w:num w:numId="27">
    <w:abstractNumId w:val="34"/>
  </w:num>
  <w:num w:numId="28">
    <w:abstractNumId w:val="19"/>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31"/>
  </w:num>
  <w:num w:numId="32">
    <w:abstractNumId w:val="22"/>
  </w:num>
  <w:num w:numId="33">
    <w:abstractNumId w:val="13"/>
  </w:num>
  <w:num w:numId="34">
    <w:abstractNumId w:val="33"/>
  </w:num>
  <w:num w:numId="35">
    <w:abstractNumId w:val="20"/>
  </w:num>
  <w:num w:numId="36">
    <w:abstractNumId w:val="42"/>
  </w:num>
  <w:num w:numId="37">
    <w:abstractNumId w:val="28"/>
  </w:num>
  <w:num w:numId="38">
    <w:abstractNumId w:val="29"/>
  </w:num>
  <w:num w:numId="39">
    <w:abstractNumId w:val="37"/>
  </w:num>
  <w:num w:numId="40">
    <w:abstractNumId w:val="40"/>
  </w:num>
  <w:num w:numId="41">
    <w:abstractNumId w:val="30"/>
  </w:num>
  <w:num w:numId="42">
    <w:abstractNumId w:val="16"/>
  </w:num>
  <w:num w:numId="43">
    <w:abstractNumId w:val="44"/>
  </w:num>
  <w:num w:numId="44">
    <w:abstractNumId w:val="39"/>
  </w:num>
  <w:num w:numId="45">
    <w:abstractNumId w:val="27"/>
  </w:num>
  <w:num w:numId="46">
    <w:abstractNumId w:val="32"/>
  </w:num>
  <w:num w:numId="47">
    <w:abstractNumId w:val="12"/>
  </w:num>
  <w:num w:numId="48">
    <w:abstractNumId w:val="25"/>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2"/>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52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B47"/>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60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8E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3F3"/>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41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E2"/>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CE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293"/>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C76DF0"/>
  <w14:defaultImageDpi w14:val="300"/>
  <w15:docId w15:val="{4A5721AD-88A0-FC42-93D4-E7783EE77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5293"/>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CA52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 Char Char Char,Heading 2 Char Char Char Char Char Char Char Char, Char Char Char Char1,Char Char Char Char1 Char,Heading 2 Char Char,Heading 2 Char Char Char,Char Char Char Char1,Char2,cite_tag,BlockText,BLOCK"/>
    <w:basedOn w:val="Normal"/>
    <w:next w:val="Normal"/>
    <w:link w:val="Heading2Char"/>
    <w:uiPriority w:val="9"/>
    <w:unhideWhenUsed/>
    <w:qFormat/>
    <w:rsid w:val="00CA52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nhideWhenUsed/>
    <w:qFormat/>
    <w:rsid w:val="00CA52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21,T,No Spacing5,Ta"/>
    <w:basedOn w:val="Normal"/>
    <w:next w:val="Normal"/>
    <w:link w:val="Heading4Char"/>
    <w:uiPriority w:val="9"/>
    <w:unhideWhenUsed/>
    <w:qFormat/>
    <w:rsid w:val="00CA5293"/>
    <w:pPr>
      <w:keepNext/>
      <w:keepLines/>
      <w:spacing w:before="40" w:after="0"/>
      <w:outlineLvl w:val="3"/>
    </w:pPr>
    <w:rPr>
      <w:rFonts w:eastAsiaTheme="majorEastAsia" w:cstheme="majorBidi"/>
      <w:b/>
      <w:bCs/>
      <w:sz w:val="26"/>
      <w:szCs w:val="26"/>
    </w:rPr>
  </w:style>
  <w:style w:type="paragraph" w:styleId="Heading5">
    <w:name w:val="heading 5"/>
    <w:aliases w:val="zBroken,Blocks"/>
    <w:basedOn w:val="Heading4"/>
    <w:next w:val="Normal"/>
    <w:link w:val="Heading5Char"/>
    <w:autoRedefine/>
    <w:unhideWhenUsed/>
    <w:qFormat/>
    <w:rsid w:val="00CA5293"/>
    <w:pPr>
      <w:outlineLvl w:val="4"/>
    </w:pPr>
  </w:style>
  <w:style w:type="paragraph" w:styleId="Heading6">
    <w:name w:val="heading 6"/>
    <w:aliases w:val="cites2,Title (no index)"/>
    <w:basedOn w:val="Normal"/>
    <w:next w:val="Normal"/>
    <w:link w:val="Heading6Char"/>
    <w:uiPriority w:val="9"/>
    <w:unhideWhenUsed/>
    <w:qFormat/>
    <w:rsid w:val="00CA529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CA5293"/>
    <w:pPr>
      <w:tabs>
        <w:tab w:val="left" w:pos="9450"/>
      </w:tabs>
      <w:spacing w:before="240" w:after="60"/>
      <w:outlineLvl w:val="6"/>
    </w:pPr>
    <w:rPr>
      <w:rFonts w:ascii="Times New Roman" w:eastAsia="Calibri" w:hAnsi="Times New Roman" w:cs="Times New Roman"/>
      <w:sz w:val="24"/>
    </w:rPr>
  </w:style>
  <w:style w:type="paragraph" w:styleId="Heading8">
    <w:name w:val="heading 8"/>
    <w:basedOn w:val="Normal"/>
    <w:next w:val="Normal"/>
    <w:link w:val="Heading8Char"/>
    <w:qFormat/>
    <w:rsid w:val="00CA5293"/>
    <w:pPr>
      <w:tabs>
        <w:tab w:val="left" w:pos="9450"/>
      </w:tabs>
      <w:spacing w:before="240" w:after="60"/>
      <w:outlineLvl w:val="7"/>
    </w:pPr>
    <w:rPr>
      <w:rFonts w:ascii="Times New Roman" w:eastAsia="Calibri" w:hAnsi="Times New Roman" w:cs="Times New Roman"/>
      <w:i/>
      <w:iCs/>
      <w:sz w:val="24"/>
    </w:rPr>
  </w:style>
  <w:style w:type="paragraph" w:styleId="Heading9">
    <w:name w:val="heading 9"/>
    <w:basedOn w:val="Normal"/>
    <w:next w:val="Normal"/>
    <w:link w:val="Heading9Char"/>
    <w:qFormat/>
    <w:rsid w:val="00CA5293"/>
    <w:pPr>
      <w:tabs>
        <w:tab w:val="left" w:pos="9450"/>
      </w:tabs>
      <w:spacing w:before="240" w:after="60"/>
      <w:outlineLvl w:val="8"/>
    </w:pPr>
    <w:rPr>
      <w:rFonts w:ascii="Arial" w:eastAsia="Calibri" w:hAnsi="Arial" w:cs="Arial"/>
    </w:rPr>
  </w:style>
  <w:style w:type="character" w:default="1" w:styleId="DefaultParagraphFont">
    <w:name w:val="Default Paragraph Font"/>
    <w:uiPriority w:val="1"/>
    <w:semiHidden/>
    <w:unhideWhenUsed/>
    <w:rsid w:val="00CA52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5293"/>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CA5293"/>
    <w:rPr>
      <w:rFonts w:ascii="Calibri" w:eastAsiaTheme="majorEastAsia" w:hAnsi="Calibri" w:cstheme="majorBidi"/>
      <w:b/>
      <w:bCs/>
      <w:sz w:val="52"/>
      <w:szCs w:val="32"/>
    </w:rPr>
  </w:style>
  <w:style w:type="character" w:customStyle="1" w:styleId="Heading2Char">
    <w:name w:val="Heading 2 Char"/>
    <w:aliases w:val="Hat Char,Heading 2 Char Char Char Char Char Char Char Char1,Heading 2 Char Char Char Char Char Char Char Char Char, Char Char Char Char1 Char1,Char Char Char Char1 Char Char1,Heading 2 Char Char Char2,Heading 2 Char Char Char Char1"/>
    <w:basedOn w:val="DefaultParagraphFont"/>
    <w:link w:val="Heading2"/>
    <w:uiPriority w:val="9"/>
    <w:rsid w:val="00CA529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rsid w:val="00CA5293"/>
    <w:rPr>
      <w:rFonts w:ascii="Calibri" w:eastAsiaTheme="majorEastAsia" w:hAnsi="Calibri" w:cstheme="majorBidi"/>
      <w:b/>
      <w:bCs/>
      <w:sz w:val="32"/>
      <w:szCs w:val="32"/>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9"/>
    <w:rsid w:val="00CA52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CA529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link w:val="card"/>
    <w:uiPriority w:val="1"/>
    <w:qFormat/>
    <w:rsid w:val="00CA5293"/>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CA529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A529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Debate Text Char,No Spacing6 Char,Important"/>
    <w:basedOn w:val="DefaultParagraphFont"/>
    <w:link w:val="NoSpacing"/>
    <w:uiPriority w:val="99"/>
    <w:unhideWhenUsed/>
    <w:rsid w:val="00CA5293"/>
    <w:rPr>
      <w:color w:val="auto"/>
      <w:u w:val="none"/>
    </w:rPr>
  </w:style>
  <w:style w:type="paragraph" w:styleId="DocumentMap">
    <w:name w:val="Document Map"/>
    <w:basedOn w:val="Normal"/>
    <w:link w:val="DocumentMapChar"/>
    <w:uiPriority w:val="99"/>
    <w:unhideWhenUsed/>
    <w:rsid w:val="00CA52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A5293"/>
    <w:rPr>
      <w:rFonts w:ascii="Lucida Grande" w:hAnsi="Lucida Grande" w:cs="Lucida Grande"/>
    </w:rPr>
  </w:style>
  <w:style w:type="character" w:customStyle="1" w:styleId="Heading5Char">
    <w:name w:val="Heading 5 Char"/>
    <w:aliases w:val="zBroken Char,Blocks Char"/>
    <w:basedOn w:val="DefaultParagraphFont"/>
    <w:link w:val="Heading5"/>
    <w:rsid w:val="00CA5293"/>
    <w:rPr>
      <w:rFonts w:ascii="Calibri" w:eastAsiaTheme="majorEastAsia" w:hAnsi="Calibri" w:cstheme="majorBidi"/>
      <w:b/>
      <w:bCs/>
      <w:sz w:val="26"/>
      <w:szCs w:val="26"/>
    </w:rPr>
  </w:style>
  <w:style w:type="character" w:customStyle="1" w:styleId="Heading6Char">
    <w:name w:val="Heading 6 Char"/>
    <w:aliases w:val="cites2 Char,Title (no index) Char"/>
    <w:basedOn w:val="DefaultParagraphFont"/>
    <w:link w:val="Heading6"/>
    <w:uiPriority w:val="9"/>
    <w:rsid w:val="00CA5293"/>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CA5293"/>
    <w:rPr>
      <w:rFonts w:ascii="Times New Roman" w:eastAsia="Calibri" w:hAnsi="Times New Roman" w:cs="Times New Roman"/>
    </w:rPr>
  </w:style>
  <w:style w:type="character" w:customStyle="1" w:styleId="Heading8Char">
    <w:name w:val="Heading 8 Char"/>
    <w:basedOn w:val="DefaultParagraphFont"/>
    <w:link w:val="Heading8"/>
    <w:rsid w:val="00CA5293"/>
    <w:rPr>
      <w:rFonts w:ascii="Times New Roman" w:eastAsia="Calibri" w:hAnsi="Times New Roman" w:cs="Times New Roman"/>
      <w:i/>
      <w:iCs/>
    </w:rPr>
  </w:style>
  <w:style w:type="character" w:customStyle="1" w:styleId="Heading9Char">
    <w:name w:val="Heading 9 Char"/>
    <w:basedOn w:val="DefaultParagraphFont"/>
    <w:link w:val="Heading9"/>
    <w:rsid w:val="00CA5293"/>
    <w:rPr>
      <w:rFonts w:ascii="Arial" w:eastAsia="Calibri" w:hAnsi="Arial" w:cs="Arial"/>
      <w:sz w:val="22"/>
    </w:rPr>
  </w:style>
  <w:style w:type="paragraph" w:customStyle="1" w:styleId="textbold">
    <w:name w:val="text bold"/>
    <w:basedOn w:val="Normal"/>
    <w:link w:val="Emphasis"/>
    <w:uiPriority w:val="20"/>
    <w:qFormat/>
    <w:rsid w:val="00CA529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link w:val="StyleUnderline"/>
    <w:uiPriority w:val="1"/>
    <w:qFormat/>
    <w:rsid w:val="00CA5293"/>
    <w:pPr>
      <w:ind w:left="288" w:right="288"/>
    </w:pPr>
    <w:rPr>
      <w:rFonts w:asciiTheme="minorHAnsi" w:hAnsiTheme="minorHAnsi"/>
      <w:u w:val="single"/>
    </w:rPr>
  </w:style>
  <w:style w:type="paragraph" w:styleId="NoSpacing">
    <w:name w:val="No Spacing"/>
    <w:aliases w:val="Note Level 2,Small Text,Card Format,Note Level 21,ClearFormatting,Clear,DDI Tag,Tag Title,No Spacing51,No Spacing11211,Tag and Ci,Debate Text,No Spacing6,No Spacing tnr,Hidden Block Title,No Spacing311,No Spacing8,Dont u,No Spacing1111111,ca"/>
    <w:basedOn w:val="Heading1"/>
    <w:link w:val="Hyperlink"/>
    <w:autoRedefine/>
    <w:uiPriority w:val="99"/>
    <w:qFormat/>
    <w:rsid w:val="00CA529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CA5293"/>
    <w:rPr>
      <w:color w:val="605E5C"/>
      <w:shd w:val="clear" w:color="auto" w:fill="E1DFDD"/>
    </w:rPr>
  </w:style>
  <w:style w:type="paragraph" w:customStyle="1" w:styleId="Style4">
    <w:name w:val="Style4"/>
    <w:basedOn w:val="Normal"/>
    <w:link w:val="Style4Char"/>
    <w:qFormat/>
    <w:rsid w:val="00CA5293"/>
    <w:pPr>
      <w:numPr>
        <w:numId w:val="12"/>
      </w:numPr>
      <w:tabs>
        <w:tab w:val="clear" w:pos="360"/>
        <w:tab w:val="num" w:pos="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CA5293"/>
  </w:style>
  <w:style w:type="character" w:customStyle="1" w:styleId="StyleStyle49ptChar">
    <w:name w:val="Style Style4 + 9 pt Char"/>
    <w:basedOn w:val="DefaultParagraphFont"/>
    <w:link w:val="StyleStyle49pt"/>
    <w:locked/>
    <w:rsid w:val="00CA5293"/>
    <w:rPr>
      <w:rFonts w:ascii="Times New Roman" w:eastAsia="Times New Roman" w:hAnsi="Times New Roman" w:cs="Times New Roman"/>
      <w:sz w:val="20"/>
      <w:u w:val="single"/>
    </w:rPr>
  </w:style>
  <w:style w:type="character" w:customStyle="1" w:styleId="StyleTimesNewRoman9pt">
    <w:name w:val="Style Times New Roman 9 pt"/>
    <w:rsid w:val="00CA5293"/>
    <w:rPr>
      <w:sz w:val="20"/>
    </w:rPr>
  </w:style>
  <w:style w:type="character" w:customStyle="1" w:styleId="Style9ptItalicUnderline">
    <w:name w:val="Style 9 pt Italic Underline"/>
    <w:rsid w:val="00CA5293"/>
    <w:rPr>
      <w:i/>
      <w:sz w:val="20"/>
      <w:u w:val="single"/>
    </w:rPr>
  </w:style>
  <w:style w:type="character" w:styleId="PlaceholderText">
    <w:name w:val="Placeholder Text"/>
    <w:basedOn w:val="DefaultParagraphFont"/>
    <w:uiPriority w:val="99"/>
    <w:unhideWhenUsed/>
    <w:rsid w:val="00CA5293"/>
    <w:rPr>
      <w:color w:val="808080"/>
    </w:rPr>
  </w:style>
  <w:style w:type="character" w:customStyle="1" w:styleId="TitleChar">
    <w:name w:val="Title Char"/>
    <w:aliases w:val="Cites and Cards Char,UNDERLINE Char,Bold Underlined Char,title Char,Block Heading Char,Read This Char,Non Read Text Char1,Debate Normal Char1,Warrants Char"/>
    <w:basedOn w:val="DefaultParagraphFont"/>
    <w:link w:val="Title"/>
    <w:uiPriority w:val="6"/>
    <w:qFormat/>
    <w:rsid w:val="00CA5293"/>
    <w:rPr>
      <w:rFonts w:ascii="Arial Narrow" w:hAnsi="Arial Narrow"/>
      <w:u w:val="single"/>
    </w:rPr>
  </w:style>
  <w:style w:type="paragraph" w:styleId="Title">
    <w:name w:val="Title"/>
    <w:aliases w:val="Cites and Cards,UNDERLINE,Bold Underlined,title,Block Heading,Read This,Non Read Text,Debate Normal,Warrants"/>
    <w:basedOn w:val="Normal"/>
    <w:next w:val="BodyText"/>
    <w:link w:val="TitleChar"/>
    <w:uiPriority w:val="6"/>
    <w:qFormat/>
    <w:rsid w:val="00CA5293"/>
    <w:pPr>
      <w:keepNext/>
      <w:keepLines/>
      <w:spacing w:after="240"/>
      <w:jc w:val="center"/>
      <w:outlineLvl w:val="0"/>
    </w:pPr>
    <w:rPr>
      <w:rFonts w:ascii="Arial Narrow" w:hAnsi="Arial Narrow"/>
      <w:sz w:val="24"/>
      <w:u w:val="single"/>
    </w:rPr>
  </w:style>
  <w:style w:type="character" w:customStyle="1" w:styleId="TitleChar1">
    <w:name w:val="Title Char1"/>
    <w:aliases w:val="Non Read Text Char,Debate Normal Char"/>
    <w:basedOn w:val="DefaultParagraphFont"/>
    <w:uiPriority w:val="6"/>
    <w:qFormat/>
    <w:rsid w:val="00CA5293"/>
    <w:rPr>
      <w:rFonts w:asciiTheme="majorHAnsi" w:eastAsiaTheme="majorEastAsia" w:hAnsiTheme="majorHAnsi" w:cstheme="majorBidi"/>
      <w:spacing w:val="-10"/>
      <w:kern w:val="28"/>
      <w:sz w:val="56"/>
      <w:szCs w:val="56"/>
    </w:rPr>
  </w:style>
  <w:style w:type="paragraph" w:styleId="BodyText">
    <w:name w:val="Body Text"/>
    <w:basedOn w:val="Normal"/>
    <w:link w:val="BodyTextChar"/>
    <w:unhideWhenUsed/>
    <w:qFormat/>
    <w:rsid w:val="00CA5293"/>
    <w:pPr>
      <w:spacing w:after="120"/>
    </w:pPr>
  </w:style>
  <w:style w:type="character" w:customStyle="1" w:styleId="BodyTextChar">
    <w:name w:val="Body Text Char"/>
    <w:basedOn w:val="DefaultParagraphFont"/>
    <w:link w:val="BodyText"/>
    <w:rsid w:val="00CA5293"/>
    <w:rPr>
      <w:rFonts w:ascii="Calibri" w:hAnsi="Calibri"/>
      <w:sz w:val="22"/>
    </w:rPr>
  </w:style>
  <w:style w:type="paragraph" w:customStyle="1" w:styleId="CiteSpacing">
    <w:name w:val="Cite Spacing"/>
    <w:basedOn w:val="Normal"/>
    <w:uiPriority w:val="4"/>
    <w:qFormat/>
    <w:rsid w:val="00CA5293"/>
    <w:pPr>
      <w:spacing w:before="60" w:after="60"/>
    </w:pPr>
  </w:style>
  <w:style w:type="paragraph" w:customStyle="1" w:styleId="Analytic">
    <w:name w:val="Analytic"/>
    <w:basedOn w:val="Heading4"/>
    <w:link w:val="AnalyticChar"/>
    <w:uiPriority w:val="4"/>
    <w:qFormat/>
    <w:rsid w:val="00CA5293"/>
  </w:style>
  <w:style w:type="character" w:customStyle="1" w:styleId="AnalyticChar">
    <w:name w:val="Analytic Char"/>
    <w:basedOn w:val="DefaultParagraphFont"/>
    <w:link w:val="Analytic"/>
    <w:uiPriority w:val="4"/>
    <w:rsid w:val="00CA5293"/>
    <w:rPr>
      <w:rFonts w:ascii="Calibri" w:eastAsiaTheme="majorEastAsia" w:hAnsi="Calibri" w:cstheme="majorBidi"/>
      <w:b/>
      <w:bCs/>
      <w:sz w:val="26"/>
      <w:szCs w:val="26"/>
    </w:rPr>
  </w:style>
  <w:style w:type="paragraph" w:styleId="ListParagraph">
    <w:name w:val="List Paragraph"/>
    <w:aliases w:val="6 font"/>
    <w:basedOn w:val="Normal"/>
    <w:uiPriority w:val="34"/>
    <w:qFormat/>
    <w:rsid w:val="00CA5293"/>
    <w:pPr>
      <w:ind w:left="720"/>
      <w:contextualSpacing/>
    </w:pPr>
  </w:style>
  <w:style w:type="paragraph" w:customStyle="1" w:styleId="Emphasis1">
    <w:name w:val="Emphasis1"/>
    <w:basedOn w:val="Normal"/>
    <w:uiPriority w:val="7"/>
    <w:qFormat/>
    <w:rsid w:val="00CA529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1">
    <w:name w:val="Style1 Char1"/>
    <w:basedOn w:val="DefaultParagraphFont"/>
    <w:rsid w:val="00CA5293"/>
    <w:rPr>
      <w:rFonts w:ascii="Calibri" w:eastAsia="SimSun" w:hAnsi="Calibri" w:cs="Calibri"/>
      <w:szCs w:val="24"/>
      <w:u w:val="single"/>
      <w:lang w:eastAsia="zh-CN"/>
    </w:rPr>
  </w:style>
  <w:style w:type="character" w:customStyle="1" w:styleId="Style11pt">
    <w:name w:val="Style 11 pt"/>
    <w:basedOn w:val="DefaultParagraphFont"/>
    <w:rsid w:val="00CA5293"/>
    <w:rPr>
      <w:sz w:val="20"/>
    </w:rPr>
  </w:style>
  <w:style w:type="character" w:customStyle="1" w:styleId="Style11ptUnderline">
    <w:name w:val="Style 11 pt Underline"/>
    <w:basedOn w:val="DefaultParagraphFont"/>
    <w:rsid w:val="00CA5293"/>
    <w:rPr>
      <w:sz w:val="20"/>
      <w:u w:val="single"/>
    </w:rPr>
  </w:style>
  <w:style w:type="character" w:customStyle="1" w:styleId="StyleUnderlineChar11pt">
    <w:name w:val="Style Underline Char + 11 pt"/>
    <w:basedOn w:val="DefaultParagraphFont"/>
    <w:rsid w:val="00CA5293"/>
    <w:rPr>
      <w:rFonts w:ascii="Times New Roman" w:hAnsi="Times New Roman"/>
      <w:sz w:val="20"/>
      <w:szCs w:val="24"/>
      <w:u w:val="single"/>
      <w:lang w:val="en-US" w:eastAsia="en-US" w:bidi="ar-SA"/>
    </w:rPr>
  </w:style>
  <w:style w:type="character" w:customStyle="1" w:styleId="cardChar">
    <w:name w:val="card Char"/>
    <w:aliases w:val="Bold Cite Char Char,Speed Cite Char"/>
    <w:rsid w:val="00CA5293"/>
    <w:rPr>
      <w:rFonts w:ascii="Calibri" w:eastAsia="Calibri" w:hAnsi="Calibri" w:cs="Times New Roman"/>
    </w:rPr>
  </w:style>
  <w:style w:type="character" w:customStyle="1" w:styleId="underline">
    <w:name w:val="underline"/>
    <w:uiPriority w:val="7"/>
    <w:qFormat/>
    <w:rsid w:val="00CA5293"/>
    <w:rPr>
      <w:b/>
      <w:u w:val="single"/>
    </w:rPr>
  </w:style>
  <w:style w:type="character" w:customStyle="1" w:styleId="hit">
    <w:name w:val="hit"/>
    <w:basedOn w:val="DefaultParagraphFont"/>
    <w:rsid w:val="00CA5293"/>
    <w:rPr>
      <w:rFonts w:cs="Times New Roman"/>
    </w:rPr>
  </w:style>
  <w:style w:type="character" w:customStyle="1" w:styleId="apple-converted-space">
    <w:name w:val="apple-converted-space"/>
    <w:qFormat/>
    <w:rsid w:val="00CA5293"/>
  </w:style>
  <w:style w:type="character" w:customStyle="1" w:styleId="blue">
    <w:name w:val="blue"/>
    <w:rsid w:val="00CA5293"/>
  </w:style>
  <w:style w:type="character" w:styleId="Strong">
    <w:name w:val="Strong"/>
    <w:aliases w:val="Citation Char Char1 Char Char Char Char Char,Cut,8 pt font,Read Char Char Char,Small 1"/>
    <w:basedOn w:val="DefaultParagraphFont"/>
    <w:uiPriority w:val="22"/>
    <w:qFormat/>
    <w:rsid w:val="00CA5293"/>
    <w:rPr>
      <w:b/>
      <w:bCs/>
    </w:rPr>
  </w:style>
  <w:style w:type="character" w:customStyle="1" w:styleId="Style1Char">
    <w:name w:val="Style1 Char"/>
    <w:basedOn w:val="DefaultParagraphFont"/>
    <w:rsid w:val="00CA5293"/>
    <w:rPr>
      <w:rFonts w:eastAsia="SimSun"/>
      <w:szCs w:val="24"/>
      <w:u w:val="single"/>
      <w:lang w:eastAsia="zh-CN"/>
    </w:rPr>
  </w:style>
  <w:style w:type="paragraph" w:customStyle="1" w:styleId="paragraph">
    <w:name w:val="paragraph"/>
    <w:basedOn w:val="Normal"/>
    <w:rsid w:val="00CA529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A5293"/>
  </w:style>
  <w:style w:type="character" w:customStyle="1" w:styleId="eop">
    <w:name w:val="eop"/>
    <w:basedOn w:val="DefaultParagraphFont"/>
    <w:rsid w:val="00CA5293"/>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CA5293"/>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uiPriority w:val="6"/>
    <w:qFormat/>
    <w:rsid w:val="00CA5293"/>
    <w:pPr>
      <w:widowControl w:val="0"/>
      <w:suppressAutoHyphens/>
      <w:spacing w:after="200"/>
      <w:contextualSpacing/>
    </w:pPr>
    <w:rPr>
      <w:rFonts w:asciiTheme="minorHAnsi" w:hAnsiTheme="minorHAnsi"/>
      <w:u w:val="single"/>
    </w:rPr>
  </w:style>
  <w:style w:type="paragraph" w:customStyle="1" w:styleId="Analytics">
    <w:name w:val="Analytics"/>
    <w:link w:val="AnalyticsChar"/>
    <w:uiPriority w:val="4"/>
    <w:qFormat/>
    <w:rsid w:val="00CA5293"/>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CA5293"/>
    <w:rPr>
      <w:rFonts w:ascii="Calibri" w:eastAsiaTheme="majorEastAsia" w:hAnsi="Calibri" w:cstheme="majorBidi"/>
      <w:b/>
      <w:iCs/>
      <w:sz w:val="26"/>
      <w:szCs w:val="28"/>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qFormat/>
    <w:rsid w:val="00CA5293"/>
    <w:rPr>
      <w:rFonts w:cs="Arial"/>
      <w:b/>
      <w:bCs/>
      <w:iCs/>
      <w:szCs w:val="28"/>
      <w:lang w:val="en-US" w:eastAsia="en-US" w:bidi="ar-SA"/>
    </w:rPr>
  </w:style>
  <w:style w:type="paragraph" w:customStyle="1" w:styleId="cardtext">
    <w:name w:val="card text"/>
    <w:basedOn w:val="Normal"/>
    <w:link w:val="cardtextChar"/>
    <w:qFormat/>
    <w:rsid w:val="00CA5293"/>
    <w:pPr>
      <w:ind w:left="288" w:right="288"/>
    </w:pPr>
  </w:style>
  <w:style w:type="character" w:customStyle="1" w:styleId="cardtextChar">
    <w:name w:val="card text Char"/>
    <w:basedOn w:val="DefaultParagraphFont"/>
    <w:link w:val="cardtext"/>
    <w:rsid w:val="00CA5293"/>
    <w:rPr>
      <w:rFonts w:ascii="Calibri" w:hAnsi="Calibri"/>
      <w:sz w:val="22"/>
    </w:rPr>
  </w:style>
  <w:style w:type="paragraph" w:customStyle="1" w:styleId="Emphasize">
    <w:name w:val="Emphasize"/>
    <w:basedOn w:val="Normal"/>
    <w:uiPriority w:val="7"/>
    <w:qFormat/>
    <w:rsid w:val="00CA52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4Char">
    <w:name w:val="Style4 Char"/>
    <w:basedOn w:val="DefaultParagraphFont"/>
    <w:link w:val="Style4"/>
    <w:rsid w:val="00CA5293"/>
    <w:rPr>
      <w:rFonts w:ascii="Times New Roman" w:eastAsia="Times New Roman" w:hAnsi="Times New Roman" w:cs="Times New Roman"/>
      <w:sz w:val="20"/>
      <w:u w:val="single"/>
    </w:rPr>
  </w:style>
  <w:style w:type="character" w:customStyle="1" w:styleId="Heading3CharCharChar3">
    <w:name w:val="Heading 3 Char Char Char3"/>
    <w:aliases w:val=" Char Char Char3,Char Char Char3,Heading 3 Char Char Char2,Char Char Char2, Char Char Char2,Heading 2 Char1 Char Char4,Heading 2 Char Char Char Char4,Heading 2 Char1 Char Char Char Char4,Heading 2 Char Char Char Char Char Char4"/>
    <w:basedOn w:val="DefaultParagraphFont"/>
    <w:rsid w:val="00CA5293"/>
    <w:rPr>
      <w:rFonts w:cs="Arial"/>
      <w:bCs/>
      <w:szCs w:val="26"/>
      <w:u w:val="single"/>
      <w:lang w:val="en-US" w:eastAsia="en-US" w:bidi="ar-SA"/>
    </w:rPr>
  </w:style>
  <w:style w:type="character" w:customStyle="1" w:styleId="BoldUnderline">
    <w:name w:val="BoldUnderline"/>
    <w:basedOn w:val="DefaultParagraphFont"/>
    <w:uiPriority w:val="1"/>
    <w:qFormat/>
    <w:rsid w:val="00CA5293"/>
    <w:rPr>
      <w:rFonts w:ascii="Arial" w:hAnsi="Arial"/>
      <w:b/>
      <w:sz w:val="20"/>
      <w:u w:val="single"/>
    </w:rPr>
  </w:style>
  <w:style w:type="paragraph" w:customStyle="1" w:styleId="Tag2">
    <w:name w:val="Tag2"/>
    <w:basedOn w:val="Normal"/>
    <w:qFormat/>
    <w:rsid w:val="00CA5293"/>
    <w:rPr>
      <w:b/>
      <w:sz w:val="24"/>
    </w:rPr>
  </w:style>
  <w:style w:type="character" w:customStyle="1" w:styleId="term">
    <w:name w:val="term"/>
    <w:basedOn w:val="DefaultParagraphFont"/>
    <w:rsid w:val="00CA5293"/>
  </w:style>
  <w:style w:type="character" w:customStyle="1" w:styleId="pmterms1">
    <w:name w:val="pmterms1"/>
    <w:basedOn w:val="DefaultParagraphFont"/>
    <w:rsid w:val="00CA5293"/>
  </w:style>
  <w:style w:type="paragraph" w:customStyle="1" w:styleId="StyleStyle411pt">
    <w:name w:val="Style Style4 + 11 pt"/>
    <w:basedOn w:val="Normal"/>
    <w:link w:val="StyleStyle411ptChar"/>
    <w:qFormat/>
    <w:rsid w:val="00CA5293"/>
    <w:rPr>
      <w:rFonts w:eastAsia="Times New Roman"/>
      <w:u w:val="single"/>
    </w:rPr>
  </w:style>
  <w:style w:type="character" w:customStyle="1" w:styleId="StyleStyle411ptChar">
    <w:name w:val="Style Style4 + 11 pt Char"/>
    <w:basedOn w:val="DefaultParagraphFont"/>
    <w:link w:val="StyleStyle411pt"/>
    <w:rsid w:val="00CA5293"/>
    <w:rPr>
      <w:rFonts w:ascii="Calibri" w:eastAsia="Times New Roman" w:hAnsi="Calibri"/>
      <w:sz w:val="22"/>
      <w:u w:val="single"/>
    </w:rPr>
  </w:style>
  <w:style w:type="paragraph" w:customStyle="1" w:styleId="StyleStyle411ptBold">
    <w:name w:val="Style Style4 + 11 pt Bold"/>
    <w:basedOn w:val="Normal"/>
    <w:link w:val="StyleStyle411ptBoldChar"/>
    <w:qFormat/>
    <w:rsid w:val="00CA5293"/>
    <w:rPr>
      <w:rFonts w:eastAsia="Times New Roman"/>
      <w:b/>
      <w:bCs/>
      <w:u w:val="single"/>
    </w:rPr>
  </w:style>
  <w:style w:type="character" w:customStyle="1" w:styleId="StyleStyle411ptBoldChar">
    <w:name w:val="Style Style4 + 11 pt Bold Char"/>
    <w:basedOn w:val="DefaultParagraphFont"/>
    <w:link w:val="StyleStyle411ptBold"/>
    <w:rsid w:val="00CA5293"/>
    <w:rPr>
      <w:rFonts w:ascii="Calibri" w:eastAsia="Times New Roman" w:hAnsi="Calibri"/>
      <w:b/>
      <w:bCs/>
      <w:sz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CA529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A5293"/>
    <w:rPr>
      <w:rFonts w:ascii="Calibri" w:eastAsia="Times New Roman" w:hAnsi="Calibri"/>
      <w:sz w:val="22"/>
      <w:u w:val="single"/>
      <w:bdr w:val="single" w:sz="4" w:space="0" w:color="auto"/>
    </w:rPr>
  </w:style>
  <w:style w:type="character" w:customStyle="1" w:styleId="il">
    <w:name w:val="il"/>
    <w:basedOn w:val="DefaultParagraphFont"/>
    <w:rsid w:val="00CA5293"/>
  </w:style>
  <w:style w:type="character" w:customStyle="1" w:styleId="BodyTextChar1">
    <w:name w:val="Body Text Char1"/>
    <w:aliases w:val="Very Small Text Char1"/>
    <w:basedOn w:val="DefaultParagraphFont"/>
    <w:rsid w:val="00CA5293"/>
    <w:rPr>
      <w:rFonts w:ascii="Calibri" w:eastAsiaTheme="minorHAnsi" w:hAnsi="Calibri" w:cs="Calibri"/>
      <w:spacing w:val="0"/>
      <w:sz w:val="22"/>
      <w:szCs w:val="22"/>
    </w:rPr>
  </w:style>
  <w:style w:type="paragraph" w:customStyle="1" w:styleId="Analytic1">
    <w:name w:val="Analytic1"/>
    <w:basedOn w:val="Normal"/>
    <w:link w:val="Analytic1Char"/>
    <w:uiPriority w:val="4"/>
    <w:qFormat/>
    <w:rsid w:val="00CA5293"/>
    <w:rPr>
      <w:b/>
      <w:bCs/>
      <w:color w:val="3399FF"/>
    </w:rPr>
  </w:style>
  <w:style w:type="character" w:customStyle="1" w:styleId="Analytic1Char">
    <w:name w:val="Analytic1 Char"/>
    <w:basedOn w:val="DefaultParagraphFont"/>
    <w:link w:val="Analytic1"/>
    <w:uiPriority w:val="4"/>
    <w:rsid w:val="00CA5293"/>
    <w:rPr>
      <w:rFonts w:ascii="Calibri" w:hAnsi="Calibri"/>
      <w:b/>
      <w:bCs/>
      <w:color w:val="3399FF"/>
      <w:sz w:val="22"/>
    </w:rPr>
  </w:style>
  <w:style w:type="paragraph" w:customStyle="1" w:styleId="AuthorQuals">
    <w:name w:val="Author Quals"/>
    <w:basedOn w:val="Normal"/>
    <w:link w:val="AuthorQualsChar"/>
    <w:autoRedefine/>
    <w:uiPriority w:val="4"/>
    <w:qFormat/>
    <w:rsid w:val="00CA5293"/>
    <w:rPr>
      <w:sz w:val="16"/>
      <w:szCs w:val="10"/>
    </w:rPr>
  </w:style>
  <w:style w:type="character" w:customStyle="1" w:styleId="AuthorQualsChar">
    <w:name w:val="Author Quals Char"/>
    <w:basedOn w:val="DefaultParagraphFont"/>
    <w:link w:val="AuthorQuals"/>
    <w:uiPriority w:val="4"/>
    <w:rsid w:val="00CA5293"/>
    <w:rPr>
      <w:rFonts w:ascii="Calibri" w:hAnsi="Calibri"/>
      <w:sz w:val="16"/>
      <w:szCs w:val="10"/>
    </w:rPr>
  </w:style>
  <w:style w:type="paragraph" w:styleId="Header">
    <w:name w:val="header"/>
    <w:aliases w:val="Header 1,Header Char2,Header Char1 Char,Header Char Char1,Header Char2 Char Char Char,Header Char1 Char1 Char Char Char,Header Char Char Char1 Char Char Char,HeaderOld,Header Char Char2 Char Char Char,Heading 1 Char Char Ch"/>
    <w:basedOn w:val="Normal"/>
    <w:link w:val="HeaderChar"/>
    <w:uiPriority w:val="99"/>
    <w:unhideWhenUsed/>
    <w:qFormat/>
    <w:rsid w:val="00CA5293"/>
    <w:pPr>
      <w:tabs>
        <w:tab w:val="center" w:pos="4680"/>
        <w:tab w:val="right" w:pos="9360"/>
      </w:tabs>
      <w:spacing w:after="0" w:line="240" w:lineRule="auto"/>
    </w:pPr>
  </w:style>
  <w:style w:type="character" w:customStyle="1" w:styleId="HeaderChar">
    <w:name w:val="Header Char"/>
    <w:aliases w:val="Header 1 Char1,Header Char2 Char,Header Char1 Char Char,Header Char Char1 Char,Header Char2 Char Char Char Char,Header Char1 Char1 Char Char Char Char,Header Char Char Char1 Char Char Char Char,HeaderOld Char,Heading 1 Char Char Ch Char"/>
    <w:basedOn w:val="DefaultParagraphFont"/>
    <w:link w:val="Header"/>
    <w:uiPriority w:val="99"/>
    <w:rsid w:val="00CA5293"/>
    <w:rPr>
      <w:rFonts w:ascii="Calibri" w:hAnsi="Calibri"/>
      <w:sz w:val="22"/>
    </w:rPr>
  </w:style>
  <w:style w:type="paragraph" w:styleId="Footer">
    <w:name w:val="footer"/>
    <w:basedOn w:val="Normal"/>
    <w:link w:val="FooterChar"/>
    <w:uiPriority w:val="99"/>
    <w:unhideWhenUsed/>
    <w:rsid w:val="00CA52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293"/>
    <w:rPr>
      <w:rFonts w:ascii="Calibri" w:hAnsi="Calibri"/>
      <w:sz w:val="22"/>
    </w:rPr>
  </w:style>
  <w:style w:type="paragraph" w:customStyle="1" w:styleId="authorcreds">
    <w:name w:val="authorcreds"/>
    <w:basedOn w:val="Normal"/>
    <w:link w:val="authorcredsChar"/>
    <w:autoRedefine/>
    <w:uiPriority w:val="4"/>
    <w:qFormat/>
    <w:rsid w:val="00CA5293"/>
    <w:rPr>
      <w:rFonts w:cstheme="minorHAnsi"/>
      <w:sz w:val="16"/>
    </w:rPr>
  </w:style>
  <w:style w:type="character" w:customStyle="1" w:styleId="authorcredsChar">
    <w:name w:val="authorcreds Char"/>
    <w:basedOn w:val="DefaultParagraphFont"/>
    <w:link w:val="authorcreds"/>
    <w:uiPriority w:val="4"/>
    <w:rsid w:val="00CA5293"/>
    <w:rPr>
      <w:rFonts w:ascii="Calibri" w:hAnsi="Calibri" w:cstheme="minorHAnsi"/>
      <w:sz w:val="16"/>
    </w:rPr>
  </w:style>
  <w:style w:type="paragraph" w:customStyle="1" w:styleId="cardbody">
    <w:name w:val="cardbody"/>
    <w:basedOn w:val="Normal"/>
    <w:rsid w:val="00CA5293"/>
    <w:pPr>
      <w:spacing w:before="100" w:beforeAutospacing="1" w:after="100" w:afterAutospacing="1" w:line="240" w:lineRule="auto"/>
    </w:pPr>
    <w:rPr>
      <w:rFonts w:ascii="Times New Roman" w:eastAsia="Times New Roman" w:hAnsi="Times New Roman" w:cs="Times New Roman"/>
    </w:rPr>
  </w:style>
  <w:style w:type="paragraph" w:customStyle="1" w:styleId="odd">
    <w:name w:val="odd"/>
    <w:basedOn w:val="Normal"/>
    <w:rsid w:val="00CA5293"/>
    <w:pPr>
      <w:spacing w:before="100" w:beforeAutospacing="1" w:after="100" w:afterAutospacing="1" w:line="240" w:lineRule="auto"/>
    </w:pPr>
    <w:rPr>
      <w:rFonts w:ascii="Times New Roman" w:eastAsia="Times New Roman" w:hAnsi="Times New Roman" w:cs="Times New Roman"/>
      <w:sz w:val="24"/>
    </w:rPr>
  </w:style>
  <w:style w:type="paragraph" w:customStyle="1" w:styleId="even">
    <w:name w:val="even"/>
    <w:basedOn w:val="Normal"/>
    <w:rsid w:val="00CA5293"/>
    <w:pPr>
      <w:spacing w:before="100" w:beforeAutospacing="1" w:after="100" w:afterAutospacing="1" w:line="240" w:lineRule="auto"/>
    </w:pPr>
    <w:rPr>
      <w:rFonts w:ascii="Times New Roman" w:eastAsia="Times New Roman" w:hAnsi="Times New Roman" w:cs="Times New Roman"/>
      <w:sz w:val="24"/>
    </w:rPr>
  </w:style>
  <w:style w:type="paragraph" w:customStyle="1" w:styleId="first-child">
    <w:name w:val="first-child"/>
    <w:basedOn w:val="Normal"/>
    <w:rsid w:val="00CA5293"/>
    <w:pPr>
      <w:spacing w:before="100" w:beforeAutospacing="1" w:after="100" w:afterAutospacing="1" w:line="240" w:lineRule="auto"/>
    </w:pPr>
    <w:rPr>
      <w:rFonts w:ascii="Times New Roman" w:eastAsia="Times New Roman" w:hAnsi="Times New Roman" w:cs="Times New Roman"/>
      <w:sz w:val="24"/>
    </w:rPr>
  </w:style>
  <w:style w:type="paragraph" w:customStyle="1" w:styleId="last-child">
    <w:name w:val="last-child"/>
    <w:basedOn w:val="Normal"/>
    <w:rsid w:val="00CA5293"/>
    <w:pPr>
      <w:spacing w:before="100" w:beforeAutospacing="1" w:after="100" w:afterAutospacing="1" w:line="240" w:lineRule="auto"/>
    </w:pPr>
    <w:rPr>
      <w:rFonts w:ascii="Times New Roman" w:eastAsia="Times New Roman" w:hAnsi="Times New Roman" w:cs="Times New Roman"/>
      <w:sz w:val="24"/>
    </w:rPr>
  </w:style>
  <w:style w:type="character" w:customStyle="1" w:styleId="caps">
    <w:name w:val="caps"/>
    <w:basedOn w:val="DefaultParagraphFont"/>
    <w:rsid w:val="00CA5293"/>
  </w:style>
  <w:style w:type="paragraph" w:customStyle="1" w:styleId="css-158dogj">
    <w:name w:val="css-158dogj"/>
    <w:basedOn w:val="Normal"/>
    <w:rsid w:val="00CA5293"/>
    <w:pPr>
      <w:spacing w:before="100" w:beforeAutospacing="1" w:after="100" w:afterAutospacing="1" w:line="240" w:lineRule="auto"/>
    </w:pPr>
    <w:rPr>
      <w:rFonts w:ascii="Times New Roman" w:eastAsia="Times New Roman" w:hAnsi="Times New Roman" w:cs="Times New Roman"/>
      <w:sz w:val="24"/>
    </w:rPr>
  </w:style>
  <w:style w:type="paragraph" w:customStyle="1" w:styleId="articleparagraph">
    <w:name w:val="article__paragraph"/>
    <w:basedOn w:val="Normal"/>
    <w:rsid w:val="00CA5293"/>
    <w:pPr>
      <w:spacing w:before="100" w:beforeAutospacing="1" w:after="100" w:afterAutospacing="1" w:line="240" w:lineRule="auto"/>
    </w:pPr>
    <w:rPr>
      <w:rFonts w:ascii="Times New Roman" w:eastAsia="Times New Roman" w:hAnsi="Times New Roman" w:cs="Times New Roman"/>
      <w:sz w:val="24"/>
    </w:rPr>
  </w:style>
  <w:style w:type="paragraph" w:customStyle="1" w:styleId="footnotedescription">
    <w:name w:val="footnote description"/>
    <w:next w:val="Normal"/>
    <w:link w:val="footnotedescriptionChar"/>
    <w:hidden/>
    <w:rsid w:val="00CA5293"/>
    <w:pPr>
      <w:spacing w:after="70" w:line="305" w:lineRule="auto"/>
    </w:pPr>
    <w:rPr>
      <w:rFonts w:ascii="Times New Roman" w:eastAsia="Times New Roman" w:hAnsi="Times New Roman" w:cs="Times New Roman"/>
      <w:color w:val="000000"/>
      <w:sz w:val="20"/>
      <w:szCs w:val="22"/>
    </w:rPr>
  </w:style>
  <w:style w:type="character" w:customStyle="1" w:styleId="footnotedescriptionChar">
    <w:name w:val="footnote description Char"/>
    <w:link w:val="footnotedescription"/>
    <w:rsid w:val="00CA5293"/>
    <w:rPr>
      <w:rFonts w:ascii="Times New Roman" w:eastAsia="Times New Roman" w:hAnsi="Times New Roman" w:cs="Times New Roman"/>
      <w:color w:val="000000"/>
      <w:sz w:val="20"/>
      <w:szCs w:val="22"/>
    </w:rPr>
  </w:style>
  <w:style w:type="character" w:customStyle="1" w:styleId="footnotemark">
    <w:name w:val="footnote mark"/>
    <w:hidden/>
    <w:rsid w:val="00CA5293"/>
    <w:rPr>
      <w:rFonts w:ascii="Times New Roman" w:eastAsia="Times New Roman" w:hAnsi="Times New Roman" w:cs="Times New Roman"/>
      <w:color w:val="000000"/>
      <w:sz w:val="20"/>
      <w:vertAlign w:val="superscript"/>
    </w:rPr>
  </w:style>
  <w:style w:type="character" w:customStyle="1" w:styleId="AnalyticsGBNChar">
    <w:name w:val="AnalyticsGBN Char"/>
    <w:basedOn w:val="DefaultParagraphFont"/>
    <w:link w:val="AnalyticsGBN"/>
    <w:uiPriority w:val="4"/>
    <w:locked/>
    <w:rsid w:val="00CA5293"/>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CA5293"/>
    <w:pPr>
      <w:keepNext/>
      <w:keepLines/>
      <w:spacing w:before="40"/>
      <w:outlineLvl w:val="3"/>
    </w:pPr>
    <w:rPr>
      <w:rFonts w:ascii="Georgia" w:eastAsiaTheme="majorEastAsia" w:hAnsi="Georgia" w:cstheme="majorBidi"/>
      <w:b/>
      <w:iCs/>
      <w:color w:val="7030A0"/>
      <w:sz w:val="26"/>
      <w:szCs w:val="2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CA5293"/>
    <w:rPr>
      <w:rFonts w:eastAsiaTheme="minorHAnsi"/>
      <w:sz w:val="22"/>
      <w:szCs w:val="22"/>
      <w:u w:val="single"/>
    </w:rPr>
  </w:style>
  <w:style w:type="character" w:customStyle="1" w:styleId="apple-style-span">
    <w:name w:val="apple-style-span"/>
    <w:rsid w:val="00CA5293"/>
  </w:style>
  <w:style w:type="paragraph" w:styleId="BalloonText">
    <w:name w:val="Balloon Text"/>
    <w:basedOn w:val="Normal"/>
    <w:link w:val="BalloonTextChar"/>
    <w:uiPriority w:val="99"/>
    <w:unhideWhenUsed/>
    <w:rsid w:val="00CA52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A5293"/>
    <w:rPr>
      <w:rFonts w:ascii="Segoe UI" w:hAnsi="Segoe UI" w:cs="Segoe UI"/>
      <w:sz w:val="18"/>
      <w:szCs w:val="18"/>
    </w:rPr>
  </w:style>
  <w:style w:type="character" w:styleId="IntenseEmphasis">
    <w:name w:val="Intense Emphasis"/>
    <w:aliases w:val="cites Char Ch,no Char,Intense Emphasis21,Heading 3 Char Char1 Char,Char Char Char1,Char1 Char Char1,First line:  0 Heading 3 Char,!!Style Underline,Underline Char,9.5 p,Cards + Font: 12 pt Char,Title Cha,Underline Cha,9.5 pt,Sty,Box Out"/>
    <w:basedOn w:val="DefaultParagraphFont"/>
    <w:link w:val="UnderlinedText"/>
    <w:uiPriority w:val="2"/>
    <w:qFormat/>
    <w:rsid w:val="00CA5293"/>
    <w:rPr>
      <w:sz w:val="22"/>
      <w:u w:val="single"/>
    </w:rPr>
  </w:style>
  <w:style w:type="character" w:customStyle="1" w:styleId="verdana">
    <w:name w:val="verdana"/>
    <w:basedOn w:val="DefaultParagraphFont"/>
    <w:rsid w:val="00CA5293"/>
  </w:style>
  <w:style w:type="character" w:customStyle="1" w:styleId="citation">
    <w:name w:val="citation"/>
    <w:basedOn w:val="DefaultParagraphFont"/>
    <w:rsid w:val="00CA5293"/>
  </w:style>
  <w:style w:type="character" w:customStyle="1" w:styleId="Boxed">
    <w:name w:val="Boxed"/>
    <w:qFormat/>
    <w:rsid w:val="00CA5293"/>
    <w:rPr>
      <w:rFonts w:ascii="Times New Roman" w:hAnsi="Times New Roman"/>
      <w:sz w:val="20"/>
      <w:bdr w:val="single" w:sz="6" w:space="0" w:color="auto"/>
    </w:rPr>
  </w:style>
  <w:style w:type="paragraph" w:customStyle="1" w:styleId="cyhz9">
    <w:name w:val="cyhz9"/>
    <w:basedOn w:val="Normal"/>
    <w:rsid w:val="00CA5293"/>
    <w:pPr>
      <w:spacing w:before="100" w:beforeAutospacing="1" w:after="100" w:afterAutospacing="1" w:line="240" w:lineRule="auto"/>
    </w:pPr>
    <w:rPr>
      <w:rFonts w:ascii="Times New Roman" w:eastAsia="Times New Roman" w:hAnsi="Times New Roman" w:cs="Times New Roman"/>
      <w:sz w:val="24"/>
    </w:rPr>
  </w:style>
  <w:style w:type="character" w:customStyle="1" w:styleId="bullet">
    <w:name w:val="bullet"/>
    <w:basedOn w:val="DefaultParagraphFont"/>
    <w:rsid w:val="00CA5293"/>
  </w:style>
  <w:style w:type="character" w:customStyle="1" w:styleId="ex-sent">
    <w:name w:val="ex-sent"/>
    <w:basedOn w:val="DefaultParagraphFont"/>
    <w:rsid w:val="00CA5293"/>
  </w:style>
  <w:style w:type="character" w:customStyle="1" w:styleId="mwtsp">
    <w:name w:val="mw_t_sp"/>
    <w:basedOn w:val="DefaultParagraphFont"/>
    <w:rsid w:val="00CA5293"/>
  </w:style>
  <w:style w:type="character" w:customStyle="1" w:styleId="mwtwi">
    <w:name w:val="mw_t_wi"/>
    <w:basedOn w:val="DefaultParagraphFont"/>
    <w:rsid w:val="00CA5293"/>
  </w:style>
  <w:style w:type="paragraph" w:customStyle="1" w:styleId="vd">
    <w:name w:val="vd"/>
    <w:basedOn w:val="Normal"/>
    <w:rsid w:val="00CA5293"/>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dChar">
    <w:name w:val="underlined Char"/>
    <w:basedOn w:val="DefaultParagraphFont"/>
    <w:rsid w:val="00CA5293"/>
    <w:rPr>
      <w:rFonts w:ascii="Times New Roman" w:hAnsi="Times New Roman"/>
      <w:sz w:val="20"/>
      <w:szCs w:val="24"/>
      <w:u w:val="single"/>
      <w:lang w:val="en-US" w:eastAsia="en-US" w:bidi="ar-SA"/>
    </w:rPr>
  </w:style>
  <w:style w:type="paragraph" w:customStyle="1" w:styleId="UnderlinedText">
    <w:name w:val="Underlined Text"/>
    <w:link w:val="IntenseEmphasis"/>
    <w:uiPriority w:val="99"/>
    <w:qFormat/>
    <w:rsid w:val="00CA5293"/>
    <w:pPr>
      <w:suppressAutoHyphens/>
      <w:autoSpaceDN w:val="0"/>
    </w:pPr>
    <w:rPr>
      <w:sz w:val="22"/>
      <w:u w:val="single"/>
    </w:rPr>
  </w:style>
  <w:style w:type="paragraph" w:customStyle="1" w:styleId="font--body">
    <w:name w:val="font--body"/>
    <w:basedOn w:val="Normal"/>
    <w:rsid w:val="00CA5293"/>
    <w:pPr>
      <w:spacing w:before="100" w:beforeAutospacing="1" w:after="100" w:afterAutospacing="1"/>
    </w:pPr>
    <w:rPr>
      <w:rFonts w:ascii="Times New Roman" w:eastAsia="Times New Roman" w:hAnsi="Times New Roman" w:cs="Times New Roman"/>
      <w:sz w:val="24"/>
    </w:rPr>
  </w:style>
  <w:style w:type="character" w:customStyle="1" w:styleId="expertise">
    <w:name w:val="expertise"/>
    <w:basedOn w:val="DefaultParagraphFont"/>
    <w:rsid w:val="00CA5293"/>
  </w:style>
  <w:style w:type="paragraph" w:styleId="FootnoteText">
    <w:name w:val="footnote text"/>
    <w:basedOn w:val="Normal"/>
    <w:link w:val="FootnoteTextChar"/>
    <w:unhideWhenUsed/>
    <w:rsid w:val="00CA5293"/>
    <w:pPr>
      <w:jc w:val="both"/>
    </w:pPr>
    <w:rPr>
      <w:sz w:val="20"/>
      <w:szCs w:val="20"/>
    </w:rPr>
  </w:style>
  <w:style w:type="character" w:customStyle="1" w:styleId="FootnoteTextChar">
    <w:name w:val="Footnote Text Char"/>
    <w:basedOn w:val="DefaultParagraphFont"/>
    <w:link w:val="FootnoteText"/>
    <w:rsid w:val="00CA5293"/>
    <w:rPr>
      <w:rFonts w:ascii="Calibri" w:hAnsi="Calibri"/>
      <w:sz w:val="20"/>
      <w:szCs w:val="20"/>
    </w:rPr>
  </w:style>
  <w:style w:type="character" w:styleId="FootnoteReference">
    <w:name w:val="footnote reference"/>
    <w:uiPriority w:val="99"/>
    <w:unhideWhenUsed/>
    <w:rsid w:val="00CA5293"/>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Normal (Web) Char1"/>
    <w:basedOn w:val="DefaultParagraphFont"/>
    <w:link w:val="NormalWeb"/>
    <w:uiPriority w:val="99"/>
    <w:qFormat/>
    <w:locked/>
    <w:rsid w:val="00CA5293"/>
    <w:rPr>
      <w:rFonts w:ascii="Times New Roman" w:eastAsia="Times New Roman" w:hAnsi="Times New Roman" w:cs="Times New Roman"/>
      <w:lang w:eastAsia="zh-CN"/>
    </w:rPr>
  </w:style>
  <w:style w:type="character" w:styleId="CommentReference">
    <w:name w:val="annotation reference"/>
    <w:basedOn w:val="DefaultParagraphFont"/>
    <w:uiPriority w:val="99"/>
    <w:unhideWhenUsed/>
    <w:rsid w:val="00CA5293"/>
    <w:rPr>
      <w:sz w:val="16"/>
      <w:szCs w:val="16"/>
    </w:rPr>
  </w:style>
  <w:style w:type="paragraph" w:styleId="CommentText">
    <w:name w:val="annotation text"/>
    <w:basedOn w:val="Normal"/>
    <w:link w:val="CommentTextChar"/>
    <w:uiPriority w:val="99"/>
    <w:unhideWhenUsed/>
    <w:rsid w:val="00CA5293"/>
    <w:rPr>
      <w:sz w:val="20"/>
      <w:szCs w:val="20"/>
    </w:rPr>
  </w:style>
  <w:style w:type="character" w:customStyle="1" w:styleId="CommentTextChar">
    <w:name w:val="Comment Text Char"/>
    <w:basedOn w:val="DefaultParagraphFont"/>
    <w:link w:val="CommentText"/>
    <w:uiPriority w:val="99"/>
    <w:rsid w:val="00CA5293"/>
    <w:rPr>
      <w:rFonts w:ascii="Calibri" w:hAnsi="Calibri"/>
      <w:sz w:val="20"/>
      <w:szCs w:val="20"/>
    </w:rPr>
  </w:style>
  <w:style w:type="paragraph" w:customStyle="1" w:styleId="o-articlebodytext">
    <w:name w:val="o-articlebody__text"/>
    <w:basedOn w:val="Normal"/>
    <w:rsid w:val="00CA5293"/>
    <w:pPr>
      <w:spacing w:before="100" w:beforeAutospacing="1" w:after="100" w:afterAutospacing="1"/>
    </w:pPr>
    <w:rPr>
      <w:rFonts w:ascii="Times New Roman" w:eastAsia="Times New Roman" w:hAnsi="Times New Roman" w:cs="Times New Roman"/>
      <w:sz w:val="24"/>
    </w:rPr>
  </w:style>
  <w:style w:type="character" w:customStyle="1" w:styleId="gmail-styleunderline">
    <w:name w:val="gmail-styleunderline"/>
    <w:basedOn w:val="DefaultParagraphFont"/>
    <w:rsid w:val="00CA5293"/>
  </w:style>
  <w:style w:type="character" w:customStyle="1" w:styleId="DocumentMapChar1">
    <w:name w:val="Document Map Char1"/>
    <w:basedOn w:val="DefaultParagraphFont"/>
    <w:uiPriority w:val="99"/>
    <w:rsid w:val="00CA5293"/>
    <w:rPr>
      <w:rFonts w:ascii="Segoe UI" w:hAnsi="Segoe UI" w:cs="Segoe UI"/>
      <w:sz w:val="16"/>
      <w:szCs w:val="16"/>
    </w:rPr>
  </w:style>
  <w:style w:type="table" w:styleId="TableGrid">
    <w:name w:val="Table Grid"/>
    <w:basedOn w:val="TableNormal"/>
    <w:rsid w:val="00CA5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ry-body-text">
    <w:name w:val="story-body-text"/>
    <w:basedOn w:val="Normal"/>
    <w:uiPriority w:val="99"/>
    <w:qFormat/>
    <w:rsid w:val="00CA5293"/>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CA5293"/>
  </w:style>
  <w:style w:type="character" w:customStyle="1" w:styleId="m8525170829296705783gmail-style13ptbold">
    <w:name w:val="m_8525170829296705783gmail-style13ptbold"/>
    <w:basedOn w:val="DefaultParagraphFont"/>
    <w:rsid w:val="00CA5293"/>
  </w:style>
  <w:style w:type="character" w:customStyle="1" w:styleId="m8525170829296705783gmail-styleunderline">
    <w:name w:val="m_8525170829296705783gmail-styleunderline"/>
    <w:basedOn w:val="DefaultParagraphFont"/>
    <w:rsid w:val="00CA5293"/>
  </w:style>
  <w:style w:type="paragraph" w:customStyle="1" w:styleId="evidencetext">
    <w:name w:val="evidence text"/>
    <w:basedOn w:val="Normal"/>
    <w:link w:val="evidencetextChar"/>
    <w:uiPriority w:val="99"/>
    <w:qFormat/>
    <w:rsid w:val="00CA5293"/>
    <w:pPr>
      <w:ind w:left="1728" w:right="1008"/>
    </w:pPr>
    <w:rPr>
      <w:rFonts w:eastAsia="Times New Roman" w:cs="Times New Roman"/>
      <w:color w:val="000000"/>
      <w:sz w:val="18"/>
    </w:rPr>
  </w:style>
  <w:style w:type="character" w:customStyle="1" w:styleId="evidencetextChar">
    <w:name w:val="evidence text Char"/>
    <w:basedOn w:val="DefaultParagraphFont"/>
    <w:link w:val="evidencetext"/>
    <w:rsid w:val="00CA5293"/>
    <w:rPr>
      <w:rFonts w:ascii="Calibri" w:eastAsia="Times New Roman" w:hAnsi="Calibri" w:cs="Times New Roman"/>
      <w:color w:val="000000"/>
      <w:sz w:val="18"/>
    </w:rPr>
  </w:style>
  <w:style w:type="character" w:customStyle="1" w:styleId="m113202149284569794gmail-style13ptbold">
    <w:name w:val="m_113202149284569794gmail-style13ptbold"/>
    <w:basedOn w:val="DefaultParagraphFont"/>
    <w:rsid w:val="00CA5293"/>
  </w:style>
  <w:style w:type="character" w:customStyle="1" w:styleId="m113202149284569794gmail-styleunderline">
    <w:name w:val="m_113202149284569794gmail-styleunderline"/>
    <w:basedOn w:val="DefaultParagraphFont"/>
    <w:rsid w:val="00CA5293"/>
  </w:style>
  <w:style w:type="character" w:customStyle="1" w:styleId="Emph">
    <w:name w:val="Emph"/>
    <w:basedOn w:val="DefaultParagraphFont"/>
    <w:uiPriority w:val="1"/>
    <w:qFormat/>
    <w:rsid w:val="00CA5293"/>
    <w:rPr>
      <w:rFonts w:ascii="Arial" w:hAnsi="Arial" w:cs="Arial" w:hint="default"/>
      <w:b/>
      <w:bCs w:val="0"/>
      <w:sz w:val="20"/>
      <w:u w:val="single"/>
      <w:bdr w:val="single" w:sz="8" w:space="0" w:color="auto" w:frame="1"/>
    </w:rPr>
  </w:style>
  <w:style w:type="character" w:customStyle="1" w:styleId="m-5741597242490756161gmail-field-content">
    <w:name w:val="m_-5741597242490756161gmail-field-content"/>
    <w:basedOn w:val="DefaultParagraphFont"/>
    <w:rsid w:val="00CA5293"/>
  </w:style>
  <w:style w:type="character" w:customStyle="1" w:styleId="evidencetextChar1">
    <w:name w:val="evidence text Char1"/>
    <w:uiPriority w:val="99"/>
    <w:rsid w:val="00CA5293"/>
    <w:rPr>
      <w:rFonts w:ascii="Arial" w:hAnsi="Arial" w:cs="Arial"/>
      <w:color w:val="000000"/>
      <w:lang w:val="x-none" w:eastAsia="x-none"/>
    </w:rPr>
  </w:style>
  <w:style w:type="paragraph" w:customStyle="1" w:styleId="FUCKTHISFONT">
    <w:name w:val="FUCK THIS FONT"/>
    <w:basedOn w:val="Normal"/>
    <w:rsid w:val="00CA5293"/>
    <w:pPr>
      <w:autoSpaceDE w:val="0"/>
      <w:autoSpaceDN w:val="0"/>
      <w:adjustRightInd w:val="0"/>
      <w:jc w:val="both"/>
    </w:pPr>
    <w:rPr>
      <w:u w:val="single"/>
    </w:rPr>
  </w:style>
  <w:style w:type="character" w:customStyle="1" w:styleId="StyleStyleBoldUnderlineUnderlineapple-style-span6ptBoldK">
    <w:name w:val="Style Style Bold UnderlineUnderlineapple-style-span + 6 ptBoldK..."/>
    <w:basedOn w:val="DefaultParagraphFont"/>
    <w:rsid w:val="00CA5293"/>
    <w:rPr>
      <w:b w:val="0"/>
      <w:bCs w:val="0"/>
      <w:sz w:val="22"/>
      <w:u w:val="single"/>
      <w:bdr w:val="none" w:sz="0" w:space="0" w:color="auto"/>
    </w:rPr>
  </w:style>
  <w:style w:type="paragraph" w:customStyle="1" w:styleId="Default">
    <w:name w:val="Default"/>
    <w:basedOn w:val="Normal"/>
    <w:uiPriority w:val="99"/>
    <w:qFormat/>
    <w:rsid w:val="00CA5293"/>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CA5293"/>
    <w:pPr>
      <w:contextualSpacing/>
    </w:pPr>
    <w:rPr>
      <w:rFonts w:eastAsia="Calibri" w:cs="Times New Roman"/>
    </w:rPr>
  </w:style>
  <w:style w:type="paragraph" w:customStyle="1" w:styleId="PageHeaderLine1">
    <w:name w:val="PageHeaderLine1"/>
    <w:basedOn w:val="Normal"/>
    <w:uiPriority w:val="99"/>
    <w:qFormat/>
    <w:rsid w:val="00CA5293"/>
    <w:pPr>
      <w:tabs>
        <w:tab w:val="right" w:pos="10800"/>
      </w:tabs>
    </w:pPr>
    <w:rPr>
      <w:rFonts w:eastAsia="Calibri" w:cs="Times New Roman"/>
      <w:b/>
    </w:rPr>
  </w:style>
  <w:style w:type="paragraph" w:customStyle="1" w:styleId="PageHeaderLine2">
    <w:name w:val="PageHeaderLine2"/>
    <w:basedOn w:val="Normal"/>
    <w:next w:val="Normal"/>
    <w:link w:val="PageHeaderLine2Char"/>
    <w:qFormat/>
    <w:rsid w:val="00CA5293"/>
    <w:pPr>
      <w:tabs>
        <w:tab w:val="right" w:pos="10800"/>
      </w:tabs>
      <w:spacing w:line="480" w:lineRule="auto"/>
    </w:pPr>
    <w:rPr>
      <w:rFonts w:eastAsia="Calibri" w:cs="Times New Roman"/>
      <w:b/>
    </w:rPr>
  </w:style>
  <w:style w:type="character" w:customStyle="1" w:styleId="Heading2Char1">
    <w:name w:val="Heading 2 Char1"/>
    <w:aliases w:val="tag Char,Heading 2 Char1 Char Char Char Char, Char Char Char Char Char Char Char,Heading 2 Char Char1 Char Char,Tags Char,Hat Char1,Aligned Card Text Char1,CD Tag Char1,TAG Char3 Char1,T Char1, C,Hat Char2,TAG Char Char,Heading 2 Char11"/>
    <w:qFormat/>
    <w:rsid w:val="00CA5293"/>
    <w:rPr>
      <w:rFonts w:ascii="Garamond" w:hAnsi="Garamond"/>
      <w:b/>
      <w:szCs w:val="28"/>
      <w:lang w:val="en-US" w:eastAsia="en-US" w:bidi="ar-SA"/>
    </w:rPr>
  </w:style>
  <w:style w:type="character" w:styleId="PageNumber">
    <w:name w:val="page number"/>
    <w:aliases w:val="card ununderlined"/>
    <w:uiPriority w:val="99"/>
    <w:rsid w:val="00CA5293"/>
  </w:style>
  <w:style w:type="paragraph" w:customStyle="1" w:styleId="loose">
    <w:name w:val="loose"/>
    <w:basedOn w:val="Normal"/>
    <w:qFormat/>
    <w:rsid w:val="00CA5293"/>
    <w:pPr>
      <w:spacing w:before="100" w:beforeAutospacing="1" w:after="100" w:afterAutospacing="1"/>
    </w:pPr>
    <w:rPr>
      <w:rFonts w:ascii="Times" w:eastAsia="Calibri" w:hAnsi="Times" w:cs="Times New Roman"/>
      <w:szCs w:val="20"/>
    </w:rPr>
  </w:style>
  <w:style w:type="character" w:customStyle="1" w:styleId="ssl3">
    <w:name w:val="ss_l3"/>
    <w:rsid w:val="00CA5293"/>
  </w:style>
  <w:style w:type="character" w:customStyle="1" w:styleId="ssl4">
    <w:name w:val="ss_l4"/>
    <w:rsid w:val="00CA5293"/>
  </w:style>
  <w:style w:type="paragraph" w:styleId="TOC1">
    <w:name w:val="toc 1"/>
    <w:aliases w:val="Index Basic"/>
    <w:basedOn w:val="Normal"/>
    <w:next w:val="Normal"/>
    <w:autoRedefine/>
    <w:uiPriority w:val="39"/>
    <w:qFormat/>
    <w:rsid w:val="00CA5293"/>
    <w:rPr>
      <w:rFonts w:ascii="Times New Roman" w:eastAsia="Calibri" w:hAnsi="Times New Roman" w:cs="Times New Roman"/>
      <w:color w:val="000000"/>
    </w:rPr>
  </w:style>
  <w:style w:type="paragraph" w:customStyle="1" w:styleId="UnderlinedCard">
    <w:name w:val="Underlined Card"/>
    <w:basedOn w:val="Normal"/>
    <w:uiPriority w:val="99"/>
    <w:qFormat/>
    <w:rsid w:val="00CA5293"/>
    <w:pPr>
      <w:ind w:left="720" w:right="720"/>
    </w:pPr>
    <w:rPr>
      <w:rFonts w:ascii="Palatino Linotype" w:eastAsia="Calibri" w:hAnsi="Palatino Linotype" w:cs="Times New Roman"/>
      <w:color w:val="000000"/>
      <w:szCs w:val="20"/>
      <w:u w:val="single"/>
    </w:rPr>
  </w:style>
  <w:style w:type="character" w:customStyle="1" w:styleId="UnderlinedCardChar">
    <w:name w:val="Underlined Card Char"/>
    <w:rsid w:val="00CA5293"/>
    <w:rPr>
      <w:rFonts w:ascii="Palatino Linotype" w:hAnsi="Palatino Linotype"/>
      <w:u w:val="single"/>
      <w:lang w:val="en-US" w:eastAsia="en-US" w:bidi="ar-SA"/>
    </w:rPr>
  </w:style>
  <w:style w:type="character" w:customStyle="1" w:styleId="pmterms12">
    <w:name w:val="pmterms12"/>
    <w:rsid w:val="00CA5293"/>
    <w:rPr>
      <w:b/>
      <w:bCs/>
      <w:i w:val="0"/>
      <w:iCs w:val="0"/>
      <w:color w:val="000000"/>
    </w:rPr>
  </w:style>
  <w:style w:type="paragraph" w:styleId="z-TopofForm">
    <w:name w:val="HTML Top of Form"/>
    <w:basedOn w:val="Normal"/>
    <w:next w:val="Normal"/>
    <w:link w:val="z-TopofFormChar"/>
    <w:hidden/>
    <w:uiPriority w:val="99"/>
    <w:rsid w:val="00CA5293"/>
    <w:pPr>
      <w:pBdr>
        <w:bottom w:val="single" w:sz="6" w:space="1" w:color="auto"/>
      </w:pBdr>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rsid w:val="00CA5293"/>
    <w:rPr>
      <w:rFonts w:ascii="Arial" w:eastAsia="Calibri" w:hAnsi="Arial" w:cs="Arial"/>
      <w:vanish/>
      <w:sz w:val="16"/>
      <w:szCs w:val="16"/>
    </w:rPr>
  </w:style>
  <w:style w:type="paragraph" w:styleId="z-BottomofForm">
    <w:name w:val="HTML Bottom of Form"/>
    <w:basedOn w:val="Normal"/>
    <w:next w:val="Normal"/>
    <w:link w:val="z-BottomofFormChar"/>
    <w:hidden/>
    <w:uiPriority w:val="99"/>
    <w:rsid w:val="00CA5293"/>
    <w:pPr>
      <w:pBdr>
        <w:top w:val="single" w:sz="6" w:space="1" w:color="auto"/>
      </w:pBdr>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uiPriority w:val="99"/>
    <w:rsid w:val="00CA5293"/>
    <w:rPr>
      <w:rFonts w:ascii="Arial" w:eastAsia="Calibri" w:hAnsi="Arial" w:cs="Arial"/>
      <w:vanish/>
      <w:sz w:val="16"/>
      <w:szCs w:val="16"/>
    </w:rPr>
  </w:style>
  <w:style w:type="character" w:customStyle="1" w:styleId="pmterms11">
    <w:name w:val="pmterms11"/>
    <w:rsid w:val="00CA5293"/>
    <w:rPr>
      <w:b/>
      <w:bCs/>
      <w:i w:val="0"/>
      <w:iCs w:val="0"/>
      <w:color w:val="000000"/>
    </w:rPr>
  </w:style>
  <w:style w:type="paragraph" w:styleId="BodyText2">
    <w:name w:val="Body Text 2"/>
    <w:basedOn w:val="Normal"/>
    <w:link w:val="BodyText2Char"/>
    <w:rsid w:val="00CA5293"/>
    <w:rPr>
      <w:rFonts w:ascii="Times New Roman" w:eastAsia="Calibri" w:hAnsi="Times New Roman" w:cs="Times New Roman"/>
      <w:b/>
      <w:bCs/>
      <w:color w:val="000000"/>
      <w:sz w:val="24"/>
    </w:rPr>
  </w:style>
  <w:style w:type="character" w:customStyle="1" w:styleId="BodyText2Char">
    <w:name w:val="Body Text 2 Char"/>
    <w:basedOn w:val="DefaultParagraphFont"/>
    <w:link w:val="BodyText2"/>
    <w:rsid w:val="00CA5293"/>
    <w:rPr>
      <w:rFonts w:ascii="Times New Roman" w:eastAsia="Calibri" w:hAnsi="Times New Roman" w:cs="Times New Roman"/>
      <w:b/>
      <w:bCs/>
      <w:color w:val="000000"/>
    </w:rPr>
  </w:style>
  <w:style w:type="character" w:customStyle="1" w:styleId="Title1">
    <w:name w:val="Title1"/>
    <w:rsid w:val="00CA5293"/>
  </w:style>
  <w:style w:type="character" w:customStyle="1" w:styleId="term1">
    <w:name w:val="term1"/>
    <w:rsid w:val="00CA5293"/>
    <w:rPr>
      <w:b/>
      <w:bCs/>
    </w:rPr>
  </w:style>
  <w:style w:type="character" w:customStyle="1" w:styleId="pmterms31">
    <w:name w:val="pmterms31"/>
    <w:rsid w:val="00CA5293"/>
    <w:rPr>
      <w:b/>
      <w:bCs/>
      <w:i w:val="0"/>
      <w:iCs w:val="0"/>
      <w:color w:val="000000"/>
    </w:rPr>
  </w:style>
  <w:style w:type="paragraph" w:customStyle="1" w:styleId="DebateCiteCharChar">
    <w:name w:val="Debate Cite Char Char"/>
    <w:basedOn w:val="Normal"/>
    <w:autoRedefine/>
    <w:uiPriority w:val="99"/>
    <w:qFormat/>
    <w:rsid w:val="00CA5293"/>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eastAsia="Calibri" w:hAnsi="Times New Roman" w:cs="Times New Roman"/>
      <w:b/>
      <w:sz w:val="32"/>
      <w:szCs w:val="32"/>
    </w:rPr>
  </w:style>
  <w:style w:type="character" w:customStyle="1" w:styleId="DebateCiteCharCharChar">
    <w:name w:val="Debate Cite Char Char Char"/>
    <w:rsid w:val="00CA5293"/>
    <w:rPr>
      <w:b/>
      <w:sz w:val="32"/>
      <w:szCs w:val="32"/>
      <w:lang w:val="en-US" w:eastAsia="en-US" w:bidi="ar-SA"/>
    </w:rPr>
  </w:style>
  <w:style w:type="paragraph" w:styleId="BodyTextFirstIndent">
    <w:name w:val="Body Text First Indent"/>
    <w:basedOn w:val="BodyText"/>
    <w:link w:val="BodyTextFirstIndentChar"/>
    <w:rsid w:val="00CA5293"/>
    <w:pPr>
      <w:ind w:firstLine="210"/>
    </w:pPr>
    <w:rPr>
      <w:rFonts w:ascii="Times New Roman" w:eastAsia="Calibri" w:hAnsi="Times New Roman" w:cs="Times New Roman"/>
      <w:sz w:val="24"/>
    </w:rPr>
  </w:style>
  <w:style w:type="character" w:customStyle="1" w:styleId="BodyTextFirstIndentChar">
    <w:name w:val="Body Text First Indent Char"/>
    <w:basedOn w:val="BodyTextChar"/>
    <w:link w:val="BodyTextFirstIndent"/>
    <w:rsid w:val="00CA5293"/>
    <w:rPr>
      <w:rFonts w:ascii="Times New Roman" w:eastAsia="Calibri" w:hAnsi="Times New Roman" w:cs="Times New Roman"/>
      <w:sz w:val="22"/>
    </w:rPr>
  </w:style>
  <w:style w:type="paragraph" w:customStyle="1" w:styleId="PageHeading">
    <w:name w:val="Page Heading"/>
    <w:basedOn w:val="Heading2"/>
    <w:uiPriority w:val="99"/>
    <w:qFormat/>
    <w:rsid w:val="00CA5293"/>
    <w:pPr>
      <w:widowControl w:val="0"/>
    </w:pPr>
    <w:rPr>
      <w:rFonts w:ascii="Times New Roman" w:eastAsia="Times New Roman" w:hAnsi="Times New Roman" w:cs="Arial"/>
      <w:sz w:val="32"/>
      <w:szCs w:val="16"/>
    </w:rPr>
  </w:style>
  <w:style w:type="paragraph" w:customStyle="1" w:styleId="DebateHeader">
    <w:name w:val="Debate Header"/>
    <w:basedOn w:val="TOC1"/>
    <w:autoRedefine/>
    <w:uiPriority w:val="99"/>
    <w:qFormat/>
    <w:rsid w:val="00CA5293"/>
    <w:pPr>
      <w:jc w:val="center"/>
      <w:outlineLvl w:val="0"/>
    </w:pPr>
    <w:rPr>
      <w:b/>
      <w:color w:val="auto"/>
      <w:sz w:val="32"/>
      <w:szCs w:val="32"/>
      <w:u w:val="single"/>
    </w:rPr>
  </w:style>
  <w:style w:type="paragraph" w:styleId="HTMLPreformatted">
    <w:name w:val="HTML Preformatted"/>
    <w:basedOn w:val="Normal"/>
    <w:link w:val="HTMLPreformattedChar"/>
    <w:uiPriority w:val="99"/>
    <w:rsid w:val="00CA5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uiPriority w:val="99"/>
    <w:rsid w:val="00CA5293"/>
    <w:rPr>
      <w:rFonts w:ascii="Courier New" w:eastAsia="Calibri" w:hAnsi="Courier New" w:cs="Courier New"/>
      <w:color w:val="000000"/>
      <w:sz w:val="22"/>
      <w:szCs w:val="20"/>
    </w:rPr>
  </w:style>
  <w:style w:type="paragraph" w:customStyle="1" w:styleId="Tagandcite">
    <w:name w:val="Tag and cite"/>
    <w:basedOn w:val="Normal"/>
    <w:autoRedefine/>
    <w:uiPriority w:val="99"/>
    <w:qFormat/>
    <w:rsid w:val="00CA5293"/>
    <w:rPr>
      <w:rFonts w:ascii="Times New Roman" w:eastAsia="Calibri" w:hAnsi="Times New Roman" w:cs="Times New Roman"/>
      <w:color w:val="333333"/>
    </w:rPr>
  </w:style>
  <w:style w:type="character" w:customStyle="1" w:styleId="TagandCiteChar">
    <w:name w:val="Tag and Cite Char"/>
    <w:aliases w:val="No Spacing311 Char,No Spacing21 Char,tag Char3"/>
    <w:qFormat/>
    <w:rsid w:val="00CA5293"/>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CA5293"/>
    <w:rPr>
      <w:rFonts w:ascii="Franklin Gothic Demi" w:eastAsia="Calibri" w:hAnsi="Franklin Gothic Demi" w:cs="Times New Roman"/>
      <w:b/>
      <w:caps/>
      <w:color w:val="333333"/>
      <w:sz w:val="24"/>
    </w:rPr>
  </w:style>
  <w:style w:type="paragraph" w:styleId="BodyText3">
    <w:name w:val="Body Text 3"/>
    <w:basedOn w:val="Normal"/>
    <w:link w:val="BodyText3Char"/>
    <w:rsid w:val="00CA5293"/>
    <w:pPr>
      <w:spacing w:after="120"/>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CA5293"/>
    <w:rPr>
      <w:rFonts w:ascii="Times New Roman" w:eastAsia="Calibri" w:hAnsi="Times New Roman" w:cs="Times New Roman"/>
      <w:sz w:val="16"/>
      <w:szCs w:val="16"/>
    </w:rPr>
  </w:style>
  <w:style w:type="paragraph" w:customStyle="1" w:styleId="StyleStyleTagandCiteFranklinGothicDemi11pt">
    <w:name w:val="Style Style Tag and Cite + Franklin Gothic Demi + 11 pt"/>
    <w:basedOn w:val="StyleTagandCiteFranklinGothicDemi"/>
    <w:autoRedefine/>
    <w:uiPriority w:val="99"/>
    <w:qFormat/>
    <w:rsid w:val="00CA5293"/>
    <w:rPr>
      <w:bCs/>
    </w:rPr>
  </w:style>
  <w:style w:type="character" w:customStyle="1" w:styleId="Style10ptBold">
    <w:name w:val="Style 10 pt Bold"/>
    <w:rsid w:val="00CA5293"/>
    <w:rPr>
      <w:b/>
      <w:bCs/>
      <w:sz w:val="20"/>
    </w:rPr>
  </w:style>
  <w:style w:type="paragraph" w:styleId="Date">
    <w:name w:val="Date"/>
    <w:aliases w:val="date"/>
    <w:basedOn w:val="Normal"/>
    <w:next w:val="Normal"/>
    <w:link w:val="DateChar"/>
    <w:uiPriority w:val="99"/>
    <w:rsid w:val="00CA5293"/>
    <w:rPr>
      <w:rFonts w:ascii="Times New Roman" w:eastAsia="Calibri" w:hAnsi="Times New Roman" w:cs="Times New Roman"/>
      <w:sz w:val="24"/>
    </w:rPr>
  </w:style>
  <w:style w:type="character" w:customStyle="1" w:styleId="DateChar">
    <w:name w:val="Date Char"/>
    <w:aliases w:val="date Char"/>
    <w:basedOn w:val="DefaultParagraphFont"/>
    <w:link w:val="Date"/>
    <w:uiPriority w:val="99"/>
    <w:rsid w:val="00CA5293"/>
    <w:rPr>
      <w:rFonts w:ascii="Times New Roman" w:eastAsia="Calibri" w:hAnsi="Times New Roman" w:cs="Times New Roman"/>
    </w:rPr>
  </w:style>
  <w:style w:type="paragraph" w:styleId="BodyTextIndent2">
    <w:name w:val="Body Text Indent 2"/>
    <w:basedOn w:val="Normal"/>
    <w:link w:val="BodyTextIndent2Char"/>
    <w:rsid w:val="00CA5293"/>
    <w:pPr>
      <w:spacing w:after="120" w:line="480" w:lineRule="auto"/>
      <w:ind w:left="360"/>
    </w:pPr>
    <w:rPr>
      <w:rFonts w:ascii="Times New Roman" w:eastAsia="Calibri" w:hAnsi="Times New Roman" w:cs="Times New Roman"/>
      <w:sz w:val="24"/>
    </w:rPr>
  </w:style>
  <w:style w:type="character" w:customStyle="1" w:styleId="BodyTextIndent2Char">
    <w:name w:val="Body Text Indent 2 Char"/>
    <w:basedOn w:val="DefaultParagraphFont"/>
    <w:link w:val="BodyTextIndent2"/>
    <w:rsid w:val="00CA5293"/>
    <w:rPr>
      <w:rFonts w:ascii="Times New Roman" w:eastAsia="Calibri" w:hAnsi="Times New Roman" w:cs="Times New Roman"/>
    </w:rPr>
  </w:style>
  <w:style w:type="character" w:customStyle="1" w:styleId="text9">
    <w:name w:val="text9"/>
    <w:rsid w:val="00CA5293"/>
  </w:style>
  <w:style w:type="character" w:customStyle="1" w:styleId="text21">
    <w:name w:val="text21"/>
    <w:rsid w:val="00CA5293"/>
  </w:style>
  <w:style w:type="character" w:customStyle="1" w:styleId="text19">
    <w:name w:val="text19"/>
    <w:rsid w:val="00CA5293"/>
  </w:style>
  <w:style w:type="paragraph" w:customStyle="1" w:styleId="BlockTitle">
    <w:name w:val="Block Title"/>
    <w:basedOn w:val="Normal"/>
    <w:link w:val="BlockTitleChar"/>
    <w:qFormat/>
    <w:rsid w:val="00CA5293"/>
    <w:pPr>
      <w:overflowPunct w:val="0"/>
      <w:autoSpaceDE w:val="0"/>
      <w:autoSpaceDN w:val="0"/>
      <w:adjustRightInd w:val="0"/>
      <w:jc w:val="center"/>
      <w:textAlignment w:val="baseline"/>
    </w:pPr>
    <w:rPr>
      <w:rFonts w:eastAsia="Calibri" w:cs="Times New Roman"/>
      <w:b/>
      <w:bCs/>
      <w:color w:val="000000"/>
      <w:sz w:val="28"/>
      <w:szCs w:val="20"/>
    </w:rPr>
  </w:style>
  <w:style w:type="character" w:customStyle="1" w:styleId="TagChar3">
    <w:name w:val="Tag Char3"/>
    <w:rsid w:val="00CA5293"/>
    <w:rPr>
      <w:rFonts w:ascii="Palatino Linotype" w:hAnsi="Palatino Linotype"/>
      <w:b/>
      <w:sz w:val="24"/>
      <w:szCs w:val="24"/>
      <w:lang w:val="en-US" w:eastAsia="en-US" w:bidi="ar-SA"/>
    </w:rPr>
  </w:style>
  <w:style w:type="paragraph" w:customStyle="1" w:styleId="TagCite">
    <w:name w:val="Tag/Cite"/>
    <w:basedOn w:val="Normal"/>
    <w:uiPriority w:val="99"/>
    <w:qFormat/>
    <w:rsid w:val="00CA5293"/>
    <w:pPr>
      <w:widowControl w:val="0"/>
      <w:autoSpaceDE w:val="0"/>
      <w:autoSpaceDN w:val="0"/>
      <w:adjustRightInd w:val="0"/>
    </w:pPr>
    <w:rPr>
      <w:rFonts w:ascii="Times New Roman" w:eastAsia="Calibri" w:hAnsi="Times New Roman" w:cs="Times New Roman"/>
      <w:b/>
      <w:szCs w:val="20"/>
    </w:rPr>
  </w:style>
  <w:style w:type="paragraph" w:customStyle="1" w:styleId="CiteCard">
    <w:name w:val="Cite/Card"/>
    <w:basedOn w:val="Normal"/>
    <w:uiPriority w:val="99"/>
    <w:qFormat/>
    <w:rsid w:val="00CA5293"/>
    <w:pPr>
      <w:overflowPunct w:val="0"/>
      <w:autoSpaceDE w:val="0"/>
      <w:autoSpaceDN w:val="0"/>
      <w:adjustRightInd w:val="0"/>
      <w:textAlignment w:val="baseline"/>
    </w:pPr>
    <w:rPr>
      <w:rFonts w:ascii="Palatino Linotype" w:eastAsia="Calibri" w:hAnsi="Palatino Linotype" w:cs="Times New Roman"/>
      <w:color w:val="000000"/>
      <w:szCs w:val="20"/>
    </w:rPr>
  </w:style>
  <w:style w:type="paragraph" w:customStyle="1" w:styleId="tagCharCharCharCharCharCharChar">
    <w:name w:val="tag Char Char Char Char Char Char Char"/>
    <w:basedOn w:val="Normal"/>
    <w:uiPriority w:val="99"/>
    <w:qFormat/>
    <w:rsid w:val="00CA5293"/>
    <w:rPr>
      <w:rFonts w:ascii="Times New Roman" w:eastAsia="Calibri" w:hAnsi="Times New Roman" w:cs="Times New Roman"/>
      <w:b/>
      <w:sz w:val="24"/>
      <w:szCs w:val="20"/>
    </w:rPr>
  </w:style>
  <w:style w:type="character" w:customStyle="1" w:styleId="term2">
    <w:name w:val="term2"/>
    <w:rsid w:val="00CA5293"/>
    <w:rPr>
      <w:b/>
      <w:bCs/>
    </w:rPr>
  </w:style>
  <w:style w:type="character" w:customStyle="1" w:styleId="Author">
    <w:name w:val="Author"/>
    <w:aliases w:val="Style Date"/>
    <w:qFormat/>
    <w:rsid w:val="00CA5293"/>
    <w:rPr>
      <w:b/>
      <w:sz w:val="24"/>
    </w:rPr>
  </w:style>
  <w:style w:type="paragraph" w:customStyle="1" w:styleId="title-bold-medium">
    <w:name w:val="title-bold-medium"/>
    <w:basedOn w:val="Normal"/>
    <w:uiPriority w:val="99"/>
    <w:qFormat/>
    <w:rsid w:val="00CA5293"/>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CA5293"/>
    <w:pPr>
      <w:spacing w:before="100" w:beforeAutospacing="1" w:after="100" w:afterAutospacing="1"/>
    </w:pPr>
    <w:rPr>
      <w:rFonts w:ascii="Arial" w:eastAsia="Arial Unicode MS" w:hAnsi="Arial" w:cs="Arial"/>
      <w:b/>
      <w:bCs/>
      <w:color w:val="000000"/>
      <w:szCs w:val="20"/>
    </w:rPr>
  </w:style>
  <w:style w:type="paragraph" w:styleId="BlockText">
    <w:name w:val="Block Text"/>
    <w:basedOn w:val="Normal"/>
    <w:rsid w:val="00CA5293"/>
    <w:pPr>
      <w:ind w:left="229" w:right="229"/>
    </w:pPr>
    <w:rPr>
      <w:rFonts w:ascii="Verdana" w:eastAsia="Calibri" w:hAnsi="Verdana" w:cs="Times New Roman"/>
      <w:sz w:val="16"/>
      <w:szCs w:val="20"/>
    </w:rPr>
  </w:style>
  <w:style w:type="character" w:customStyle="1" w:styleId="CardTagChar">
    <w:name w:val="Card Tag Char"/>
    <w:uiPriority w:val="99"/>
    <w:rsid w:val="00CA5293"/>
    <w:rPr>
      <w:rFonts w:ascii="Arial Narrow" w:hAnsi="Arial Narrow"/>
      <w:b/>
      <w:sz w:val="24"/>
      <w:szCs w:val="24"/>
      <w:lang w:val="en-US" w:eastAsia="en-US" w:bidi="ar-SA"/>
    </w:rPr>
  </w:style>
  <w:style w:type="paragraph" w:customStyle="1" w:styleId="CardTag">
    <w:name w:val="Card Tag"/>
    <w:basedOn w:val="Normal"/>
    <w:autoRedefine/>
    <w:uiPriority w:val="99"/>
    <w:qFormat/>
    <w:rsid w:val="00CA5293"/>
    <w:rPr>
      <w:rFonts w:ascii="Arial Narrow" w:eastAsia="Calibri" w:hAnsi="Arial Narrow" w:cs="Times New Roman"/>
      <w:b/>
      <w:sz w:val="24"/>
    </w:rPr>
  </w:style>
  <w:style w:type="paragraph" w:customStyle="1" w:styleId="BlockTitle2">
    <w:name w:val="Block Title2"/>
    <w:basedOn w:val="Normal"/>
    <w:link w:val="BlockTitle2Char"/>
    <w:uiPriority w:val="99"/>
    <w:qFormat/>
    <w:rsid w:val="00CA5293"/>
    <w:pPr>
      <w:spacing w:after="240"/>
      <w:jc w:val="center"/>
    </w:pPr>
    <w:rPr>
      <w:rFonts w:ascii="Arial" w:eastAsia="Calibri" w:hAnsi="Arial" w:cs="Times New Roman"/>
      <w:b/>
      <w:sz w:val="28"/>
      <w:szCs w:val="20"/>
    </w:rPr>
  </w:style>
  <w:style w:type="paragraph" w:styleId="NormalIndent">
    <w:name w:val="Normal Indent"/>
    <w:basedOn w:val="Normal"/>
    <w:rsid w:val="00CA5293"/>
    <w:pPr>
      <w:ind w:left="720"/>
    </w:pPr>
    <w:rPr>
      <w:rFonts w:ascii="Times New Roman" w:eastAsia="Calibri" w:hAnsi="Times New Roman" w:cs="Times New Roman"/>
      <w:szCs w:val="20"/>
    </w:rPr>
  </w:style>
  <w:style w:type="character" w:customStyle="1" w:styleId="ToReadChar">
    <w:name w:val="To Read Char"/>
    <w:rsid w:val="00CA5293"/>
    <w:rPr>
      <w:rFonts w:ascii="Verdana" w:hAnsi="Verdana"/>
      <w:b/>
      <w:szCs w:val="24"/>
      <w:u w:val="single"/>
      <w:lang w:val="en-US" w:eastAsia="en-US" w:bidi="ar-SA"/>
    </w:rPr>
  </w:style>
  <w:style w:type="character" w:customStyle="1" w:styleId="ToReadCharChar">
    <w:name w:val="To Read Char Char"/>
    <w:rsid w:val="00CA5293"/>
    <w:rPr>
      <w:rFonts w:ascii="Verdana" w:hAnsi="Verdana"/>
      <w:b/>
      <w:szCs w:val="24"/>
      <w:u w:val="single"/>
      <w:lang w:val="en-US" w:eastAsia="en-US" w:bidi="ar-SA"/>
    </w:rPr>
  </w:style>
  <w:style w:type="paragraph" w:customStyle="1" w:styleId="BLOCKTITLE0">
    <w:name w:val="BLOCK TITLE"/>
    <w:basedOn w:val="Heading1"/>
    <w:uiPriority w:val="99"/>
    <w:qFormat/>
    <w:rsid w:val="00CA5293"/>
    <w:pPr>
      <w:pageBreakBefore w:val="0"/>
      <w:spacing w:after="60"/>
    </w:pPr>
    <w:rPr>
      <w:rFonts w:ascii="Sylfaen" w:eastAsia="Times New Roman" w:hAnsi="Sylfaen" w:cs="Times New Roman"/>
      <w:kern w:val="32"/>
    </w:rPr>
  </w:style>
  <w:style w:type="character" w:customStyle="1" w:styleId="BoldandUnderlineChar1Char2Char">
    <w:name w:val="Bold and Underline Char1 Char2 Char"/>
    <w:rsid w:val="00CA5293"/>
    <w:rPr>
      <w:b/>
      <w:szCs w:val="24"/>
      <w:u w:val="single"/>
      <w:lang w:val="en-US" w:eastAsia="en-US" w:bidi="ar-SA"/>
    </w:rPr>
  </w:style>
  <w:style w:type="character" w:customStyle="1" w:styleId="UnderlineChar1">
    <w:name w:val="Underline Char1"/>
    <w:aliases w:val="Cards + Font: 12 pt Char1"/>
    <w:rsid w:val="00CA5293"/>
    <w:rPr>
      <w:szCs w:val="24"/>
      <w:u w:val="single"/>
      <w:lang w:val="en-US" w:eastAsia="en-US" w:bidi="ar-SA"/>
    </w:rPr>
  </w:style>
  <w:style w:type="character" w:styleId="HTMLTypewriter">
    <w:name w:val="HTML Typewriter"/>
    <w:rsid w:val="00CA5293"/>
    <w:rPr>
      <w:rFonts w:ascii="Courier New" w:eastAsia="Arial Unicode MS" w:hAnsi="Courier New" w:cs="Courier New" w:hint="default"/>
      <w:sz w:val="20"/>
      <w:szCs w:val="20"/>
    </w:rPr>
  </w:style>
  <w:style w:type="paragraph" w:styleId="EnvelopeReturn">
    <w:name w:val="envelope return"/>
    <w:basedOn w:val="Normal"/>
    <w:rsid w:val="00CA5293"/>
    <w:rPr>
      <w:rFonts w:ascii="Arial" w:eastAsia="Calibri" w:hAnsi="Arial" w:cs="Arial"/>
      <w:sz w:val="24"/>
      <w:szCs w:val="20"/>
    </w:rPr>
  </w:style>
  <w:style w:type="paragraph" w:styleId="EnvelopeAddress">
    <w:name w:val="envelope address"/>
    <w:basedOn w:val="Normal"/>
    <w:rsid w:val="00CA5293"/>
    <w:pPr>
      <w:framePr w:w="7920" w:h="1980" w:hRule="exact" w:hSpace="180" w:wrap="auto" w:hAnchor="page" w:xAlign="center" w:yAlign="bottom"/>
      <w:ind w:left="2880"/>
    </w:pPr>
    <w:rPr>
      <w:rFonts w:ascii="Arial" w:eastAsia="Calibri" w:hAnsi="Arial" w:cs="Arial"/>
      <w:sz w:val="28"/>
    </w:rPr>
  </w:style>
  <w:style w:type="character" w:customStyle="1" w:styleId="title10">
    <w:name w:val="title1"/>
    <w:rsid w:val="00CA5293"/>
  </w:style>
  <w:style w:type="character" w:customStyle="1" w:styleId="author0">
    <w:name w:val="author"/>
    <w:rsid w:val="00CA5293"/>
  </w:style>
  <w:style w:type="character" w:customStyle="1" w:styleId="bio">
    <w:name w:val="bio"/>
    <w:rsid w:val="00CA5293"/>
  </w:style>
  <w:style w:type="character" w:customStyle="1" w:styleId="storytextstyle">
    <w:name w:val="storytextstyle"/>
    <w:rsid w:val="00CA5293"/>
  </w:style>
  <w:style w:type="character" w:customStyle="1" w:styleId="cardunderlinedCharChar">
    <w:name w:val="card underlined Char Char"/>
    <w:rsid w:val="00CA5293"/>
    <w:rPr>
      <w:rFonts w:ascii="Arial" w:hAnsi="Arial"/>
      <w:sz w:val="22"/>
      <w:szCs w:val="24"/>
      <w:u w:val="single"/>
      <w:lang w:val="en-US" w:eastAsia="en-US" w:bidi="ar-SA"/>
    </w:rPr>
  </w:style>
  <w:style w:type="character" w:customStyle="1" w:styleId="Style2Char">
    <w:name w:val="Style2 Char"/>
    <w:uiPriority w:val="99"/>
    <w:rsid w:val="00CA5293"/>
    <w:rPr>
      <w:rFonts w:ascii="Book Antiqua" w:hAnsi="Book Antiqua"/>
      <w:u w:val="thick"/>
      <w:lang w:val="en-US" w:eastAsia="en-US" w:bidi="ar-SA"/>
    </w:rPr>
  </w:style>
  <w:style w:type="character" w:customStyle="1" w:styleId="UnderlinedChar0">
    <w:name w:val="Underlined Char"/>
    <w:rsid w:val="00CA5293"/>
    <w:rPr>
      <w:rFonts w:ascii="Book Antiqua" w:hAnsi="Book Antiqua"/>
      <w:u w:val="thick"/>
      <w:lang w:val="en-US" w:eastAsia="en-US" w:bidi="ar-SA"/>
    </w:rPr>
  </w:style>
  <w:style w:type="character" w:customStyle="1" w:styleId="Style2Char1">
    <w:name w:val="Style2 Char1"/>
    <w:rsid w:val="00CA5293"/>
    <w:rPr>
      <w:rFonts w:ascii="Book Antiqua" w:hAnsi="Book Antiqua"/>
      <w:szCs w:val="24"/>
      <w:u w:val="thick"/>
      <w:lang w:val="en-US" w:eastAsia="en-US" w:bidi="ar-SA"/>
    </w:rPr>
  </w:style>
  <w:style w:type="character" w:customStyle="1" w:styleId="articlehead21">
    <w:name w:val="articlehead21"/>
    <w:rsid w:val="00CA5293"/>
    <w:rPr>
      <w:rFonts w:ascii="Arial" w:hAnsi="Arial" w:cs="Arial" w:hint="default"/>
      <w:b/>
      <w:bCs/>
      <w:color w:val="660000"/>
      <w:sz w:val="20"/>
      <w:szCs w:val="20"/>
    </w:rPr>
  </w:style>
  <w:style w:type="paragraph" w:customStyle="1" w:styleId="shellscontentions">
    <w:name w:val="shells/contentions"/>
    <w:basedOn w:val="TagCite"/>
    <w:uiPriority w:val="99"/>
    <w:qFormat/>
    <w:rsid w:val="00CA5293"/>
    <w:rPr>
      <w:sz w:val="24"/>
    </w:rPr>
  </w:style>
  <w:style w:type="character" w:customStyle="1" w:styleId="BoldandUnderlineChar2Char1">
    <w:name w:val="Bold and Underline Char2 Char1"/>
    <w:rsid w:val="00CA5293"/>
    <w:rPr>
      <w:b/>
      <w:szCs w:val="24"/>
      <w:u w:val="single"/>
      <w:lang w:val="en-US" w:eastAsia="en-US" w:bidi="ar-SA"/>
    </w:rPr>
  </w:style>
  <w:style w:type="character" w:customStyle="1" w:styleId="BoldUnderlineChar">
    <w:name w:val="BoldUnderline Char"/>
    <w:rsid w:val="00CA5293"/>
    <w:rPr>
      <w:b/>
      <w:szCs w:val="24"/>
      <w:u w:val="single"/>
      <w:lang w:val="en-US" w:eastAsia="en-US" w:bidi="ar-SA"/>
    </w:rPr>
  </w:style>
  <w:style w:type="paragraph" w:customStyle="1" w:styleId="TxBrp1">
    <w:name w:val="TxBr_p1"/>
    <w:basedOn w:val="Normal"/>
    <w:uiPriority w:val="99"/>
    <w:qFormat/>
    <w:rsid w:val="00CA5293"/>
    <w:pPr>
      <w:tabs>
        <w:tab w:val="left" w:pos="204"/>
      </w:tabs>
      <w:autoSpaceDE w:val="0"/>
      <w:autoSpaceDN w:val="0"/>
      <w:adjustRightInd w:val="0"/>
      <w:spacing w:line="272" w:lineRule="atLeast"/>
      <w:jc w:val="both"/>
    </w:pPr>
    <w:rPr>
      <w:rFonts w:ascii="Times New Roman" w:eastAsia="Calibri" w:hAnsi="Times New Roman" w:cs="Times New Roman"/>
      <w:sz w:val="24"/>
    </w:rPr>
  </w:style>
  <w:style w:type="character" w:customStyle="1" w:styleId="TagCiteChar1">
    <w:name w:val="Tag/Cite Char1"/>
    <w:rsid w:val="00CA5293"/>
    <w:rPr>
      <w:b/>
      <w:lang w:val="en-US" w:eastAsia="en-US" w:bidi="ar-SA"/>
    </w:rPr>
  </w:style>
  <w:style w:type="character" w:customStyle="1" w:styleId="goohl0">
    <w:name w:val="goohl0"/>
    <w:rsid w:val="00CA5293"/>
  </w:style>
  <w:style w:type="character" w:customStyle="1" w:styleId="goohl2">
    <w:name w:val="goohl2"/>
    <w:rsid w:val="00CA5293"/>
  </w:style>
  <w:style w:type="character" w:customStyle="1" w:styleId="Normal1">
    <w:name w:val="Normal1"/>
    <w:rsid w:val="00CA5293"/>
  </w:style>
  <w:style w:type="paragraph" w:customStyle="1" w:styleId="BriefTitle1">
    <w:name w:val="Brief Title 1"/>
    <w:basedOn w:val="Normal"/>
    <w:uiPriority w:val="99"/>
    <w:qFormat/>
    <w:rsid w:val="00CA5293"/>
    <w:pPr>
      <w:widowControl w:val="0"/>
      <w:autoSpaceDE w:val="0"/>
      <w:autoSpaceDN w:val="0"/>
      <w:adjustRightInd w:val="0"/>
      <w:jc w:val="center"/>
      <w:outlineLvl w:val="0"/>
    </w:pPr>
    <w:rPr>
      <w:rFonts w:ascii="Times New Roman" w:eastAsia="Calibri" w:hAnsi="Times New Roman" w:cs="Times New Roman"/>
      <w:b/>
      <w:szCs w:val="20"/>
      <w:u w:val="single"/>
    </w:rPr>
  </w:style>
  <w:style w:type="paragraph" w:customStyle="1" w:styleId="TagCiteChar">
    <w:name w:val="Tag/Cite Char"/>
    <w:basedOn w:val="Normal"/>
    <w:uiPriority w:val="99"/>
    <w:qFormat/>
    <w:rsid w:val="00CA5293"/>
    <w:pPr>
      <w:widowControl w:val="0"/>
      <w:autoSpaceDE w:val="0"/>
      <w:autoSpaceDN w:val="0"/>
      <w:adjustRightInd w:val="0"/>
    </w:pPr>
    <w:rPr>
      <w:rFonts w:ascii="Times New Roman" w:eastAsia="Calibri" w:hAnsi="Times New Roman" w:cs="Times New Roman"/>
      <w:b/>
      <w:szCs w:val="20"/>
    </w:rPr>
  </w:style>
  <w:style w:type="paragraph" w:customStyle="1" w:styleId="CardChar0">
    <w:name w:val="Card Char"/>
    <w:basedOn w:val="Normal"/>
    <w:rsid w:val="00CA5293"/>
    <w:pPr>
      <w:widowControl w:val="0"/>
      <w:autoSpaceDE w:val="0"/>
      <w:autoSpaceDN w:val="0"/>
      <w:adjustRightInd w:val="0"/>
    </w:pPr>
    <w:rPr>
      <w:rFonts w:ascii="Times New Roman" w:eastAsia="Calibri" w:hAnsi="Times New Roman" w:cs="Times New Roman"/>
      <w:szCs w:val="20"/>
    </w:rPr>
  </w:style>
  <w:style w:type="character" w:customStyle="1" w:styleId="CardCharChar">
    <w:name w:val="Card Char Char"/>
    <w:rsid w:val="00CA5293"/>
    <w:rPr>
      <w:lang w:val="en-US" w:eastAsia="en-US" w:bidi="ar-SA"/>
    </w:rPr>
  </w:style>
  <w:style w:type="character" w:customStyle="1" w:styleId="BriefTitle1Char">
    <w:name w:val="Brief Title 1 Char"/>
    <w:rsid w:val="00CA5293"/>
    <w:rPr>
      <w:b/>
      <w:u w:val="single"/>
      <w:lang w:val="en-US" w:eastAsia="en-US" w:bidi="ar-SA"/>
    </w:rPr>
  </w:style>
  <w:style w:type="character" w:customStyle="1" w:styleId="TagCiteCharChar">
    <w:name w:val="Tag/Cite Char Char"/>
    <w:rsid w:val="00CA5293"/>
    <w:rPr>
      <w:b/>
      <w:lang w:val="en-US" w:eastAsia="en-US" w:bidi="ar-SA"/>
    </w:rPr>
  </w:style>
  <w:style w:type="paragraph" w:customStyle="1" w:styleId="ShellTitles">
    <w:name w:val="ShellTitles"/>
    <w:basedOn w:val="Normal"/>
    <w:uiPriority w:val="99"/>
    <w:qFormat/>
    <w:rsid w:val="00CA5293"/>
    <w:pPr>
      <w:widowControl w:val="0"/>
      <w:autoSpaceDE w:val="0"/>
      <w:autoSpaceDN w:val="0"/>
      <w:adjustRightInd w:val="0"/>
    </w:pPr>
    <w:rPr>
      <w:rFonts w:ascii="Times New Roman" w:eastAsia="Calibri" w:hAnsi="Times New Roman" w:cs="Times New Roman"/>
      <w:b/>
      <w:szCs w:val="20"/>
    </w:rPr>
  </w:style>
  <w:style w:type="paragraph" w:customStyle="1" w:styleId="maintext">
    <w:name w:val="maintext"/>
    <w:basedOn w:val="Normal"/>
    <w:uiPriority w:val="99"/>
    <w:qFormat/>
    <w:rsid w:val="00CA5293"/>
    <w:pPr>
      <w:widowControl w:val="0"/>
      <w:autoSpaceDE w:val="0"/>
      <w:autoSpaceDN w:val="0"/>
      <w:adjustRightInd w:val="0"/>
      <w:spacing w:before="100" w:beforeAutospacing="1" w:after="100" w:afterAutospacing="1"/>
    </w:pPr>
    <w:rPr>
      <w:rFonts w:ascii="Times New Roman" w:eastAsia="Calibri" w:hAnsi="Times New Roman" w:cs="Times New Roman"/>
      <w:szCs w:val="20"/>
    </w:rPr>
  </w:style>
  <w:style w:type="paragraph" w:customStyle="1" w:styleId="noindent">
    <w:name w:val="noindent"/>
    <w:basedOn w:val="Normal"/>
    <w:uiPriority w:val="99"/>
    <w:qFormat/>
    <w:rsid w:val="00CA5293"/>
    <w:pPr>
      <w:spacing w:before="100" w:beforeAutospacing="1" w:after="100" w:afterAutospacing="1"/>
    </w:pPr>
    <w:rPr>
      <w:rFonts w:ascii="Times New Roman" w:eastAsia="Calibri" w:hAnsi="Times New Roman" w:cs="Times New Roman"/>
    </w:rPr>
  </w:style>
  <w:style w:type="character" w:customStyle="1" w:styleId="btx">
    <w:name w:val="btx"/>
    <w:rsid w:val="00CA5293"/>
  </w:style>
  <w:style w:type="character" w:customStyle="1" w:styleId="prodgeneral1">
    <w:name w:val="prodgeneral1"/>
    <w:rsid w:val="00CA5293"/>
    <w:rPr>
      <w:rFonts w:ascii="Verdana" w:hAnsi="Verdana" w:hint="default"/>
      <w:b w:val="0"/>
      <w:bCs w:val="0"/>
      <w:caps w:val="0"/>
      <w:color w:val="000000"/>
      <w:spacing w:val="0"/>
      <w:sz w:val="16"/>
      <w:szCs w:val="16"/>
    </w:rPr>
  </w:style>
  <w:style w:type="character" w:customStyle="1" w:styleId="standardcontent">
    <w:name w:val="standardcontent"/>
    <w:rsid w:val="00CA5293"/>
  </w:style>
  <w:style w:type="character" w:customStyle="1" w:styleId="texto11">
    <w:name w:val="texto11"/>
    <w:rsid w:val="00CA5293"/>
    <w:rPr>
      <w:rFonts w:ascii="Arial" w:hAnsi="Arial" w:cs="Arial" w:hint="default"/>
      <w:b w:val="0"/>
      <w:bCs w:val="0"/>
      <w:i w:val="0"/>
      <w:iCs w:val="0"/>
      <w:caps w:val="0"/>
      <w:color w:val="000000"/>
      <w:sz w:val="20"/>
      <w:szCs w:val="20"/>
    </w:rPr>
  </w:style>
  <w:style w:type="character" w:customStyle="1" w:styleId="date1">
    <w:name w:val="date1"/>
    <w:rsid w:val="00CA5293"/>
  </w:style>
  <w:style w:type="character" w:customStyle="1" w:styleId="summary1">
    <w:name w:val="summary1"/>
    <w:rsid w:val="00CA5293"/>
    <w:rPr>
      <w:rFonts w:ascii="Arial" w:hAnsi="Arial" w:cs="Arial" w:hint="default"/>
      <w:sz w:val="18"/>
      <w:szCs w:val="18"/>
    </w:rPr>
  </w:style>
  <w:style w:type="paragraph" w:customStyle="1" w:styleId="ToRead">
    <w:name w:val="To Read"/>
    <w:basedOn w:val="Normal"/>
    <w:uiPriority w:val="99"/>
    <w:qFormat/>
    <w:rsid w:val="00CA5293"/>
    <w:pPr>
      <w:ind w:left="720"/>
    </w:pPr>
    <w:rPr>
      <w:rFonts w:ascii="Verdana" w:eastAsia="Calibri" w:hAnsi="Verdana" w:cs="Times New Roman"/>
      <w:b/>
      <w:u w:val="single"/>
    </w:rPr>
  </w:style>
  <w:style w:type="character" w:customStyle="1" w:styleId="text3">
    <w:name w:val="text3"/>
    <w:rsid w:val="00CA5293"/>
  </w:style>
  <w:style w:type="paragraph" w:customStyle="1" w:styleId="Style2">
    <w:name w:val="Style 2"/>
    <w:basedOn w:val="Normal"/>
    <w:link w:val="Style2Char0"/>
    <w:uiPriority w:val="99"/>
    <w:qFormat/>
    <w:rsid w:val="00CA5293"/>
    <w:pPr>
      <w:widowControl w:val="0"/>
      <w:ind w:left="216" w:hanging="144"/>
    </w:pPr>
    <w:rPr>
      <w:rFonts w:ascii="Times New Roman" w:eastAsia="Calibri" w:hAnsi="Times New Roman" w:cs="Times New Roman"/>
      <w:noProof/>
      <w:color w:val="000000"/>
      <w:szCs w:val="20"/>
    </w:rPr>
  </w:style>
  <w:style w:type="paragraph" w:customStyle="1" w:styleId="Style1">
    <w:name w:val="Style 1"/>
    <w:basedOn w:val="Normal"/>
    <w:uiPriority w:val="99"/>
    <w:qFormat/>
    <w:rsid w:val="00CA5293"/>
    <w:pPr>
      <w:widowControl w:val="0"/>
      <w:ind w:firstLine="216"/>
      <w:jc w:val="both"/>
    </w:pPr>
    <w:rPr>
      <w:rFonts w:ascii="Times New Roman" w:eastAsia="Calibri" w:hAnsi="Times New Roman" w:cs="Times New Roman"/>
      <w:noProof/>
      <w:color w:val="000000"/>
      <w:szCs w:val="20"/>
    </w:rPr>
  </w:style>
  <w:style w:type="paragraph" w:customStyle="1" w:styleId="Style40">
    <w:name w:val="Style 4"/>
    <w:basedOn w:val="Normal"/>
    <w:uiPriority w:val="99"/>
    <w:qFormat/>
    <w:rsid w:val="00CA5293"/>
    <w:pPr>
      <w:widowControl w:val="0"/>
      <w:tabs>
        <w:tab w:val="left" w:pos="6876"/>
      </w:tabs>
      <w:ind w:left="3744"/>
    </w:pPr>
    <w:rPr>
      <w:rFonts w:ascii="Times New Roman" w:eastAsia="Calibri" w:hAnsi="Times New Roman" w:cs="Times New Roman"/>
      <w:noProof/>
      <w:color w:val="000000"/>
      <w:szCs w:val="20"/>
    </w:rPr>
  </w:style>
  <w:style w:type="character" w:customStyle="1" w:styleId="postbody">
    <w:name w:val="postbody"/>
    <w:rsid w:val="00CA5293"/>
  </w:style>
  <w:style w:type="paragraph" w:customStyle="1" w:styleId="TagChar1CharCharCharChar">
    <w:name w:val="Tag Char1 Char Char Char Char"/>
    <w:basedOn w:val="Normal"/>
    <w:rsid w:val="00CA5293"/>
    <w:pPr>
      <w:overflowPunct w:val="0"/>
      <w:autoSpaceDE w:val="0"/>
      <w:autoSpaceDN w:val="0"/>
      <w:adjustRightInd w:val="0"/>
      <w:textAlignment w:val="baseline"/>
    </w:pPr>
    <w:rPr>
      <w:rFonts w:ascii="Palatino Linotype" w:eastAsia="Calibri" w:hAnsi="Palatino Linotype" w:cs="Times New Roman"/>
      <w:b/>
      <w:sz w:val="24"/>
      <w:szCs w:val="20"/>
    </w:rPr>
  </w:style>
  <w:style w:type="paragraph" w:customStyle="1" w:styleId="SmallCard">
    <w:name w:val="Small Card"/>
    <w:basedOn w:val="Normal"/>
    <w:uiPriority w:val="99"/>
    <w:qFormat/>
    <w:rsid w:val="00CA5293"/>
    <w:pPr>
      <w:ind w:left="720" w:right="720"/>
    </w:pPr>
    <w:rPr>
      <w:rFonts w:ascii="Palatino Linotype" w:eastAsia="Calibri" w:hAnsi="Palatino Linotype" w:cs="Times New Roman"/>
      <w:sz w:val="12"/>
    </w:rPr>
  </w:style>
  <w:style w:type="paragraph" w:styleId="TOC3">
    <w:name w:val="toc 3"/>
    <w:basedOn w:val="Normal"/>
    <w:next w:val="Normal"/>
    <w:autoRedefine/>
    <w:uiPriority w:val="39"/>
    <w:qFormat/>
    <w:rsid w:val="00CA5293"/>
    <w:pPr>
      <w:ind w:left="480"/>
    </w:pPr>
    <w:rPr>
      <w:rFonts w:ascii="Times New Roman" w:eastAsia="Calibri" w:hAnsi="Times New Roman" w:cs="Times New Roman"/>
      <w:color w:val="000000"/>
    </w:rPr>
  </w:style>
  <w:style w:type="paragraph" w:styleId="TOC4">
    <w:name w:val="toc 4"/>
    <w:basedOn w:val="Normal"/>
    <w:next w:val="Normal"/>
    <w:autoRedefine/>
    <w:uiPriority w:val="39"/>
    <w:rsid w:val="00CA5293"/>
    <w:pPr>
      <w:ind w:left="720"/>
    </w:pPr>
    <w:rPr>
      <w:rFonts w:ascii="Times New Roman" w:eastAsia="Calibri" w:hAnsi="Times New Roman" w:cs="Times New Roman"/>
      <w:color w:val="000000"/>
    </w:rPr>
  </w:style>
  <w:style w:type="paragraph" w:styleId="TOC5">
    <w:name w:val="toc 5"/>
    <w:basedOn w:val="Normal"/>
    <w:next w:val="Normal"/>
    <w:autoRedefine/>
    <w:uiPriority w:val="39"/>
    <w:rsid w:val="00CA5293"/>
    <w:pPr>
      <w:ind w:left="960"/>
    </w:pPr>
    <w:rPr>
      <w:rFonts w:ascii="Times New Roman" w:eastAsia="Calibri" w:hAnsi="Times New Roman" w:cs="Times New Roman"/>
      <w:color w:val="000000"/>
    </w:rPr>
  </w:style>
  <w:style w:type="paragraph" w:styleId="TOC6">
    <w:name w:val="toc 6"/>
    <w:basedOn w:val="Normal"/>
    <w:next w:val="Normal"/>
    <w:autoRedefine/>
    <w:uiPriority w:val="39"/>
    <w:rsid w:val="00CA5293"/>
    <w:pPr>
      <w:ind w:left="1200"/>
    </w:pPr>
    <w:rPr>
      <w:rFonts w:ascii="Times New Roman" w:eastAsia="Calibri" w:hAnsi="Times New Roman" w:cs="Times New Roman"/>
      <w:color w:val="000000"/>
    </w:rPr>
  </w:style>
  <w:style w:type="paragraph" w:styleId="TOC7">
    <w:name w:val="toc 7"/>
    <w:basedOn w:val="Normal"/>
    <w:next w:val="Normal"/>
    <w:autoRedefine/>
    <w:uiPriority w:val="39"/>
    <w:rsid w:val="00CA5293"/>
    <w:pPr>
      <w:ind w:left="1440"/>
    </w:pPr>
    <w:rPr>
      <w:rFonts w:ascii="Times New Roman" w:eastAsia="Calibri" w:hAnsi="Times New Roman" w:cs="Times New Roman"/>
      <w:color w:val="000000"/>
    </w:rPr>
  </w:style>
  <w:style w:type="paragraph" w:styleId="TOC8">
    <w:name w:val="toc 8"/>
    <w:basedOn w:val="Normal"/>
    <w:next w:val="Normal"/>
    <w:autoRedefine/>
    <w:uiPriority w:val="39"/>
    <w:rsid w:val="00CA5293"/>
    <w:pPr>
      <w:ind w:left="1680"/>
    </w:pPr>
    <w:rPr>
      <w:rFonts w:ascii="Times New Roman" w:eastAsia="Calibri" w:hAnsi="Times New Roman" w:cs="Times New Roman"/>
      <w:color w:val="000000"/>
    </w:rPr>
  </w:style>
  <w:style w:type="paragraph" w:styleId="TOC9">
    <w:name w:val="toc 9"/>
    <w:basedOn w:val="Normal"/>
    <w:next w:val="Normal"/>
    <w:autoRedefine/>
    <w:uiPriority w:val="39"/>
    <w:rsid w:val="00CA5293"/>
    <w:pPr>
      <w:ind w:left="1920"/>
    </w:pPr>
    <w:rPr>
      <w:rFonts w:ascii="Times New Roman" w:eastAsia="Calibri" w:hAnsi="Times New Roman" w:cs="Times New Roman"/>
      <w:color w:val="000000"/>
    </w:rPr>
  </w:style>
  <w:style w:type="character" w:customStyle="1" w:styleId="pmterms2">
    <w:name w:val="pmterms2"/>
    <w:rsid w:val="00CA5293"/>
  </w:style>
  <w:style w:type="paragraph" w:customStyle="1" w:styleId="Shrink">
    <w:name w:val="Shrink"/>
    <w:qFormat/>
    <w:rsid w:val="00CA5293"/>
    <w:pPr>
      <w:ind w:left="288" w:right="288"/>
    </w:pPr>
    <w:rPr>
      <w:rFonts w:ascii="Garamond" w:eastAsia="Times New Roman" w:hAnsi="Garamond" w:cs="Times New Roman"/>
      <w:sz w:val="12"/>
      <w:szCs w:val="20"/>
      <w:lang w:bidi="en-US"/>
    </w:rPr>
  </w:style>
  <w:style w:type="paragraph" w:customStyle="1" w:styleId="loose1">
    <w:name w:val="loose1"/>
    <w:basedOn w:val="Normal"/>
    <w:rsid w:val="00CA5293"/>
    <w:pPr>
      <w:spacing w:before="100" w:beforeAutospacing="1" w:after="100" w:afterAutospacing="1"/>
    </w:pPr>
    <w:rPr>
      <w:rFonts w:ascii="Times" w:eastAsia="Calibri" w:hAnsi="Times" w:cs="Times New Roman"/>
      <w:szCs w:val="20"/>
    </w:rPr>
  </w:style>
  <w:style w:type="character" w:customStyle="1" w:styleId="Hyperlink6">
    <w:name w:val="Hyperlink6"/>
    <w:rsid w:val="00CA5293"/>
    <w:rPr>
      <w:color w:val="3300CC"/>
      <w:u w:val="single"/>
    </w:rPr>
  </w:style>
  <w:style w:type="character" w:customStyle="1" w:styleId="italic">
    <w:name w:val="italic"/>
    <w:rsid w:val="00CA5293"/>
  </w:style>
  <w:style w:type="character" w:customStyle="1" w:styleId="postsubtitle">
    <w:name w:val="post_subtitle"/>
    <w:rsid w:val="00CA5293"/>
  </w:style>
  <w:style w:type="character" w:customStyle="1" w:styleId="StyleBold">
    <w:name w:val="Style Bold"/>
    <w:basedOn w:val="DefaultParagraphFont"/>
    <w:uiPriority w:val="9"/>
    <w:semiHidden/>
    <w:rsid w:val="00CA5293"/>
    <w:rPr>
      <w:b/>
      <w:bCs/>
    </w:rPr>
  </w:style>
  <w:style w:type="numbering" w:customStyle="1" w:styleId="NoList1">
    <w:name w:val="No List1"/>
    <w:next w:val="NoList"/>
    <w:uiPriority w:val="99"/>
    <w:semiHidden/>
    <w:unhideWhenUsed/>
    <w:rsid w:val="00CA5293"/>
  </w:style>
  <w:style w:type="paragraph" w:styleId="TOC2">
    <w:name w:val="toc 2"/>
    <w:basedOn w:val="Normal"/>
    <w:next w:val="Normal"/>
    <w:autoRedefine/>
    <w:uiPriority w:val="39"/>
    <w:unhideWhenUsed/>
    <w:qFormat/>
    <w:rsid w:val="00CA5293"/>
    <w:pPr>
      <w:ind w:left="200"/>
    </w:pPr>
    <w:rPr>
      <w:rFonts w:eastAsia="Times New Roman"/>
      <w:szCs w:val="20"/>
    </w:rPr>
  </w:style>
  <w:style w:type="character" w:customStyle="1" w:styleId="underlinedCharChar">
    <w:name w:val="underlined Char Char"/>
    <w:basedOn w:val="DefaultParagraphFont"/>
    <w:link w:val="underlined"/>
    <w:locked/>
    <w:rsid w:val="00CA5293"/>
    <w:rPr>
      <w:u w:val="single"/>
    </w:rPr>
  </w:style>
  <w:style w:type="paragraph" w:customStyle="1" w:styleId="underlined">
    <w:name w:val="underlined"/>
    <w:basedOn w:val="Normal"/>
    <w:next w:val="Normal"/>
    <w:link w:val="underlinedCharChar"/>
    <w:qFormat/>
    <w:rsid w:val="00CA5293"/>
    <w:rPr>
      <w:rFonts w:asciiTheme="minorHAnsi" w:hAnsiTheme="minorHAnsi"/>
      <w:sz w:val="24"/>
      <w:u w:val="single"/>
    </w:rPr>
  </w:style>
  <w:style w:type="character" w:customStyle="1" w:styleId="BlockTitleChar">
    <w:name w:val="Block Title Char"/>
    <w:aliases w:val="Heading 1 Char1 Char,Heading 1 Char2,Pocket Char2,Heading Char1,Heading 1 Char Char Char Char Char1,Heading 1 Char Char Char Char Char Char1,Brief - Heading 1 Char1,Block Name Char1,Heading 1 Char Char Char1,Heading 1 - block Char"/>
    <w:basedOn w:val="DefaultParagraphFont"/>
    <w:link w:val="BlockTitle"/>
    <w:qFormat/>
    <w:locked/>
    <w:rsid w:val="00CA5293"/>
    <w:rPr>
      <w:rFonts w:ascii="Calibri" w:eastAsia="Calibri" w:hAnsi="Calibri" w:cs="Times New Roman"/>
      <w:b/>
      <w:bCs/>
      <w:color w:val="000000"/>
      <w:sz w:val="28"/>
      <w:szCs w:val="20"/>
    </w:rPr>
  </w:style>
  <w:style w:type="paragraph" w:customStyle="1" w:styleId="fullstory">
    <w:name w:val="fullstory"/>
    <w:basedOn w:val="Normal"/>
    <w:uiPriority w:val="99"/>
    <w:qFormat/>
    <w:rsid w:val="00CA5293"/>
    <w:pPr>
      <w:spacing w:before="100" w:beforeAutospacing="1" w:after="100" w:afterAutospacing="1"/>
    </w:pPr>
    <w:rPr>
      <w:rFonts w:eastAsia="Times New Roman"/>
      <w:sz w:val="24"/>
    </w:rPr>
  </w:style>
  <w:style w:type="paragraph" w:customStyle="1" w:styleId="hat">
    <w:name w:val="hat"/>
    <w:basedOn w:val="Normal"/>
    <w:next w:val="Normal"/>
    <w:link w:val="hatChar"/>
    <w:qFormat/>
    <w:rsid w:val="00CA5293"/>
    <w:pPr>
      <w:spacing w:before="240" w:after="240"/>
      <w:jc w:val="center"/>
      <w:outlineLvl w:val="0"/>
    </w:pPr>
    <w:rPr>
      <w:rFonts w:eastAsia="Times New Roman" w:cs="Arial"/>
      <w:b/>
      <w:bCs/>
      <w:sz w:val="32"/>
      <w:u w:val="single"/>
    </w:rPr>
  </w:style>
  <w:style w:type="character" w:customStyle="1" w:styleId="Style3Char">
    <w:name w:val="Style3 Char"/>
    <w:basedOn w:val="DefaultParagraphFont"/>
    <w:link w:val="Style3"/>
    <w:uiPriority w:val="99"/>
    <w:locked/>
    <w:rsid w:val="00CA5293"/>
    <w:rPr>
      <w:rFonts w:ascii="Arial Narrow" w:hAnsi="Arial Narrow"/>
      <w:b/>
    </w:rPr>
  </w:style>
  <w:style w:type="paragraph" w:customStyle="1" w:styleId="Style3">
    <w:name w:val="Style3"/>
    <w:basedOn w:val="Normal"/>
    <w:link w:val="Style3Char"/>
    <w:uiPriority w:val="99"/>
    <w:qFormat/>
    <w:rsid w:val="00CA5293"/>
    <w:rPr>
      <w:rFonts w:ascii="Arial Narrow" w:hAnsi="Arial Narrow"/>
      <w:b/>
      <w:sz w:val="24"/>
    </w:rPr>
  </w:style>
  <w:style w:type="character" w:customStyle="1" w:styleId="citesChar">
    <w:name w:val="cites Char"/>
    <w:basedOn w:val="DefaultParagraphFont"/>
    <w:link w:val="cites"/>
    <w:locked/>
    <w:rsid w:val="00CA5293"/>
    <w:rPr>
      <w:rFonts w:ascii="Malgun Gothic" w:eastAsia="Malgun Gothic" w:hAnsi="Malgun Gothic"/>
      <w:b/>
    </w:rPr>
  </w:style>
  <w:style w:type="paragraph" w:customStyle="1" w:styleId="cites">
    <w:name w:val="cites"/>
    <w:link w:val="citesChar"/>
    <w:autoRedefine/>
    <w:qFormat/>
    <w:rsid w:val="00CA5293"/>
    <w:pPr>
      <w:contextualSpacing/>
    </w:pPr>
    <w:rPr>
      <w:rFonts w:ascii="Malgun Gothic" w:eastAsia="Malgun Gothic" w:hAnsi="Malgun Gothic"/>
      <w:b/>
    </w:rPr>
  </w:style>
  <w:style w:type="character" w:customStyle="1" w:styleId="UnderlineCharChar">
    <w:name w:val="Underline Char Char"/>
    <w:basedOn w:val="DefaultParagraphFont"/>
    <w:locked/>
    <w:rsid w:val="00CA5293"/>
    <w:rPr>
      <w:rFonts w:ascii="Arial Narrow" w:hAnsi="Arial Narrow"/>
      <w:szCs w:val="24"/>
      <w:u w:val="single"/>
    </w:rPr>
  </w:style>
  <w:style w:type="character" w:customStyle="1" w:styleId="StyleUnderlineChar11ptChar">
    <w:name w:val="Style Underline Char + 11 pt Char"/>
    <w:basedOn w:val="DefaultParagraphFont"/>
    <w:locked/>
    <w:rsid w:val="00CA5293"/>
    <w:rPr>
      <w:szCs w:val="24"/>
      <w:u w:val="single"/>
    </w:rPr>
  </w:style>
  <w:style w:type="character" w:customStyle="1" w:styleId="StyleUnderlineChar11ptBoldChar">
    <w:name w:val="Style Underline Char + 11 pt Bold Char"/>
    <w:basedOn w:val="DefaultParagraphFont"/>
    <w:link w:val="StyleUnderlineChar11ptBold"/>
    <w:locked/>
    <w:rsid w:val="00CA5293"/>
    <w:rPr>
      <w:b/>
      <w:bCs/>
      <w:u w:val="single"/>
    </w:rPr>
  </w:style>
  <w:style w:type="paragraph" w:customStyle="1" w:styleId="StyleUnderlineChar11ptBold">
    <w:name w:val="Style Underline Char + 11 pt Bold"/>
    <w:basedOn w:val="Normal"/>
    <w:link w:val="StyleUnderlineChar11ptBoldChar"/>
    <w:qFormat/>
    <w:rsid w:val="00CA5293"/>
    <w:rPr>
      <w:rFonts w:asciiTheme="minorHAnsi" w:hAnsiTheme="minorHAnsi"/>
      <w:b/>
      <w:bCs/>
      <w:sz w:val="24"/>
      <w:u w:val="single"/>
    </w:rPr>
  </w:style>
  <w:style w:type="paragraph" w:customStyle="1" w:styleId="indent">
    <w:name w:val="indent"/>
    <w:basedOn w:val="Normal"/>
    <w:qFormat/>
    <w:rsid w:val="00CA5293"/>
    <w:pPr>
      <w:spacing w:before="100" w:beforeAutospacing="1" w:after="100" w:afterAutospacing="1"/>
    </w:pPr>
    <w:rPr>
      <w:rFonts w:eastAsia="Times New Roman"/>
      <w:sz w:val="24"/>
    </w:rPr>
  </w:style>
  <w:style w:type="paragraph" w:customStyle="1" w:styleId="center">
    <w:name w:val="center"/>
    <w:basedOn w:val="Normal"/>
    <w:uiPriority w:val="99"/>
    <w:rsid w:val="00CA5293"/>
    <w:pPr>
      <w:spacing w:before="100" w:beforeAutospacing="1" w:after="100" w:afterAutospacing="1"/>
    </w:pPr>
    <w:rPr>
      <w:rFonts w:eastAsia="Times New Roman"/>
      <w:sz w:val="24"/>
    </w:rPr>
  </w:style>
  <w:style w:type="character" w:customStyle="1" w:styleId="Emphasis2">
    <w:name w:val="Emphasis2"/>
    <w:basedOn w:val="DefaultParagraphFont"/>
    <w:rsid w:val="00CA5293"/>
    <w:rPr>
      <w:rFonts w:ascii="Franklin Gothic Heavy" w:hAnsi="Franklin Gothic Heavy" w:hint="default"/>
      <w:iCs/>
      <w:u w:val="single"/>
    </w:rPr>
  </w:style>
  <w:style w:type="character" w:customStyle="1" w:styleId="storyby">
    <w:name w:val="storyby"/>
    <w:basedOn w:val="DefaultParagraphFont"/>
    <w:rsid w:val="00CA5293"/>
  </w:style>
  <w:style w:type="character" w:customStyle="1" w:styleId="heading3char0">
    <w:name w:val="heading3char"/>
    <w:basedOn w:val="DefaultParagraphFont"/>
    <w:rsid w:val="00CA5293"/>
  </w:style>
  <w:style w:type="character" w:customStyle="1" w:styleId="hyperlink60">
    <w:name w:val="hyperlink6"/>
    <w:basedOn w:val="DefaultParagraphFont"/>
    <w:rsid w:val="00CA5293"/>
  </w:style>
  <w:style w:type="character" w:customStyle="1" w:styleId="heading2char2charchar">
    <w:name w:val="heading2char2charchar"/>
    <w:basedOn w:val="DefaultParagraphFont"/>
    <w:rsid w:val="00CA5293"/>
  </w:style>
  <w:style w:type="character" w:customStyle="1" w:styleId="heading2char10">
    <w:name w:val="heading2char1"/>
    <w:basedOn w:val="DefaultParagraphFont"/>
    <w:rsid w:val="00CA5293"/>
  </w:style>
  <w:style w:type="character" w:customStyle="1" w:styleId="StyleStyle4CharTimesNewRoman11pt">
    <w:name w:val="Style Style4 Char + Times New Roman 11 pt"/>
    <w:basedOn w:val="Style4Char"/>
    <w:rsid w:val="00CA5293"/>
    <w:rPr>
      <w:rFonts w:ascii="Times New Roman" w:eastAsia="Times New Roman" w:hAnsi="Times New Roman" w:cs="Times New Roman"/>
      <w:sz w:val="20"/>
      <w:u w:val="single"/>
    </w:rPr>
  </w:style>
  <w:style w:type="character" w:customStyle="1" w:styleId="Styleunderline11pt">
    <w:name w:val="Style underline + 11 pt"/>
    <w:basedOn w:val="underline"/>
    <w:rsid w:val="00CA5293"/>
    <w:rPr>
      <w:rFonts w:ascii="Times New Roman" w:hAnsi="Times New Roman" w:cs="Times New Roman" w:hint="default"/>
      <w:b w:val="0"/>
      <w:sz w:val="20"/>
      <w:u w:val="single"/>
    </w:rPr>
  </w:style>
  <w:style w:type="character" w:customStyle="1" w:styleId="Styleunderline11ptBorderSinglesolidlineAuto05p">
    <w:name w:val="Style underline + 11 pt Border: : (Single solid line Auto  0.5 p..."/>
    <w:basedOn w:val="underline"/>
    <w:rsid w:val="00CA5293"/>
    <w:rPr>
      <w:b w:val="0"/>
      <w:sz w:val="20"/>
      <w:u w:val="single"/>
      <w:bdr w:val="single" w:sz="4" w:space="0" w:color="auto" w:frame="1"/>
    </w:rPr>
  </w:style>
  <w:style w:type="character" w:customStyle="1" w:styleId="Style11ptBoldUnderline">
    <w:name w:val="Style 11 pt Bold Underline"/>
    <w:basedOn w:val="DefaultParagraphFont"/>
    <w:rsid w:val="00CA5293"/>
    <w:rPr>
      <w:b/>
      <w:bCs/>
      <w:sz w:val="20"/>
      <w:u w:val="single"/>
    </w:rPr>
  </w:style>
  <w:style w:type="character" w:customStyle="1" w:styleId="addmd">
    <w:name w:val="addmd"/>
    <w:basedOn w:val="DefaultParagraphFont"/>
    <w:rsid w:val="00CA5293"/>
  </w:style>
  <w:style w:type="character" w:customStyle="1" w:styleId="CharCharChar">
    <w:name w:val="Char Char Char"/>
    <w:basedOn w:val="DefaultParagraphFont"/>
    <w:rsid w:val="00CA5293"/>
    <w:rPr>
      <w:rFonts w:ascii="Arial" w:hAnsi="Arial" w:cs="Arial" w:hint="default"/>
      <w:bCs/>
      <w:szCs w:val="26"/>
      <w:u w:val="single"/>
      <w:lang w:val="en-US" w:eastAsia="en-US" w:bidi="ar-SA"/>
    </w:rPr>
  </w:style>
  <w:style w:type="paragraph" w:customStyle="1" w:styleId="StyleNormalWebNormalWebChar1CharNormalWebCharCharC">
    <w:name w:val="Style Normal (Web)Normal (Web) Char1 CharNormal (Web) Char Char C..."/>
    <w:basedOn w:val="NormalWeb"/>
    <w:rsid w:val="00CA5293"/>
    <w:pPr>
      <w:widowControl w:val="0"/>
      <w:spacing w:before="0" w:beforeAutospacing="0" w:after="160" w:afterAutospacing="0" w:line="259" w:lineRule="auto"/>
    </w:pPr>
    <w:rPr>
      <w:rFonts w:ascii="Calibri" w:eastAsia="Calibri" w:hAnsi="Calibri"/>
      <w:color w:val="000000"/>
      <w:sz w:val="22"/>
      <w:szCs w:val="20"/>
      <w:lang w:eastAsia="en-US"/>
    </w:rPr>
  </w:style>
  <w:style w:type="paragraph" w:customStyle="1" w:styleId="citenon-bold">
    <w:name w:val="cite non-bold"/>
    <w:basedOn w:val="Normal"/>
    <w:link w:val="citenon-boldChar"/>
    <w:qFormat/>
    <w:rsid w:val="00CA5293"/>
    <w:rPr>
      <w:rFonts w:ascii="Times New Roman" w:eastAsia="Calibri" w:hAnsi="Times New Roman" w:cs="Times New Roman"/>
      <w:sz w:val="24"/>
    </w:rPr>
  </w:style>
  <w:style w:type="character" w:customStyle="1" w:styleId="BoldUnderlining">
    <w:name w:val="Bold Underlining"/>
    <w:basedOn w:val="DefaultParagraphFont"/>
    <w:rsid w:val="00CA5293"/>
    <w:rPr>
      <w:u w:val="single"/>
    </w:rPr>
  </w:style>
  <w:style w:type="paragraph" w:customStyle="1" w:styleId="Reference">
    <w:name w:val="Reference"/>
    <w:qFormat/>
    <w:rsid w:val="00CA5293"/>
    <w:rPr>
      <w:rFonts w:ascii="Times New Roman" w:eastAsia="Times New Roman" w:hAnsi="Times New Roman" w:cs="Times New Roman"/>
      <w:b/>
      <w:bCs/>
      <w:szCs w:val="27"/>
      <w:u w:val="single"/>
    </w:rPr>
  </w:style>
  <w:style w:type="character" w:customStyle="1" w:styleId="inhoud">
    <w:name w:val="inhoud"/>
    <w:basedOn w:val="DefaultParagraphFont"/>
    <w:rsid w:val="00CA5293"/>
  </w:style>
  <w:style w:type="paragraph" w:customStyle="1" w:styleId="CardText2">
    <w:name w:val="Card Text 2"/>
    <w:basedOn w:val="Normal"/>
    <w:link w:val="CardText2Char"/>
    <w:qFormat/>
    <w:rsid w:val="00CA5293"/>
    <w:rPr>
      <w:rFonts w:eastAsia="Calibri" w:cs="Times New Roman"/>
      <w:color w:val="000000"/>
      <w:u w:val="single"/>
      <w:lang w:val="x-none" w:eastAsia="x-none"/>
    </w:rPr>
  </w:style>
  <w:style w:type="character" w:customStyle="1" w:styleId="CardText2Char">
    <w:name w:val="Card Text 2 Char"/>
    <w:link w:val="CardText2"/>
    <w:rsid w:val="00CA5293"/>
    <w:rPr>
      <w:rFonts w:ascii="Calibri" w:eastAsia="Calibri" w:hAnsi="Calibri" w:cs="Times New Roman"/>
      <w:color w:val="000000"/>
      <w:sz w:val="22"/>
      <w:u w:val="single"/>
      <w:lang w:val="x-none" w:eastAsia="x-none"/>
    </w:rPr>
  </w:style>
  <w:style w:type="paragraph" w:customStyle="1" w:styleId="Debate-CardSmalltextF2">
    <w:name w:val="Debate- Card Small text F2"/>
    <w:basedOn w:val="Normal"/>
    <w:next w:val="Normal"/>
    <w:link w:val="Debate-CardSmalltextF2Char"/>
    <w:qFormat/>
    <w:rsid w:val="00CA5293"/>
    <w:pPr>
      <w:contextualSpacing/>
    </w:pPr>
    <w:rPr>
      <w:rFonts w:eastAsia="Calibri" w:cs="Times New Roman"/>
      <w:lang w:val="x-none" w:eastAsia="x-none"/>
    </w:rPr>
  </w:style>
  <w:style w:type="character" w:customStyle="1" w:styleId="Debate-CardSmalltextF2Char">
    <w:name w:val="Debate- Card Small text F2 Char"/>
    <w:link w:val="Debate-CardSmalltextF2"/>
    <w:locked/>
    <w:rsid w:val="00CA5293"/>
    <w:rPr>
      <w:rFonts w:ascii="Calibri" w:eastAsia="Calibri" w:hAnsi="Calibri" w:cs="Times New Roman"/>
      <w:sz w:val="22"/>
      <w:lang w:val="x-none" w:eastAsia="x-none"/>
    </w:rPr>
  </w:style>
  <w:style w:type="character" w:customStyle="1" w:styleId="CardsUnderlined">
    <w:name w:val="Cards Underlined"/>
    <w:qFormat/>
    <w:rsid w:val="00CA5293"/>
    <w:rPr>
      <w:rFonts w:ascii="Helvetica" w:hAnsi="Helvetica"/>
      <w:sz w:val="22"/>
      <w:szCs w:val="24"/>
      <w:u w:val="single"/>
    </w:rPr>
  </w:style>
  <w:style w:type="character" w:customStyle="1" w:styleId="Cites-AuthorDate">
    <w:name w:val="Cites-Author/Date"/>
    <w:qFormat/>
    <w:rsid w:val="00CA5293"/>
    <w:rPr>
      <w:rFonts w:ascii="Helvetica" w:hAnsi="Helvetica" w:cs="Helvetica"/>
      <w:b/>
      <w:sz w:val="22"/>
      <w:szCs w:val="24"/>
      <w:u w:val="single"/>
    </w:rPr>
  </w:style>
  <w:style w:type="paragraph" w:customStyle="1" w:styleId="Cards">
    <w:name w:val="Cards"/>
    <w:next w:val="Normal"/>
    <w:link w:val="CardsChar"/>
    <w:qFormat/>
    <w:rsid w:val="00CA5293"/>
    <w:pPr>
      <w:widowControl w:val="0"/>
      <w:ind w:right="432"/>
    </w:pPr>
    <w:rPr>
      <w:rFonts w:ascii="Georgia" w:eastAsia="Times New Roman" w:hAnsi="Georgia" w:cs="Times New Roman"/>
      <w:sz w:val="22"/>
    </w:rPr>
  </w:style>
  <w:style w:type="character" w:customStyle="1" w:styleId="CardsChar">
    <w:name w:val="Cards Char"/>
    <w:link w:val="Cards"/>
    <w:rsid w:val="00CA5293"/>
    <w:rPr>
      <w:rFonts w:ascii="Georgia" w:eastAsia="Times New Roman" w:hAnsi="Georgia" w:cs="Times New Roman"/>
      <w:sz w:val="22"/>
    </w:rPr>
  </w:style>
  <w:style w:type="paragraph" w:customStyle="1" w:styleId="Debate-EmphasizedText-F5">
    <w:name w:val="Debate- Emphasized Text- F5"/>
    <w:basedOn w:val="Normal"/>
    <w:link w:val="Debate-EmphasizedText-F5Char"/>
    <w:qFormat/>
    <w:rsid w:val="00CA5293"/>
    <w:pPr>
      <w:spacing w:after="200"/>
      <w:contextualSpacing/>
    </w:pPr>
    <w:rPr>
      <w:rFonts w:eastAsia="Calibri" w:cs="Times New Roman"/>
      <w:u w:val="single"/>
      <w:lang w:val="x-none" w:eastAsia="x-none"/>
    </w:rPr>
  </w:style>
  <w:style w:type="character" w:customStyle="1" w:styleId="Debate-EmphasizedText-F5Char">
    <w:name w:val="Debate- Emphasized Text- F5 Char"/>
    <w:link w:val="Debate-EmphasizedText-F5"/>
    <w:locked/>
    <w:rsid w:val="00CA5293"/>
    <w:rPr>
      <w:rFonts w:ascii="Calibri" w:eastAsia="Calibri" w:hAnsi="Calibri" w:cs="Times New Roman"/>
      <w:sz w:val="22"/>
      <w:u w:val="single"/>
      <w:lang w:val="x-none" w:eastAsia="x-none"/>
    </w:rPr>
  </w:style>
  <w:style w:type="paragraph" w:customStyle="1" w:styleId="Debate-CardTextUnderlined-F3">
    <w:name w:val="Debate- Card Text Underlined- F3"/>
    <w:basedOn w:val="Normal"/>
    <w:next w:val="NoSpacing"/>
    <w:link w:val="Debate-CardTextUnderlined-F3Char"/>
    <w:qFormat/>
    <w:rsid w:val="00CA5293"/>
    <w:pPr>
      <w:spacing w:after="200"/>
      <w:contextualSpacing/>
    </w:pPr>
    <w:rPr>
      <w:rFonts w:eastAsia="Calibri" w:cs="Times New Roman"/>
      <w:u w:val="single"/>
      <w:lang w:val="x-none" w:eastAsia="x-none"/>
    </w:rPr>
  </w:style>
  <w:style w:type="character" w:customStyle="1" w:styleId="Debate-CardTextUnderlined-F3Char">
    <w:name w:val="Debate- Card Text Underlined- F3 Char"/>
    <w:link w:val="Debate-CardTextUnderlined-F3"/>
    <w:locked/>
    <w:rsid w:val="00CA5293"/>
    <w:rPr>
      <w:rFonts w:ascii="Calibri" w:eastAsia="Calibri" w:hAnsi="Calibri" w:cs="Times New Roman"/>
      <w:sz w:val="22"/>
      <w:u w:val="single"/>
      <w:lang w:val="x-none" w:eastAsia="x-none"/>
    </w:rPr>
  </w:style>
  <w:style w:type="paragraph" w:customStyle="1" w:styleId="CardTagandCite">
    <w:name w:val="Card Tag and Cite"/>
    <w:basedOn w:val="Normal"/>
    <w:next w:val="Normal"/>
    <w:link w:val="CardTagandCiteChar"/>
    <w:qFormat/>
    <w:rsid w:val="00CA5293"/>
    <w:rPr>
      <w:rFonts w:eastAsia="Calibri" w:cs="Times New Roman"/>
      <w:b/>
      <w:lang w:val="x-none" w:eastAsia="x-none"/>
    </w:rPr>
  </w:style>
  <w:style w:type="character" w:customStyle="1" w:styleId="CardTagandCiteChar">
    <w:name w:val="Card Tag and Cite Char"/>
    <w:link w:val="CardTagandCite"/>
    <w:rsid w:val="00CA5293"/>
    <w:rPr>
      <w:rFonts w:ascii="Calibri" w:eastAsia="Calibri" w:hAnsi="Calibri" w:cs="Times New Roman"/>
      <w:b/>
      <w:sz w:val="22"/>
      <w:lang w:val="x-none" w:eastAsia="x-none"/>
    </w:rPr>
  </w:style>
  <w:style w:type="paragraph" w:customStyle="1" w:styleId="Cardtext0">
    <w:name w:val="Card text"/>
    <w:link w:val="CardtextChar0"/>
    <w:qFormat/>
    <w:rsid w:val="00CA5293"/>
    <w:pPr>
      <w:widowControl w:val="0"/>
      <w:autoSpaceDE w:val="0"/>
      <w:autoSpaceDN w:val="0"/>
      <w:adjustRightInd w:val="0"/>
    </w:pPr>
    <w:rPr>
      <w:rFonts w:ascii="Georgia" w:eastAsia="Calibri" w:hAnsi="Georgia" w:cs="Times New Roman"/>
      <w:sz w:val="22"/>
      <w:szCs w:val="20"/>
      <w:u w:val="single"/>
    </w:rPr>
  </w:style>
  <w:style w:type="character" w:customStyle="1" w:styleId="CardtextChar0">
    <w:name w:val="Card text Char"/>
    <w:link w:val="Cardtext0"/>
    <w:locked/>
    <w:rsid w:val="00CA5293"/>
    <w:rPr>
      <w:rFonts w:ascii="Georgia" w:eastAsia="Calibri" w:hAnsi="Georgia" w:cs="Times New Roman"/>
      <w:sz w:val="22"/>
      <w:szCs w:val="20"/>
      <w:u w:val="single"/>
    </w:rPr>
  </w:style>
  <w:style w:type="paragraph" w:customStyle="1" w:styleId="StyleHeading2Heading2Char2CharHeading2Char1CharCharHead">
    <w:name w:val="Style Heading 2Heading 2 Char2 CharHeading 2 Char1 Char CharHead..."/>
    <w:basedOn w:val="Heading2"/>
    <w:rsid w:val="00CA5293"/>
    <w:pPr>
      <w:widowControl w:val="0"/>
      <w:suppressAutoHyphens/>
      <w:spacing w:before="200"/>
      <w:contextualSpacing/>
    </w:pPr>
    <w:rPr>
      <w:rFonts w:eastAsia="Times New Roman" w:cs="Times New Roman"/>
      <w:b w:val="0"/>
    </w:rPr>
  </w:style>
  <w:style w:type="character" w:customStyle="1" w:styleId="DebateUnderline">
    <w:name w:val="Debate Underline"/>
    <w:qFormat/>
    <w:rsid w:val="00CA5293"/>
    <w:rPr>
      <w:rFonts w:ascii="Georgia" w:hAnsi="Georgia"/>
      <w:sz w:val="22"/>
      <w:u w:val="single"/>
    </w:rPr>
  </w:style>
  <w:style w:type="character" w:customStyle="1" w:styleId="BoldUnderlineChar0">
    <w:name w:val="Bold Underline Char"/>
    <w:basedOn w:val="DefaultParagraphFont"/>
    <w:rsid w:val="00CA5293"/>
    <w:rPr>
      <w:rFonts w:ascii="Georgia" w:hAnsi="Georgia" w:cs="Times New Roman"/>
      <w:sz w:val="22"/>
      <w:u w:val="single"/>
    </w:rPr>
  </w:style>
  <w:style w:type="character" w:customStyle="1" w:styleId="Heading4Char1">
    <w:name w:val="Heading 4 Char1"/>
    <w:aliases w:val="Underlined Char1,Big card Char1,Normal Tag Char1,small text Char1,heading 2 Char1,Heading 2 Char2 Char Char1,TAG Char1,Ch Char1,no read Char1,No Spacing12 Char1,No Spacing2111 Char1,No Spacing211 Char1,Analytics Char1,No Spacing4 Char1"/>
    <w:basedOn w:val="DefaultParagraphFont"/>
    <w:qFormat/>
    <w:rsid w:val="00CA5293"/>
    <w:rPr>
      <w:rFonts w:ascii="Georgia" w:hAnsi="Georgia"/>
      <w:sz w:val="22"/>
      <w:szCs w:val="28"/>
      <w:u w:val="single"/>
    </w:rPr>
  </w:style>
  <w:style w:type="paragraph" w:customStyle="1" w:styleId="Underlining">
    <w:name w:val="Underlining"/>
    <w:basedOn w:val="Normal"/>
    <w:next w:val="Normal"/>
    <w:link w:val="UnderliningChar"/>
    <w:uiPriority w:val="99"/>
    <w:qFormat/>
    <w:rsid w:val="00CA5293"/>
    <w:rPr>
      <w:rFonts w:eastAsia="Calibri" w:cs="Times New Roman"/>
      <w:u w:val="single"/>
      <w:lang w:val="x-none" w:eastAsia="x-none"/>
    </w:rPr>
  </w:style>
  <w:style w:type="character" w:customStyle="1" w:styleId="UnderliningChar">
    <w:name w:val="Underlining Char"/>
    <w:link w:val="Underlining"/>
    <w:uiPriority w:val="99"/>
    <w:locked/>
    <w:rsid w:val="00CA5293"/>
    <w:rPr>
      <w:rFonts w:ascii="Calibri" w:eastAsia="Calibri" w:hAnsi="Calibri" w:cs="Times New Roman"/>
      <w:sz w:val="22"/>
      <w:u w:val="single"/>
      <w:lang w:val="x-none" w:eastAsia="x-none"/>
    </w:rPr>
  </w:style>
  <w:style w:type="character" w:customStyle="1" w:styleId="Highlight">
    <w:name w:val="Highlight"/>
    <w:uiPriority w:val="1"/>
    <w:qFormat/>
    <w:rsid w:val="00CA5293"/>
    <w:rPr>
      <w:rFonts w:ascii="Georgia" w:hAnsi="Georgia"/>
      <w:b w:val="0"/>
      <w:sz w:val="22"/>
      <w:u w:val="single"/>
      <w:bdr w:val="none" w:sz="0" w:space="0" w:color="auto"/>
      <w:shd w:val="clear" w:color="auto" w:fill="89FF94"/>
    </w:rPr>
  </w:style>
  <w:style w:type="character" w:customStyle="1" w:styleId="Boxout">
    <w:name w:val="Box out"/>
    <w:uiPriority w:val="1"/>
    <w:qFormat/>
    <w:rsid w:val="00CA5293"/>
    <w:rPr>
      <w:rFonts w:ascii="Georgia" w:hAnsi="Georgia"/>
      <w:b/>
      <w:sz w:val="22"/>
      <w:u w:val="single"/>
      <w:bdr w:val="single" w:sz="4" w:space="0" w:color="auto"/>
      <w:shd w:val="clear" w:color="auto" w:fill="89FF94"/>
    </w:rPr>
  </w:style>
  <w:style w:type="character" w:customStyle="1" w:styleId="StyleCardtextChar10pt">
    <w:name w:val="Style Card text Char + 10 pt"/>
    <w:basedOn w:val="CardtextChar0"/>
    <w:rsid w:val="00CA5293"/>
    <w:rPr>
      <w:rFonts w:ascii="Georgia" w:eastAsia="Calibri" w:hAnsi="Georgia" w:cs="Times New Roman"/>
      <w:sz w:val="20"/>
      <w:szCs w:val="20"/>
      <w:u w:val="single"/>
    </w:rPr>
  </w:style>
  <w:style w:type="character" w:customStyle="1" w:styleId="Heading4Char2">
    <w:name w:val="Heading 4 Char2"/>
    <w:aliases w:val="body Char1,Underlined Char2,body Char2"/>
    <w:basedOn w:val="DefaultParagraphFont"/>
    <w:rsid w:val="00CA5293"/>
    <w:rPr>
      <w:rFonts w:ascii="Georgia" w:hAnsi="Georgia"/>
      <w:sz w:val="22"/>
      <w:szCs w:val="28"/>
      <w:u w:val="single"/>
    </w:rPr>
  </w:style>
  <w:style w:type="paragraph" w:customStyle="1" w:styleId="Nothing">
    <w:name w:val="Nothing"/>
    <w:qFormat/>
    <w:rsid w:val="00CA5293"/>
    <w:pPr>
      <w:jc w:val="both"/>
    </w:pPr>
    <w:rPr>
      <w:rFonts w:ascii="Times New Roman" w:eastAsia="Times New Roman" w:hAnsi="Times New Roman" w:cs="Times New Roman"/>
      <w:sz w:val="20"/>
    </w:rPr>
  </w:style>
  <w:style w:type="character" w:customStyle="1" w:styleId="bold">
    <w:name w:val="bold"/>
    <w:basedOn w:val="DefaultParagraphFont"/>
    <w:rsid w:val="00CA5293"/>
  </w:style>
  <w:style w:type="character" w:customStyle="1" w:styleId="CiteChar">
    <w:name w:val="Cite Char"/>
    <w:aliases w:val="cite_tag Char,Taglines Char Char,Heading 2 Char3"/>
    <w:basedOn w:val="DefaultParagraphFont"/>
    <w:qFormat/>
    <w:rsid w:val="00CA5293"/>
    <w:rPr>
      <w:rFonts w:ascii="Garamond" w:hAnsi="Garamond"/>
      <w:b/>
      <w:sz w:val="20"/>
      <w:szCs w:val="22"/>
      <w:u w:val="none"/>
    </w:rPr>
  </w:style>
  <w:style w:type="character" w:customStyle="1" w:styleId="Box">
    <w:name w:val="Box!"/>
    <w:basedOn w:val="DefaultParagraphFont"/>
    <w:uiPriority w:val="1"/>
    <w:rsid w:val="00CA5293"/>
    <w:rPr>
      <w:rFonts w:ascii="Times New Roman" w:hAnsi="Times New Roman"/>
      <w:sz w:val="20"/>
      <w:u w:val="single"/>
      <w:bdr w:val="single" w:sz="4" w:space="0" w:color="auto"/>
    </w:rPr>
  </w:style>
  <w:style w:type="character" w:customStyle="1" w:styleId="StyleUnderlineCharTitleCharBold">
    <w:name w:val="Style Underline CharTitle Char + Bold"/>
    <w:basedOn w:val="DefaultParagraphFont"/>
    <w:rsid w:val="00CA5293"/>
    <w:rPr>
      <w:rFonts w:ascii="Garamond" w:hAnsi="Garamond"/>
      <w:b/>
      <w:bCs/>
      <w:color w:val="000000"/>
      <w:sz w:val="22"/>
      <w:szCs w:val="22"/>
    </w:rPr>
  </w:style>
  <w:style w:type="character" w:customStyle="1" w:styleId="Style20">
    <w:name w:val="Style2"/>
    <w:qFormat/>
    <w:rsid w:val="00CA5293"/>
    <w:rPr>
      <w:rFonts w:ascii="Times New Roman" w:hAnsi="Times New Roman"/>
      <w:sz w:val="20"/>
      <w:u w:val="single"/>
      <w:bdr w:val="single" w:sz="4" w:space="0" w:color="auto"/>
    </w:rPr>
  </w:style>
  <w:style w:type="paragraph" w:customStyle="1" w:styleId="Card10f2">
    <w:name w:val="Card.10.f2"/>
    <w:basedOn w:val="Normal"/>
    <w:autoRedefine/>
    <w:rsid w:val="00CA5293"/>
    <w:rPr>
      <w:rFonts w:ascii="Times New Roman" w:eastAsia="Calibri" w:hAnsi="Times New Roman" w:cs="Times New Roman"/>
      <w:szCs w:val="20"/>
    </w:rPr>
  </w:style>
  <w:style w:type="character" w:customStyle="1" w:styleId="7TimesNewRoman">
    <w:name w:val="7 Times New Roman"/>
    <w:rsid w:val="00CA529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Brief-SecondarySource">
    <w:name w:val="Brief - Secondary Source"/>
    <w:basedOn w:val="Normal"/>
    <w:uiPriority w:val="99"/>
    <w:qFormat/>
    <w:rsid w:val="00CA5293"/>
    <w:rPr>
      <w:rFonts w:ascii="Times New Roman" w:eastAsia="Calibri" w:hAnsi="Times New Roman" w:cs="Times New Roman"/>
      <w:sz w:val="14"/>
      <w:szCs w:val="20"/>
    </w:rPr>
  </w:style>
  <w:style w:type="character" w:customStyle="1" w:styleId="UnderlineTextChar">
    <w:name w:val="Underline Text Char"/>
    <w:basedOn w:val="DefaultParagraphFont"/>
    <w:rsid w:val="00CA5293"/>
    <w:rPr>
      <w:szCs w:val="24"/>
      <w:u w:val="single"/>
      <w:lang w:val="en-US" w:eastAsia="en-US" w:bidi="ar-SA"/>
    </w:rPr>
  </w:style>
  <w:style w:type="character" w:customStyle="1" w:styleId="UnderlinedCardTextChar">
    <w:name w:val="Underlined Card Text Char"/>
    <w:basedOn w:val="DefaultParagraphFont"/>
    <w:rsid w:val="00CA5293"/>
    <w:rPr>
      <w:rFonts w:ascii="Garamond" w:eastAsia="Calibri" w:hAnsi="Garamond"/>
      <w:sz w:val="22"/>
      <w:szCs w:val="22"/>
      <w:u w:val="single"/>
    </w:rPr>
  </w:style>
  <w:style w:type="character" w:customStyle="1" w:styleId="MicroChar">
    <w:name w:val="Micro Char"/>
    <w:basedOn w:val="DefaultParagraphFont"/>
    <w:rsid w:val="00CA5293"/>
    <w:rPr>
      <w:rFonts w:ascii="Arial" w:hAnsi="Arial"/>
      <w:sz w:val="12"/>
      <w:szCs w:val="24"/>
      <w:lang w:val="en-US" w:eastAsia="en-US" w:bidi="ar-SA"/>
    </w:rPr>
  </w:style>
  <w:style w:type="paragraph" w:customStyle="1" w:styleId="Micro">
    <w:name w:val="Micro"/>
    <w:basedOn w:val="Normal"/>
    <w:next w:val="Normal"/>
    <w:qFormat/>
    <w:rsid w:val="00CA5293"/>
    <w:rPr>
      <w:rFonts w:ascii="Arial" w:eastAsia="Calibri" w:hAnsi="Arial" w:cs="Times New Roman"/>
      <w:sz w:val="12"/>
    </w:rPr>
  </w:style>
  <w:style w:type="character" w:customStyle="1" w:styleId="bnp-articles-title1">
    <w:name w:val="bnp-articles-title1"/>
    <w:basedOn w:val="DefaultParagraphFont"/>
    <w:rsid w:val="00CA5293"/>
    <w:rPr>
      <w:rFonts w:ascii="Verdana" w:hAnsi="Verdana" w:hint="default"/>
      <w:b/>
      <w:bCs/>
      <w:color w:val="545454"/>
      <w:sz w:val="12"/>
      <w:szCs w:val="12"/>
    </w:rPr>
  </w:style>
  <w:style w:type="paragraph" w:customStyle="1" w:styleId="SmallNormal">
    <w:name w:val="Small Normal"/>
    <w:basedOn w:val="Normal"/>
    <w:uiPriority w:val="99"/>
    <w:qFormat/>
    <w:rsid w:val="00CA5293"/>
    <w:pPr>
      <w:widowControl w:val="0"/>
      <w:suppressAutoHyphens/>
      <w:contextualSpacing/>
    </w:pPr>
    <w:rPr>
      <w:rFonts w:eastAsia="Calibri" w:cs="Times New Roman"/>
      <w:sz w:val="18"/>
      <w:szCs w:val="18"/>
    </w:rPr>
  </w:style>
  <w:style w:type="paragraph" w:customStyle="1" w:styleId="Pa4">
    <w:name w:val="Pa4"/>
    <w:basedOn w:val="Normal"/>
    <w:next w:val="Normal"/>
    <w:uiPriority w:val="99"/>
    <w:qFormat/>
    <w:rsid w:val="00CA5293"/>
    <w:pPr>
      <w:autoSpaceDE w:val="0"/>
      <w:autoSpaceDN w:val="0"/>
      <w:adjustRightInd w:val="0"/>
      <w:spacing w:line="220" w:lineRule="atLeast"/>
    </w:pPr>
    <w:rPr>
      <w:rFonts w:ascii="Minion Pro" w:eastAsia="Calibri" w:hAnsi="Minion Pro" w:cs="Times New Roman"/>
      <w:sz w:val="24"/>
    </w:rPr>
  </w:style>
  <w:style w:type="character" w:customStyle="1" w:styleId="A7">
    <w:name w:val="A7"/>
    <w:uiPriority w:val="99"/>
    <w:rsid w:val="00CA5293"/>
    <w:rPr>
      <w:rFonts w:cs="Minion Pro"/>
      <w:color w:val="000000"/>
      <w:sz w:val="12"/>
      <w:szCs w:val="12"/>
    </w:rPr>
  </w:style>
  <w:style w:type="character" w:customStyle="1" w:styleId="underline1">
    <w:name w:val="underline1"/>
    <w:basedOn w:val="DefaultParagraphFont"/>
    <w:rsid w:val="00CA5293"/>
    <w:rPr>
      <w:u w:val="single"/>
    </w:rPr>
  </w:style>
  <w:style w:type="character" w:customStyle="1" w:styleId="UnderlineCharCharCharCharCharChar">
    <w:name w:val="Underline Char Char Char Char Char Char"/>
    <w:basedOn w:val="DefaultParagraphFont"/>
    <w:rsid w:val="00CA5293"/>
    <w:rPr>
      <w:rFonts w:ascii="Arial Narrow" w:hAnsi="Arial Narrow"/>
      <w:szCs w:val="24"/>
      <w:u w:val="single"/>
      <w:lang w:val="en-US" w:eastAsia="en-US" w:bidi="ar-SA"/>
    </w:rPr>
  </w:style>
  <w:style w:type="character" w:customStyle="1" w:styleId="featuretext">
    <w:name w:val="featuretext"/>
    <w:basedOn w:val="DefaultParagraphFont"/>
    <w:rsid w:val="00CA5293"/>
  </w:style>
  <w:style w:type="character" w:customStyle="1" w:styleId="relatedtext">
    <w:name w:val="related_text"/>
    <w:basedOn w:val="DefaultParagraphFont"/>
    <w:rsid w:val="00CA5293"/>
  </w:style>
  <w:style w:type="character" w:customStyle="1" w:styleId="credit">
    <w:name w:val="credit"/>
    <w:basedOn w:val="DefaultParagraphFont"/>
    <w:rsid w:val="00CA5293"/>
  </w:style>
  <w:style w:type="character" w:styleId="HTMLCite">
    <w:name w:val="HTML Cite"/>
    <w:basedOn w:val="DefaultParagraphFont"/>
    <w:rsid w:val="00CA5293"/>
    <w:rPr>
      <w:i/>
      <w:iCs/>
    </w:rPr>
  </w:style>
  <w:style w:type="character" w:customStyle="1" w:styleId="a">
    <w:name w:val="a"/>
    <w:basedOn w:val="DefaultParagraphFont"/>
    <w:rsid w:val="00CA5293"/>
  </w:style>
  <w:style w:type="character" w:customStyle="1" w:styleId="medium-normal1">
    <w:name w:val="medium-normal1"/>
    <w:basedOn w:val="DefaultParagraphFont"/>
    <w:rsid w:val="00CA5293"/>
    <w:rPr>
      <w:rFonts w:ascii="Arial" w:hAnsi="Arial" w:cs="Arial"/>
      <w:sz w:val="20"/>
      <w:szCs w:val="20"/>
    </w:rPr>
  </w:style>
  <w:style w:type="character" w:customStyle="1" w:styleId="CardTextChar1">
    <w:name w:val="Card Text Char"/>
    <w:basedOn w:val="DefaultParagraphFont"/>
    <w:rsid w:val="00CA5293"/>
    <w:rPr>
      <w:rFonts w:ascii="Times New Roman" w:eastAsia="Times New Roman" w:hAnsi="Times New Roman" w:cs="Times New Roman"/>
      <w:sz w:val="12"/>
      <w:szCs w:val="24"/>
      <w:lang w:val="en-US" w:eastAsia="en-US" w:bidi="ar-SA"/>
    </w:rPr>
  </w:style>
  <w:style w:type="character" w:customStyle="1" w:styleId="CircleChar1">
    <w:name w:val="Circle Char1"/>
    <w:basedOn w:val="DefaultParagraphFont"/>
    <w:rsid w:val="00CA5293"/>
    <w:rPr>
      <w:b/>
      <w:i/>
      <w:szCs w:val="18"/>
      <w:u w:val="single"/>
      <w:lang w:val="en-US" w:eastAsia="en-US" w:bidi="ar-SA"/>
    </w:rPr>
  </w:style>
  <w:style w:type="paragraph" w:customStyle="1" w:styleId="Circle">
    <w:name w:val="Circle"/>
    <w:basedOn w:val="Normal"/>
    <w:link w:val="CircleChar"/>
    <w:rsid w:val="00CA5293"/>
    <w:pPr>
      <w:spacing w:after="200"/>
      <w:contextualSpacing/>
      <w:jc w:val="both"/>
    </w:pPr>
    <w:rPr>
      <w:rFonts w:ascii="Times New Roman" w:eastAsia="Calibri" w:hAnsi="Times New Roman" w:cs="Times New Roman"/>
      <w:b/>
      <w:i/>
      <w:szCs w:val="18"/>
      <w:u w:val="single"/>
    </w:rPr>
  </w:style>
  <w:style w:type="character" w:customStyle="1" w:styleId="AuthorChar">
    <w:name w:val="Author Char"/>
    <w:basedOn w:val="DefaultParagraphFont"/>
    <w:rsid w:val="00CA5293"/>
    <w:rPr>
      <w:b/>
      <w:sz w:val="22"/>
      <w:lang w:val="en-US" w:eastAsia="en-US" w:bidi="ar-SA"/>
    </w:rPr>
  </w:style>
  <w:style w:type="character" w:customStyle="1" w:styleId="fullpost">
    <w:name w:val="fullpost"/>
    <w:basedOn w:val="DefaultParagraphFont"/>
    <w:rsid w:val="00CA5293"/>
  </w:style>
  <w:style w:type="character" w:customStyle="1" w:styleId="bcktital">
    <w:name w:val="bcktital"/>
    <w:basedOn w:val="DefaultParagraphFont"/>
    <w:rsid w:val="00CA5293"/>
  </w:style>
  <w:style w:type="character" w:customStyle="1" w:styleId="8pointChar">
    <w:name w:val="8 point Char"/>
    <w:basedOn w:val="DefaultParagraphFont"/>
    <w:rsid w:val="00CA5293"/>
    <w:rPr>
      <w:sz w:val="16"/>
      <w:szCs w:val="24"/>
      <w:lang w:val="en-US" w:eastAsia="en-US" w:bidi="ar-SA"/>
    </w:rPr>
  </w:style>
  <w:style w:type="character" w:customStyle="1" w:styleId="bcktital0">
    <w:name w:val="bckt_ital"/>
    <w:basedOn w:val="DefaultParagraphFont"/>
    <w:rsid w:val="00CA5293"/>
  </w:style>
  <w:style w:type="paragraph" w:customStyle="1" w:styleId="SmallFont">
    <w:name w:val="Small Font"/>
    <w:basedOn w:val="Normal"/>
    <w:qFormat/>
    <w:rsid w:val="00CA5293"/>
    <w:pPr>
      <w:spacing w:after="200"/>
      <w:contextualSpacing/>
      <w:jc w:val="both"/>
    </w:pPr>
    <w:rPr>
      <w:rFonts w:ascii="Times New Roman" w:eastAsia="Calibri" w:hAnsi="Times New Roman" w:cs="Times New Roman"/>
      <w:sz w:val="14"/>
      <w:szCs w:val="18"/>
    </w:rPr>
  </w:style>
  <w:style w:type="character" w:customStyle="1" w:styleId="SmallFontChar">
    <w:name w:val="Small Font Char"/>
    <w:basedOn w:val="DefaultParagraphFont"/>
    <w:rsid w:val="00CA5293"/>
    <w:rPr>
      <w:sz w:val="14"/>
      <w:szCs w:val="18"/>
      <w:lang w:val="en-US" w:eastAsia="en-US" w:bidi="ar-SA"/>
    </w:rPr>
  </w:style>
  <w:style w:type="character" w:customStyle="1" w:styleId="MicroTextChar">
    <w:name w:val="MicroText Char"/>
    <w:basedOn w:val="DefaultParagraphFont"/>
    <w:rsid w:val="00CA5293"/>
    <w:rPr>
      <w:rFonts w:ascii="Arial Narrow" w:hAnsi="Arial Narrow"/>
      <w:sz w:val="12"/>
      <w:szCs w:val="24"/>
      <w:lang w:val="en-US" w:eastAsia="en-US" w:bidi="ar-SA"/>
    </w:rPr>
  </w:style>
  <w:style w:type="paragraph" w:customStyle="1" w:styleId="MicroText">
    <w:name w:val="MicroText"/>
    <w:basedOn w:val="Normal"/>
    <w:next w:val="Normal"/>
    <w:qFormat/>
    <w:rsid w:val="00CA5293"/>
    <w:rPr>
      <w:rFonts w:ascii="Arial Narrow" w:eastAsia="Calibri" w:hAnsi="Arial Narrow" w:cs="Times New Roman"/>
      <w:sz w:val="12"/>
    </w:rPr>
  </w:style>
  <w:style w:type="character" w:customStyle="1" w:styleId="normal10">
    <w:name w:val="normal1"/>
    <w:basedOn w:val="DefaultParagraphFont"/>
    <w:rsid w:val="00CA5293"/>
  </w:style>
  <w:style w:type="character" w:customStyle="1" w:styleId="Style10ptUnderline">
    <w:name w:val="Style 10 pt Underline"/>
    <w:basedOn w:val="DefaultParagraphFont"/>
    <w:rsid w:val="00CA5293"/>
    <w:rPr>
      <w:sz w:val="20"/>
      <w:u w:val="single"/>
    </w:rPr>
  </w:style>
  <w:style w:type="paragraph" w:styleId="TOAHeading">
    <w:name w:val="toa heading"/>
    <w:basedOn w:val="Normal"/>
    <w:next w:val="Normal"/>
    <w:semiHidden/>
    <w:rsid w:val="00CA5293"/>
    <w:pPr>
      <w:spacing w:before="120"/>
    </w:pPr>
    <w:rPr>
      <w:rFonts w:ascii="Times New Roman" w:eastAsia="Calibri" w:hAnsi="Times New Roman" w:cs="Times New Roman"/>
    </w:rPr>
  </w:style>
  <w:style w:type="paragraph" w:customStyle="1" w:styleId="CardNotUnderlined">
    <w:name w:val="Card Not Underlined"/>
    <w:basedOn w:val="Normal"/>
    <w:link w:val="CardNotUnderlinedChar1"/>
    <w:autoRedefine/>
    <w:qFormat/>
    <w:rsid w:val="00CA5293"/>
    <w:rPr>
      <w:rFonts w:ascii="Times New Roman" w:eastAsia="Calibri" w:hAnsi="Times New Roman" w:cs="Times New Roman"/>
      <w:sz w:val="16"/>
      <w:szCs w:val="20"/>
    </w:rPr>
  </w:style>
  <w:style w:type="character" w:customStyle="1" w:styleId="CardUnderlinedChar">
    <w:name w:val="Card Underlined Char"/>
    <w:basedOn w:val="DefaultParagraphFont"/>
    <w:rsid w:val="00CA5293"/>
    <w:rPr>
      <w:rFonts w:ascii="Tahoma" w:hAnsi="Tahoma"/>
      <w:sz w:val="18"/>
      <w:u w:val="single"/>
      <w:lang w:val="en-US" w:eastAsia="en-US" w:bidi="ar-SA"/>
    </w:rPr>
  </w:style>
  <w:style w:type="character" w:customStyle="1" w:styleId="citationiacgale">
    <w:name w:val="citation iac gale"/>
    <w:basedOn w:val="DefaultParagraphFont"/>
    <w:rsid w:val="00CA5293"/>
  </w:style>
  <w:style w:type="character" w:customStyle="1" w:styleId="MicrotextChar0">
    <w:name w:val="Microtext Char"/>
    <w:basedOn w:val="DefaultParagraphFont"/>
    <w:rsid w:val="00CA5293"/>
    <w:rPr>
      <w:rFonts w:ascii="Times New Roman" w:hAnsi="Times New Roman"/>
      <w:sz w:val="12"/>
    </w:rPr>
  </w:style>
  <w:style w:type="character" w:customStyle="1" w:styleId="Style9ptUnderline">
    <w:name w:val="Style 9 pt Underline"/>
    <w:basedOn w:val="DefaultParagraphFont"/>
    <w:rsid w:val="00CA5293"/>
    <w:rPr>
      <w:sz w:val="22"/>
      <w:u w:val="single"/>
    </w:rPr>
  </w:style>
  <w:style w:type="character" w:customStyle="1" w:styleId="MinimizeChar">
    <w:name w:val="Minimize Char"/>
    <w:rsid w:val="00CA5293"/>
    <w:rPr>
      <w:rFonts w:ascii="Georgia" w:hAnsi="Georgia"/>
      <w:sz w:val="12"/>
      <w:szCs w:val="24"/>
      <w:lang w:val="en-US" w:eastAsia="en-US" w:bidi="ar-SA"/>
    </w:rPr>
  </w:style>
  <w:style w:type="character" w:customStyle="1" w:styleId="highlight0">
    <w:name w:val="highlight"/>
    <w:basedOn w:val="DefaultParagraphFont"/>
    <w:rsid w:val="00CA5293"/>
  </w:style>
  <w:style w:type="paragraph" w:customStyle="1" w:styleId="StyleHeading2Heading2CharCharCharCharCharCharCharCharC">
    <w:name w:val="Style Heading 2Heading 2 CharChar Char Char CharChar Char Char C..."/>
    <w:basedOn w:val="Heading2"/>
    <w:qFormat/>
    <w:rsid w:val="00CA5293"/>
    <w:pPr>
      <w:spacing w:before="240"/>
    </w:pPr>
    <w:rPr>
      <w:rFonts w:ascii="Times New Roman" w:eastAsia="Calibri" w:hAnsi="Times New Roman" w:cs="Arial"/>
      <w:bCs w:val="0"/>
      <w:sz w:val="24"/>
      <w:szCs w:val="20"/>
    </w:rPr>
  </w:style>
  <w:style w:type="character" w:customStyle="1" w:styleId="StyleHeading2Heading2CharCharCharCharCharCharCharCharCChar">
    <w:name w:val="Style Heading 2Heading 2 CharChar Char Char CharChar Char Char C... Char"/>
    <w:basedOn w:val="DefaultParagraphFont"/>
    <w:rsid w:val="00CA5293"/>
    <w:rPr>
      <w:rFonts w:cs="Arial"/>
      <w:b/>
      <w:bCs/>
      <w:iCs/>
      <w:sz w:val="24"/>
      <w:szCs w:val="28"/>
      <w:lang w:val="en-US" w:eastAsia="en-US" w:bidi="ar-SA"/>
    </w:rPr>
  </w:style>
  <w:style w:type="paragraph" w:customStyle="1" w:styleId="Number">
    <w:name w:val="Number"/>
    <w:basedOn w:val="Heading2"/>
    <w:rsid w:val="00CA5293"/>
    <w:pPr>
      <w:tabs>
        <w:tab w:val="left" w:pos="144"/>
        <w:tab w:val="num" w:pos="360"/>
      </w:tabs>
      <w:spacing w:before="240" w:after="240"/>
      <w:ind w:left="360" w:hanging="360"/>
    </w:pPr>
    <w:rPr>
      <w:rFonts w:ascii="Times New Roman" w:eastAsia="SimSun" w:hAnsi="Times New Roman" w:cs="Arial"/>
      <w:bCs w:val="0"/>
      <w:iCs/>
      <w:sz w:val="24"/>
      <w:szCs w:val="20"/>
      <w:lang w:eastAsia="zh-CN"/>
    </w:rPr>
  </w:style>
  <w:style w:type="paragraph" w:styleId="BodyTextIndent3">
    <w:name w:val="Body Text Indent 3"/>
    <w:basedOn w:val="Normal"/>
    <w:link w:val="BodyTextIndent3Char"/>
    <w:uiPriority w:val="99"/>
    <w:rsid w:val="00CA5293"/>
    <w:pPr>
      <w:spacing w:before="100" w:beforeAutospacing="1" w:after="100" w:afterAutospacing="1"/>
    </w:pPr>
    <w:rPr>
      <w:rFonts w:ascii="Times New Roman" w:eastAsia="SimSun" w:hAnsi="Times New Roman" w:cs="Times New Roman"/>
      <w:sz w:val="24"/>
      <w:lang w:eastAsia="zh-CN"/>
    </w:rPr>
  </w:style>
  <w:style w:type="character" w:customStyle="1" w:styleId="BodyTextIndent3Char">
    <w:name w:val="Body Text Indent 3 Char"/>
    <w:basedOn w:val="DefaultParagraphFont"/>
    <w:link w:val="BodyTextIndent3"/>
    <w:uiPriority w:val="99"/>
    <w:rsid w:val="00CA5293"/>
    <w:rPr>
      <w:rFonts w:ascii="Times New Roman" w:eastAsia="SimSun" w:hAnsi="Times New Roman" w:cs="Times New Roman"/>
      <w:lang w:eastAsia="zh-CN"/>
    </w:rPr>
  </w:style>
  <w:style w:type="character" w:customStyle="1" w:styleId="UnderlineChar5Char">
    <w:name w:val="Underline Char5 Char"/>
    <w:basedOn w:val="DefaultParagraphFont"/>
    <w:rsid w:val="00CA5293"/>
    <w:rPr>
      <w:szCs w:val="24"/>
      <w:u w:val="single"/>
      <w:lang w:val="en-US" w:eastAsia="en-US" w:bidi="ar-SA"/>
    </w:rPr>
  </w:style>
  <w:style w:type="paragraph" w:customStyle="1" w:styleId="FullCite">
    <w:name w:val="Full Cite"/>
    <w:basedOn w:val="Normal"/>
    <w:next w:val="Normal"/>
    <w:qFormat/>
    <w:rsid w:val="00CA5293"/>
    <w:rPr>
      <w:rFonts w:ascii="Times New Roman" w:eastAsia="Calibri" w:hAnsi="Times New Roman" w:cs="Times New Roman"/>
      <w:szCs w:val="20"/>
    </w:rPr>
  </w:style>
  <w:style w:type="paragraph" w:customStyle="1" w:styleId="bodytext0">
    <w:name w:val="bodytext"/>
    <w:basedOn w:val="Normal"/>
    <w:rsid w:val="00CA5293"/>
    <w:pPr>
      <w:spacing w:before="100" w:beforeAutospacing="1" w:after="100" w:afterAutospacing="1"/>
    </w:pPr>
    <w:rPr>
      <w:rFonts w:ascii="Times New Roman" w:eastAsia="Calibri" w:hAnsi="Times New Roman" w:cs="Times New Roman"/>
      <w:sz w:val="24"/>
    </w:rPr>
  </w:style>
  <w:style w:type="character" w:customStyle="1" w:styleId="fwanimclass">
    <w:name w:val="fwanim_class"/>
    <w:basedOn w:val="DefaultParagraphFont"/>
    <w:rsid w:val="00CA5293"/>
  </w:style>
  <w:style w:type="character" w:customStyle="1" w:styleId="cardtextemphasisChar">
    <w:name w:val="card text emphasis Char"/>
    <w:basedOn w:val="UnderlinedCardTextChar"/>
    <w:rsid w:val="00CA5293"/>
    <w:rPr>
      <w:rFonts w:ascii="Arial Narrow" w:eastAsia="Calibri" w:hAnsi="Arial Narrow"/>
      <w:b/>
      <w:sz w:val="18"/>
      <w:szCs w:val="24"/>
      <w:u w:val="single"/>
      <w:lang w:val="en-US" w:eastAsia="en-US" w:bidi="ar-SA"/>
    </w:rPr>
  </w:style>
  <w:style w:type="character" w:customStyle="1" w:styleId="CharChar8">
    <w:name w:val="Char Char8"/>
    <w:basedOn w:val="DefaultParagraphFont"/>
    <w:rsid w:val="00CA5293"/>
    <w:rPr>
      <w:rFonts w:ascii="Lucida Grande" w:hAnsi="Lucida Grande" w:cs="Times New Roman"/>
    </w:rPr>
  </w:style>
  <w:style w:type="paragraph" w:customStyle="1" w:styleId="DebateNormal">
    <w:name w:val="DebateNormal"/>
    <w:basedOn w:val="Normal"/>
    <w:qFormat/>
    <w:rsid w:val="00CA5293"/>
    <w:pPr>
      <w:spacing w:line="276" w:lineRule="auto"/>
    </w:pPr>
    <w:rPr>
      <w:rFonts w:ascii="Times New Roman" w:eastAsia="Calibri" w:hAnsi="Times New Roman" w:cs="Times New Roman"/>
      <w:szCs w:val="20"/>
    </w:rPr>
  </w:style>
  <w:style w:type="character" w:customStyle="1" w:styleId="DebateNormalChar">
    <w:name w:val="DebateNormal Char"/>
    <w:basedOn w:val="DefaultParagraphFont"/>
    <w:rsid w:val="00CA5293"/>
    <w:rPr>
      <w:rFonts w:eastAsia="Calibri"/>
      <w:lang w:val="en-US" w:eastAsia="en-US" w:bidi="ar-SA"/>
    </w:rPr>
  </w:style>
  <w:style w:type="paragraph" w:customStyle="1" w:styleId="DebateUnderline0">
    <w:name w:val="DebateUnderline"/>
    <w:basedOn w:val="DebateNormal"/>
    <w:qFormat/>
    <w:rsid w:val="00CA5293"/>
    <w:rPr>
      <w:sz w:val="24"/>
      <w:szCs w:val="24"/>
      <w:u w:val="single"/>
    </w:rPr>
  </w:style>
  <w:style w:type="character" w:customStyle="1" w:styleId="DebateUnderlineChar">
    <w:name w:val="DebateUnderline Char"/>
    <w:basedOn w:val="DebateNormalChar"/>
    <w:rsid w:val="00CA5293"/>
    <w:rPr>
      <w:rFonts w:eastAsia="Calibri"/>
      <w:sz w:val="24"/>
      <w:szCs w:val="24"/>
      <w:u w:val="single"/>
      <w:lang w:val="en-US" w:eastAsia="en-US" w:bidi="ar-SA"/>
    </w:rPr>
  </w:style>
  <w:style w:type="paragraph" w:customStyle="1" w:styleId="DebateEmphasis">
    <w:name w:val="DebateEmphasis"/>
    <w:basedOn w:val="DebateUnderline0"/>
    <w:qFormat/>
    <w:rsid w:val="00CA5293"/>
    <w:rPr>
      <w:b/>
    </w:rPr>
  </w:style>
  <w:style w:type="character" w:customStyle="1" w:styleId="DebateEmphasisChar">
    <w:name w:val="DebateEmphasis Char"/>
    <w:basedOn w:val="DebateUnderlineChar"/>
    <w:rsid w:val="00CA5293"/>
    <w:rPr>
      <w:rFonts w:eastAsia="Calibri"/>
      <w:b/>
      <w:sz w:val="24"/>
      <w:szCs w:val="24"/>
      <w:u w:val="single"/>
      <w:lang w:val="en-US" w:eastAsia="en-US" w:bidi="ar-SA"/>
    </w:rPr>
  </w:style>
  <w:style w:type="paragraph" w:customStyle="1" w:styleId="DebateTag">
    <w:name w:val="DebateTag"/>
    <w:basedOn w:val="Normal"/>
    <w:qFormat/>
    <w:rsid w:val="00CA5293"/>
    <w:pPr>
      <w:spacing w:line="276" w:lineRule="auto"/>
    </w:pPr>
    <w:rPr>
      <w:rFonts w:ascii="Times New Roman" w:eastAsia="Calibri" w:hAnsi="Times New Roman" w:cs="Times New Roman"/>
      <w:b/>
      <w:sz w:val="24"/>
    </w:rPr>
  </w:style>
  <w:style w:type="character" w:customStyle="1" w:styleId="DebateTagChar">
    <w:name w:val="DebateTag Char"/>
    <w:basedOn w:val="DefaultParagraphFont"/>
    <w:rsid w:val="00CA5293"/>
    <w:rPr>
      <w:rFonts w:eastAsia="Calibri"/>
      <w:b/>
      <w:sz w:val="24"/>
      <w:szCs w:val="24"/>
      <w:lang w:val="en-US" w:eastAsia="en-US" w:bidi="ar-SA"/>
    </w:rPr>
  </w:style>
  <w:style w:type="paragraph" w:customStyle="1" w:styleId="DebateHeaderFinal">
    <w:name w:val="DebateHeaderFinal"/>
    <w:basedOn w:val="Heading1"/>
    <w:qFormat/>
    <w:rsid w:val="00CA5293"/>
    <w:pPr>
      <w:spacing w:line="276" w:lineRule="auto"/>
      <w:jc w:val="left"/>
    </w:pPr>
    <w:rPr>
      <w:rFonts w:ascii="Times New Roman" w:eastAsia="Times New Roman" w:hAnsi="Times New Roman" w:cs="Times New Roman"/>
      <w:bCs w:val="0"/>
      <w:caps/>
      <w:sz w:val="36"/>
      <w:szCs w:val="36"/>
    </w:rPr>
  </w:style>
  <w:style w:type="character" w:customStyle="1" w:styleId="DebateHeaderFinalChar">
    <w:name w:val="DebateHeaderFinal Char"/>
    <w:rsid w:val="00CA5293"/>
    <w:rPr>
      <w:b/>
      <w:bCs/>
      <w:sz w:val="36"/>
      <w:szCs w:val="36"/>
      <w:u w:val="single"/>
      <w:lang w:val="en-US" w:eastAsia="en-US" w:bidi="ar-SA"/>
    </w:rPr>
  </w:style>
  <w:style w:type="paragraph" w:customStyle="1" w:styleId="HeaderInitial">
    <w:name w:val="HeaderInitial"/>
    <w:basedOn w:val="Normal"/>
    <w:rsid w:val="00CA5293"/>
    <w:pPr>
      <w:jc w:val="center"/>
      <w:outlineLvl w:val="0"/>
    </w:pPr>
    <w:rPr>
      <w:rFonts w:eastAsia="Calibri" w:cs="Times New Roman"/>
      <w:b/>
      <w:caps/>
      <w:sz w:val="28"/>
    </w:rPr>
  </w:style>
  <w:style w:type="character" w:customStyle="1" w:styleId="FooterChar2">
    <w:name w:val="Footer Char2"/>
    <w:basedOn w:val="DefaultParagraphFont"/>
    <w:rsid w:val="00CA5293"/>
    <w:rPr>
      <w:rFonts w:eastAsia="MS Mincho"/>
      <w:sz w:val="24"/>
      <w:szCs w:val="24"/>
      <w:lang w:val="en-US" w:eastAsia="ja-JP" w:bidi="ar-SA"/>
    </w:rPr>
  </w:style>
  <w:style w:type="character" w:customStyle="1" w:styleId="FootnoteTextChar1">
    <w:name w:val="Footnote Text Char1"/>
    <w:basedOn w:val="DefaultParagraphFont"/>
    <w:uiPriority w:val="99"/>
    <w:rsid w:val="00CA5293"/>
    <w:rPr>
      <w:rFonts w:eastAsia="MS Mincho"/>
      <w:lang w:val="en-US" w:eastAsia="ja-JP" w:bidi="ar-SA"/>
    </w:rPr>
  </w:style>
  <w:style w:type="character" w:customStyle="1" w:styleId="BalloonTextChar2">
    <w:name w:val="Balloon Text Char2"/>
    <w:basedOn w:val="DefaultParagraphFont"/>
    <w:rsid w:val="00CA5293"/>
    <w:rPr>
      <w:rFonts w:ascii="Tahoma" w:eastAsia="MS Mincho" w:hAnsi="Tahoma" w:cs="Tahoma"/>
      <w:sz w:val="16"/>
      <w:szCs w:val="16"/>
      <w:lang w:val="en-US" w:eastAsia="ja-JP" w:bidi="ar-SA"/>
    </w:rPr>
  </w:style>
  <w:style w:type="character" w:customStyle="1" w:styleId="CommentTextChar1">
    <w:name w:val="Comment Text Char1"/>
    <w:basedOn w:val="DefaultParagraphFont"/>
    <w:uiPriority w:val="99"/>
    <w:rsid w:val="00CA5293"/>
    <w:rPr>
      <w:rFonts w:eastAsia="MS Mincho"/>
      <w:lang w:val="en-US" w:eastAsia="ja-JP" w:bidi="ar-SA"/>
    </w:rPr>
  </w:style>
  <w:style w:type="paragraph" w:styleId="CommentSubject">
    <w:name w:val="annotation subject"/>
    <w:basedOn w:val="CommentText"/>
    <w:next w:val="CommentText"/>
    <w:link w:val="CommentSubjectChar"/>
    <w:uiPriority w:val="99"/>
    <w:rsid w:val="00CA5293"/>
    <w:rPr>
      <w:rFonts w:ascii="Times New Roman" w:eastAsia="MS Mincho" w:hAnsi="Times New Roman" w:cs="Times New Roman"/>
      <w:b/>
      <w:bCs/>
      <w:sz w:val="22"/>
      <w:lang w:eastAsia="ja-JP"/>
    </w:rPr>
  </w:style>
  <w:style w:type="character" w:customStyle="1" w:styleId="CommentSubjectChar">
    <w:name w:val="Comment Subject Char"/>
    <w:basedOn w:val="CommentTextChar"/>
    <w:link w:val="CommentSubject"/>
    <w:uiPriority w:val="99"/>
    <w:rsid w:val="00CA5293"/>
    <w:rPr>
      <w:rFonts w:ascii="Times New Roman" w:eastAsia="MS Mincho" w:hAnsi="Times New Roman" w:cs="Times New Roman"/>
      <w:b/>
      <w:bCs/>
      <w:sz w:val="22"/>
      <w:szCs w:val="20"/>
      <w:lang w:eastAsia="ja-JP"/>
    </w:rPr>
  </w:style>
  <w:style w:type="character" w:customStyle="1" w:styleId="CommentSubjectChar1">
    <w:name w:val="Comment Subject Char1"/>
    <w:basedOn w:val="CommentTextChar1"/>
    <w:uiPriority w:val="99"/>
    <w:rsid w:val="00CA5293"/>
    <w:rPr>
      <w:rFonts w:eastAsia="MS Mincho"/>
      <w:b/>
      <w:bCs/>
      <w:lang w:val="en-US" w:eastAsia="ja-JP" w:bidi="ar-SA"/>
    </w:rPr>
  </w:style>
  <w:style w:type="paragraph" w:customStyle="1" w:styleId="StyleLinespacingDouble">
    <w:name w:val="Style Line spacing:  Double"/>
    <w:basedOn w:val="Normal"/>
    <w:rsid w:val="00CA5293"/>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CA5293"/>
    <w:rPr>
      <w:rFonts w:ascii="Cambria" w:hAnsi="Cambria"/>
      <w:sz w:val="24"/>
      <w:lang w:val="en-US" w:eastAsia="en-US" w:bidi="ar-SA"/>
    </w:rPr>
  </w:style>
  <w:style w:type="paragraph" w:styleId="Caption">
    <w:name w:val="caption"/>
    <w:basedOn w:val="Normal"/>
    <w:next w:val="Normal"/>
    <w:qFormat/>
    <w:rsid w:val="00CA5293"/>
    <w:rPr>
      <w:rFonts w:ascii="Cambria" w:eastAsia="Calibri" w:hAnsi="Cambria" w:cs="Times New Roman"/>
      <w:b/>
      <w:bCs/>
      <w:szCs w:val="20"/>
    </w:rPr>
  </w:style>
  <w:style w:type="paragraph" w:styleId="Quote">
    <w:name w:val="Quote"/>
    <w:basedOn w:val="Normal"/>
    <w:next w:val="Normal"/>
    <w:link w:val="QuoteChar"/>
    <w:uiPriority w:val="29"/>
    <w:qFormat/>
    <w:rsid w:val="00CA5293"/>
    <w:pPr>
      <w:ind w:left="720"/>
    </w:pPr>
    <w:rPr>
      <w:rFonts w:ascii="Cambria" w:eastAsia="Calibri" w:hAnsi="Cambria" w:cs="Times New Roman"/>
      <w:i/>
      <w:iCs/>
      <w:color w:val="000000"/>
      <w:sz w:val="24"/>
    </w:rPr>
  </w:style>
  <w:style w:type="character" w:customStyle="1" w:styleId="QuoteChar">
    <w:name w:val="Quote Char"/>
    <w:basedOn w:val="DefaultParagraphFont"/>
    <w:link w:val="Quote"/>
    <w:uiPriority w:val="29"/>
    <w:rsid w:val="00CA5293"/>
    <w:rPr>
      <w:rFonts w:ascii="Cambria" w:eastAsia="Calibri" w:hAnsi="Cambria" w:cs="Times New Roman"/>
      <w:i/>
      <w:iCs/>
      <w:color w:val="000000"/>
    </w:rPr>
  </w:style>
  <w:style w:type="paragraph" w:customStyle="1" w:styleId="Normalspacing">
    <w:name w:val="Normal + spacing"/>
    <w:basedOn w:val="StyleLinespacingDouble"/>
    <w:qFormat/>
    <w:rsid w:val="00CA5293"/>
  </w:style>
  <w:style w:type="character" w:customStyle="1" w:styleId="NormalspacingChar">
    <w:name w:val="Normal + spacing Char"/>
    <w:basedOn w:val="StyleLinespacingDoubleChar"/>
    <w:rsid w:val="00CA5293"/>
    <w:rPr>
      <w:rFonts w:ascii="Cambria" w:hAnsi="Cambria"/>
      <w:sz w:val="24"/>
      <w:lang w:val="en-US" w:eastAsia="en-US" w:bidi="ar-SA"/>
    </w:rPr>
  </w:style>
  <w:style w:type="paragraph" w:styleId="EndnoteText">
    <w:name w:val="endnote text"/>
    <w:basedOn w:val="Normal"/>
    <w:link w:val="EndnoteTextChar"/>
    <w:rsid w:val="00CA5293"/>
    <w:rPr>
      <w:rFonts w:ascii="Cambria" w:eastAsia="Calibri" w:hAnsi="Cambria" w:cs="Times New Roman"/>
      <w:szCs w:val="20"/>
    </w:rPr>
  </w:style>
  <w:style w:type="character" w:customStyle="1" w:styleId="EndnoteTextChar">
    <w:name w:val="Endnote Text Char"/>
    <w:basedOn w:val="DefaultParagraphFont"/>
    <w:link w:val="EndnoteText"/>
    <w:rsid w:val="00CA5293"/>
    <w:rPr>
      <w:rFonts w:ascii="Cambria" w:eastAsia="Calibri" w:hAnsi="Cambria" w:cs="Times New Roman"/>
      <w:sz w:val="22"/>
      <w:szCs w:val="20"/>
    </w:rPr>
  </w:style>
  <w:style w:type="character" w:customStyle="1" w:styleId="EndnoteTextChar1">
    <w:name w:val="Endnote Text Char1"/>
    <w:basedOn w:val="DefaultParagraphFont"/>
    <w:rsid w:val="00CA5293"/>
    <w:rPr>
      <w:rFonts w:ascii="Cambria" w:hAnsi="Cambria"/>
      <w:lang w:val="en-US" w:eastAsia="en-US" w:bidi="ar-SA"/>
    </w:rPr>
  </w:style>
  <w:style w:type="character" w:styleId="EndnoteReference">
    <w:name w:val="endnote reference"/>
    <w:basedOn w:val="DefaultParagraphFont"/>
    <w:rsid w:val="00CA5293"/>
    <w:rPr>
      <w:vertAlign w:val="superscript"/>
    </w:rPr>
  </w:style>
  <w:style w:type="character" w:customStyle="1" w:styleId="textbold0">
    <w:name w:val="textbold"/>
    <w:basedOn w:val="DefaultParagraphFont"/>
    <w:rsid w:val="00CA5293"/>
  </w:style>
  <w:style w:type="character" w:customStyle="1" w:styleId="text">
    <w:name w:val="text"/>
    <w:basedOn w:val="DefaultParagraphFont"/>
    <w:rsid w:val="00CA5293"/>
  </w:style>
  <w:style w:type="character" w:customStyle="1" w:styleId="textitalics">
    <w:name w:val="textitalics"/>
    <w:basedOn w:val="DefaultParagraphFont"/>
    <w:rsid w:val="00CA5293"/>
  </w:style>
  <w:style w:type="paragraph" w:customStyle="1" w:styleId="text1">
    <w:name w:val="text1"/>
    <w:basedOn w:val="Normal"/>
    <w:autoRedefine/>
    <w:uiPriority w:val="99"/>
    <w:qFormat/>
    <w:rsid w:val="00CA5293"/>
    <w:rPr>
      <w:rFonts w:ascii="Times New Roman" w:eastAsia="Calibri" w:hAnsi="Times New Roman" w:cs="Times New Roman"/>
      <w:szCs w:val="20"/>
    </w:rPr>
  </w:style>
  <w:style w:type="character" w:customStyle="1" w:styleId="textChar">
    <w:name w:val="text Char"/>
    <w:basedOn w:val="DefaultParagraphFont"/>
    <w:rsid w:val="00CA5293"/>
    <w:rPr>
      <w:rFonts w:ascii="Times New Roman" w:hAnsi="Times New Roman" w:cs="Times New Roman"/>
      <w:sz w:val="18"/>
    </w:rPr>
  </w:style>
  <w:style w:type="character" w:customStyle="1" w:styleId="ssl0">
    <w:name w:val="ss_l0"/>
    <w:basedOn w:val="DefaultParagraphFont"/>
    <w:rsid w:val="00CA5293"/>
  </w:style>
  <w:style w:type="character" w:customStyle="1" w:styleId="cardtextsmallChar">
    <w:name w:val="card text small Char"/>
    <w:basedOn w:val="DefaultParagraphFont"/>
    <w:rsid w:val="00CA5293"/>
    <w:rPr>
      <w:rFonts w:ascii="Arial Narrow" w:hAnsi="Arial Narrow"/>
      <w:szCs w:val="26"/>
      <w:lang w:val="en-US" w:eastAsia="en-US" w:bidi="ar-SA"/>
    </w:rPr>
  </w:style>
  <w:style w:type="paragraph" w:customStyle="1" w:styleId="DoubleUnderlined">
    <w:name w:val="Double Underlined"/>
    <w:basedOn w:val="Heading2"/>
    <w:autoRedefine/>
    <w:uiPriority w:val="99"/>
    <w:qFormat/>
    <w:rsid w:val="00CA5293"/>
    <w:pPr>
      <w:widowControl w:val="0"/>
      <w:suppressAutoHyphens/>
      <w:contextualSpacing/>
    </w:pPr>
    <w:rPr>
      <w:rFonts w:ascii="Trebuchet MS" w:eastAsia="Calibri" w:hAnsi="Trebuchet MS" w:cs="Times New Roman"/>
      <w:b w:val="0"/>
      <w:szCs w:val="20"/>
      <w:u w:val="thick"/>
    </w:rPr>
  </w:style>
  <w:style w:type="character" w:customStyle="1" w:styleId="UnderlineChar2">
    <w:name w:val="Underline Char2"/>
    <w:basedOn w:val="DefaultParagraphFont"/>
    <w:rsid w:val="00CA5293"/>
    <w:rPr>
      <w:rFonts w:ascii="Trebuchet MS" w:hAnsi="Trebuchet MS"/>
      <w:u w:val="thick"/>
      <w:lang w:val="en-US" w:eastAsia="zh-CN" w:bidi="ar-SA"/>
    </w:rPr>
  </w:style>
  <w:style w:type="paragraph" w:customStyle="1" w:styleId="CardTextUnderlined">
    <w:name w:val="Card Text Underlined"/>
    <w:basedOn w:val="Normal"/>
    <w:qFormat/>
    <w:rsid w:val="00CA5293"/>
    <w:rPr>
      <w:rFonts w:ascii="Arial Narrow" w:eastAsia="Calibri" w:hAnsi="Arial Narrow" w:cs="Times New Roman"/>
      <w:u w:val="single"/>
    </w:rPr>
  </w:style>
  <w:style w:type="paragraph" w:customStyle="1" w:styleId="cardtextsmall">
    <w:name w:val="card text small"/>
    <w:basedOn w:val="Normal"/>
    <w:uiPriority w:val="99"/>
    <w:qFormat/>
    <w:rsid w:val="00CA5293"/>
    <w:rPr>
      <w:rFonts w:ascii="Arial Narrow" w:eastAsia="Calibri" w:hAnsi="Arial Narrow" w:cs="Times New Roman"/>
      <w:sz w:val="16"/>
    </w:rPr>
  </w:style>
  <w:style w:type="character" w:customStyle="1" w:styleId="CardUnderlined">
    <w:name w:val="Card Underlined"/>
    <w:basedOn w:val="DefaultParagraphFont"/>
    <w:rsid w:val="00CA5293"/>
    <w:rPr>
      <w:rFonts w:ascii="Arial Narrow" w:hAnsi="Arial Narrow"/>
      <w:sz w:val="22"/>
      <w:szCs w:val="24"/>
      <w:u w:val="single"/>
      <w:lang w:val="en-US" w:eastAsia="en-US" w:bidi="ar-SA"/>
    </w:rPr>
  </w:style>
  <w:style w:type="paragraph" w:customStyle="1" w:styleId="Blocktitle1">
    <w:name w:val="Block title"/>
    <w:basedOn w:val="Heading1"/>
    <w:autoRedefine/>
    <w:rsid w:val="00CA5293"/>
    <w:pPr>
      <w:pBdr>
        <w:top w:val="single" w:sz="4" w:space="1" w:color="auto"/>
        <w:left w:val="single" w:sz="4" w:space="4" w:color="auto"/>
        <w:bottom w:val="single" w:sz="4" w:space="1" w:color="auto"/>
        <w:right w:val="single" w:sz="4" w:space="4" w:color="auto"/>
      </w:pBdr>
    </w:pPr>
    <w:rPr>
      <w:rFonts w:ascii="Times New Roman" w:eastAsia="Cambria" w:hAnsi="Times New Roman" w:cs="Times New Roman"/>
      <w:kern w:val="24"/>
      <w:sz w:val="26"/>
    </w:rPr>
  </w:style>
  <w:style w:type="character" w:customStyle="1" w:styleId="newsstorytitle">
    <w:name w:val="news_story_title"/>
    <w:basedOn w:val="DefaultParagraphFont"/>
    <w:rsid w:val="00CA5293"/>
  </w:style>
  <w:style w:type="character" w:customStyle="1" w:styleId="articletext">
    <w:name w:val="articletext"/>
    <w:basedOn w:val="DefaultParagraphFont"/>
    <w:rsid w:val="00CA5293"/>
  </w:style>
  <w:style w:type="character" w:customStyle="1" w:styleId="articletitle">
    <w:name w:val="articletitle"/>
    <w:basedOn w:val="DefaultParagraphFont"/>
    <w:rsid w:val="00CA5293"/>
  </w:style>
  <w:style w:type="character" w:customStyle="1" w:styleId="texto1">
    <w:name w:val="texto1"/>
    <w:basedOn w:val="DefaultParagraphFont"/>
    <w:rsid w:val="00CA5293"/>
  </w:style>
  <w:style w:type="paragraph" w:customStyle="1" w:styleId="textbodyblack">
    <w:name w:val="textbodyblack"/>
    <w:basedOn w:val="Normal"/>
    <w:uiPriority w:val="99"/>
    <w:qFormat/>
    <w:rsid w:val="00CA5293"/>
    <w:pPr>
      <w:spacing w:before="100" w:beforeAutospacing="1" w:after="100" w:afterAutospacing="1"/>
    </w:pPr>
    <w:rPr>
      <w:rFonts w:ascii="Times New Roman" w:eastAsia="Calibri" w:hAnsi="Times New Roman" w:cs="Times New Roman"/>
      <w:sz w:val="24"/>
    </w:rPr>
  </w:style>
  <w:style w:type="paragraph" w:customStyle="1" w:styleId="times">
    <w:name w:val="times"/>
    <w:basedOn w:val="Normal"/>
    <w:uiPriority w:val="99"/>
    <w:qFormat/>
    <w:rsid w:val="00CA5293"/>
    <w:pPr>
      <w:spacing w:before="100" w:beforeAutospacing="1" w:after="100" w:afterAutospacing="1"/>
    </w:pPr>
    <w:rPr>
      <w:rFonts w:ascii="Times New Roman" w:eastAsia="Calibri" w:hAnsi="Times New Roman" w:cs="Times New Roman"/>
      <w:sz w:val="24"/>
    </w:rPr>
  </w:style>
  <w:style w:type="paragraph" w:customStyle="1" w:styleId="lastpar">
    <w:name w:val="lastpar"/>
    <w:basedOn w:val="Normal"/>
    <w:rsid w:val="00CA5293"/>
    <w:pPr>
      <w:spacing w:before="100" w:beforeAutospacing="1" w:after="100" w:afterAutospacing="1"/>
    </w:pPr>
    <w:rPr>
      <w:rFonts w:ascii="Times New Roman" w:eastAsia="Calibri" w:hAnsi="Times New Roman" w:cs="Times New Roman"/>
      <w:sz w:val="24"/>
    </w:rPr>
  </w:style>
  <w:style w:type="character" w:customStyle="1" w:styleId="klink">
    <w:name w:val="klink"/>
    <w:basedOn w:val="DefaultParagraphFont"/>
    <w:rsid w:val="00CA5293"/>
  </w:style>
  <w:style w:type="character" w:customStyle="1" w:styleId="TagsCharChar">
    <w:name w:val="Tags Char Char"/>
    <w:basedOn w:val="DefaultParagraphFont"/>
    <w:rsid w:val="00CA5293"/>
    <w:rPr>
      <w:rFonts w:eastAsia="SimSun"/>
      <w:b/>
      <w:sz w:val="24"/>
      <w:lang w:eastAsia="zh-CN"/>
    </w:rPr>
  </w:style>
  <w:style w:type="character" w:customStyle="1" w:styleId="ThickUnderlineCharChar">
    <w:name w:val="Thick Underline Char Char"/>
    <w:basedOn w:val="DefaultParagraphFont"/>
    <w:rsid w:val="00CA5293"/>
    <w:rPr>
      <w:sz w:val="24"/>
      <w:szCs w:val="24"/>
      <w:u w:val="thick"/>
      <w:lang w:val="en-US" w:eastAsia="en-US" w:bidi="ar-SA"/>
    </w:rPr>
  </w:style>
  <w:style w:type="paragraph" w:customStyle="1" w:styleId="CardsFont8pt">
    <w:name w:val="Cards + Font: 8 pt"/>
    <w:basedOn w:val="Normal"/>
    <w:rsid w:val="00CA5293"/>
    <w:pPr>
      <w:autoSpaceDE w:val="0"/>
      <w:autoSpaceDN w:val="0"/>
      <w:adjustRightInd w:val="0"/>
      <w:ind w:left="432" w:right="432"/>
      <w:jc w:val="both"/>
    </w:pPr>
    <w:rPr>
      <w:rFonts w:ascii="Times New Roman" w:eastAsia="Calibri" w:hAnsi="Times New Roman" w:cs="Times New Roman"/>
      <w:sz w:val="16"/>
      <w:szCs w:val="20"/>
    </w:rPr>
  </w:style>
  <w:style w:type="character" w:customStyle="1" w:styleId="hit1">
    <w:name w:val="hit1"/>
    <w:basedOn w:val="DefaultParagraphFont"/>
    <w:rsid w:val="00CA5293"/>
    <w:rPr>
      <w:b/>
      <w:bCs/>
      <w:color w:val="CC0033"/>
    </w:rPr>
  </w:style>
  <w:style w:type="paragraph" w:customStyle="1" w:styleId="UnderlinedCardText">
    <w:name w:val="Underlined Card Text"/>
    <w:basedOn w:val="Normal"/>
    <w:qFormat/>
    <w:rsid w:val="00CA5293"/>
    <w:pPr>
      <w:spacing w:after="200"/>
      <w:contextualSpacing/>
    </w:pPr>
    <w:rPr>
      <w:rFonts w:ascii="Arial Narrow" w:eastAsia="Calibri" w:hAnsi="Arial Narrow" w:cs="Times New Roman"/>
      <w:sz w:val="18"/>
      <w:u w:val="single"/>
    </w:rPr>
  </w:style>
  <w:style w:type="table" w:styleId="TableClassic1">
    <w:name w:val="Table Classic 1"/>
    <w:basedOn w:val="TableNormal"/>
    <w:rsid w:val="00CA5293"/>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A5293"/>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CA5293"/>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itesChar0">
    <w:name w:val="Cites Char"/>
    <w:basedOn w:val="DefaultParagraphFont"/>
    <w:rsid w:val="00CA5293"/>
    <w:rPr>
      <w:b/>
      <w:bCs/>
      <w:szCs w:val="24"/>
      <w:lang w:val="en-US" w:eastAsia="en-US" w:bidi="ar-SA"/>
    </w:rPr>
  </w:style>
  <w:style w:type="character" w:customStyle="1" w:styleId="UnderliningChar2">
    <w:name w:val="Underlining Char2"/>
    <w:basedOn w:val="DefaultParagraphFont"/>
    <w:rsid w:val="00CA5293"/>
    <w:rPr>
      <w:rFonts w:ascii="Arial Narrow" w:hAnsi="Arial Narrow"/>
      <w:szCs w:val="24"/>
      <w:u w:val="single"/>
      <w:lang w:val="en-US" w:eastAsia="en-US" w:bidi="ar-SA"/>
    </w:rPr>
  </w:style>
  <w:style w:type="paragraph" w:styleId="PlainText">
    <w:name w:val="Plain Text"/>
    <w:basedOn w:val="Normal"/>
    <w:link w:val="PlainTextChar"/>
    <w:rsid w:val="00CA5293"/>
    <w:pPr>
      <w:tabs>
        <w:tab w:val="left" w:pos="9450"/>
      </w:tabs>
    </w:pPr>
    <w:rPr>
      <w:rFonts w:ascii="Courier" w:eastAsia="Calibri" w:hAnsi="Courier" w:cs="Times New Roman"/>
      <w:sz w:val="24"/>
    </w:rPr>
  </w:style>
  <w:style w:type="character" w:customStyle="1" w:styleId="PlainTextChar">
    <w:name w:val="Plain Text Char"/>
    <w:basedOn w:val="DefaultParagraphFont"/>
    <w:link w:val="PlainText"/>
    <w:rsid w:val="00CA5293"/>
    <w:rPr>
      <w:rFonts w:ascii="Courier" w:eastAsia="Calibri" w:hAnsi="Courier" w:cs="Times New Roman"/>
    </w:rPr>
  </w:style>
  <w:style w:type="character" w:customStyle="1" w:styleId="UnderliningChar1">
    <w:name w:val="Underlining Char1"/>
    <w:basedOn w:val="DefaultParagraphFont"/>
    <w:rsid w:val="00CA5293"/>
    <w:rPr>
      <w:rFonts w:ascii="Arial Narrow" w:hAnsi="Arial Narrow"/>
      <w:szCs w:val="24"/>
      <w:u w:val="single"/>
      <w:lang w:val="en-US" w:eastAsia="en-US" w:bidi="ar-SA"/>
    </w:rPr>
  </w:style>
  <w:style w:type="paragraph" w:customStyle="1" w:styleId="BlockHeading1">
    <w:name w:val="Block Heading 1"/>
    <w:basedOn w:val="Normal"/>
    <w:uiPriority w:val="99"/>
    <w:qFormat/>
    <w:rsid w:val="00CA5293"/>
    <w:pPr>
      <w:pBdr>
        <w:bottom w:val="single" w:sz="18" w:space="1" w:color="auto"/>
      </w:pBdr>
      <w:tabs>
        <w:tab w:val="left" w:pos="9450"/>
      </w:tabs>
      <w:jc w:val="center"/>
      <w:outlineLvl w:val="0"/>
    </w:pPr>
    <w:rPr>
      <w:rFonts w:eastAsia="Calibri" w:cs="Times New Roman"/>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RepeatBlockHeading">
    <w:name w:val="Repeat Block Heading"/>
    <w:basedOn w:val="BlockHeading1"/>
    <w:uiPriority w:val="99"/>
    <w:qFormat/>
    <w:rsid w:val="00CA5293"/>
    <w:pPr>
      <w:outlineLvl w:val="1"/>
    </w:pPr>
  </w:style>
  <w:style w:type="paragraph" w:customStyle="1" w:styleId="Paste">
    <w:name w:val="Paste"/>
    <w:basedOn w:val="Normal"/>
    <w:uiPriority w:val="99"/>
    <w:qFormat/>
    <w:rsid w:val="00CA5293"/>
    <w:pPr>
      <w:tabs>
        <w:tab w:val="left" w:pos="9450"/>
      </w:tabs>
    </w:pPr>
    <w:rPr>
      <w:rFonts w:ascii="Arial Narrow" w:eastAsia="Calibri" w:hAnsi="Arial Narrow" w:cs="Times New Roman"/>
      <w:sz w:val="16"/>
    </w:rPr>
  </w:style>
  <w:style w:type="paragraph" w:customStyle="1" w:styleId="textsmall">
    <w:name w:val="textsmall"/>
    <w:basedOn w:val="Normal"/>
    <w:qFormat/>
    <w:rsid w:val="00CA5293"/>
    <w:pPr>
      <w:tabs>
        <w:tab w:val="left" w:pos="9450"/>
      </w:tabs>
    </w:pPr>
    <w:rPr>
      <w:rFonts w:ascii="Times New Roman" w:eastAsia="Calibri" w:hAnsi="Times New Roman" w:cs="Times New Roman"/>
      <w:sz w:val="16"/>
    </w:rPr>
  </w:style>
  <w:style w:type="character" w:customStyle="1" w:styleId="smcaps">
    <w:name w:val="smcaps"/>
    <w:basedOn w:val="DefaultParagraphFont"/>
    <w:rsid w:val="00CA5293"/>
  </w:style>
  <w:style w:type="character" w:customStyle="1" w:styleId="Style1Char2">
    <w:name w:val="Style1 Char2"/>
    <w:basedOn w:val="DefaultParagraphFont"/>
    <w:rsid w:val="00CA5293"/>
    <w:rPr>
      <w:szCs w:val="24"/>
      <w:lang w:val="en-US" w:eastAsia="en-US" w:bidi="ar-SA"/>
    </w:rPr>
  </w:style>
  <w:style w:type="paragraph" w:customStyle="1" w:styleId="SmallCite">
    <w:name w:val="Small Cite"/>
    <w:basedOn w:val="Normal"/>
    <w:qFormat/>
    <w:rsid w:val="00CA5293"/>
    <w:pPr>
      <w:tabs>
        <w:tab w:val="left" w:pos="9450"/>
      </w:tabs>
    </w:pPr>
    <w:rPr>
      <w:rFonts w:ascii="Verdana" w:eastAsia="Calibri" w:hAnsi="Verdana" w:cs="Times New Roman"/>
      <w:sz w:val="16"/>
    </w:rPr>
  </w:style>
  <w:style w:type="paragraph" w:customStyle="1" w:styleId="inside-copy">
    <w:name w:val="inside-copy"/>
    <w:basedOn w:val="Normal"/>
    <w:uiPriority w:val="99"/>
    <w:qFormat/>
    <w:rsid w:val="00CA5293"/>
    <w:pPr>
      <w:tabs>
        <w:tab w:val="left" w:pos="9450"/>
      </w:tabs>
      <w:spacing w:before="100" w:beforeAutospacing="1" w:after="100" w:afterAutospacing="1" w:line="225" w:lineRule="atLeast"/>
    </w:pPr>
    <w:rPr>
      <w:rFonts w:ascii="Arial" w:eastAsia="Calibri" w:hAnsi="Arial" w:cs="Arial"/>
      <w:sz w:val="16"/>
      <w:szCs w:val="18"/>
    </w:rPr>
  </w:style>
  <w:style w:type="character" w:customStyle="1" w:styleId="inside-head1">
    <w:name w:val="inside-head1"/>
    <w:basedOn w:val="DefaultParagraphFont"/>
    <w:rsid w:val="00CA5293"/>
    <w:rPr>
      <w:rFonts w:ascii="Arial" w:hAnsi="Arial" w:cs="Arial" w:hint="default"/>
      <w:b/>
      <w:bCs/>
      <w:color w:val="000000"/>
      <w:spacing w:val="-15"/>
      <w:sz w:val="45"/>
      <w:szCs w:val="45"/>
    </w:rPr>
  </w:style>
  <w:style w:type="character" w:customStyle="1" w:styleId="datestamp1">
    <w:name w:val="datestamp1"/>
    <w:basedOn w:val="DefaultParagraphFont"/>
    <w:rsid w:val="00CA5293"/>
    <w:rPr>
      <w:rFonts w:ascii="Arial" w:hAnsi="Arial" w:cs="Arial" w:hint="default"/>
      <w:b w:val="0"/>
      <w:bCs w:val="0"/>
      <w:strike w:val="0"/>
      <w:dstrike w:val="0"/>
      <w:color w:val="000000"/>
      <w:sz w:val="15"/>
      <w:szCs w:val="15"/>
      <w:u w:val="none"/>
      <w:effect w:val="none"/>
    </w:rPr>
  </w:style>
  <w:style w:type="character" w:customStyle="1" w:styleId="pagetools1">
    <w:name w:val="pagetools1"/>
    <w:basedOn w:val="DefaultParagraphFont"/>
    <w:rsid w:val="00CA529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A5293"/>
  </w:style>
  <w:style w:type="paragraph" w:customStyle="1" w:styleId="links1">
    <w:name w:val="links1"/>
    <w:basedOn w:val="Normal"/>
    <w:rsid w:val="00CA5293"/>
    <w:pPr>
      <w:tabs>
        <w:tab w:val="left" w:pos="9450"/>
      </w:tabs>
      <w:spacing w:before="100" w:beforeAutospacing="1" w:after="100" w:afterAutospacing="1"/>
    </w:pPr>
    <w:rPr>
      <w:rFonts w:ascii="Times New Roman" w:eastAsia="Calibri" w:hAnsi="Times New Roman" w:cs="Times New Roman"/>
      <w:color w:val="FFFFFF"/>
      <w:sz w:val="16"/>
      <w:szCs w:val="16"/>
    </w:rPr>
  </w:style>
  <w:style w:type="paragraph" w:customStyle="1" w:styleId="endtext">
    <w:name w:val="endtext"/>
    <w:basedOn w:val="Normal"/>
    <w:rsid w:val="00CA5293"/>
    <w:pPr>
      <w:tabs>
        <w:tab w:val="left" w:pos="9450"/>
      </w:tabs>
      <w:spacing w:before="100" w:beforeAutospacing="1" w:after="100" w:afterAutospacing="1"/>
      <w:ind w:left="300"/>
    </w:pPr>
    <w:rPr>
      <w:rFonts w:ascii="Arial" w:eastAsia="Calibri" w:hAnsi="Arial" w:cs="Arial"/>
      <w:szCs w:val="20"/>
    </w:rPr>
  </w:style>
  <w:style w:type="character" w:customStyle="1" w:styleId="storyheading31">
    <w:name w:val="storyheading31"/>
    <w:basedOn w:val="DefaultParagraphFont"/>
    <w:rsid w:val="00CA5293"/>
    <w:rPr>
      <w:rFonts w:ascii="Verdana" w:hAnsi="Verdana" w:hint="default"/>
      <w:b/>
      <w:bCs/>
      <w:sz w:val="32"/>
      <w:szCs w:val="32"/>
    </w:rPr>
  </w:style>
  <w:style w:type="character" w:customStyle="1" w:styleId="storydeck31">
    <w:name w:val="storydeck31"/>
    <w:basedOn w:val="DefaultParagraphFont"/>
    <w:rsid w:val="00CA5293"/>
    <w:rPr>
      <w:rFonts w:ascii="Verdana" w:hAnsi="Verdana" w:hint="default"/>
      <w:i w:val="0"/>
      <w:iCs w:val="0"/>
      <w:sz w:val="21"/>
      <w:szCs w:val="21"/>
    </w:rPr>
  </w:style>
  <w:style w:type="paragraph" w:customStyle="1" w:styleId="copyright">
    <w:name w:val="copyright"/>
    <w:basedOn w:val="Normal"/>
    <w:rsid w:val="00CA5293"/>
    <w:pPr>
      <w:tabs>
        <w:tab w:val="left" w:pos="9450"/>
      </w:tabs>
      <w:spacing w:before="100" w:beforeAutospacing="1" w:after="100" w:afterAutospacing="1"/>
    </w:pPr>
    <w:rPr>
      <w:rFonts w:ascii="Times New Roman" w:eastAsia="Calibri" w:hAnsi="Times New Roman" w:cs="Times New Roman"/>
      <w:sz w:val="24"/>
    </w:rPr>
  </w:style>
  <w:style w:type="character" w:customStyle="1" w:styleId="subtitle1">
    <w:name w:val="subtitle1"/>
    <w:basedOn w:val="DefaultParagraphFont"/>
    <w:rsid w:val="00CA5293"/>
    <w:rPr>
      <w:rFonts w:ascii="Verdana" w:hAnsi="Verdana" w:hint="default"/>
      <w:b w:val="0"/>
      <w:bCs w:val="0"/>
      <w:vanish w:val="0"/>
      <w:webHidden w:val="0"/>
      <w:color w:val="484848"/>
      <w:sz w:val="14"/>
      <w:szCs w:val="14"/>
      <w:specVanish w:val="0"/>
    </w:rPr>
  </w:style>
  <w:style w:type="paragraph" w:customStyle="1" w:styleId="g">
    <w:name w:val="g"/>
    <w:basedOn w:val="Normal"/>
    <w:rsid w:val="00CA5293"/>
    <w:pPr>
      <w:tabs>
        <w:tab w:val="left" w:pos="9450"/>
      </w:tabs>
      <w:spacing w:before="240" w:after="240"/>
    </w:pPr>
    <w:rPr>
      <w:rFonts w:ascii="Times New Roman" w:eastAsia="Calibri" w:hAnsi="Times New Roman" w:cs="Times New Roman"/>
      <w:sz w:val="24"/>
    </w:rPr>
  </w:style>
  <w:style w:type="character" w:customStyle="1" w:styleId="clsbiolink">
    <w:name w:val="clsbiolink"/>
    <w:basedOn w:val="DefaultParagraphFont"/>
    <w:rsid w:val="00CA5293"/>
  </w:style>
  <w:style w:type="character" w:customStyle="1" w:styleId="clssmaller">
    <w:name w:val="clssmaller"/>
    <w:basedOn w:val="DefaultParagraphFont"/>
    <w:rsid w:val="00CA5293"/>
  </w:style>
  <w:style w:type="character" w:customStyle="1" w:styleId="sm1">
    <w:name w:val="sm1"/>
    <w:basedOn w:val="DefaultParagraphFont"/>
    <w:rsid w:val="00CA5293"/>
    <w:rPr>
      <w:rFonts w:ascii="Verdana" w:hAnsi="Verdana" w:hint="default"/>
      <w:i w:val="0"/>
      <w:iCs w:val="0"/>
      <w:smallCaps w:val="0"/>
      <w:color w:val="000000"/>
      <w:sz w:val="17"/>
      <w:szCs w:val="17"/>
    </w:rPr>
  </w:style>
  <w:style w:type="character" w:customStyle="1" w:styleId="noindentChar">
    <w:name w:val="noindent Char"/>
    <w:basedOn w:val="DefaultParagraphFont"/>
    <w:rsid w:val="00CA5293"/>
    <w:rPr>
      <w:rFonts w:ascii="Arial" w:hAnsi="Arial" w:cs="Arial"/>
      <w:sz w:val="24"/>
      <w:szCs w:val="24"/>
      <w:lang w:val="en-US" w:eastAsia="en-US" w:bidi="ar-SA"/>
    </w:rPr>
  </w:style>
  <w:style w:type="paragraph" w:customStyle="1" w:styleId="Small">
    <w:name w:val="Small"/>
    <w:basedOn w:val="Normal"/>
    <w:uiPriority w:val="99"/>
    <w:qFormat/>
    <w:rsid w:val="00CA5293"/>
    <w:pPr>
      <w:tabs>
        <w:tab w:val="left" w:pos="9450"/>
      </w:tabs>
    </w:pPr>
    <w:rPr>
      <w:rFonts w:ascii="Times New Roman" w:eastAsia="Calibri" w:hAnsi="Times New Roman" w:cs="Times New Roman"/>
      <w:sz w:val="16"/>
    </w:rPr>
  </w:style>
  <w:style w:type="character" w:customStyle="1" w:styleId="SmallChar1">
    <w:name w:val="Small Char1"/>
    <w:basedOn w:val="DefaultParagraphFont"/>
    <w:rsid w:val="00CA5293"/>
    <w:rPr>
      <w:sz w:val="16"/>
      <w:szCs w:val="24"/>
      <w:lang w:val="en-US" w:eastAsia="en-US" w:bidi="ar-SA"/>
    </w:rPr>
  </w:style>
  <w:style w:type="character" w:customStyle="1" w:styleId="smallChar">
    <w:name w:val="small Char"/>
    <w:basedOn w:val="DefaultParagraphFont"/>
    <w:rsid w:val="00CA5293"/>
    <w:rPr>
      <w:szCs w:val="24"/>
      <w:lang w:val="en-US" w:eastAsia="en-US" w:bidi="ar-SA"/>
    </w:rPr>
  </w:style>
  <w:style w:type="character" w:customStyle="1" w:styleId="fullcite0">
    <w:name w:val="fullcite"/>
    <w:basedOn w:val="DefaultParagraphFont"/>
    <w:rsid w:val="00CA5293"/>
  </w:style>
  <w:style w:type="character" w:customStyle="1" w:styleId="Style9ptThickunderline">
    <w:name w:val="Style 9 pt Thick underline"/>
    <w:basedOn w:val="DefaultParagraphFont"/>
    <w:rsid w:val="00CA5293"/>
    <w:rPr>
      <w:sz w:val="24"/>
      <w:u w:val="thick"/>
    </w:rPr>
  </w:style>
  <w:style w:type="paragraph" w:customStyle="1" w:styleId="Repeatheader">
    <w:name w:val="Repeat header"/>
    <w:basedOn w:val="Normal"/>
    <w:autoRedefine/>
    <w:rsid w:val="00CA5293"/>
    <w:pPr>
      <w:tabs>
        <w:tab w:val="left" w:pos="9450"/>
      </w:tabs>
      <w:jc w:val="center"/>
    </w:pPr>
    <w:rPr>
      <w:rFonts w:ascii="Century Gothic" w:eastAsia="Calibri" w:hAnsi="Century Gothic" w:cs="Times New Roman"/>
      <w:b/>
      <w:i/>
      <w:sz w:val="40"/>
      <w:u w:val="words"/>
    </w:rPr>
  </w:style>
  <w:style w:type="paragraph" w:customStyle="1" w:styleId="StyleCardNotUnderlined8pt">
    <w:name w:val="Style Card Not Underlined + 8 pt"/>
    <w:basedOn w:val="CardNotUnderlined"/>
    <w:rsid w:val="00CA5293"/>
    <w:pPr>
      <w:tabs>
        <w:tab w:val="left" w:pos="9450"/>
      </w:tabs>
    </w:pPr>
    <w:rPr>
      <w:u w:val="single"/>
    </w:rPr>
  </w:style>
  <w:style w:type="character" w:customStyle="1" w:styleId="CardNotUnderlinedChar">
    <w:name w:val="Card Not Underlined Char"/>
    <w:basedOn w:val="DefaultParagraphFont"/>
    <w:rsid w:val="00CA5293"/>
    <w:rPr>
      <w:sz w:val="16"/>
      <w:lang w:val="en-US" w:eastAsia="en-US" w:bidi="ar-SA"/>
    </w:rPr>
  </w:style>
  <w:style w:type="paragraph" w:customStyle="1" w:styleId="Brief-PrimarySource">
    <w:name w:val="Brief - Primary Source"/>
    <w:basedOn w:val="Normal"/>
    <w:uiPriority w:val="99"/>
    <w:qFormat/>
    <w:rsid w:val="00CA5293"/>
    <w:pPr>
      <w:tabs>
        <w:tab w:val="left" w:pos="9450"/>
      </w:tabs>
    </w:pPr>
    <w:rPr>
      <w:rFonts w:ascii="Times New Roman" w:eastAsia="Calibri" w:hAnsi="Times New Roman" w:cs="Times New Roman"/>
      <w:b/>
      <w:szCs w:val="20"/>
    </w:rPr>
  </w:style>
  <w:style w:type="paragraph" w:customStyle="1" w:styleId="Brief-Underline">
    <w:name w:val="Brief - Underline"/>
    <w:basedOn w:val="Normal"/>
    <w:uiPriority w:val="99"/>
    <w:qFormat/>
    <w:rsid w:val="00CA5293"/>
    <w:pPr>
      <w:tabs>
        <w:tab w:val="left" w:pos="9450"/>
      </w:tabs>
    </w:pPr>
    <w:rPr>
      <w:rFonts w:ascii="Times New Roman" w:eastAsia="Calibri" w:hAnsi="Times New Roman" w:cs="Times New Roman"/>
      <w:szCs w:val="20"/>
      <w:u w:val="single"/>
    </w:rPr>
  </w:style>
  <w:style w:type="paragraph" w:customStyle="1" w:styleId="Brief-Bold">
    <w:name w:val="Brief - Bold"/>
    <w:basedOn w:val="Normal"/>
    <w:rsid w:val="00CA5293"/>
    <w:pPr>
      <w:tabs>
        <w:tab w:val="left" w:pos="9450"/>
      </w:tabs>
    </w:pPr>
    <w:rPr>
      <w:rFonts w:ascii="Times New Roman" w:eastAsia="Calibri" w:hAnsi="Times New Roman" w:cs="Times New Roman"/>
      <w:b/>
      <w:szCs w:val="20"/>
    </w:rPr>
  </w:style>
  <w:style w:type="paragraph" w:customStyle="1" w:styleId="summary">
    <w:name w:val="summary"/>
    <w:basedOn w:val="Normal"/>
    <w:uiPriority w:val="99"/>
    <w:qFormat/>
    <w:rsid w:val="00CA5293"/>
    <w:pPr>
      <w:tabs>
        <w:tab w:val="left" w:pos="9450"/>
      </w:tabs>
      <w:spacing w:before="100" w:beforeAutospacing="1" w:after="100" w:afterAutospacing="1"/>
    </w:pPr>
    <w:rPr>
      <w:rFonts w:ascii="Verdana" w:eastAsia="SimSun" w:hAnsi="Verdana" w:cs="Times New Roman"/>
      <w:color w:val="646464"/>
      <w:sz w:val="16"/>
      <w:szCs w:val="18"/>
      <w:lang w:eastAsia="zh-CN"/>
    </w:rPr>
  </w:style>
  <w:style w:type="character" w:customStyle="1" w:styleId="BoldText12pt">
    <w:name w:val="Bold Text 12 pt"/>
    <w:autoRedefine/>
    <w:rsid w:val="00CA5293"/>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12TimesNewRoman">
    <w:name w:val="12 Times New Roman"/>
    <w:rsid w:val="00CA5293"/>
    <w:rPr>
      <w:rFonts w:ascii="Times New Roman" w:eastAsia="Times New Roman" w:hAnsi="Times New Roman"/>
      <w:b w:val="0"/>
      <w:i w:val="0"/>
      <w:caps w:val="0"/>
      <w:smallCaps w:val="0"/>
      <w:strike w:val="0"/>
      <w:dstrike w:val="0"/>
      <w:noProof w:val="0"/>
      <w:color w:val="000000"/>
      <w:spacing w:val="0"/>
      <w:position w:val="0"/>
      <w:sz w:val="24"/>
      <w:u w:val="none" w:color="000000"/>
      <w:vertAlign w:val="baseline"/>
      <w:lang w:val="en-US"/>
    </w:rPr>
  </w:style>
  <w:style w:type="paragraph" w:customStyle="1" w:styleId="BriefTitle">
    <w:name w:val="Brief Title"/>
    <w:basedOn w:val="Heading1"/>
    <w:qFormat/>
    <w:rsid w:val="00CA5293"/>
    <w:pPr>
      <w:tabs>
        <w:tab w:val="left" w:pos="9450"/>
      </w:tabs>
      <w:jc w:val="left"/>
    </w:pPr>
    <w:rPr>
      <w:rFonts w:ascii="Times New Roman" w:eastAsia="Helvetica" w:hAnsi="Times New Roman" w:cs="Times New Roman"/>
      <w:caps/>
      <w:sz w:val="32"/>
    </w:rPr>
  </w:style>
  <w:style w:type="paragraph" w:customStyle="1" w:styleId="HeaderFooter">
    <w:name w:val="Header &amp; Footer"/>
    <w:rsid w:val="00CA5293"/>
    <w:pPr>
      <w:tabs>
        <w:tab w:val="right" w:pos="9360"/>
      </w:tabs>
    </w:pPr>
    <w:rPr>
      <w:rFonts w:ascii="Helvetica" w:eastAsia="Helvetica" w:hAnsi="Helvetica" w:cs="Times New Roman"/>
      <w:color w:val="000000"/>
      <w:sz w:val="20"/>
      <w:szCs w:val="20"/>
      <w:u w:color="000000"/>
    </w:rPr>
  </w:style>
  <w:style w:type="paragraph" w:customStyle="1" w:styleId="PageHeader-Underline18pt">
    <w:name w:val="Page Header - Underline 18 pt"/>
    <w:uiPriority w:val="99"/>
    <w:qFormat/>
    <w:rsid w:val="00CA5293"/>
    <w:rPr>
      <w:rFonts w:ascii="Times New Roman" w:eastAsia="Times New Roman" w:hAnsi="Times New Roman" w:cs="Times New Roman"/>
      <w:b/>
      <w:color w:val="000000"/>
      <w:sz w:val="36"/>
      <w:szCs w:val="20"/>
      <w:u w:val="single" w:color="000000"/>
    </w:rPr>
  </w:style>
  <w:style w:type="paragraph" w:customStyle="1" w:styleId="links">
    <w:name w:val="links"/>
    <w:basedOn w:val="Normal"/>
    <w:rsid w:val="00CA5293"/>
    <w:pPr>
      <w:tabs>
        <w:tab w:val="left" w:pos="9450"/>
      </w:tabs>
      <w:spacing w:before="100" w:beforeAutospacing="1" w:after="100" w:afterAutospacing="1"/>
    </w:pPr>
    <w:rPr>
      <w:rFonts w:ascii="Times New Roman" w:eastAsia="Calibri" w:hAnsi="Times New Roman" w:cs="Times New Roman"/>
    </w:rPr>
  </w:style>
  <w:style w:type="character" w:customStyle="1" w:styleId="BoldUnderliningChar">
    <w:name w:val="Bold Underlining Char"/>
    <w:basedOn w:val="UnderliningChar"/>
    <w:rsid w:val="00CA5293"/>
    <w:rPr>
      <w:rFonts w:ascii="Arial Narrow" w:eastAsia="Calibri" w:hAnsi="Arial Narrow" w:cs="Times New Roman"/>
      <w:b/>
      <w:sz w:val="22"/>
      <w:u w:val="single"/>
      <w:lang w:val="en-GB" w:eastAsia="x-none"/>
    </w:rPr>
  </w:style>
  <w:style w:type="character" w:customStyle="1" w:styleId="CharacterStyle8">
    <w:name w:val="Character Style 8"/>
    <w:rsid w:val="00CA5293"/>
    <w:rPr>
      <w:sz w:val="22"/>
      <w:szCs w:val="22"/>
    </w:rPr>
  </w:style>
  <w:style w:type="paragraph" w:customStyle="1" w:styleId="Style11">
    <w:name w:val="Style 11"/>
    <w:rsid w:val="00CA529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CA529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CA5293"/>
    <w:rPr>
      <w:rFonts w:ascii="Garamond" w:hAnsi="Garamond" w:cs="Garamond"/>
      <w:sz w:val="20"/>
      <w:szCs w:val="20"/>
    </w:rPr>
  </w:style>
  <w:style w:type="paragraph" w:customStyle="1" w:styleId="CardStyle">
    <w:name w:val="Card Style"/>
    <w:basedOn w:val="Normal"/>
    <w:link w:val="CardStyleChar"/>
    <w:qFormat/>
    <w:rsid w:val="00CA5293"/>
    <w:pPr>
      <w:tabs>
        <w:tab w:val="left" w:pos="9450"/>
      </w:tabs>
    </w:pPr>
    <w:rPr>
      <w:rFonts w:ascii="Times New Roman" w:eastAsia="Calibri" w:hAnsi="Times New Roman" w:cs="Times New Roman"/>
    </w:rPr>
  </w:style>
  <w:style w:type="paragraph" w:customStyle="1" w:styleId="TagStyle">
    <w:name w:val="Tag Style"/>
    <w:basedOn w:val="CardStyle"/>
    <w:qFormat/>
    <w:rsid w:val="00CA5293"/>
    <w:rPr>
      <w:b/>
      <w:sz w:val="24"/>
    </w:rPr>
  </w:style>
  <w:style w:type="paragraph" w:styleId="Subtitle">
    <w:name w:val="Subtitle"/>
    <w:aliases w:val="Underlined card text"/>
    <w:basedOn w:val="Normal"/>
    <w:next w:val="Normal"/>
    <w:link w:val="SubtitleChar"/>
    <w:uiPriority w:val="11"/>
    <w:qFormat/>
    <w:rsid w:val="00CA5293"/>
    <w:pPr>
      <w:widowControl w:val="0"/>
      <w:tabs>
        <w:tab w:val="left" w:pos="9450"/>
      </w:tabs>
      <w:spacing w:after="60"/>
      <w:outlineLvl w:val="1"/>
    </w:pPr>
    <w:rPr>
      <w:rFonts w:ascii="Cambria" w:eastAsia="Calibri" w:hAnsi="Cambria" w:cs="Times New Roman"/>
      <w:caps/>
      <w:sz w:val="24"/>
    </w:rPr>
  </w:style>
  <w:style w:type="character" w:customStyle="1" w:styleId="SubtitleChar">
    <w:name w:val="Subtitle Char"/>
    <w:aliases w:val="Underlined card text Char"/>
    <w:basedOn w:val="DefaultParagraphFont"/>
    <w:link w:val="Subtitle"/>
    <w:uiPriority w:val="11"/>
    <w:rsid w:val="00CA5293"/>
    <w:rPr>
      <w:rFonts w:ascii="Cambria" w:eastAsia="Calibri" w:hAnsi="Cambria" w:cs="Times New Roman"/>
      <w:caps/>
    </w:rPr>
  </w:style>
  <w:style w:type="paragraph" w:customStyle="1" w:styleId="CardText1">
    <w:name w:val="Card Text 1"/>
    <w:basedOn w:val="Normal"/>
    <w:autoRedefine/>
    <w:qFormat/>
    <w:rsid w:val="00CA5293"/>
    <w:pPr>
      <w:tabs>
        <w:tab w:val="left" w:pos="9450"/>
      </w:tabs>
    </w:pPr>
    <w:rPr>
      <w:rFonts w:ascii="Arial Narrow" w:eastAsia="Calibri" w:hAnsi="Arial Narrow" w:cs="Times New Roman"/>
      <w:color w:val="000000"/>
      <w:u w:val="single"/>
    </w:rPr>
  </w:style>
  <w:style w:type="character" w:customStyle="1" w:styleId="CardText1Char">
    <w:name w:val="Card Text 1 Char"/>
    <w:basedOn w:val="DefaultParagraphFont"/>
    <w:rsid w:val="00CA5293"/>
    <w:rPr>
      <w:rFonts w:ascii="Arial Narrow" w:hAnsi="Arial Narrow"/>
      <w:color w:val="000000"/>
      <w:sz w:val="22"/>
      <w:szCs w:val="22"/>
      <w:u w:val="single"/>
      <w:lang w:val="en-US" w:eastAsia="en-US" w:bidi="ar-SA"/>
    </w:rPr>
  </w:style>
  <w:style w:type="character" w:customStyle="1" w:styleId="CardText1CharChar">
    <w:name w:val="Card Text 1 Char Char"/>
    <w:basedOn w:val="DefaultParagraphFont"/>
    <w:rsid w:val="00CA5293"/>
    <w:rPr>
      <w:rFonts w:ascii="Arial Narrow" w:hAnsi="Arial Narrow"/>
      <w:color w:val="000000"/>
      <w:sz w:val="22"/>
      <w:szCs w:val="22"/>
      <w:u w:val="single"/>
      <w:lang w:val="en-US" w:eastAsia="en-US" w:bidi="ar-SA"/>
    </w:rPr>
  </w:style>
  <w:style w:type="character" w:customStyle="1" w:styleId="cardunderlinedChar0">
    <w:name w:val="card underlined Char"/>
    <w:basedOn w:val="DefaultParagraphFont"/>
    <w:rsid w:val="00CA5293"/>
    <w:rPr>
      <w:rFonts w:ascii="Arial" w:hAnsi="Arial"/>
      <w:sz w:val="22"/>
      <w:szCs w:val="24"/>
      <w:u w:val="single"/>
      <w:lang w:val="en-US" w:eastAsia="en-US" w:bidi="ar-SA"/>
    </w:rPr>
  </w:style>
  <w:style w:type="paragraph" w:customStyle="1" w:styleId="BlockHeading1Char">
    <w:name w:val="Block Heading 1 Char"/>
    <w:basedOn w:val="Normal"/>
    <w:rsid w:val="00CA5293"/>
    <w:pPr>
      <w:pBdr>
        <w:bottom w:val="single" w:sz="18" w:space="1" w:color="auto"/>
      </w:pBdr>
      <w:tabs>
        <w:tab w:val="left" w:pos="9450"/>
      </w:tabs>
      <w:jc w:val="center"/>
      <w:outlineLvl w:val="0"/>
    </w:pPr>
    <w:rPr>
      <w:rFonts w:eastAsia="Calibri" w:cs="Times New Roman"/>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ext1Char1">
    <w:name w:val="Card Text 1 Char1"/>
    <w:basedOn w:val="DefaultParagraphFont"/>
    <w:rsid w:val="00CA5293"/>
    <w:rPr>
      <w:rFonts w:ascii="Arial Narrow" w:hAnsi="Arial Narrow"/>
      <w:color w:val="000000"/>
      <w:sz w:val="22"/>
      <w:szCs w:val="22"/>
      <w:u w:val="single"/>
      <w:lang w:val="en-US" w:eastAsia="en-US" w:bidi="ar-SA"/>
    </w:rPr>
  </w:style>
  <w:style w:type="character" w:customStyle="1" w:styleId="CharacterStyle2">
    <w:name w:val="Character Style 2"/>
    <w:uiPriority w:val="99"/>
    <w:rsid w:val="00CA5293"/>
    <w:rPr>
      <w:sz w:val="24"/>
      <w:szCs w:val="24"/>
      <w:u w:val="single"/>
    </w:rPr>
  </w:style>
  <w:style w:type="paragraph" w:customStyle="1" w:styleId="Style7">
    <w:name w:val="Style 7"/>
    <w:rsid w:val="00CA5293"/>
    <w:pPr>
      <w:widowControl w:val="0"/>
      <w:autoSpaceDE w:val="0"/>
      <w:autoSpaceDN w:val="0"/>
    </w:pPr>
    <w:rPr>
      <w:rFonts w:ascii="Times New Roman" w:eastAsia="Times New Roman" w:hAnsi="Times New Roman" w:cs="Times New Roman"/>
      <w:sz w:val="20"/>
      <w:szCs w:val="20"/>
    </w:rPr>
  </w:style>
  <w:style w:type="paragraph" w:customStyle="1" w:styleId="Style5">
    <w:name w:val="Style 5"/>
    <w:rsid w:val="00CA5293"/>
    <w:pPr>
      <w:widowControl w:val="0"/>
      <w:autoSpaceDE w:val="0"/>
      <w:autoSpaceDN w:val="0"/>
      <w:adjustRightInd w:val="0"/>
    </w:pPr>
    <w:rPr>
      <w:rFonts w:ascii="Times New Roman" w:eastAsia="Times New Roman" w:hAnsi="Times New Roman" w:cs="Times New Roman"/>
      <w:sz w:val="20"/>
      <w:szCs w:val="20"/>
    </w:rPr>
  </w:style>
  <w:style w:type="paragraph" w:customStyle="1" w:styleId="cardCharChar0">
    <w:name w:val="card Char Char"/>
    <w:basedOn w:val="Normal"/>
    <w:link w:val="cardCharCharChar"/>
    <w:qFormat/>
    <w:rsid w:val="00CA5293"/>
    <w:pPr>
      <w:tabs>
        <w:tab w:val="left" w:pos="9450"/>
      </w:tabs>
      <w:ind w:left="288" w:right="288"/>
    </w:pPr>
    <w:rPr>
      <w:rFonts w:ascii="Times New Roman" w:eastAsia="Calibri" w:hAnsi="Times New Roman" w:cs="Times New Roman"/>
      <w:szCs w:val="20"/>
    </w:rPr>
  </w:style>
  <w:style w:type="paragraph" w:customStyle="1" w:styleId="CardsFont6pt">
    <w:name w:val="Cards + Font: 6 pt"/>
    <w:basedOn w:val="Normal"/>
    <w:uiPriority w:val="99"/>
    <w:qFormat/>
    <w:rsid w:val="00CA5293"/>
    <w:pPr>
      <w:tabs>
        <w:tab w:val="left" w:pos="9450"/>
      </w:tabs>
      <w:autoSpaceDE w:val="0"/>
      <w:autoSpaceDN w:val="0"/>
      <w:adjustRightInd w:val="0"/>
      <w:ind w:left="432" w:right="432"/>
      <w:jc w:val="both"/>
    </w:pPr>
    <w:rPr>
      <w:rFonts w:ascii="Times New Roman" w:eastAsia="Calibri" w:hAnsi="Times New Roman" w:cs="Times New Roman"/>
      <w:sz w:val="16"/>
      <w:szCs w:val="20"/>
    </w:rPr>
  </w:style>
  <w:style w:type="character" w:customStyle="1" w:styleId="BigCiteChar">
    <w:name w:val="Big Cite Char"/>
    <w:basedOn w:val="CitesChar0"/>
    <w:rsid w:val="00CA5293"/>
    <w:rPr>
      <w:b/>
      <w:bCs/>
      <w:sz w:val="24"/>
      <w:szCs w:val="24"/>
      <w:lang w:val="en-US" w:eastAsia="en-US" w:bidi="ar-SA"/>
    </w:rPr>
  </w:style>
  <w:style w:type="character" w:customStyle="1" w:styleId="CardsFont6ptChar">
    <w:name w:val="Cards + Font: 6 pt Char"/>
    <w:basedOn w:val="CardsChar"/>
    <w:rsid w:val="00CA5293"/>
    <w:rPr>
      <w:rFonts w:ascii="Georgia" w:eastAsia="Times New Roman" w:hAnsi="Georgia" w:cs="Times New Roman"/>
      <w:sz w:val="16"/>
    </w:rPr>
  </w:style>
  <w:style w:type="character" w:customStyle="1" w:styleId="byd">
    <w:name w:val="byd"/>
    <w:basedOn w:val="DefaultParagraphFont"/>
    <w:rsid w:val="00CA5293"/>
  </w:style>
  <w:style w:type="paragraph" w:customStyle="1" w:styleId="cardtext3">
    <w:name w:val="cardtext"/>
    <w:qFormat/>
    <w:rsid w:val="00CA5293"/>
    <w:pPr>
      <w:tabs>
        <w:tab w:val="left" w:pos="9450"/>
      </w:tabs>
    </w:pPr>
    <w:rPr>
      <w:rFonts w:ascii="Arial" w:eastAsia="Times New Roman" w:hAnsi="Arial" w:cs="Times New Roman"/>
      <w:sz w:val="20"/>
      <w:szCs w:val="20"/>
      <w:u w:val="single"/>
    </w:rPr>
  </w:style>
  <w:style w:type="character" w:customStyle="1" w:styleId="bio1">
    <w:name w:val="bio1"/>
    <w:basedOn w:val="DefaultParagraphFont"/>
    <w:rsid w:val="00CA5293"/>
    <w:rPr>
      <w:rFonts w:ascii="Arial" w:hAnsi="Arial" w:cs="Arial" w:hint="default"/>
      <w:i/>
      <w:iCs/>
      <w:color w:val="000000"/>
      <w:sz w:val="20"/>
      <w:szCs w:val="20"/>
    </w:rPr>
  </w:style>
  <w:style w:type="character" w:customStyle="1" w:styleId="BoldChar">
    <w:name w:val="Bold Char"/>
    <w:basedOn w:val="DefaultParagraphFont"/>
    <w:rsid w:val="00CA5293"/>
    <w:rPr>
      <w:b/>
      <w:lang w:val="en-US" w:eastAsia="en-US" w:bidi="ar-SA"/>
    </w:rPr>
  </w:style>
  <w:style w:type="paragraph" w:customStyle="1" w:styleId="NormalWeb3">
    <w:name w:val="Normal (Web)3"/>
    <w:basedOn w:val="Normal"/>
    <w:rsid w:val="00CA5293"/>
    <w:pPr>
      <w:tabs>
        <w:tab w:val="left" w:pos="9450"/>
      </w:tabs>
      <w:spacing w:before="100" w:beforeAutospacing="1" w:after="100" w:afterAutospacing="1" w:line="255" w:lineRule="atLeast"/>
    </w:pPr>
    <w:rPr>
      <w:rFonts w:eastAsia="Calibri" w:cs="Times New Roman"/>
      <w:color w:val="000000"/>
      <w:szCs w:val="20"/>
    </w:rPr>
  </w:style>
  <w:style w:type="paragraph" w:customStyle="1" w:styleId="cardCharCharCharCharChar">
    <w:name w:val="card Char Char Char Char Char"/>
    <w:basedOn w:val="Normal"/>
    <w:rsid w:val="00CA5293"/>
    <w:pPr>
      <w:tabs>
        <w:tab w:val="left" w:pos="9450"/>
      </w:tabs>
      <w:ind w:left="400"/>
    </w:pPr>
    <w:rPr>
      <w:rFonts w:ascii="Times New Roman" w:eastAsia="Calibri" w:hAnsi="Times New Roman" w:cs="Times New Roman"/>
      <w:sz w:val="24"/>
    </w:rPr>
  </w:style>
  <w:style w:type="character" w:customStyle="1" w:styleId="cardCharCharCharCharCharChar">
    <w:name w:val="card Char Char Char Char Char Char"/>
    <w:basedOn w:val="DefaultParagraphFont"/>
    <w:rsid w:val="00CA5293"/>
    <w:rPr>
      <w:sz w:val="24"/>
      <w:szCs w:val="24"/>
      <w:lang w:val="en-US" w:eastAsia="en-US" w:bidi="ar-SA"/>
    </w:rPr>
  </w:style>
  <w:style w:type="character" w:customStyle="1" w:styleId="Style24ptBoldUnderlineCenteredCharChar">
    <w:name w:val="Style 24 pt Bold Underline Centered Char Char"/>
    <w:basedOn w:val="DefaultParagraphFont"/>
    <w:rsid w:val="00CA5293"/>
    <w:rPr>
      <w:b/>
      <w:bCs/>
      <w:sz w:val="48"/>
      <w:szCs w:val="24"/>
      <w:u w:val="single"/>
      <w:lang w:val="en-US" w:eastAsia="en-US" w:bidi="ar-SA"/>
    </w:rPr>
  </w:style>
  <w:style w:type="paragraph" w:customStyle="1" w:styleId="TagCiteChar0">
    <w:name w:val="Tag / Cite Char"/>
    <w:basedOn w:val="Normal"/>
    <w:rsid w:val="00CA5293"/>
    <w:pPr>
      <w:tabs>
        <w:tab w:val="left" w:pos="9450"/>
      </w:tabs>
    </w:pPr>
    <w:rPr>
      <w:rFonts w:ascii="Times New Roman" w:eastAsia="Calibri" w:hAnsi="Times New Roman" w:cs="Times New Roman"/>
      <w:b/>
      <w:color w:val="000000"/>
      <w:sz w:val="24"/>
    </w:rPr>
  </w:style>
  <w:style w:type="character" w:customStyle="1" w:styleId="TagCiteCharChar0">
    <w:name w:val="Tag / Cite Char Char"/>
    <w:basedOn w:val="DefaultParagraphFont"/>
    <w:rsid w:val="00CA5293"/>
    <w:rPr>
      <w:b/>
      <w:color w:val="000000"/>
      <w:sz w:val="24"/>
      <w:szCs w:val="24"/>
      <w:lang w:val="en-US" w:eastAsia="en-US" w:bidi="ar-SA"/>
    </w:rPr>
  </w:style>
  <w:style w:type="character" w:customStyle="1" w:styleId="HeadingCharChar">
    <w:name w:val="Heading Char Char"/>
    <w:basedOn w:val="DefaultParagraphFont"/>
    <w:rsid w:val="00CA5293"/>
    <w:rPr>
      <w:b/>
      <w:color w:val="000000"/>
      <w:sz w:val="48"/>
      <w:szCs w:val="24"/>
      <w:u w:val="single"/>
      <w:lang w:val="en-US" w:eastAsia="en-US" w:bidi="ar-SA"/>
    </w:rPr>
  </w:style>
  <w:style w:type="paragraph" w:customStyle="1" w:styleId="listlevel1">
    <w:name w:val="list level 1"/>
    <w:basedOn w:val="Normal"/>
    <w:uiPriority w:val="99"/>
    <w:qFormat/>
    <w:rsid w:val="00CA5293"/>
    <w:pPr>
      <w:tabs>
        <w:tab w:val="left" w:pos="9450"/>
      </w:tabs>
      <w:overflowPunct w:val="0"/>
      <w:autoSpaceDE w:val="0"/>
      <w:autoSpaceDN w:val="0"/>
      <w:adjustRightInd w:val="0"/>
      <w:ind w:left="560" w:hanging="567"/>
      <w:jc w:val="both"/>
      <w:textAlignment w:val="baseline"/>
    </w:pPr>
    <w:rPr>
      <w:rFonts w:ascii="Times New Roman" w:eastAsia="Calibri" w:hAnsi="Times New Roman" w:cs="Times New Roman"/>
      <w:color w:val="000000"/>
      <w:sz w:val="24"/>
      <w:szCs w:val="20"/>
    </w:rPr>
  </w:style>
  <w:style w:type="paragraph" w:customStyle="1" w:styleId="listlevel2">
    <w:name w:val="list level 2"/>
    <w:basedOn w:val="Normal"/>
    <w:uiPriority w:val="99"/>
    <w:qFormat/>
    <w:rsid w:val="00CA5293"/>
    <w:pPr>
      <w:tabs>
        <w:tab w:val="left" w:pos="9450"/>
      </w:tabs>
      <w:overflowPunct w:val="0"/>
      <w:autoSpaceDE w:val="0"/>
      <w:autoSpaceDN w:val="0"/>
      <w:adjustRightInd w:val="0"/>
      <w:ind w:left="1120" w:hanging="560"/>
      <w:jc w:val="both"/>
      <w:textAlignment w:val="baseline"/>
    </w:pPr>
    <w:rPr>
      <w:rFonts w:ascii="Times New Roman" w:eastAsia="Calibri" w:hAnsi="Times New Roman" w:cs="Times New Roman"/>
      <w:color w:val="000000"/>
      <w:sz w:val="24"/>
      <w:szCs w:val="20"/>
    </w:rPr>
  </w:style>
  <w:style w:type="paragraph" w:customStyle="1" w:styleId="listlevel3">
    <w:name w:val="list level 3"/>
    <w:basedOn w:val="listlevel2"/>
    <w:uiPriority w:val="99"/>
    <w:qFormat/>
    <w:rsid w:val="00CA5293"/>
    <w:pPr>
      <w:ind w:left="1660"/>
    </w:pPr>
  </w:style>
  <w:style w:type="paragraph" w:customStyle="1" w:styleId="PageNumber1">
    <w:name w:val="Page Number1"/>
    <w:basedOn w:val="Normal"/>
    <w:next w:val="Normal"/>
    <w:uiPriority w:val="99"/>
    <w:qFormat/>
    <w:rsid w:val="00CA5293"/>
    <w:pPr>
      <w:tabs>
        <w:tab w:val="left" w:pos="9450"/>
      </w:tabs>
    </w:pPr>
    <w:rPr>
      <w:rFonts w:ascii="Times New Roman" w:eastAsia="Calibri" w:hAnsi="Times New Roman" w:cs="Times New Roman"/>
    </w:rPr>
  </w:style>
  <w:style w:type="paragraph" w:customStyle="1" w:styleId="Cite1">
    <w:name w:val="Cite1"/>
    <w:rsid w:val="00CA5293"/>
    <w:rPr>
      <w:rFonts w:ascii="Palatino Linotype" w:eastAsia="Times New Roman" w:hAnsi="Palatino Linotype" w:cs="Times New Roman"/>
      <w:bCs/>
      <w:sz w:val="20"/>
      <w:szCs w:val="20"/>
      <w:lang w:val="en-AU"/>
    </w:rPr>
  </w:style>
  <w:style w:type="paragraph" w:customStyle="1" w:styleId="Card1">
    <w:name w:val="Card1"/>
    <w:uiPriority w:val="99"/>
    <w:qFormat/>
    <w:rsid w:val="00CA5293"/>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CA529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CA5293"/>
    <w:pPr>
      <w:tabs>
        <w:tab w:val="left" w:pos="9450"/>
      </w:tabs>
      <w:ind w:left="288" w:right="288"/>
    </w:pPr>
    <w:rPr>
      <w:rFonts w:ascii="Times New Roman" w:eastAsia="Calibri" w:hAnsi="Times New Roman" w:cs="Times New Roman"/>
    </w:rPr>
  </w:style>
  <w:style w:type="paragraph" w:customStyle="1" w:styleId="cite20">
    <w:name w:val="cite2"/>
    <w:uiPriority w:val="99"/>
    <w:qFormat/>
    <w:rsid w:val="00CA5293"/>
    <w:pPr>
      <w:tabs>
        <w:tab w:val="left" w:pos="9450"/>
      </w:tabs>
      <w:spacing w:after="160" w:line="259" w:lineRule="auto"/>
    </w:pPr>
    <w:rPr>
      <w:rFonts w:ascii="Times New Roman" w:eastAsia="Calibri" w:hAnsi="Times New Roman" w:cs="Times New Roman"/>
      <w:sz w:val="22"/>
    </w:rPr>
  </w:style>
  <w:style w:type="character" w:customStyle="1" w:styleId="CardTextUnderlinedChar">
    <w:name w:val="Card Text Underlined Char"/>
    <w:basedOn w:val="DefaultParagraphFont"/>
    <w:rsid w:val="00CA5293"/>
    <w:rPr>
      <w:rFonts w:ascii="Arial Narrow" w:hAnsi="Arial Narrow"/>
      <w:sz w:val="24"/>
      <w:szCs w:val="24"/>
      <w:u w:val="single"/>
      <w:lang w:val="en-US" w:eastAsia="en-US" w:bidi="ar-SA"/>
    </w:rPr>
  </w:style>
  <w:style w:type="paragraph" w:customStyle="1" w:styleId="CaseListNormal">
    <w:name w:val="Case List Normal"/>
    <w:basedOn w:val="Normal"/>
    <w:uiPriority w:val="99"/>
    <w:qFormat/>
    <w:rsid w:val="00CA5293"/>
    <w:pPr>
      <w:tabs>
        <w:tab w:val="left" w:pos="9450"/>
      </w:tabs>
    </w:pPr>
    <w:rPr>
      <w:rFonts w:ascii="Times" w:eastAsia="Calibri" w:hAnsi="Times" w:cs="Times New Roman"/>
      <w:szCs w:val="26"/>
    </w:rPr>
  </w:style>
  <w:style w:type="paragraph" w:customStyle="1" w:styleId="Body">
    <w:name w:val="Body"/>
    <w:basedOn w:val="Normal"/>
    <w:uiPriority w:val="99"/>
    <w:qFormat/>
    <w:rsid w:val="00CA5293"/>
    <w:pPr>
      <w:tabs>
        <w:tab w:val="left" w:pos="9450"/>
      </w:tabs>
      <w:outlineLvl w:val="3"/>
    </w:pPr>
    <w:rPr>
      <w:rFonts w:ascii="Times New Roman" w:eastAsia="Calibri" w:hAnsi="Times New Roman" w:cs="Times New Roman"/>
      <w:szCs w:val="20"/>
    </w:rPr>
  </w:style>
  <w:style w:type="paragraph" w:customStyle="1" w:styleId="3text">
    <w:name w:val="3text"/>
    <w:basedOn w:val="Normal"/>
    <w:uiPriority w:val="99"/>
    <w:qFormat/>
    <w:rsid w:val="00CA5293"/>
    <w:pPr>
      <w:tabs>
        <w:tab w:val="left" w:pos="9450"/>
      </w:tabs>
      <w:spacing w:before="100" w:beforeAutospacing="1" w:after="100" w:afterAutospacing="1"/>
    </w:pPr>
    <w:rPr>
      <w:rFonts w:ascii="Times New Roman" w:eastAsia="Calibri" w:hAnsi="Times New Roman" w:cs="Times New Roman"/>
      <w:sz w:val="24"/>
    </w:rPr>
  </w:style>
  <w:style w:type="character" w:customStyle="1" w:styleId="countrytitle1">
    <w:name w:val="countrytitle1"/>
    <w:basedOn w:val="DefaultParagraphFont"/>
    <w:rsid w:val="00CA5293"/>
    <w:rPr>
      <w:rFonts w:ascii="Verdana" w:hAnsi="Verdana" w:hint="default"/>
      <w:b/>
      <w:bCs/>
      <w:color w:val="293643"/>
      <w:sz w:val="24"/>
      <w:szCs w:val="24"/>
    </w:rPr>
  </w:style>
  <w:style w:type="character" w:customStyle="1" w:styleId="storyheader1">
    <w:name w:val="storyheader1"/>
    <w:basedOn w:val="DefaultParagraphFont"/>
    <w:rsid w:val="00CA5293"/>
    <w:rPr>
      <w:rFonts w:ascii="Verdana" w:hAnsi="Verdana" w:hint="default"/>
      <w:b/>
      <w:bCs/>
      <w:color w:val="000000"/>
      <w:sz w:val="21"/>
      <w:szCs w:val="21"/>
    </w:rPr>
  </w:style>
  <w:style w:type="paragraph" w:customStyle="1" w:styleId="TimesNewRoman12">
    <w:name w:val="TimesNewRoman12"/>
    <w:uiPriority w:val="99"/>
    <w:qFormat/>
    <w:rsid w:val="00CA529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CA5293"/>
    <w:pPr>
      <w:tabs>
        <w:tab w:val="left" w:pos="9450"/>
      </w:tabs>
      <w:spacing w:before="100" w:beforeAutospacing="1" w:after="100" w:afterAutospacing="1"/>
    </w:pPr>
    <w:rPr>
      <w:rFonts w:ascii="Times New Roman" w:eastAsia="Calibri" w:hAnsi="Times New Roman" w:cs="Times New Roman"/>
      <w:sz w:val="24"/>
    </w:rPr>
  </w:style>
  <w:style w:type="paragraph" w:customStyle="1" w:styleId="medium-normal">
    <w:name w:val="medium-normal"/>
    <w:basedOn w:val="Normal"/>
    <w:uiPriority w:val="99"/>
    <w:qFormat/>
    <w:rsid w:val="00CA5293"/>
    <w:pPr>
      <w:tabs>
        <w:tab w:val="left" w:pos="9450"/>
      </w:tabs>
      <w:spacing w:before="100" w:beforeAutospacing="1" w:after="100" w:afterAutospacing="1"/>
    </w:pPr>
    <w:rPr>
      <w:rFonts w:ascii="Times New Roman" w:eastAsia="Calibri" w:hAnsi="Times New Roman" w:cs="Times New Roman"/>
      <w:sz w:val="24"/>
    </w:rPr>
  </w:style>
  <w:style w:type="character" w:customStyle="1" w:styleId="Style8pt">
    <w:name w:val="Style 8 pt"/>
    <w:basedOn w:val="DefaultParagraphFont"/>
    <w:rsid w:val="00CA5293"/>
    <w:rPr>
      <w:sz w:val="16"/>
    </w:rPr>
  </w:style>
  <w:style w:type="character" w:customStyle="1" w:styleId="article1">
    <w:name w:val="article1"/>
    <w:basedOn w:val="DefaultParagraphFont"/>
    <w:rsid w:val="00CA5293"/>
    <w:rPr>
      <w:rFonts w:ascii="Verdana" w:hAnsi="Verdana" w:hint="default"/>
      <w:color w:val="333333"/>
      <w:sz w:val="16"/>
      <w:szCs w:val="16"/>
    </w:rPr>
  </w:style>
  <w:style w:type="paragraph" w:customStyle="1" w:styleId="story-headline">
    <w:name w:val="story-headline"/>
    <w:basedOn w:val="Normal"/>
    <w:uiPriority w:val="99"/>
    <w:qFormat/>
    <w:rsid w:val="00CA5293"/>
    <w:pPr>
      <w:tabs>
        <w:tab w:val="left" w:pos="9450"/>
      </w:tabs>
      <w:spacing w:before="72" w:after="72"/>
    </w:pPr>
    <w:rPr>
      <w:rFonts w:ascii="Arial" w:eastAsia="Calibri" w:hAnsi="Arial" w:cs="Arial"/>
      <w:b/>
      <w:bCs/>
      <w:sz w:val="26"/>
      <w:szCs w:val="26"/>
    </w:rPr>
  </w:style>
  <w:style w:type="paragraph" w:customStyle="1" w:styleId="story-body">
    <w:name w:val="story-body"/>
    <w:basedOn w:val="Normal"/>
    <w:uiPriority w:val="99"/>
    <w:qFormat/>
    <w:rsid w:val="00CA5293"/>
    <w:pPr>
      <w:tabs>
        <w:tab w:val="left" w:pos="9450"/>
      </w:tabs>
      <w:spacing w:before="100" w:beforeAutospacing="1" w:after="100" w:afterAutospacing="1"/>
    </w:pPr>
    <w:rPr>
      <w:rFonts w:ascii="Arial" w:eastAsia="Calibri" w:hAnsi="Arial" w:cs="Arial"/>
    </w:rPr>
  </w:style>
  <w:style w:type="character" w:customStyle="1" w:styleId="story-posted-date1">
    <w:name w:val="story-posted-date1"/>
    <w:basedOn w:val="DefaultParagraphFont"/>
    <w:rsid w:val="00CA5293"/>
    <w:rPr>
      <w:rFonts w:ascii="Arial" w:hAnsi="Arial" w:cs="Arial" w:hint="default"/>
      <w:b w:val="0"/>
      <w:bCs w:val="0"/>
      <w:sz w:val="19"/>
      <w:szCs w:val="19"/>
    </w:rPr>
  </w:style>
  <w:style w:type="paragraph" w:customStyle="1" w:styleId="story-dateline">
    <w:name w:val="story-dateline"/>
    <w:basedOn w:val="Normal"/>
    <w:uiPriority w:val="99"/>
    <w:qFormat/>
    <w:rsid w:val="00CA5293"/>
    <w:pPr>
      <w:tabs>
        <w:tab w:val="left" w:pos="9450"/>
      </w:tabs>
    </w:pPr>
    <w:rPr>
      <w:rFonts w:ascii="Arial" w:eastAsia="Calibri" w:hAnsi="Arial" w:cs="Arial"/>
      <w:b/>
      <w:bCs/>
    </w:rPr>
  </w:style>
  <w:style w:type="paragraph" w:customStyle="1" w:styleId="TextofCards">
    <w:name w:val="Text of Cards"/>
    <w:basedOn w:val="Normal"/>
    <w:uiPriority w:val="99"/>
    <w:qFormat/>
    <w:rsid w:val="00CA5293"/>
    <w:pPr>
      <w:tabs>
        <w:tab w:val="left" w:pos="9450"/>
      </w:tabs>
      <w:jc w:val="both"/>
    </w:pPr>
    <w:rPr>
      <w:rFonts w:ascii="Times New Roman" w:eastAsia="Calibri" w:hAnsi="Times New Roman" w:cs="Times New Roman"/>
      <w:color w:val="000000"/>
      <w:spacing w:val="6"/>
      <w:szCs w:val="23"/>
    </w:rPr>
  </w:style>
  <w:style w:type="paragraph" w:customStyle="1" w:styleId="Corpotesto">
    <w:name w:val="Corpo testo"/>
    <w:basedOn w:val="Normal"/>
    <w:uiPriority w:val="99"/>
    <w:qFormat/>
    <w:rsid w:val="00CA5293"/>
    <w:pPr>
      <w:widowControl w:val="0"/>
      <w:tabs>
        <w:tab w:val="left" w:pos="9450"/>
      </w:tabs>
      <w:adjustRightInd w:val="0"/>
      <w:spacing w:after="283"/>
    </w:pPr>
    <w:rPr>
      <w:rFonts w:ascii="Times" w:eastAsia="Calibri" w:hAnsi="Times" w:cs="Times New Roman"/>
    </w:rPr>
  </w:style>
  <w:style w:type="paragraph" w:customStyle="1" w:styleId="CardTextSmall0">
    <w:name w:val="Card Text Small"/>
    <w:basedOn w:val="Normal"/>
    <w:rsid w:val="00CA5293"/>
    <w:pPr>
      <w:tabs>
        <w:tab w:val="left" w:pos="9450"/>
      </w:tabs>
    </w:pPr>
    <w:rPr>
      <w:rFonts w:ascii="Arial Narrow" w:eastAsia="Calibri" w:hAnsi="Arial Narrow" w:cs="Times New Roman"/>
      <w:color w:val="000000"/>
      <w:sz w:val="16"/>
    </w:rPr>
  </w:style>
  <w:style w:type="character" w:customStyle="1" w:styleId="drop">
    <w:name w:val="drop"/>
    <w:basedOn w:val="DefaultParagraphFont"/>
    <w:rsid w:val="00CA5293"/>
  </w:style>
  <w:style w:type="character" w:customStyle="1" w:styleId="articletitle0">
    <w:name w:val="article_title"/>
    <w:basedOn w:val="DefaultParagraphFont"/>
    <w:rsid w:val="00CA5293"/>
  </w:style>
  <w:style w:type="character" w:customStyle="1" w:styleId="st">
    <w:name w:val="st"/>
    <w:basedOn w:val="DefaultParagraphFont"/>
    <w:rsid w:val="00CA5293"/>
  </w:style>
  <w:style w:type="character" w:customStyle="1" w:styleId="CardTextChar10">
    <w:name w:val="Card Text Char1"/>
    <w:basedOn w:val="DefaultParagraphFont"/>
    <w:rsid w:val="00CA5293"/>
    <w:rPr>
      <w:szCs w:val="24"/>
      <w:lang w:val="en-US" w:eastAsia="en-US" w:bidi="ar-SA"/>
    </w:rPr>
  </w:style>
  <w:style w:type="character" w:customStyle="1" w:styleId="CardTextUnderlinedCharChar">
    <w:name w:val="Card Text Underlined Char Char"/>
    <w:basedOn w:val="DefaultParagraphFont"/>
    <w:rsid w:val="00CA5293"/>
    <w:rPr>
      <w:rFonts w:ascii="Arial Narrow" w:hAnsi="Arial Narrow"/>
      <w:szCs w:val="24"/>
      <w:u w:val="single"/>
      <w:lang w:val="en-US" w:eastAsia="en-US" w:bidi="ar-SA"/>
    </w:rPr>
  </w:style>
  <w:style w:type="paragraph" w:customStyle="1" w:styleId="HeaderDebate">
    <w:name w:val="Header Debate"/>
    <w:basedOn w:val="Normal"/>
    <w:rsid w:val="00CA5293"/>
    <w:pPr>
      <w:tabs>
        <w:tab w:val="left" w:pos="9450"/>
      </w:tabs>
      <w:jc w:val="center"/>
      <w:outlineLvl w:val="0"/>
    </w:pPr>
    <w:rPr>
      <w:rFonts w:eastAsia="Calibri" w:cs="Times New Roman"/>
      <w:b/>
      <w:sz w:val="48"/>
      <w:u w:val="words"/>
    </w:rPr>
  </w:style>
  <w:style w:type="paragraph" w:customStyle="1" w:styleId="NormalWeb1">
    <w:name w:val="Normal (Web)1"/>
    <w:basedOn w:val="Normal"/>
    <w:rsid w:val="00CA5293"/>
    <w:pPr>
      <w:tabs>
        <w:tab w:val="left" w:pos="9450"/>
      </w:tabs>
      <w:spacing w:before="100" w:beforeAutospacing="1" w:after="100" w:afterAutospacing="1"/>
    </w:pPr>
    <w:rPr>
      <w:rFonts w:ascii="Times New Roman" w:eastAsia="Calibri" w:hAnsi="Times New Roman" w:cs="Times New Roman"/>
      <w:szCs w:val="20"/>
    </w:rPr>
  </w:style>
  <w:style w:type="paragraph" w:customStyle="1" w:styleId="CardTagCharChar">
    <w:name w:val="Card Tag Char Char"/>
    <w:basedOn w:val="Normal"/>
    <w:rsid w:val="00CA5293"/>
    <w:pPr>
      <w:tabs>
        <w:tab w:val="left" w:pos="9450"/>
      </w:tabs>
    </w:pPr>
    <w:rPr>
      <w:rFonts w:ascii="Times New Roman" w:eastAsia="Calibri" w:hAnsi="Times New Roman" w:cs="Times New Roman"/>
      <w:b/>
      <w:sz w:val="24"/>
    </w:rPr>
  </w:style>
  <w:style w:type="character" w:customStyle="1" w:styleId="CardTagCharCharChar">
    <w:name w:val="Card Tag Char Char Char"/>
    <w:basedOn w:val="DefaultParagraphFont"/>
    <w:rsid w:val="00CA5293"/>
    <w:rPr>
      <w:b/>
      <w:sz w:val="24"/>
      <w:szCs w:val="24"/>
      <w:lang w:val="en-US" w:eastAsia="en-US" w:bidi="ar-SA"/>
    </w:rPr>
  </w:style>
  <w:style w:type="paragraph" w:customStyle="1" w:styleId="fixed">
    <w:name w:val="fixed"/>
    <w:basedOn w:val="Normal"/>
    <w:rsid w:val="00CA5293"/>
    <w:pPr>
      <w:tabs>
        <w:tab w:val="left" w:pos="9450"/>
      </w:tabs>
      <w:spacing w:before="100" w:beforeAutospacing="1" w:after="100" w:afterAutospacing="1"/>
    </w:pPr>
    <w:rPr>
      <w:rFonts w:ascii="Courier New" w:eastAsia="Calibri" w:hAnsi="Courier New" w:cs="Courier New"/>
    </w:rPr>
  </w:style>
  <w:style w:type="character" w:customStyle="1" w:styleId="mainbody">
    <w:name w:val="mainbody"/>
    <w:basedOn w:val="DefaultParagraphFont"/>
    <w:rsid w:val="00CA5293"/>
  </w:style>
  <w:style w:type="paragraph" w:customStyle="1" w:styleId="HotRoute">
    <w:name w:val="Hot Route"/>
    <w:basedOn w:val="Normal"/>
    <w:link w:val="HotRouteChar"/>
    <w:qFormat/>
    <w:rsid w:val="00CA5293"/>
    <w:pPr>
      <w:tabs>
        <w:tab w:val="left" w:pos="9450"/>
      </w:tabs>
      <w:ind w:left="144"/>
    </w:pPr>
    <w:rPr>
      <w:rFonts w:ascii="Times New Roman" w:eastAsia="Calibri" w:hAnsi="Times New Roman" w:cs="Times New Roman"/>
    </w:rPr>
  </w:style>
  <w:style w:type="paragraph" w:customStyle="1" w:styleId="StyleLeft02">
    <w:name w:val="Style Left:  0.2&quot;"/>
    <w:basedOn w:val="Normal"/>
    <w:uiPriority w:val="99"/>
    <w:qFormat/>
    <w:rsid w:val="00CA5293"/>
    <w:pPr>
      <w:tabs>
        <w:tab w:val="left" w:pos="9450"/>
      </w:tabs>
      <w:ind w:left="288"/>
    </w:pPr>
    <w:rPr>
      <w:rFonts w:ascii="Times New Roman" w:eastAsia="SimSun" w:hAnsi="Times New Roman" w:cs="Times New Roman"/>
      <w:szCs w:val="20"/>
      <w:lang w:eastAsia="zh-CN"/>
    </w:rPr>
  </w:style>
  <w:style w:type="paragraph" w:customStyle="1" w:styleId="Boldunderline0">
    <w:name w:val="Bold/underline"/>
    <w:basedOn w:val="Normal"/>
    <w:autoRedefine/>
    <w:rsid w:val="00CA5293"/>
    <w:pPr>
      <w:tabs>
        <w:tab w:val="left" w:pos="9450"/>
      </w:tabs>
    </w:pPr>
    <w:rPr>
      <w:rFonts w:ascii="Times New Roman" w:eastAsia="SimSun" w:hAnsi="Times New Roman" w:cs="Times New Roman"/>
      <w:b/>
      <w:sz w:val="24"/>
    </w:rPr>
  </w:style>
  <w:style w:type="paragraph" w:customStyle="1" w:styleId="Minimize">
    <w:name w:val="Minimize"/>
    <w:basedOn w:val="Normal"/>
    <w:autoRedefine/>
    <w:qFormat/>
    <w:rsid w:val="00CA5293"/>
    <w:pPr>
      <w:tabs>
        <w:tab w:val="left" w:pos="9450"/>
      </w:tabs>
    </w:pPr>
    <w:rPr>
      <w:rFonts w:ascii="Times New Roman" w:eastAsia="SimSun" w:hAnsi="Times New Roman" w:cs="Times New Roman"/>
      <w:sz w:val="16"/>
      <w:lang w:eastAsia="zh-CN"/>
    </w:rPr>
  </w:style>
  <w:style w:type="character" w:customStyle="1" w:styleId="BoldunderlineChar1">
    <w:name w:val="Bold/underline Char"/>
    <w:basedOn w:val="DefaultParagraphFont"/>
    <w:rsid w:val="00CA5293"/>
    <w:rPr>
      <w:rFonts w:eastAsia="SimSun"/>
      <w:b/>
      <w:sz w:val="24"/>
      <w:szCs w:val="24"/>
      <w:lang w:val="en-US" w:eastAsia="en-US" w:bidi="ar-SA"/>
    </w:rPr>
  </w:style>
  <w:style w:type="paragraph" w:customStyle="1" w:styleId="TableContents">
    <w:name w:val="Table Contents"/>
    <w:basedOn w:val="Normal"/>
    <w:rsid w:val="00CA5293"/>
    <w:pPr>
      <w:widowControl w:val="0"/>
      <w:suppressLineNumbers/>
      <w:tabs>
        <w:tab w:val="left" w:pos="9450"/>
      </w:tabs>
      <w:suppressAutoHyphens/>
    </w:pPr>
    <w:rPr>
      <w:rFonts w:ascii="Times New Roman" w:eastAsia="Arial Unicode MS" w:hAnsi="Times New Roman" w:cs="Times New Roman"/>
      <w:kern w:val="1"/>
      <w:sz w:val="24"/>
    </w:rPr>
  </w:style>
  <w:style w:type="character" w:customStyle="1" w:styleId="textboldChar">
    <w:name w:val="text bold Char"/>
    <w:basedOn w:val="DefaultParagraphFont"/>
    <w:rsid w:val="00CA5293"/>
    <w:rPr>
      <w:b/>
      <w:sz w:val="24"/>
      <w:szCs w:val="24"/>
      <w:u w:val="thick"/>
      <w:lang w:val="en-US" w:eastAsia="en-US" w:bidi="ar-SA"/>
    </w:rPr>
  </w:style>
  <w:style w:type="character" w:customStyle="1" w:styleId="scaps">
    <w:name w:val="scaps"/>
    <w:basedOn w:val="DefaultParagraphFont"/>
    <w:rsid w:val="00CA5293"/>
  </w:style>
  <w:style w:type="character" w:customStyle="1" w:styleId="articlecontent">
    <w:name w:val="articlecontent"/>
    <w:basedOn w:val="DefaultParagraphFont"/>
    <w:rsid w:val="00CA5293"/>
  </w:style>
  <w:style w:type="paragraph" w:customStyle="1" w:styleId="faketag">
    <w:name w:val="fake tag"/>
    <w:basedOn w:val="Heading1"/>
    <w:rsid w:val="00CA5293"/>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CA5293"/>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CA5293"/>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CA5293"/>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CA5293"/>
    <w:rPr>
      <w:sz w:val="18"/>
      <w:szCs w:val="24"/>
      <w:lang w:val="en-US" w:eastAsia="en-US" w:bidi="ar-SA"/>
    </w:rPr>
  </w:style>
  <w:style w:type="character" w:customStyle="1" w:styleId="text1CharChar">
    <w:name w:val="text1 Char Char"/>
    <w:basedOn w:val="DefaultParagraphFont"/>
    <w:rsid w:val="00CA5293"/>
    <w:rPr>
      <w:lang w:val="en-US" w:eastAsia="en-US" w:bidi="ar-SA"/>
    </w:rPr>
  </w:style>
  <w:style w:type="character" w:customStyle="1" w:styleId="textCharChar">
    <w:name w:val="text Char Char"/>
    <w:basedOn w:val="DefaultParagraphFont"/>
    <w:rsid w:val="00CA5293"/>
    <w:rPr>
      <w:sz w:val="18"/>
      <w:szCs w:val="24"/>
      <w:lang w:val="en-US" w:eastAsia="en-US" w:bidi="ar-SA"/>
    </w:rPr>
  </w:style>
  <w:style w:type="character" w:customStyle="1" w:styleId="normalloose1">
    <w:name w:val="normalloose1"/>
    <w:basedOn w:val="DefaultParagraphFont"/>
    <w:rsid w:val="00CA5293"/>
    <w:rPr>
      <w:sz w:val="20"/>
      <w:szCs w:val="20"/>
    </w:rPr>
  </w:style>
  <w:style w:type="character" w:customStyle="1" w:styleId="UnderlineStyleChar2">
    <w:name w:val="Underline Style Char2"/>
    <w:basedOn w:val="DefaultParagraphFont"/>
    <w:rsid w:val="00CA5293"/>
    <w:rPr>
      <w:rFonts w:ascii="Garamond" w:hAnsi="Garamond"/>
      <w:sz w:val="22"/>
      <w:szCs w:val="24"/>
      <w:u w:val="single"/>
      <w:lang w:val="en-US" w:eastAsia="en-US" w:bidi="ar-SA"/>
    </w:rPr>
  </w:style>
  <w:style w:type="character" w:customStyle="1" w:styleId="textsmallChar">
    <w:name w:val="textsmall Char"/>
    <w:basedOn w:val="DefaultParagraphFont"/>
    <w:rsid w:val="00CA5293"/>
    <w:rPr>
      <w:sz w:val="18"/>
      <w:szCs w:val="24"/>
      <w:lang w:val="en-US" w:eastAsia="en-US" w:bidi="ar-SA"/>
    </w:rPr>
  </w:style>
  <w:style w:type="character" w:customStyle="1" w:styleId="cardtextChar2">
    <w:name w:val="cardtext Char"/>
    <w:basedOn w:val="Style1Char2"/>
    <w:rsid w:val="00CA5293"/>
    <w:rPr>
      <w:rFonts w:ascii="Arial" w:hAnsi="Arial"/>
      <w:sz w:val="22"/>
      <w:szCs w:val="24"/>
      <w:u w:val="single"/>
      <w:lang w:val="en-US" w:eastAsia="en-US" w:bidi="ar-SA"/>
    </w:rPr>
  </w:style>
  <w:style w:type="character" w:customStyle="1" w:styleId="t13">
    <w:name w:val="t13"/>
    <w:basedOn w:val="DefaultParagraphFont"/>
    <w:rsid w:val="00CA5293"/>
  </w:style>
  <w:style w:type="character" w:customStyle="1" w:styleId="citeChar0">
    <w:name w:val="cite Char"/>
    <w:basedOn w:val="DefaultParagraphFont"/>
    <w:rsid w:val="00CA5293"/>
    <w:rPr>
      <w:b/>
      <w:szCs w:val="24"/>
      <w:u w:val="single"/>
      <w:lang w:val="en-US" w:eastAsia="en-US" w:bidi="ar-SA"/>
    </w:rPr>
  </w:style>
  <w:style w:type="character" w:customStyle="1" w:styleId="lead">
    <w:name w:val="lead"/>
    <w:basedOn w:val="DefaultParagraphFont"/>
    <w:rsid w:val="00CA5293"/>
  </w:style>
  <w:style w:type="paragraph" w:customStyle="1" w:styleId="textonormal">
    <w:name w:val="textonormal"/>
    <w:basedOn w:val="Normal"/>
    <w:rsid w:val="00CA5293"/>
    <w:pPr>
      <w:tabs>
        <w:tab w:val="left" w:pos="9450"/>
      </w:tabs>
      <w:spacing w:before="100" w:beforeAutospacing="1" w:after="100" w:afterAutospacing="1"/>
    </w:pPr>
    <w:rPr>
      <w:rFonts w:ascii="Times New Roman" w:eastAsia="Calibri" w:hAnsi="Times New Roman" w:cs="Times New Roman"/>
      <w:sz w:val="24"/>
    </w:rPr>
  </w:style>
  <w:style w:type="paragraph" w:customStyle="1" w:styleId="Subtitle10">
    <w:name w:val="Subtitle1"/>
    <w:basedOn w:val="Normal"/>
    <w:qFormat/>
    <w:rsid w:val="00CA5293"/>
    <w:pPr>
      <w:tabs>
        <w:tab w:val="left" w:pos="9450"/>
      </w:tabs>
      <w:spacing w:before="100" w:beforeAutospacing="1" w:after="100" w:afterAutospacing="1"/>
    </w:pPr>
    <w:rPr>
      <w:rFonts w:ascii="Times New Roman" w:eastAsia="Calibri" w:hAnsi="Times New Roman" w:cs="Times New Roman"/>
      <w:sz w:val="24"/>
    </w:rPr>
  </w:style>
  <w:style w:type="paragraph" w:customStyle="1" w:styleId="ExecutiveSummarytext">
    <w:name w:val="Executive Summary text"/>
    <w:basedOn w:val="Normal"/>
    <w:next w:val="Normal"/>
    <w:rsid w:val="00CA5293"/>
    <w:pPr>
      <w:tabs>
        <w:tab w:val="left" w:pos="9450"/>
      </w:tabs>
      <w:autoSpaceDE w:val="0"/>
      <w:autoSpaceDN w:val="0"/>
      <w:adjustRightInd w:val="0"/>
    </w:pPr>
    <w:rPr>
      <w:rFonts w:ascii="Arial" w:eastAsia="Calibri" w:hAnsi="Arial" w:cs="Times New Roman"/>
      <w:sz w:val="24"/>
    </w:rPr>
  </w:style>
  <w:style w:type="character" w:customStyle="1" w:styleId="NormalUnderlineChar1">
    <w:name w:val="Normal Underline Char1"/>
    <w:basedOn w:val="DefaultParagraphFont"/>
    <w:rsid w:val="00CA5293"/>
    <w:rPr>
      <w:szCs w:val="24"/>
      <w:u w:val="single"/>
      <w:lang w:val="en-US" w:eastAsia="en-US" w:bidi="ar-SA"/>
    </w:rPr>
  </w:style>
  <w:style w:type="paragraph" w:customStyle="1" w:styleId="NormalUnderline">
    <w:name w:val="Normal Underline"/>
    <w:basedOn w:val="Normal"/>
    <w:qFormat/>
    <w:rsid w:val="00CA5293"/>
    <w:pPr>
      <w:tabs>
        <w:tab w:val="left" w:pos="9450"/>
      </w:tabs>
      <w:ind w:left="288"/>
    </w:pPr>
    <w:rPr>
      <w:rFonts w:ascii="Times New Roman" w:eastAsia="Calibri" w:hAnsi="Times New Roman" w:cs="Times New Roman"/>
      <w:u w:val="single"/>
    </w:rPr>
  </w:style>
  <w:style w:type="character" w:customStyle="1" w:styleId="UnderlineCharCharCharCharChar">
    <w:name w:val="Underline Char Char Char Char Char"/>
    <w:basedOn w:val="DefaultParagraphFont"/>
    <w:link w:val="UnderlineCharCharCharChar"/>
    <w:rsid w:val="00CA5293"/>
    <w:rPr>
      <w:sz w:val="18"/>
      <w:szCs w:val="18"/>
      <w:u w:val="thick"/>
    </w:rPr>
  </w:style>
  <w:style w:type="character" w:customStyle="1" w:styleId="ft0">
    <w:name w:val="ft0"/>
    <w:basedOn w:val="DefaultParagraphFont"/>
    <w:rsid w:val="00CA5293"/>
  </w:style>
  <w:style w:type="character" w:customStyle="1" w:styleId="ft1">
    <w:name w:val="ft1"/>
    <w:basedOn w:val="DefaultParagraphFont"/>
    <w:rsid w:val="00CA5293"/>
  </w:style>
  <w:style w:type="character" w:customStyle="1" w:styleId="dateline">
    <w:name w:val="dateline"/>
    <w:basedOn w:val="DefaultParagraphFont"/>
    <w:rsid w:val="00CA5293"/>
  </w:style>
  <w:style w:type="character" w:customStyle="1" w:styleId="address">
    <w:name w:val="address"/>
    <w:basedOn w:val="DefaultParagraphFont"/>
    <w:rsid w:val="00CA5293"/>
  </w:style>
  <w:style w:type="paragraph" w:customStyle="1" w:styleId="printerheadline">
    <w:name w:val="printer_headline"/>
    <w:basedOn w:val="Normal"/>
    <w:rsid w:val="00CA5293"/>
    <w:pPr>
      <w:tabs>
        <w:tab w:val="left" w:pos="9450"/>
      </w:tabs>
      <w:spacing w:before="100" w:beforeAutospacing="1" w:after="100" w:afterAutospacing="1"/>
    </w:pPr>
    <w:rPr>
      <w:rFonts w:ascii="Times New Roman" w:eastAsia="Calibri" w:hAnsi="Times New Roman" w:cs="Times New Roman"/>
      <w:sz w:val="24"/>
    </w:rPr>
  </w:style>
  <w:style w:type="paragraph" w:customStyle="1" w:styleId="tagline">
    <w:name w:val="tagline"/>
    <w:basedOn w:val="Normal"/>
    <w:rsid w:val="00CA5293"/>
    <w:pPr>
      <w:tabs>
        <w:tab w:val="left" w:pos="9450"/>
      </w:tabs>
      <w:spacing w:before="100" w:beforeAutospacing="1" w:after="100" w:afterAutospacing="1"/>
    </w:pPr>
    <w:rPr>
      <w:rFonts w:ascii="Times New Roman" w:eastAsia="Calibri" w:hAnsi="Times New Roman" w:cs="Times New Roman"/>
      <w:sz w:val="24"/>
    </w:rPr>
  </w:style>
  <w:style w:type="paragraph" w:customStyle="1" w:styleId="info">
    <w:name w:val="info"/>
    <w:basedOn w:val="Normal"/>
    <w:rsid w:val="00CA5293"/>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CA5293"/>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CA5293"/>
  </w:style>
  <w:style w:type="character" w:customStyle="1" w:styleId="yahoobuzzbadge-form">
    <w:name w:val="yahoobuzzbadge-form"/>
    <w:basedOn w:val="DefaultParagraphFont"/>
    <w:rsid w:val="00CA5293"/>
  </w:style>
  <w:style w:type="character" w:customStyle="1" w:styleId="sep">
    <w:name w:val="sep"/>
    <w:basedOn w:val="DefaultParagraphFont"/>
    <w:rsid w:val="00CA5293"/>
  </w:style>
  <w:style w:type="character" w:customStyle="1" w:styleId="rightnowyahoo">
    <w:name w:val="right_now_yahoo"/>
    <w:basedOn w:val="DefaultParagraphFont"/>
    <w:rsid w:val="00CA5293"/>
  </w:style>
  <w:style w:type="character" w:customStyle="1" w:styleId="byline">
    <w:name w:val="byline"/>
    <w:basedOn w:val="DefaultParagraphFont"/>
    <w:rsid w:val="00CA5293"/>
  </w:style>
  <w:style w:type="character" w:customStyle="1" w:styleId="BlockTitleCharChar">
    <w:name w:val="Block Title Char Char"/>
    <w:basedOn w:val="DefaultParagraphFont"/>
    <w:rsid w:val="00CA5293"/>
    <w:rPr>
      <w:rFonts w:cs="Arial"/>
      <w:bCs/>
      <w:kern w:val="32"/>
      <w:sz w:val="36"/>
      <w:szCs w:val="36"/>
      <w:u w:val="single"/>
      <w:lang w:val="en-US" w:eastAsia="en-US" w:bidi="ar-SA"/>
    </w:rPr>
  </w:style>
  <w:style w:type="paragraph" w:customStyle="1" w:styleId="Date10">
    <w:name w:val="Date1"/>
    <w:basedOn w:val="Normal"/>
    <w:rsid w:val="00CA5293"/>
    <w:pPr>
      <w:tabs>
        <w:tab w:val="left" w:pos="9450"/>
      </w:tabs>
      <w:spacing w:before="100" w:beforeAutospacing="1" w:after="100" w:afterAutospacing="1"/>
    </w:pPr>
    <w:rPr>
      <w:rFonts w:ascii="Times New Roman" w:eastAsia="Calibri" w:hAnsi="Times New Roman" w:cs="Times New Roman"/>
      <w:sz w:val="24"/>
    </w:rPr>
  </w:style>
  <w:style w:type="character" w:customStyle="1" w:styleId="georgia">
    <w:name w:val="georgia"/>
    <w:basedOn w:val="DefaultParagraphFont"/>
    <w:rsid w:val="00CA5293"/>
  </w:style>
  <w:style w:type="character" w:customStyle="1" w:styleId="isdefault">
    <w:name w:val="isdefault"/>
    <w:basedOn w:val="DefaultParagraphFont"/>
    <w:rsid w:val="00CA5293"/>
  </w:style>
  <w:style w:type="character" w:customStyle="1" w:styleId="arial">
    <w:name w:val="arial"/>
    <w:basedOn w:val="DefaultParagraphFont"/>
    <w:rsid w:val="00CA5293"/>
  </w:style>
  <w:style w:type="character" w:customStyle="1" w:styleId="pipe">
    <w:name w:val="pipe"/>
    <w:basedOn w:val="DefaultParagraphFont"/>
    <w:rsid w:val="00CA5293"/>
  </w:style>
  <w:style w:type="paragraph" w:customStyle="1" w:styleId="dtlcomment">
    <w:name w:val="dtlcomment"/>
    <w:basedOn w:val="Normal"/>
    <w:rsid w:val="00CA5293"/>
    <w:pPr>
      <w:tabs>
        <w:tab w:val="left" w:pos="9450"/>
      </w:tabs>
      <w:spacing w:before="100" w:beforeAutospacing="1" w:after="100" w:afterAutospacing="1"/>
    </w:pPr>
    <w:rPr>
      <w:rFonts w:ascii="Times New Roman" w:eastAsia="Calibri" w:hAnsi="Times New Roman" w:cs="Times New Roman"/>
      <w:sz w:val="24"/>
    </w:rPr>
  </w:style>
  <w:style w:type="character" w:customStyle="1" w:styleId="source">
    <w:name w:val="source"/>
    <w:basedOn w:val="DefaultParagraphFont"/>
    <w:rsid w:val="00CA5293"/>
  </w:style>
  <w:style w:type="character" w:customStyle="1" w:styleId="left">
    <w:name w:val="left"/>
    <w:basedOn w:val="DefaultParagraphFont"/>
    <w:rsid w:val="00CA5293"/>
  </w:style>
  <w:style w:type="character" w:customStyle="1" w:styleId="right">
    <w:name w:val="right"/>
    <w:basedOn w:val="DefaultParagraphFont"/>
    <w:rsid w:val="00CA5293"/>
  </w:style>
  <w:style w:type="character" w:customStyle="1" w:styleId="writername">
    <w:name w:val="writername"/>
    <w:basedOn w:val="DefaultParagraphFont"/>
    <w:rsid w:val="00CA5293"/>
  </w:style>
  <w:style w:type="paragraph" w:customStyle="1" w:styleId="hn-byline">
    <w:name w:val="hn-byline"/>
    <w:basedOn w:val="Normal"/>
    <w:rsid w:val="00CA5293"/>
    <w:pPr>
      <w:tabs>
        <w:tab w:val="left" w:pos="9450"/>
      </w:tabs>
      <w:spacing w:before="100" w:beforeAutospacing="1" w:after="100" w:afterAutospacing="1"/>
    </w:pPr>
    <w:rPr>
      <w:rFonts w:ascii="Times New Roman" w:eastAsia="Calibri" w:hAnsi="Times New Roman" w:cs="Times New Roman"/>
      <w:sz w:val="24"/>
    </w:rPr>
  </w:style>
  <w:style w:type="character" w:customStyle="1" w:styleId="hn-date">
    <w:name w:val="hn-date"/>
    <w:basedOn w:val="DefaultParagraphFont"/>
    <w:rsid w:val="00CA5293"/>
  </w:style>
  <w:style w:type="character" w:customStyle="1" w:styleId="createdate">
    <w:name w:val="createdate"/>
    <w:basedOn w:val="DefaultParagraphFont"/>
    <w:rsid w:val="00CA5293"/>
  </w:style>
  <w:style w:type="character" w:customStyle="1" w:styleId="CharChar18">
    <w:name w:val="Char Char18"/>
    <w:basedOn w:val="DefaultParagraphFont"/>
    <w:rsid w:val="00CA5293"/>
    <w:rPr>
      <w:sz w:val="16"/>
      <w:szCs w:val="24"/>
      <w:lang w:val="en-US" w:eastAsia="en-US" w:bidi="ar-SA"/>
    </w:rPr>
  </w:style>
  <w:style w:type="character" w:customStyle="1" w:styleId="CharChar24">
    <w:name w:val="Char Char24"/>
    <w:basedOn w:val="DefaultParagraphFont"/>
    <w:rsid w:val="00CA5293"/>
    <w:rPr>
      <w:b/>
      <w:bCs/>
      <w:sz w:val="28"/>
      <w:szCs w:val="28"/>
      <w:lang w:val="en-US" w:eastAsia="en-US" w:bidi="ar-SA"/>
    </w:rPr>
  </w:style>
  <w:style w:type="character" w:customStyle="1" w:styleId="ln2">
    <w:name w:val="ln2"/>
    <w:basedOn w:val="DefaultParagraphFont"/>
    <w:rsid w:val="00CA5293"/>
  </w:style>
  <w:style w:type="character" w:customStyle="1" w:styleId="Aunderline">
    <w:name w:val="Aunderline"/>
    <w:basedOn w:val="DefaultParagraphFont"/>
    <w:qFormat/>
    <w:rsid w:val="00CA5293"/>
    <w:rPr>
      <w:rFonts w:ascii="Times New Roman" w:hAnsi="Times New Roman" w:cs="Times New Roman"/>
      <w:w w:val="106"/>
      <w:sz w:val="20"/>
      <w:szCs w:val="20"/>
      <w:u w:val="single"/>
    </w:rPr>
  </w:style>
  <w:style w:type="character" w:customStyle="1" w:styleId="CharChar4">
    <w:name w:val="Char Char4"/>
    <w:basedOn w:val="DefaultParagraphFont"/>
    <w:rsid w:val="00CA5293"/>
    <w:rPr>
      <w:rFonts w:cs="Arial"/>
      <w:b/>
      <w:bCs/>
      <w:iCs/>
      <w:szCs w:val="28"/>
      <w:lang w:val="en-US" w:eastAsia="en-US" w:bidi="ar-SA"/>
    </w:rPr>
  </w:style>
  <w:style w:type="character" w:customStyle="1" w:styleId="CharChar3">
    <w:name w:val="Char Char3"/>
    <w:basedOn w:val="DefaultParagraphFont"/>
    <w:rsid w:val="00CA5293"/>
    <w:rPr>
      <w:rFonts w:cs="Arial"/>
      <w:bCs/>
      <w:u w:val="single"/>
    </w:rPr>
  </w:style>
  <w:style w:type="paragraph" w:customStyle="1" w:styleId="StyleStyle1">
    <w:name w:val="Style Style1 +"/>
    <w:basedOn w:val="Normal"/>
    <w:rsid w:val="00CA5293"/>
    <w:rPr>
      <w:rFonts w:ascii="Times New Roman" w:eastAsia="Calibri" w:hAnsi="Times New Roman" w:cs="Times New Roman"/>
      <w:sz w:val="24"/>
    </w:rPr>
  </w:style>
  <w:style w:type="character" w:customStyle="1" w:styleId="StyleStyle1Char">
    <w:name w:val="Style Style1 + Char"/>
    <w:basedOn w:val="Style1Char"/>
    <w:rsid w:val="00CA5293"/>
    <w:rPr>
      <w:rFonts w:ascii="Times New Roman" w:eastAsia="SimSun" w:hAnsi="Times New Roman" w:cs="Times New Roman"/>
      <w:sz w:val="20"/>
      <w:szCs w:val="20"/>
      <w:u w:val="single"/>
      <w:lang w:val="en-US" w:eastAsia="en-US" w:bidi="ar-SA"/>
    </w:rPr>
  </w:style>
  <w:style w:type="character" w:customStyle="1" w:styleId="CharChar2">
    <w:name w:val="Char Char2"/>
    <w:basedOn w:val="DefaultParagraphFont"/>
    <w:rsid w:val="00CA5293"/>
    <w:rPr>
      <w:rFonts w:ascii="Times New Roman" w:eastAsia="Times New Roman" w:hAnsi="Times New Roman" w:cs="Times New Roman"/>
      <w:b/>
      <w:bCs/>
      <w:sz w:val="20"/>
      <w:szCs w:val="26"/>
    </w:rPr>
  </w:style>
  <w:style w:type="character" w:customStyle="1" w:styleId="editorname">
    <w:name w:val="editorname"/>
    <w:basedOn w:val="DefaultParagraphFont"/>
    <w:rsid w:val="00CA5293"/>
  </w:style>
  <w:style w:type="character" w:customStyle="1" w:styleId="Card10f2Char">
    <w:name w:val="Card.10.f2 Char"/>
    <w:basedOn w:val="DefaultParagraphFont"/>
    <w:rsid w:val="00CA5293"/>
    <w:rPr>
      <w:rFonts w:ascii="Times New Roman" w:eastAsia="Calibri" w:hAnsi="Times New Roman" w:cs="Times New Roman"/>
      <w:sz w:val="20"/>
      <w:szCs w:val="20"/>
    </w:rPr>
  </w:style>
  <w:style w:type="character" w:customStyle="1" w:styleId="yshortcuts">
    <w:name w:val="yshortcuts"/>
    <w:basedOn w:val="DefaultParagraphFont"/>
    <w:rsid w:val="00CA5293"/>
  </w:style>
  <w:style w:type="character" w:customStyle="1" w:styleId="CharChar17">
    <w:name w:val="Char Char17"/>
    <w:basedOn w:val="DefaultParagraphFont"/>
    <w:rsid w:val="00CA5293"/>
    <w:rPr>
      <w:rFonts w:ascii="Cambria" w:hAnsi="Cambria"/>
      <w:lang w:val="en-US" w:eastAsia="en-US" w:bidi="ar-SA"/>
    </w:rPr>
  </w:style>
  <w:style w:type="character" w:customStyle="1" w:styleId="CharChar16">
    <w:name w:val="Char Char16"/>
    <w:basedOn w:val="DefaultParagraphFont"/>
    <w:rsid w:val="00CA5293"/>
    <w:rPr>
      <w:rFonts w:ascii="Cambria" w:hAnsi="Cambria"/>
      <w:lang w:val="en-US" w:eastAsia="en-US" w:bidi="ar-SA"/>
    </w:rPr>
  </w:style>
  <w:style w:type="character" w:customStyle="1" w:styleId="CharChar15">
    <w:name w:val="Char Char15"/>
    <w:basedOn w:val="CharChar16"/>
    <w:rsid w:val="00CA5293"/>
    <w:rPr>
      <w:rFonts w:ascii="Cambria" w:hAnsi="Cambria"/>
      <w:b/>
      <w:bCs/>
      <w:lang w:val="en-US" w:eastAsia="en-US" w:bidi="ar-SA"/>
    </w:rPr>
  </w:style>
  <w:style w:type="character" w:customStyle="1" w:styleId="CharChar14">
    <w:name w:val="Char Char14"/>
    <w:basedOn w:val="DefaultParagraphFont"/>
    <w:rsid w:val="00CA5293"/>
    <w:rPr>
      <w:rFonts w:ascii="Tahoma" w:hAnsi="Tahoma" w:cs="Tahoma"/>
      <w:sz w:val="16"/>
      <w:szCs w:val="16"/>
      <w:lang w:val="en-US" w:eastAsia="en-US" w:bidi="ar-SA"/>
    </w:rPr>
  </w:style>
  <w:style w:type="character" w:customStyle="1" w:styleId="CharChar13">
    <w:name w:val="Char Char13"/>
    <w:basedOn w:val="DefaultParagraphFont"/>
    <w:rsid w:val="00CA5293"/>
    <w:rPr>
      <w:rFonts w:ascii="Cambria" w:hAnsi="Cambria"/>
      <w:lang w:val="en-US" w:eastAsia="en-US" w:bidi="ar-SA"/>
    </w:rPr>
  </w:style>
  <w:style w:type="paragraph" w:customStyle="1" w:styleId="normalChar">
    <w:name w:val="normal Char"/>
    <w:basedOn w:val="Normal"/>
    <w:rsid w:val="00CA5293"/>
    <w:rPr>
      <w:rFonts w:ascii="Times New Roman" w:eastAsia="Calibri" w:hAnsi="Times New Roman" w:cs="Times New Roman"/>
    </w:rPr>
  </w:style>
  <w:style w:type="character" w:customStyle="1" w:styleId="cardtextsmallCharChar">
    <w:name w:val="card text small Char Char"/>
    <w:basedOn w:val="DefaultParagraphFont"/>
    <w:rsid w:val="00CA5293"/>
    <w:rPr>
      <w:rFonts w:ascii="Arial Narrow" w:hAnsi="Arial Narrow" w:cs="Times New Roman"/>
      <w:sz w:val="16"/>
    </w:rPr>
  </w:style>
  <w:style w:type="character" w:customStyle="1" w:styleId="reportbody1">
    <w:name w:val="reportbody1"/>
    <w:basedOn w:val="DefaultParagraphFont"/>
    <w:rsid w:val="00CA5293"/>
    <w:rPr>
      <w:rFonts w:ascii="Tahoma" w:hAnsi="Tahoma" w:cs="Tahoma" w:hint="default"/>
      <w:color w:val="000000"/>
      <w:sz w:val="14"/>
      <w:szCs w:val="14"/>
    </w:rPr>
  </w:style>
  <w:style w:type="character" w:customStyle="1" w:styleId="articleheadline">
    <w:name w:val="articleheadline"/>
    <w:basedOn w:val="DefaultParagraphFont"/>
    <w:rsid w:val="00CA5293"/>
  </w:style>
  <w:style w:type="character" w:customStyle="1" w:styleId="TagChar4">
    <w:name w:val="Tag Char4"/>
    <w:basedOn w:val="DefaultParagraphFont"/>
    <w:rsid w:val="00CA5293"/>
    <w:rPr>
      <w:b/>
      <w:sz w:val="26"/>
      <w:szCs w:val="24"/>
      <w:lang w:val="en-US" w:eastAsia="en-US" w:bidi="ar-SA"/>
    </w:rPr>
  </w:style>
  <w:style w:type="paragraph" w:customStyle="1" w:styleId="UnderlineText">
    <w:name w:val="Underline Text"/>
    <w:basedOn w:val="Normal"/>
    <w:qFormat/>
    <w:rsid w:val="00CA5293"/>
    <w:pPr>
      <w:ind w:left="288"/>
    </w:pPr>
    <w:rPr>
      <w:rFonts w:ascii="Times New Roman" w:eastAsia="Calibri" w:hAnsi="Times New Roman" w:cs="Times New Roman"/>
      <w:u w:val="single"/>
    </w:rPr>
  </w:style>
  <w:style w:type="character" w:customStyle="1" w:styleId="StyleThickunderline">
    <w:name w:val="Style Thick underline"/>
    <w:basedOn w:val="DefaultParagraphFont"/>
    <w:qFormat/>
    <w:rsid w:val="00CA5293"/>
    <w:rPr>
      <w:u w:val="thick"/>
    </w:rPr>
  </w:style>
  <w:style w:type="paragraph" w:customStyle="1" w:styleId="SmallTextGaramond">
    <w:name w:val="Small Text Garamond"/>
    <w:basedOn w:val="Normal"/>
    <w:rsid w:val="00CA5293"/>
    <w:pPr>
      <w:widowControl w:val="0"/>
      <w:suppressAutoHyphens/>
      <w:contextualSpacing/>
    </w:pPr>
    <w:rPr>
      <w:rFonts w:eastAsia="Calibri" w:cs="Times New Roman"/>
      <w:sz w:val="16"/>
      <w:szCs w:val="18"/>
    </w:rPr>
  </w:style>
  <w:style w:type="paragraph" w:customStyle="1" w:styleId="CM7">
    <w:name w:val="CM7"/>
    <w:basedOn w:val="Normal"/>
    <w:next w:val="Normal"/>
    <w:uiPriority w:val="99"/>
    <w:qFormat/>
    <w:rsid w:val="00CA5293"/>
    <w:pPr>
      <w:widowControl w:val="0"/>
      <w:autoSpaceDE w:val="0"/>
      <w:autoSpaceDN w:val="0"/>
      <w:adjustRightInd w:val="0"/>
      <w:spacing w:line="220" w:lineRule="atLeast"/>
    </w:pPr>
    <w:rPr>
      <w:rFonts w:ascii="Stone Serif" w:eastAsia="Calibri" w:hAnsi="Stone Serif" w:cs="Times New Roman"/>
      <w:sz w:val="24"/>
    </w:rPr>
  </w:style>
  <w:style w:type="paragraph" w:customStyle="1" w:styleId="2ndOrderPara">
    <w:name w:val="2nd Order Para"/>
    <w:basedOn w:val="Normal"/>
    <w:next w:val="Normal"/>
    <w:uiPriority w:val="99"/>
    <w:qFormat/>
    <w:rsid w:val="00CA5293"/>
    <w:pPr>
      <w:autoSpaceDE w:val="0"/>
      <w:autoSpaceDN w:val="0"/>
      <w:adjustRightInd w:val="0"/>
      <w:spacing w:before="120"/>
    </w:pPr>
    <w:rPr>
      <w:rFonts w:ascii="Times New Roman" w:eastAsia="Calibri" w:hAnsi="Times New Roman" w:cs="Times New Roman"/>
      <w:sz w:val="24"/>
    </w:rPr>
  </w:style>
  <w:style w:type="paragraph" w:customStyle="1" w:styleId="3rdOrderPara">
    <w:name w:val="3rd Order Para"/>
    <w:basedOn w:val="Normal"/>
    <w:next w:val="Normal"/>
    <w:uiPriority w:val="99"/>
    <w:qFormat/>
    <w:rsid w:val="00CA5293"/>
    <w:pPr>
      <w:autoSpaceDE w:val="0"/>
      <w:autoSpaceDN w:val="0"/>
      <w:adjustRightInd w:val="0"/>
      <w:spacing w:before="120"/>
    </w:pPr>
    <w:rPr>
      <w:rFonts w:ascii="Times New Roman" w:eastAsia="Calibri" w:hAnsi="Times New Roman" w:cs="Times New Roman"/>
      <w:sz w:val="24"/>
    </w:rPr>
  </w:style>
  <w:style w:type="paragraph" w:customStyle="1" w:styleId="Normal-SIGN2">
    <w:name w:val="Normal-SIGN2"/>
    <w:basedOn w:val="Default"/>
    <w:next w:val="Default"/>
    <w:uiPriority w:val="99"/>
    <w:qFormat/>
    <w:rsid w:val="00CA5293"/>
    <w:rPr>
      <w:rFonts w:eastAsia="SimSun"/>
    </w:rPr>
  </w:style>
  <w:style w:type="paragraph" w:customStyle="1" w:styleId="u-intro">
    <w:name w:val="u-intro"/>
    <w:basedOn w:val="Normal"/>
    <w:qFormat/>
    <w:rsid w:val="00CA5293"/>
    <w:pPr>
      <w:spacing w:before="100" w:beforeAutospacing="1" w:after="100" w:afterAutospacing="1"/>
    </w:pPr>
    <w:rPr>
      <w:rFonts w:ascii="Times New Roman" w:eastAsia="Calibri" w:hAnsi="Times New Roman" w:cs="Times New Roman"/>
      <w:sz w:val="24"/>
    </w:rPr>
  </w:style>
  <w:style w:type="character" w:customStyle="1" w:styleId="u-byline">
    <w:name w:val="u-byline"/>
    <w:basedOn w:val="DefaultParagraphFont"/>
    <w:rsid w:val="00CA5293"/>
  </w:style>
  <w:style w:type="character" w:customStyle="1" w:styleId="NothingChar">
    <w:name w:val="Nothing Char"/>
    <w:basedOn w:val="DefaultParagraphFont"/>
    <w:rsid w:val="00CA5293"/>
    <w:rPr>
      <w:sz w:val="16"/>
      <w:lang w:val="en-US" w:eastAsia="en-US" w:bidi="ar-SA"/>
    </w:rPr>
  </w:style>
  <w:style w:type="character" w:customStyle="1" w:styleId="story">
    <w:name w:val="story"/>
    <w:basedOn w:val="DefaultParagraphFont"/>
    <w:rsid w:val="00CA5293"/>
  </w:style>
  <w:style w:type="character" w:customStyle="1" w:styleId="articlebya">
    <w:name w:val="articleby_a"/>
    <w:basedOn w:val="DefaultParagraphFont"/>
    <w:rsid w:val="00CA5293"/>
  </w:style>
  <w:style w:type="character" w:customStyle="1" w:styleId="popupwinby">
    <w:name w:val="popupwinby"/>
    <w:basedOn w:val="DefaultParagraphFont"/>
    <w:rsid w:val="00CA5293"/>
  </w:style>
  <w:style w:type="character" w:customStyle="1" w:styleId="storyheader">
    <w:name w:val="storyheader"/>
    <w:basedOn w:val="DefaultParagraphFont"/>
    <w:rsid w:val="00CA5293"/>
  </w:style>
  <w:style w:type="character" w:customStyle="1" w:styleId="marron">
    <w:name w:val="marron"/>
    <w:basedOn w:val="DefaultParagraphFont"/>
    <w:rsid w:val="00CA5293"/>
  </w:style>
  <w:style w:type="character" w:customStyle="1" w:styleId="UnderlineChar4Char">
    <w:name w:val="Underline Char4 Char"/>
    <w:basedOn w:val="DefaultParagraphFont"/>
    <w:link w:val="UnderlineChar4"/>
    <w:rsid w:val="00CA5293"/>
    <w:rPr>
      <w:u w:val="single"/>
    </w:rPr>
  </w:style>
  <w:style w:type="character" w:customStyle="1" w:styleId="BoldandUnderlineChar3Char2">
    <w:name w:val="Bold and Underline Char3 Char2"/>
    <w:basedOn w:val="DefaultParagraphFont"/>
    <w:link w:val="BoldandUnderlineChar3"/>
    <w:rsid w:val="00CA5293"/>
    <w:rPr>
      <w:b/>
      <w:u w:val="single"/>
    </w:rPr>
  </w:style>
  <w:style w:type="character" w:customStyle="1" w:styleId="LanguageChar">
    <w:name w:val="Language Char"/>
    <w:basedOn w:val="DefaultParagraphFont"/>
    <w:rsid w:val="00CA5293"/>
    <w:rPr>
      <w:strike/>
      <w:noProof w:val="0"/>
      <w:sz w:val="16"/>
      <w:szCs w:val="16"/>
      <w:lang w:val="en-US" w:eastAsia="en-US" w:bidi="ar-SA"/>
    </w:rPr>
  </w:style>
  <w:style w:type="paragraph" w:customStyle="1" w:styleId="StyleNormalWeb10pt">
    <w:name w:val="Style Normal (Web) + 10 pt"/>
    <w:basedOn w:val="NormalWeb"/>
    <w:next w:val="Normal"/>
    <w:qFormat/>
    <w:rsid w:val="00CA5293"/>
    <w:pPr>
      <w:spacing w:line="259" w:lineRule="auto"/>
    </w:pPr>
    <w:rPr>
      <w:rFonts w:eastAsia="Calibri"/>
      <w:szCs w:val="20"/>
      <w:lang w:eastAsia="en-US"/>
    </w:rPr>
  </w:style>
  <w:style w:type="character" w:customStyle="1" w:styleId="StyleNormalWeb10ptChar">
    <w:name w:val="Style Normal (Web) + 10 pt Char"/>
    <w:basedOn w:val="DefaultParagraphFont"/>
    <w:rsid w:val="00CA5293"/>
    <w:rPr>
      <w:szCs w:val="24"/>
      <w:lang w:val="en-US" w:eastAsia="en-US" w:bidi="ar-SA"/>
    </w:rPr>
  </w:style>
  <w:style w:type="paragraph" w:customStyle="1" w:styleId="TagCiteShells">
    <w:name w:val="Tag/Cite/Shells"/>
    <w:basedOn w:val="Normal"/>
    <w:qFormat/>
    <w:rsid w:val="00CA5293"/>
    <w:rPr>
      <w:rFonts w:ascii="Times New Roman" w:eastAsia="Calibri" w:hAnsi="Times New Roman" w:cs="Times New Roman"/>
      <w:b/>
      <w:szCs w:val="20"/>
    </w:rPr>
  </w:style>
  <w:style w:type="paragraph" w:customStyle="1" w:styleId="DefinitionTerm">
    <w:name w:val="Definition Term"/>
    <w:basedOn w:val="Normal"/>
    <w:next w:val="Normal"/>
    <w:qFormat/>
    <w:rsid w:val="00CA5293"/>
    <w:rPr>
      <w:rFonts w:ascii="Times New Roman" w:eastAsia="Calibri" w:hAnsi="Times New Roman" w:cs="Times New Roman"/>
      <w:snapToGrid w:val="0"/>
      <w:sz w:val="24"/>
      <w:szCs w:val="20"/>
    </w:rPr>
  </w:style>
  <w:style w:type="paragraph" w:customStyle="1" w:styleId="Style6">
    <w:name w:val="Style6"/>
    <w:basedOn w:val="Normal"/>
    <w:link w:val="Style6Char"/>
    <w:qFormat/>
    <w:rsid w:val="00CA5293"/>
    <w:rPr>
      <w:rFonts w:ascii="Times New Roman" w:eastAsia="Calibri" w:hAnsi="Times New Roman" w:cs="Times New Roman"/>
      <w:color w:val="000000"/>
      <w:szCs w:val="20"/>
    </w:rPr>
  </w:style>
  <w:style w:type="character" w:customStyle="1" w:styleId="Style3CharChar">
    <w:name w:val="Style3 Char Char"/>
    <w:basedOn w:val="DefaultParagraphFont"/>
    <w:rsid w:val="00CA5293"/>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CA5293"/>
    <w:pPr>
      <w:suppressAutoHyphens/>
      <w:contextualSpacing/>
    </w:pPr>
    <w:rPr>
      <w:rFonts w:ascii="Times New Roman" w:eastAsia="SimSun" w:hAnsi="Times New Roman" w:cs="Times New Roman"/>
      <w:bCs w:val="0"/>
      <w:sz w:val="20"/>
      <w:lang w:eastAsia="zh-CN"/>
    </w:rPr>
  </w:style>
  <w:style w:type="character" w:customStyle="1" w:styleId="NormalChar0">
    <w:name w:val="Normal Char"/>
    <w:basedOn w:val="DefaultParagraphFont"/>
    <w:rsid w:val="00CA5293"/>
    <w:rPr>
      <w:lang w:eastAsia="en-US"/>
    </w:rPr>
  </w:style>
  <w:style w:type="paragraph" w:customStyle="1" w:styleId="Taglines">
    <w:name w:val="Taglines"/>
    <w:basedOn w:val="Heading2"/>
    <w:rsid w:val="00CA5293"/>
    <w:pPr>
      <w:widowControl w:val="0"/>
      <w:suppressAutoHyphens/>
      <w:spacing w:before="240"/>
      <w:contextualSpacing/>
    </w:pPr>
    <w:rPr>
      <w:rFonts w:ascii="Times New Roman" w:eastAsia="Calibri" w:hAnsi="Times New Roman" w:cs="Arial"/>
      <w:b w:val="0"/>
      <w:bCs w:val="0"/>
      <w:iCs/>
      <w:szCs w:val="22"/>
    </w:rPr>
  </w:style>
  <w:style w:type="character" w:customStyle="1" w:styleId="TaglinesChar">
    <w:name w:val="Taglines Char"/>
    <w:basedOn w:val="DefaultParagraphFont"/>
    <w:rsid w:val="00CA5293"/>
    <w:rPr>
      <w:rFonts w:cs="Arial"/>
      <w:bCs/>
      <w:iCs/>
      <w:szCs w:val="22"/>
      <w:lang w:val="en-US" w:eastAsia="en-US" w:bidi="ar-SA"/>
    </w:rPr>
  </w:style>
  <w:style w:type="paragraph" w:customStyle="1" w:styleId="bodytextfp">
    <w:name w:val="bodytextfp"/>
    <w:basedOn w:val="Normal"/>
    <w:uiPriority w:val="99"/>
    <w:qFormat/>
    <w:rsid w:val="00CA5293"/>
    <w:pPr>
      <w:spacing w:before="100" w:beforeAutospacing="1" w:after="100" w:afterAutospacing="1"/>
    </w:pPr>
    <w:rPr>
      <w:rFonts w:ascii="Times New Roman" w:eastAsia="Calibri" w:hAnsi="Times New Roman" w:cs="Times New Roman"/>
      <w:sz w:val="24"/>
    </w:rPr>
  </w:style>
  <w:style w:type="paragraph" w:customStyle="1" w:styleId="listterm">
    <w:name w:val="listterm"/>
    <w:basedOn w:val="Normal"/>
    <w:rsid w:val="00CA5293"/>
    <w:pPr>
      <w:spacing w:before="100" w:beforeAutospacing="1" w:after="100" w:afterAutospacing="1"/>
    </w:pPr>
    <w:rPr>
      <w:rFonts w:ascii="Times New Roman" w:eastAsia="Calibri" w:hAnsi="Times New Roman" w:cs="Times New Roman"/>
      <w:sz w:val="24"/>
    </w:rPr>
  </w:style>
  <w:style w:type="paragraph" w:customStyle="1" w:styleId="attribution">
    <w:name w:val="attribution"/>
    <w:basedOn w:val="Normal"/>
    <w:uiPriority w:val="99"/>
    <w:qFormat/>
    <w:rsid w:val="00CA5293"/>
    <w:pPr>
      <w:spacing w:before="100" w:beforeAutospacing="1" w:after="100" w:afterAutospacing="1"/>
    </w:pPr>
    <w:rPr>
      <w:rFonts w:ascii="Times New Roman" w:eastAsia="Calibri" w:hAnsi="Times New Roman" w:cs="Times New Roman"/>
      <w:sz w:val="24"/>
    </w:rPr>
  </w:style>
  <w:style w:type="paragraph" w:customStyle="1" w:styleId="more">
    <w:name w:val="more"/>
    <w:basedOn w:val="Normal"/>
    <w:uiPriority w:val="99"/>
    <w:qFormat/>
    <w:rsid w:val="00CA5293"/>
    <w:pPr>
      <w:spacing w:before="100" w:beforeAutospacing="1" w:after="100" w:afterAutospacing="1"/>
    </w:pPr>
    <w:rPr>
      <w:rFonts w:ascii="Times New Roman" w:eastAsia="Calibri" w:hAnsi="Times New Roman" w:cs="Times New Roman"/>
      <w:sz w:val="24"/>
    </w:rPr>
  </w:style>
  <w:style w:type="paragraph" w:styleId="TOCHeading">
    <w:name w:val="TOC Heading"/>
    <w:basedOn w:val="Heading1"/>
    <w:next w:val="Normal"/>
    <w:uiPriority w:val="39"/>
    <w:qFormat/>
    <w:rsid w:val="00CA5293"/>
    <w:pPr>
      <w:suppressAutoHyphens/>
      <w:spacing w:line="276" w:lineRule="auto"/>
      <w:contextualSpacing/>
      <w:jc w:val="left"/>
      <w:outlineLvl w:val="9"/>
    </w:pPr>
    <w:rPr>
      <w:rFonts w:ascii="Cambria" w:eastAsia="Times New Roman" w:hAnsi="Cambria" w:cs="Times New Roman"/>
      <w:bCs w:val="0"/>
      <w:caps/>
      <w:color w:val="365F91"/>
    </w:rPr>
  </w:style>
  <w:style w:type="character" w:customStyle="1" w:styleId="WW8Num2z0">
    <w:name w:val="WW8Num2z0"/>
    <w:rsid w:val="00CA5293"/>
    <w:rPr>
      <w:rFonts w:ascii="Garamond" w:hAnsi="Garamond"/>
    </w:rPr>
  </w:style>
  <w:style w:type="character" w:customStyle="1" w:styleId="WW8Num3z0">
    <w:name w:val="WW8Num3z0"/>
    <w:rsid w:val="00CA5293"/>
    <w:rPr>
      <w:rFonts w:ascii="Garamond" w:hAnsi="Garamond"/>
    </w:rPr>
  </w:style>
  <w:style w:type="character" w:customStyle="1" w:styleId="WW8Num4z1">
    <w:name w:val="WW8Num4z1"/>
    <w:rsid w:val="00CA5293"/>
    <w:rPr>
      <w:rFonts w:ascii="Garamond" w:hAnsi="Garamond"/>
    </w:rPr>
  </w:style>
  <w:style w:type="character" w:customStyle="1" w:styleId="WW8Num5z0">
    <w:name w:val="WW8Num5z0"/>
    <w:rsid w:val="00CA5293"/>
    <w:rPr>
      <w:rFonts w:ascii="Garamond" w:hAnsi="Garamond"/>
    </w:rPr>
  </w:style>
  <w:style w:type="character" w:customStyle="1" w:styleId="WW8Num6z0">
    <w:name w:val="WW8Num6z0"/>
    <w:rsid w:val="00CA5293"/>
    <w:rPr>
      <w:rFonts w:ascii="Symbol" w:hAnsi="Symbol"/>
    </w:rPr>
  </w:style>
  <w:style w:type="character" w:customStyle="1" w:styleId="WW8Num7z0">
    <w:name w:val="WW8Num7z0"/>
    <w:rsid w:val="00CA5293"/>
    <w:rPr>
      <w:rFonts w:ascii="Symbol" w:hAnsi="Symbol"/>
    </w:rPr>
  </w:style>
  <w:style w:type="character" w:customStyle="1" w:styleId="WW8Num8z0">
    <w:name w:val="WW8Num8z0"/>
    <w:rsid w:val="00CA5293"/>
    <w:rPr>
      <w:rFonts w:ascii="Symbol" w:hAnsi="Symbol"/>
    </w:rPr>
  </w:style>
  <w:style w:type="character" w:customStyle="1" w:styleId="WW8Num9z0">
    <w:name w:val="WW8Num9z0"/>
    <w:rsid w:val="00CA5293"/>
    <w:rPr>
      <w:rFonts w:ascii="Symbol" w:hAnsi="Symbol"/>
    </w:rPr>
  </w:style>
  <w:style w:type="character" w:customStyle="1" w:styleId="WW8Num10z0">
    <w:name w:val="WW8Num10z0"/>
    <w:rsid w:val="00CA5293"/>
    <w:rPr>
      <w:rFonts w:ascii="Garamond" w:hAnsi="Garamond"/>
    </w:rPr>
  </w:style>
  <w:style w:type="character" w:customStyle="1" w:styleId="WW8Num11z1">
    <w:name w:val="WW8Num11z1"/>
    <w:rsid w:val="00CA5293"/>
    <w:rPr>
      <w:rFonts w:ascii="Garamond" w:hAnsi="Garamond"/>
    </w:rPr>
  </w:style>
  <w:style w:type="character" w:customStyle="1" w:styleId="Absatz-Standardschriftart">
    <w:name w:val="Absatz-Standardschriftart"/>
    <w:rsid w:val="00CA5293"/>
  </w:style>
  <w:style w:type="character" w:customStyle="1" w:styleId="WW-Absatz-Standardschriftart">
    <w:name w:val="WW-Absatz-Standardschriftart"/>
    <w:rsid w:val="00CA5293"/>
  </w:style>
  <w:style w:type="character" w:customStyle="1" w:styleId="WW-Absatz-Standardschriftart1">
    <w:name w:val="WW-Absatz-Standardschriftart1"/>
    <w:rsid w:val="00CA5293"/>
  </w:style>
  <w:style w:type="character" w:customStyle="1" w:styleId="EndnoteCharacters">
    <w:name w:val="Endnote Characters"/>
    <w:basedOn w:val="DefaultParagraphFont"/>
    <w:rsid w:val="00CA5293"/>
    <w:rPr>
      <w:position w:val="0"/>
      <w:sz w:val="24"/>
      <w:vertAlign w:val="baseline"/>
    </w:rPr>
  </w:style>
  <w:style w:type="character" w:customStyle="1" w:styleId="WW8Num1z0">
    <w:name w:val="WW8Num1z0"/>
    <w:rsid w:val="00CA5293"/>
    <w:rPr>
      <w:rFonts w:ascii="Symbol" w:hAnsi="Symbol"/>
    </w:rPr>
  </w:style>
  <w:style w:type="character" w:customStyle="1" w:styleId="WW8Num1z2">
    <w:name w:val="WW8Num1z2"/>
    <w:rsid w:val="00CA5293"/>
    <w:rPr>
      <w:rFonts w:ascii="Courier New" w:hAnsi="Courier New"/>
    </w:rPr>
  </w:style>
  <w:style w:type="character" w:customStyle="1" w:styleId="WW8Num1z3">
    <w:name w:val="WW8Num1z3"/>
    <w:rsid w:val="00CA5293"/>
    <w:rPr>
      <w:rFonts w:ascii="Wingdings" w:hAnsi="Wingdings"/>
    </w:rPr>
  </w:style>
  <w:style w:type="character" w:customStyle="1" w:styleId="WW8Num11z0">
    <w:name w:val="WW8Num11z0"/>
    <w:rsid w:val="00CA5293"/>
    <w:rPr>
      <w:rFonts w:ascii="Symbol" w:hAnsi="Symbol"/>
    </w:rPr>
  </w:style>
  <w:style w:type="character" w:customStyle="1" w:styleId="WW8Num83z0">
    <w:name w:val="WW8Num83z0"/>
    <w:rsid w:val="00CA5293"/>
    <w:rPr>
      <w:rFonts w:ascii="Symbol" w:hAnsi="Symbol"/>
    </w:rPr>
  </w:style>
  <w:style w:type="character" w:customStyle="1" w:styleId="WW8Num83z1">
    <w:name w:val="WW8Num83z1"/>
    <w:rsid w:val="00CA5293"/>
    <w:rPr>
      <w:rFonts w:ascii="Courier New" w:hAnsi="Courier New"/>
    </w:rPr>
  </w:style>
  <w:style w:type="character" w:customStyle="1" w:styleId="WW8Num83z2">
    <w:name w:val="WW8Num83z2"/>
    <w:rsid w:val="00CA5293"/>
    <w:rPr>
      <w:rFonts w:ascii="Wingdings" w:hAnsi="Wingdings"/>
    </w:rPr>
  </w:style>
  <w:style w:type="character" w:customStyle="1" w:styleId="WW8Num89z0">
    <w:name w:val="WW8Num89z0"/>
    <w:rsid w:val="00CA5293"/>
    <w:rPr>
      <w:rFonts w:ascii="Symbol" w:hAnsi="Symbol"/>
      <w:sz w:val="20"/>
    </w:rPr>
  </w:style>
  <w:style w:type="character" w:customStyle="1" w:styleId="WW8Num90z0">
    <w:name w:val="WW8Num90z0"/>
    <w:rsid w:val="00CA5293"/>
    <w:rPr>
      <w:rFonts w:ascii="Times New Roman" w:eastAsia="Times New Roman" w:hAnsi="Times New Roman" w:cs="Times New Roman"/>
    </w:rPr>
  </w:style>
  <w:style w:type="character" w:customStyle="1" w:styleId="WW8Num92z0">
    <w:name w:val="WW8Num92z0"/>
    <w:rsid w:val="00CA5293"/>
    <w:rPr>
      <w:rFonts w:ascii="Symbol" w:eastAsia="Times New Roman" w:hAnsi="Symbol"/>
    </w:rPr>
  </w:style>
  <w:style w:type="character" w:customStyle="1" w:styleId="WW8Num92z1">
    <w:name w:val="WW8Num92z1"/>
    <w:rsid w:val="00CA5293"/>
    <w:rPr>
      <w:rFonts w:ascii="Courier New" w:hAnsi="Courier New"/>
    </w:rPr>
  </w:style>
  <w:style w:type="character" w:customStyle="1" w:styleId="WW8Num92z2">
    <w:name w:val="WW8Num92z2"/>
    <w:rsid w:val="00CA5293"/>
    <w:rPr>
      <w:rFonts w:ascii="Wingdings" w:hAnsi="Wingdings"/>
    </w:rPr>
  </w:style>
  <w:style w:type="character" w:customStyle="1" w:styleId="WW8Num92z3">
    <w:name w:val="WW8Num92z3"/>
    <w:rsid w:val="00CA5293"/>
    <w:rPr>
      <w:rFonts w:ascii="Symbol" w:hAnsi="Symbol"/>
    </w:rPr>
  </w:style>
  <w:style w:type="character" w:customStyle="1" w:styleId="WW8Num96z0">
    <w:name w:val="WW8Num96z0"/>
    <w:rsid w:val="00CA5293"/>
    <w:rPr>
      <w:rFonts w:ascii="Symbol" w:hAnsi="Symbol"/>
      <w:sz w:val="20"/>
    </w:rPr>
  </w:style>
  <w:style w:type="character" w:customStyle="1" w:styleId="WW8Num96z1">
    <w:name w:val="WW8Num96z1"/>
    <w:rsid w:val="00CA5293"/>
    <w:rPr>
      <w:rFonts w:ascii="Courier New" w:hAnsi="Courier New"/>
      <w:sz w:val="20"/>
    </w:rPr>
  </w:style>
  <w:style w:type="character" w:customStyle="1" w:styleId="WW8Num96z2">
    <w:name w:val="WW8Num96z2"/>
    <w:rsid w:val="00CA5293"/>
    <w:rPr>
      <w:rFonts w:ascii="Wingdings" w:hAnsi="Wingdings"/>
      <w:sz w:val="20"/>
    </w:rPr>
  </w:style>
  <w:style w:type="character" w:customStyle="1" w:styleId="WW8Num103z0">
    <w:name w:val="WW8Num103z0"/>
    <w:rsid w:val="00CA5293"/>
    <w:rPr>
      <w:rFonts w:ascii="Symbol" w:hAnsi="Symbol"/>
      <w:sz w:val="20"/>
    </w:rPr>
  </w:style>
  <w:style w:type="character" w:customStyle="1" w:styleId="WW8Num103z1">
    <w:name w:val="WW8Num103z1"/>
    <w:rsid w:val="00CA5293"/>
    <w:rPr>
      <w:rFonts w:ascii="Courier New" w:hAnsi="Courier New"/>
      <w:sz w:val="20"/>
    </w:rPr>
  </w:style>
  <w:style w:type="character" w:customStyle="1" w:styleId="WW8Num103z2">
    <w:name w:val="WW8Num103z2"/>
    <w:rsid w:val="00CA5293"/>
    <w:rPr>
      <w:rFonts w:ascii="Wingdings" w:hAnsi="Wingdings"/>
      <w:sz w:val="20"/>
    </w:rPr>
  </w:style>
  <w:style w:type="character" w:customStyle="1" w:styleId="WW8Num108z0">
    <w:name w:val="WW8Num108z0"/>
    <w:rsid w:val="00CA5293"/>
    <w:rPr>
      <w:rFonts w:ascii="Symbol" w:hAnsi="Symbol"/>
      <w:sz w:val="20"/>
    </w:rPr>
  </w:style>
  <w:style w:type="character" w:customStyle="1" w:styleId="WW8Num108z1">
    <w:name w:val="WW8Num108z1"/>
    <w:rsid w:val="00CA5293"/>
    <w:rPr>
      <w:rFonts w:ascii="Courier New" w:hAnsi="Courier New"/>
      <w:sz w:val="20"/>
    </w:rPr>
  </w:style>
  <w:style w:type="character" w:customStyle="1" w:styleId="WW8Num108z2">
    <w:name w:val="WW8Num108z2"/>
    <w:rsid w:val="00CA5293"/>
    <w:rPr>
      <w:rFonts w:ascii="Wingdings" w:hAnsi="Wingdings"/>
      <w:sz w:val="20"/>
    </w:rPr>
  </w:style>
  <w:style w:type="character" w:customStyle="1" w:styleId="WW8Num109z0">
    <w:name w:val="WW8Num109z0"/>
    <w:rsid w:val="00CA5293"/>
    <w:rPr>
      <w:rFonts w:ascii="Symbol" w:eastAsia="Times New Roman" w:hAnsi="Symbol"/>
    </w:rPr>
  </w:style>
  <w:style w:type="character" w:customStyle="1" w:styleId="WW8Num109z1">
    <w:name w:val="WW8Num109z1"/>
    <w:rsid w:val="00CA5293"/>
    <w:rPr>
      <w:rFonts w:ascii="Courier New" w:hAnsi="Courier New"/>
    </w:rPr>
  </w:style>
  <w:style w:type="character" w:customStyle="1" w:styleId="WW8Num109z2">
    <w:name w:val="WW8Num109z2"/>
    <w:rsid w:val="00CA5293"/>
    <w:rPr>
      <w:rFonts w:ascii="Wingdings" w:hAnsi="Wingdings"/>
    </w:rPr>
  </w:style>
  <w:style w:type="character" w:customStyle="1" w:styleId="WW8Num109z3">
    <w:name w:val="WW8Num109z3"/>
    <w:rsid w:val="00CA5293"/>
    <w:rPr>
      <w:rFonts w:ascii="Symbol" w:hAnsi="Symbol"/>
    </w:rPr>
  </w:style>
  <w:style w:type="character" w:customStyle="1" w:styleId="WW8Num111z0">
    <w:name w:val="WW8Num111z0"/>
    <w:rsid w:val="00CA5293"/>
    <w:rPr>
      <w:rFonts w:ascii="Symbol" w:hAnsi="Symbol"/>
      <w:sz w:val="20"/>
    </w:rPr>
  </w:style>
  <w:style w:type="character" w:customStyle="1" w:styleId="WW8Num111z1">
    <w:name w:val="WW8Num111z1"/>
    <w:rsid w:val="00CA5293"/>
    <w:rPr>
      <w:rFonts w:ascii="Courier New" w:hAnsi="Courier New"/>
      <w:sz w:val="20"/>
    </w:rPr>
  </w:style>
  <w:style w:type="character" w:customStyle="1" w:styleId="WW8Num111z2">
    <w:name w:val="WW8Num111z2"/>
    <w:rsid w:val="00CA5293"/>
    <w:rPr>
      <w:rFonts w:ascii="Wingdings" w:hAnsi="Wingdings"/>
      <w:sz w:val="20"/>
    </w:rPr>
  </w:style>
  <w:style w:type="character" w:customStyle="1" w:styleId="WW8Num117z0">
    <w:name w:val="WW8Num117z0"/>
    <w:rsid w:val="00CA5293"/>
    <w:rPr>
      <w:rFonts w:ascii="Symbol" w:eastAsia="Times New Roman" w:hAnsi="Symbol"/>
    </w:rPr>
  </w:style>
  <w:style w:type="character" w:customStyle="1" w:styleId="WW8Num117z1">
    <w:name w:val="WW8Num117z1"/>
    <w:rsid w:val="00CA5293"/>
    <w:rPr>
      <w:rFonts w:ascii="Courier New" w:hAnsi="Courier New"/>
    </w:rPr>
  </w:style>
  <w:style w:type="character" w:customStyle="1" w:styleId="WW8Num117z2">
    <w:name w:val="WW8Num117z2"/>
    <w:rsid w:val="00CA5293"/>
    <w:rPr>
      <w:rFonts w:ascii="Wingdings" w:hAnsi="Wingdings"/>
    </w:rPr>
  </w:style>
  <w:style w:type="character" w:customStyle="1" w:styleId="WW8Num117z3">
    <w:name w:val="WW8Num117z3"/>
    <w:rsid w:val="00CA5293"/>
    <w:rPr>
      <w:rFonts w:ascii="Symbol" w:hAnsi="Symbol"/>
    </w:rPr>
  </w:style>
  <w:style w:type="character" w:customStyle="1" w:styleId="WW8Num126z0">
    <w:name w:val="WW8Num126z0"/>
    <w:rsid w:val="00CA5293"/>
    <w:rPr>
      <w:rFonts w:ascii="Symbol" w:eastAsia="SimSun" w:hAnsi="Symbol"/>
    </w:rPr>
  </w:style>
  <w:style w:type="character" w:customStyle="1" w:styleId="WW8Num126z1">
    <w:name w:val="WW8Num126z1"/>
    <w:rsid w:val="00CA5293"/>
    <w:rPr>
      <w:rFonts w:ascii="Courier New" w:hAnsi="Courier New"/>
    </w:rPr>
  </w:style>
  <w:style w:type="character" w:customStyle="1" w:styleId="WW8Num126z2">
    <w:name w:val="WW8Num126z2"/>
    <w:rsid w:val="00CA5293"/>
    <w:rPr>
      <w:rFonts w:ascii="Wingdings" w:hAnsi="Wingdings"/>
    </w:rPr>
  </w:style>
  <w:style w:type="character" w:customStyle="1" w:styleId="WW8Num126z3">
    <w:name w:val="WW8Num126z3"/>
    <w:rsid w:val="00CA5293"/>
    <w:rPr>
      <w:rFonts w:ascii="Symbol" w:hAnsi="Symbol"/>
    </w:rPr>
  </w:style>
  <w:style w:type="character" w:customStyle="1" w:styleId="WW8Num128z0">
    <w:name w:val="WW8Num128z0"/>
    <w:rsid w:val="00CA5293"/>
    <w:rPr>
      <w:rFonts w:ascii="Symbol" w:eastAsia="Times New Roman" w:hAnsi="Symbol"/>
    </w:rPr>
  </w:style>
  <w:style w:type="character" w:customStyle="1" w:styleId="WW8Num128z1">
    <w:name w:val="WW8Num128z1"/>
    <w:rsid w:val="00CA5293"/>
    <w:rPr>
      <w:rFonts w:ascii="Courier New" w:hAnsi="Courier New"/>
    </w:rPr>
  </w:style>
  <w:style w:type="character" w:customStyle="1" w:styleId="WW8Num128z2">
    <w:name w:val="WW8Num128z2"/>
    <w:rsid w:val="00CA5293"/>
    <w:rPr>
      <w:rFonts w:ascii="Wingdings" w:hAnsi="Wingdings"/>
    </w:rPr>
  </w:style>
  <w:style w:type="character" w:customStyle="1" w:styleId="WW8Num128z3">
    <w:name w:val="WW8Num128z3"/>
    <w:rsid w:val="00CA5293"/>
    <w:rPr>
      <w:rFonts w:ascii="Symbol" w:hAnsi="Symbol"/>
    </w:rPr>
  </w:style>
  <w:style w:type="character" w:customStyle="1" w:styleId="WW8Num138z0">
    <w:name w:val="WW8Num138z0"/>
    <w:rsid w:val="00CA5293"/>
    <w:rPr>
      <w:rFonts w:ascii="Times-Italic" w:eastAsia="Times New Roman" w:hAnsi="Times-Italic"/>
    </w:rPr>
  </w:style>
  <w:style w:type="character" w:customStyle="1" w:styleId="WW8Num138z1">
    <w:name w:val="WW8Num138z1"/>
    <w:rsid w:val="00CA5293"/>
    <w:rPr>
      <w:rFonts w:ascii="Courier New" w:hAnsi="Courier New"/>
    </w:rPr>
  </w:style>
  <w:style w:type="character" w:customStyle="1" w:styleId="WW8Num138z2">
    <w:name w:val="WW8Num138z2"/>
    <w:rsid w:val="00CA5293"/>
    <w:rPr>
      <w:rFonts w:ascii="Wingdings" w:hAnsi="Wingdings"/>
    </w:rPr>
  </w:style>
  <w:style w:type="character" w:customStyle="1" w:styleId="WW8Num138z3">
    <w:name w:val="WW8Num138z3"/>
    <w:rsid w:val="00CA5293"/>
    <w:rPr>
      <w:rFonts w:ascii="Symbol" w:hAnsi="Symbol"/>
    </w:rPr>
  </w:style>
  <w:style w:type="character" w:customStyle="1" w:styleId="WW8Num143z0">
    <w:name w:val="WW8Num143z0"/>
    <w:rsid w:val="00CA5293"/>
    <w:rPr>
      <w:rFonts w:ascii="Times New Roman" w:eastAsia="Times New Roman" w:hAnsi="Times New Roman" w:cs="Times New Roman"/>
    </w:rPr>
  </w:style>
  <w:style w:type="character" w:customStyle="1" w:styleId="WW8Num148z0">
    <w:name w:val="WW8Num148z0"/>
    <w:rsid w:val="00CA5293"/>
    <w:rPr>
      <w:rFonts w:ascii="Symbol" w:hAnsi="Symbol"/>
      <w:sz w:val="20"/>
    </w:rPr>
  </w:style>
  <w:style w:type="character" w:customStyle="1" w:styleId="WW8Num148z1">
    <w:name w:val="WW8Num148z1"/>
    <w:rsid w:val="00CA5293"/>
    <w:rPr>
      <w:rFonts w:ascii="Courier New" w:hAnsi="Courier New"/>
      <w:sz w:val="20"/>
    </w:rPr>
  </w:style>
  <w:style w:type="character" w:customStyle="1" w:styleId="WW8Num148z2">
    <w:name w:val="WW8Num148z2"/>
    <w:rsid w:val="00CA5293"/>
    <w:rPr>
      <w:rFonts w:ascii="Wingdings" w:hAnsi="Wingdings"/>
      <w:sz w:val="20"/>
    </w:rPr>
  </w:style>
  <w:style w:type="character" w:customStyle="1" w:styleId="WW8Num151z0">
    <w:name w:val="WW8Num151z0"/>
    <w:rsid w:val="00CA5293"/>
    <w:rPr>
      <w:rFonts w:ascii="Times New Roman" w:eastAsia="Times New Roman" w:hAnsi="Times New Roman" w:cs="Times New Roman"/>
    </w:rPr>
  </w:style>
  <w:style w:type="character" w:customStyle="1" w:styleId="WW8Num152z0">
    <w:name w:val="WW8Num152z0"/>
    <w:rsid w:val="00CA5293"/>
    <w:rPr>
      <w:rFonts w:ascii="Symbol" w:hAnsi="Symbol"/>
      <w:sz w:val="20"/>
    </w:rPr>
  </w:style>
  <w:style w:type="character" w:customStyle="1" w:styleId="WW8Num152z1">
    <w:name w:val="WW8Num152z1"/>
    <w:rsid w:val="00CA5293"/>
    <w:rPr>
      <w:rFonts w:ascii="Courier New" w:hAnsi="Courier New"/>
      <w:sz w:val="20"/>
    </w:rPr>
  </w:style>
  <w:style w:type="character" w:customStyle="1" w:styleId="WW8Num152z2">
    <w:name w:val="WW8Num152z2"/>
    <w:rsid w:val="00CA5293"/>
    <w:rPr>
      <w:rFonts w:ascii="Wingdings" w:hAnsi="Wingdings"/>
      <w:sz w:val="20"/>
    </w:rPr>
  </w:style>
  <w:style w:type="character" w:customStyle="1" w:styleId="WW8Num153z0">
    <w:name w:val="WW8Num153z0"/>
    <w:rsid w:val="00CA5293"/>
    <w:rPr>
      <w:sz w:val="24"/>
    </w:rPr>
  </w:style>
  <w:style w:type="character" w:customStyle="1" w:styleId="WW8Num155z0">
    <w:name w:val="WW8Num155z0"/>
    <w:rsid w:val="00CA5293"/>
    <w:rPr>
      <w:rFonts w:ascii="Times New Roman" w:eastAsia="Times New Roman" w:hAnsi="Times New Roman" w:cs="Times New Roman"/>
    </w:rPr>
  </w:style>
  <w:style w:type="character" w:customStyle="1" w:styleId="WW8Num157z0">
    <w:name w:val="WW8Num157z0"/>
    <w:rsid w:val="00CA5293"/>
    <w:rPr>
      <w:rFonts w:ascii="Symbol" w:hAnsi="Symbol"/>
      <w:sz w:val="20"/>
    </w:rPr>
  </w:style>
  <w:style w:type="character" w:customStyle="1" w:styleId="WW8Num157z1">
    <w:name w:val="WW8Num157z1"/>
    <w:rsid w:val="00CA5293"/>
    <w:rPr>
      <w:rFonts w:ascii="Courier New" w:hAnsi="Courier New"/>
      <w:sz w:val="20"/>
    </w:rPr>
  </w:style>
  <w:style w:type="character" w:customStyle="1" w:styleId="WW8Num157z2">
    <w:name w:val="WW8Num157z2"/>
    <w:rsid w:val="00CA5293"/>
    <w:rPr>
      <w:rFonts w:ascii="Wingdings" w:hAnsi="Wingdings"/>
      <w:sz w:val="20"/>
    </w:rPr>
  </w:style>
  <w:style w:type="character" w:customStyle="1" w:styleId="WW8Num163z0">
    <w:name w:val="WW8Num163z0"/>
    <w:rsid w:val="00CA5293"/>
    <w:rPr>
      <w:rFonts w:ascii="Symbol" w:hAnsi="Symbol"/>
      <w:sz w:val="20"/>
    </w:rPr>
  </w:style>
  <w:style w:type="character" w:customStyle="1" w:styleId="WW8Num163z1">
    <w:name w:val="WW8Num163z1"/>
    <w:rsid w:val="00CA5293"/>
    <w:rPr>
      <w:rFonts w:ascii="Courier New" w:hAnsi="Courier New"/>
      <w:sz w:val="20"/>
    </w:rPr>
  </w:style>
  <w:style w:type="character" w:customStyle="1" w:styleId="WW8Num163z2">
    <w:name w:val="WW8Num163z2"/>
    <w:rsid w:val="00CA5293"/>
    <w:rPr>
      <w:rFonts w:ascii="Wingdings" w:hAnsi="Wingdings"/>
      <w:sz w:val="20"/>
    </w:rPr>
  </w:style>
  <w:style w:type="character" w:customStyle="1" w:styleId="WW8Num170z0">
    <w:name w:val="WW8Num170z0"/>
    <w:rsid w:val="00CA5293"/>
    <w:rPr>
      <w:rFonts w:ascii="Symbol" w:eastAsia="Times New Roman" w:hAnsi="Symbol"/>
    </w:rPr>
  </w:style>
  <w:style w:type="character" w:customStyle="1" w:styleId="WW8Num170z1">
    <w:name w:val="WW8Num170z1"/>
    <w:rsid w:val="00CA5293"/>
    <w:rPr>
      <w:rFonts w:ascii="Courier New" w:hAnsi="Courier New"/>
    </w:rPr>
  </w:style>
  <w:style w:type="character" w:customStyle="1" w:styleId="WW8Num170z2">
    <w:name w:val="WW8Num170z2"/>
    <w:rsid w:val="00CA5293"/>
    <w:rPr>
      <w:rFonts w:ascii="Wingdings" w:hAnsi="Wingdings"/>
    </w:rPr>
  </w:style>
  <w:style w:type="character" w:customStyle="1" w:styleId="WW8Num170z3">
    <w:name w:val="WW8Num170z3"/>
    <w:rsid w:val="00CA5293"/>
    <w:rPr>
      <w:rFonts w:ascii="Symbol" w:hAnsi="Symbol"/>
    </w:rPr>
  </w:style>
  <w:style w:type="character" w:customStyle="1" w:styleId="WW8Num177z0">
    <w:name w:val="WW8Num177z0"/>
    <w:rsid w:val="00CA5293"/>
    <w:rPr>
      <w:rFonts w:ascii="Symbol" w:hAnsi="Symbol"/>
      <w:sz w:val="20"/>
    </w:rPr>
  </w:style>
  <w:style w:type="character" w:customStyle="1" w:styleId="WW8Num177z1">
    <w:name w:val="WW8Num177z1"/>
    <w:rsid w:val="00CA5293"/>
    <w:rPr>
      <w:rFonts w:ascii="Courier New" w:hAnsi="Courier New"/>
      <w:sz w:val="20"/>
    </w:rPr>
  </w:style>
  <w:style w:type="character" w:customStyle="1" w:styleId="WW8Num177z2">
    <w:name w:val="WW8Num177z2"/>
    <w:rsid w:val="00CA5293"/>
    <w:rPr>
      <w:rFonts w:ascii="Wingdings" w:hAnsi="Wingdings"/>
      <w:sz w:val="20"/>
    </w:rPr>
  </w:style>
  <w:style w:type="character" w:customStyle="1" w:styleId="WW8Num181z0">
    <w:name w:val="WW8Num181z0"/>
    <w:rsid w:val="00CA5293"/>
    <w:rPr>
      <w:rFonts w:ascii="Symbol" w:eastAsia="Times New Roman" w:hAnsi="Symbol"/>
    </w:rPr>
  </w:style>
  <w:style w:type="character" w:customStyle="1" w:styleId="WW8Num181z1">
    <w:name w:val="WW8Num181z1"/>
    <w:rsid w:val="00CA5293"/>
    <w:rPr>
      <w:rFonts w:ascii="Courier New" w:hAnsi="Courier New"/>
    </w:rPr>
  </w:style>
  <w:style w:type="character" w:customStyle="1" w:styleId="WW8Num181z2">
    <w:name w:val="WW8Num181z2"/>
    <w:rsid w:val="00CA5293"/>
    <w:rPr>
      <w:rFonts w:ascii="Wingdings" w:hAnsi="Wingdings"/>
    </w:rPr>
  </w:style>
  <w:style w:type="character" w:customStyle="1" w:styleId="WW8Num181z3">
    <w:name w:val="WW8Num181z3"/>
    <w:rsid w:val="00CA5293"/>
    <w:rPr>
      <w:rFonts w:ascii="Symbol" w:hAnsi="Symbol"/>
    </w:rPr>
  </w:style>
  <w:style w:type="character" w:customStyle="1" w:styleId="WW8Num185z0">
    <w:name w:val="WW8Num185z0"/>
    <w:rsid w:val="00CA5293"/>
    <w:rPr>
      <w:rFonts w:ascii="Symbol" w:eastAsia="Times New Roman" w:hAnsi="Symbol"/>
    </w:rPr>
  </w:style>
  <w:style w:type="character" w:customStyle="1" w:styleId="WW8Num185z1">
    <w:name w:val="WW8Num185z1"/>
    <w:rsid w:val="00CA5293"/>
    <w:rPr>
      <w:rFonts w:ascii="Courier New" w:hAnsi="Courier New"/>
    </w:rPr>
  </w:style>
  <w:style w:type="character" w:customStyle="1" w:styleId="WW8Num185z2">
    <w:name w:val="WW8Num185z2"/>
    <w:rsid w:val="00CA5293"/>
    <w:rPr>
      <w:rFonts w:ascii="Wingdings" w:hAnsi="Wingdings"/>
    </w:rPr>
  </w:style>
  <w:style w:type="character" w:customStyle="1" w:styleId="WW8Num185z3">
    <w:name w:val="WW8Num185z3"/>
    <w:rsid w:val="00CA5293"/>
    <w:rPr>
      <w:rFonts w:ascii="Symbol" w:hAnsi="Symbol"/>
    </w:rPr>
  </w:style>
  <w:style w:type="character" w:customStyle="1" w:styleId="WW8Num186z0">
    <w:name w:val="WW8Num186z0"/>
    <w:rsid w:val="00CA5293"/>
    <w:rPr>
      <w:rFonts w:ascii="Symbol" w:hAnsi="Symbol"/>
      <w:sz w:val="20"/>
    </w:rPr>
  </w:style>
  <w:style w:type="character" w:customStyle="1" w:styleId="WW8Num186z1">
    <w:name w:val="WW8Num186z1"/>
    <w:rsid w:val="00CA5293"/>
    <w:rPr>
      <w:rFonts w:ascii="Courier New" w:hAnsi="Courier New"/>
      <w:sz w:val="20"/>
    </w:rPr>
  </w:style>
  <w:style w:type="character" w:customStyle="1" w:styleId="WW8Num186z2">
    <w:name w:val="WW8Num186z2"/>
    <w:rsid w:val="00CA5293"/>
    <w:rPr>
      <w:rFonts w:ascii="Wingdings" w:hAnsi="Wingdings"/>
      <w:sz w:val="20"/>
    </w:rPr>
  </w:style>
  <w:style w:type="character" w:customStyle="1" w:styleId="WW8Num192z0">
    <w:name w:val="WW8Num192z0"/>
    <w:rsid w:val="00CA5293"/>
    <w:rPr>
      <w:rFonts w:ascii="Symbol" w:hAnsi="Symbol"/>
    </w:rPr>
  </w:style>
  <w:style w:type="character" w:customStyle="1" w:styleId="WW8Num192z1">
    <w:name w:val="WW8Num192z1"/>
    <w:rsid w:val="00CA5293"/>
    <w:rPr>
      <w:rFonts w:ascii="Courier New" w:hAnsi="Courier New"/>
    </w:rPr>
  </w:style>
  <w:style w:type="character" w:customStyle="1" w:styleId="WW8Num192z2">
    <w:name w:val="WW8Num192z2"/>
    <w:rsid w:val="00CA5293"/>
    <w:rPr>
      <w:rFonts w:ascii="Wingdings" w:hAnsi="Wingdings"/>
    </w:rPr>
  </w:style>
  <w:style w:type="character" w:customStyle="1" w:styleId="WW8Num194z0">
    <w:name w:val="WW8Num194z0"/>
    <w:rsid w:val="00CA5293"/>
    <w:rPr>
      <w:rFonts w:ascii="Times-Roman" w:eastAsia="Times New Roman" w:hAnsi="Times-Roman"/>
      <w:i w:val="0"/>
    </w:rPr>
  </w:style>
  <w:style w:type="character" w:customStyle="1" w:styleId="WW8Num194z1">
    <w:name w:val="WW8Num194z1"/>
    <w:rsid w:val="00CA5293"/>
    <w:rPr>
      <w:rFonts w:ascii="Courier New" w:hAnsi="Courier New"/>
    </w:rPr>
  </w:style>
  <w:style w:type="character" w:customStyle="1" w:styleId="WW8Num194z2">
    <w:name w:val="WW8Num194z2"/>
    <w:rsid w:val="00CA5293"/>
    <w:rPr>
      <w:rFonts w:ascii="Wingdings" w:hAnsi="Wingdings"/>
    </w:rPr>
  </w:style>
  <w:style w:type="character" w:customStyle="1" w:styleId="WW8Num194z3">
    <w:name w:val="WW8Num194z3"/>
    <w:rsid w:val="00CA5293"/>
    <w:rPr>
      <w:rFonts w:ascii="Symbol" w:hAnsi="Symbol"/>
    </w:rPr>
  </w:style>
  <w:style w:type="character" w:customStyle="1" w:styleId="WW8Num203z0">
    <w:name w:val="WW8Num203z0"/>
    <w:rsid w:val="00CA5293"/>
    <w:rPr>
      <w:rFonts w:ascii="Wingdings" w:eastAsia="Times New Roman" w:hAnsi="Wingdings"/>
    </w:rPr>
  </w:style>
  <w:style w:type="character" w:customStyle="1" w:styleId="WW8Num203z1">
    <w:name w:val="WW8Num203z1"/>
    <w:rsid w:val="00CA5293"/>
    <w:rPr>
      <w:rFonts w:ascii="Courier New" w:hAnsi="Courier New"/>
    </w:rPr>
  </w:style>
  <w:style w:type="character" w:customStyle="1" w:styleId="WW8Num203z2">
    <w:name w:val="WW8Num203z2"/>
    <w:rsid w:val="00CA5293"/>
    <w:rPr>
      <w:rFonts w:ascii="Wingdings" w:hAnsi="Wingdings"/>
    </w:rPr>
  </w:style>
  <w:style w:type="character" w:customStyle="1" w:styleId="WW8Num203z3">
    <w:name w:val="WW8Num203z3"/>
    <w:rsid w:val="00CA5293"/>
    <w:rPr>
      <w:rFonts w:ascii="Symbol" w:hAnsi="Symbol"/>
    </w:rPr>
  </w:style>
  <w:style w:type="character" w:customStyle="1" w:styleId="WW8Num204z1">
    <w:name w:val="WW8Num204z1"/>
    <w:rsid w:val="00CA5293"/>
    <w:rPr>
      <w:b/>
    </w:rPr>
  </w:style>
  <w:style w:type="character" w:customStyle="1" w:styleId="WW8Num206z0">
    <w:name w:val="WW8Num206z0"/>
    <w:rsid w:val="00CA5293"/>
    <w:rPr>
      <w:rFonts w:ascii="Symbol" w:eastAsia="Times New Roman" w:hAnsi="Symbol"/>
    </w:rPr>
  </w:style>
  <w:style w:type="character" w:customStyle="1" w:styleId="WW8Num206z1">
    <w:name w:val="WW8Num206z1"/>
    <w:rsid w:val="00CA5293"/>
    <w:rPr>
      <w:rFonts w:ascii="Courier New" w:hAnsi="Courier New"/>
    </w:rPr>
  </w:style>
  <w:style w:type="character" w:customStyle="1" w:styleId="WW8Num206z2">
    <w:name w:val="WW8Num206z2"/>
    <w:rsid w:val="00CA5293"/>
    <w:rPr>
      <w:rFonts w:ascii="Wingdings" w:hAnsi="Wingdings"/>
    </w:rPr>
  </w:style>
  <w:style w:type="character" w:customStyle="1" w:styleId="WW8Num206z3">
    <w:name w:val="WW8Num206z3"/>
    <w:rsid w:val="00CA5293"/>
    <w:rPr>
      <w:rFonts w:ascii="Symbol" w:hAnsi="Symbol"/>
    </w:rPr>
  </w:style>
  <w:style w:type="character" w:customStyle="1" w:styleId="WW8Num207z0">
    <w:name w:val="WW8Num207z0"/>
    <w:rsid w:val="00CA5293"/>
    <w:rPr>
      <w:rFonts w:ascii="Symbol" w:hAnsi="Symbol"/>
      <w:sz w:val="20"/>
    </w:rPr>
  </w:style>
  <w:style w:type="character" w:customStyle="1" w:styleId="WW8Num213z0">
    <w:name w:val="WW8Num213z0"/>
    <w:rsid w:val="00CA5293"/>
    <w:rPr>
      <w:rFonts w:ascii="Symbol" w:hAnsi="Symbol"/>
      <w:sz w:val="20"/>
    </w:rPr>
  </w:style>
  <w:style w:type="character" w:customStyle="1" w:styleId="WW8Num214z0">
    <w:name w:val="WW8Num214z0"/>
    <w:rsid w:val="00CA5293"/>
    <w:rPr>
      <w:rFonts w:ascii="Symbol" w:hAnsi="Symbol"/>
    </w:rPr>
  </w:style>
  <w:style w:type="character" w:customStyle="1" w:styleId="WW8Num214z1">
    <w:name w:val="WW8Num214z1"/>
    <w:rsid w:val="00CA5293"/>
    <w:rPr>
      <w:rFonts w:ascii="Courier New" w:hAnsi="Courier New"/>
    </w:rPr>
  </w:style>
  <w:style w:type="character" w:customStyle="1" w:styleId="WW8Num220z0">
    <w:name w:val="WW8Num220z0"/>
    <w:rsid w:val="00CA5293"/>
    <w:rPr>
      <w:u w:val="single"/>
    </w:rPr>
  </w:style>
  <w:style w:type="character" w:customStyle="1" w:styleId="WW8Num228z0">
    <w:name w:val="WW8Num228z0"/>
    <w:rsid w:val="00CA5293"/>
    <w:rPr>
      <w:rFonts w:ascii="Symbol" w:hAnsi="Symbol"/>
      <w:sz w:val="20"/>
    </w:rPr>
  </w:style>
  <w:style w:type="character" w:customStyle="1" w:styleId="WW8Num228z1">
    <w:name w:val="WW8Num228z1"/>
    <w:rsid w:val="00CA5293"/>
    <w:rPr>
      <w:rFonts w:ascii="Courier New" w:hAnsi="Courier New"/>
      <w:sz w:val="20"/>
    </w:rPr>
  </w:style>
  <w:style w:type="character" w:customStyle="1" w:styleId="WW8Num228z2">
    <w:name w:val="WW8Num228z2"/>
    <w:rsid w:val="00CA5293"/>
    <w:rPr>
      <w:rFonts w:ascii="Wingdings" w:hAnsi="Wingdings"/>
      <w:sz w:val="20"/>
    </w:rPr>
  </w:style>
  <w:style w:type="character" w:customStyle="1" w:styleId="WW8Num236z0">
    <w:name w:val="WW8Num236z0"/>
    <w:rsid w:val="00CA5293"/>
    <w:rPr>
      <w:rFonts w:ascii="Symbol" w:eastAsia="Times New Roman" w:hAnsi="Symbol"/>
    </w:rPr>
  </w:style>
  <w:style w:type="character" w:customStyle="1" w:styleId="WW8Num236z1">
    <w:name w:val="WW8Num236z1"/>
    <w:rsid w:val="00CA5293"/>
    <w:rPr>
      <w:rFonts w:ascii="Courier New" w:hAnsi="Courier New"/>
    </w:rPr>
  </w:style>
  <w:style w:type="character" w:customStyle="1" w:styleId="WW8Num236z2">
    <w:name w:val="WW8Num236z2"/>
    <w:rsid w:val="00CA5293"/>
    <w:rPr>
      <w:rFonts w:ascii="Wingdings" w:hAnsi="Wingdings"/>
    </w:rPr>
  </w:style>
  <w:style w:type="character" w:customStyle="1" w:styleId="WW8Num236z3">
    <w:name w:val="WW8Num236z3"/>
    <w:rsid w:val="00CA5293"/>
    <w:rPr>
      <w:rFonts w:ascii="Symbol" w:hAnsi="Symbol"/>
    </w:rPr>
  </w:style>
  <w:style w:type="character" w:customStyle="1" w:styleId="WW8Num239z0">
    <w:name w:val="WW8Num239z0"/>
    <w:rsid w:val="00CA5293"/>
    <w:rPr>
      <w:rFonts w:ascii="Times New Roman" w:eastAsia="Times New Roman" w:hAnsi="Times New Roman" w:cs="Times New Roman"/>
    </w:rPr>
  </w:style>
  <w:style w:type="character" w:customStyle="1" w:styleId="WW8Num239z1">
    <w:name w:val="WW8Num239z1"/>
    <w:rsid w:val="00CA5293"/>
    <w:rPr>
      <w:rFonts w:ascii="Courier New" w:hAnsi="Courier New"/>
    </w:rPr>
  </w:style>
  <w:style w:type="character" w:customStyle="1" w:styleId="WW8Num239z2">
    <w:name w:val="WW8Num239z2"/>
    <w:rsid w:val="00CA5293"/>
    <w:rPr>
      <w:rFonts w:ascii="Wingdings" w:hAnsi="Wingdings"/>
    </w:rPr>
  </w:style>
  <w:style w:type="character" w:customStyle="1" w:styleId="WW8Num239z3">
    <w:name w:val="WW8Num239z3"/>
    <w:rsid w:val="00CA5293"/>
    <w:rPr>
      <w:rFonts w:ascii="Symbol" w:hAnsi="Symbol"/>
    </w:rPr>
  </w:style>
  <w:style w:type="character" w:customStyle="1" w:styleId="char">
    <w:name w:val="char"/>
    <w:basedOn w:val="DefaultParagraphFont"/>
    <w:rsid w:val="00CA5293"/>
  </w:style>
  <w:style w:type="character" w:customStyle="1" w:styleId="hdr">
    <w:name w:val="hdr"/>
    <w:basedOn w:val="DefaultParagraphFont"/>
    <w:rsid w:val="00CA5293"/>
  </w:style>
  <w:style w:type="character" w:customStyle="1" w:styleId="bolding1">
    <w:name w:val="bolding1"/>
    <w:basedOn w:val="DefaultParagraphFont"/>
    <w:rsid w:val="00CA5293"/>
    <w:rPr>
      <w:b/>
      <w:bCs/>
    </w:rPr>
  </w:style>
  <w:style w:type="character" w:customStyle="1" w:styleId="bookoptions1">
    <w:name w:val="book_options1"/>
    <w:basedOn w:val="DefaultParagraphFont"/>
    <w:rsid w:val="00CA5293"/>
    <w:rPr>
      <w:b/>
      <w:bCs/>
      <w:color w:val="333366"/>
    </w:rPr>
  </w:style>
  <w:style w:type="character" w:customStyle="1" w:styleId="descriptionblock">
    <w:name w:val="description block"/>
    <w:basedOn w:val="DefaultParagraphFont"/>
    <w:rsid w:val="00CA5293"/>
  </w:style>
  <w:style w:type="character" w:customStyle="1" w:styleId="detailsboxblock">
    <w:name w:val="detailsbox block"/>
    <w:basedOn w:val="DefaultParagraphFont"/>
    <w:rsid w:val="00CA5293"/>
  </w:style>
  <w:style w:type="character" w:customStyle="1" w:styleId="Char3">
    <w:name w:val="Char3"/>
    <w:basedOn w:val="DefaultParagraphFont"/>
    <w:rsid w:val="00CA5293"/>
    <w:rPr>
      <w:rFonts w:cs="Arial"/>
      <w:bCs/>
      <w:u w:val="thick"/>
      <w:lang w:val="en-US" w:eastAsia="ar-SA" w:bidi="ar-SA"/>
    </w:rPr>
  </w:style>
  <w:style w:type="character" w:customStyle="1" w:styleId="Heading2CharCharCharCharCharCharCharCharCharCharCharCharCharChar">
    <w:name w:val="Heading 2 Char Char Char Char Char Char Char Char Char Char Char Char Char Char"/>
    <w:basedOn w:val="DefaultParagraphFont"/>
    <w:rsid w:val="00CA5293"/>
    <w:rPr>
      <w:rFonts w:eastAsia="SimSun" w:cs="Arial"/>
      <w:b/>
      <w:bCs/>
      <w:iCs/>
      <w:sz w:val="24"/>
      <w:szCs w:val="28"/>
      <w:lang w:val="en-US" w:eastAsia="ar-SA" w:bidi="ar-SA"/>
    </w:rPr>
  </w:style>
  <w:style w:type="character" w:customStyle="1" w:styleId="textmedium">
    <w:name w:val="textmedium"/>
    <w:basedOn w:val="DefaultParagraphFont"/>
    <w:rsid w:val="00CA5293"/>
  </w:style>
  <w:style w:type="character" w:customStyle="1" w:styleId="citation1">
    <w:name w:val="citation1"/>
    <w:basedOn w:val="DefaultParagraphFont"/>
    <w:rsid w:val="00CA5293"/>
    <w:rPr>
      <w:rFonts w:ascii="Verdana" w:hAnsi="Verdana"/>
      <w:sz w:val="17"/>
      <w:szCs w:val="17"/>
    </w:rPr>
  </w:style>
  <w:style w:type="character" w:customStyle="1" w:styleId="hithighlite">
    <w:name w:val="hithighlite"/>
    <w:basedOn w:val="DefaultParagraphFont"/>
    <w:rsid w:val="00CA5293"/>
  </w:style>
  <w:style w:type="character" w:customStyle="1" w:styleId="Style6pt">
    <w:name w:val="Style 6 pt"/>
    <w:basedOn w:val="DefaultParagraphFont"/>
    <w:qFormat/>
    <w:rsid w:val="00CA5293"/>
    <w:rPr>
      <w:sz w:val="12"/>
    </w:rPr>
  </w:style>
  <w:style w:type="character" w:customStyle="1" w:styleId="NumberingSymbols">
    <w:name w:val="Numbering Symbols"/>
    <w:rsid w:val="00CA5293"/>
    <w:rPr>
      <w:rFonts w:ascii="Garamond" w:hAnsi="Garamond"/>
    </w:rPr>
  </w:style>
  <w:style w:type="character" w:customStyle="1" w:styleId="Bullets">
    <w:name w:val="Bullets"/>
    <w:rsid w:val="00CA5293"/>
    <w:rPr>
      <w:rFonts w:ascii="StarSymbol" w:eastAsia="StarSymbol" w:hAnsi="StarSymbol" w:cs="StarSymbol"/>
      <w:sz w:val="18"/>
      <w:szCs w:val="18"/>
    </w:rPr>
  </w:style>
  <w:style w:type="character" w:customStyle="1" w:styleId="BoldandUnderlineChar5CharCharCharCharCharCharCharChar">
    <w:name w:val="Bold and Underline Char5 Char Char Char Char Char Char Char Char"/>
    <w:basedOn w:val="DefaultParagraphFont"/>
    <w:rsid w:val="00CA5293"/>
    <w:rPr>
      <w:b/>
      <w:szCs w:val="24"/>
      <w:u w:val="single"/>
      <w:lang w:val="en-US" w:eastAsia="ar-SA" w:bidi="ar-SA"/>
    </w:rPr>
  </w:style>
  <w:style w:type="character" w:customStyle="1" w:styleId="UnderlineChar6CharCharCharCharCharCharCharChar">
    <w:name w:val="Underline Char6 Char Char Char Char Char Char Char Char"/>
    <w:basedOn w:val="DefaultParagraphFont"/>
    <w:rsid w:val="00CA5293"/>
    <w:rPr>
      <w:szCs w:val="24"/>
      <w:u w:val="single"/>
      <w:lang w:val="en-US" w:eastAsia="ar-SA" w:bidi="ar-SA"/>
    </w:rPr>
  </w:style>
  <w:style w:type="paragraph" w:customStyle="1" w:styleId="Index">
    <w:name w:val="Index"/>
    <w:basedOn w:val="Normal"/>
    <w:rsid w:val="00CA5293"/>
    <w:pPr>
      <w:widowControl w:val="0"/>
      <w:suppressLineNumbers/>
      <w:suppressAutoHyphens/>
    </w:pPr>
    <w:rPr>
      <w:rFonts w:eastAsia="Calibri" w:cs="Tahoma"/>
      <w:lang w:bidi="en-US"/>
    </w:rPr>
  </w:style>
  <w:style w:type="paragraph" w:styleId="BodyTextIndent">
    <w:name w:val="Body Text Indent"/>
    <w:basedOn w:val="Normal"/>
    <w:next w:val="Normal"/>
    <w:link w:val="BodyTextIndentChar"/>
    <w:uiPriority w:val="99"/>
    <w:rsid w:val="00CA5293"/>
    <w:pPr>
      <w:widowControl w:val="0"/>
      <w:suppressAutoHyphens/>
      <w:autoSpaceDE w:val="0"/>
    </w:pPr>
    <w:rPr>
      <w:rFonts w:ascii="LHPMII+TimesNewRoman" w:eastAsia="Calibri" w:hAnsi="LHPMII+TimesNewRoman" w:cs="Times New Roman"/>
      <w:sz w:val="24"/>
      <w:szCs w:val="20"/>
      <w:lang w:eastAsia="ar-SA"/>
    </w:rPr>
  </w:style>
  <w:style w:type="character" w:customStyle="1" w:styleId="BodyTextIndentChar">
    <w:name w:val="Body Text Indent Char"/>
    <w:basedOn w:val="DefaultParagraphFont"/>
    <w:link w:val="BodyTextIndent"/>
    <w:uiPriority w:val="99"/>
    <w:rsid w:val="00CA5293"/>
    <w:rPr>
      <w:rFonts w:ascii="LHPMII+TimesNewRoman" w:eastAsia="Calibri" w:hAnsi="LHPMII+TimesNewRoman" w:cs="Times New Roman"/>
      <w:szCs w:val="20"/>
      <w:lang w:eastAsia="ar-SA"/>
    </w:rPr>
  </w:style>
  <w:style w:type="paragraph" w:customStyle="1" w:styleId="StyleLeft025Right025TopSinglesolidlineAuto">
    <w:name w:val="Style Left:  0.25&quot; Right:  0.25&quot; Top: (Single solid line Auto  ..."/>
    <w:basedOn w:val="Normal"/>
    <w:uiPriority w:val="99"/>
    <w:qFormat/>
    <w:rsid w:val="00CA5293"/>
    <w:pPr>
      <w:widowControl w:val="0"/>
      <w:pBdr>
        <w:top w:val="single" w:sz="4" w:space="1" w:color="000000"/>
        <w:left w:val="single" w:sz="4" w:space="0" w:color="000000"/>
        <w:bottom w:val="single" w:sz="4" w:space="1" w:color="000000"/>
        <w:right w:val="single" w:sz="4" w:space="4" w:color="000000"/>
      </w:pBdr>
      <w:suppressAutoHyphens/>
      <w:ind w:left="360" w:right="360"/>
    </w:pPr>
    <w:rPr>
      <w:rFonts w:ascii="Times New Roman" w:eastAsia="Calibri" w:hAnsi="Times New Roman" w:cs="Times New Roman"/>
      <w:sz w:val="24"/>
      <w:szCs w:val="20"/>
      <w:lang w:eastAsia="ar-SA"/>
    </w:rPr>
  </w:style>
  <w:style w:type="paragraph" w:customStyle="1" w:styleId="ArgumentTags">
    <w:name w:val="Argument Tags"/>
    <w:basedOn w:val="Heading2"/>
    <w:uiPriority w:val="99"/>
    <w:qFormat/>
    <w:rsid w:val="00CA5293"/>
    <w:pPr>
      <w:widowControl w:val="0"/>
      <w:suppressAutoHyphens/>
      <w:contextualSpacing/>
    </w:pPr>
    <w:rPr>
      <w:rFonts w:ascii="Arial" w:eastAsia="Calibri" w:hAnsi="Arial" w:cs="Arial"/>
      <w:b w:val="0"/>
      <w:bCs w:val="0"/>
      <w:iCs/>
      <w:sz w:val="24"/>
      <w:szCs w:val="22"/>
      <w:lang w:eastAsia="ar-SA"/>
    </w:rPr>
  </w:style>
  <w:style w:type="paragraph" w:customStyle="1" w:styleId="subhead">
    <w:name w:val="subhead"/>
    <w:basedOn w:val="Normal"/>
    <w:uiPriority w:val="99"/>
    <w:qFormat/>
    <w:rsid w:val="00CA5293"/>
    <w:pPr>
      <w:widowControl w:val="0"/>
      <w:suppressAutoHyphens/>
      <w:spacing w:after="120" w:line="225" w:lineRule="atLeast"/>
      <w:ind w:right="180"/>
    </w:pPr>
    <w:rPr>
      <w:rFonts w:eastAsia="Calibri" w:cs="Times New Roman"/>
      <w:color w:val="5177C5"/>
      <w:szCs w:val="20"/>
      <w:lang w:eastAsia="ar-SA"/>
    </w:rPr>
  </w:style>
  <w:style w:type="paragraph" w:customStyle="1" w:styleId="StyleHeading110pt">
    <w:name w:val="Style Heading 1 + 10 pt"/>
    <w:basedOn w:val="Heading1"/>
    <w:uiPriority w:val="99"/>
    <w:qFormat/>
    <w:rsid w:val="00CA5293"/>
    <w:pPr>
      <w:pBdr>
        <w:top w:val="single" w:sz="8" w:space="1" w:color="000000"/>
        <w:left w:val="single" w:sz="8" w:space="4" w:color="000000"/>
        <w:bottom w:val="single" w:sz="8" w:space="1" w:color="000000"/>
        <w:right w:val="single" w:sz="8" w:space="4" w:color="000000"/>
      </w:pBdr>
      <w:suppressAutoHyphens/>
      <w:contextualSpacing/>
    </w:pPr>
    <w:rPr>
      <w:rFonts w:ascii="Times New Roman" w:eastAsia="Times New Roman" w:hAnsi="Times New Roman" w:cs="Times New Roman"/>
      <w:bCs w:val="0"/>
      <w:caps/>
      <w:kern w:val="1"/>
      <w:sz w:val="32"/>
      <w:lang w:eastAsia="ar-SA"/>
    </w:rPr>
  </w:style>
  <w:style w:type="paragraph" w:customStyle="1" w:styleId="StyleStyleHeading110pt10pt">
    <w:name w:val="Style Style Heading 1 + 10 pt + 10 pt"/>
    <w:basedOn w:val="StyleHeading110pt"/>
    <w:uiPriority w:val="99"/>
    <w:qFormat/>
    <w:rsid w:val="00CA5293"/>
  </w:style>
  <w:style w:type="paragraph" w:customStyle="1" w:styleId="StyleUnderliningTimesNewRomanBoldNounderlineKernat16">
    <w:name w:val="Style Underlining + Times New Roman Bold No underline Kern at 16..."/>
    <w:basedOn w:val="Normal"/>
    <w:uiPriority w:val="99"/>
    <w:qFormat/>
    <w:rsid w:val="00CA5293"/>
    <w:pPr>
      <w:widowControl w:val="0"/>
      <w:suppressAutoHyphens/>
    </w:pPr>
    <w:rPr>
      <w:rFonts w:ascii="Times New Roman" w:eastAsia="Calibri" w:hAnsi="Times New Roman" w:cs="Times New Roman"/>
      <w:b/>
      <w:bCs/>
      <w:kern w:val="1"/>
      <w:sz w:val="32"/>
      <w:szCs w:val="32"/>
      <w:lang w:eastAsia="ar-SA"/>
    </w:rPr>
  </w:style>
  <w:style w:type="paragraph" w:customStyle="1" w:styleId="StyleUnderliningTimesNewRomanBoldNounderlineKernat161">
    <w:name w:val="Style Underlining + Times New Roman Bold No underline Kern at 16...1"/>
    <w:basedOn w:val="Normal"/>
    <w:uiPriority w:val="99"/>
    <w:qFormat/>
    <w:rsid w:val="00CA5293"/>
    <w:pPr>
      <w:widowControl w:val="0"/>
      <w:suppressAutoHyphens/>
    </w:pPr>
    <w:rPr>
      <w:rFonts w:ascii="Times New Roman" w:eastAsia="Calibri" w:hAnsi="Times New Roman" w:cs="Times New Roman"/>
      <w:b/>
      <w:bCs/>
      <w:kern w:val="1"/>
      <w:sz w:val="32"/>
      <w:szCs w:val="32"/>
      <w:lang w:eastAsia="ar-SA"/>
    </w:rPr>
  </w:style>
  <w:style w:type="paragraph" w:customStyle="1" w:styleId="StyleBoldUnderliningKernat16pt">
    <w:name w:val="Style Bold Underlining + Kern at 16 pt"/>
    <w:uiPriority w:val="99"/>
    <w:qFormat/>
    <w:rsid w:val="00CA5293"/>
    <w:pPr>
      <w:widowControl w:val="0"/>
      <w:tabs>
        <w:tab w:val="left" w:pos="8820"/>
      </w:tabs>
      <w:suppressAutoHyphens/>
      <w:autoSpaceDE w:val="0"/>
      <w:spacing w:before="100" w:after="100"/>
    </w:pPr>
    <w:rPr>
      <w:rFonts w:ascii="Times New Roman" w:eastAsia="Times New Roman" w:hAnsi="Times New Roman" w:cs="Times New Roman"/>
      <w:b/>
      <w:bCs/>
      <w:kern w:val="1"/>
      <w:sz w:val="32"/>
      <w:szCs w:val="32"/>
      <w:u w:val="single"/>
      <w:lang w:val="en-GB" w:eastAsia="ar-SA"/>
    </w:rPr>
  </w:style>
  <w:style w:type="paragraph" w:customStyle="1" w:styleId="boldy">
    <w:name w:val="boldy"/>
    <w:basedOn w:val="Heading2"/>
    <w:uiPriority w:val="99"/>
    <w:qFormat/>
    <w:rsid w:val="00CA5293"/>
    <w:pPr>
      <w:widowControl w:val="0"/>
      <w:suppressAutoHyphens/>
      <w:contextualSpacing/>
    </w:pPr>
    <w:rPr>
      <w:rFonts w:ascii="Times New Roman" w:eastAsia="Calibri" w:hAnsi="Times New Roman" w:cs="Arial"/>
      <w:b w:val="0"/>
      <w:bCs w:val="0"/>
      <w:iCs/>
      <w:szCs w:val="20"/>
      <w:lang w:eastAsia="ar-SA"/>
    </w:rPr>
  </w:style>
  <w:style w:type="paragraph" w:customStyle="1" w:styleId="TxBr6p1">
    <w:name w:val="TxBr_6p1"/>
    <w:basedOn w:val="Normal"/>
    <w:uiPriority w:val="99"/>
    <w:qFormat/>
    <w:rsid w:val="00CA5293"/>
    <w:pPr>
      <w:widowControl w:val="0"/>
      <w:tabs>
        <w:tab w:val="left" w:pos="204"/>
      </w:tabs>
      <w:suppressAutoHyphens/>
      <w:autoSpaceDE w:val="0"/>
      <w:spacing w:line="238" w:lineRule="atLeast"/>
      <w:ind w:firstLine="204"/>
      <w:jc w:val="both"/>
    </w:pPr>
    <w:rPr>
      <w:rFonts w:ascii="Times New Roman" w:eastAsia="Calibri" w:hAnsi="Times New Roman" w:cs="Times New Roman"/>
      <w:sz w:val="24"/>
      <w:szCs w:val="20"/>
      <w:lang w:bidi="en-US"/>
    </w:rPr>
  </w:style>
  <w:style w:type="paragraph" w:customStyle="1" w:styleId="cardCharCharCharCharCharCharCharCharCharCharCharCharCharCharChar">
    <w:name w:val="card Char Char Char Char Char Char Char Char Char Char Char Char Char Char Char"/>
    <w:basedOn w:val="Normal"/>
    <w:uiPriority w:val="99"/>
    <w:qFormat/>
    <w:rsid w:val="00CA5293"/>
    <w:pPr>
      <w:widowControl w:val="0"/>
      <w:suppressAutoHyphens/>
      <w:ind w:left="400"/>
    </w:pPr>
    <w:rPr>
      <w:rFonts w:ascii="Times New Roman" w:eastAsia="Calibri" w:hAnsi="Times New Roman" w:cs="Times New Roman"/>
      <w:szCs w:val="20"/>
      <w:lang w:bidi="en-US"/>
    </w:rPr>
  </w:style>
  <w:style w:type="paragraph" w:customStyle="1" w:styleId="UnderlineStyle">
    <w:name w:val="Underline Style"/>
    <w:basedOn w:val="Normal"/>
    <w:qFormat/>
    <w:rsid w:val="00CA5293"/>
    <w:pPr>
      <w:widowControl w:val="0"/>
      <w:suppressAutoHyphens/>
    </w:pPr>
    <w:rPr>
      <w:rFonts w:ascii="Times New Roman" w:eastAsia="Calibri" w:hAnsi="Times New Roman" w:cs="Times New Roman"/>
      <w:b/>
      <w:sz w:val="24"/>
      <w:u w:val="single"/>
      <w:lang w:eastAsia="ar-SA"/>
    </w:rPr>
  </w:style>
  <w:style w:type="paragraph" w:customStyle="1" w:styleId="Normalization">
    <w:name w:val="Normalization"/>
    <w:basedOn w:val="Normal"/>
    <w:uiPriority w:val="99"/>
    <w:qFormat/>
    <w:rsid w:val="00CA5293"/>
    <w:pPr>
      <w:widowControl w:val="0"/>
      <w:suppressAutoHyphens/>
    </w:pPr>
    <w:rPr>
      <w:rFonts w:ascii="Times New Roman" w:eastAsia="Calibri" w:hAnsi="Times New Roman" w:cs="Times New Roman"/>
      <w:sz w:val="18"/>
      <w:lang w:eastAsia="ar-SA"/>
    </w:rPr>
  </w:style>
  <w:style w:type="paragraph" w:customStyle="1" w:styleId="BreifTitle">
    <w:name w:val="Breif Title"/>
    <w:basedOn w:val="Normal"/>
    <w:uiPriority w:val="99"/>
    <w:qFormat/>
    <w:rsid w:val="00CA5293"/>
    <w:pPr>
      <w:widowControl w:val="0"/>
      <w:suppressAutoHyphens/>
      <w:autoSpaceDE w:val="0"/>
      <w:jc w:val="center"/>
    </w:pPr>
    <w:rPr>
      <w:rFonts w:eastAsia="Calibri" w:cs="Times New Roman"/>
      <w:b/>
      <w:caps/>
      <w:sz w:val="24"/>
      <w:lang w:eastAsia="ar-SA"/>
    </w:rPr>
  </w:style>
  <w:style w:type="paragraph" w:customStyle="1" w:styleId="tagCharChar1Char">
    <w:name w:val="tag Char Char1 Char"/>
    <w:basedOn w:val="Normal"/>
    <w:uiPriority w:val="99"/>
    <w:qFormat/>
    <w:rsid w:val="00CA5293"/>
    <w:pPr>
      <w:suppressAutoHyphens/>
    </w:pPr>
    <w:rPr>
      <w:rFonts w:ascii="Times New Roman" w:eastAsia="Calibri" w:hAnsi="Times New Roman" w:cs="Times New Roman"/>
      <w:b/>
      <w:bCs/>
      <w:sz w:val="24"/>
      <w:lang w:eastAsia="ar-SA"/>
    </w:rPr>
  </w:style>
  <w:style w:type="paragraph" w:customStyle="1" w:styleId="WW-Default">
    <w:name w:val="WW-Default"/>
    <w:uiPriority w:val="99"/>
    <w:qFormat/>
    <w:rsid w:val="00CA5293"/>
    <w:pPr>
      <w:widowControl w:val="0"/>
      <w:suppressAutoHyphens/>
      <w:autoSpaceDE w:val="0"/>
    </w:pPr>
    <w:rPr>
      <w:rFonts w:ascii="Arial Black" w:eastAsia="Times New Roman" w:hAnsi="Arial Black" w:cs="Arial Black"/>
      <w:color w:val="000000"/>
      <w:lang w:eastAsia="ar-SA"/>
    </w:rPr>
  </w:style>
  <w:style w:type="paragraph" w:customStyle="1" w:styleId="CM12">
    <w:name w:val="CM12"/>
    <w:basedOn w:val="WW-Default"/>
    <w:next w:val="WW-Default"/>
    <w:uiPriority w:val="99"/>
    <w:qFormat/>
    <w:rsid w:val="00CA5293"/>
    <w:pPr>
      <w:spacing w:line="320" w:lineRule="atLeast"/>
    </w:pPr>
    <w:rPr>
      <w:rFonts w:ascii="Granjon LT Std" w:hAnsi="Granjon LT Std" w:cs="Times New Roman"/>
      <w:lang w:eastAsia="en-US" w:bidi="en-US"/>
    </w:rPr>
  </w:style>
  <w:style w:type="paragraph" w:customStyle="1" w:styleId="CM44">
    <w:name w:val="CM44"/>
    <w:basedOn w:val="WW-Default"/>
    <w:next w:val="WW-Default"/>
    <w:uiPriority w:val="99"/>
    <w:qFormat/>
    <w:rsid w:val="00CA5293"/>
    <w:pPr>
      <w:spacing w:after="480"/>
    </w:pPr>
    <w:rPr>
      <w:rFonts w:ascii="Granjon LT Std" w:hAnsi="Granjon LT Std" w:cs="Times New Roman"/>
      <w:lang w:eastAsia="en-US" w:bidi="en-US"/>
    </w:rPr>
  </w:style>
  <w:style w:type="paragraph" w:customStyle="1" w:styleId="CM10">
    <w:name w:val="CM10"/>
    <w:basedOn w:val="WW-Default"/>
    <w:next w:val="WW-Default"/>
    <w:uiPriority w:val="99"/>
    <w:qFormat/>
    <w:rsid w:val="00CA5293"/>
    <w:pPr>
      <w:spacing w:line="320" w:lineRule="atLeast"/>
    </w:pPr>
    <w:rPr>
      <w:rFonts w:ascii="Granjon LT Std" w:hAnsi="Granjon LT Std" w:cs="Times New Roman"/>
      <w:lang w:eastAsia="en-US" w:bidi="en-US"/>
    </w:rPr>
  </w:style>
  <w:style w:type="paragraph" w:customStyle="1" w:styleId="NoteLevel1">
    <w:name w:val="Note Level 1"/>
    <w:basedOn w:val="Normal"/>
    <w:rsid w:val="00CA5293"/>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CA5293"/>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CA5293"/>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CA5293"/>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CA5293"/>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CA5293"/>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CA5293"/>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CA5293"/>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
    <w:name w:val="Heading 10"/>
    <w:basedOn w:val="Heading1"/>
    <w:next w:val="BodyText"/>
    <w:rsid w:val="00CA5293"/>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CA5293"/>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CA5293"/>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CA5293"/>
    <w:pPr>
      <w:tabs>
        <w:tab w:val="clear" w:pos="9450"/>
      </w:tabs>
      <w:jc w:val="center"/>
    </w:pPr>
    <w:rPr>
      <w:rFonts w:ascii="Garamond" w:eastAsia="Times New Roman" w:hAnsi="Garamond"/>
      <w:b/>
      <w:bCs/>
      <w:kern w:val="0"/>
      <w:sz w:val="22"/>
      <w:lang w:bidi="en-US"/>
    </w:rPr>
  </w:style>
  <w:style w:type="paragraph" w:customStyle="1" w:styleId="cardtextemphasis">
    <w:name w:val="card text emphasis"/>
    <w:basedOn w:val="UnderlinedCardText"/>
    <w:qFormat/>
    <w:rsid w:val="00CA5293"/>
    <w:pPr>
      <w:widowControl w:val="0"/>
      <w:suppressAutoHyphens/>
      <w:spacing w:before="86" w:after="86"/>
      <w:ind w:left="86" w:right="86"/>
    </w:pPr>
    <w:rPr>
      <w:rFonts w:eastAsia="Times New Roman"/>
      <w:b/>
    </w:rPr>
  </w:style>
  <w:style w:type="character" w:customStyle="1" w:styleId="a1">
    <w:name w:val="a1"/>
    <w:basedOn w:val="DefaultParagraphFont"/>
    <w:rsid w:val="00CA5293"/>
    <w:rPr>
      <w:color w:val="008000"/>
    </w:rPr>
  </w:style>
  <w:style w:type="character" w:customStyle="1" w:styleId="AUNDERLINE0">
    <w:name w:val="AUNDERLINE"/>
    <w:basedOn w:val="DefaultParagraphFont"/>
    <w:qFormat/>
    <w:rsid w:val="00CA5293"/>
    <w:rPr>
      <w:rFonts w:ascii="Times New Roman" w:hAnsi="Times New Roman"/>
      <w:sz w:val="20"/>
      <w:u w:val="single"/>
    </w:rPr>
  </w:style>
  <w:style w:type="paragraph" w:customStyle="1" w:styleId="NormalUnderline0">
    <w:name w:val="Normal + Underline"/>
    <w:basedOn w:val="Normal"/>
    <w:rsid w:val="00CA5293"/>
    <w:pPr>
      <w:ind w:left="720"/>
    </w:pPr>
    <w:rPr>
      <w:rFonts w:ascii="Times New Roman" w:eastAsia="Calibri" w:hAnsi="Times New Roman" w:cs="Times New Roman"/>
      <w:b/>
      <w:sz w:val="24"/>
      <w:u w:val="single"/>
    </w:rPr>
  </w:style>
  <w:style w:type="character" w:customStyle="1" w:styleId="NormalUnderlineChar">
    <w:name w:val="Normal + Underline Char"/>
    <w:basedOn w:val="DefaultParagraphFont"/>
    <w:rsid w:val="00CA5293"/>
    <w:rPr>
      <w:b/>
      <w:sz w:val="24"/>
      <w:szCs w:val="24"/>
      <w:u w:val="single"/>
      <w:lang w:val="en-US" w:eastAsia="en-US" w:bidi="ar-SA"/>
    </w:rPr>
  </w:style>
  <w:style w:type="paragraph" w:customStyle="1" w:styleId="western">
    <w:name w:val="western"/>
    <w:basedOn w:val="Normal"/>
    <w:rsid w:val="00CA5293"/>
    <w:pPr>
      <w:spacing w:before="100" w:beforeAutospacing="1" w:after="100" w:afterAutospacing="1"/>
    </w:pPr>
    <w:rPr>
      <w:rFonts w:ascii="Times New Roman" w:eastAsia="Calibri" w:hAnsi="Times New Roman" w:cs="Times New Roman"/>
      <w:sz w:val="24"/>
    </w:rPr>
  </w:style>
  <w:style w:type="character" w:customStyle="1" w:styleId="CitesChar1">
    <w:name w:val="Cites Char1"/>
    <w:basedOn w:val="DefaultParagraphFont"/>
    <w:rsid w:val="00CA5293"/>
    <w:rPr>
      <w:b/>
      <w:szCs w:val="24"/>
      <w:u w:val="single"/>
      <w:lang w:val="en-US" w:eastAsia="en-US" w:bidi="ar-SA"/>
    </w:rPr>
  </w:style>
  <w:style w:type="character" w:customStyle="1" w:styleId="UnderlinedTextCharChar">
    <w:name w:val="Underlined Text Char Char"/>
    <w:basedOn w:val="DefaultParagraphFont"/>
    <w:rsid w:val="00CA5293"/>
    <w:rPr>
      <w:rFonts w:cs="Arial"/>
      <w:bCs/>
      <w:szCs w:val="26"/>
      <w:u w:val="single"/>
      <w:lang w:val="en-US" w:eastAsia="en-US" w:bidi="ar-SA"/>
    </w:rPr>
  </w:style>
  <w:style w:type="paragraph" w:customStyle="1" w:styleId="Repeatblockheading0">
    <w:name w:val="Repeat block heading"/>
    <w:basedOn w:val="Title"/>
    <w:rsid w:val="00CA5293"/>
    <w:pPr>
      <w:keepNext w:val="0"/>
      <w:keepLines w:val="0"/>
      <w:widowControl w:val="0"/>
      <w:pBdr>
        <w:bottom w:val="single" w:sz="12" w:space="1" w:color="auto"/>
      </w:pBdr>
      <w:spacing w:after="0"/>
      <w:outlineLvl w:val="1"/>
    </w:pPr>
    <w:rPr>
      <w:rFonts w:ascii="Estrangelo Edessa" w:eastAsia="Times New Roman" w:hAnsi="Estrangelo Edessa" w:cs="Times New Roman"/>
      <w:b/>
      <w:sz w:val="48"/>
      <w:szCs w:val="48"/>
      <w:u w:val="none"/>
    </w:rPr>
  </w:style>
  <w:style w:type="character" w:customStyle="1" w:styleId="lqqtgroup">
    <w:name w:val="lqqtgroup"/>
    <w:basedOn w:val="DefaultParagraphFont"/>
    <w:rsid w:val="00CA5293"/>
  </w:style>
  <w:style w:type="character" w:customStyle="1" w:styleId="quotedtooltip">
    <w:name w:val="quotedtooltip"/>
    <w:basedOn w:val="DefaultParagraphFont"/>
    <w:rsid w:val="00CA5293"/>
  </w:style>
  <w:style w:type="character" w:customStyle="1" w:styleId="quotedtooltipbox">
    <w:name w:val="quotedtooltipbox"/>
    <w:basedOn w:val="DefaultParagraphFont"/>
    <w:rsid w:val="00CA5293"/>
  </w:style>
  <w:style w:type="character" w:customStyle="1" w:styleId="mwlivequotes">
    <w:name w:val="mwlivequotes"/>
    <w:basedOn w:val="DefaultParagraphFont"/>
    <w:rsid w:val="00CA5293"/>
  </w:style>
  <w:style w:type="character" w:customStyle="1" w:styleId="lastlabel">
    <w:name w:val="lastlabel"/>
    <w:basedOn w:val="DefaultParagraphFont"/>
    <w:rsid w:val="00CA5293"/>
  </w:style>
  <w:style w:type="character" w:customStyle="1" w:styleId="lb07">
    <w:name w:val="lb07"/>
    <w:basedOn w:val="DefaultParagraphFont"/>
    <w:rsid w:val="00CA5293"/>
  </w:style>
  <w:style w:type="character" w:customStyle="1" w:styleId="qted">
    <w:name w:val="qted"/>
    <w:basedOn w:val="DefaultParagraphFont"/>
    <w:rsid w:val="00CA5293"/>
  </w:style>
  <w:style w:type="character" w:customStyle="1" w:styleId="t14">
    <w:name w:val="t14"/>
    <w:basedOn w:val="DefaultParagraphFont"/>
    <w:rsid w:val="00CA5293"/>
  </w:style>
  <w:style w:type="paragraph" w:customStyle="1" w:styleId="format-body">
    <w:name w:val="format-body"/>
    <w:basedOn w:val="Normal"/>
    <w:rsid w:val="00CA5293"/>
    <w:pPr>
      <w:spacing w:before="100" w:beforeAutospacing="1" w:after="100" w:afterAutospacing="1"/>
    </w:pPr>
    <w:rPr>
      <w:rFonts w:ascii="Times New Roman" w:eastAsia="Calibri" w:hAnsi="Times New Roman" w:cs="Times New Roman"/>
      <w:sz w:val="24"/>
    </w:rPr>
  </w:style>
  <w:style w:type="character" w:customStyle="1" w:styleId="crosslinkpopup">
    <w:name w:val="crosslinkpopup"/>
    <w:basedOn w:val="DefaultParagraphFont"/>
    <w:rsid w:val="00CA5293"/>
  </w:style>
  <w:style w:type="character" w:customStyle="1" w:styleId="searchtermbold">
    <w:name w:val="searchtermbold"/>
    <w:basedOn w:val="DefaultParagraphFont"/>
    <w:rsid w:val="00CA5293"/>
  </w:style>
  <w:style w:type="character" w:customStyle="1" w:styleId="spanstyle">
    <w:name w:val="spanstyle"/>
    <w:basedOn w:val="DefaultParagraphFont"/>
    <w:rsid w:val="00CA5293"/>
  </w:style>
  <w:style w:type="character" w:customStyle="1" w:styleId="ShrinkChar">
    <w:name w:val="Shrink Char"/>
    <w:basedOn w:val="DefaultParagraphFont"/>
    <w:rsid w:val="00CA5293"/>
    <w:rPr>
      <w:rFonts w:ascii="Times New Roman" w:eastAsia="Times New Roman" w:hAnsi="Times New Roman"/>
      <w:sz w:val="12"/>
      <w:lang w:val="en-US" w:eastAsia="en-US" w:bidi="ar-SA"/>
    </w:rPr>
  </w:style>
  <w:style w:type="character" w:customStyle="1" w:styleId="FullCiteChar">
    <w:name w:val="Full Cite Char"/>
    <w:basedOn w:val="DefaultParagraphFont"/>
    <w:rsid w:val="00CA5293"/>
    <w:rPr>
      <w:lang w:val="en-US" w:eastAsia="en-US" w:bidi="ar-SA"/>
    </w:rPr>
  </w:style>
  <w:style w:type="character" w:customStyle="1" w:styleId="f">
    <w:name w:val="f"/>
    <w:basedOn w:val="DefaultParagraphFont"/>
    <w:rsid w:val="00CA5293"/>
  </w:style>
  <w:style w:type="character" w:customStyle="1" w:styleId="nfakpe">
    <w:name w:val="nfakpe"/>
    <w:basedOn w:val="DefaultParagraphFont"/>
    <w:rsid w:val="00CA5293"/>
  </w:style>
  <w:style w:type="character" w:customStyle="1" w:styleId="DebateBlockCharChar">
    <w:name w:val="Debate Block Char Char"/>
    <w:basedOn w:val="DefaultParagraphFont"/>
    <w:rsid w:val="00CA5293"/>
    <w:rPr>
      <w:rFonts w:cs="Arial"/>
      <w:b/>
      <w:bCs/>
      <w:kern w:val="32"/>
      <w:sz w:val="36"/>
      <w:szCs w:val="32"/>
      <w:u w:val="single"/>
    </w:rPr>
  </w:style>
  <w:style w:type="character" w:customStyle="1" w:styleId="DebateTagChar0">
    <w:name w:val="Debate Tag Char"/>
    <w:aliases w:val="Heading 2 Char1 Char Char1 Char,Heading 2 Char Char Char Char1 Char,Heading 2 Char1 Char Char1 Char Char Char,Heading 2 Char Char Char Char1 Char Char Char,Tagging Char Char"/>
    <w:basedOn w:val="DefaultParagraphFont"/>
    <w:rsid w:val="00CA5293"/>
    <w:rPr>
      <w:rFonts w:cs="Arial"/>
      <w:b/>
      <w:bCs/>
      <w:iCs/>
      <w:sz w:val="24"/>
      <w:szCs w:val="28"/>
    </w:rPr>
  </w:style>
  <w:style w:type="paragraph" w:customStyle="1" w:styleId="Language">
    <w:name w:val="Language"/>
    <w:basedOn w:val="Normal"/>
    <w:qFormat/>
    <w:rsid w:val="00CA5293"/>
    <w:rPr>
      <w:rFonts w:ascii="Times New Roman" w:eastAsia="Calibri" w:hAnsi="Times New Roman" w:cs="Times New Roman"/>
      <w:strike/>
      <w:szCs w:val="20"/>
    </w:rPr>
  </w:style>
  <w:style w:type="character" w:customStyle="1" w:styleId="citsource">
    <w:name w:val="citsource"/>
    <w:basedOn w:val="DefaultParagraphFont"/>
    <w:rsid w:val="00CA5293"/>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rsid w:val="00CA5293"/>
    <w:rPr>
      <w:b/>
      <w:u w:val="single"/>
    </w:rPr>
  </w:style>
  <w:style w:type="character" w:customStyle="1" w:styleId="sc">
    <w:name w:val="sc"/>
    <w:basedOn w:val="DefaultParagraphFont"/>
    <w:rsid w:val="00CA5293"/>
  </w:style>
  <w:style w:type="character" w:customStyle="1" w:styleId="dd">
    <w:name w:val="dd"/>
    <w:basedOn w:val="DefaultParagraphFont"/>
    <w:rsid w:val="00CA5293"/>
  </w:style>
  <w:style w:type="character" w:customStyle="1" w:styleId="post-author">
    <w:name w:val="post-author"/>
    <w:basedOn w:val="DefaultParagraphFont"/>
    <w:rsid w:val="00CA5293"/>
  </w:style>
  <w:style w:type="character" w:customStyle="1" w:styleId="ital-inline">
    <w:name w:val="ital-inline"/>
    <w:basedOn w:val="DefaultParagraphFont"/>
    <w:rsid w:val="00CA5293"/>
  </w:style>
  <w:style w:type="character" w:customStyle="1" w:styleId="atime">
    <w:name w:val="atime"/>
    <w:basedOn w:val="DefaultParagraphFont"/>
    <w:rsid w:val="00CA5293"/>
  </w:style>
  <w:style w:type="character" w:customStyle="1" w:styleId="ReadText">
    <w:name w:val="Read Text"/>
    <w:basedOn w:val="DefaultParagraphFont"/>
    <w:rsid w:val="00CA5293"/>
    <w:rPr>
      <w:rFonts w:ascii="Times New Roman" w:hAnsi="Times New Roman"/>
      <w:b/>
      <w:bCs/>
      <w:sz w:val="24"/>
      <w:u w:val="single"/>
    </w:rPr>
  </w:style>
  <w:style w:type="paragraph" w:customStyle="1" w:styleId="unread">
    <w:name w:val="unread"/>
    <w:basedOn w:val="Normal"/>
    <w:rsid w:val="00CA5293"/>
    <w:rPr>
      <w:rFonts w:ascii="Times New Roman" w:eastAsia="Calibri" w:hAnsi="Times New Roman" w:cs="Times New Roman"/>
    </w:rPr>
  </w:style>
  <w:style w:type="character" w:customStyle="1" w:styleId="unreadChar">
    <w:name w:val="unread Char"/>
    <w:basedOn w:val="DefaultParagraphFont"/>
    <w:rsid w:val="00CA5293"/>
    <w:rPr>
      <w:szCs w:val="24"/>
      <w:lang w:val="en-US" w:eastAsia="en-US" w:bidi="ar-SA"/>
    </w:rPr>
  </w:style>
  <w:style w:type="paragraph" w:customStyle="1" w:styleId="cardunderlined0">
    <w:name w:val="card underlined"/>
    <w:basedOn w:val="Normal"/>
    <w:rsid w:val="00CA5293"/>
    <w:rPr>
      <w:rFonts w:ascii="Arial" w:eastAsia="Calibri" w:hAnsi="Arial" w:cs="Times New Roman"/>
      <w:u w:val="single"/>
    </w:rPr>
  </w:style>
  <w:style w:type="character" w:customStyle="1" w:styleId="Internetlink1">
    <w:name w:val="Internet link1"/>
    <w:rsid w:val="00CA5293"/>
    <w:rPr>
      <w:color w:val="000080"/>
      <w:u w:val="single"/>
    </w:rPr>
  </w:style>
  <w:style w:type="character" w:customStyle="1" w:styleId="StrongEmphasis">
    <w:name w:val="Strong Emphasis"/>
    <w:rsid w:val="00CA5293"/>
    <w:rPr>
      <w:b/>
    </w:rPr>
  </w:style>
  <w:style w:type="character" w:customStyle="1" w:styleId="underliningChar0">
    <w:name w:val="underlining Char"/>
    <w:basedOn w:val="DefaultParagraphFont"/>
    <w:rsid w:val="00CA5293"/>
    <w:rPr>
      <w:b/>
      <w:szCs w:val="24"/>
      <w:u w:val="single"/>
      <w:lang w:val="en-US" w:eastAsia="en-US" w:bidi="ar-SA"/>
    </w:rPr>
  </w:style>
  <w:style w:type="character" w:customStyle="1" w:styleId="notreadChar">
    <w:name w:val="not read Char"/>
    <w:basedOn w:val="DefaultParagraphFont"/>
    <w:rsid w:val="00CA5293"/>
    <w:rPr>
      <w:sz w:val="18"/>
      <w:szCs w:val="24"/>
      <w:lang w:val="en-US" w:eastAsia="en-US" w:bidi="ar-SA"/>
    </w:rPr>
  </w:style>
  <w:style w:type="character" w:customStyle="1" w:styleId="journalname">
    <w:name w:val="journalname"/>
    <w:basedOn w:val="DefaultParagraphFont"/>
    <w:rsid w:val="00CA5293"/>
  </w:style>
  <w:style w:type="character" w:customStyle="1" w:styleId="b">
    <w:name w:val="b"/>
    <w:basedOn w:val="DefaultParagraphFont"/>
    <w:rsid w:val="00CA5293"/>
  </w:style>
  <w:style w:type="character" w:customStyle="1" w:styleId="insideheadline">
    <w:name w:val="insideheadline"/>
    <w:basedOn w:val="DefaultParagraphFont"/>
    <w:rsid w:val="00CA5293"/>
  </w:style>
  <w:style w:type="character" w:customStyle="1" w:styleId="byl">
    <w:name w:val="byl"/>
    <w:basedOn w:val="DefaultParagraphFont"/>
    <w:rsid w:val="00CA5293"/>
  </w:style>
  <w:style w:type="character" w:customStyle="1" w:styleId="NormalUnderlineChar0">
    <w:name w:val="Normal Underline Char"/>
    <w:basedOn w:val="DefaultParagraphFont"/>
    <w:rsid w:val="00CA5293"/>
    <w:rPr>
      <w:szCs w:val="24"/>
      <w:u w:val="single"/>
    </w:rPr>
  </w:style>
  <w:style w:type="paragraph" w:customStyle="1" w:styleId="article-text">
    <w:name w:val="article-text"/>
    <w:basedOn w:val="Normal"/>
    <w:rsid w:val="00CA5293"/>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CA5293"/>
  </w:style>
  <w:style w:type="character" w:customStyle="1" w:styleId="mwlivequotesdowndelayed">
    <w:name w:val="mwlivequotes down delayed"/>
    <w:basedOn w:val="DefaultParagraphFont"/>
    <w:rsid w:val="00CA5293"/>
  </w:style>
  <w:style w:type="character" w:customStyle="1" w:styleId="headline">
    <w:name w:val="headline"/>
    <w:basedOn w:val="DefaultParagraphFont"/>
    <w:rsid w:val="00CA5293"/>
  </w:style>
  <w:style w:type="character" w:customStyle="1" w:styleId="shirttail">
    <w:name w:val="shirttail"/>
    <w:basedOn w:val="DefaultParagraphFont"/>
    <w:rsid w:val="00CA5293"/>
  </w:style>
  <w:style w:type="character" w:customStyle="1" w:styleId="definition">
    <w:name w:val="definition"/>
    <w:basedOn w:val="DefaultParagraphFont"/>
    <w:rsid w:val="00CA5293"/>
  </w:style>
  <w:style w:type="character" w:customStyle="1" w:styleId="name">
    <w:name w:val="name"/>
    <w:basedOn w:val="DefaultParagraphFont"/>
    <w:rsid w:val="00CA5293"/>
  </w:style>
  <w:style w:type="character" w:customStyle="1" w:styleId="forenames">
    <w:name w:val="forenames"/>
    <w:basedOn w:val="DefaultParagraphFont"/>
    <w:rsid w:val="00CA5293"/>
  </w:style>
  <w:style w:type="character" w:customStyle="1" w:styleId="surname">
    <w:name w:val="surname"/>
    <w:basedOn w:val="DefaultParagraphFont"/>
    <w:rsid w:val="00CA5293"/>
  </w:style>
  <w:style w:type="character" w:customStyle="1" w:styleId="btitle">
    <w:name w:val="btitle"/>
    <w:basedOn w:val="DefaultParagraphFont"/>
    <w:rsid w:val="00CA5293"/>
  </w:style>
  <w:style w:type="paragraph" w:customStyle="1" w:styleId="CardTextCharChar">
    <w:name w:val="Card Text Char Char"/>
    <w:qFormat/>
    <w:rsid w:val="00CA5293"/>
    <w:pPr>
      <w:spacing w:after="200"/>
      <w:contextualSpacing/>
    </w:pPr>
    <w:rPr>
      <w:rFonts w:ascii="Arial Narrow" w:eastAsia="Calibri" w:hAnsi="Arial Narrow" w:cs="Times New Roman"/>
      <w:sz w:val="16"/>
      <w:szCs w:val="22"/>
    </w:rPr>
  </w:style>
  <w:style w:type="character" w:customStyle="1" w:styleId="CardTextCharCharChar">
    <w:name w:val="Card Text Char Char Char"/>
    <w:basedOn w:val="DefaultParagraphFont"/>
    <w:rsid w:val="00CA5293"/>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CA5293"/>
    <w:rPr>
      <w:rFonts w:ascii="Arial Narrow" w:hAnsi="Arial Narrow"/>
      <w:sz w:val="18"/>
      <w:u w:val="single"/>
    </w:rPr>
  </w:style>
  <w:style w:type="character" w:customStyle="1" w:styleId="UnderlineStyleCharCharChar">
    <w:name w:val="Underline Style Char Char Char"/>
    <w:basedOn w:val="DefaultParagraphFont"/>
    <w:rsid w:val="00CA5293"/>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CA5293"/>
    <w:rPr>
      <w:rFonts w:ascii="Arial Narrow" w:hAnsi="Arial Narrow"/>
      <w:sz w:val="18"/>
      <w:szCs w:val="24"/>
      <w:u w:val="single"/>
      <w:lang w:val="en-US" w:eastAsia="en-US" w:bidi="ar-SA"/>
    </w:rPr>
  </w:style>
  <w:style w:type="paragraph" w:customStyle="1" w:styleId="PageNumber2">
    <w:name w:val="Page Number2"/>
    <w:basedOn w:val="Normal"/>
    <w:next w:val="Normal"/>
    <w:rsid w:val="00CA5293"/>
    <w:pPr>
      <w:widowControl w:val="0"/>
      <w:suppressAutoHyphens/>
    </w:pPr>
    <w:rPr>
      <w:rFonts w:ascii="Times New Roman" w:eastAsia="Calibri" w:hAnsi="Times New Roman" w:cs="Times New Roman"/>
      <w:lang w:eastAsia="ar-SA"/>
    </w:rPr>
  </w:style>
  <w:style w:type="paragraph" w:customStyle="1" w:styleId="Little">
    <w:name w:val="Little"/>
    <w:basedOn w:val="Normal"/>
    <w:next w:val="Normal"/>
    <w:link w:val="LittleChar"/>
    <w:uiPriority w:val="99"/>
    <w:qFormat/>
    <w:rsid w:val="00CA5293"/>
    <w:pPr>
      <w:widowControl w:val="0"/>
      <w:ind w:left="288"/>
    </w:pPr>
    <w:rPr>
      <w:rFonts w:eastAsia="Calibri" w:cs="Times New Roman"/>
      <w:sz w:val="16"/>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A5293"/>
    <w:rPr>
      <w:rFonts w:ascii="Times New Roman" w:hAnsi="Times New Roman"/>
      <w:szCs w:val="22"/>
    </w:rPr>
  </w:style>
  <w:style w:type="character" w:customStyle="1" w:styleId="FooterChar1">
    <w:name w:val="Footer Char1"/>
    <w:basedOn w:val="DefaultParagraphFont"/>
    <w:uiPriority w:val="99"/>
    <w:semiHidden/>
    <w:rsid w:val="00CA5293"/>
    <w:rPr>
      <w:rFonts w:ascii="Times New Roman" w:hAnsi="Times New Roman"/>
      <w:szCs w:val="22"/>
    </w:rPr>
  </w:style>
  <w:style w:type="paragraph" w:customStyle="1" w:styleId="Appendix2ndLevelHeader">
    <w:name w:val="Appendix 2nd Level Header"/>
    <w:basedOn w:val="Default"/>
    <w:next w:val="Default"/>
    <w:rsid w:val="00CA5293"/>
  </w:style>
  <w:style w:type="character" w:customStyle="1" w:styleId="backcontent">
    <w:name w:val="backcontent"/>
    <w:basedOn w:val="DefaultParagraphFont"/>
    <w:rsid w:val="00CA5293"/>
  </w:style>
  <w:style w:type="character" w:customStyle="1" w:styleId="articlesheader1">
    <w:name w:val="articles_header1"/>
    <w:basedOn w:val="DefaultParagraphFont"/>
    <w:rsid w:val="00CA5293"/>
    <w:rPr>
      <w:rFonts w:ascii="Arial" w:hAnsi="Arial" w:cs="Arial" w:hint="default"/>
      <w:b/>
      <w:bCs/>
      <w:color w:val="990000"/>
      <w:sz w:val="26"/>
      <w:szCs w:val="26"/>
    </w:rPr>
  </w:style>
  <w:style w:type="character" w:customStyle="1" w:styleId="bodytitle1">
    <w:name w:val="bodytitle1"/>
    <w:basedOn w:val="DefaultParagraphFont"/>
    <w:rsid w:val="00CA5293"/>
    <w:rPr>
      <w:rFonts w:ascii="Arial" w:hAnsi="Arial" w:cs="Arial" w:hint="default"/>
      <w:b/>
      <w:bCs/>
      <w:smallCaps w:val="0"/>
      <w:color w:val="000000"/>
      <w:sz w:val="28"/>
      <w:szCs w:val="28"/>
    </w:rPr>
  </w:style>
  <w:style w:type="paragraph" w:customStyle="1" w:styleId="CM1">
    <w:name w:val="CM1"/>
    <w:basedOn w:val="Default"/>
    <w:next w:val="Default"/>
    <w:uiPriority w:val="99"/>
    <w:qFormat/>
    <w:rsid w:val="00CA5293"/>
    <w:pPr>
      <w:spacing w:line="276" w:lineRule="atLeast"/>
    </w:pPr>
  </w:style>
  <w:style w:type="paragraph" w:customStyle="1" w:styleId="CM14">
    <w:name w:val="CM14"/>
    <w:basedOn w:val="Default"/>
    <w:next w:val="Default"/>
    <w:uiPriority w:val="99"/>
    <w:qFormat/>
    <w:rsid w:val="00CA5293"/>
    <w:pPr>
      <w:spacing w:line="278" w:lineRule="atLeast"/>
    </w:pPr>
  </w:style>
  <w:style w:type="paragraph" w:customStyle="1" w:styleId="CM34">
    <w:name w:val="CM34"/>
    <w:basedOn w:val="Default"/>
    <w:next w:val="Default"/>
    <w:uiPriority w:val="99"/>
    <w:qFormat/>
    <w:rsid w:val="00CA5293"/>
  </w:style>
  <w:style w:type="paragraph" w:customStyle="1" w:styleId="CM41">
    <w:name w:val="CM41"/>
    <w:basedOn w:val="Default"/>
    <w:next w:val="Default"/>
    <w:uiPriority w:val="99"/>
    <w:qFormat/>
    <w:rsid w:val="00CA5293"/>
  </w:style>
  <w:style w:type="paragraph" w:customStyle="1" w:styleId="CM33">
    <w:name w:val="CM33"/>
    <w:basedOn w:val="Default"/>
    <w:next w:val="Default"/>
    <w:uiPriority w:val="99"/>
    <w:qFormat/>
    <w:rsid w:val="00CA5293"/>
  </w:style>
  <w:style w:type="character" w:customStyle="1" w:styleId="dquo">
    <w:name w:val="dquo"/>
    <w:basedOn w:val="DefaultParagraphFont"/>
    <w:rsid w:val="00CA5293"/>
  </w:style>
  <w:style w:type="character" w:customStyle="1" w:styleId="caps2">
    <w:name w:val="caps2"/>
    <w:basedOn w:val="DefaultParagraphFont"/>
    <w:rsid w:val="00CA5293"/>
    <w:rPr>
      <w:sz w:val="23"/>
      <w:szCs w:val="23"/>
    </w:rPr>
  </w:style>
  <w:style w:type="character" w:customStyle="1" w:styleId="BalloonTextChar1">
    <w:name w:val="Balloon Text Char1"/>
    <w:basedOn w:val="DefaultParagraphFont"/>
    <w:uiPriority w:val="99"/>
    <w:rsid w:val="00CA5293"/>
    <w:rPr>
      <w:rFonts w:ascii="Lucida Grande" w:hAnsi="Lucida Grande"/>
      <w:sz w:val="18"/>
      <w:szCs w:val="18"/>
    </w:rPr>
  </w:style>
  <w:style w:type="character" w:customStyle="1" w:styleId="highlightedsearchterm">
    <w:name w:val="highlightedsearchterm"/>
    <w:basedOn w:val="DefaultParagraphFont"/>
    <w:rsid w:val="00CA5293"/>
  </w:style>
  <w:style w:type="character" w:customStyle="1" w:styleId="SmallText">
    <w:name w:val="SmallText"/>
    <w:rsid w:val="00CA5293"/>
    <w:rPr>
      <w:color w:val="000000"/>
    </w:rPr>
  </w:style>
  <w:style w:type="character" w:styleId="HTMLAcronym">
    <w:name w:val="HTML Acronym"/>
    <w:basedOn w:val="DefaultParagraphFont"/>
    <w:rsid w:val="00CA5293"/>
  </w:style>
  <w:style w:type="paragraph" w:customStyle="1" w:styleId="body-paragraph">
    <w:name w:val="body-paragraph"/>
    <w:basedOn w:val="Normal"/>
    <w:uiPriority w:val="99"/>
    <w:qFormat/>
    <w:rsid w:val="00CA5293"/>
    <w:pPr>
      <w:spacing w:before="100" w:beforeAutospacing="1" w:after="100" w:afterAutospacing="1"/>
    </w:pPr>
    <w:rPr>
      <w:rFonts w:ascii="Times New Roman" w:eastAsia="Calibri" w:hAnsi="Times New Roman" w:cs="Times New Roman"/>
      <w:sz w:val="24"/>
    </w:rPr>
  </w:style>
  <w:style w:type="paragraph" w:customStyle="1" w:styleId="Microtext0">
    <w:name w:val="Microtext"/>
    <w:basedOn w:val="Normal"/>
    <w:next w:val="Normal"/>
    <w:qFormat/>
    <w:rsid w:val="00CA5293"/>
    <w:rPr>
      <w:rFonts w:ascii="Times New Roman" w:eastAsia="Calibri" w:hAnsi="Times New Roman" w:cs="Times New Roman"/>
      <w:sz w:val="12"/>
    </w:rPr>
  </w:style>
  <w:style w:type="paragraph" w:customStyle="1" w:styleId="comments">
    <w:name w:val="comments"/>
    <w:basedOn w:val="Normal"/>
    <w:rsid w:val="00CA5293"/>
    <w:pPr>
      <w:spacing w:before="100" w:beforeAutospacing="1" w:after="100" w:afterAutospacing="1"/>
    </w:pPr>
    <w:rPr>
      <w:rFonts w:ascii="Times New Roman" w:eastAsia="Calibri" w:hAnsi="Times New Roman" w:cs="Times New Roman"/>
      <w:sz w:val="24"/>
    </w:rPr>
  </w:style>
  <w:style w:type="paragraph" w:customStyle="1" w:styleId="style109">
    <w:name w:val="style109"/>
    <w:basedOn w:val="Normal"/>
    <w:rsid w:val="00CA5293"/>
    <w:pPr>
      <w:spacing w:before="100" w:beforeAutospacing="1" w:after="100" w:afterAutospacing="1"/>
    </w:pPr>
    <w:rPr>
      <w:rFonts w:ascii="Times New Roman" w:eastAsia="Calibri" w:hAnsi="Times New Roman" w:cs="Times New Roman"/>
      <w:sz w:val="24"/>
    </w:rPr>
  </w:style>
  <w:style w:type="paragraph" w:customStyle="1" w:styleId="style110">
    <w:name w:val="style110"/>
    <w:basedOn w:val="Normal"/>
    <w:rsid w:val="00CA5293"/>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CA5293"/>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CA5293"/>
  </w:style>
  <w:style w:type="character" w:customStyle="1" w:styleId="style114style118">
    <w:name w:val="style114 style118"/>
    <w:basedOn w:val="DefaultParagraphFont"/>
    <w:rsid w:val="00CA5293"/>
  </w:style>
  <w:style w:type="paragraph" w:customStyle="1" w:styleId="mainstorybody">
    <w:name w:val="mainstorybody"/>
    <w:basedOn w:val="Normal"/>
    <w:rsid w:val="00CA5293"/>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CA5293"/>
  </w:style>
  <w:style w:type="character" w:customStyle="1" w:styleId="flw">
    <w:name w:val="flw"/>
    <w:basedOn w:val="DefaultParagraphFont"/>
    <w:rsid w:val="00CA5293"/>
  </w:style>
  <w:style w:type="character" w:customStyle="1" w:styleId="hw">
    <w:name w:val="hw"/>
    <w:basedOn w:val="DefaultParagraphFont"/>
    <w:rsid w:val="00CA5293"/>
  </w:style>
  <w:style w:type="character" w:customStyle="1" w:styleId="illustration">
    <w:name w:val="illustration"/>
    <w:basedOn w:val="DefaultParagraphFont"/>
    <w:rsid w:val="00CA5293"/>
  </w:style>
  <w:style w:type="character" w:customStyle="1" w:styleId="heading">
    <w:name w:val="heading"/>
    <w:basedOn w:val="DefaultParagraphFont"/>
    <w:rsid w:val="00CA5293"/>
  </w:style>
  <w:style w:type="character" w:customStyle="1" w:styleId="StyleStyle49ptBoldChar">
    <w:name w:val="Style Style4 + 9 pt Bold Char"/>
    <w:basedOn w:val="Style4Char"/>
    <w:link w:val="StyleStyle49ptBold"/>
    <w:rsid w:val="00CA5293"/>
    <w:rPr>
      <w:rFonts w:ascii="Times New Roman" w:eastAsia="Times New Roman" w:hAnsi="Times New Roman" w:cs="Times New Roman"/>
      <w:b/>
      <w:bCs/>
      <w:sz w:val="20"/>
      <w:u w:val="single"/>
    </w:rPr>
  </w:style>
  <w:style w:type="paragraph" w:customStyle="1" w:styleId="tiny">
    <w:name w:val="tiny"/>
    <w:next w:val="Normal"/>
    <w:link w:val="tinyChar"/>
    <w:autoRedefine/>
    <w:qFormat/>
    <w:rsid w:val="00CA5293"/>
    <w:pPr>
      <w:contextualSpacing/>
    </w:pPr>
    <w:rPr>
      <w:rFonts w:ascii="Times New Roman" w:eastAsia="Malgun Gothic" w:hAnsi="Times New Roman" w:cs="Times New Roman"/>
      <w:sz w:val="12"/>
    </w:rPr>
  </w:style>
  <w:style w:type="character" w:customStyle="1" w:styleId="StyleunderlinedCharBold">
    <w:name w:val="Style underlined Char + Bold"/>
    <w:basedOn w:val="underlinedChar"/>
    <w:rsid w:val="00CA5293"/>
    <w:rPr>
      <w:rFonts w:ascii="Times New Roman" w:hAnsi="Times New Roman"/>
      <w:b/>
      <w:bCs/>
      <w:sz w:val="20"/>
      <w:szCs w:val="24"/>
      <w:u w:val="single"/>
      <w:lang w:val="en-US" w:eastAsia="en-US" w:bidi="ar-SA"/>
    </w:rPr>
  </w:style>
  <w:style w:type="character" w:customStyle="1" w:styleId="Hyperlink23">
    <w:name w:val="Hyperlink23"/>
    <w:basedOn w:val="DefaultParagraphFont"/>
    <w:rsid w:val="00CA5293"/>
    <w:rPr>
      <w:color w:val="3300CC"/>
      <w:u w:val="single"/>
    </w:rPr>
  </w:style>
  <w:style w:type="paragraph" w:customStyle="1" w:styleId="ga">
    <w:name w:val="ga"/>
    <w:basedOn w:val="Normal"/>
    <w:rsid w:val="00CA5293"/>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CA5293"/>
    <w:rPr>
      <w:rFonts w:ascii="Arial Narrow" w:hAnsi="Arial Narrow"/>
      <w:b/>
      <w:bCs/>
      <w:u w:val="thick"/>
    </w:rPr>
  </w:style>
  <w:style w:type="character" w:customStyle="1" w:styleId="CharChar6">
    <w:name w:val="Char Char6"/>
    <w:basedOn w:val="DefaultParagraphFont"/>
    <w:rsid w:val="00CA5293"/>
    <w:rPr>
      <w:rFonts w:ascii="Arial" w:hAnsi="Arial" w:cs="Arial"/>
      <w:b/>
      <w:bCs/>
      <w:kern w:val="32"/>
      <w:sz w:val="28"/>
      <w:szCs w:val="32"/>
      <w:lang w:val="en-US" w:eastAsia="en-US" w:bidi="ar-SA"/>
    </w:rPr>
  </w:style>
  <w:style w:type="paragraph" w:customStyle="1" w:styleId="TagCite0">
    <w:name w:val="TagCite"/>
    <w:basedOn w:val="Normal"/>
    <w:uiPriority w:val="99"/>
    <w:qFormat/>
    <w:rsid w:val="00CA5293"/>
    <w:rPr>
      <w:rFonts w:eastAsia="Calibri" w:cs="Times New Roman"/>
      <w:b/>
      <w:sz w:val="24"/>
    </w:rPr>
  </w:style>
  <w:style w:type="character" w:customStyle="1" w:styleId="CitesChar2">
    <w:name w:val="Cites Char2"/>
    <w:basedOn w:val="DefaultParagraphFont"/>
    <w:rsid w:val="00CA5293"/>
    <w:rPr>
      <w:b/>
      <w:bCs/>
    </w:rPr>
  </w:style>
  <w:style w:type="character" w:customStyle="1" w:styleId="CardsFont12ptCharChar">
    <w:name w:val="Cards + Font: 12 pt Char Char"/>
    <w:aliases w:val="Cards + Font: 12 pt Char Char Char Char Char Char Char Char Char Char Char,Cards + Font: 12 pt1,Thick Underline1"/>
    <w:basedOn w:val="DefaultParagraphFont"/>
    <w:rsid w:val="00CA5293"/>
    <w:rPr>
      <w:sz w:val="24"/>
      <w:szCs w:val="24"/>
      <w:u w:val="thick"/>
    </w:rPr>
  </w:style>
  <w:style w:type="character" w:customStyle="1" w:styleId="UNDERLINECharChar0">
    <w:name w:val="UNDERLINE Char Char"/>
    <w:basedOn w:val="DefaultParagraphFont"/>
    <w:rsid w:val="00CA5293"/>
    <w:rPr>
      <w:bCs/>
      <w:kern w:val="28"/>
      <w:szCs w:val="32"/>
      <w:u w:val="single"/>
    </w:rPr>
  </w:style>
  <w:style w:type="paragraph" w:customStyle="1" w:styleId="tag1">
    <w:name w:val="tag1"/>
    <w:basedOn w:val="Heading2"/>
    <w:qFormat/>
    <w:rsid w:val="00CA5293"/>
    <w:pPr>
      <w:outlineLvl w:val="9"/>
    </w:pPr>
    <w:rPr>
      <w:rFonts w:ascii="Times New Roman" w:eastAsia="Calibri" w:hAnsi="Times New Roman" w:cs="Times New Roman"/>
      <w:sz w:val="24"/>
      <w:szCs w:val="20"/>
    </w:rPr>
  </w:style>
  <w:style w:type="paragraph" w:customStyle="1" w:styleId="tagcite1">
    <w:name w:val="tagcite"/>
    <w:basedOn w:val="TagCite0"/>
    <w:qFormat/>
    <w:rsid w:val="00CA5293"/>
  </w:style>
  <w:style w:type="character" w:customStyle="1" w:styleId="tag1Char">
    <w:name w:val="tag1 Char"/>
    <w:basedOn w:val="DefaultParagraphFont"/>
    <w:rsid w:val="00CA5293"/>
    <w:rPr>
      <w:b/>
      <w:sz w:val="24"/>
    </w:rPr>
  </w:style>
  <w:style w:type="paragraph" w:customStyle="1" w:styleId="SmallFontCharCharChar">
    <w:name w:val="Small Font Char Char Char"/>
    <w:basedOn w:val="Normal"/>
    <w:rsid w:val="00CA5293"/>
    <w:rPr>
      <w:rFonts w:ascii="Arial" w:eastAsia="Calibri" w:hAnsi="Arial" w:cs="Times New Roman"/>
      <w:sz w:val="12"/>
    </w:rPr>
  </w:style>
  <w:style w:type="character" w:customStyle="1" w:styleId="SmallFontCharCharCharChar">
    <w:name w:val="Small Font Char Char Char Char"/>
    <w:basedOn w:val="DefaultParagraphFont"/>
    <w:rsid w:val="00CA5293"/>
    <w:rPr>
      <w:rFonts w:ascii="Arial" w:hAnsi="Arial"/>
      <w:sz w:val="12"/>
      <w:szCs w:val="24"/>
    </w:rPr>
  </w:style>
  <w:style w:type="character" w:customStyle="1" w:styleId="TagCiteChar2">
    <w:name w:val="TagCite Char"/>
    <w:basedOn w:val="DefaultParagraphFont"/>
    <w:rsid w:val="00CA5293"/>
    <w:rPr>
      <w:rFonts w:ascii="Garamond" w:hAnsi="Garamond"/>
      <w:b/>
      <w:sz w:val="24"/>
      <w:szCs w:val="24"/>
    </w:rPr>
  </w:style>
  <w:style w:type="character" w:customStyle="1" w:styleId="Text0">
    <w:name w:val="Text"/>
    <w:basedOn w:val="DefaultParagraphFont"/>
    <w:qFormat/>
    <w:rsid w:val="00CA5293"/>
    <w:rPr>
      <w:rFonts w:ascii="Times New Roman" w:hAnsi="Times New Roman"/>
      <w:sz w:val="20"/>
    </w:rPr>
  </w:style>
  <w:style w:type="character" w:customStyle="1" w:styleId="CharChar5">
    <w:name w:val="Char Char5"/>
    <w:basedOn w:val="DefaultParagraphFont"/>
    <w:rsid w:val="00CA5293"/>
    <w:rPr>
      <w:rFonts w:ascii="Arial" w:hAnsi="Arial" w:cs="Arial"/>
      <w:b/>
      <w:bCs/>
      <w:sz w:val="26"/>
      <w:szCs w:val="26"/>
    </w:rPr>
  </w:style>
  <w:style w:type="character" w:customStyle="1" w:styleId="heading2char2charchar1">
    <w:name w:val="heading2char2charchar1"/>
    <w:basedOn w:val="DefaultParagraphFont"/>
    <w:rsid w:val="00CA5293"/>
  </w:style>
  <w:style w:type="character" w:customStyle="1" w:styleId="charchar60">
    <w:name w:val="charchar6"/>
    <w:basedOn w:val="DefaultParagraphFont"/>
    <w:rsid w:val="00CA5293"/>
  </w:style>
  <w:style w:type="character" w:customStyle="1" w:styleId="pubdate">
    <w:name w:val="pubdate"/>
    <w:basedOn w:val="DefaultParagraphFont"/>
    <w:rsid w:val="00CA5293"/>
  </w:style>
  <w:style w:type="character" w:customStyle="1" w:styleId="regtext">
    <w:name w:val="regtext"/>
    <w:basedOn w:val="DefaultParagraphFont"/>
    <w:rsid w:val="00CA5293"/>
  </w:style>
  <w:style w:type="character" w:customStyle="1" w:styleId="vitstoryheadline">
    <w:name w:val="vitstoryheadline"/>
    <w:basedOn w:val="DefaultParagraphFont"/>
    <w:rsid w:val="00CA5293"/>
  </w:style>
  <w:style w:type="character" w:customStyle="1" w:styleId="bps-topic-ident">
    <w:name w:val="bps-topic-ident"/>
    <w:basedOn w:val="DefaultParagraphFont"/>
    <w:rsid w:val="00CA5293"/>
  </w:style>
  <w:style w:type="paragraph" w:customStyle="1" w:styleId="TextUnderline">
    <w:name w:val="Text Underline"/>
    <w:basedOn w:val="Regular"/>
    <w:qFormat/>
    <w:rsid w:val="00CA5293"/>
    <w:rPr>
      <w:u w:val="single"/>
    </w:rPr>
  </w:style>
  <w:style w:type="paragraph" w:customStyle="1" w:styleId="Regular">
    <w:name w:val="Regular"/>
    <w:rsid w:val="00CA5293"/>
    <w:rPr>
      <w:rFonts w:ascii="Garamond" w:eastAsia="Times New Roman" w:hAnsi="Garamond" w:cs="Arial"/>
      <w:bCs/>
      <w:kern w:val="20"/>
      <w:sz w:val="20"/>
      <w:szCs w:val="32"/>
    </w:rPr>
  </w:style>
  <w:style w:type="character" w:customStyle="1" w:styleId="TextUnderlineChar">
    <w:name w:val="Text Underline Char"/>
    <w:basedOn w:val="DefaultParagraphFont"/>
    <w:rsid w:val="00CA5293"/>
    <w:rPr>
      <w:rFonts w:ascii="Garamond" w:hAnsi="Garamond" w:cs="Arial"/>
      <w:bCs/>
      <w:kern w:val="20"/>
      <w:szCs w:val="32"/>
      <w:u w:val="single"/>
      <w:lang w:val="en-US" w:eastAsia="en-US" w:bidi="ar-SA"/>
    </w:rPr>
  </w:style>
  <w:style w:type="paragraph" w:customStyle="1" w:styleId="Boldunderline1">
    <w:name w:val="Bold underline"/>
    <w:basedOn w:val="TextUnderline"/>
    <w:rsid w:val="00CA5293"/>
    <w:rPr>
      <w:b/>
    </w:rPr>
  </w:style>
  <w:style w:type="character" w:customStyle="1" w:styleId="RegularChar">
    <w:name w:val="Regular Char"/>
    <w:basedOn w:val="DefaultParagraphFont"/>
    <w:rsid w:val="00CA5293"/>
    <w:rPr>
      <w:rFonts w:ascii="Garamond" w:hAnsi="Garamond" w:cs="Arial"/>
      <w:bCs/>
      <w:kern w:val="20"/>
      <w:szCs w:val="32"/>
      <w:lang w:val="en-US" w:eastAsia="en-US" w:bidi="ar-SA"/>
    </w:rPr>
  </w:style>
  <w:style w:type="character" w:customStyle="1" w:styleId="BoldunderlineChar2">
    <w:name w:val="Bold underline Char"/>
    <w:basedOn w:val="TextUnderlineChar"/>
    <w:rsid w:val="00CA5293"/>
    <w:rPr>
      <w:rFonts w:ascii="Garamond" w:hAnsi="Garamond" w:cs="Arial"/>
      <w:b/>
      <w:bCs/>
      <w:kern w:val="20"/>
      <w:szCs w:val="32"/>
      <w:u w:val="single"/>
      <w:lang w:val="en-US" w:eastAsia="en-US" w:bidi="ar-SA"/>
    </w:rPr>
  </w:style>
  <w:style w:type="character" w:customStyle="1" w:styleId="Brief-Smalltext">
    <w:name w:val="Brief - Small text"/>
    <w:basedOn w:val="DefaultParagraphFont"/>
    <w:rsid w:val="00CA5293"/>
    <w:rPr>
      <w:sz w:val="14"/>
    </w:rPr>
  </w:style>
  <w:style w:type="character" w:customStyle="1" w:styleId="beriefunderline">
    <w:name w:val="berief = underline"/>
    <w:basedOn w:val="DefaultParagraphFont"/>
    <w:rsid w:val="00CA5293"/>
    <w:rPr>
      <w:rFonts w:ascii="Times New Roman" w:eastAsia="Times New Roman" w:hAnsi="Times New Roman" w:hint="default"/>
      <w:u w:val="single"/>
    </w:rPr>
  </w:style>
  <w:style w:type="character" w:customStyle="1" w:styleId="subtitlesarticles1">
    <w:name w:val="subtitles_articles1"/>
    <w:basedOn w:val="DefaultParagraphFont"/>
    <w:rsid w:val="00CA5293"/>
    <w:rPr>
      <w:rFonts w:ascii="Verdana" w:hAnsi="Verdana" w:cs="Times New Roman"/>
      <w:b/>
      <w:bCs/>
      <w:color w:val="000000"/>
      <w:sz w:val="20"/>
      <w:szCs w:val="20"/>
    </w:rPr>
  </w:style>
  <w:style w:type="character" w:customStyle="1" w:styleId="fulstoryreporter">
    <w:name w:val="ful_storyreporter"/>
    <w:basedOn w:val="DefaultParagraphFont"/>
    <w:rsid w:val="00CA5293"/>
  </w:style>
  <w:style w:type="character" w:customStyle="1" w:styleId="cardtextsmallCharCharCharCharCharCharCharCharCharCharCharChar">
    <w:name w:val="card text small Char Char Char Char Char Char Char Char Char Char Char Char"/>
    <w:basedOn w:val="DefaultParagraphFont"/>
    <w:rsid w:val="00CA5293"/>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CA5293"/>
    <w:rPr>
      <w:rFonts w:ascii="Arial Narrow" w:hAnsi="Arial Narrow"/>
      <w:noProof w:val="0"/>
      <w:szCs w:val="24"/>
      <w:u w:val="single"/>
      <w:lang w:val="en-US" w:eastAsia="en-US" w:bidi="ar-SA"/>
    </w:rPr>
  </w:style>
  <w:style w:type="character" w:customStyle="1" w:styleId="editsection">
    <w:name w:val="editsection"/>
    <w:basedOn w:val="DefaultParagraphFont"/>
    <w:rsid w:val="00CA5293"/>
  </w:style>
  <w:style w:type="character" w:customStyle="1" w:styleId="mw-headline">
    <w:name w:val="mw-headline"/>
    <w:basedOn w:val="DefaultParagraphFont"/>
    <w:rsid w:val="00CA5293"/>
  </w:style>
  <w:style w:type="paragraph" w:customStyle="1" w:styleId="cards0">
    <w:name w:val="cards"/>
    <w:basedOn w:val="Heading3"/>
    <w:uiPriority w:val="99"/>
    <w:qFormat/>
    <w:rsid w:val="00CA5293"/>
    <w:pPr>
      <w:keepNext w:val="0"/>
      <w:keepLines w:val="0"/>
      <w:pageBreakBefore w:val="0"/>
      <w:spacing w:before="0" w:line="240" w:lineRule="auto"/>
      <w:jc w:val="left"/>
      <w:outlineLvl w:val="9"/>
    </w:pPr>
    <w:rPr>
      <w:rFonts w:ascii="Georgia" w:eastAsia="Calibri" w:hAnsi="Georgia" w:cs="Times New Roman"/>
      <w:bCs w:val="0"/>
      <w:sz w:val="22"/>
      <w:szCs w:val="22"/>
      <w:u w:val="none"/>
    </w:rPr>
  </w:style>
  <w:style w:type="character" w:customStyle="1" w:styleId="tinyChar">
    <w:name w:val="tiny Char"/>
    <w:basedOn w:val="DefaultParagraphFont"/>
    <w:link w:val="tiny"/>
    <w:locked/>
    <w:rsid w:val="00CA5293"/>
    <w:rPr>
      <w:rFonts w:ascii="Times New Roman" w:eastAsia="Malgun Gothic" w:hAnsi="Times New Roman" w:cs="Times New Roman"/>
      <w:sz w:val="12"/>
    </w:rPr>
  </w:style>
  <w:style w:type="character" w:customStyle="1" w:styleId="StyleIntenseReferenceGaramond">
    <w:name w:val="Style Intense Reference + Garamond"/>
    <w:basedOn w:val="DefaultParagraphFont"/>
    <w:rsid w:val="00CA5293"/>
    <w:rPr>
      <w:rFonts w:ascii="Garamond" w:hAnsi="Garamond"/>
      <w:bCs/>
      <w:color w:val="auto"/>
      <w:spacing w:val="5"/>
      <w:sz w:val="20"/>
      <w:u w:val="single"/>
    </w:rPr>
  </w:style>
  <w:style w:type="character" w:customStyle="1" w:styleId="StyleIntenseReferenceGaramondBold">
    <w:name w:val="Style Intense Reference + Garamond Bold"/>
    <w:basedOn w:val="DefaultParagraphFont"/>
    <w:rsid w:val="00CA5293"/>
    <w:rPr>
      <w:rFonts w:ascii="Garamond" w:hAnsi="Garamond"/>
      <w:b/>
      <w:bCs/>
      <w:color w:val="auto"/>
      <w:spacing w:val="5"/>
      <w:sz w:val="20"/>
      <w:u w:val="single"/>
    </w:rPr>
  </w:style>
  <w:style w:type="paragraph" w:customStyle="1" w:styleId="body-indent-60">
    <w:name w:val="body-indent-60"/>
    <w:basedOn w:val="Normal"/>
    <w:rsid w:val="00CA5293"/>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CA5293"/>
    <w:pPr>
      <w:spacing w:before="100" w:beforeAutospacing="1" w:after="100" w:afterAutospacing="1"/>
    </w:pPr>
    <w:rPr>
      <w:rFonts w:ascii="Times New Roman" w:eastAsia="Calibri" w:hAnsi="Times New Roman" w:cs="Times New Roman"/>
      <w:sz w:val="24"/>
    </w:rPr>
  </w:style>
  <w:style w:type="character" w:customStyle="1" w:styleId="spelle">
    <w:name w:val="spelle"/>
    <w:basedOn w:val="DefaultParagraphFont"/>
    <w:rsid w:val="00CA5293"/>
  </w:style>
  <w:style w:type="character" w:customStyle="1" w:styleId="CardsFont12pt0">
    <w:name w:val="Cards + Font 12pt"/>
    <w:basedOn w:val="CardsChar"/>
    <w:uiPriority w:val="1"/>
    <w:rsid w:val="00CA5293"/>
    <w:rPr>
      <w:rFonts w:ascii="Georgia" w:eastAsia="Calibri" w:hAnsi="Georgia" w:cs="Times New Roman"/>
      <w:sz w:val="24"/>
      <w:u w:val="single"/>
    </w:rPr>
  </w:style>
  <w:style w:type="character" w:customStyle="1" w:styleId="StyleArial12ptBlack">
    <w:name w:val="Style Arial 12 pt Black"/>
    <w:basedOn w:val="DefaultParagraphFont"/>
    <w:rsid w:val="00CA5293"/>
    <w:rPr>
      <w:rFonts w:ascii="Garamond" w:hAnsi="Garamond"/>
      <w:color w:val="000000"/>
      <w:sz w:val="20"/>
      <w:u w:val="single"/>
    </w:rPr>
  </w:style>
  <w:style w:type="character" w:customStyle="1" w:styleId="StyleArialBlack">
    <w:name w:val="Style Arial Black"/>
    <w:basedOn w:val="DefaultParagraphFont"/>
    <w:rsid w:val="00CA5293"/>
    <w:rPr>
      <w:rFonts w:ascii="Garamond" w:hAnsi="Garamond"/>
      <w:color w:val="000000"/>
      <w:sz w:val="14"/>
    </w:rPr>
  </w:style>
  <w:style w:type="character" w:customStyle="1" w:styleId="highlight2">
    <w:name w:val="highlight2"/>
    <w:rsid w:val="00CA5293"/>
    <w:rPr>
      <w:rFonts w:ascii="Arial" w:hAnsi="Arial"/>
      <w:b/>
      <w:sz w:val="19"/>
      <w:u w:val="thick"/>
      <w:bdr w:val="none" w:sz="0" w:space="0" w:color="auto"/>
      <w:shd w:val="clear" w:color="auto" w:fill="auto"/>
    </w:rPr>
  </w:style>
  <w:style w:type="character" w:customStyle="1" w:styleId="reduce2">
    <w:name w:val="reduce2"/>
    <w:uiPriority w:val="99"/>
    <w:rsid w:val="00CA5293"/>
    <w:rPr>
      <w:rFonts w:ascii="Arial" w:hAnsi="Arial" w:cs="Arial"/>
      <w:color w:val="000000"/>
      <w:sz w:val="12"/>
      <w:szCs w:val="22"/>
    </w:rPr>
  </w:style>
  <w:style w:type="character" w:customStyle="1" w:styleId="StyleBox12ptBold">
    <w:name w:val="Style Box + 12 pt Bold"/>
    <w:basedOn w:val="DefaultParagraphFont"/>
    <w:rsid w:val="00CA5293"/>
    <w:rPr>
      <w:rFonts w:ascii="Georgia" w:hAnsi="Georgia"/>
      <w:b/>
      <w:bCs/>
      <w:sz w:val="22"/>
      <w:u w:val="single"/>
      <w:bdr w:val="none" w:sz="0" w:space="0" w:color="auto"/>
    </w:rPr>
  </w:style>
  <w:style w:type="character" w:customStyle="1" w:styleId="StyleBox12pt">
    <w:name w:val="Style Box + 12 pt"/>
    <w:basedOn w:val="DefaultParagraphFont"/>
    <w:rsid w:val="00CA529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A5293"/>
    <w:rPr>
      <w:rFonts w:ascii="Georgia" w:hAnsi="Georgia" w:cs="Calibri"/>
      <w:b w:val="0"/>
      <w:bCs/>
      <w:i w:val="0"/>
      <w:iCs w:val="0"/>
      <w:sz w:val="22"/>
      <w:u w:val="single"/>
      <w:bdr w:val="none" w:sz="0" w:space="0" w:color="auto"/>
    </w:rPr>
  </w:style>
  <w:style w:type="paragraph" w:customStyle="1" w:styleId="StyleHeading4TagBigcardNotBold">
    <w:name w:val="Style Heading 4TagBig card + Not Bold"/>
    <w:basedOn w:val="Heading4"/>
    <w:rsid w:val="00CA5293"/>
    <w:rPr>
      <w:bCs w:val="0"/>
      <w:iCs/>
    </w:rPr>
  </w:style>
  <w:style w:type="character" w:customStyle="1" w:styleId="StyleGaramondText1">
    <w:name w:val="Style Garamond Text 1"/>
    <w:basedOn w:val="DefaultParagraphFont"/>
    <w:rsid w:val="00CA5293"/>
    <w:rPr>
      <w:rFonts w:ascii="Georgia" w:hAnsi="Georgia"/>
      <w:color w:val="0D0D0D" w:themeColor="text1" w:themeTint="F2"/>
      <w:sz w:val="22"/>
    </w:rPr>
  </w:style>
  <w:style w:type="character" w:customStyle="1" w:styleId="StyleGaramondText1Underline">
    <w:name w:val="Style Garamond Text 1 Underline"/>
    <w:basedOn w:val="DefaultParagraphFont"/>
    <w:rsid w:val="00CA529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A529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A529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A5293"/>
    <w:rPr>
      <w:b w:val="0"/>
      <w:bCs w:val="0"/>
      <w:sz w:val="14"/>
      <w:u w:val="none"/>
    </w:rPr>
  </w:style>
  <w:style w:type="character" w:customStyle="1" w:styleId="Style7ptBold">
    <w:name w:val="Style 7 pt Bold"/>
    <w:basedOn w:val="DefaultParagraphFont"/>
    <w:rsid w:val="00CA5293"/>
    <w:rPr>
      <w:b w:val="0"/>
      <w:bCs/>
      <w:sz w:val="14"/>
    </w:rPr>
  </w:style>
  <w:style w:type="character" w:customStyle="1" w:styleId="UnderlineBold">
    <w:name w:val="Underline + Bold"/>
    <w:uiPriority w:val="1"/>
    <w:qFormat/>
    <w:rsid w:val="00CA5293"/>
    <w:rPr>
      <w:b w:val="0"/>
      <w:sz w:val="20"/>
      <w:u w:val="single"/>
    </w:rPr>
  </w:style>
  <w:style w:type="paragraph" w:customStyle="1" w:styleId="Stylecardtext8pt">
    <w:name w:val="Style card text + 8 pt"/>
    <w:basedOn w:val="Normal"/>
    <w:rsid w:val="00CA5293"/>
    <w:pPr>
      <w:ind w:right="288"/>
    </w:pPr>
    <w:rPr>
      <w:sz w:val="16"/>
    </w:rPr>
  </w:style>
  <w:style w:type="paragraph" w:customStyle="1" w:styleId="Stylecardtext5pt">
    <w:name w:val="Style card text + 5 pt"/>
    <w:basedOn w:val="Normal"/>
    <w:rsid w:val="00CA5293"/>
    <w:pPr>
      <w:ind w:right="288"/>
    </w:pPr>
    <w:rPr>
      <w:sz w:val="10"/>
    </w:rPr>
  </w:style>
  <w:style w:type="character" w:customStyle="1" w:styleId="StyleStyleBoldUnderlineUnderlineIntenseEmphasis1apple-style-">
    <w:name w:val="Style Style Bold UnderlineUnderlineIntense Emphasis1apple-style-..."/>
    <w:basedOn w:val="DefaultParagraphFont"/>
    <w:rsid w:val="00CA529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A529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A5293"/>
    <w:rPr>
      <w:rFonts w:ascii="Georgia" w:hAnsi="Georgia"/>
      <w:u w:val="single"/>
    </w:rPr>
  </w:style>
  <w:style w:type="paragraph" w:customStyle="1" w:styleId="StyleCardsGeorgia12ptBoldThickunderlineBorderSin">
    <w:name w:val="Style Cards + Georgia 12 pt Bold Thick underline Border: : (Sin..."/>
    <w:basedOn w:val="Normal"/>
    <w:rsid w:val="00CA529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A5293"/>
    <w:rPr>
      <w:rFonts w:ascii="Georgia" w:hAnsi="Georgia"/>
      <w:sz w:val="24"/>
      <w:u w:val="single"/>
    </w:rPr>
  </w:style>
  <w:style w:type="paragraph" w:customStyle="1" w:styleId="StyleCardsGeorgia">
    <w:name w:val="Style Cards + Georgia"/>
    <w:basedOn w:val="Normal"/>
    <w:rsid w:val="00CA5293"/>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rsid w:val="00CA529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CA5293"/>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CA5293"/>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CA5293"/>
    <w:rPr>
      <w:b w:val="0"/>
      <w:bCs w:val="0"/>
      <w:sz w:val="22"/>
      <w:u w:val="single"/>
      <w:bdr w:val="none" w:sz="0" w:space="0" w:color="auto"/>
    </w:rPr>
  </w:style>
  <w:style w:type="character" w:customStyle="1" w:styleId="StyleStyleBoldUnderlineIntenseEmphasisUnderlineapple-style-s">
    <w:name w:val="Style Style Bold UnderlineIntense EmphasisUnderlineapple-style-s..."/>
    <w:basedOn w:val="DefaultParagraphFont"/>
    <w:rsid w:val="00CA5293"/>
    <w:rPr>
      <w:b w:val="0"/>
      <w:bCs w:val="0"/>
      <w:sz w:val="22"/>
      <w:u w:val="single"/>
      <w:bdr w:val="none" w:sz="0" w:space="0" w:color="auto"/>
    </w:rPr>
  </w:style>
  <w:style w:type="character" w:customStyle="1" w:styleId="StyleStyleBoldUnderlineUnderlineIntenseEmphasis1apple-style-2">
    <w:name w:val="Style Style Bold UnderlineUnderlineIntense Emphasis1apple-style-...2"/>
    <w:basedOn w:val="DefaultParagraphFont"/>
    <w:rsid w:val="00CA5293"/>
    <w:rPr>
      <w:b w:val="0"/>
      <w:bCs/>
      <w:sz w:val="22"/>
      <w:u w:val="single"/>
    </w:rPr>
  </w:style>
  <w:style w:type="character" w:customStyle="1" w:styleId="Heading1CharChar1">
    <w:name w:val="Heading 1 Char Char1"/>
    <w:basedOn w:val="DefaultParagraphFont"/>
    <w:rsid w:val="00CA5293"/>
    <w:rPr>
      <w:rFonts w:cs="Arial"/>
      <w:b/>
      <w:bCs/>
      <w:szCs w:val="32"/>
      <w:lang w:val="en-US" w:eastAsia="en-US" w:bidi="ar-SA"/>
    </w:rPr>
  </w:style>
  <w:style w:type="paragraph" w:customStyle="1" w:styleId="StyleJustified">
    <w:name w:val="Style Justified"/>
    <w:basedOn w:val="Normal"/>
    <w:rsid w:val="00CA5293"/>
    <w:rPr>
      <w:rFonts w:eastAsia="Times New Roman" w:cs="Times New Roman"/>
      <w:szCs w:val="20"/>
    </w:rPr>
  </w:style>
  <w:style w:type="paragraph" w:customStyle="1" w:styleId="StyleSmallTimesNewRoman11ptBoldThickunderlineBorder1">
    <w:name w:val="Style Small + Times New Roman 11 pt Bold Thick underline Border...1"/>
    <w:link w:val="StyleSmallTimesNewRoman11ptBoldThickunderlineBorder1Char"/>
    <w:rsid w:val="00CA5293"/>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CA5293"/>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CA5293"/>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CA5293"/>
    <w:rPr>
      <w:rFonts w:eastAsia="Times New Roman"/>
      <w:b/>
      <w:bCs/>
      <w:sz w:val="22"/>
      <w:u w:val="thick"/>
    </w:rPr>
  </w:style>
  <w:style w:type="paragraph" w:customStyle="1" w:styleId="StyleSmallTimesNewRoman11pt">
    <w:name w:val="Style Small + Times New Roman 11 pt"/>
    <w:link w:val="StyleSmallTimesNewRoman11ptChar"/>
    <w:rsid w:val="00CA5293"/>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CA5293"/>
    <w:rPr>
      <w:rFonts w:eastAsia="Times New Roman"/>
      <w:sz w:val="22"/>
    </w:rPr>
  </w:style>
  <w:style w:type="paragraph" w:customStyle="1" w:styleId="StyleSmallTimesNewRoman11ptThickunderline">
    <w:name w:val="Style Small + Times New Roman 11 pt Thick underline"/>
    <w:link w:val="StyleSmallTimesNewRoman11ptThickunderlineChar"/>
    <w:rsid w:val="00CA5293"/>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CA5293"/>
    <w:rPr>
      <w:rFonts w:eastAsia="Times New Roman"/>
      <w:sz w:val="22"/>
      <w:u w:val="thick"/>
    </w:rPr>
  </w:style>
  <w:style w:type="character" w:customStyle="1" w:styleId="styletimesnewroman12ptbold">
    <w:name w:val="styletimesnewroman12ptbold"/>
    <w:basedOn w:val="DefaultParagraphFont"/>
    <w:rsid w:val="00CA5293"/>
  </w:style>
  <w:style w:type="character" w:customStyle="1" w:styleId="Style11ptItalicUnderline">
    <w:name w:val="Style 11 pt Italic Underline"/>
    <w:basedOn w:val="DefaultParagraphFont"/>
    <w:rsid w:val="00CA5293"/>
    <w:rPr>
      <w:i/>
      <w:iCs/>
      <w:sz w:val="20"/>
      <w:u w:val="single"/>
    </w:rPr>
  </w:style>
  <w:style w:type="character" w:customStyle="1" w:styleId="UnderlineBold0">
    <w:name w:val="Underline Bold"/>
    <w:basedOn w:val="DefaultParagraphFont"/>
    <w:qFormat/>
    <w:rsid w:val="00CA5293"/>
    <w:rPr>
      <w:b/>
      <w:sz w:val="20"/>
      <w:u w:val="single"/>
    </w:rPr>
  </w:style>
  <w:style w:type="paragraph" w:customStyle="1" w:styleId="TagText">
    <w:name w:val="TagText"/>
    <w:basedOn w:val="Normal"/>
    <w:uiPriority w:val="99"/>
    <w:qFormat/>
    <w:rsid w:val="00CA5293"/>
    <w:rPr>
      <w:rFonts w:eastAsia="Cambria"/>
      <w:b/>
      <w:sz w:val="24"/>
    </w:rPr>
  </w:style>
  <w:style w:type="paragraph" w:customStyle="1" w:styleId="MinimizedText">
    <w:name w:val="Minimized Text"/>
    <w:link w:val="MinimizedTextChar"/>
    <w:qFormat/>
    <w:rsid w:val="00CA5293"/>
    <w:pPr>
      <w:spacing w:after="160"/>
    </w:pPr>
    <w:rPr>
      <w:rFonts w:eastAsia="Times New Roman"/>
      <w:sz w:val="16"/>
    </w:rPr>
  </w:style>
  <w:style w:type="character" w:customStyle="1" w:styleId="MinimizedTextChar">
    <w:name w:val="Minimized Text Char"/>
    <w:link w:val="MinimizedText"/>
    <w:rsid w:val="00CA5293"/>
    <w:rPr>
      <w:rFonts w:eastAsia="Times New Roman"/>
      <w:sz w:val="16"/>
    </w:rPr>
  </w:style>
  <w:style w:type="paragraph" w:customStyle="1" w:styleId="StyleStyle411ptBoldBorderSinglesolidlineAuto0">
    <w:name w:val="Style Style4 + 11 pt Bold Border: : (Single solid line Auto  0...."/>
    <w:basedOn w:val="Normal"/>
    <w:link w:val="StyleStyle411ptBoldBorderSinglesolidlineAuto0Char"/>
    <w:qFormat/>
    <w:rsid w:val="00CA529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A5293"/>
    <w:rPr>
      <w:rFonts w:ascii="Calibri" w:eastAsia="Times New Roman" w:hAnsi="Calibri"/>
      <w:b/>
      <w:bCs/>
      <w:sz w:val="22"/>
      <w:u w:val="single"/>
      <w:bdr w:val="single" w:sz="4" w:space="0" w:color="auto"/>
    </w:rPr>
  </w:style>
  <w:style w:type="paragraph" w:customStyle="1" w:styleId="Smallfont0">
    <w:name w:val="Smallfont"/>
    <w:basedOn w:val="Normal"/>
    <w:uiPriority w:val="99"/>
    <w:qFormat/>
    <w:rsid w:val="00CA5293"/>
    <w:rPr>
      <w:rFonts w:eastAsia="Times New Roman"/>
      <w:sz w:val="15"/>
    </w:rPr>
  </w:style>
  <w:style w:type="paragraph" w:customStyle="1" w:styleId="Circled">
    <w:name w:val="Circled"/>
    <w:link w:val="CircledChar"/>
    <w:qFormat/>
    <w:rsid w:val="00CA5293"/>
    <w:pPr>
      <w:spacing w:after="160"/>
    </w:pPr>
    <w:rPr>
      <w:rFonts w:eastAsia="MS Mincho"/>
      <w:b/>
      <w:sz w:val="22"/>
      <w:szCs w:val="20"/>
      <w:u w:val="single"/>
      <w:lang w:eastAsia="ja-JP"/>
    </w:rPr>
  </w:style>
  <w:style w:type="character" w:customStyle="1" w:styleId="CircledChar">
    <w:name w:val="Circled Char"/>
    <w:basedOn w:val="DefaultParagraphFont"/>
    <w:link w:val="Circled"/>
    <w:rsid w:val="00CA5293"/>
    <w:rPr>
      <w:rFonts w:eastAsia="MS Mincho"/>
      <w:b/>
      <w:sz w:val="22"/>
      <w:szCs w:val="20"/>
      <w:u w:val="single"/>
      <w:lang w:eastAsia="ja-JP"/>
    </w:rPr>
  </w:style>
  <w:style w:type="character" w:customStyle="1" w:styleId="Heading2Char1CharCharCharCharCharC">
    <w:name w:val="Heading 2 Char1 Char Char Char Char Char C"/>
    <w:rsid w:val="00CA5293"/>
    <w:rPr>
      <w:rFonts w:cs="Arial"/>
      <w:b/>
      <w:bCs/>
      <w:iCs/>
      <w:sz w:val="24"/>
      <w:szCs w:val="28"/>
      <w:lang w:val="en-US" w:eastAsia="en-US" w:bidi="ar-SA"/>
    </w:rPr>
  </w:style>
  <w:style w:type="character" w:customStyle="1" w:styleId="Style11ptUnderlineBorderSinglesolidlineAuto05pt">
    <w:name w:val="Style 11 pt Underline Border: : (Single solid line Auto  0.5 pt..."/>
    <w:basedOn w:val="DefaultParagraphFont"/>
    <w:rsid w:val="00CA5293"/>
    <w:rPr>
      <w:sz w:val="20"/>
      <w:u w:val="single"/>
      <w:bdr w:val="single" w:sz="4" w:space="0" w:color="auto"/>
    </w:rPr>
  </w:style>
  <w:style w:type="paragraph" w:customStyle="1" w:styleId="StyleStyle112pt">
    <w:name w:val="Style Style1 + 12 pt"/>
    <w:basedOn w:val="Normal"/>
    <w:link w:val="StyleStyle112ptChar"/>
    <w:qFormat/>
    <w:rsid w:val="00CA5293"/>
    <w:rPr>
      <w:rFonts w:eastAsia="SimSun"/>
      <w:u w:val="single"/>
      <w:lang w:eastAsia="zh-CN"/>
    </w:rPr>
  </w:style>
  <w:style w:type="character" w:customStyle="1" w:styleId="StyleStyle112ptChar">
    <w:name w:val="Style Style1 + 12 pt Char"/>
    <w:basedOn w:val="DefaultParagraphFont"/>
    <w:link w:val="StyleStyle112pt"/>
    <w:rsid w:val="00CA5293"/>
    <w:rPr>
      <w:rFonts w:ascii="Calibri" w:eastAsia="SimSun" w:hAnsi="Calibri"/>
      <w:sz w:val="22"/>
      <w:u w:val="single"/>
      <w:lang w:eastAsia="zh-CN"/>
    </w:rPr>
  </w:style>
  <w:style w:type="character" w:customStyle="1" w:styleId="StyleStyle11ptBoldUnderlineBorderSinglesolidlineAuto">
    <w:name w:val="Style Style 11 pt Bold Underline Border: : (Single solid line Auto ..."/>
    <w:rsid w:val="00CA5293"/>
    <w:rPr>
      <w:rFonts w:ascii="Times New Roman" w:hAnsi="Times New Roman"/>
      <w:b/>
      <w:bCs/>
      <w:sz w:val="20"/>
      <w:u w:val="none"/>
      <w:bdr w:val="none" w:sz="0" w:space="0" w:color="auto"/>
    </w:rPr>
  </w:style>
  <w:style w:type="character" w:customStyle="1" w:styleId="hilite1">
    <w:name w:val="hilite1"/>
    <w:basedOn w:val="DefaultParagraphFont"/>
    <w:rsid w:val="00CA5293"/>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CA5293"/>
    <w:rPr>
      <w:b/>
      <w:bCs/>
      <w:sz w:val="24"/>
      <w:u w:val="single"/>
    </w:rPr>
  </w:style>
  <w:style w:type="character" w:customStyle="1" w:styleId="authorbio">
    <w:name w:val="authorbio"/>
    <w:basedOn w:val="DefaultParagraphFont"/>
    <w:rsid w:val="00CA5293"/>
  </w:style>
  <w:style w:type="character" w:customStyle="1" w:styleId="body-text">
    <w:name w:val="body-text"/>
    <w:basedOn w:val="DefaultParagraphFont"/>
    <w:rsid w:val="00CA5293"/>
  </w:style>
  <w:style w:type="character" w:customStyle="1" w:styleId="CardText-Underlined">
    <w:name w:val="Card Text - Underlined"/>
    <w:rsid w:val="00CA5293"/>
    <w:rPr>
      <w:b/>
      <w:sz w:val="20"/>
      <w:u w:val="single"/>
    </w:rPr>
  </w:style>
  <w:style w:type="character" w:customStyle="1" w:styleId="newscontent">
    <w:name w:val="newscontent"/>
    <w:rsid w:val="00CA5293"/>
  </w:style>
  <w:style w:type="character" w:customStyle="1" w:styleId="StyleUnderlinePatternClearYellow">
    <w:name w:val="Style Underline Pattern: Clear (Yellow)"/>
    <w:basedOn w:val="DefaultParagraphFont"/>
    <w:rsid w:val="00CA5293"/>
    <w:rPr>
      <w:u w:val="single"/>
      <w:shd w:val="clear" w:color="auto" w:fill="00FF00"/>
    </w:rPr>
  </w:style>
  <w:style w:type="paragraph" w:customStyle="1" w:styleId="StyleUnderlineChar11ptBorderSinglesolidlineAuto">
    <w:name w:val="Style Underline Char + 11 pt Border: : (Single solid line Auto  ..."/>
    <w:basedOn w:val="Normal"/>
    <w:link w:val="StyleUnderlineChar11ptBorderSinglesolidlineAutoChar"/>
    <w:qFormat/>
    <w:rsid w:val="00CA529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A5293"/>
    <w:rPr>
      <w:rFonts w:ascii="Calibri" w:eastAsia="Times New Roman" w:hAnsi="Calibri"/>
      <w:sz w:val="22"/>
      <w:u w:val="single"/>
      <w:bdr w:val="single" w:sz="4" w:space="0" w:color="auto"/>
    </w:rPr>
  </w:style>
  <w:style w:type="character" w:customStyle="1" w:styleId="BoldandUnderlineChar">
    <w:name w:val="Bold and Underline Char"/>
    <w:basedOn w:val="DefaultParagraphFont"/>
    <w:link w:val="BoldandUnderline"/>
    <w:locked/>
    <w:rsid w:val="00CA5293"/>
    <w:rPr>
      <w:b/>
      <w:u w:val="single"/>
    </w:rPr>
  </w:style>
  <w:style w:type="paragraph" w:customStyle="1" w:styleId="BoldandUnderline">
    <w:name w:val="Bold and Underline"/>
    <w:basedOn w:val="Normal"/>
    <w:link w:val="BoldandUnderlineChar"/>
    <w:qFormat/>
    <w:rsid w:val="00CA5293"/>
    <w:rPr>
      <w:rFonts w:asciiTheme="minorHAnsi" w:hAnsiTheme="minorHAnsi"/>
      <w:b/>
      <w:sz w:val="24"/>
      <w:u w:val="single"/>
    </w:rPr>
  </w:style>
  <w:style w:type="paragraph" w:customStyle="1" w:styleId="Stylecard11pt">
    <w:name w:val="Style card + 11 pt"/>
    <w:basedOn w:val="Normal"/>
    <w:link w:val="Stylecard11ptChar"/>
    <w:qFormat/>
    <w:rsid w:val="00CA5293"/>
    <w:pPr>
      <w:ind w:left="288" w:right="288"/>
    </w:pPr>
    <w:rPr>
      <w:rFonts w:eastAsia="SimSun"/>
      <w:lang w:eastAsia="zh-CN"/>
    </w:rPr>
  </w:style>
  <w:style w:type="character" w:customStyle="1" w:styleId="Stylecard11ptChar">
    <w:name w:val="Style card + 11 pt Char"/>
    <w:link w:val="Stylecard11pt"/>
    <w:rsid w:val="00CA5293"/>
    <w:rPr>
      <w:rFonts w:ascii="Calibri" w:eastAsia="SimSun" w:hAnsi="Calibri"/>
      <w:sz w:val="22"/>
      <w:lang w:eastAsia="zh-CN"/>
    </w:rPr>
  </w:style>
  <w:style w:type="character" w:customStyle="1" w:styleId="Style11ptBoldUnderlineBorderSinglesolidlineAuto">
    <w:name w:val="Style 11 pt Bold Underline Border: : (Single solid line Auto  ..."/>
    <w:basedOn w:val="DefaultParagraphFont"/>
    <w:rsid w:val="00CA5293"/>
    <w:rPr>
      <w:rFonts w:ascii="Times New Roman" w:hAnsi="Times New Roman"/>
      <w:b/>
      <w:bCs/>
      <w:sz w:val="20"/>
      <w:u w:val="single"/>
      <w:bdr w:val="single" w:sz="4" w:space="0" w:color="auto"/>
    </w:rPr>
  </w:style>
  <w:style w:type="character" w:customStyle="1" w:styleId="SmallText-New">
    <w:name w:val="Small Text - New"/>
    <w:basedOn w:val="DefaultParagraphFont"/>
    <w:rsid w:val="00CA5293"/>
    <w:rPr>
      <w:rFonts w:ascii="Arial Narrow" w:hAnsi="Arial Narrow"/>
      <w:sz w:val="14"/>
    </w:rPr>
  </w:style>
  <w:style w:type="character" w:customStyle="1" w:styleId="Underlined-New">
    <w:name w:val="Underlined - New"/>
    <w:basedOn w:val="DefaultParagraphFont"/>
    <w:rsid w:val="00CA5293"/>
    <w:rPr>
      <w:rFonts w:ascii="Arial Narrow" w:hAnsi="Arial Narrow"/>
      <w:sz w:val="16"/>
      <w:u w:val="single"/>
    </w:rPr>
  </w:style>
  <w:style w:type="paragraph" w:customStyle="1" w:styleId="StyleStyle49ptBold">
    <w:name w:val="Style Style4 + 9 pt Bold"/>
    <w:basedOn w:val="Style4"/>
    <w:link w:val="StyleStyle49ptBoldChar"/>
    <w:qFormat/>
    <w:rsid w:val="00CA5293"/>
    <w:pPr>
      <w:numPr>
        <w:numId w:val="0"/>
      </w:numPr>
    </w:pPr>
    <w:rPr>
      <w:b/>
      <w:bCs/>
    </w:rPr>
  </w:style>
  <w:style w:type="paragraph" w:customStyle="1" w:styleId="Smalltext0">
    <w:name w:val="Small text"/>
    <w:aliases w:val="Quote1,Quote11"/>
    <w:basedOn w:val="Normal"/>
    <w:link w:val="SmalltextChar"/>
    <w:qFormat/>
    <w:rsid w:val="00CA5293"/>
    <w:rPr>
      <w:rFonts w:ascii="Arial Narrow" w:eastAsia="Times New Roman" w:hAnsi="Arial Narrow"/>
      <w:sz w:val="16"/>
    </w:rPr>
  </w:style>
  <w:style w:type="paragraph" w:customStyle="1" w:styleId="Normal2">
    <w:name w:val="Normal2"/>
    <w:basedOn w:val="Normal"/>
    <w:qFormat/>
    <w:rsid w:val="00CA5293"/>
    <w:rPr>
      <w:rFonts w:eastAsia="Times New Roman"/>
    </w:rPr>
  </w:style>
  <w:style w:type="character" w:customStyle="1" w:styleId="postby">
    <w:name w:val="post_by"/>
    <w:basedOn w:val="DefaultParagraphFont"/>
    <w:rsid w:val="00CA5293"/>
  </w:style>
  <w:style w:type="character" w:customStyle="1" w:styleId="Styleunderline11ptBold">
    <w:name w:val="Style underline + 11 pt Bold"/>
    <w:rsid w:val="00CA5293"/>
    <w:rPr>
      <w:rFonts w:ascii="Times New Roman" w:hAnsi="Times New Roman"/>
      <w:b/>
      <w:bCs/>
      <w:sz w:val="20"/>
      <w:u w:val="single"/>
    </w:rPr>
  </w:style>
  <w:style w:type="character" w:customStyle="1" w:styleId="Style11ptThickunderline">
    <w:name w:val="Style 11 pt Thick underline"/>
    <w:rsid w:val="00CA5293"/>
    <w:rPr>
      <w:rFonts w:ascii="Times New Roman" w:hAnsi="Times New Roman"/>
      <w:sz w:val="20"/>
      <w:u w:val="single"/>
    </w:rPr>
  </w:style>
  <w:style w:type="character" w:customStyle="1" w:styleId="Style11ptBoldThickunderline">
    <w:name w:val="Style 11 pt Bold Thick underline"/>
    <w:rsid w:val="00CA5293"/>
    <w:rPr>
      <w:rFonts w:ascii="Times New Roman" w:hAnsi="Times New Roman"/>
      <w:b/>
      <w:bCs/>
      <w:sz w:val="20"/>
      <w:u w:val="single"/>
    </w:rPr>
  </w:style>
  <w:style w:type="paragraph" w:customStyle="1" w:styleId="Stylecard11ptUnderline">
    <w:name w:val="Style card + 11 pt Underline"/>
    <w:basedOn w:val="Normal"/>
    <w:link w:val="Stylecard11ptUnderlineChar"/>
    <w:qFormat/>
    <w:rsid w:val="00CA5293"/>
    <w:pPr>
      <w:spacing w:after="200" w:line="276" w:lineRule="auto"/>
      <w:ind w:left="288" w:right="288"/>
    </w:pPr>
    <w:rPr>
      <w:u w:val="single"/>
    </w:rPr>
  </w:style>
  <w:style w:type="character" w:customStyle="1" w:styleId="Stylecard11ptUnderlineChar">
    <w:name w:val="Style card + 11 pt Underline Char"/>
    <w:link w:val="Stylecard11ptUnderline"/>
    <w:rsid w:val="00CA5293"/>
    <w:rPr>
      <w:rFonts w:ascii="Calibri" w:hAnsi="Calibri"/>
      <w:sz w:val="22"/>
      <w:u w:val="single"/>
    </w:rPr>
  </w:style>
  <w:style w:type="paragraph" w:customStyle="1" w:styleId="StylecardLatinVerdana-BoldUnderline">
    <w:name w:val="Style card + (Latin) Verdana-Bold Underline"/>
    <w:basedOn w:val="Normal"/>
    <w:link w:val="StylecardLatinVerdana-BoldUnderlineChar"/>
    <w:qFormat/>
    <w:rsid w:val="00CA5293"/>
    <w:pPr>
      <w:spacing w:after="200" w:line="276" w:lineRule="auto"/>
      <w:ind w:left="288" w:right="288"/>
    </w:pPr>
    <w:rPr>
      <w:u w:val="single"/>
    </w:rPr>
  </w:style>
  <w:style w:type="character" w:customStyle="1" w:styleId="StylecardLatinVerdana-BoldUnderlineChar">
    <w:name w:val="Style card + (Latin) Verdana-Bold Underline Char"/>
    <w:link w:val="StylecardLatinVerdana-BoldUnderline"/>
    <w:rsid w:val="00CA5293"/>
    <w:rPr>
      <w:rFonts w:ascii="Calibri" w:hAnsi="Calibri"/>
      <w:sz w:val="22"/>
      <w:u w:val="single"/>
    </w:rPr>
  </w:style>
  <w:style w:type="character" w:customStyle="1" w:styleId="Style11ptBorderSinglesolidlineAuto05ptLinewidth">
    <w:name w:val="Style 11 pt Border: : (Single solid line Auto  0.5 pt Line width)"/>
    <w:rsid w:val="00CA5293"/>
    <w:rPr>
      <w:sz w:val="20"/>
      <w:bdr w:val="single" w:sz="4" w:space="0" w:color="auto" w:frame="1"/>
    </w:rPr>
  </w:style>
  <w:style w:type="character" w:customStyle="1" w:styleId="StyleUnderlineChar9pt">
    <w:name w:val="Style Underline Char + 9 pt"/>
    <w:rsid w:val="00CA5293"/>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CA5293"/>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CA5293"/>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CA5293"/>
    <w:rPr>
      <w:rFonts w:eastAsia="Times New Roman"/>
      <w:u w:val="single"/>
      <w:lang w:eastAsia="zh-CN"/>
    </w:rPr>
  </w:style>
  <w:style w:type="character" w:customStyle="1" w:styleId="StyleUnderlined11ptChar">
    <w:name w:val="Style Underlined + 11 pt Char"/>
    <w:basedOn w:val="UnderlinedChar0"/>
    <w:link w:val="StyleUnderlined11pt"/>
    <w:rsid w:val="00CA5293"/>
    <w:rPr>
      <w:rFonts w:ascii="Calibri" w:eastAsia="Times New Roman" w:hAnsi="Calibri"/>
      <w:sz w:val="22"/>
      <w:u w:val="single"/>
      <w:lang w:val="en-US" w:eastAsia="zh-CN" w:bidi="ar-SA"/>
    </w:rPr>
  </w:style>
  <w:style w:type="paragraph" w:customStyle="1" w:styleId="StyleCircled11pt">
    <w:name w:val="Style Circled + 11 pt"/>
    <w:basedOn w:val="Circled"/>
    <w:link w:val="StyleCircled11ptChar"/>
    <w:qFormat/>
    <w:rsid w:val="00CA5293"/>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CA5293"/>
    <w:rPr>
      <w:rFonts w:ascii="Times New Roman" w:eastAsia="Times New Roman" w:hAnsi="Times New Roman" w:cs="Times New Roman"/>
      <w:b/>
      <w:bCs/>
      <w:sz w:val="20"/>
      <w:u w:val="single"/>
    </w:rPr>
  </w:style>
  <w:style w:type="paragraph" w:customStyle="1" w:styleId="UnderlineBoldIndent">
    <w:name w:val="Underline + Bold Indent"/>
    <w:basedOn w:val="Normal"/>
    <w:link w:val="UnderlineBoldIndentCharChar"/>
    <w:qFormat/>
    <w:rsid w:val="00CA529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A5293"/>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CA5293"/>
    <w:rPr>
      <w:u w:val="single"/>
    </w:rPr>
  </w:style>
  <w:style w:type="character" w:customStyle="1" w:styleId="StyleUnderlineBoldIndent11ptChar">
    <w:name w:val="Style Underline + Bold Indent + 11 pt Char"/>
    <w:link w:val="StyleUnderlineBoldIndent11pt"/>
    <w:rsid w:val="00CA5293"/>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CA5293"/>
    <w:rPr>
      <w:b/>
      <w:bCs/>
      <w:u w:val="single"/>
    </w:rPr>
  </w:style>
  <w:style w:type="character" w:customStyle="1" w:styleId="StyleUnderlineBoldIndent11ptBoldChar">
    <w:name w:val="Style Underline + Bold Indent + 11 pt Bold Char"/>
    <w:link w:val="StyleUnderlineBoldIndent11ptBold"/>
    <w:rsid w:val="00CA5293"/>
    <w:rPr>
      <w:rFonts w:ascii="Calibri" w:eastAsia="Times New Roman" w:hAnsi="Calibri"/>
      <w:b/>
      <w:bCs/>
      <w:sz w:val="22"/>
      <w:szCs w:val="20"/>
      <w:u w:val="single"/>
    </w:rPr>
  </w:style>
  <w:style w:type="character" w:customStyle="1" w:styleId="StyleUnderlineChar6CharCharCharCharCharCharCharChar11">
    <w:name w:val="Style Underline Char6 Char Char Char Char Char Char Char Char + 11 ..."/>
    <w:rsid w:val="00CA529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A529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A529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A5293"/>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CA5293"/>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CA5293"/>
    <w:rPr>
      <w:rFonts w:ascii="Calibri" w:eastAsia="Calibri" w:hAnsi="Calibri"/>
      <w:sz w:val="22"/>
      <w:u w:val="single"/>
    </w:rPr>
  </w:style>
  <w:style w:type="character" w:customStyle="1" w:styleId="Styleterm111ptUnderline">
    <w:name w:val="Style term1 + 11 pt Underline"/>
    <w:rsid w:val="00CA5293"/>
    <w:rPr>
      <w:b/>
      <w:bCs/>
      <w:sz w:val="20"/>
      <w:u w:val="single"/>
    </w:rPr>
  </w:style>
  <w:style w:type="paragraph" w:customStyle="1" w:styleId="StyleMinimizedTextArialNarrow10pt">
    <w:name w:val="Style Minimized Text + Arial Narrow 10 pt"/>
    <w:basedOn w:val="MinimizedText"/>
    <w:link w:val="StyleMinimizedTextArialNarrow10ptChar"/>
    <w:qFormat/>
    <w:rsid w:val="00CA5293"/>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CA5293"/>
    <w:rPr>
      <w:rFonts w:ascii="Times New Roman" w:eastAsia="Times New Roman" w:hAnsi="Times New Roman" w:cs="Times New Roman"/>
      <w:sz w:val="20"/>
    </w:rPr>
  </w:style>
  <w:style w:type="character" w:customStyle="1" w:styleId="StyleLatinGaramondUnderline">
    <w:name w:val="Style (Latin) Garamond Underline"/>
    <w:rsid w:val="00CA5293"/>
    <w:rPr>
      <w:rFonts w:ascii="Times New Roman" w:hAnsi="Times New Roman"/>
      <w:sz w:val="20"/>
      <w:u w:val="single"/>
    </w:rPr>
  </w:style>
  <w:style w:type="character" w:customStyle="1" w:styleId="StyleLatinGaramond">
    <w:name w:val="Style (Latin) Garamond"/>
    <w:rsid w:val="00CA5293"/>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CA5293"/>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CA5293"/>
    <w:rPr>
      <w:rFonts w:ascii="Times" w:eastAsia="Times New Roman" w:hAnsi="Times" w:cs="Arial"/>
      <w:sz w:val="22"/>
      <w:szCs w:val="28"/>
      <w:u w:val="single"/>
    </w:rPr>
  </w:style>
  <w:style w:type="paragraph" w:customStyle="1" w:styleId="NormalText">
    <w:name w:val="Normal Text"/>
    <w:basedOn w:val="Normal"/>
    <w:link w:val="NormalTextChar"/>
    <w:autoRedefine/>
    <w:qFormat/>
    <w:rsid w:val="00CA5293"/>
    <w:pPr>
      <w:jc w:val="both"/>
    </w:pPr>
    <w:rPr>
      <w:rFonts w:eastAsia="Times New Roman"/>
      <w:szCs w:val="26"/>
    </w:rPr>
  </w:style>
  <w:style w:type="paragraph" w:customStyle="1" w:styleId="HeaderStyle">
    <w:name w:val="Header Style"/>
    <w:basedOn w:val="Normal"/>
    <w:rsid w:val="00CA5293"/>
    <w:pPr>
      <w:jc w:val="center"/>
    </w:pPr>
    <w:rPr>
      <w:rFonts w:eastAsia="Times New Roman"/>
      <w:b/>
      <w:sz w:val="24"/>
      <w:szCs w:val="20"/>
      <w:u w:val="single"/>
    </w:rPr>
  </w:style>
  <w:style w:type="character" w:customStyle="1" w:styleId="CardChar2">
    <w:name w:val="Card Char2"/>
    <w:basedOn w:val="DefaultParagraphFont"/>
    <w:rsid w:val="00CA5293"/>
    <w:rPr>
      <w:rFonts w:ascii="Times New Roman" w:eastAsia="Times New Roman" w:hAnsi="Times New Roman" w:cs="Times New Roman"/>
      <w:bCs/>
      <w:color w:val="000000"/>
      <w:sz w:val="20"/>
      <w:szCs w:val="20"/>
    </w:rPr>
  </w:style>
  <w:style w:type="character" w:customStyle="1" w:styleId="CharChar11">
    <w:name w:val="Char Char11"/>
    <w:basedOn w:val="DefaultParagraphFont"/>
    <w:rsid w:val="00CA5293"/>
    <w:rPr>
      <w:rFonts w:cs="Arial"/>
      <w:bCs/>
      <w:szCs w:val="26"/>
      <w:u w:val="single"/>
      <w:lang w:val="en-US" w:eastAsia="en-US" w:bidi="ar-SA"/>
    </w:rPr>
  </w:style>
  <w:style w:type="character" w:customStyle="1" w:styleId="UnderlineCharCharChar1">
    <w:name w:val="Underline Char Char Char1"/>
    <w:basedOn w:val="DefaultParagraphFont"/>
    <w:rsid w:val="00CA5293"/>
    <w:rPr>
      <w:u w:val="single"/>
      <w:lang w:val="en-US" w:eastAsia="en-US" w:bidi="ar-SA"/>
    </w:rPr>
  </w:style>
  <w:style w:type="character" w:customStyle="1" w:styleId="StyleUnderlineChar2CharChar11pt">
    <w:name w:val="Style Underline Char2 Char Char + 11 pt"/>
    <w:basedOn w:val="Style11pt"/>
    <w:rsid w:val="00CA5293"/>
    <w:rPr>
      <w:rFonts w:ascii="Times New Roman" w:hAnsi="Times New Roman"/>
      <w:sz w:val="20"/>
      <w:u w:val="single"/>
    </w:rPr>
  </w:style>
  <w:style w:type="character" w:customStyle="1" w:styleId="StyleStyleBoldUnderline11pt">
    <w:name w:val="Style Style Bold Underline + 11 pt"/>
    <w:basedOn w:val="DefaultParagraphFont"/>
    <w:rsid w:val="00CA5293"/>
    <w:rPr>
      <w:b/>
      <w:bCs/>
      <w:sz w:val="20"/>
      <w:u w:val="single"/>
    </w:rPr>
  </w:style>
  <w:style w:type="paragraph" w:customStyle="1" w:styleId="Pa6">
    <w:name w:val="Pa6"/>
    <w:basedOn w:val="Normal"/>
    <w:next w:val="Normal"/>
    <w:uiPriority w:val="99"/>
    <w:qFormat/>
    <w:rsid w:val="00CA5293"/>
    <w:pPr>
      <w:autoSpaceDE w:val="0"/>
      <w:autoSpaceDN w:val="0"/>
      <w:adjustRightInd w:val="0"/>
      <w:spacing w:line="221" w:lineRule="atLeast"/>
    </w:pPr>
    <w:rPr>
      <w:rFonts w:ascii="Baskerville" w:eastAsia="Times New Roman" w:hAnsi="Baskerville"/>
      <w:sz w:val="24"/>
    </w:rPr>
  </w:style>
  <w:style w:type="character" w:customStyle="1" w:styleId="A13">
    <w:name w:val="A13"/>
    <w:rsid w:val="00CA5293"/>
    <w:rPr>
      <w:rFonts w:cs="Baskerville"/>
      <w:color w:val="000000"/>
      <w:sz w:val="106"/>
      <w:szCs w:val="106"/>
    </w:rPr>
  </w:style>
  <w:style w:type="character" w:customStyle="1" w:styleId="A17">
    <w:name w:val="A17"/>
    <w:rsid w:val="00CA5293"/>
    <w:rPr>
      <w:rFonts w:cs="Baskerville"/>
      <w:color w:val="000000"/>
      <w:sz w:val="12"/>
      <w:szCs w:val="12"/>
    </w:rPr>
  </w:style>
  <w:style w:type="paragraph" w:customStyle="1" w:styleId="Pa19">
    <w:name w:val="Pa19"/>
    <w:basedOn w:val="Normal"/>
    <w:next w:val="Normal"/>
    <w:rsid w:val="00CA5293"/>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CA5293"/>
    <w:pPr>
      <w:autoSpaceDE w:val="0"/>
      <w:autoSpaceDN w:val="0"/>
      <w:adjustRightInd w:val="0"/>
      <w:spacing w:line="441" w:lineRule="atLeast"/>
    </w:pPr>
    <w:rPr>
      <w:rFonts w:ascii="Baskerville" w:eastAsia="Times New Roman" w:hAnsi="Baskerville"/>
      <w:sz w:val="24"/>
    </w:rPr>
  </w:style>
  <w:style w:type="character" w:customStyle="1" w:styleId="A14">
    <w:name w:val="A14"/>
    <w:rsid w:val="00CA5293"/>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CA5293"/>
    <w:pPr>
      <w:autoSpaceDE w:val="0"/>
      <w:autoSpaceDN w:val="0"/>
      <w:adjustRightInd w:val="0"/>
      <w:spacing w:line="281" w:lineRule="atLeast"/>
    </w:pPr>
    <w:rPr>
      <w:rFonts w:ascii="Baskerville" w:eastAsia="Times New Roman" w:hAnsi="Baskerville"/>
      <w:sz w:val="24"/>
    </w:rPr>
  </w:style>
  <w:style w:type="paragraph" w:customStyle="1" w:styleId="Pa15">
    <w:name w:val="Pa15"/>
    <w:basedOn w:val="Normal"/>
    <w:next w:val="Normal"/>
    <w:uiPriority w:val="99"/>
    <w:rsid w:val="00CA5293"/>
    <w:pPr>
      <w:autoSpaceDE w:val="0"/>
      <w:autoSpaceDN w:val="0"/>
      <w:adjustRightInd w:val="0"/>
      <w:spacing w:line="221" w:lineRule="atLeast"/>
    </w:pPr>
    <w:rPr>
      <w:rFonts w:ascii="Baskerville" w:eastAsia="Times New Roman" w:hAnsi="Baskerville"/>
      <w:sz w:val="24"/>
    </w:rPr>
  </w:style>
  <w:style w:type="character" w:customStyle="1" w:styleId="A10">
    <w:name w:val="A10"/>
    <w:uiPriority w:val="99"/>
    <w:rsid w:val="00CA5293"/>
    <w:rPr>
      <w:rFonts w:ascii="Wingdings" w:hAnsi="Wingdings" w:cs="Wingdings"/>
      <w:color w:val="000000"/>
      <w:sz w:val="22"/>
      <w:szCs w:val="22"/>
    </w:rPr>
  </w:style>
  <w:style w:type="paragraph" w:customStyle="1" w:styleId="Pa37">
    <w:name w:val="Pa37"/>
    <w:basedOn w:val="Normal"/>
    <w:next w:val="Normal"/>
    <w:rsid w:val="00CA5293"/>
    <w:pPr>
      <w:autoSpaceDE w:val="0"/>
      <w:autoSpaceDN w:val="0"/>
      <w:adjustRightInd w:val="0"/>
      <w:spacing w:line="141" w:lineRule="atLeast"/>
    </w:pPr>
    <w:rPr>
      <w:rFonts w:ascii="Baskerville" w:eastAsia="Times New Roman" w:hAnsi="Baskerville"/>
      <w:sz w:val="24"/>
    </w:rPr>
  </w:style>
  <w:style w:type="character" w:customStyle="1" w:styleId="A20">
    <w:name w:val="A20"/>
    <w:rsid w:val="00CA5293"/>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CA5293"/>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CA5293"/>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CA5293"/>
    <w:rPr>
      <w:rFonts w:cs="Arial"/>
      <w:b/>
      <w:bCs/>
      <w:iCs/>
      <w:sz w:val="36"/>
      <w:szCs w:val="28"/>
      <w:u w:val="single"/>
      <w:lang w:val="en-US" w:eastAsia="en-US" w:bidi="ar-SA"/>
    </w:rPr>
  </w:style>
  <w:style w:type="character" w:customStyle="1" w:styleId="Taggin-New">
    <w:name w:val="Taggin - New"/>
    <w:rsid w:val="00CA5293"/>
    <w:rPr>
      <w:rFonts w:ascii="Arial Narrow" w:hAnsi="Arial Narrow"/>
      <w:b/>
      <w:sz w:val="22"/>
    </w:rPr>
  </w:style>
  <w:style w:type="character" w:customStyle="1" w:styleId="searchword">
    <w:name w:val="searchword"/>
    <w:basedOn w:val="DefaultParagraphFont"/>
    <w:rsid w:val="00CA5293"/>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CA5293"/>
    <w:rPr>
      <w:rFonts w:cs="Arial"/>
      <w:b/>
      <w:bCs/>
      <w:sz w:val="24"/>
      <w:szCs w:val="26"/>
      <w:lang w:val="en-US" w:eastAsia="en-US" w:bidi="ar-SA"/>
    </w:rPr>
  </w:style>
  <w:style w:type="character" w:customStyle="1" w:styleId="brief-smalltext0">
    <w:name w:val="brief-smalltext"/>
    <w:basedOn w:val="DefaultParagraphFont"/>
    <w:rsid w:val="00CA5293"/>
  </w:style>
  <w:style w:type="character" w:customStyle="1" w:styleId="Boxing-New">
    <w:name w:val="Boxing - New"/>
    <w:rsid w:val="00CA5293"/>
    <w:rPr>
      <w:rFonts w:ascii="Arial Narrow" w:hAnsi="Arial Narrow"/>
      <w:sz w:val="16"/>
      <w:u w:val="none"/>
      <w:bdr w:val="single" w:sz="4" w:space="0" w:color="auto"/>
    </w:rPr>
  </w:style>
  <w:style w:type="paragraph" w:customStyle="1" w:styleId="Coverintroduction">
    <w:name w:val="Cover introduction"/>
    <w:basedOn w:val="Default"/>
    <w:next w:val="Default"/>
    <w:rsid w:val="00CA5293"/>
    <w:pPr>
      <w:spacing w:after="0" w:line="240" w:lineRule="auto"/>
    </w:pPr>
    <w:rPr>
      <w:rFonts w:ascii="Arial" w:eastAsia="Times New Roman" w:hAnsi="Arial" w:cs="Times New Roman"/>
      <w:sz w:val="24"/>
    </w:rPr>
  </w:style>
  <w:style w:type="character" w:customStyle="1" w:styleId="style50">
    <w:name w:val="style5"/>
    <w:basedOn w:val="DefaultParagraphFont"/>
    <w:rsid w:val="00CA5293"/>
  </w:style>
  <w:style w:type="character" w:customStyle="1" w:styleId="TagCharCharCharCharCharChar">
    <w:name w:val="Tag Char Char Char Char Char Char"/>
    <w:rsid w:val="00CA5293"/>
    <w:rPr>
      <w:rFonts w:cs="Arial"/>
      <w:b/>
      <w:bCs/>
      <w:sz w:val="24"/>
      <w:szCs w:val="26"/>
      <w:lang w:val="en-US" w:eastAsia="en-US" w:bidi="ar-SA"/>
    </w:rPr>
  </w:style>
  <w:style w:type="character" w:customStyle="1" w:styleId="pmterms3">
    <w:name w:val="pmterms3"/>
    <w:basedOn w:val="DefaultParagraphFont"/>
    <w:rsid w:val="00CA5293"/>
  </w:style>
  <w:style w:type="character" w:customStyle="1" w:styleId="pmtermsel">
    <w:name w:val="pmtermsel"/>
    <w:basedOn w:val="DefaultParagraphFont"/>
    <w:rsid w:val="00CA5293"/>
  </w:style>
  <w:style w:type="character" w:customStyle="1" w:styleId="interiorheadline">
    <w:name w:val="interiorheadline"/>
    <w:basedOn w:val="DefaultParagraphFont"/>
    <w:rsid w:val="00CA5293"/>
  </w:style>
  <w:style w:type="character" w:customStyle="1" w:styleId="Heading31CharCharCharChar1">
    <w:name w:val="Heading 31 Char Char Char Char1"/>
    <w:rsid w:val="00CA5293"/>
    <w:rPr>
      <w:rFonts w:cs="Arial"/>
      <w:b/>
      <w:bCs/>
      <w:sz w:val="24"/>
      <w:szCs w:val="26"/>
      <w:lang w:val="en-US" w:eastAsia="en-US" w:bidi="ar-SA"/>
    </w:rPr>
  </w:style>
  <w:style w:type="character" w:customStyle="1" w:styleId="Heading31CharCharChar">
    <w:name w:val="Heading 31 Char Char Char"/>
    <w:rsid w:val="00CA5293"/>
    <w:rPr>
      <w:rFonts w:cs="Arial"/>
      <w:b/>
      <w:bCs/>
      <w:sz w:val="24"/>
      <w:szCs w:val="26"/>
      <w:lang w:val="en-US" w:eastAsia="en-US" w:bidi="ar-SA"/>
    </w:rPr>
  </w:style>
  <w:style w:type="character" w:customStyle="1" w:styleId="StyleUnderlineCharChar9pt2">
    <w:name w:val="Style Underline Char Char + 9 pt2"/>
    <w:basedOn w:val="UnderlineCharChar"/>
    <w:rsid w:val="00CA5293"/>
    <w:rPr>
      <w:rFonts w:ascii="Arial Narrow" w:eastAsia="Times New Roman" w:hAnsi="Arial Narrow"/>
      <w:szCs w:val="24"/>
      <w:u w:val="single"/>
      <w:lang w:val="en-US" w:eastAsia="en-US" w:bidi="ar-SA"/>
    </w:rPr>
  </w:style>
  <w:style w:type="character" w:customStyle="1" w:styleId="StyleUnderlineCharChar9ptBold2">
    <w:name w:val="Style Underline Char Char + 9 pt Bold2"/>
    <w:basedOn w:val="UnderlineCharChar"/>
    <w:rsid w:val="00CA5293"/>
    <w:rPr>
      <w:rFonts w:ascii="Arial Narrow" w:eastAsia="Times New Roman" w:hAnsi="Arial Narrow"/>
      <w:b/>
      <w:bCs/>
      <w:szCs w:val="24"/>
      <w:u w:val="single"/>
      <w:lang w:val="en-US" w:eastAsia="en-US" w:bidi="ar-SA"/>
    </w:rPr>
  </w:style>
  <w:style w:type="character" w:customStyle="1" w:styleId="Style9ptUnderline7">
    <w:name w:val="Style 9 pt Underline7"/>
    <w:basedOn w:val="DefaultParagraphFont"/>
    <w:rsid w:val="00CA5293"/>
    <w:rPr>
      <w:sz w:val="20"/>
      <w:u w:val="single"/>
    </w:rPr>
  </w:style>
  <w:style w:type="character" w:customStyle="1" w:styleId="Style9ptBoldUnderlineBorderSinglesolidlineAuto0">
    <w:name w:val="Style 9 pt Bold Underline Border: : (Single solid line Auto  0..."/>
    <w:basedOn w:val="DefaultParagraphFont"/>
    <w:rsid w:val="00CA5293"/>
    <w:rPr>
      <w:b/>
      <w:bCs/>
      <w:sz w:val="20"/>
      <w:u w:val="single"/>
      <w:bdr w:val="single" w:sz="4" w:space="0" w:color="auto"/>
    </w:rPr>
  </w:style>
  <w:style w:type="character" w:customStyle="1" w:styleId="Style9ptBoldUnderline3">
    <w:name w:val="Style 9 pt Bold Underline3"/>
    <w:basedOn w:val="DefaultParagraphFont"/>
    <w:rsid w:val="00CA5293"/>
    <w:rPr>
      <w:b/>
      <w:bCs/>
      <w:sz w:val="20"/>
      <w:u w:val="single"/>
    </w:rPr>
  </w:style>
  <w:style w:type="paragraph" w:customStyle="1" w:styleId="Tagtemplate">
    <w:name w:val="Tagtemplate"/>
    <w:basedOn w:val="Normal"/>
    <w:link w:val="TagtemplateChar"/>
    <w:autoRedefine/>
    <w:qFormat/>
    <w:rsid w:val="00CA5293"/>
    <w:pPr>
      <w:keepNext/>
      <w:keepLines/>
    </w:pPr>
    <w:rPr>
      <w:rFonts w:ascii="Arial" w:eastAsia="Calibri" w:hAnsi="Arial" w:cs="Arial"/>
      <w:b/>
      <w:sz w:val="24"/>
    </w:rPr>
  </w:style>
  <w:style w:type="character" w:customStyle="1" w:styleId="TagtemplateChar">
    <w:name w:val="Tagtemplate Char"/>
    <w:link w:val="Tagtemplate"/>
    <w:rsid w:val="00CA5293"/>
    <w:rPr>
      <w:rFonts w:ascii="Arial" w:eastAsia="Calibri" w:hAnsi="Arial" w:cs="Arial"/>
      <w:b/>
    </w:rPr>
  </w:style>
  <w:style w:type="character" w:customStyle="1" w:styleId="Style11ptBlackUnderline">
    <w:name w:val="Style 11 pt Black Underline"/>
    <w:rsid w:val="00CA5293"/>
    <w:rPr>
      <w:color w:val="000000"/>
      <w:sz w:val="20"/>
      <w:u w:val="single"/>
    </w:rPr>
  </w:style>
  <w:style w:type="character" w:customStyle="1" w:styleId="Style11ptBoldBlackUnderline">
    <w:name w:val="Style 11 pt Bold Black Underline"/>
    <w:rsid w:val="00CA5293"/>
    <w:rPr>
      <w:b/>
      <w:bCs/>
      <w:color w:val="000000"/>
      <w:sz w:val="20"/>
      <w:u w:val="single"/>
    </w:rPr>
  </w:style>
  <w:style w:type="paragraph" w:customStyle="1" w:styleId="StyleUnderlineChar11pt3">
    <w:name w:val="Style Underline Char + 11 pt3"/>
    <w:link w:val="StyleUnderlineChar11pt3Char"/>
    <w:qFormat/>
    <w:rsid w:val="00CA5293"/>
    <w:pPr>
      <w:spacing w:after="160"/>
    </w:pPr>
    <w:rPr>
      <w:rFonts w:ascii="Arial Narrow" w:eastAsia="Times New Roman" w:hAnsi="Arial Narrow"/>
      <w:sz w:val="22"/>
      <w:u w:val="single"/>
    </w:rPr>
  </w:style>
  <w:style w:type="character" w:customStyle="1" w:styleId="StyleUnderlineChar11pt3Char">
    <w:name w:val="Style Underline Char + 11 pt3 Char"/>
    <w:basedOn w:val="UnderlineCharChar"/>
    <w:link w:val="StyleUnderlineChar11pt3"/>
    <w:rsid w:val="00CA5293"/>
    <w:rPr>
      <w:rFonts w:ascii="Arial Narrow" w:eastAsia="Times New Roman" w:hAnsi="Arial Narrow"/>
      <w:sz w:val="22"/>
      <w:szCs w:val="24"/>
      <w:u w:val="single"/>
    </w:rPr>
  </w:style>
  <w:style w:type="paragraph" w:customStyle="1" w:styleId="StyleUnderlineChar11ptBold2">
    <w:name w:val="Style Underline Char + 11 pt Bold2"/>
    <w:link w:val="StyleUnderlineChar11ptBold2Char"/>
    <w:rsid w:val="00CA5293"/>
    <w:pPr>
      <w:spacing w:after="160"/>
    </w:pPr>
    <w:rPr>
      <w:rFonts w:eastAsia="Times New Roman"/>
      <w:b/>
      <w:bCs/>
      <w:sz w:val="22"/>
      <w:u w:val="single"/>
    </w:rPr>
  </w:style>
  <w:style w:type="character" w:customStyle="1" w:styleId="StyleUnderlineChar11ptBold2Char">
    <w:name w:val="Style Underline Char + 11 pt Bold2 Char"/>
    <w:link w:val="StyleUnderlineChar11ptBold2"/>
    <w:rsid w:val="00CA5293"/>
    <w:rPr>
      <w:rFonts w:eastAsia="Times New Roman"/>
      <w:b/>
      <w:bCs/>
      <w:sz w:val="22"/>
      <w:u w:val="single"/>
    </w:rPr>
  </w:style>
  <w:style w:type="paragraph" w:customStyle="1" w:styleId="StyleUnderlineChar11ptBold3">
    <w:name w:val="Style Underline Char + 11 pt Bold3"/>
    <w:link w:val="StyleUnderlineChar11ptBold3Char"/>
    <w:qFormat/>
    <w:rsid w:val="00CA5293"/>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CA5293"/>
    <w:rPr>
      <w:rFonts w:eastAsia="Times New Roman"/>
      <w:b/>
      <w:bCs/>
      <w:sz w:val="22"/>
      <w:u w:val="single"/>
    </w:rPr>
  </w:style>
  <w:style w:type="paragraph" w:customStyle="1" w:styleId="StyleUnderlining11pt">
    <w:name w:val="Style Underlining + 11 pt"/>
    <w:basedOn w:val="Normal"/>
    <w:link w:val="StyleUnderlining11ptChar"/>
    <w:qFormat/>
    <w:rsid w:val="00CA5293"/>
    <w:rPr>
      <w:u w:val="single"/>
    </w:rPr>
  </w:style>
  <w:style w:type="character" w:customStyle="1" w:styleId="StyleUnderlining11ptChar">
    <w:name w:val="Style Underlining + 11 pt Char"/>
    <w:basedOn w:val="DefaultParagraphFont"/>
    <w:link w:val="StyleUnderlining11pt"/>
    <w:rsid w:val="00CA5293"/>
    <w:rPr>
      <w:rFonts w:ascii="Calibri" w:hAnsi="Calibri"/>
      <w:sz w:val="22"/>
      <w:u w:val="single"/>
    </w:rPr>
  </w:style>
  <w:style w:type="paragraph" w:customStyle="1" w:styleId="StyleCardText9pt">
    <w:name w:val="Style Card Text + 9 pt"/>
    <w:basedOn w:val="Normal"/>
    <w:link w:val="StyleCardText9ptChar"/>
    <w:qFormat/>
    <w:rsid w:val="00CA5293"/>
    <w:pPr>
      <w:spacing w:after="200"/>
      <w:contextualSpacing/>
    </w:pPr>
    <w:rPr>
      <w:rFonts w:eastAsia="Calibri"/>
    </w:rPr>
  </w:style>
  <w:style w:type="character" w:customStyle="1" w:styleId="StyleCardText9ptChar">
    <w:name w:val="Style Card Text + 9 pt Char"/>
    <w:basedOn w:val="DefaultParagraphFont"/>
    <w:link w:val="StyleCardText9pt"/>
    <w:rsid w:val="00CA5293"/>
    <w:rPr>
      <w:rFonts w:ascii="Calibri" w:eastAsia="Calibri" w:hAnsi="Calibri"/>
      <w:sz w:val="22"/>
    </w:rPr>
  </w:style>
  <w:style w:type="character" w:customStyle="1" w:styleId="inside-head">
    <w:name w:val="inside-head"/>
    <w:basedOn w:val="DefaultParagraphFont"/>
    <w:rsid w:val="00CA5293"/>
  </w:style>
  <w:style w:type="paragraph" w:customStyle="1" w:styleId="UnderlineCharChar2CharCharCharChar">
    <w:name w:val="Underline Char Char2 Char Char Char Char"/>
    <w:basedOn w:val="Normal"/>
    <w:link w:val="UnderlineCharChar2CharCharCharCharChar"/>
    <w:rsid w:val="00CA5293"/>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CA5293"/>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CA5293"/>
    <w:rPr>
      <w:rFonts w:eastAsia="MS Mincho"/>
      <w:b/>
      <w:u w:val="single"/>
    </w:rPr>
  </w:style>
  <w:style w:type="character" w:customStyle="1" w:styleId="BoldandUnderlineCharChar1CharChar">
    <w:name w:val="Bold and Underline Char Char1 Char Char"/>
    <w:basedOn w:val="DefaultParagraphFont"/>
    <w:link w:val="BoldandUnderlineCharChar1Char"/>
    <w:rsid w:val="00CA5293"/>
    <w:rPr>
      <w:rFonts w:ascii="Calibri" w:eastAsia="MS Mincho" w:hAnsi="Calibri"/>
      <w:b/>
      <w:sz w:val="22"/>
      <w:u w:val="single"/>
    </w:rPr>
  </w:style>
  <w:style w:type="character" w:customStyle="1" w:styleId="updated-short-citation">
    <w:name w:val="updated-short-citation"/>
    <w:basedOn w:val="DefaultParagraphFont"/>
    <w:rsid w:val="00CA5293"/>
  </w:style>
  <w:style w:type="character" w:customStyle="1" w:styleId="StyleTimesNewRoman12ptBold0">
    <w:name w:val="Style Times New Roman 12 pt Bold"/>
    <w:rsid w:val="00CA5293"/>
    <w:rPr>
      <w:rFonts w:ascii="Times New Roman" w:hAnsi="Times New Roman"/>
      <w:b/>
      <w:bCs/>
      <w:sz w:val="24"/>
    </w:rPr>
  </w:style>
  <w:style w:type="character" w:customStyle="1" w:styleId="qlabel">
    <w:name w:val="q_label"/>
    <w:basedOn w:val="DefaultParagraphFont"/>
    <w:rsid w:val="00CA5293"/>
  </w:style>
  <w:style w:type="character" w:customStyle="1" w:styleId="alabel">
    <w:name w:val="a_label"/>
    <w:basedOn w:val="DefaultParagraphFont"/>
    <w:rsid w:val="00CA5293"/>
  </w:style>
  <w:style w:type="character" w:customStyle="1" w:styleId="base">
    <w:name w:val="base"/>
    <w:basedOn w:val="DefaultParagraphFont"/>
    <w:rsid w:val="00CA5293"/>
  </w:style>
  <w:style w:type="character" w:customStyle="1" w:styleId="part-of-speech">
    <w:name w:val="part-of-speech"/>
    <w:basedOn w:val="DefaultParagraphFont"/>
    <w:rsid w:val="00CA5293"/>
  </w:style>
  <w:style w:type="character" w:customStyle="1" w:styleId="pron">
    <w:name w:val="pron"/>
    <w:basedOn w:val="DefaultParagraphFont"/>
    <w:rsid w:val="00CA5293"/>
  </w:style>
  <w:style w:type="character" w:customStyle="1" w:styleId="BoldandUnderlineChar3CharChar">
    <w:name w:val="Bold and Underline Char3 Char Char"/>
    <w:basedOn w:val="DefaultParagraphFont"/>
    <w:link w:val="BoldandUnderlineChar3Char"/>
    <w:rsid w:val="00CA5293"/>
    <w:rPr>
      <w:b/>
      <w:u w:val="single"/>
    </w:rPr>
  </w:style>
  <w:style w:type="paragraph" w:customStyle="1" w:styleId="BoldandUnderlineChar3Char">
    <w:name w:val="Bold and Underline Char3 Char"/>
    <w:basedOn w:val="Normal"/>
    <w:link w:val="BoldandUnderlineChar3CharChar"/>
    <w:qFormat/>
    <w:rsid w:val="00CA5293"/>
    <w:rPr>
      <w:rFonts w:asciiTheme="minorHAnsi" w:hAnsiTheme="minorHAnsi"/>
      <w:b/>
      <w:sz w:val="24"/>
      <w:u w:val="single"/>
    </w:rPr>
  </w:style>
  <w:style w:type="paragraph" w:customStyle="1" w:styleId="UnderlineChar4">
    <w:name w:val="Underline Char4"/>
    <w:basedOn w:val="Normal"/>
    <w:link w:val="UnderlineChar4Char"/>
    <w:qFormat/>
    <w:rsid w:val="00CA5293"/>
    <w:rPr>
      <w:rFonts w:asciiTheme="minorHAnsi" w:hAnsiTheme="minorHAnsi"/>
      <w:sz w:val="24"/>
      <w:u w:val="single"/>
    </w:rPr>
  </w:style>
  <w:style w:type="paragraph" w:customStyle="1" w:styleId="BoldandUnderlineChar3">
    <w:name w:val="Bold and Underline Char3"/>
    <w:basedOn w:val="Normal"/>
    <w:link w:val="BoldandUnderlineChar3Char2"/>
    <w:qFormat/>
    <w:rsid w:val="00CA5293"/>
    <w:rPr>
      <w:rFonts w:asciiTheme="minorHAnsi" w:hAnsiTheme="minorHAnsi"/>
      <w:b/>
      <w:sz w:val="24"/>
      <w:u w:val="single"/>
    </w:rPr>
  </w:style>
  <w:style w:type="paragraph" w:customStyle="1" w:styleId="StyleUnderlined11ptBold">
    <w:name w:val="Style Underlined + 11 pt Bold"/>
    <w:basedOn w:val="Normal"/>
    <w:link w:val="StyleUnderlined11ptBoldChar"/>
    <w:qFormat/>
    <w:rsid w:val="00CA5293"/>
    <w:rPr>
      <w:rFonts w:eastAsia="Times New Roman"/>
      <w:b/>
      <w:bCs/>
      <w:u w:val="single"/>
    </w:rPr>
  </w:style>
  <w:style w:type="character" w:customStyle="1" w:styleId="StyleUnderlined11ptBoldChar">
    <w:name w:val="Style Underlined + 11 pt Bold Char"/>
    <w:link w:val="StyleUnderlined11ptBold"/>
    <w:rsid w:val="00CA5293"/>
    <w:rPr>
      <w:rFonts w:ascii="Calibri" w:eastAsia="Times New Roman" w:hAnsi="Calibri"/>
      <w:b/>
      <w:bCs/>
      <w:sz w:val="22"/>
      <w:u w:val="single"/>
    </w:rPr>
  </w:style>
  <w:style w:type="character" w:customStyle="1" w:styleId="Heading3CharCharCharChar2">
    <w:name w:val="Heading 3 Char Char Char Char2"/>
    <w:basedOn w:val="DefaultParagraphFont"/>
    <w:rsid w:val="00CA5293"/>
    <w:rPr>
      <w:rFonts w:cs="Arial"/>
      <w:bCs/>
      <w:szCs w:val="26"/>
      <w:u w:val="single"/>
      <w:lang w:val="en-US" w:eastAsia="en-US" w:bidi="ar-SA"/>
    </w:rPr>
  </w:style>
  <w:style w:type="character" w:customStyle="1" w:styleId="Style9pt">
    <w:name w:val="Style 9 pt"/>
    <w:basedOn w:val="DefaultParagraphFont"/>
    <w:rsid w:val="00CA5293"/>
    <w:rPr>
      <w:rFonts w:ascii="Times New Roman" w:hAnsi="Times New Roman"/>
      <w:sz w:val="20"/>
    </w:rPr>
  </w:style>
  <w:style w:type="character" w:customStyle="1" w:styleId="author-bio-box">
    <w:name w:val="author-bio-box"/>
    <w:basedOn w:val="DefaultParagraphFont"/>
    <w:rsid w:val="00CA5293"/>
  </w:style>
  <w:style w:type="paragraph" w:customStyle="1" w:styleId="StyleStyle49pt3">
    <w:name w:val="Style Style4 + 9 pt3"/>
    <w:basedOn w:val="Style4"/>
    <w:link w:val="StyleStyle49pt3Char"/>
    <w:qFormat/>
    <w:rsid w:val="00CA5293"/>
    <w:pPr>
      <w:numPr>
        <w:numId w:val="0"/>
      </w:numPr>
    </w:pPr>
  </w:style>
  <w:style w:type="character" w:customStyle="1" w:styleId="StyleStyle49pt3Char">
    <w:name w:val="Style Style4 + 9 pt3 Char"/>
    <w:basedOn w:val="Style4Char"/>
    <w:link w:val="StyleStyle49pt3"/>
    <w:rsid w:val="00CA5293"/>
    <w:rPr>
      <w:rFonts w:ascii="Times New Roman" w:eastAsia="Times New Roman" w:hAnsi="Times New Roman" w:cs="Times New Roman"/>
      <w:sz w:val="20"/>
      <w:u w:val="single"/>
    </w:rPr>
  </w:style>
  <w:style w:type="paragraph" w:customStyle="1" w:styleId="StyleStyle4Bold">
    <w:name w:val="Style Style4 + Bold"/>
    <w:basedOn w:val="Style4"/>
    <w:link w:val="StyleStyle4BoldChar"/>
    <w:qFormat/>
    <w:rsid w:val="00CA5293"/>
    <w:pPr>
      <w:numPr>
        <w:numId w:val="0"/>
      </w:numPr>
    </w:pPr>
    <w:rPr>
      <w:b/>
      <w:bCs/>
    </w:rPr>
  </w:style>
  <w:style w:type="character" w:customStyle="1" w:styleId="StyleStyle4BoldChar">
    <w:name w:val="Style Style4 + Bold Char"/>
    <w:basedOn w:val="Style4Char"/>
    <w:link w:val="StyleStyle4Bold"/>
    <w:rsid w:val="00CA5293"/>
    <w:rPr>
      <w:rFonts w:ascii="Times New Roman" w:eastAsia="Times New Roman" w:hAnsi="Times New Roman" w:cs="Times New Roman"/>
      <w:b/>
      <w:bCs/>
      <w:sz w:val="20"/>
      <w:u w:val="single"/>
    </w:rPr>
  </w:style>
  <w:style w:type="paragraph" w:customStyle="1" w:styleId="StyleStyle4LatinTimesNewRomanAsianSimSun">
    <w:name w:val="Style Style4 + (Latin) Times New Roman (Asian) SimSun"/>
    <w:basedOn w:val="Normal"/>
    <w:link w:val="StyleStyle4LatinTimesNewRomanAsianSimSunChar"/>
    <w:qFormat/>
    <w:rsid w:val="00CA529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A5293"/>
    <w:rPr>
      <w:rFonts w:ascii="Calibri" w:eastAsia="SimSun" w:hAnsi="Calibri"/>
      <w:sz w:val="22"/>
      <w:u w:val="single"/>
    </w:rPr>
  </w:style>
  <w:style w:type="paragraph" w:customStyle="1" w:styleId="hotroute0">
    <w:name w:val="hot route!"/>
    <w:basedOn w:val="Normal"/>
    <w:uiPriority w:val="99"/>
    <w:qFormat/>
    <w:rsid w:val="00CA5293"/>
    <w:pPr>
      <w:ind w:left="144"/>
    </w:pPr>
    <w:rPr>
      <w:rFonts w:eastAsia="Calibri"/>
    </w:rPr>
  </w:style>
  <w:style w:type="character" w:customStyle="1" w:styleId="Highlightedunderline">
    <w:name w:val="Highlighted underline"/>
    <w:qFormat/>
    <w:rsid w:val="00CA5293"/>
    <w:rPr>
      <w:rFonts w:ascii="Times New Roman" w:hAnsi="Times New Roman"/>
      <w:sz w:val="20"/>
      <w:u w:val="single"/>
      <w:bdr w:val="none" w:sz="0" w:space="0" w:color="auto"/>
      <w:shd w:val="clear" w:color="auto" w:fill="C0C0C0"/>
    </w:rPr>
  </w:style>
  <w:style w:type="character" w:customStyle="1" w:styleId="UnderlineCharChar1">
    <w:name w:val="Underline Char Char1"/>
    <w:basedOn w:val="DefaultParagraphFont"/>
    <w:rsid w:val="00CA5293"/>
    <w:rPr>
      <w:u w:val="single"/>
      <w:lang w:val="en-US" w:eastAsia="en-US" w:bidi="ar-SA"/>
    </w:rPr>
  </w:style>
  <w:style w:type="character" w:customStyle="1" w:styleId="BoldandUnderlineCharChar2">
    <w:name w:val="Bold and Underline Char Char2"/>
    <w:basedOn w:val="DefaultParagraphFont"/>
    <w:rsid w:val="00CA5293"/>
    <w:rPr>
      <w:b/>
      <w:u w:val="single"/>
      <w:lang w:val="en-US" w:eastAsia="en-US" w:bidi="ar-SA"/>
    </w:rPr>
  </w:style>
  <w:style w:type="paragraph" w:customStyle="1" w:styleId="StyleStyle1Bold">
    <w:name w:val="Style Style1 + Bold"/>
    <w:link w:val="StyleStyle1BoldChar"/>
    <w:qFormat/>
    <w:rsid w:val="00CA5293"/>
    <w:pPr>
      <w:spacing w:after="200" w:line="276" w:lineRule="auto"/>
    </w:pPr>
    <w:rPr>
      <w:rFonts w:ascii="Book Antiqua" w:eastAsia="SimSun" w:hAnsi="Book Antiqua"/>
      <w:b/>
      <w:bCs/>
      <w:sz w:val="16"/>
      <w:u w:val="single"/>
      <w:lang w:eastAsia="zh-CN"/>
    </w:rPr>
  </w:style>
  <w:style w:type="character" w:customStyle="1" w:styleId="StyleStyle1BoldChar">
    <w:name w:val="Style Style1 + Bold Char"/>
    <w:basedOn w:val="Style1Char"/>
    <w:link w:val="StyleStyle1Bold"/>
    <w:rsid w:val="00CA5293"/>
    <w:rPr>
      <w:rFonts w:ascii="Book Antiqua" w:eastAsia="SimSun" w:hAnsi="Book Antiqua"/>
      <w:b/>
      <w:bCs/>
      <w:sz w:val="16"/>
      <w:szCs w:val="24"/>
      <w:u w:val="single"/>
      <w:lang w:eastAsia="zh-CN"/>
    </w:rPr>
  </w:style>
  <w:style w:type="character" w:customStyle="1" w:styleId="StyleUnderlineCharChar111pt">
    <w:name w:val="Style Underline Char Char1 + 11 pt"/>
    <w:basedOn w:val="UnderlineCharChar1"/>
    <w:rsid w:val="00CA5293"/>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CA5293"/>
    <w:pPr>
      <w:spacing w:after="200" w:line="276" w:lineRule="auto"/>
    </w:pPr>
    <w:rPr>
      <w:rFonts w:eastAsia="Times New Roman"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CA5293"/>
    <w:rPr>
      <w:rFonts w:eastAsia="Times New Roman" w:cs="Times New Roman"/>
      <w:b/>
      <w:bCs/>
      <w:sz w:val="22"/>
      <w:szCs w:val="20"/>
      <w:u w:val="single"/>
      <w:lang w:val="en-US" w:eastAsia="en-US" w:bidi="ar-SA"/>
    </w:rPr>
  </w:style>
  <w:style w:type="character" w:customStyle="1" w:styleId="StyleStyleUnderline411pt">
    <w:name w:val="Style Style Underline4 + 11 pt"/>
    <w:basedOn w:val="DefaultParagraphFont"/>
    <w:rsid w:val="00CA5293"/>
    <w:rPr>
      <w:sz w:val="20"/>
      <w:u w:val="single"/>
    </w:rPr>
  </w:style>
  <w:style w:type="character" w:customStyle="1" w:styleId="StyleStyleUnderline411ptBold">
    <w:name w:val="Style Style Underline4 + 11 pt Bold"/>
    <w:basedOn w:val="DefaultParagraphFont"/>
    <w:rsid w:val="00CA5293"/>
    <w:rPr>
      <w:b/>
      <w:bCs/>
      <w:sz w:val="20"/>
      <w:u w:val="single"/>
    </w:rPr>
  </w:style>
  <w:style w:type="character" w:customStyle="1" w:styleId="StyleStyleUnderline311pt">
    <w:name w:val="Style Style Underline3 + 11 pt"/>
    <w:basedOn w:val="DefaultParagraphFont"/>
    <w:rsid w:val="00CA5293"/>
    <w:rPr>
      <w:sz w:val="20"/>
      <w:u w:val="single"/>
    </w:rPr>
  </w:style>
  <w:style w:type="character" w:customStyle="1" w:styleId="StyleStyleUnderline311ptBold">
    <w:name w:val="Style Style Underline3 + 11 pt Bold"/>
    <w:basedOn w:val="DefaultParagraphFont"/>
    <w:rsid w:val="00CA5293"/>
    <w:rPr>
      <w:b/>
      <w:bCs/>
      <w:sz w:val="20"/>
      <w:u w:val="single"/>
    </w:rPr>
  </w:style>
  <w:style w:type="character" w:customStyle="1" w:styleId="UnderlineChar1Char">
    <w:name w:val="Underline Char1 Char"/>
    <w:basedOn w:val="DefaultParagraphFont"/>
    <w:rsid w:val="00CA5293"/>
    <w:rPr>
      <w:rFonts w:ascii="Georgia" w:eastAsia="MS Mincho" w:hAnsi="Georgia"/>
      <w:szCs w:val="20"/>
      <w:u w:val="single"/>
    </w:rPr>
  </w:style>
  <w:style w:type="character" w:customStyle="1" w:styleId="BoldandUnderlineCharChar">
    <w:name w:val="Bold and Underline Char Char"/>
    <w:basedOn w:val="DefaultParagraphFont"/>
    <w:rsid w:val="00CA5293"/>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CA529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A529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CA529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A5293"/>
    <w:rPr>
      <w:rFonts w:asciiTheme="minorHAnsi" w:eastAsia="MS Mincho" w:hAnsiTheme="minorHAnsi"/>
      <w:b/>
      <w:sz w:val="24"/>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CA529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A5293"/>
    <w:rPr>
      <w:rFonts w:asciiTheme="minorHAnsi" w:eastAsia="MS Mincho" w:hAnsiTheme="minorHAnsi"/>
      <w:b/>
      <w:sz w:val="24"/>
      <w:u w:val="single"/>
    </w:rPr>
  </w:style>
  <w:style w:type="paragraph" w:customStyle="1" w:styleId="UnderlineChar2CharChar">
    <w:name w:val="Underline Char2 Char Char"/>
    <w:basedOn w:val="Normal"/>
    <w:link w:val="UnderlineChar2CharCharChar"/>
    <w:qFormat/>
    <w:rsid w:val="00CA5293"/>
    <w:rPr>
      <w:rFonts w:eastAsia="MS Mincho"/>
      <w:szCs w:val="20"/>
      <w:u w:val="single"/>
    </w:rPr>
  </w:style>
  <w:style w:type="character" w:customStyle="1" w:styleId="UnderlineChar2CharCharChar">
    <w:name w:val="Underline Char2 Char Char Char"/>
    <w:basedOn w:val="DefaultParagraphFont"/>
    <w:link w:val="UnderlineChar2CharChar"/>
    <w:rsid w:val="00CA5293"/>
    <w:rPr>
      <w:rFonts w:ascii="Calibri" w:eastAsia="MS Mincho" w:hAnsi="Calibri"/>
      <w:sz w:val="22"/>
      <w:szCs w:val="20"/>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CA529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A5293"/>
    <w:rPr>
      <w:rFonts w:asciiTheme="minorHAnsi" w:eastAsia="MS Mincho" w:hAnsiTheme="minorHAnsi"/>
      <w:b/>
      <w:sz w:val="24"/>
      <w:u w:val="single"/>
    </w:rPr>
  </w:style>
  <w:style w:type="paragraph" w:customStyle="1" w:styleId="CardBody0">
    <w:name w:val="Card Body"/>
    <w:basedOn w:val="Normal"/>
    <w:link w:val="CardBodyChar"/>
    <w:qFormat/>
    <w:rsid w:val="00CA5293"/>
    <w:rPr>
      <w:rFonts w:eastAsia="Times New Roman"/>
      <w:sz w:val="16"/>
    </w:rPr>
  </w:style>
  <w:style w:type="character" w:customStyle="1" w:styleId="CardBodyChar">
    <w:name w:val="Card Body Char"/>
    <w:basedOn w:val="DefaultParagraphFont"/>
    <w:link w:val="CardBody0"/>
    <w:rsid w:val="00CA5293"/>
    <w:rPr>
      <w:rFonts w:ascii="Calibri" w:eastAsia="Times New Roman" w:hAnsi="Calibri"/>
      <w:sz w:val="16"/>
    </w:rPr>
  </w:style>
  <w:style w:type="character" w:customStyle="1" w:styleId="ptitleinside">
    <w:name w:val="p_title_inside"/>
    <w:basedOn w:val="DefaultParagraphFont"/>
    <w:rsid w:val="00CA5293"/>
  </w:style>
  <w:style w:type="paragraph" w:customStyle="1" w:styleId="StyleBoldandUnderlineChar11ptBorderSinglesolidline">
    <w:name w:val="Style Bold and Underline Char + 11 pt Border: : (Single solid line..."/>
    <w:link w:val="StyleBoldandUnderlineChar11ptBorderSinglesolidlineChar"/>
    <w:rsid w:val="00CA5293"/>
    <w:pPr>
      <w:spacing w:after="200" w:line="276" w:lineRule="auto"/>
    </w:pPr>
    <w:rPr>
      <w:rFonts w:eastAsia="Times New Roman" w:cs="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CA5293"/>
    <w:rPr>
      <w:rFonts w:eastAsia="Times New Roman" w:cs="Times New Roman"/>
      <w:b/>
      <w:bCs/>
      <w:sz w:val="22"/>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CA5293"/>
    <w:rPr>
      <w:rFonts w:eastAsia="Times New Roman"/>
    </w:rPr>
  </w:style>
  <w:style w:type="character" w:customStyle="1" w:styleId="StyleMinimizedTextArialNarrow9ptChar">
    <w:name w:val="Style Minimized Text + Arial Narrow 9 pt Char"/>
    <w:basedOn w:val="DefaultParagraphFont"/>
    <w:link w:val="StyleMinimizedTextArialNarrow9pt"/>
    <w:rsid w:val="00CA5293"/>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CA5293"/>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A5293"/>
    <w:rPr>
      <w:rFonts w:eastAsia="Times New Roman"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CA5293"/>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A529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A5293"/>
    <w:rPr>
      <w:rFonts w:ascii="Calibri" w:eastAsia="SimSun" w:hAnsi="Calibri"/>
      <w:b/>
      <w:bCs/>
      <w:sz w:val="22"/>
      <w:u w:val="single"/>
    </w:rPr>
  </w:style>
  <w:style w:type="character" w:customStyle="1" w:styleId="SubtitleChar1">
    <w:name w:val="Subtitle Char1"/>
    <w:aliases w:val="Underlined card text Char1"/>
    <w:basedOn w:val="DefaultParagraphFont"/>
    <w:uiPriority w:val="11"/>
    <w:rsid w:val="00CA5293"/>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CA5293"/>
    <w:pPr>
      <w:numPr>
        <w:numId w:val="0"/>
      </w:numPr>
    </w:pPr>
  </w:style>
  <w:style w:type="character" w:customStyle="1" w:styleId="StyleStyle411pt1Char">
    <w:name w:val="Style Style4 + 11 pt1 Char"/>
    <w:basedOn w:val="Style4Char"/>
    <w:link w:val="StyleStyle411pt1"/>
    <w:rsid w:val="00CA5293"/>
    <w:rPr>
      <w:rFonts w:ascii="Times New Roman" w:eastAsia="Times New Roman" w:hAnsi="Times New Roman" w:cs="Times New Roman"/>
      <w:sz w:val="20"/>
      <w:u w:val="single"/>
    </w:rPr>
  </w:style>
  <w:style w:type="character" w:customStyle="1" w:styleId="underline2">
    <w:name w:val="underline2"/>
    <w:basedOn w:val="DefaultParagraphFont"/>
    <w:rsid w:val="00CA5293"/>
    <w:rPr>
      <w:u w:val="single"/>
    </w:rPr>
  </w:style>
  <w:style w:type="paragraph" w:customStyle="1" w:styleId="CARD0">
    <w:name w:val="CARD"/>
    <w:basedOn w:val="Normal"/>
    <w:link w:val="CARDChar1"/>
    <w:qFormat/>
    <w:rsid w:val="00CA5293"/>
    <w:rPr>
      <w:rFonts w:eastAsia="Times New Roman"/>
      <w:u w:val="single"/>
    </w:rPr>
  </w:style>
  <w:style w:type="character" w:customStyle="1" w:styleId="CARDChar1">
    <w:name w:val="CARD Char"/>
    <w:basedOn w:val="DefaultParagraphFont"/>
    <w:link w:val="CARD0"/>
    <w:rsid w:val="00CA5293"/>
    <w:rPr>
      <w:rFonts w:ascii="Calibri" w:eastAsia="Times New Roman" w:hAnsi="Calibri"/>
      <w:sz w:val="22"/>
      <w:u w:val="single"/>
    </w:rPr>
  </w:style>
  <w:style w:type="character" w:customStyle="1" w:styleId="Styleunderline9pt">
    <w:name w:val="Style underline + 9 pt"/>
    <w:basedOn w:val="underline"/>
    <w:rsid w:val="00CA5293"/>
    <w:rPr>
      <w:rFonts w:ascii="Times New Roman" w:hAnsi="Times New Roman"/>
      <w:b/>
      <w:sz w:val="20"/>
      <w:u w:val="single"/>
    </w:rPr>
  </w:style>
  <w:style w:type="character" w:customStyle="1" w:styleId="Styleunderline9pt1">
    <w:name w:val="Style underline + 9 pt1"/>
    <w:basedOn w:val="underline"/>
    <w:rsid w:val="00CA5293"/>
    <w:rPr>
      <w:b/>
      <w:sz w:val="20"/>
      <w:u w:val="single"/>
    </w:rPr>
  </w:style>
  <w:style w:type="paragraph" w:customStyle="1" w:styleId="StyleUnderlineChar11pt2">
    <w:name w:val="Style Underline Char + 11 pt2"/>
    <w:link w:val="StyleUnderlineChar11pt2Char"/>
    <w:qFormat/>
    <w:rsid w:val="00CA529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A5293"/>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CA5293"/>
    <w:rPr>
      <w:b/>
      <w:bCs/>
      <w:noProof w:val="0"/>
      <w:sz w:val="20"/>
      <w:u w:val="single"/>
      <w:lang w:val="en-US" w:eastAsia="en-US" w:bidi="ar-SA"/>
    </w:rPr>
  </w:style>
  <w:style w:type="character" w:customStyle="1" w:styleId="globalcontentbody">
    <w:name w:val="globalcontentbody"/>
    <w:basedOn w:val="DefaultParagraphFont"/>
    <w:rsid w:val="00CA5293"/>
  </w:style>
  <w:style w:type="character" w:customStyle="1" w:styleId="StyleUnderline3">
    <w:name w:val="Style Underline3"/>
    <w:basedOn w:val="DefaultParagraphFont"/>
    <w:rsid w:val="00CA5293"/>
    <w:rPr>
      <w:u w:val="single"/>
    </w:rPr>
  </w:style>
  <w:style w:type="paragraph" w:customStyle="1" w:styleId="StyleStyle111ptBorderSinglesolidlineAuto05ptL">
    <w:name w:val="Style Style1 + 11 pt Border: : (Single solid line Auto  0.5 pt L..."/>
    <w:link w:val="StyleStyle111ptBorderSinglesolidlineAuto05ptLChar"/>
    <w:qFormat/>
    <w:rsid w:val="00CA529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A5293"/>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A5293"/>
    <w:rPr>
      <w:u w:val="single"/>
    </w:rPr>
  </w:style>
  <w:style w:type="character" w:customStyle="1" w:styleId="underlineChar">
    <w:name w:val="underline Char"/>
    <w:basedOn w:val="DefaultParagraphFont"/>
    <w:rsid w:val="00CA529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A529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A5293"/>
    <w:rPr>
      <w:sz w:val="20"/>
      <w:u w:val="single"/>
    </w:rPr>
  </w:style>
  <w:style w:type="character" w:customStyle="1" w:styleId="cardCharCharChar">
    <w:name w:val="card Char Char Char"/>
    <w:basedOn w:val="DefaultParagraphFont"/>
    <w:link w:val="cardCharChar0"/>
    <w:rsid w:val="00CA5293"/>
    <w:rPr>
      <w:rFonts w:ascii="Times New Roman" w:eastAsia="Calibri" w:hAnsi="Times New Roman" w:cs="Times New Roman"/>
      <w:sz w:val="22"/>
      <w:szCs w:val="20"/>
    </w:rPr>
  </w:style>
  <w:style w:type="character" w:customStyle="1" w:styleId="StyleunderlineArialNarrow9ptBold">
    <w:name w:val="Style underline + Arial Narrow 9 pt Bold"/>
    <w:basedOn w:val="underline"/>
    <w:rsid w:val="00CA5293"/>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CA5293"/>
    <w:pPr>
      <w:tabs>
        <w:tab w:val="clear" w:pos="9450"/>
      </w:tabs>
    </w:pPr>
    <w:rPr>
      <w:rFonts w:ascii="Georgia" w:eastAsia="Times New Roman" w:hAnsi="Georgia"/>
    </w:rPr>
  </w:style>
  <w:style w:type="character" w:customStyle="1" w:styleId="StylecardCharCharArialNarrow9ptChar">
    <w:name w:val="Style card Char Char + Arial Narrow 9 pt Char"/>
    <w:basedOn w:val="cardCharCharChar"/>
    <w:link w:val="StylecardCharCharArialNarrow9pt"/>
    <w:rsid w:val="00CA5293"/>
    <w:rPr>
      <w:rFonts w:ascii="Georgia" w:eastAsia="Times New Roman" w:hAnsi="Georgia" w:cs="Times New Roman"/>
      <w:sz w:val="22"/>
      <w:szCs w:val="20"/>
    </w:rPr>
  </w:style>
  <w:style w:type="paragraph" w:customStyle="1" w:styleId="StyleCardTextArialNarrow9pt">
    <w:name w:val="Style Card Text + Arial Narrow 9 pt"/>
    <w:link w:val="StyleCardTextArialNarrow9ptChar"/>
    <w:qFormat/>
    <w:rsid w:val="00CA529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CA5293"/>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CA529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CA5293"/>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CA5293"/>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CA529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CA5293"/>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CA5293"/>
    <w:rPr>
      <w:rFonts w:eastAsia="Times New Roman"/>
      <w:sz w:val="16"/>
    </w:rPr>
  </w:style>
  <w:style w:type="character" w:customStyle="1" w:styleId="TextsmallChar0">
    <w:name w:val="Textsmall Char"/>
    <w:basedOn w:val="DefaultParagraphFont"/>
    <w:link w:val="Textsmall0"/>
    <w:rsid w:val="00CA5293"/>
    <w:rPr>
      <w:rFonts w:ascii="Calibri" w:eastAsia="Times New Roman" w:hAnsi="Calibri"/>
      <w:sz w:val="16"/>
    </w:rPr>
  </w:style>
  <w:style w:type="character" w:customStyle="1" w:styleId="CharCharCharCharChar">
    <w:name w:val="Char Char Char Char Char"/>
    <w:aliases w:val="Char Char Char Char,Char Char Char Char Char Char Char1,Heading 2 Char1 Char Char Char Char Char Char"/>
    <w:basedOn w:val="DefaultParagraphFont"/>
    <w:rsid w:val="00CA5293"/>
    <w:rPr>
      <w:rFonts w:cs="Arial"/>
      <w:b/>
      <w:bCs/>
      <w:iCs/>
      <w:sz w:val="24"/>
      <w:szCs w:val="28"/>
      <w:lang w:val="en-US" w:eastAsia="en-US" w:bidi="ar-SA"/>
    </w:rPr>
  </w:style>
  <w:style w:type="character" w:customStyle="1" w:styleId="CharChar111">
    <w:name w:val="Char Char111"/>
    <w:basedOn w:val="DefaultParagraphFont"/>
    <w:rsid w:val="00CA5293"/>
    <w:rPr>
      <w:rFonts w:cs="Arial"/>
      <w:bCs/>
      <w:szCs w:val="26"/>
      <w:u w:val="single"/>
      <w:lang w:val="en-US" w:eastAsia="en-US" w:bidi="ar-SA"/>
    </w:rPr>
  </w:style>
  <w:style w:type="character" w:customStyle="1" w:styleId="AUnterdline">
    <w:name w:val="AUnterdline"/>
    <w:qFormat/>
    <w:rsid w:val="00CA5293"/>
    <w:rPr>
      <w:rFonts w:ascii="Times New Roman" w:hAnsi="Times New Roman"/>
      <w:sz w:val="20"/>
      <w:u w:val="single"/>
    </w:rPr>
  </w:style>
  <w:style w:type="character" w:customStyle="1" w:styleId="StyleUnderline1">
    <w:name w:val="Style Underline1"/>
    <w:basedOn w:val="DefaultParagraphFont"/>
    <w:rsid w:val="00CA5293"/>
    <w:rPr>
      <w:rFonts w:ascii="Times New Roman" w:hAnsi="Times New Roman"/>
      <w:sz w:val="20"/>
      <w:u w:val="single"/>
    </w:rPr>
  </w:style>
  <w:style w:type="paragraph" w:customStyle="1" w:styleId="CardIndented">
    <w:name w:val="Card (Indented)"/>
    <w:basedOn w:val="Normal"/>
    <w:link w:val="CardIndentedChar"/>
    <w:qFormat/>
    <w:rsid w:val="00CA5293"/>
    <w:pPr>
      <w:ind w:left="288"/>
    </w:pPr>
  </w:style>
  <w:style w:type="character" w:customStyle="1" w:styleId="Author-Date">
    <w:name w:val="Author-Date"/>
    <w:qFormat/>
    <w:rsid w:val="00CA5293"/>
    <w:rPr>
      <w:b/>
      <w:sz w:val="24"/>
    </w:rPr>
  </w:style>
  <w:style w:type="paragraph" w:customStyle="1" w:styleId="StyleStyle49pt10">
    <w:name w:val="Style Style4 + 9 pt10"/>
    <w:basedOn w:val="Style4"/>
    <w:link w:val="StyleStyle49pt10Char"/>
    <w:qFormat/>
    <w:rsid w:val="00CA5293"/>
    <w:pPr>
      <w:numPr>
        <w:numId w:val="0"/>
      </w:numPr>
    </w:pPr>
  </w:style>
  <w:style w:type="character" w:customStyle="1" w:styleId="StyleStyle49pt10Char">
    <w:name w:val="Style Style4 + 9 pt10 Char"/>
    <w:basedOn w:val="Style4Char"/>
    <w:link w:val="StyleStyle49pt10"/>
    <w:rsid w:val="00CA5293"/>
    <w:rPr>
      <w:rFonts w:ascii="Times New Roman" w:eastAsia="Times New Roman" w:hAnsi="Times New Roman" w:cs="Times New Roman"/>
      <w:sz w:val="20"/>
      <w:u w:val="single"/>
    </w:rPr>
  </w:style>
  <w:style w:type="paragraph" w:customStyle="1" w:styleId="StyleStyle49ptBold7">
    <w:name w:val="Style Style4 + 9 pt Bold7"/>
    <w:basedOn w:val="Style4"/>
    <w:link w:val="StyleStyle49ptBold7Char"/>
    <w:qFormat/>
    <w:rsid w:val="00CA5293"/>
    <w:pPr>
      <w:numPr>
        <w:numId w:val="0"/>
      </w:numPr>
    </w:pPr>
    <w:rPr>
      <w:rFonts w:cstheme="minorBidi"/>
      <w:b/>
      <w:bCs/>
      <w:sz w:val="22"/>
      <w:szCs w:val="22"/>
    </w:rPr>
  </w:style>
  <w:style w:type="character" w:customStyle="1" w:styleId="StyleStyle49ptBold7Char">
    <w:name w:val="Style Style4 + 9 pt Bold7 Char"/>
    <w:link w:val="StyleStyle49ptBold7"/>
    <w:rsid w:val="00CA5293"/>
    <w:rPr>
      <w:rFonts w:ascii="Times New Roman" w:eastAsia="Times New Roman" w:hAnsi="Times New Roman"/>
      <w:b/>
      <w:bCs/>
      <w:sz w:val="22"/>
      <w:szCs w:val="22"/>
      <w:u w:val="single"/>
    </w:rPr>
  </w:style>
  <w:style w:type="character" w:customStyle="1" w:styleId="DontRead">
    <w:name w:val="Don't Read"/>
    <w:qFormat/>
    <w:rsid w:val="00CA5293"/>
    <w:rPr>
      <w:rFonts w:ascii="Times New Roman" w:hAnsi="Times New Roman"/>
      <w:sz w:val="16"/>
    </w:rPr>
  </w:style>
  <w:style w:type="paragraph" w:customStyle="1" w:styleId="Underlinestyle0">
    <w:name w:val="Underline style"/>
    <w:basedOn w:val="Normal"/>
    <w:uiPriority w:val="99"/>
    <w:qFormat/>
    <w:rsid w:val="00CA5293"/>
    <w:rPr>
      <w:rFonts w:eastAsia="Times New Roman"/>
      <w:u w:val="single"/>
    </w:rPr>
  </w:style>
  <w:style w:type="character" w:customStyle="1" w:styleId="Style11ptUnderline3">
    <w:name w:val="Style 11 pt Underline3"/>
    <w:rsid w:val="00CA5293"/>
    <w:rPr>
      <w:sz w:val="20"/>
      <w:u w:val="single"/>
    </w:rPr>
  </w:style>
  <w:style w:type="character" w:customStyle="1" w:styleId="27">
    <w:name w:val="27"/>
    <w:rsid w:val="00CA5293"/>
    <w:rPr>
      <w:rFonts w:cs="Arial"/>
      <w:bCs/>
      <w:sz w:val="20"/>
      <w:u w:val="single"/>
      <w:lang w:val="en-US" w:eastAsia="en-US" w:bidi="ar-SA"/>
    </w:rPr>
  </w:style>
  <w:style w:type="character" w:customStyle="1" w:styleId="Style9ptUnderline11">
    <w:name w:val="Style 9 pt Underline11"/>
    <w:basedOn w:val="DefaultParagraphFont"/>
    <w:rsid w:val="00CA5293"/>
    <w:rPr>
      <w:sz w:val="20"/>
      <w:u w:val="single"/>
    </w:rPr>
  </w:style>
  <w:style w:type="character" w:customStyle="1" w:styleId="Style9ptBoldUnderline5">
    <w:name w:val="Style 9 pt Bold Underline5"/>
    <w:basedOn w:val="DefaultParagraphFont"/>
    <w:rsid w:val="00CA5293"/>
    <w:rPr>
      <w:b/>
      <w:bCs/>
      <w:sz w:val="20"/>
      <w:u w:val="single"/>
    </w:rPr>
  </w:style>
  <w:style w:type="character" w:customStyle="1" w:styleId="CharChar114">
    <w:name w:val="Char Char114"/>
    <w:basedOn w:val="DefaultParagraphFont"/>
    <w:rsid w:val="00CA5293"/>
    <w:rPr>
      <w:rFonts w:cs="Arial"/>
      <w:bCs/>
      <w:szCs w:val="26"/>
      <w:u w:val="single"/>
      <w:lang w:val="en-US" w:eastAsia="en-US" w:bidi="ar-SA"/>
    </w:rPr>
  </w:style>
  <w:style w:type="character" w:customStyle="1" w:styleId="CharChar113">
    <w:name w:val="Char Char113"/>
    <w:basedOn w:val="DefaultParagraphFont"/>
    <w:rsid w:val="00CA5293"/>
    <w:rPr>
      <w:rFonts w:cs="Arial"/>
      <w:bCs/>
      <w:szCs w:val="26"/>
      <w:u w:val="single"/>
      <w:lang w:val="en-US" w:eastAsia="en-US" w:bidi="ar-SA"/>
    </w:rPr>
  </w:style>
  <w:style w:type="character" w:customStyle="1" w:styleId="CharChar112">
    <w:name w:val="Char Char112"/>
    <w:basedOn w:val="DefaultParagraphFont"/>
    <w:rsid w:val="00CA5293"/>
    <w:rPr>
      <w:rFonts w:cs="Arial"/>
      <w:bCs/>
      <w:szCs w:val="26"/>
      <w:u w:val="single"/>
      <w:lang w:val="en-US" w:eastAsia="en-US" w:bidi="ar-SA"/>
    </w:rPr>
  </w:style>
  <w:style w:type="paragraph" w:customStyle="1" w:styleId="WW-Default1">
    <w:name w:val="WW-Default1"/>
    <w:basedOn w:val="Normal"/>
    <w:uiPriority w:val="99"/>
    <w:qFormat/>
    <w:rsid w:val="00CA5293"/>
    <w:pPr>
      <w:suppressAutoHyphens/>
    </w:pPr>
    <w:rPr>
      <w:rFonts w:eastAsia="Times New Roman"/>
      <w:b/>
      <w:bCs/>
      <w:szCs w:val="20"/>
      <w:lang w:eastAsia="ar-SA"/>
    </w:rPr>
  </w:style>
  <w:style w:type="character" w:customStyle="1" w:styleId="zoomme">
    <w:name w:val="zoomme"/>
    <w:basedOn w:val="DefaultParagraphFont"/>
    <w:rsid w:val="00CA5293"/>
  </w:style>
  <w:style w:type="character" w:customStyle="1" w:styleId="classauthor">
    <w:name w:val="class=&quot;author&quot;"/>
    <w:basedOn w:val="DefaultParagraphFont"/>
    <w:rsid w:val="00CA5293"/>
  </w:style>
  <w:style w:type="character" w:customStyle="1" w:styleId="officialstitle-">
    <w:name w:val="official_s_title-"/>
    <w:basedOn w:val="DefaultParagraphFont"/>
    <w:rsid w:val="00CA5293"/>
  </w:style>
  <w:style w:type="character" w:customStyle="1" w:styleId="officialsbureau">
    <w:name w:val="official_s_bureau"/>
    <w:basedOn w:val="DefaultParagraphFont"/>
    <w:rsid w:val="00CA5293"/>
  </w:style>
  <w:style w:type="character" w:customStyle="1" w:styleId="CardsChar1">
    <w:name w:val="Cards Char1"/>
    <w:rsid w:val="00CA5293"/>
    <w:rPr>
      <w:lang w:val="en-US" w:eastAsia="en-US" w:bidi="ar-SA"/>
    </w:rPr>
  </w:style>
  <w:style w:type="paragraph" w:customStyle="1" w:styleId="Style23">
    <w:name w:val="Style23"/>
    <w:basedOn w:val="Normal"/>
    <w:uiPriority w:val="99"/>
    <w:qFormat/>
    <w:rsid w:val="00CA5293"/>
    <w:pPr>
      <w:autoSpaceDE w:val="0"/>
      <w:autoSpaceDN w:val="0"/>
      <w:adjustRightInd w:val="0"/>
      <w:spacing w:line="209" w:lineRule="exact"/>
    </w:pPr>
    <w:rPr>
      <w:rFonts w:eastAsia="SimSun"/>
    </w:rPr>
  </w:style>
  <w:style w:type="character" w:customStyle="1" w:styleId="gray">
    <w:name w:val="gray"/>
    <w:basedOn w:val="DefaultParagraphFont"/>
    <w:rsid w:val="00CA5293"/>
  </w:style>
  <w:style w:type="paragraph" w:customStyle="1" w:styleId="Citation-FirstLine">
    <w:name w:val="Citation - First Line"/>
    <w:basedOn w:val="Normal"/>
    <w:next w:val="Normal"/>
    <w:autoRedefine/>
    <w:uiPriority w:val="99"/>
    <w:qFormat/>
    <w:rsid w:val="00CA5293"/>
    <w:pPr>
      <w:spacing w:line="240" w:lineRule="atLeast"/>
      <w:jc w:val="both"/>
    </w:pPr>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CA5293"/>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CA5293"/>
    <w:rPr>
      <w:rFonts w:ascii="Book Antiqua" w:eastAsia="Times New Roman" w:hAnsi="Book Antiqua"/>
      <w:sz w:val="16"/>
    </w:rPr>
  </w:style>
  <w:style w:type="character" w:customStyle="1" w:styleId="Style11ptItalic">
    <w:name w:val="Style 11 pt Italic"/>
    <w:basedOn w:val="DefaultParagraphFont"/>
    <w:rsid w:val="00CA5293"/>
    <w:rPr>
      <w:rFonts w:ascii="Times New Roman" w:hAnsi="Times New Roman"/>
      <w:i/>
      <w:iCs/>
      <w:sz w:val="20"/>
    </w:rPr>
  </w:style>
  <w:style w:type="paragraph" w:customStyle="1" w:styleId="StyleStyle49ptBold3">
    <w:name w:val="Style Style4 + 9 pt Bold3"/>
    <w:basedOn w:val="Style4"/>
    <w:link w:val="StyleStyle49ptBold3Char"/>
    <w:qFormat/>
    <w:rsid w:val="00CA5293"/>
    <w:pPr>
      <w:numPr>
        <w:numId w:val="0"/>
      </w:numPr>
    </w:pPr>
    <w:rPr>
      <w:b/>
      <w:bCs/>
    </w:rPr>
  </w:style>
  <w:style w:type="character" w:customStyle="1" w:styleId="StyleStyle49ptBold3Char">
    <w:name w:val="Style Style4 + 9 pt Bold3 Char"/>
    <w:basedOn w:val="Style4Char"/>
    <w:link w:val="StyleStyle49ptBold3"/>
    <w:rsid w:val="00CA5293"/>
    <w:rPr>
      <w:rFonts w:ascii="Times New Roman" w:eastAsia="Times New Roman" w:hAnsi="Times New Roman" w:cs="Times New Roman"/>
      <w:b/>
      <w:bCs/>
      <w:sz w:val="20"/>
      <w:u w:val="single"/>
    </w:rPr>
  </w:style>
  <w:style w:type="character" w:customStyle="1" w:styleId="Style9ptUnderline6">
    <w:name w:val="Style 9 pt Underline6"/>
    <w:basedOn w:val="DefaultParagraphFont"/>
    <w:rsid w:val="00CA5293"/>
    <w:rPr>
      <w:sz w:val="20"/>
      <w:u w:val="single"/>
    </w:rPr>
  </w:style>
  <w:style w:type="character" w:customStyle="1" w:styleId="ct-with-fmlt">
    <w:name w:val="ct-with-fmlt"/>
    <w:basedOn w:val="DefaultParagraphFont"/>
    <w:rsid w:val="00CA5293"/>
  </w:style>
  <w:style w:type="paragraph" w:customStyle="1" w:styleId="StyleStyle49ptBoldItalic">
    <w:name w:val="Style Style4 + 9 pt Bold Italic"/>
    <w:basedOn w:val="Normal"/>
    <w:link w:val="StyleStyle49ptBoldItalicChar"/>
    <w:qFormat/>
    <w:rsid w:val="00CA529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A5293"/>
    <w:rPr>
      <w:rFonts w:ascii="Calibri" w:eastAsia="Times New Roman" w:hAnsi="Calibri"/>
      <w:b/>
      <w:bCs/>
      <w:i/>
      <w:iCs/>
      <w:sz w:val="22"/>
      <w:u w:val="single"/>
    </w:rPr>
  </w:style>
  <w:style w:type="character" w:customStyle="1" w:styleId="StyleBoldUnderline1">
    <w:name w:val="Style Bold Underline1"/>
    <w:basedOn w:val="DefaultParagraphFont"/>
    <w:rsid w:val="00CA5293"/>
    <w:rPr>
      <w:b w:val="0"/>
      <w:bCs/>
      <w:u w:val="single"/>
    </w:rPr>
  </w:style>
  <w:style w:type="character" w:customStyle="1" w:styleId="date-display-single">
    <w:name w:val="date-display-single"/>
    <w:basedOn w:val="DefaultParagraphFont"/>
    <w:rsid w:val="00CA5293"/>
  </w:style>
  <w:style w:type="paragraph" w:customStyle="1" w:styleId="Cite21">
    <w:name w:val="Cite 2"/>
    <w:basedOn w:val="Normal"/>
    <w:uiPriority w:val="99"/>
    <w:qFormat/>
    <w:rsid w:val="00CA5293"/>
    <w:rPr>
      <w:rFonts w:ascii="Arial" w:eastAsia="MS Mincho" w:hAnsi="Arial"/>
      <w:b/>
      <w:u w:val="single"/>
    </w:rPr>
  </w:style>
  <w:style w:type="character" w:customStyle="1" w:styleId="StyleunderlineBold">
    <w:name w:val="Style underline + Bold"/>
    <w:basedOn w:val="underline"/>
    <w:rsid w:val="00CA5293"/>
    <w:rPr>
      <w:rFonts w:ascii="Times New Roman" w:hAnsi="Times New Roman" w:cs="Times New Roman"/>
      <w:b w:val="0"/>
      <w:bCs/>
      <w:sz w:val="20"/>
      <w:u w:val="single"/>
    </w:rPr>
  </w:style>
  <w:style w:type="character" w:customStyle="1" w:styleId="BodyTextIndent3Char1">
    <w:name w:val="Body Text Indent 3 Char1"/>
    <w:basedOn w:val="DefaultParagraphFont"/>
    <w:uiPriority w:val="99"/>
    <w:semiHidden/>
    <w:rsid w:val="00CA5293"/>
    <w:rPr>
      <w:rFonts w:ascii="Georgia" w:hAnsi="Georgia"/>
      <w:sz w:val="16"/>
      <w:szCs w:val="16"/>
    </w:rPr>
  </w:style>
  <w:style w:type="character" w:customStyle="1" w:styleId="slug-pub-date">
    <w:name w:val="slug-pub-date"/>
    <w:basedOn w:val="DefaultParagraphFont"/>
    <w:rsid w:val="00CA5293"/>
  </w:style>
  <w:style w:type="character" w:customStyle="1" w:styleId="slug-vol">
    <w:name w:val="slug-vol"/>
    <w:basedOn w:val="DefaultParagraphFont"/>
    <w:rsid w:val="00CA5293"/>
  </w:style>
  <w:style w:type="character" w:customStyle="1" w:styleId="slug-issue">
    <w:name w:val="slug-issue"/>
    <w:basedOn w:val="DefaultParagraphFont"/>
    <w:rsid w:val="00CA5293"/>
  </w:style>
  <w:style w:type="character" w:customStyle="1" w:styleId="slug-pages">
    <w:name w:val="slug-pages"/>
    <w:basedOn w:val="DefaultParagraphFont"/>
    <w:rsid w:val="00CA5293"/>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tag + 12 pt1,Cite3"/>
    <w:basedOn w:val="DefaultParagraphFont"/>
    <w:uiPriority w:val="5"/>
    <w:qFormat/>
    <w:rsid w:val="00CA5293"/>
    <w:rPr>
      <w:b/>
      <w:bCs/>
      <w:strike w:val="0"/>
      <w:dstrike w:val="0"/>
      <w:sz w:val="24"/>
      <w:u w:val="none"/>
      <w:effect w:val="none"/>
    </w:rPr>
  </w:style>
  <w:style w:type="character" w:customStyle="1" w:styleId="tagchar">
    <w:name w:val="tagchar"/>
    <w:basedOn w:val="DefaultParagraphFont"/>
    <w:rsid w:val="00CA5293"/>
  </w:style>
  <w:style w:type="paragraph" w:customStyle="1" w:styleId="UnderlineChar3">
    <w:name w:val="Underline Char3"/>
    <w:basedOn w:val="Normal"/>
    <w:link w:val="UnderlineChar3Char"/>
    <w:qFormat/>
    <w:rsid w:val="00CA5293"/>
    <w:rPr>
      <w:rFonts w:eastAsia="Times New Roman"/>
      <w:u w:val="single"/>
    </w:rPr>
  </w:style>
  <w:style w:type="character" w:customStyle="1" w:styleId="UnderlineChar3Char">
    <w:name w:val="Underline Char3 Char"/>
    <w:basedOn w:val="DefaultParagraphFont"/>
    <w:link w:val="UnderlineChar3"/>
    <w:rsid w:val="00CA5293"/>
    <w:rPr>
      <w:rFonts w:ascii="Calibri" w:eastAsia="Times New Roman" w:hAnsi="Calibri"/>
      <w:sz w:val="22"/>
      <w:u w:val="single"/>
    </w:rPr>
  </w:style>
  <w:style w:type="character" w:customStyle="1" w:styleId="SmalltextChar">
    <w:name w:val="Small text Char"/>
    <w:aliases w:val="Quote1 Char1"/>
    <w:link w:val="Smalltext0"/>
    <w:rsid w:val="00CA5293"/>
    <w:rPr>
      <w:rFonts w:ascii="Arial Narrow" w:eastAsia="Times New Roman" w:hAnsi="Arial Narrow"/>
      <w:sz w:val="16"/>
    </w:rPr>
  </w:style>
  <w:style w:type="character" w:customStyle="1" w:styleId="HotRouteChar">
    <w:name w:val="Hot Route Char"/>
    <w:link w:val="HotRoute"/>
    <w:rsid w:val="00CA5293"/>
    <w:rPr>
      <w:rFonts w:ascii="Times New Roman" w:eastAsia="Calibri" w:hAnsi="Times New Roman" w:cs="Times New Roman"/>
      <w:sz w:val="22"/>
    </w:rPr>
  </w:style>
  <w:style w:type="paragraph" w:customStyle="1" w:styleId="Cardstyle0">
    <w:name w:val="Cardstyle"/>
    <w:basedOn w:val="Normal"/>
    <w:next w:val="Normal"/>
    <w:qFormat/>
    <w:rsid w:val="00CA5293"/>
    <w:rPr>
      <w:rFonts w:eastAsia="Times New Roman"/>
    </w:rPr>
  </w:style>
  <w:style w:type="character" w:customStyle="1" w:styleId="StyleEmphasisArial12ptBoldNotItalic">
    <w:name w:val="Style Emphasis + Arial 12 pt Bold Not Italic"/>
    <w:basedOn w:val="Emphasis"/>
    <w:rsid w:val="00CA5293"/>
    <w:rPr>
      <w:rFonts w:ascii="Arial" w:hAnsi="Arial" w:cs="Times New Roman"/>
      <w:b w:val="0"/>
      <w:bCs/>
      <w:i/>
      <w:iCs/>
      <w:sz w:val="24"/>
      <w:u w:val="single"/>
      <w:bdr w:val="single" w:sz="8" w:space="0" w:color="auto"/>
    </w:rPr>
  </w:style>
  <w:style w:type="character" w:customStyle="1" w:styleId="DebateHighlighted">
    <w:name w:val="Debate Highlighted"/>
    <w:qFormat/>
    <w:rsid w:val="00CA5293"/>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CA5293"/>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CA5293"/>
    <w:rPr>
      <w:rFonts w:ascii="SimSun" w:eastAsia="SimSun" w:hAnsi="SimSun"/>
      <w:sz w:val="15"/>
      <w:lang w:eastAsia="zh-CN"/>
    </w:rPr>
  </w:style>
  <w:style w:type="paragraph" w:customStyle="1" w:styleId="UnreadText">
    <w:name w:val="Unread Text"/>
    <w:basedOn w:val="Normal"/>
    <w:next w:val="Normal"/>
    <w:link w:val="UnreadTextChar"/>
    <w:autoRedefine/>
    <w:qFormat/>
    <w:rsid w:val="00CA5293"/>
    <w:pPr>
      <w:ind w:left="360"/>
    </w:pPr>
    <w:rPr>
      <w:rFonts w:ascii="SimSun" w:eastAsia="SimSun" w:hAnsi="SimSun"/>
      <w:sz w:val="15"/>
      <w:lang w:eastAsia="zh-CN"/>
    </w:rPr>
  </w:style>
  <w:style w:type="paragraph" w:customStyle="1" w:styleId="AuthorDate">
    <w:name w:val="AuthorDate"/>
    <w:next w:val="Normal"/>
    <w:link w:val="AuthorDateChar"/>
    <w:qFormat/>
    <w:rsid w:val="00CA5293"/>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CA5293"/>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CA5293"/>
    <w:rPr>
      <w:rFonts w:ascii="Times New Roman" w:hAnsi="Times New Roman"/>
      <w:sz w:val="24"/>
      <w:u w:val="single"/>
      <w:bdr w:val="none" w:sz="0" w:space="0" w:color="auto"/>
      <w:shd w:val="clear" w:color="auto" w:fill="00FFFF"/>
    </w:rPr>
  </w:style>
  <w:style w:type="paragraph" w:customStyle="1" w:styleId="HotRoute1">
    <w:name w:val="Hot Route!"/>
    <w:basedOn w:val="Normal"/>
    <w:link w:val="HotRouteChar0"/>
    <w:uiPriority w:val="99"/>
    <w:qFormat/>
    <w:rsid w:val="00CA5293"/>
    <w:pPr>
      <w:ind w:left="144"/>
    </w:pPr>
    <w:rPr>
      <w:rFonts w:eastAsia="Times New Roman"/>
      <w:lang w:val="x-none" w:eastAsia="x-none"/>
    </w:rPr>
  </w:style>
  <w:style w:type="character" w:customStyle="1" w:styleId="HotRouteChar0">
    <w:name w:val="Hot Route! Char"/>
    <w:link w:val="HotRoute1"/>
    <w:uiPriority w:val="99"/>
    <w:rsid w:val="00CA5293"/>
    <w:rPr>
      <w:rFonts w:ascii="Calibri" w:eastAsia="Times New Roman" w:hAnsi="Calibri"/>
      <w:sz w:val="22"/>
      <w:lang w:val="x-none" w:eastAsia="x-none"/>
    </w:rPr>
  </w:style>
  <w:style w:type="character" w:customStyle="1" w:styleId="FontStyle291">
    <w:name w:val="Font Style291"/>
    <w:basedOn w:val="DefaultParagraphFont"/>
    <w:uiPriority w:val="99"/>
    <w:rsid w:val="00CA529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A529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A529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A5293"/>
    <w:rPr>
      <w:rFonts w:ascii="Calibri" w:eastAsia="Times New Roman" w:hAnsi="Calibri"/>
      <w:sz w:val="22"/>
    </w:rPr>
  </w:style>
  <w:style w:type="paragraph" w:customStyle="1" w:styleId="Stylecard11ptBoldUnderline">
    <w:name w:val="Style card + 11 pt Bold Underline"/>
    <w:basedOn w:val="Normal"/>
    <w:link w:val="Stylecard11ptBoldUnderlineChar"/>
    <w:qFormat/>
    <w:rsid w:val="00CA5293"/>
    <w:pPr>
      <w:ind w:left="288" w:right="288"/>
    </w:pPr>
    <w:rPr>
      <w:rFonts w:eastAsia="SimSun"/>
      <w:b/>
      <w:bCs/>
      <w:color w:val="000000"/>
      <w:u w:val="single"/>
      <w:lang w:eastAsia="zh-CN"/>
    </w:rPr>
  </w:style>
  <w:style w:type="character" w:customStyle="1" w:styleId="Stylecard11ptBoldUnderlineChar">
    <w:name w:val="Style card + 11 pt Bold Underline Char"/>
    <w:link w:val="Stylecard11ptBoldUnderline"/>
    <w:rsid w:val="00CA5293"/>
    <w:rPr>
      <w:rFonts w:ascii="Calibri" w:eastAsia="SimSun" w:hAnsi="Calibri"/>
      <w:b/>
      <w:bCs/>
      <w:color w:val="000000"/>
      <w:sz w:val="22"/>
      <w:u w:val="single"/>
      <w:lang w:eastAsia="zh-CN"/>
    </w:rPr>
  </w:style>
  <w:style w:type="paragraph" w:customStyle="1" w:styleId="Cards1">
    <w:name w:val="Cards1"/>
    <w:basedOn w:val="Normal"/>
    <w:link w:val="Cards1Char"/>
    <w:qFormat/>
    <w:rsid w:val="00CA5293"/>
    <w:pPr>
      <w:ind w:left="288"/>
    </w:pPr>
    <w:rPr>
      <w:rFonts w:eastAsia="Times New Roman"/>
      <w:u w:val="single"/>
    </w:rPr>
  </w:style>
  <w:style w:type="character" w:customStyle="1" w:styleId="Cards1Char">
    <w:name w:val="Cards1 Char"/>
    <w:basedOn w:val="DefaultParagraphFont"/>
    <w:link w:val="Cards1"/>
    <w:rsid w:val="00CA5293"/>
    <w:rPr>
      <w:rFonts w:ascii="Calibri" w:eastAsia="Times New Roman" w:hAnsi="Calibri"/>
      <w:sz w:val="22"/>
      <w:u w:val="single"/>
    </w:rPr>
  </w:style>
  <w:style w:type="character" w:customStyle="1" w:styleId="EmphasizeThis">
    <w:name w:val="EmphasizeThis"/>
    <w:rsid w:val="00CA5293"/>
    <w:rPr>
      <w:rFonts w:ascii="Georgia" w:hAnsi="Georgia"/>
      <w:b/>
      <w:iCs/>
      <w:sz w:val="24"/>
      <w:u w:val="thick"/>
    </w:rPr>
  </w:style>
  <w:style w:type="paragraph" w:customStyle="1" w:styleId="Stylecard8pt">
    <w:name w:val="Style card + 8 pt"/>
    <w:basedOn w:val="Normal"/>
    <w:link w:val="Stylecard8ptChar"/>
    <w:qFormat/>
    <w:rsid w:val="00CA5293"/>
    <w:pPr>
      <w:ind w:left="288" w:right="288"/>
    </w:pPr>
    <w:rPr>
      <w:rFonts w:eastAsia="Times New Roman"/>
      <w:color w:val="000000"/>
      <w:lang w:eastAsia="ar-SA"/>
    </w:rPr>
  </w:style>
  <w:style w:type="character" w:customStyle="1" w:styleId="Stylecard8ptChar">
    <w:name w:val="Style card + 8 pt Char"/>
    <w:link w:val="Stylecard8pt"/>
    <w:rsid w:val="00CA5293"/>
    <w:rPr>
      <w:rFonts w:ascii="Calibri" w:eastAsia="Times New Roman" w:hAnsi="Calibri"/>
      <w:color w:val="000000"/>
      <w:sz w:val="22"/>
      <w:lang w:eastAsia="ar-SA"/>
    </w:rPr>
  </w:style>
  <w:style w:type="character" w:customStyle="1" w:styleId="bhl">
    <w:name w:val="bhl"/>
    <w:basedOn w:val="DefaultParagraphFont"/>
    <w:rsid w:val="00CA5293"/>
  </w:style>
  <w:style w:type="paragraph" w:customStyle="1" w:styleId="TagGA11">
    <w:name w:val="Tag GA 11"/>
    <w:basedOn w:val="TOC1"/>
    <w:uiPriority w:val="99"/>
    <w:qFormat/>
    <w:rsid w:val="00CA5293"/>
    <w:rPr>
      <w:rFonts w:ascii="Georgia" w:hAnsi="Georgia" w:cstheme="minorBidi"/>
      <w:b/>
      <w:color w:val="auto"/>
    </w:rPr>
  </w:style>
  <w:style w:type="character" w:customStyle="1" w:styleId="Intemphasis">
    <w:name w:val="Intemphasis"/>
    <w:uiPriority w:val="1"/>
    <w:qFormat/>
    <w:rsid w:val="00CA5293"/>
    <w:rPr>
      <w:rFonts w:ascii="Cambria" w:hAnsi="Cambria"/>
      <w:b/>
      <w:sz w:val="20"/>
      <w:u w:val="single"/>
      <w:bdr w:val="single" w:sz="4" w:space="0" w:color="auto"/>
      <w:shd w:val="pct25" w:color="auto" w:fill="auto"/>
    </w:rPr>
  </w:style>
  <w:style w:type="character" w:customStyle="1" w:styleId="BoldUnderlineChar10">
    <w:name w:val="BoldUnderline Char1"/>
    <w:rsid w:val="00CA5293"/>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CA5293"/>
    <w:pPr>
      <w:contextualSpacing/>
    </w:pPr>
    <w:rPr>
      <w:rFonts w:eastAsia="Cambria"/>
      <w:b/>
    </w:rPr>
  </w:style>
  <w:style w:type="paragraph" w:customStyle="1" w:styleId="Shrink8">
    <w:name w:val="Shrink8"/>
    <w:basedOn w:val="Normal"/>
    <w:uiPriority w:val="99"/>
    <w:qFormat/>
    <w:rsid w:val="00CA5293"/>
    <w:rPr>
      <w:rFonts w:eastAsia="Cambria"/>
    </w:rPr>
  </w:style>
  <w:style w:type="character" w:customStyle="1" w:styleId="commentstext">
    <w:name w:val="comments_text"/>
    <w:uiPriority w:val="99"/>
    <w:rsid w:val="00CA5293"/>
    <w:rPr>
      <w:rFonts w:cs="Times New Roman"/>
    </w:rPr>
  </w:style>
  <w:style w:type="paragraph" w:customStyle="1" w:styleId="Heading42">
    <w:name w:val="Heading 42"/>
    <w:basedOn w:val="Normal"/>
    <w:uiPriority w:val="99"/>
    <w:qFormat/>
    <w:rsid w:val="00CA5293"/>
    <w:rPr>
      <w:rFonts w:ascii="Arial" w:eastAsia="Times New Roman" w:hAnsi="Arial" w:cs="Arial"/>
    </w:rPr>
  </w:style>
  <w:style w:type="paragraph" w:customStyle="1" w:styleId="NormalCite">
    <w:name w:val="NormalCite"/>
    <w:link w:val="NormalCiteChar"/>
    <w:qFormat/>
    <w:rsid w:val="00CA529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CA5293"/>
    <w:rPr>
      <w:rFonts w:ascii="Times New Roman" w:eastAsiaTheme="minorHAnsi" w:hAnsi="Times New Roman" w:cs="Times New Roman"/>
      <w:sz w:val="18"/>
      <w:szCs w:val="22"/>
    </w:rPr>
  </w:style>
  <w:style w:type="character" w:customStyle="1" w:styleId="grey10">
    <w:name w:val="grey10"/>
    <w:basedOn w:val="DefaultParagraphFont"/>
    <w:rsid w:val="00CA5293"/>
  </w:style>
  <w:style w:type="character" w:customStyle="1" w:styleId="navy13bd">
    <w:name w:val="navy13bd"/>
    <w:basedOn w:val="DefaultParagraphFont"/>
    <w:rsid w:val="00CA5293"/>
  </w:style>
  <w:style w:type="character" w:customStyle="1" w:styleId="Style9ptUnderline2">
    <w:name w:val="Style 9 pt Underline2"/>
    <w:basedOn w:val="DefaultParagraphFont"/>
    <w:rsid w:val="00CA5293"/>
    <w:rPr>
      <w:sz w:val="20"/>
      <w:u w:val="single"/>
    </w:rPr>
  </w:style>
  <w:style w:type="character" w:customStyle="1" w:styleId="Style9ptBoldUnderline1">
    <w:name w:val="Style 9 pt Bold Underline1"/>
    <w:basedOn w:val="DefaultParagraphFont"/>
    <w:rsid w:val="00CA5293"/>
    <w:rPr>
      <w:b/>
      <w:bCs/>
      <w:sz w:val="20"/>
      <w:u w:val="single"/>
    </w:rPr>
  </w:style>
  <w:style w:type="paragraph" w:customStyle="1" w:styleId="cardCharCharCharChar">
    <w:name w:val="card Char Char Char Char"/>
    <w:basedOn w:val="Normal"/>
    <w:qFormat/>
    <w:rsid w:val="00CA5293"/>
    <w:pPr>
      <w:overflowPunct w:val="0"/>
      <w:autoSpaceDE w:val="0"/>
      <w:autoSpaceDN w:val="0"/>
      <w:adjustRightInd w:val="0"/>
      <w:ind w:left="288" w:right="288"/>
      <w:textAlignment w:val="baseline"/>
    </w:pPr>
    <w:rPr>
      <w:rFonts w:eastAsia="Times New Roman"/>
      <w:szCs w:val="20"/>
    </w:rPr>
  </w:style>
  <w:style w:type="paragraph" w:customStyle="1" w:styleId="Normal20pt">
    <w:name w:val="Normal  + 20 pt"/>
    <w:basedOn w:val="Normal"/>
    <w:uiPriority w:val="6"/>
    <w:qFormat/>
    <w:rsid w:val="00CA5293"/>
    <w:rPr>
      <w:bCs/>
      <w:u w:val="single"/>
    </w:rPr>
  </w:style>
  <w:style w:type="paragraph" w:customStyle="1" w:styleId="author-name">
    <w:name w:val="author-name"/>
    <w:basedOn w:val="Normal"/>
    <w:uiPriority w:val="99"/>
    <w:qFormat/>
    <w:rsid w:val="00CA5293"/>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CA5293"/>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CA5293"/>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A5293"/>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CA5293"/>
  </w:style>
  <w:style w:type="character" w:customStyle="1" w:styleId="sensecontent">
    <w:name w:val="sense_content"/>
    <w:basedOn w:val="DefaultParagraphFont"/>
    <w:rsid w:val="00CA5293"/>
  </w:style>
  <w:style w:type="character" w:customStyle="1" w:styleId="vi">
    <w:name w:val="vi"/>
    <w:basedOn w:val="DefaultParagraphFont"/>
    <w:rsid w:val="00CA5293"/>
  </w:style>
  <w:style w:type="character" w:customStyle="1" w:styleId="Style6Char">
    <w:name w:val="Style6 Char"/>
    <w:basedOn w:val="DefaultParagraphFont"/>
    <w:link w:val="Style6"/>
    <w:rsid w:val="00CA5293"/>
    <w:rPr>
      <w:rFonts w:ascii="Times New Roman" w:eastAsia="Calibri" w:hAnsi="Times New Roman" w:cs="Times New Roman"/>
      <w:color w:val="000000"/>
      <w:sz w:val="22"/>
      <w:szCs w:val="20"/>
    </w:rPr>
  </w:style>
  <w:style w:type="paragraph" w:customStyle="1" w:styleId="Style111">
    <w:name w:val="Style11"/>
    <w:basedOn w:val="Normal"/>
    <w:link w:val="Style11Char"/>
    <w:qFormat/>
    <w:rsid w:val="00CA5293"/>
    <w:rPr>
      <w:rFonts w:eastAsia="Times New Roman"/>
      <w:b/>
      <w:szCs w:val="20"/>
      <w:u w:val="thick"/>
    </w:rPr>
  </w:style>
  <w:style w:type="character" w:customStyle="1" w:styleId="Style11Char">
    <w:name w:val="Style11 Char"/>
    <w:basedOn w:val="DefaultParagraphFont"/>
    <w:link w:val="Style111"/>
    <w:rsid w:val="00CA5293"/>
    <w:rPr>
      <w:rFonts w:ascii="Calibri" w:eastAsia="Times New Roman" w:hAnsi="Calibri"/>
      <w:b/>
      <w:sz w:val="22"/>
      <w:szCs w:val="20"/>
      <w:u w:val="thick"/>
    </w:rPr>
  </w:style>
  <w:style w:type="paragraph" w:customStyle="1" w:styleId="Style12">
    <w:name w:val="Style12"/>
    <w:basedOn w:val="Normal"/>
    <w:link w:val="Style12Char"/>
    <w:qFormat/>
    <w:rsid w:val="00CA5293"/>
    <w:rPr>
      <w:rFonts w:eastAsia="Times New Roman"/>
      <w:b/>
      <w:u w:val="thick"/>
    </w:rPr>
  </w:style>
  <w:style w:type="character" w:customStyle="1" w:styleId="Style12Char">
    <w:name w:val="Style12 Char"/>
    <w:basedOn w:val="DefaultParagraphFont"/>
    <w:link w:val="Style12"/>
    <w:rsid w:val="00CA5293"/>
    <w:rPr>
      <w:rFonts w:ascii="Calibri" w:eastAsia="Times New Roman" w:hAnsi="Calibri"/>
      <w:b/>
      <w:sz w:val="22"/>
      <w:u w:val="thick"/>
    </w:rPr>
  </w:style>
  <w:style w:type="character" w:customStyle="1" w:styleId="caps-label">
    <w:name w:val="caps-label"/>
    <w:basedOn w:val="DefaultParagraphFont"/>
    <w:rsid w:val="00CA5293"/>
  </w:style>
  <w:style w:type="character" w:customStyle="1" w:styleId="SubtitleChar2">
    <w:name w:val="Subtitle Char2"/>
    <w:basedOn w:val="DefaultParagraphFont"/>
    <w:uiPriority w:val="11"/>
    <w:rsid w:val="00CA5293"/>
    <w:rPr>
      <w:rFonts w:eastAsiaTheme="minorEastAsia"/>
      <w:color w:val="5A5A5A" w:themeColor="text1" w:themeTint="A5"/>
      <w:spacing w:val="15"/>
    </w:rPr>
  </w:style>
  <w:style w:type="paragraph" w:customStyle="1" w:styleId="Normaltag">
    <w:name w:val="Normal tag"/>
    <w:basedOn w:val="Normal"/>
    <w:link w:val="NormaltagChar"/>
    <w:qFormat/>
    <w:rsid w:val="00CA5293"/>
    <w:rPr>
      <w:rFonts w:eastAsia="Times New Roman"/>
      <w:b/>
      <w:sz w:val="24"/>
      <w:szCs w:val="20"/>
    </w:rPr>
  </w:style>
  <w:style w:type="character" w:customStyle="1" w:styleId="NormaltagChar">
    <w:name w:val="Normal tag Char"/>
    <w:basedOn w:val="DefaultParagraphFont"/>
    <w:link w:val="Normaltag"/>
    <w:locked/>
    <w:rsid w:val="00CA5293"/>
    <w:rPr>
      <w:rFonts w:ascii="Calibri" w:eastAsia="Times New Roman" w:hAnsi="Calibri"/>
      <w:b/>
      <w:szCs w:val="20"/>
    </w:rPr>
  </w:style>
  <w:style w:type="character" w:customStyle="1" w:styleId="CiteCharChar">
    <w:name w:val="Cite Char Char"/>
    <w:basedOn w:val="DefaultParagraphFont"/>
    <w:rsid w:val="00CA5293"/>
    <w:rPr>
      <w:rFonts w:ascii="Cambria" w:hAnsi="Cambria" w:cs="Times New Roman"/>
      <w:b/>
      <w:bCs/>
      <w:sz w:val="26"/>
      <w:szCs w:val="26"/>
    </w:rPr>
  </w:style>
  <w:style w:type="character" w:customStyle="1" w:styleId="CardCharChar1">
    <w:name w:val="Card Char Char1"/>
    <w:basedOn w:val="DefaultParagraphFont"/>
    <w:rsid w:val="00CA5293"/>
    <w:rPr>
      <w:rFonts w:cs="Times New Roman"/>
      <w:b/>
      <w:bCs/>
      <w:sz w:val="28"/>
      <w:szCs w:val="28"/>
    </w:rPr>
  </w:style>
  <w:style w:type="paragraph" w:customStyle="1" w:styleId="BlockHeadings">
    <w:name w:val="Block Headings"/>
    <w:basedOn w:val="Normal"/>
    <w:link w:val="BlockHeadingsChar"/>
    <w:qFormat/>
    <w:rsid w:val="00CA529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basedOn w:val="DefaultParagraphFont"/>
    <w:link w:val="BlockHeadings"/>
    <w:rsid w:val="00CA5293"/>
    <w:rPr>
      <w:rFonts w:ascii="Calibri" w:eastAsia="Times New Roman" w:hAnsi="Calibri"/>
      <w:b/>
      <w:sz w:val="22"/>
      <w:szCs w:val="20"/>
    </w:rPr>
  </w:style>
  <w:style w:type="character" w:customStyle="1" w:styleId="upper">
    <w:name w:val="upper"/>
    <w:basedOn w:val="DefaultParagraphFont"/>
    <w:rsid w:val="00CA5293"/>
  </w:style>
  <w:style w:type="character" w:customStyle="1" w:styleId="SmallFont7pt">
    <w:name w:val="Small Font (7 pt)"/>
    <w:basedOn w:val="DefaultParagraphFont"/>
    <w:rsid w:val="00CA5293"/>
    <w:rPr>
      <w:sz w:val="14"/>
    </w:rPr>
  </w:style>
  <w:style w:type="character" w:customStyle="1" w:styleId="style65">
    <w:name w:val="style65"/>
    <w:basedOn w:val="DefaultParagraphFont"/>
    <w:rsid w:val="00CA5293"/>
    <w:rPr>
      <w:rFonts w:cs="Times New Roman"/>
    </w:rPr>
  </w:style>
  <w:style w:type="character" w:customStyle="1" w:styleId="BodyText2Char1">
    <w:name w:val="Body Text 2 Char1"/>
    <w:basedOn w:val="DefaultParagraphFont"/>
    <w:uiPriority w:val="99"/>
    <w:semiHidden/>
    <w:rsid w:val="00CA5293"/>
    <w:rPr>
      <w:rFonts w:ascii="Times New Roman" w:hAnsi="Times New Roman" w:cs="Times New Roman"/>
      <w:sz w:val="20"/>
    </w:rPr>
  </w:style>
  <w:style w:type="character" w:customStyle="1" w:styleId="HTMLPreformattedChar1">
    <w:name w:val="HTML Preformatted Char1"/>
    <w:basedOn w:val="DefaultParagraphFont"/>
    <w:uiPriority w:val="99"/>
    <w:semiHidden/>
    <w:rsid w:val="00CA5293"/>
    <w:rPr>
      <w:rFonts w:ascii="Consolas" w:hAnsi="Consolas" w:cs="Consolas"/>
      <w:sz w:val="20"/>
      <w:szCs w:val="20"/>
    </w:rPr>
  </w:style>
  <w:style w:type="character" w:customStyle="1" w:styleId="wikiexternallink">
    <w:name w:val="wikiexternallink"/>
    <w:basedOn w:val="DefaultParagraphFont"/>
    <w:rsid w:val="00CA5293"/>
  </w:style>
  <w:style w:type="character" w:customStyle="1" w:styleId="wikigeneratedlinkcontent">
    <w:name w:val="wikigeneratedlinkcontent"/>
    <w:basedOn w:val="DefaultParagraphFont"/>
    <w:rsid w:val="00CA5293"/>
  </w:style>
  <w:style w:type="character" w:customStyle="1" w:styleId="aqj">
    <w:name w:val="aqj"/>
    <w:basedOn w:val="DefaultParagraphFont"/>
    <w:rsid w:val="00CA5293"/>
  </w:style>
  <w:style w:type="paragraph" w:customStyle="1" w:styleId="blocktitle3">
    <w:name w:val="block title"/>
    <w:basedOn w:val="Normal"/>
    <w:link w:val="blocktitleChar0"/>
    <w:autoRedefine/>
    <w:qFormat/>
    <w:rsid w:val="00CA5293"/>
    <w:pPr>
      <w:spacing w:after="240"/>
      <w:jc w:val="center"/>
      <w:outlineLvl w:val="0"/>
    </w:pPr>
    <w:rPr>
      <w:rFonts w:eastAsia="Calibri"/>
      <w:b/>
      <w:caps/>
      <w:sz w:val="28"/>
      <w:szCs w:val="28"/>
      <w:lang w:val="es-ES"/>
    </w:rPr>
  </w:style>
  <w:style w:type="character" w:customStyle="1" w:styleId="UnderlineCard">
    <w:name w:val="Underline Card"/>
    <w:uiPriority w:val="6"/>
    <w:qFormat/>
    <w:rsid w:val="00CA5293"/>
    <w:rPr>
      <w:rFonts w:ascii="Arial" w:hAnsi="Arial"/>
      <w:b w:val="0"/>
      <w:bCs/>
      <w:sz w:val="20"/>
      <w:u w:val="single"/>
    </w:rPr>
  </w:style>
  <w:style w:type="character" w:customStyle="1" w:styleId="story-author">
    <w:name w:val="story-author"/>
    <w:basedOn w:val="DefaultParagraphFont"/>
    <w:rsid w:val="00CA5293"/>
  </w:style>
  <w:style w:type="paragraph" w:customStyle="1" w:styleId="type">
    <w:name w:val="type"/>
    <w:basedOn w:val="Normal"/>
    <w:qFormat/>
    <w:rsid w:val="00CA5293"/>
    <w:pPr>
      <w:spacing w:before="100" w:beforeAutospacing="1" w:after="100" w:afterAutospacing="1"/>
    </w:pPr>
    <w:rPr>
      <w:rFonts w:eastAsia="Times New Roman"/>
    </w:rPr>
  </w:style>
  <w:style w:type="character" w:customStyle="1" w:styleId="institution">
    <w:name w:val="institution"/>
    <w:basedOn w:val="DefaultParagraphFont"/>
    <w:rsid w:val="00CA5293"/>
  </w:style>
  <w:style w:type="character" w:customStyle="1" w:styleId="abodyblack3">
    <w:name w:val="abodyblack3"/>
    <w:basedOn w:val="DefaultParagraphFont"/>
    <w:rsid w:val="00CA5293"/>
  </w:style>
  <w:style w:type="character" w:customStyle="1" w:styleId="CharacterStyle1">
    <w:name w:val="Character Style 1"/>
    <w:rsid w:val="00CA5293"/>
    <w:rPr>
      <w:sz w:val="20"/>
      <w:szCs w:val="20"/>
    </w:rPr>
  </w:style>
  <w:style w:type="character" w:customStyle="1" w:styleId="FontStyle177">
    <w:name w:val="Font Style177"/>
    <w:basedOn w:val="DefaultParagraphFont"/>
    <w:uiPriority w:val="99"/>
    <w:rsid w:val="00CA5293"/>
    <w:rPr>
      <w:rFonts w:ascii="Times New Roman" w:hAnsi="Times New Roman" w:cs="Times New Roman"/>
      <w:sz w:val="20"/>
      <w:szCs w:val="20"/>
    </w:rPr>
  </w:style>
  <w:style w:type="character" w:customStyle="1" w:styleId="FontStyle173">
    <w:name w:val="Font Style173"/>
    <w:basedOn w:val="DefaultParagraphFont"/>
    <w:uiPriority w:val="99"/>
    <w:rsid w:val="00CA5293"/>
    <w:rPr>
      <w:rFonts w:ascii="Times New Roman" w:hAnsi="Times New Roman" w:cs="Times New Roman"/>
      <w:sz w:val="14"/>
      <w:szCs w:val="14"/>
    </w:rPr>
  </w:style>
  <w:style w:type="character" w:customStyle="1" w:styleId="FontStyle151">
    <w:name w:val="Font Style151"/>
    <w:basedOn w:val="DefaultParagraphFont"/>
    <w:uiPriority w:val="99"/>
    <w:rsid w:val="00CA5293"/>
    <w:rPr>
      <w:rFonts w:ascii="Arial Narrow" w:hAnsi="Arial Narrow" w:cs="Arial Narrow"/>
      <w:b/>
      <w:bCs/>
      <w:sz w:val="12"/>
      <w:szCs w:val="12"/>
    </w:rPr>
  </w:style>
  <w:style w:type="character" w:customStyle="1" w:styleId="FontStyle156">
    <w:name w:val="Font Style156"/>
    <w:basedOn w:val="DefaultParagraphFont"/>
    <w:uiPriority w:val="99"/>
    <w:rsid w:val="00CA5293"/>
    <w:rPr>
      <w:rFonts w:ascii="Arial Narrow" w:hAnsi="Arial Narrow" w:cs="Arial Narrow"/>
      <w:sz w:val="8"/>
      <w:szCs w:val="8"/>
    </w:rPr>
  </w:style>
  <w:style w:type="character" w:customStyle="1" w:styleId="FontStyle160">
    <w:name w:val="Font Style160"/>
    <w:basedOn w:val="DefaultParagraphFont"/>
    <w:uiPriority w:val="99"/>
    <w:rsid w:val="00CA5293"/>
    <w:rPr>
      <w:rFonts w:ascii="Times New Roman" w:hAnsi="Times New Roman" w:cs="Times New Roman"/>
      <w:b/>
      <w:bCs/>
      <w:sz w:val="20"/>
      <w:szCs w:val="20"/>
    </w:rPr>
  </w:style>
  <w:style w:type="character" w:customStyle="1" w:styleId="FontStyle178">
    <w:name w:val="Font Style178"/>
    <w:basedOn w:val="DefaultParagraphFont"/>
    <w:uiPriority w:val="99"/>
    <w:rsid w:val="00CA5293"/>
    <w:rPr>
      <w:rFonts w:ascii="Times New Roman" w:hAnsi="Times New Roman" w:cs="Times New Roman"/>
      <w:sz w:val="18"/>
      <w:szCs w:val="18"/>
    </w:rPr>
  </w:style>
  <w:style w:type="paragraph" w:customStyle="1" w:styleId="Style14">
    <w:name w:val="Style14"/>
    <w:basedOn w:val="Normal"/>
    <w:uiPriority w:val="99"/>
    <w:qFormat/>
    <w:rsid w:val="00CA5293"/>
    <w:pPr>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A5293"/>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A5293"/>
    <w:rPr>
      <w:rFonts w:ascii="Times New Roman" w:hAnsi="Times New Roman" w:cs="Times New Roman"/>
      <w:sz w:val="12"/>
      <w:szCs w:val="12"/>
    </w:rPr>
  </w:style>
  <w:style w:type="paragraph" w:customStyle="1" w:styleId="Style9">
    <w:name w:val="Style9"/>
    <w:basedOn w:val="Normal"/>
    <w:uiPriority w:val="99"/>
    <w:qFormat/>
    <w:rsid w:val="00CA5293"/>
    <w:pPr>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A5293"/>
    <w:pPr>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A5293"/>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A5293"/>
    <w:rPr>
      <w:rFonts w:ascii="Times New Roman" w:hAnsi="Times New Roman" w:cs="Times New Roman"/>
      <w:sz w:val="16"/>
      <w:szCs w:val="16"/>
    </w:rPr>
  </w:style>
  <w:style w:type="character" w:customStyle="1" w:styleId="TagsChar2">
    <w:name w:val="Tags Char2"/>
    <w:uiPriority w:val="99"/>
    <w:rsid w:val="00CA5293"/>
    <w:rPr>
      <w:b/>
      <w:sz w:val="24"/>
      <w:lang w:val="en-US" w:eastAsia="en-US" w:bidi="ar-SA"/>
    </w:rPr>
  </w:style>
  <w:style w:type="character" w:customStyle="1" w:styleId="CardsFont6ptCharChar">
    <w:name w:val="Cards + Font: 6 pt Char Char"/>
    <w:rsid w:val="00CA5293"/>
    <w:rPr>
      <w:rFonts w:ascii="Georgia" w:eastAsia="Times New Roman" w:hAnsi="Georgia"/>
      <w:sz w:val="12"/>
      <w:szCs w:val="24"/>
    </w:rPr>
  </w:style>
  <w:style w:type="character" w:customStyle="1" w:styleId="FontStyle172">
    <w:name w:val="Font Style172"/>
    <w:basedOn w:val="DefaultParagraphFont"/>
    <w:uiPriority w:val="99"/>
    <w:rsid w:val="00CA5293"/>
    <w:rPr>
      <w:rFonts w:ascii="Times New Roman" w:hAnsi="Times New Roman" w:cs="Times New Roman"/>
      <w:b/>
      <w:bCs/>
      <w:sz w:val="16"/>
      <w:szCs w:val="16"/>
    </w:rPr>
  </w:style>
  <w:style w:type="paragraph" w:customStyle="1" w:styleId="Style18">
    <w:name w:val="Style18"/>
    <w:basedOn w:val="Normal"/>
    <w:uiPriority w:val="99"/>
    <w:qFormat/>
    <w:rsid w:val="00CA5293"/>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A5293"/>
    <w:rPr>
      <w:rFonts w:ascii="Times New Roman" w:hAnsi="Times New Roman" w:cs="Times New Roman"/>
      <w:i/>
      <w:iCs/>
      <w:sz w:val="16"/>
      <w:szCs w:val="16"/>
    </w:rPr>
  </w:style>
  <w:style w:type="character" w:customStyle="1" w:styleId="FontStyle162">
    <w:name w:val="Font Style162"/>
    <w:basedOn w:val="DefaultParagraphFont"/>
    <w:uiPriority w:val="99"/>
    <w:rsid w:val="00CA5293"/>
    <w:rPr>
      <w:rFonts w:ascii="Times New Roman" w:hAnsi="Times New Roman" w:cs="Times New Roman"/>
      <w:b/>
      <w:bCs/>
      <w:sz w:val="18"/>
      <w:szCs w:val="18"/>
    </w:rPr>
  </w:style>
  <w:style w:type="character" w:customStyle="1" w:styleId="FontStyle167">
    <w:name w:val="Font Style167"/>
    <w:basedOn w:val="DefaultParagraphFont"/>
    <w:uiPriority w:val="99"/>
    <w:rsid w:val="00CA5293"/>
    <w:rPr>
      <w:rFonts w:ascii="Times New Roman" w:hAnsi="Times New Roman" w:cs="Times New Roman"/>
      <w:sz w:val="10"/>
      <w:szCs w:val="10"/>
    </w:rPr>
  </w:style>
  <w:style w:type="character" w:customStyle="1" w:styleId="FontStyle174">
    <w:name w:val="Font Style174"/>
    <w:basedOn w:val="DefaultParagraphFont"/>
    <w:uiPriority w:val="99"/>
    <w:rsid w:val="00CA5293"/>
    <w:rPr>
      <w:rFonts w:ascii="Arial Narrow" w:hAnsi="Arial Narrow" w:cs="Arial Narrow"/>
      <w:b/>
      <w:bCs/>
      <w:sz w:val="18"/>
      <w:szCs w:val="18"/>
    </w:rPr>
  </w:style>
  <w:style w:type="paragraph" w:customStyle="1" w:styleId="Style47">
    <w:name w:val="Style47"/>
    <w:basedOn w:val="Normal"/>
    <w:uiPriority w:val="99"/>
    <w:qFormat/>
    <w:rsid w:val="00CA5293"/>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A5293"/>
    <w:rPr>
      <w:rFonts w:ascii="Times New Roman" w:hAnsi="Times New Roman" w:cs="Times New Roman"/>
      <w:sz w:val="12"/>
      <w:szCs w:val="12"/>
    </w:rPr>
  </w:style>
  <w:style w:type="paragraph" w:customStyle="1" w:styleId="Style24">
    <w:name w:val="Style24"/>
    <w:basedOn w:val="Normal"/>
    <w:uiPriority w:val="99"/>
    <w:qFormat/>
    <w:rsid w:val="00CA5293"/>
    <w:pPr>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A5293"/>
    <w:pPr>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A5293"/>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A5293"/>
    <w:rPr>
      <w:rFonts w:ascii="Times New Roman" w:hAnsi="Times New Roman" w:cs="Times New Roman"/>
      <w:b/>
      <w:bCs/>
      <w:sz w:val="18"/>
      <w:szCs w:val="18"/>
    </w:rPr>
  </w:style>
  <w:style w:type="paragraph" w:customStyle="1" w:styleId="Style21">
    <w:name w:val="Style21"/>
    <w:basedOn w:val="Normal"/>
    <w:uiPriority w:val="99"/>
    <w:qFormat/>
    <w:rsid w:val="00CA5293"/>
    <w:pPr>
      <w:autoSpaceDE w:val="0"/>
      <w:autoSpaceDN w:val="0"/>
      <w:adjustRightInd w:val="0"/>
      <w:spacing w:line="216" w:lineRule="exact"/>
      <w:jc w:val="both"/>
    </w:pPr>
    <w:rPr>
      <w:rFonts w:eastAsia="Times New Roman"/>
    </w:rPr>
  </w:style>
  <w:style w:type="paragraph" w:customStyle="1" w:styleId="Style500">
    <w:name w:val="Style50"/>
    <w:basedOn w:val="Normal"/>
    <w:uiPriority w:val="99"/>
    <w:qFormat/>
    <w:rsid w:val="00CA5293"/>
    <w:pPr>
      <w:autoSpaceDE w:val="0"/>
      <w:autoSpaceDN w:val="0"/>
      <w:adjustRightInd w:val="0"/>
      <w:spacing w:line="198" w:lineRule="exact"/>
    </w:pPr>
    <w:rPr>
      <w:rFonts w:eastAsia="Times New Roman"/>
    </w:rPr>
  </w:style>
  <w:style w:type="paragraph" w:customStyle="1" w:styleId="Standard">
    <w:name w:val="Standard"/>
    <w:uiPriority w:val="99"/>
    <w:qFormat/>
    <w:rsid w:val="00CA529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CA5293"/>
    <w:rPr>
      <w:color w:val="000000"/>
      <w:sz w:val="32"/>
      <w:szCs w:val="32"/>
    </w:rPr>
  </w:style>
  <w:style w:type="paragraph" w:customStyle="1" w:styleId="Cardnon-underlined">
    <w:name w:val="Card non-underlined"/>
    <w:basedOn w:val="Normal"/>
    <w:link w:val="Cardnon-underlinedChar"/>
    <w:autoRedefine/>
    <w:qFormat/>
    <w:rsid w:val="00CA5293"/>
    <w:rPr>
      <w:rFonts w:eastAsia="Times New Roman"/>
      <w:szCs w:val="20"/>
    </w:rPr>
  </w:style>
  <w:style w:type="character" w:customStyle="1" w:styleId="Cardnon-underlinedChar">
    <w:name w:val="Card non-underlined Char"/>
    <w:basedOn w:val="DefaultParagraphFont"/>
    <w:link w:val="Cardnon-underlined"/>
    <w:rsid w:val="00CA5293"/>
    <w:rPr>
      <w:rFonts w:ascii="Calibri" w:eastAsia="Times New Roman" w:hAnsi="Calibri"/>
      <w:sz w:val="22"/>
      <w:szCs w:val="20"/>
    </w:rPr>
  </w:style>
  <w:style w:type="character" w:customStyle="1" w:styleId="allocatoragentsleft">
    <w:name w:val="al_locatoragentsleft"/>
    <w:basedOn w:val="DefaultParagraphFont"/>
    <w:rsid w:val="00CA5293"/>
  </w:style>
  <w:style w:type="character" w:customStyle="1" w:styleId="UnderlinesCharChar">
    <w:name w:val="Underlines Char Char"/>
    <w:basedOn w:val="DefaultParagraphFont"/>
    <w:rsid w:val="00CA5293"/>
    <w:rPr>
      <w:rFonts w:cs="Arial"/>
      <w:b/>
      <w:bCs/>
      <w:noProof w:val="0"/>
      <w:sz w:val="22"/>
      <w:szCs w:val="26"/>
      <w:u w:val="single"/>
      <w:lang w:val="en-US" w:eastAsia="en-US" w:bidi="ar-SA"/>
    </w:rPr>
  </w:style>
  <w:style w:type="paragraph" w:customStyle="1" w:styleId="Carding">
    <w:name w:val="Carding"/>
    <w:basedOn w:val="Normal"/>
    <w:uiPriority w:val="99"/>
    <w:qFormat/>
    <w:rsid w:val="00CA5293"/>
    <w:rPr>
      <w:rFonts w:eastAsia="Times New Roman"/>
      <w:sz w:val="18"/>
    </w:rPr>
  </w:style>
  <w:style w:type="character" w:customStyle="1" w:styleId="aunderline1">
    <w:name w:val="aunderline"/>
    <w:basedOn w:val="DefaultParagraphFont"/>
    <w:qFormat/>
    <w:rsid w:val="00CA5293"/>
    <w:rPr>
      <w:rFonts w:ascii="Times New Roman" w:hAnsi="Times New Roman"/>
      <w:sz w:val="20"/>
      <w:szCs w:val="24"/>
      <w:u w:val="thick"/>
    </w:rPr>
  </w:style>
  <w:style w:type="character" w:customStyle="1" w:styleId="tagChar2">
    <w:name w:val="tag Char2"/>
    <w:basedOn w:val="DefaultParagraphFont"/>
    <w:uiPriority w:val="9"/>
    <w:qFormat/>
    <w:rsid w:val="00CA5293"/>
    <w:rPr>
      <w:b/>
      <w:noProof w:val="0"/>
      <w:sz w:val="24"/>
      <w:lang w:val="en-US" w:eastAsia="en-US" w:bidi="ar-SA"/>
    </w:rPr>
  </w:style>
  <w:style w:type="character" w:customStyle="1" w:styleId="ilad">
    <w:name w:val="il_ad"/>
    <w:rsid w:val="00CA5293"/>
  </w:style>
  <w:style w:type="paragraph" w:customStyle="1" w:styleId="CardsHighlighted">
    <w:name w:val="Cards Highlighted"/>
    <w:next w:val="Normal"/>
    <w:link w:val="CardsHighlightedChar"/>
    <w:qFormat/>
    <w:rsid w:val="00CA529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CA5293"/>
    <w:rPr>
      <w:rFonts w:ascii="Times New Roman" w:eastAsia="Calibri" w:hAnsi="Times New Roman" w:cs="Times New Roman"/>
      <w:szCs w:val="20"/>
      <w:u w:val="single"/>
      <w:shd w:val="clear" w:color="auto" w:fill="00FFFF"/>
    </w:rPr>
  </w:style>
  <w:style w:type="character" w:customStyle="1" w:styleId="pagetitle">
    <w:name w:val="pagetitle"/>
    <w:basedOn w:val="DefaultParagraphFont"/>
    <w:rsid w:val="00CA5293"/>
  </w:style>
  <w:style w:type="character" w:customStyle="1" w:styleId="StyleUnderlineCharChar9ptBold1">
    <w:name w:val="Style Underline Char Char + 9 pt Bold1"/>
    <w:rsid w:val="00CA529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A5293"/>
    <w:rPr>
      <w:rFonts w:ascii="Times New Roman" w:hAnsi="Times New Roman"/>
      <w:sz w:val="20"/>
      <w:szCs w:val="24"/>
      <w:u w:val="single"/>
      <w:lang w:val="en-US" w:eastAsia="en-US" w:bidi="ar-SA"/>
    </w:rPr>
  </w:style>
  <w:style w:type="character" w:customStyle="1" w:styleId="Style9ptBoldUnderline">
    <w:name w:val="Style 9 pt Bold Underline"/>
    <w:rsid w:val="00CA5293"/>
    <w:rPr>
      <w:b/>
      <w:bCs/>
      <w:sz w:val="20"/>
      <w:u w:val="single"/>
    </w:rPr>
  </w:style>
  <w:style w:type="paragraph" w:customStyle="1" w:styleId="StyleUnderline9pt0">
    <w:name w:val="Style Underline + 9 pt"/>
    <w:link w:val="StyleUnderline9ptChar"/>
    <w:qFormat/>
    <w:rsid w:val="00CA5293"/>
    <w:pPr>
      <w:spacing w:after="200" w:line="276" w:lineRule="auto"/>
    </w:pPr>
    <w:rPr>
      <w:rFonts w:eastAsia="Times New Roman" w:cs="Times New Roman"/>
      <w:sz w:val="22"/>
      <w:szCs w:val="20"/>
      <w:u w:val="single"/>
    </w:rPr>
  </w:style>
  <w:style w:type="character" w:customStyle="1" w:styleId="StyleUnderline9ptChar">
    <w:name w:val="Style Underline + 9 pt Char"/>
    <w:basedOn w:val="DefaultParagraphFont"/>
    <w:link w:val="StyleUnderline9pt0"/>
    <w:rsid w:val="00CA5293"/>
    <w:rPr>
      <w:rFonts w:eastAsia="Times New Roman" w:cs="Times New Roman"/>
      <w:sz w:val="22"/>
      <w:szCs w:val="20"/>
      <w:u w:val="single"/>
    </w:rPr>
  </w:style>
  <w:style w:type="character" w:customStyle="1" w:styleId="StyleUnderlineChar1Bold">
    <w:name w:val="Style Underline Char1 + Bold"/>
    <w:rsid w:val="00CA529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A5293"/>
    <w:pPr>
      <w:ind w:left="288" w:right="288"/>
    </w:pPr>
    <w:rPr>
      <w:rFonts w:eastAsia="Times New Roman"/>
      <w:kern w:val="32"/>
      <w:szCs w:val="20"/>
      <w:lang w:eastAsia="ar-SA" w:bidi="en-US"/>
    </w:rPr>
  </w:style>
  <w:style w:type="character" w:customStyle="1" w:styleId="Stylecard9ptChar">
    <w:name w:val="Style card + 9 pt Char"/>
    <w:link w:val="Stylecard9pt"/>
    <w:rsid w:val="00CA5293"/>
    <w:rPr>
      <w:rFonts w:ascii="Calibri" w:eastAsia="Times New Roman" w:hAnsi="Calibri"/>
      <w:kern w:val="32"/>
      <w:sz w:val="22"/>
      <w:szCs w:val="20"/>
      <w:lang w:eastAsia="ar-SA" w:bidi="en-US"/>
    </w:rPr>
  </w:style>
  <w:style w:type="character" w:customStyle="1" w:styleId="TagsCharCharChar">
    <w:name w:val="Tags Char Char Char"/>
    <w:basedOn w:val="DefaultParagraphFont"/>
    <w:rsid w:val="00CA529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A5293"/>
    <w:pPr>
      <w:spacing w:before="100" w:beforeAutospacing="1" w:after="100" w:afterAutospacing="1"/>
    </w:pPr>
    <w:rPr>
      <w:rFonts w:eastAsia="Times New Roman"/>
      <w:sz w:val="18"/>
      <w:szCs w:val="18"/>
    </w:rPr>
  </w:style>
  <w:style w:type="character" w:customStyle="1" w:styleId="Style11ptBlack">
    <w:name w:val="Style 11 pt Black"/>
    <w:basedOn w:val="DefaultParagraphFont"/>
    <w:rsid w:val="00CA5293"/>
    <w:rPr>
      <w:color w:val="000000"/>
      <w:sz w:val="20"/>
    </w:rPr>
  </w:style>
  <w:style w:type="character" w:customStyle="1" w:styleId="StyleUnderlineCharTimesBold">
    <w:name w:val="Style Underline Char + Times Bold"/>
    <w:basedOn w:val="DefaultParagraphFont"/>
    <w:rsid w:val="00CA5293"/>
    <w:rPr>
      <w:rFonts w:ascii="Times" w:hAnsi="Times"/>
      <w:b w:val="0"/>
      <w:bCs/>
      <w:sz w:val="20"/>
      <w:u w:val="single"/>
    </w:rPr>
  </w:style>
  <w:style w:type="character" w:customStyle="1" w:styleId="blubigktbiz">
    <w:name w:val="blubigktbiz"/>
    <w:rsid w:val="00CA529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A5293"/>
    <w:pPr>
      <w:ind w:left="-1080" w:right="1728"/>
    </w:pPr>
    <w:rPr>
      <w:rFonts w:ascii="Arial Narrow" w:hAnsi="Arial Narrow" w:cstheme="minorBidi"/>
      <w:color w:val="auto"/>
      <w:sz w:val="22"/>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CA5293"/>
    <w:rPr>
      <w:rFonts w:ascii="Arial Narrow" w:eastAsia="Times New Roman" w:hAnsi="Arial Narrow"/>
      <w:sz w:val="22"/>
      <w:szCs w:val="20"/>
      <w:u w:val="thick"/>
      <w:bdr w:val="single" w:sz="4" w:space="0" w:color="auto"/>
    </w:rPr>
  </w:style>
  <w:style w:type="character" w:customStyle="1" w:styleId="Style4CharChar">
    <w:name w:val="Style4 Char Char"/>
    <w:basedOn w:val="DefaultParagraphFont"/>
    <w:rsid w:val="00CA529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A5293"/>
    <w:rPr>
      <w:rFonts w:ascii="Times New Roman" w:hAnsi="Times New Roman" w:cs="Times New Roman"/>
      <w:sz w:val="16"/>
      <w:szCs w:val="16"/>
    </w:rPr>
  </w:style>
  <w:style w:type="character" w:customStyle="1" w:styleId="StyleEmphasisArial12ptBold">
    <w:name w:val="Style Emphasis + Arial 12 pt Bold"/>
    <w:rsid w:val="00CA5293"/>
    <w:rPr>
      <w:rFonts w:ascii="Arial" w:hAnsi="Arial"/>
      <w:b/>
      <w:bCs/>
      <w:i/>
      <w:iCs/>
      <w:sz w:val="24"/>
    </w:rPr>
  </w:style>
  <w:style w:type="character" w:customStyle="1" w:styleId="super">
    <w:name w:val="super"/>
    <w:rsid w:val="00CA5293"/>
  </w:style>
  <w:style w:type="character" w:customStyle="1" w:styleId="text30">
    <w:name w:val="text30"/>
    <w:rsid w:val="00CA5293"/>
  </w:style>
  <w:style w:type="character" w:customStyle="1" w:styleId="uppercase">
    <w:name w:val="uppercase"/>
    <w:rsid w:val="00CA5293"/>
  </w:style>
  <w:style w:type="character" w:customStyle="1" w:styleId="entry-title">
    <w:name w:val="entry-title"/>
    <w:rsid w:val="00CA5293"/>
  </w:style>
  <w:style w:type="character" w:customStyle="1" w:styleId="BodyTextIndentChar1">
    <w:name w:val="Body Text Indent Char1"/>
    <w:basedOn w:val="DefaultParagraphFont"/>
    <w:uiPriority w:val="99"/>
    <w:semiHidden/>
    <w:rsid w:val="00CA5293"/>
    <w:rPr>
      <w:rFonts w:ascii="Times New Roman" w:hAnsi="Times New Roman" w:cs="Times New Roman"/>
      <w:sz w:val="20"/>
    </w:rPr>
  </w:style>
  <w:style w:type="character" w:customStyle="1" w:styleId="CiteCharCharCharCharCharChar">
    <w:name w:val="Cite Char Char Char Char Char Char"/>
    <w:basedOn w:val="DefaultParagraphFont"/>
    <w:rsid w:val="00CA5293"/>
    <w:rPr>
      <w:b/>
      <w:noProof w:val="0"/>
      <w:sz w:val="22"/>
      <w:szCs w:val="24"/>
      <w:u w:val="single"/>
      <w:lang w:val="en-US" w:eastAsia="en-US" w:bidi="ar-SA"/>
    </w:rPr>
  </w:style>
  <w:style w:type="character" w:customStyle="1" w:styleId="mainbody1">
    <w:name w:val="mainbody1"/>
    <w:basedOn w:val="DefaultParagraphFont"/>
    <w:rsid w:val="00CA5293"/>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CA5293"/>
    <w:pPr>
      <w:spacing w:line="259" w:lineRule="auto"/>
    </w:pPr>
    <w:rPr>
      <w:rFonts w:ascii="Calibri" w:eastAsia="Calibri" w:hAnsi="Calibri" w:cstheme="minorBidi"/>
      <w:sz w:val="22"/>
      <w:szCs w:val="22"/>
      <w:u w:val="single"/>
      <w:lang w:eastAsia="en-US"/>
    </w:rPr>
  </w:style>
  <w:style w:type="character" w:customStyle="1" w:styleId="StyleNormalWeb11ptUnderlineChar">
    <w:name w:val="Style Normal (Web) + 11 pt Underline Char"/>
    <w:basedOn w:val="DefaultParagraphFont"/>
    <w:link w:val="StyleNormalWeb11ptUnderline"/>
    <w:rsid w:val="00CA5293"/>
    <w:rPr>
      <w:rFonts w:ascii="Calibri" w:eastAsia="Calibri" w:hAnsi="Calibri"/>
      <w:sz w:val="22"/>
      <w:szCs w:val="22"/>
      <w:u w:val="single"/>
    </w:rPr>
  </w:style>
  <w:style w:type="character" w:customStyle="1" w:styleId="cit-first-element">
    <w:name w:val="cit-first-element"/>
    <w:basedOn w:val="DefaultParagraphFont"/>
    <w:rsid w:val="00CA5293"/>
  </w:style>
  <w:style w:type="character" w:customStyle="1" w:styleId="StyleThickunderline1">
    <w:name w:val="Style Thick underline1"/>
    <w:basedOn w:val="DefaultParagraphFont"/>
    <w:rsid w:val="00CA5293"/>
    <w:rPr>
      <w:u w:val="single"/>
    </w:rPr>
  </w:style>
  <w:style w:type="paragraph" w:customStyle="1" w:styleId="Underline20">
    <w:name w:val="Underline2"/>
    <w:basedOn w:val="Normal"/>
    <w:link w:val="Underline2Char"/>
    <w:uiPriority w:val="4"/>
    <w:qFormat/>
    <w:rsid w:val="00CA5293"/>
    <w:rPr>
      <w:rFonts w:eastAsia="Calibri"/>
      <w:u w:val="single"/>
    </w:rPr>
  </w:style>
  <w:style w:type="character" w:customStyle="1" w:styleId="Underline2Char">
    <w:name w:val="Underline2 Char"/>
    <w:link w:val="Underline20"/>
    <w:uiPriority w:val="4"/>
    <w:rsid w:val="00CA5293"/>
    <w:rPr>
      <w:rFonts w:ascii="Calibri" w:eastAsia="Calibri" w:hAnsi="Calibri"/>
      <w:sz w:val="22"/>
      <w:u w:val="single"/>
    </w:rPr>
  </w:style>
  <w:style w:type="character" w:customStyle="1" w:styleId="NormalTextChar">
    <w:name w:val="Normal Text Char"/>
    <w:link w:val="NormalText"/>
    <w:rsid w:val="00CA5293"/>
    <w:rPr>
      <w:rFonts w:ascii="Calibri" w:eastAsia="Times New Roman" w:hAnsi="Calibri"/>
      <w:sz w:val="22"/>
      <w:szCs w:val="26"/>
    </w:rPr>
  </w:style>
  <w:style w:type="paragraph" w:customStyle="1" w:styleId="TableParagraph">
    <w:name w:val="Table Paragraph"/>
    <w:basedOn w:val="Normal"/>
    <w:uiPriority w:val="1"/>
    <w:qFormat/>
    <w:rsid w:val="00CA5293"/>
  </w:style>
  <w:style w:type="character" w:customStyle="1" w:styleId="UnderlineChar0">
    <w:name w:val="UnderlineChar"/>
    <w:rsid w:val="00CA5293"/>
    <w:rPr>
      <w:sz w:val="24"/>
      <w:u w:val="single"/>
      <w:shd w:val="clear" w:color="auto" w:fill="auto"/>
    </w:rPr>
  </w:style>
  <w:style w:type="character" w:customStyle="1" w:styleId="foreground">
    <w:name w:val="foreground"/>
    <w:basedOn w:val="DefaultParagraphFont"/>
    <w:rsid w:val="00CA5293"/>
  </w:style>
  <w:style w:type="paragraph" w:customStyle="1" w:styleId="Tag21">
    <w:name w:val="Tag21"/>
    <w:basedOn w:val="Normal"/>
    <w:qFormat/>
    <w:rsid w:val="00CA5293"/>
    <w:rPr>
      <w:rFonts w:ascii="Arial" w:eastAsia="Times New Roman" w:hAnsi="Arial" w:cs="Arial"/>
      <w:b/>
      <w:sz w:val="24"/>
    </w:rPr>
  </w:style>
  <w:style w:type="character" w:customStyle="1" w:styleId="Bodytext10">
    <w:name w:val="Body text (10)_"/>
    <w:basedOn w:val="DefaultParagraphFont"/>
    <w:link w:val="Bodytext101"/>
    <w:uiPriority w:val="99"/>
    <w:rsid w:val="00CA5293"/>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CA5293"/>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CA5293"/>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CA5293"/>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CA5293"/>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CA5293"/>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CA5293"/>
    <w:rPr>
      <w:rFonts w:ascii="Times New Roman" w:eastAsiaTheme="minorHAnsi" w:hAnsi="Times New Roman" w:cs="Times New Roman"/>
      <w:i/>
      <w:iCs/>
      <w:spacing w:val="0"/>
      <w:sz w:val="20"/>
      <w:szCs w:val="20"/>
      <w:shd w:val="clear" w:color="auto" w:fill="FFFFFF"/>
    </w:rPr>
  </w:style>
  <w:style w:type="character" w:customStyle="1" w:styleId="Bodytext105">
    <w:name w:val="Body text (10)5"/>
    <w:basedOn w:val="Bodytext10"/>
    <w:uiPriority w:val="99"/>
    <w:rsid w:val="00CA5293"/>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CA5293"/>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CA5293"/>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CA5293"/>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rsid w:val="00CA5293"/>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CA5293"/>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CA5293"/>
    <w:pPr>
      <w:shd w:val="clear" w:color="auto" w:fill="FFFFFF"/>
      <w:spacing w:line="269" w:lineRule="exact"/>
    </w:pPr>
    <w:rPr>
      <w:rFonts w:ascii="Times New Roman" w:hAnsi="Times New Roman" w:cs="Times New Roman"/>
      <w:b/>
      <w:bCs/>
      <w:sz w:val="20"/>
      <w:szCs w:val="20"/>
    </w:rPr>
  </w:style>
  <w:style w:type="character" w:customStyle="1" w:styleId="org">
    <w:name w:val="org"/>
    <w:rsid w:val="00CA5293"/>
  </w:style>
  <w:style w:type="character" w:customStyle="1" w:styleId="underlinestylechar">
    <w:name w:val="underlinestylechar"/>
    <w:rsid w:val="00CA5293"/>
  </w:style>
  <w:style w:type="character" w:customStyle="1" w:styleId="A6">
    <w:name w:val="A6"/>
    <w:uiPriority w:val="99"/>
    <w:rsid w:val="00CA5293"/>
    <w:rPr>
      <w:rFonts w:ascii="Minion Pro" w:hAnsi="Minion Pro" w:cs="Minion Pro" w:hint="default"/>
      <w:color w:val="211D1E"/>
      <w:sz w:val="21"/>
      <w:szCs w:val="21"/>
    </w:rPr>
  </w:style>
  <w:style w:type="character" w:customStyle="1" w:styleId="A11">
    <w:name w:val="A11"/>
    <w:uiPriority w:val="99"/>
    <w:rsid w:val="00CA5293"/>
    <w:rPr>
      <w:rFonts w:ascii="Minion Pro" w:hAnsi="Minion Pro" w:cs="Minion Pro" w:hint="default"/>
      <w:color w:val="211D1E"/>
      <w:sz w:val="12"/>
      <w:szCs w:val="12"/>
    </w:rPr>
  </w:style>
  <w:style w:type="character" w:customStyle="1" w:styleId="A12">
    <w:name w:val="A12"/>
    <w:uiPriority w:val="99"/>
    <w:rsid w:val="00CA5293"/>
    <w:rPr>
      <w:rFonts w:ascii="Minion Pro" w:hAnsi="Minion Pro" w:cs="Minion Pro" w:hint="default"/>
      <w:color w:val="211D1E"/>
      <w:sz w:val="22"/>
      <w:szCs w:val="22"/>
    </w:rPr>
  </w:style>
  <w:style w:type="character" w:customStyle="1" w:styleId="PocketChar1">
    <w:name w:val="Pocket Char1"/>
    <w:basedOn w:val="DefaultParagraphFont"/>
    <w:uiPriority w:val="1"/>
    <w:rsid w:val="00CA5293"/>
    <w:rPr>
      <w:rFonts w:asciiTheme="majorHAnsi" w:eastAsiaTheme="majorEastAsia" w:hAnsiTheme="majorHAnsi" w:cstheme="majorBidi"/>
      <w:color w:val="365F91" w:themeColor="accent1" w:themeShade="BF"/>
      <w:sz w:val="32"/>
      <w:szCs w:val="32"/>
    </w:rPr>
  </w:style>
  <w:style w:type="character" w:customStyle="1" w:styleId="citenon-boldChar">
    <w:name w:val="cite non-bold Char"/>
    <w:link w:val="citenon-bold"/>
    <w:locked/>
    <w:rsid w:val="00CA5293"/>
    <w:rPr>
      <w:rFonts w:ascii="Times New Roman" w:eastAsia="Calibri" w:hAnsi="Times New Roman" w:cs="Times New Roman"/>
    </w:rPr>
  </w:style>
  <w:style w:type="character" w:customStyle="1" w:styleId="stylestylebold12pt">
    <w:name w:val="stylestylebold12pt"/>
    <w:rsid w:val="00CA5293"/>
  </w:style>
  <w:style w:type="character" w:customStyle="1" w:styleId="debatenormal0">
    <w:name w:val="debatenormal"/>
    <w:rsid w:val="00CA5293"/>
  </w:style>
  <w:style w:type="paragraph" w:customStyle="1" w:styleId="leader">
    <w:name w:val="leader"/>
    <w:basedOn w:val="Normal"/>
    <w:rsid w:val="00CA5293"/>
    <w:pPr>
      <w:spacing w:before="100" w:beforeAutospacing="1" w:after="100" w:afterAutospacing="1"/>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CA5293"/>
    <w:rPr>
      <w:color w:val="605E5C"/>
      <w:shd w:val="clear" w:color="auto" w:fill="E1DFDD"/>
    </w:rPr>
  </w:style>
  <w:style w:type="character" w:customStyle="1" w:styleId="m-9052358230135270655gmail-style13ptbold">
    <w:name w:val="m_-9052358230135270655gmail-style13ptbold"/>
    <w:basedOn w:val="DefaultParagraphFont"/>
    <w:rsid w:val="00CA5293"/>
  </w:style>
  <w:style w:type="character" w:customStyle="1" w:styleId="m-9052358230135270655gmail-styleunderline">
    <w:name w:val="m_-9052358230135270655gmail-styleunderline"/>
    <w:basedOn w:val="DefaultParagraphFont"/>
    <w:rsid w:val="00CA5293"/>
  </w:style>
  <w:style w:type="character" w:customStyle="1" w:styleId="AuthorYear">
    <w:name w:val="AuthorYear"/>
    <w:uiPriority w:val="1"/>
    <w:qFormat/>
    <w:rsid w:val="00CA5293"/>
    <w:rPr>
      <w:rFonts w:ascii="Georgia" w:hAnsi="Georgia"/>
      <w:b/>
      <w:sz w:val="24"/>
    </w:rPr>
  </w:style>
  <w:style w:type="paragraph" w:customStyle="1" w:styleId="Textbody">
    <w:name w:val="Text body"/>
    <w:basedOn w:val="Normal"/>
    <w:next w:val="Normal"/>
    <w:qFormat/>
    <w:rsid w:val="00CA5293"/>
  </w:style>
  <w:style w:type="character" w:customStyle="1" w:styleId="CardIndentedChar">
    <w:name w:val="Card (Indented) Char"/>
    <w:link w:val="CardIndented"/>
    <w:rsid w:val="00CA5293"/>
    <w:rPr>
      <w:rFonts w:ascii="Calibri" w:hAnsi="Calibri"/>
      <w:sz w:val="22"/>
    </w:rPr>
  </w:style>
  <w:style w:type="character" w:customStyle="1" w:styleId="Style8ptChar">
    <w:name w:val="Style 8 pt Char"/>
    <w:basedOn w:val="DefaultParagraphFont"/>
    <w:rsid w:val="00CA5293"/>
    <w:rPr>
      <w:rFonts w:ascii="Georgia" w:eastAsia="Calibri" w:hAnsi="Georgia"/>
      <w:sz w:val="16"/>
    </w:rPr>
  </w:style>
  <w:style w:type="paragraph" w:customStyle="1" w:styleId="magazine-deck">
    <w:name w:val="magazine-deck"/>
    <w:basedOn w:val="Normal"/>
    <w:rsid w:val="00CA5293"/>
    <w:pPr>
      <w:spacing w:before="100" w:beforeAutospacing="1" w:after="100" w:afterAutospacing="1"/>
    </w:pPr>
    <w:rPr>
      <w:rFonts w:ascii="Times New Roman" w:eastAsia="Times New Roman" w:hAnsi="Times New Roman" w:cs="Times New Roman"/>
      <w:sz w:val="24"/>
    </w:rPr>
  </w:style>
  <w:style w:type="paragraph" w:customStyle="1" w:styleId="magazine-author">
    <w:name w:val="magazine-author"/>
    <w:basedOn w:val="Normal"/>
    <w:rsid w:val="00CA5293"/>
    <w:pPr>
      <w:spacing w:before="100" w:beforeAutospacing="1" w:after="100" w:afterAutospacing="1"/>
    </w:pPr>
    <w:rPr>
      <w:rFonts w:ascii="Times New Roman" w:eastAsia="Times New Roman" w:hAnsi="Times New Roman" w:cs="Times New Roman"/>
      <w:sz w:val="24"/>
    </w:rPr>
  </w:style>
  <w:style w:type="character" w:customStyle="1" w:styleId="pull-quote">
    <w:name w:val="pull-quote"/>
    <w:basedOn w:val="DefaultParagraphFont"/>
    <w:rsid w:val="00CA5293"/>
  </w:style>
  <w:style w:type="character" w:customStyle="1" w:styleId="m3138505037646549175m7250715013732016503gmail-style13ptbold">
    <w:name w:val="m_3138505037646549175m_7250715013732016503gmail-style13ptbold"/>
    <w:basedOn w:val="DefaultParagraphFont"/>
    <w:rsid w:val="00CA5293"/>
  </w:style>
  <w:style w:type="character" w:customStyle="1" w:styleId="m3138505037646549175m7250715013732016503gmail-styleunderline">
    <w:name w:val="m_3138505037646549175m_7250715013732016503gmail-styleunderline"/>
    <w:basedOn w:val="DefaultParagraphFont"/>
    <w:rsid w:val="00CA5293"/>
  </w:style>
  <w:style w:type="character" w:customStyle="1" w:styleId="m-4201084773736565846gmail-styleunderline">
    <w:name w:val="m_-4201084773736565846gmail-styleunderline"/>
    <w:basedOn w:val="DefaultParagraphFont"/>
    <w:rsid w:val="00CA5293"/>
  </w:style>
  <w:style w:type="paragraph" w:customStyle="1" w:styleId="mol-para-with-font">
    <w:name w:val="mol-para-with-font"/>
    <w:basedOn w:val="Normal"/>
    <w:rsid w:val="00CA5293"/>
    <w:pPr>
      <w:spacing w:before="100" w:beforeAutospacing="1" w:after="100" w:afterAutospacing="1"/>
    </w:pPr>
    <w:rPr>
      <w:rFonts w:eastAsia="Times New Roman"/>
      <w:sz w:val="24"/>
    </w:rPr>
  </w:style>
  <w:style w:type="character" w:customStyle="1" w:styleId="Citation-AuthorDate">
    <w:name w:val="Citation - Author/Date"/>
    <w:rsid w:val="00CA5293"/>
  </w:style>
  <w:style w:type="character" w:customStyle="1" w:styleId="m6956288159856504736gmail-style13ptbold">
    <w:name w:val="m_6956288159856504736gmail-style13ptbold"/>
    <w:basedOn w:val="DefaultParagraphFont"/>
    <w:rsid w:val="00CA5293"/>
  </w:style>
  <w:style w:type="character" w:customStyle="1" w:styleId="m6956288159856504736gmail-styleunderline">
    <w:name w:val="m_6956288159856504736gmail-styleunderline"/>
    <w:basedOn w:val="DefaultParagraphFont"/>
    <w:rsid w:val="00CA5293"/>
  </w:style>
  <w:style w:type="character" w:customStyle="1" w:styleId="m7729968349220899607gmail-styleunderline">
    <w:name w:val="m_7729968349220899607gmail-styleunderline"/>
    <w:basedOn w:val="DefaultParagraphFont"/>
    <w:rsid w:val="00CA5293"/>
  </w:style>
  <w:style w:type="character" w:customStyle="1" w:styleId="m5256066929350580561gmail-style13ptbold">
    <w:name w:val="m_5256066929350580561gmail-style13ptbold"/>
    <w:basedOn w:val="DefaultParagraphFont"/>
    <w:rsid w:val="00CA5293"/>
  </w:style>
  <w:style w:type="character" w:customStyle="1" w:styleId="m5256066929350580561gmail-styleunderline">
    <w:name w:val="m_5256066929350580561gmail-styleunderline"/>
    <w:basedOn w:val="DefaultParagraphFont"/>
    <w:rsid w:val="00CA5293"/>
  </w:style>
  <w:style w:type="character" w:customStyle="1" w:styleId="sm">
    <w:name w:val="sm"/>
    <w:rsid w:val="00CA5293"/>
  </w:style>
  <w:style w:type="character" w:customStyle="1" w:styleId="hidden">
    <w:name w:val="hidden"/>
    <w:rsid w:val="00CA5293"/>
  </w:style>
  <w:style w:type="character" w:customStyle="1" w:styleId="ShrinkText">
    <w:name w:val="Shrink Text"/>
    <w:rsid w:val="00CA5293"/>
    <w:rPr>
      <w:sz w:val="16"/>
    </w:rPr>
  </w:style>
  <w:style w:type="numbering" w:customStyle="1" w:styleId="NoList11">
    <w:name w:val="No List11"/>
    <w:next w:val="NoList"/>
    <w:uiPriority w:val="99"/>
    <w:semiHidden/>
    <w:unhideWhenUsed/>
    <w:rsid w:val="00CA5293"/>
  </w:style>
  <w:style w:type="numbering" w:customStyle="1" w:styleId="NoList2">
    <w:name w:val="No List2"/>
    <w:next w:val="NoList"/>
    <w:uiPriority w:val="99"/>
    <w:semiHidden/>
    <w:unhideWhenUsed/>
    <w:rsid w:val="00CA5293"/>
  </w:style>
  <w:style w:type="numbering" w:customStyle="1" w:styleId="NoList111">
    <w:name w:val="No List111"/>
    <w:next w:val="NoList"/>
    <w:uiPriority w:val="99"/>
    <w:semiHidden/>
    <w:unhideWhenUsed/>
    <w:rsid w:val="00CA5293"/>
  </w:style>
  <w:style w:type="numbering" w:customStyle="1" w:styleId="NoList3">
    <w:name w:val="No List3"/>
    <w:next w:val="NoList"/>
    <w:uiPriority w:val="99"/>
    <w:semiHidden/>
    <w:unhideWhenUsed/>
    <w:rsid w:val="00CA5293"/>
  </w:style>
  <w:style w:type="character" w:customStyle="1" w:styleId="foreign">
    <w:name w:val="foreign"/>
    <w:basedOn w:val="DefaultParagraphFont"/>
    <w:rsid w:val="00CA5293"/>
  </w:style>
  <w:style w:type="paragraph" w:customStyle="1" w:styleId="Citation0">
    <w:name w:val="Citation"/>
    <w:aliases w:val="heading 3"/>
    <w:basedOn w:val="Normal"/>
    <w:next w:val="Normal"/>
    <w:qFormat/>
    <w:rsid w:val="00CA5293"/>
    <w:pPr>
      <w:tabs>
        <w:tab w:val="left" w:pos="1440"/>
      </w:tabs>
    </w:pPr>
    <w:rPr>
      <w:rFonts w:ascii="Times New Roman" w:hAnsi="Times New Roman"/>
      <w:szCs w:val="16"/>
    </w:rPr>
  </w:style>
  <w:style w:type="character" w:customStyle="1" w:styleId="trbpullquotetext">
    <w:name w:val="trb_pullquote_text"/>
    <w:basedOn w:val="DefaultParagraphFont"/>
    <w:rsid w:val="00CA5293"/>
  </w:style>
  <w:style w:type="character" w:customStyle="1" w:styleId="trbpullquotecredit">
    <w:name w:val="trb_pullquote_credit"/>
    <w:basedOn w:val="DefaultParagraphFont"/>
    <w:rsid w:val="00CA5293"/>
  </w:style>
  <w:style w:type="character" w:customStyle="1" w:styleId="trbpanelmodtitleico">
    <w:name w:val="trb_panelmod_title_ico"/>
    <w:basedOn w:val="DefaultParagraphFont"/>
    <w:rsid w:val="00CA5293"/>
  </w:style>
  <w:style w:type="character" w:customStyle="1" w:styleId="trbpanelmodbodytitle">
    <w:name w:val="trb_panelmod_body_title"/>
    <w:basedOn w:val="DefaultParagraphFont"/>
    <w:rsid w:val="00CA5293"/>
  </w:style>
  <w:style w:type="character" w:customStyle="1" w:styleId="trbpanelmodbodymore">
    <w:name w:val="trb_panelmod_body_more"/>
    <w:basedOn w:val="DefaultParagraphFont"/>
    <w:rsid w:val="00CA5293"/>
  </w:style>
  <w:style w:type="paragraph" w:customStyle="1" w:styleId="last">
    <w:name w:val="last"/>
    <w:basedOn w:val="Normal"/>
    <w:uiPriority w:val="99"/>
    <w:rsid w:val="00CA5293"/>
    <w:pPr>
      <w:spacing w:before="100" w:beforeAutospacing="1" w:after="100" w:afterAutospacing="1"/>
    </w:pPr>
    <w:rPr>
      <w:rFonts w:ascii="Times New Roman" w:eastAsia="Times New Roman" w:hAnsi="Times New Roman"/>
      <w:sz w:val="24"/>
    </w:rPr>
  </w:style>
  <w:style w:type="character" w:customStyle="1" w:styleId="ptv-promo-video-headline">
    <w:name w:val="ptv-promo-video-headline"/>
    <w:basedOn w:val="DefaultParagraphFont"/>
    <w:rsid w:val="00CA5293"/>
  </w:style>
  <w:style w:type="character" w:customStyle="1" w:styleId="ptv-promo-play-prompt">
    <w:name w:val="ptv-promo-play-prompt"/>
    <w:basedOn w:val="DefaultParagraphFont"/>
    <w:rsid w:val="00CA5293"/>
  </w:style>
  <w:style w:type="character" w:customStyle="1" w:styleId="ptv-promo-play-duration">
    <w:name w:val="ptv-promo-play-duration"/>
    <w:basedOn w:val="DefaultParagraphFont"/>
    <w:rsid w:val="00CA5293"/>
  </w:style>
  <w:style w:type="character" w:customStyle="1" w:styleId="pb-caption">
    <w:name w:val="pb-caption"/>
    <w:basedOn w:val="DefaultParagraphFont"/>
    <w:rsid w:val="00CA5293"/>
  </w:style>
  <w:style w:type="character" w:customStyle="1" w:styleId="lede">
    <w:name w:val="lede"/>
    <w:basedOn w:val="DefaultParagraphFont"/>
    <w:rsid w:val="00CA5293"/>
  </w:style>
  <w:style w:type="character" w:customStyle="1" w:styleId="Bold12">
    <w:name w:val="Bold12"/>
    <w:uiPriority w:val="1"/>
    <w:qFormat/>
    <w:rsid w:val="00CA5293"/>
    <w:rPr>
      <w:rFonts w:ascii="Times New Roman" w:hAnsi="Times New Roman"/>
      <w:b/>
      <w:sz w:val="24"/>
    </w:rPr>
  </w:style>
  <w:style w:type="paragraph" w:customStyle="1" w:styleId="NotBold10">
    <w:name w:val="NotBold10"/>
    <w:link w:val="NotBold10Char"/>
    <w:qFormat/>
    <w:rsid w:val="00CA5293"/>
    <w:pPr>
      <w:spacing w:after="160" w:line="259" w:lineRule="auto"/>
      <w:ind w:left="288" w:right="288"/>
    </w:pPr>
    <w:rPr>
      <w:rFonts w:ascii="Georgia" w:eastAsia="MS Mincho" w:hAnsi="Georgia"/>
      <w:sz w:val="20"/>
      <w:szCs w:val="20"/>
    </w:rPr>
  </w:style>
  <w:style w:type="character" w:customStyle="1" w:styleId="NotBold10Char">
    <w:name w:val="NotBold10 Char"/>
    <w:link w:val="NotBold10"/>
    <w:rsid w:val="00CA5293"/>
    <w:rPr>
      <w:rFonts w:ascii="Georgia" w:eastAsia="MS Mincho" w:hAnsi="Georgia"/>
      <w:sz w:val="20"/>
      <w:szCs w:val="20"/>
    </w:rPr>
  </w:style>
  <w:style w:type="character" w:customStyle="1" w:styleId="NotBold10Final">
    <w:name w:val="NotBold10Final"/>
    <w:uiPriority w:val="1"/>
    <w:qFormat/>
    <w:rsid w:val="00CA5293"/>
    <w:rPr>
      <w:rFonts w:ascii="Times New Roman" w:hAnsi="Times New Roman"/>
      <w:b w:val="0"/>
      <w:i w:val="0"/>
      <w:sz w:val="20"/>
    </w:rPr>
  </w:style>
  <w:style w:type="paragraph" w:customStyle="1" w:styleId="Heading3New">
    <w:name w:val="Heading 3 New"/>
    <w:basedOn w:val="Heading3"/>
    <w:next w:val="Normal"/>
    <w:uiPriority w:val="99"/>
    <w:qFormat/>
    <w:rsid w:val="00CA5293"/>
    <w:rPr>
      <w:rFonts w:eastAsia="MS Gothic" w:cs="Times New Roman"/>
      <w:szCs w:val="20"/>
    </w:rPr>
  </w:style>
  <w:style w:type="character" w:customStyle="1" w:styleId="NewTag">
    <w:name w:val="NewTag"/>
    <w:uiPriority w:val="1"/>
    <w:qFormat/>
    <w:rsid w:val="00CA5293"/>
    <w:rPr>
      <w:rFonts w:ascii="Georgia" w:hAnsi="Georgia"/>
      <w:b/>
      <w:sz w:val="24"/>
    </w:rPr>
  </w:style>
  <w:style w:type="character" w:customStyle="1" w:styleId="CardDown1Char">
    <w:name w:val="Card_Down1 Char"/>
    <w:link w:val="CardDown1"/>
    <w:locked/>
    <w:rsid w:val="00CA5293"/>
    <w:rPr>
      <w:rFonts w:ascii="Times New Roman" w:eastAsia="Times New Roman" w:hAnsi="Times New Roman"/>
      <w:sz w:val="16"/>
      <w:szCs w:val="14"/>
      <w:lang w:val="x-none" w:eastAsia="x-none"/>
    </w:rPr>
  </w:style>
  <w:style w:type="paragraph" w:customStyle="1" w:styleId="CardDown1">
    <w:name w:val="Card_Down1"/>
    <w:basedOn w:val="Normal"/>
    <w:link w:val="CardDown1Char"/>
    <w:autoRedefine/>
    <w:rsid w:val="00CA5293"/>
    <w:pPr>
      <w:jc w:val="both"/>
    </w:pPr>
    <w:rPr>
      <w:rFonts w:ascii="Times New Roman" w:eastAsia="Times New Roman" w:hAnsi="Times New Roman"/>
      <w:sz w:val="16"/>
      <w:szCs w:val="14"/>
      <w:lang w:val="x-none" w:eastAsia="x-none"/>
    </w:rPr>
  </w:style>
  <w:style w:type="paragraph" w:styleId="Revision">
    <w:name w:val="Revision"/>
    <w:hidden/>
    <w:uiPriority w:val="99"/>
    <w:semiHidden/>
    <w:rsid w:val="00CA5293"/>
    <w:rPr>
      <w:rFonts w:ascii="Calibri" w:eastAsiaTheme="minorHAnsi" w:hAnsi="Calibri" w:cs="Calibri"/>
      <w:szCs w:val="22"/>
    </w:rPr>
  </w:style>
  <w:style w:type="character" w:customStyle="1" w:styleId="story-heading-text">
    <w:name w:val="story-heading-text"/>
    <w:basedOn w:val="DefaultParagraphFont"/>
    <w:rsid w:val="00CA5293"/>
  </w:style>
  <w:style w:type="character" w:customStyle="1" w:styleId="visually-hidden">
    <w:name w:val="visually-hidden"/>
    <w:basedOn w:val="DefaultParagraphFont"/>
    <w:rsid w:val="00CA5293"/>
  </w:style>
  <w:style w:type="character" w:customStyle="1" w:styleId="caption-text">
    <w:name w:val="caption-text"/>
    <w:basedOn w:val="DefaultParagraphFont"/>
    <w:rsid w:val="00CA5293"/>
  </w:style>
  <w:style w:type="paragraph" w:customStyle="1" w:styleId="analytics0">
    <w:name w:val="analytics"/>
    <w:link w:val="analyticsChar0"/>
    <w:uiPriority w:val="4"/>
    <w:qFormat/>
    <w:rsid w:val="00CA5293"/>
    <w:pPr>
      <w:spacing w:before="240"/>
      <w:outlineLvl w:val="3"/>
    </w:pPr>
    <w:rPr>
      <w:rFonts w:ascii="Georgia" w:eastAsiaTheme="majorEastAsia" w:hAnsi="Georgia" w:cstheme="majorBidi"/>
      <w:b/>
      <w:iCs/>
      <w:color w:val="1F497D" w:themeColor="text2"/>
      <w:sz w:val="22"/>
      <w:szCs w:val="22"/>
    </w:rPr>
  </w:style>
  <w:style w:type="character" w:customStyle="1" w:styleId="analyticsChar0">
    <w:name w:val="analytics Char"/>
    <w:basedOn w:val="DefaultParagraphFont"/>
    <w:link w:val="analytics0"/>
    <w:uiPriority w:val="4"/>
    <w:rsid w:val="00CA5293"/>
    <w:rPr>
      <w:rFonts w:ascii="Georgia" w:eastAsiaTheme="majorEastAsia" w:hAnsi="Georgia" w:cstheme="majorBidi"/>
      <w:b/>
      <w:iCs/>
      <w:color w:val="1F497D" w:themeColor="text2"/>
      <w:sz w:val="22"/>
      <w:szCs w:val="22"/>
    </w:rPr>
  </w:style>
  <w:style w:type="paragraph" w:customStyle="1" w:styleId="BackgroundText">
    <w:name w:val="Background Text"/>
    <w:aliases w:val="Reading"/>
    <w:basedOn w:val="Normal"/>
    <w:link w:val="BackgroundTextChar"/>
    <w:rsid w:val="00CA5293"/>
    <w:rPr>
      <w:rFonts w:ascii="Times New Roman" w:eastAsia="Times New Roman" w:hAnsi="Times New Roman"/>
      <w:sz w:val="20"/>
      <w:szCs w:val="18"/>
      <w:lang w:val="x-none" w:eastAsia="x-none"/>
    </w:rPr>
  </w:style>
  <w:style w:type="character" w:customStyle="1" w:styleId="BackgroundTextChar">
    <w:name w:val="Background Text Char"/>
    <w:aliases w:val="Reading Char"/>
    <w:link w:val="BackgroundText"/>
    <w:rsid w:val="00CA5293"/>
    <w:rPr>
      <w:rFonts w:ascii="Times New Roman" w:eastAsia="Times New Roman" w:hAnsi="Times New Roman"/>
      <w:sz w:val="20"/>
      <w:szCs w:val="18"/>
      <w:lang w:val="x-none" w:eastAsia="x-none"/>
    </w:rPr>
  </w:style>
  <w:style w:type="character" w:customStyle="1" w:styleId="HighlightUnderline">
    <w:name w:val="Highlight Underline"/>
    <w:rsid w:val="00CA5293"/>
    <w:rPr>
      <w:rFonts w:ascii="Times New Roman" w:hAnsi="Times New Roman"/>
      <w:sz w:val="20"/>
      <w:szCs w:val="18"/>
      <w:u w:val="single"/>
      <w:bdr w:val="none" w:sz="0" w:space="0" w:color="auto"/>
      <w:shd w:val="clear" w:color="auto" w:fill="FFFF00"/>
    </w:rPr>
  </w:style>
  <w:style w:type="character" w:customStyle="1" w:styleId="BlockTitle2Char">
    <w:name w:val="Block Title2 Char"/>
    <w:link w:val="BlockTitle2"/>
    <w:rsid w:val="00CA5293"/>
    <w:rPr>
      <w:rFonts w:ascii="Arial" w:eastAsia="Calibri" w:hAnsi="Arial" w:cs="Times New Roman"/>
      <w:b/>
      <w:sz w:val="28"/>
      <w:szCs w:val="20"/>
    </w:rPr>
  </w:style>
  <w:style w:type="paragraph" w:customStyle="1" w:styleId="CardFormatCharCharCharCharCharChar">
    <w:name w:val="Card Format Char Char Char Char Char Char"/>
    <w:basedOn w:val="Normal"/>
    <w:qFormat/>
    <w:rsid w:val="00CA5293"/>
    <w:rPr>
      <w:rFonts w:eastAsia="Calibri"/>
      <w:sz w:val="18"/>
      <w:szCs w:val="18"/>
    </w:rPr>
  </w:style>
  <w:style w:type="paragraph" w:customStyle="1" w:styleId="MediumGrid1-Accent21">
    <w:name w:val="Medium Grid 1 - Accent 21"/>
    <w:basedOn w:val="Normal"/>
    <w:rsid w:val="00CA5293"/>
    <w:pPr>
      <w:ind w:left="720"/>
      <w:contextualSpacing/>
    </w:pPr>
    <w:rPr>
      <w:rFonts w:eastAsia="Calibri"/>
    </w:rPr>
  </w:style>
  <w:style w:type="paragraph" w:customStyle="1" w:styleId="MediumList2-Accent21">
    <w:name w:val="Medium List 2 - Accent 21"/>
    <w:hidden/>
    <w:rsid w:val="00CA5293"/>
    <w:rPr>
      <w:rFonts w:ascii="Times New Roman" w:eastAsia="Times New Roman" w:hAnsi="Times New Roman" w:cs="Times New Roman"/>
      <w:sz w:val="20"/>
    </w:rPr>
  </w:style>
  <w:style w:type="character" w:customStyle="1" w:styleId="Emphasis20">
    <w:name w:val="Emphasis 2"/>
    <w:uiPriority w:val="1"/>
    <w:qFormat/>
    <w:rsid w:val="00CA5293"/>
    <w:rPr>
      <w:rFonts w:ascii="Times New Roman" w:hAnsi="Times New Roman" w:cs="Times New Roman" w:hint="default"/>
      <w:b/>
      <w:bCs w:val="0"/>
      <w:i w:val="0"/>
      <w:iCs/>
      <w:sz w:val="22"/>
      <w:u w:val="single"/>
      <w:bdr w:val="single" w:sz="2" w:space="0" w:color="auto" w:frame="1"/>
    </w:rPr>
  </w:style>
  <w:style w:type="paragraph" w:customStyle="1" w:styleId="CardText20">
    <w:name w:val="Card Text2"/>
    <w:basedOn w:val="Normal"/>
    <w:uiPriority w:val="4"/>
    <w:qFormat/>
    <w:rsid w:val="00CA5293"/>
    <w:pPr>
      <w:ind w:left="288" w:right="288"/>
    </w:pPr>
  </w:style>
  <w:style w:type="character" w:customStyle="1" w:styleId="nobr">
    <w:name w:val="nobr"/>
    <w:basedOn w:val="DefaultParagraphFont"/>
    <w:rsid w:val="00CA5293"/>
  </w:style>
  <w:style w:type="character" w:customStyle="1" w:styleId="StyleArial10ptUnderline">
    <w:name w:val="Style Arial 10 pt Underline"/>
    <w:basedOn w:val="DefaultParagraphFont"/>
    <w:rsid w:val="00CA5293"/>
    <w:rPr>
      <w:rFonts w:ascii="Arial" w:hAnsi="Arial"/>
      <w:sz w:val="20"/>
      <w:u w:val="single"/>
    </w:rPr>
  </w:style>
  <w:style w:type="character" w:customStyle="1" w:styleId="StyleArial10pt">
    <w:name w:val="Style Arial 10 pt"/>
    <w:basedOn w:val="DefaultParagraphFont"/>
    <w:rsid w:val="00CA5293"/>
    <w:rPr>
      <w:rFonts w:ascii="Arial" w:hAnsi="Arial"/>
      <w:sz w:val="20"/>
    </w:rPr>
  </w:style>
  <w:style w:type="character" w:customStyle="1" w:styleId="StyleStyleArialBoldUnderline">
    <w:name w:val="Style Style Arial Bold Underline +"/>
    <w:basedOn w:val="DefaultParagraphFont"/>
    <w:rsid w:val="00CA5293"/>
    <w:rPr>
      <w:rFonts w:ascii="Arial" w:hAnsi="Arial"/>
      <w:b/>
      <w:bCs/>
      <w:sz w:val="24"/>
      <w:u w:val="single"/>
    </w:rPr>
  </w:style>
  <w:style w:type="character" w:customStyle="1" w:styleId="StyleArial10pt1">
    <w:name w:val="Style Arial 10 pt1"/>
    <w:basedOn w:val="DefaultParagraphFont"/>
    <w:rsid w:val="00CA5293"/>
    <w:rPr>
      <w:rFonts w:ascii="Arial" w:hAnsi="Arial"/>
      <w:sz w:val="20"/>
    </w:rPr>
  </w:style>
  <w:style w:type="paragraph" w:customStyle="1" w:styleId="norm">
    <w:name w:val="norm"/>
    <w:basedOn w:val="Heading4"/>
    <w:uiPriority w:val="99"/>
    <w:rsid w:val="00CA5293"/>
  </w:style>
  <w:style w:type="paragraph" w:customStyle="1" w:styleId="DefaultStyle">
    <w:name w:val="Default Style"/>
    <w:rsid w:val="00CA5293"/>
    <w:pPr>
      <w:widowControl w:val="0"/>
      <w:suppressAutoHyphens/>
      <w:spacing w:after="160" w:line="259" w:lineRule="auto"/>
    </w:pPr>
    <w:rPr>
      <w:rFonts w:ascii="Times New Roman" w:eastAsia="DejaVu Sans" w:hAnsi="Times New Roman" w:cs="Lohit Hindi"/>
      <w:lang w:eastAsia="zh-CN" w:bidi="hi-IN"/>
    </w:rPr>
  </w:style>
  <w:style w:type="paragraph" w:customStyle="1" w:styleId="TextBody0">
    <w:name w:val="Text Body"/>
    <w:basedOn w:val="DefaultStyle"/>
    <w:rsid w:val="00CA5293"/>
    <w:pPr>
      <w:spacing w:after="120"/>
    </w:pPr>
  </w:style>
  <w:style w:type="character" w:styleId="SubtleEmphasis">
    <w:name w:val="Subtle Emphasis"/>
    <w:basedOn w:val="DefaultParagraphFont"/>
    <w:uiPriority w:val="19"/>
    <w:qFormat/>
    <w:rsid w:val="00CA5293"/>
    <w:rPr>
      <w:rFonts w:ascii="Times New Roman" w:hAnsi="Times New Roman"/>
      <w:i/>
      <w:iCs/>
      <w:color w:val="404040" w:themeColor="text1" w:themeTint="BF"/>
    </w:rPr>
  </w:style>
  <w:style w:type="paragraph" w:styleId="IntenseQuote">
    <w:name w:val="Intense Quote"/>
    <w:basedOn w:val="Normal"/>
    <w:next w:val="Normal"/>
    <w:link w:val="IntenseQuoteChar"/>
    <w:uiPriority w:val="30"/>
    <w:qFormat/>
    <w:rsid w:val="00CA529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A5293"/>
    <w:rPr>
      <w:rFonts w:ascii="Calibri" w:hAnsi="Calibri"/>
      <w:i/>
      <w:iCs/>
      <w:color w:val="4F81BD" w:themeColor="accent1"/>
      <w:sz w:val="22"/>
    </w:rPr>
  </w:style>
  <w:style w:type="character" w:styleId="SubtleReference">
    <w:name w:val="Subtle Reference"/>
    <w:basedOn w:val="DefaultParagraphFont"/>
    <w:uiPriority w:val="31"/>
    <w:qFormat/>
    <w:rsid w:val="00CA5293"/>
    <w:rPr>
      <w:rFonts w:ascii="Times New Roman" w:hAnsi="Times New Roman"/>
      <w:smallCaps/>
      <w:color w:val="5A5A5A" w:themeColor="text1" w:themeTint="A5"/>
    </w:rPr>
  </w:style>
  <w:style w:type="character" w:styleId="IntenseReference">
    <w:name w:val="Intense Reference"/>
    <w:basedOn w:val="DefaultParagraphFont"/>
    <w:uiPriority w:val="32"/>
    <w:qFormat/>
    <w:rsid w:val="00CA5293"/>
    <w:rPr>
      <w:rFonts w:ascii="Times New Roman" w:hAnsi="Times New Roman"/>
      <w:b/>
      <w:bCs/>
      <w:smallCaps/>
      <w:color w:val="4F81BD" w:themeColor="accent1"/>
      <w:spacing w:val="5"/>
    </w:rPr>
  </w:style>
  <w:style w:type="character" w:styleId="BookTitle">
    <w:name w:val="Book Title"/>
    <w:basedOn w:val="DefaultParagraphFont"/>
    <w:uiPriority w:val="33"/>
    <w:qFormat/>
    <w:rsid w:val="00CA5293"/>
    <w:rPr>
      <w:rFonts w:ascii="Times New Roman" w:hAnsi="Times New Roman"/>
      <w:b/>
      <w:bCs/>
      <w:i/>
      <w:iCs/>
      <w:spacing w:val="5"/>
    </w:rPr>
  </w:style>
  <w:style w:type="paragraph" w:customStyle="1" w:styleId="8pt">
    <w:name w:val="8pt"/>
    <w:basedOn w:val="Normal"/>
    <w:link w:val="8ptCharChar"/>
    <w:rsid w:val="00CA5293"/>
    <w:rPr>
      <w:rFonts w:eastAsia="SimSun"/>
      <w:szCs w:val="20"/>
      <w:lang w:eastAsia="zh-CN"/>
    </w:rPr>
  </w:style>
  <w:style w:type="character" w:customStyle="1" w:styleId="8ptCharChar">
    <w:name w:val="8pt Char Char"/>
    <w:basedOn w:val="DefaultParagraphFont"/>
    <w:link w:val="8pt"/>
    <w:rsid w:val="00CA5293"/>
    <w:rPr>
      <w:rFonts w:ascii="Calibri" w:eastAsia="SimSun" w:hAnsi="Calibri"/>
      <w:sz w:val="22"/>
      <w:szCs w:val="20"/>
      <w:lang w:eastAsia="zh-CN"/>
    </w:rPr>
  </w:style>
  <w:style w:type="character" w:customStyle="1" w:styleId="TITLEChar0">
    <w:name w:val="TITLE Char"/>
    <w:basedOn w:val="DefaultParagraphFont"/>
    <w:uiPriority w:val="5"/>
    <w:rsid w:val="00CA5293"/>
    <w:rPr>
      <w:rFonts w:ascii="Calibri" w:eastAsia="SimSun" w:hAnsi="Calibri" w:cs="Calibri"/>
      <w:b/>
      <w:smallCaps/>
      <w:sz w:val="24"/>
      <w:szCs w:val="20"/>
      <w:lang w:eastAsia="zh-CN"/>
    </w:rPr>
  </w:style>
  <w:style w:type="character" w:customStyle="1" w:styleId="DottedUnderline">
    <w:name w:val="Dotted Underline"/>
    <w:basedOn w:val="DebateUnderline"/>
    <w:rsid w:val="00CA5293"/>
    <w:rPr>
      <w:rFonts w:ascii="Times New Roman" w:hAnsi="Times New Roman"/>
      <w:sz w:val="20"/>
      <w:u w:val="dottedHeavy"/>
    </w:rPr>
  </w:style>
  <w:style w:type="paragraph" w:customStyle="1" w:styleId="HotRouteCharCharCharCharChar">
    <w:name w:val="Hot Route! Char Char Char Char Char"/>
    <w:basedOn w:val="Normal"/>
    <w:link w:val="HotRouteCharCharCharCharCharChar"/>
    <w:qFormat/>
    <w:rsid w:val="00CA5293"/>
    <w:pPr>
      <w:ind w:left="144"/>
    </w:pPr>
    <w:rPr>
      <w:rFonts w:ascii="Times New Roman" w:eastAsia="Times New Roman" w:hAnsi="Times New Roman"/>
      <w:sz w:val="20"/>
    </w:rPr>
  </w:style>
  <w:style w:type="character" w:customStyle="1" w:styleId="HotRouteCharCharCharCharCharChar">
    <w:name w:val="Hot Route! Char Char Char Char Char Char"/>
    <w:link w:val="HotRouteCharCharCharCharChar"/>
    <w:rsid w:val="00CA5293"/>
    <w:rPr>
      <w:rFonts w:ascii="Times New Roman" w:eastAsia="Times New Roman" w:hAnsi="Times New Roman"/>
      <w:sz w:val="20"/>
    </w:rPr>
  </w:style>
  <w:style w:type="paragraph" w:customStyle="1" w:styleId="SmallTextCharCharChar">
    <w:name w:val="Small Text Char Char Char"/>
    <w:basedOn w:val="Normal"/>
    <w:link w:val="SmallTextCharCharCharChar"/>
    <w:qFormat/>
    <w:rsid w:val="00CA5293"/>
    <w:rPr>
      <w:rFonts w:ascii="Times New Roman" w:eastAsia="Times New Roman" w:hAnsi="Times New Roman"/>
    </w:rPr>
  </w:style>
  <w:style w:type="character" w:customStyle="1" w:styleId="SmallTextCharCharCharChar">
    <w:name w:val="Small Text Char Char Char Char"/>
    <w:link w:val="SmallTextCharCharChar"/>
    <w:rsid w:val="00CA5293"/>
    <w:rPr>
      <w:rFonts w:ascii="Times New Roman" w:eastAsia="Times New Roman" w:hAnsi="Times New Roman"/>
      <w:sz w:val="22"/>
    </w:rPr>
  </w:style>
  <w:style w:type="character" w:customStyle="1" w:styleId="null">
    <w:name w:val="null"/>
    <w:basedOn w:val="DefaultParagraphFont"/>
    <w:rsid w:val="00CA5293"/>
  </w:style>
  <w:style w:type="character" w:customStyle="1" w:styleId="TagGreg">
    <w:name w:val="TagGreg"/>
    <w:basedOn w:val="DefaultParagraphFont"/>
    <w:uiPriority w:val="1"/>
    <w:qFormat/>
    <w:rsid w:val="00CA5293"/>
    <w:rPr>
      <w:b/>
      <w:sz w:val="24"/>
    </w:rPr>
  </w:style>
  <w:style w:type="character" w:customStyle="1" w:styleId="CardTextChar3">
    <w:name w:val="CardText Char"/>
    <w:basedOn w:val="DefaultParagraphFont"/>
    <w:link w:val="CardText4"/>
    <w:locked/>
    <w:rsid w:val="00CA5293"/>
    <w:rPr>
      <w:rFonts w:ascii="Times New Roman" w:eastAsia="Times New Roman" w:hAnsi="Times New Roman" w:cs="Times New Roman"/>
      <w:sz w:val="16"/>
      <w:szCs w:val="20"/>
    </w:rPr>
  </w:style>
  <w:style w:type="paragraph" w:customStyle="1" w:styleId="CardText4">
    <w:name w:val="CardText"/>
    <w:basedOn w:val="Normal"/>
    <w:next w:val="Normal"/>
    <w:link w:val="CardTextChar3"/>
    <w:qFormat/>
    <w:rsid w:val="00CA5293"/>
    <w:pPr>
      <w:ind w:left="288" w:right="288"/>
    </w:pPr>
    <w:rPr>
      <w:rFonts w:ascii="Times New Roman" w:eastAsia="Times New Roman" w:hAnsi="Times New Roman" w:cs="Times New Roman"/>
      <w:sz w:val="16"/>
      <w:szCs w:val="20"/>
    </w:rPr>
  </w:style>
  <w:style w:type="paragraph" w:customStyle="1" w:styleId="HTMLBody0">
    <w:name w:val="HTML Body"/>
    <w:uiPriority w:val="99"/>
    <w:rsid w:val="00CA5293"/>
    <w:pPr>
      <w:suppressAutoHyphens/>
    </w:pPr>
    <w:rPr>
      <w:rFonts w:ascii="Arial" w:eastAsia="Arial" w:hAnsi="Arial" w:cs="Times New Roman"/>
      <w:sz w:val="20"/>
      <w:szCs w:val="20"/>
      <w:lang w:eastAsia="zh-CN"/>
    </w:rPr>
  </w:style>
  <w:style w:type="paragraph" w:customStyle="1" w:styleId="Framecontents">
    <w:name w:val="Frame contents"/>
    <w:basedOn w:val="BodyText"/>
    <w:rsid w:val="00CA5293"/>
    <w:pPr>
      <w:suppressAutoHyphens/>
      <w:spacing w:after="160" w:line="480" w:lineRule="auto"/>
    </w:pPr>
    <w:rPr>
      <w:rFonts w:eastAsia="Times New Roman"/>
      <w:sz w:val="24"/>
      <w:szCs w:val="20"/>
      <w:lang w:eastAsia="zh-CN"/>
    </w:rPr>
  </w:style>
  <w:style w:type="character" w:customStyle="1" w:styleId="StyleUnderlineChar">
    <w:name w:val="Style Underline Char"/>
    <w:locked/>
    <w:rsid w:val="00CA5293"/>
    <w:rPr>
      <w:u w:val="single"/>
    </w:rPr>
  </w:style>
  <w:style w:type="character" w:customStyle="1" w:styleId="1AChushushChar">
    <w:name w:val="1AChushush Char"/>
    <w:link w:val="1AChushush"/>
    <w:locked/>
    <w:rsid w:val="00CA5293"/>
    <w:rPr>
      <w:rFonts w:cs="Times New Roman"/>
    </w:rPr>
  </w:style>
  <w:style w:type="paragraph" w:customStyle="1" w:styleId="1AChushush">
    <w:name w:val="1AChushush"/>
    <w:basedOn w:val="Normal"/>
    <w:link w:val="1AChushushChar"/>
    <w:autoRedefine/>
    <w:qFormat/>
    <w:rsid w:val="00CA5293"/>
    <w:pPr>
      <w:ind w:right="-14"/>
      <w:contextualSpacing/>
    </w:pPr>
    <w:rPr>
      <w:rFonts w:asciiTheme="minorHAnsi" w:hAnsiTheme="minorHAnsi" w:cs="Times New Roman"/>
      <w:sz w:val="24"/>
    </w:rPr>
  </w:style>
  <w:style w:type="character" w:customStyle="1" w:styleId="TagChar0">
    <w:name w:val="Tag!! Char"/>
    <w:basedOn w:val="DefaultParagraphFont"/>
    <w:link w:val="Tag"/>
    <w:locked/>
    <w:rsid w:val="00CA5293"/>
    <w:rPr>
      <w:rFonts w:ascii="Times New Roman" w:eastAsia="Times New Roman" w:hAnsi="Times New Roman" w:cs="Times New Roman"/>
      <w:b/>
    </w:rPr>
  </w:style>
  <w:style w:type="paragraph" w:customStyle="1" w:styleId="Tag">
    <w:name w:val="Tag!!"/>
    <w:basedOn w:val="Normal"/>
    <w:link w:val="TagChar0"/>
    <w:qFormat/>
    <w:rsid w:val="00CA5293"/>
    <w:pPr>
      <w:ind w:right="288"/>
    </w:pPr>
    <w:rPr>
      <w:rFonts w:ascii="Times New Roman" w:eastAsia="Times New Roman" w:hAnsi="Times New Roman" w:cs="Times New Roman"/>
      <w:b/>
      <w:sz w:val="24"/>
    </w:rPr>
  </w:style>
  <w:style w:type="character" w:customStyle="1" w:styleId="WW8Num4z0">
    <w:name w:val="WW8Num4z0"/>
    <w:rsid w:val="00CA5293"/>
    <w:rPr>
      <w:i w:val="0"/>
      <w:iCs w:val="0"/>
    </w:rPr>
  </w:style>
  <w:style w:type="character" w:customStyle="1" w:styleId="WW8Num6z1">
    <w:name w:val="WW8Num6z1"/>
    <w:rsid w:val="00CA5293"/>
    <w:rPr>
      <w:rFonts w:ascii="Courier New" w:hAnsi="Courier New" w:cs="Courier New" w:hint="default"/>
    </w:rPr>
  </w:style>
  <w:style w:type="character" w:customStyle="1" w:styleId="WW8Num6z2">
    <w:name w:val="WW8Num6z2"/>
    <w:rsid w:val="00CA5293"/>
    <w:rPr>
      <w:rFonts w:ascii="Wingdings" w:hAnsi="Wingdings" w:cs="Wingdings" w:hint="default"/>
    </w:rPr>
  </w:style>
  <w:style w:type="character" w:customStyle="1" w:styleId="WW8Num6z3">
    <w:name w:val="WW8Num6z3"/>
    <w:rsid w:val="00CA5293"/>
    <w:rPr>
      <w:rFonts w:ascii="Symbol" w:hAnsi="Symbol" w:cs="Symbol" w:hint="default"/>
    </w:rPr>
  </w:style>
  <w:style w:type="character" w:customStyle="1" w:styleId="FootnoteCharacters">
    <w:name w:val="Footnote Characters"/>
    <w:rsid w:val="00CA5293"/>
    <w:rPr>
      <w:vertAlign w:val="superscript"/>
    </w:rPr>
  </w:style>
  <w:style w:type="character" w:customStyle="1" w:styleId="btx1">
    <w:name w:val="btx1"/>
    <w:rsid w:val="00CA5293"/>
    <w:rPr>
      <w:rFonts w:ascii="Verdana" w:hAnsi="Verdana" w:cs="Arial" w:hint="default"/>
      <w:sz w:val="24"/>
      <w:szCs w:val="24"/>
    </w:rPr>
  </w:style>
  <w:style w:type="character" w:customStyle="1" w:styleId="strong-blue">
    <w:name w:val="strong-blue"/>
    <w:rsid w:val="00CA5293"/>
    <w:rPr>
      <w:b/>
      <w:bCs/>
      <w:color w:val="1181C9"/>
    </w:rPr>
  </w:style>
  <w:style w:type="character" w:customStyle="1" w:styleId="PlainTextChar1">
    <w:name w:val="Plain Text Char1"/>
    <w:basedOn w:val="DefaultParagraphFont"/>
    <w:rsid w:val="00CA5293"/>
    <w:rPr>
      <w:rFonts w:ascii="Consolas" w:hAnsi="Consolas" w:cs="Consolas" w:hint="default"/>
      <w:sz w:val="21"/>
      <w:szCs w:val="21"/>
    </w:rPr>
  </w:style>
  <w:style w:type="character" w:customStyle="1" w:styleId="StyleunderlineVerdana">
    <w:name w:val="Style underline + Verdana"/>
    <w:rsid w:val="00CA5293"/>
    <w:rPr>
      <w:rFonts w:ascii="Verdana" w:hAnsi="Verdana" w:hint="default"/>
      <w:b/>
      <w:bCs/>
      <w:sz w:val="20"/>
      <w:u w:val="single"/>
    </w:rPr>
  </w:style>
  <w:style w:type="character" w:customStyle="1" w:styleId="nw">
    <w:name w:val="nw"/>
    <w:rsid w:val="00CA5293"/>
  </w:style>
  <w:style w:type="paragraph" w:customStyle="1" w:styleId="CardDownx1">
    <w:name w:val="CardDown x1"/>
    <w:basedOn w:val="Header"/>
    <w:link w:val="CardDownx1Char"/>
    <w:rsid w:val="00CA5293"/>
    <w:pPr>
      <w:tabs>
        <w:tab w:val="clear" w:pos="4680"/>
        <w:tab w:val="clear" w:pos="9360"/>
        <w:tab w:val="center" w:pos="4320"/>
        <w:tab w:val="right" w:pos="8640"/>
      </w:tabs>
      <w:spacing w:after="160" w:line="259" w:lineRule="auto"/>
    </w:pPr>
    <w:rPr>
      <w:rFonts w:ascii="Times New Roman" w:eastAsia="Times New Roman" w:hAnsi="Times New Roman"/>
    </w:rPr>
  </w:style>
  <w:style w:type="paragraph" w:customStyle="1" w:styleId="CiteCardUpSize-Heavy">
    <w:name w:val="Cite // CardUpSize - Heavy"/>
    <w:basedOn w:val="Normal"/>
    <w:link w:val="CiteCardUpSize-HeavyChar"/>
    <w:autoRedefine/>
    <w:rsid w:val="00CA5293"/>
    <w:pPr>
      <w:jc w:val="both"/>
    </w:pPr>
    <w:rPr>
      <w:rFonts w:ascii="Times New Roman" w:eastAsia="Times New Roman" w:hAnsi="Times New Roman"/>
      <w:b/>
      <w:sz w:val="24"/>
      <w:szCs w:val="32"/>
      <w:u w:val="single"/>
    </w:rPr>
  </w:style>
  <w:style w:type="paragraph" w:customStyle="1" w:styleId="CardUp2">
    <w:name w:val="Card_Up2"/>
    <w:basedOn w:val="Normal"/>
    <w:link w:val="CardUp2Char"/>
    <w:autoRedefine/>
    <w:rsid w:val="00CA5293"/>
    <w:pPr>
      <w:jc w:val="both"/>
    </w:pPr>
    <w:rPr>
      <w:rFonts w:ascii="Times New Roman" w:eastAsia="Times New Roman" w:hAnsi="Times New Roman"/>
      <w:b/>
      <w:sz w:val="24"/>
      <w:szCs w:val="20"/>
      <w:u w:val="single"/>
    </w:rPr>
  </w:style>
  <w:style w:type="paragraph" w:customStyle="1" w:styleId="CardUp1">
    <w:name w:val="Card_Up1"/>
    <w:basedOn w:val="Normal"/>
    <w:link w:val="CardUp1Char"/>
    <w:autoRedefine/>
    <w:rsid w:val="00CA5293"/>
    <w:pPr>
      <w:jc w:val="both"/>
    </w:pPr>
    <w:rPr>
      <w:rFonts w:ascii="Times New Roman" w:eastAsia="Times New Roman" w:hAnsi="Times New Roman"/>
      <w:sz w:val="24"/>
      <w:szCs w:val="20"/>
      <w:u w:val="single"/>
    </w:rPr>
  </w:style>
  <w:style w:type="character" w:customStyle="1" w:styleId="CardUp1Char">
    <w:name w:val="Card_Up1 Char"/>
    <w:basedOn w:val="DefaultParagraphFont"/>
    <w:link w:val="CardUp1"/>
    <w:rsid w:val="00CA5293"/>
    <w:rPr>
      <w:rFonts w:ascii="Times New Roman" w:eastAsia="Times New Roman" w:hAnsi="Times New Roman"/>
      <w:szCs w:val="20"/>
      <w:u w:val="single"/>
    </w:rPr>
  </w:style>
  <w:style w:type="character" w:customStyle="1" w:styleId="CardUp2Char">
    <w:name w:val="Card_Up2 Char"/>
    <w:basedOn w:val="DefaultParagraphFont"/>
    <w:link w:val="CardUp2"/>
    <w:rsid w:val="00CA5293"/>
    <w:rPr>
      <w:rFonts w:ascii="Times New Roman" w:eastAsia="Times New Roman" w:hAnsi="Times New Roman"/>
      <w:b/>
      <w:szCs w:val="20"/>
      <w:u w:val="single"/>
    </w:rPr>
  </w:style>
  <w:style w:type="character" w:customStyle="1" w:styleId="CiteCardUpSize-HeavyChar">
    <w:name w:val="Cite // CardUpSize - Heavy Char"/>
    <w:basedOn w:val="DefaultParagraphFont"/>
    <w:link w:val="CiteCardUpSize-Heavy"/>
    <w:rsid w:val="00CA5293"/>
    <w:rPr>
      <w:rFonts w:ascii="Times New Roman" w:eastAsia="Times New Roman" w:hAnsi="Times New Roman"/>
      <w:b/>
      <w:szCs w:val="32"/>
      <w:u w:val="single"/>
    </w:rPr>
  </w:style>
  <w:style w:type="character" w:customStyle="1" w:styleId="CardDownx1Char">
    <w:name w:val="CardDown x1 Char"/>
    <w:basedOn w:val="DefaultParagraphFont"/>
    <w:link w:val="CardDownx1"/>
    <w:rsid w:val="00CA5293"/>
    <w:rPr>
      <w:rFonts w:ascii="Times New Roman" w:eastAsia="Times New Roman" w:hAnsi="Times New Roman"/>
      <w:sz w:val="22"/>
    </w:rPr>
  </w:style>
  <w:style w:type="paragraph" w:customStyle="1" w:styleId="Minimize1">
    <w:name w:val="Minimize1"/>
    <w:basedOn w:val="Normal"/>
    <w:link w:val="Minimize1Char"/>
    <w:rsid w:val="00CA5293"/>
    <w:pPr>
      <w:widowControl w:val="0"/>
      <w:jc w:val="both"/>
    </w:pPr>
    <w:rPr>
      <w:rFonts w:ascii="Times New Roman" w:eastAsia="Times New Roman" w:hAnsi="Times New Roman"/>
    </w:rPr>
  </w:style>
  <w:style w:type="character" w:customStyle="1" w:styleId="Minimize1Char">
    <w:name w:val="Minimize1 Char"/>
    <w:basedOn w:val="DefaultParagraphFont"/>
    <w:link w:val="Minimize1"/>
    <w:rsid w:val="00CA5293"/>
    <w:rPr>
      <w:rFonts w:ascii="Times New Roman" w:eastAsia="Times New Roman" w:hAnsi="Times New Roman"/>
      <w:sz w:val="22"/>
    </w:rPr>
  </w:style>
  <w:style w:type="paragraph" w:customStyle="1" w:styleId="CardT1">
    <w:name w:val="CardT1"/>
    <w:basedOn w:val="Normal"/>
    <w:link w:val="CardT1Char"/>
    <w:qFormat/>
    <w:rsid w:val="00CA5293"/>
    <w:pPr>
      <w:widowControl w:val="0"/>
      <w:jc w:val="both"/>
    </w:pPr>
    <w:rPr>
      <w:rFonts w:ascii="Times New Roman" w:eastAsia="Calibri" w:hAnsi="Times New Roman"/>
      <w:kern w:val="2"/>
      <w:sz w:val="14"/>
      <w:szCs w:val="14"/>
      <w:lang w:eastAsia="zh-TW"/>
    </w:rPr>
  </w:style>
  <w:style w:type="character" w:customStyle="1" w:styleId="CardT1Char">
    <w:name w:val="CardT1 Char"/>
    <w:link w:val="CardT1"/>
    <w:rsid w:val="00CA5293"/>
    <w:rPr>
      <w:rFonts w:ascii="Times New Roman" w:eastAsia="Calibri" w:hAnsi="Times New Roman"/>
      <w:kern w:val="2"/>
      <w:sz w:val="14"/>
      <w:szCs w:val="14"/>
      <w:lang w:eastAsia="zh-TW"/>
    </w:rPr>
  </w:style>
  <w:style w:type="character" w:customStyle="1" w:styleId="CardUx1">
    <w:name w:val="CardUx1"/>
    <w:qFormat/>
    <w:rsid w:val="00CA5293"/>
    <w:rPr>
      <w:rFonts w:ascii="Times New Roman" w:hAnsi="Times New Roman"/>
      <w:sz w:val="22"/>
      <w:szCs w:val="32"/>
      <w:u w:val="single"/>
      <w:lang w:val="en-US" w:eastAsia="en-US" w:bidi="ar-SA"/>
    </w:rPr>
  </w:style>
  <w:style w:type="character" w:customStyle="1" w:styleId="CardCite1">
    <w:name w:val="CardCite1"/>
    <w:qFormat/>
    <w:rsid w:val="00CA5293"/>
    <w:rPr>
      <w:rFonts w:ascii="Times New Roman" w:hAnsi="Times New Roman"/>
      <w:b/>
      <w:sz w:val="22"/>
      <w:szCs w:val="22"/>
      <w:u w:val="single"/>
      <w:lang w:val="en-US" w:eastAsia="en-US" w:bidi="ar-SA"/>
    </w:rPr>
  </w:style>
  <w:style w:type="character" w:customStyle="1" w:styleId="BoxX2">
    <w:name w:val="BoxX2"/>
    <w:qFormat/>
    <w:rsid w:val="00CA5293"/>
    <w:rPr>
      <w:rFonts w:ascii="Times New Roman" w:hAnsi="Times New Roman"/>
      <w:b/>
      <w:sz w:val="22"/>
      <w:u w:val="single"/>
      <w:bdr w:val="single" w:sz="4" w:space="0" w:color="auto"/>
    </w:rPr>
  </w:style>
  <w:style w:type="paragraph" w:customStyle="1" w:styleId="CommentText1">
    <w:name w:val="Comment Text1"/>
    <w:basedOn w:val="Normal"/>
    <w:next w:val="CommentText"/>
    <w:uiPriority w:val="99"/>
    <w:semiHidden/>
    <w:unhideWhenUsed/>
    <w:rsid w:val="00CA5293"/>
    <w:rPr>
      <w:rFonts w:eastAsia="Helvetica"/>
    </w:rPr>
  </w:style>
  <w:style w:type="character" w:customStyle="1" w:styleId="Longcite">
    <w:name w:val="Longcite"/>
    <w:rsid w:val="00CA5293"/>
    <w:rPr>
      <w:sz w:val="16"/>
    </w:rPr>
  </w:style>
  <w:style w:type="character" w:customStyle="1" w:styleId="a-size-large">
    <w:name w:val="a-size-large"/>
    <w:basedOn w:val="DefaultParagraphFont"/>
    <w:rsid w:val="00CA5293"/>
  </w:style>
  <w:style w:type="character" w:customStyle="1" w:styleId="l6">
    <w:name w:val="l6"/>
    <w:basedOn w:val="DefaultParagraphFont"/>
    <w:rsid w:val="00CA5293"/>
  </w:style>
  <w:style w:type="character" w:customStyle="1" w:styleId="l7">
    <w:name w:val="l7"/>
    <w:basedOn w:val="DefaultParagraphFont"/>
    <w:rsid w:val="00CA5293"/>
  </w:style>
  <w:style w:type="character" w:customStyle="1" w:styleId="l8">
    <w:name w:val="l8"/>
    <w:basedOn w:val="DefaultParagraphFont"/>
    <w:rsid w:val="00CA5293"/>
  </w:style>
  <w:style w:type="paragraph" w:customStyle="1" w:styleId="style120">
    <w:name w:val="style12"/>
    <w:basedOn w:val="Normal"/>
    <w:rsid w:val="00CA5293"/>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CA5293"/>
  </w:style>
  <w:style w:type="paragraph" w:customStyle="1" w:styleId="nothing0">
    <w:name w:val="nothing"/>
    <w:basedOn w:val="Normal"/>
    <w:rsid w:val="00CA5293"/>
    <w:pPr>
      <w:spacing w:before="100" w:beforeAutospacing="1" w:after="100" w:afterAutospacing="1"/>
    </w:pPr>
    <w:rPr>
      <w:rFonts w:ascii="Times" w:hAnsi="Times"/>
      <w:sz w:val="20"/>
      <w:szCs w:val="20"/>
    </w:rPr>
  </w:style>
  <w:style w:type="character" w:customStyle="1" w:styleId="EmphasisA">
    <w:name w:val="Emphasis A"/>
    <w:rsid w:val="00CA5293"/>
    <w:rPr>
      <w:rFonts w:ascii="Lucida Grande" w:eastAsia="ヒラギノ角ゴ Pro W3" w:hAnsi="Lucida Grande"/>
      <w:b/>
      <w:i w:val="0"/>
      <w:color w:val="000000"/>
      <w:sz w:val="22"/>
      <w:u w:val="single"/>
    </w:rPr>
  </w:style>
  <w:style w:type="character" w:customStyle="1" w:styleId="BodyText1">
    <w:name w:val="Body Text1"/>
    <w:basedOn w:val="DefaultParagraphFont"/>
    <w:rsid w:val="00CA5293"/>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4">
    <w:name w:val="Body text_"/>
    <w:basedOn w:val="DefaultParagraphFont"/>
    <w:link w:val="BodyText20"/>
    <w:rsid w:val="00CA5293"/>
    <w:rPr>
      <w:rFonts w:ascii="Constantia" w:eastAsia="Constantia" w:hAnsi="Constantia" w:cs="Constantia"/>
      <w:sz w:val="18"/>
      <w:szCs w:val="18"/>
      <w:shd w:val="clear" w:color="auto" w:fill="FFFFFF"/>
    </w:rPr>
  </w:style>
  <w:style w:type="paragraph" w:customStyle="1" w:styleId="BodyText20">
    <w:name w:val="Body Text2"/>
    <w:basedOn w:val="Normal"/>
    <w:link w:val="Bodytext4"/>
    <w:rsid w:val="00CA5293"/>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grame">
    <w:name w:val="grame"/>
    <w:basedOn w:val="DefaultParagraphFont"/>
    <w:rsid w:val="00CA5293"/>
  </w:style>
  <w:style w:type="paragraph" w:customStyle="1" w:styleId="ANALYTICS1">
    <w:name w:val="ANALYTICS"/>
    <w:basedOn w:val="Heading4"/>
    <w:link w:val="ANALYTICSChar1"/>
    <w:qFormat/>
    <w:rsid w:val="00CA5293"/>
    <w:rPr>
      <w:rFonts w:cs="Arial"/>
      <w:bCs w:val="0"/>
      <w:sz w:val="22"/>
    </w:rPr>
  </w:style>
  <w:style w:type="character" w:customStyle="1" w:styleId="ANALYTICSChar1">
    <w:name w:val="ANALYTICS Char"/>
    <w:basedOn w:val="DefaultParagraphFont"/>
    <w:link w:val="ANALYTICS1"/>
    <w:rsid w:val="00CA5293"/>
    <w:rPr>
      <w:rFonts w:ascii="Calibri" w:eastAsiaTheme="majorEastAsia" w:hAnsi="Calibri" w:cs="Arial"/>
      <w:b/>
      <w:sz w:val="22"/>
      <w:szCs w:val="26"/>
    </w:rPr>
  </w:style>
  <w:style w:type="character" w:customStyle="1" w:styleId="box0">
    <w:name w:val="box"/>
    <w:rsid w:val="00CA5293"/>
    <w:rPr>
      <w:rFonts w:ascii="Arial" w:hAnsi="Arial" w:cs="Arial"/>
      <w:b/>
      <w:color w:val="000000"/>
      <w:sz w:val="19"/>
      <w:szCs w:val="22"/>
      <w:u w:val="thick"/>
      <w:bdr w:val="single" w:sz="12" w:space="0" w:color="auto"/>
    </w:rPr>
  </w:style>
  <w:style w:type="paragraph" w:customStyle="1" w:styleId="NotUnderlined">
    <w:name w:val="Not Underlined"/>
    <w:basedOn w:val="Normal"/>
    <w:uiPriority w:val="99"/>
    <w:qFormat/>
    <w:rsid w:val="00CA5293"/>
    <w:rPr>
      <w:rFonts w:eastAsia="Times New Roman"/>
      <w:szCs w:val="20"/>
    </w:rPr>
  </w:style>
  <w:style w:type="paragraph" w:customStyle="1" w:styleId="Reallyfuckingsmall">
    <w:name w:val="Really fucking small"/>
    <w:basedOn w:val="Normal"/>
    <w:link w:val="ReallyfuckingsmallChar"/>
    <w:qFormat/>
    <w:rsid w:val="00CA5293"/>
    <w:rPr>
      <w:rFonts w:eastAsia="Times New Roman"/>
      <w:sz w:val="10"/>
    </w:rPr>
  </w:style>
  <w:style w:type="character" w:customStyle="1" w:styleId="ReallyfuckingsmallChar">
    <w:name w:val="Really fucking small Char"/>
    <w:basedOn w:val="DefaultParagraphFont"/>
    <w:link w:val="Reallyfuckingsmall"/>
    <w:rsid w:val="00CA5293"/>
    <w:rPr>
      <w:rFonts w:ascii="Calibri" w:eastAsia="Times New Roman" w:hAnsi="Calibri"/>
      <w:sz w:val="10"/>
    </w:rPr>
  </w:style>
  <w:style w:type="character" w:customStyle="1" w:styleId="AuthorDate0">
    <w:name w:val="Author Date"/>
    <w:rsid w:val="00CA5293"/>
    <w:rPr>
      <w:b/>
      <w:bCs w:val="0"/>
      <w:sz w:val="24"/>
      <w:u w:val="thick"/>
    </w:rPr>
  </w:style>
  <w:style w:type="paragraph" w:customStyle="1" w:styleId="DebateLanguage">
    <w:name w:val="DebateLanguage"/>
    <w:basedOn w:val="Normal"/>
    <w:link w:val="DebateLanguageChar"/>
    <w:rsid w:val="00CA5293"/>
    <w:pPr>
      <w:spacing w:line="276" w:lineRule="auto"/>
    </w:pPr>
    <w:rPr>
      <w:rFonts w:eastAsia="Calibri"/>
      <w:strike/>
      <w:sz w:val="24"/>
      <w:u w:val="single"/>
    </w:rPr>
  </w:style>
  <w:style w:type="character" w:customStyle="1" w:styleId="DebateLanguageChar">
    <w:name w:val="DebateLanguage Char"/>
    <w:basedOn w:val="DefaultParagraphFont"/>
    <w:link w:val="DebateLanguage"/>
    <w:rsid w:val="00CA5293"/>
    <w:rPr>
      <w:rFonts w:ascii="Calibri" w:eastAsia="Calibri" w:hAnsi="Calibri"/>
      <w:strike/>
      <w:u w:val="single"/>
    </w:rPr>
  </w:style>
  <w:style w:type="character" w:customStyle="1" w:styleId="message">
    <w:name w:val="message"/>
    <w:basedOn w:val="DefaultParagraphFont"/>
    <w:rsid w:val="00CA5293"/>
  </w:style>
  <w:style w:type="character" w:customStyle="1" w:styleId="A4">
    <w:name w:val="A4"/>
    <w:uiPriority w:val="99"/>
    <w:rsid w:val="00CA5293"/>
    <w:rPr>
      <w:rFonts w:cs="Frutiger LT Std 45 Light"/>
      <w:color w:val="000000"/>
      <w:sz w:val="17"/>
      <w:szCs w:val="17"/>
    </w:rPr>
  </w:style>
  <w:style w:type="paragraph" w:customStyle="1" w:styleId="genderedlan">
    <w:name w:val="gendered lan"/>
    <w:basedOn w:val="Normal"/>
    <w:rsid w:val="00CA5293"/>
    <w:rPr>
      <w:rFonts w:ascii="Century Gothic" w:eastAsia="Times New Roman" w:hAnsi="Century Gothic"/>
      <w:strike/>
    </w:rPr>
  </w:style>
  <w:style w:type="character" w:customStyle="1" w:styleId="citebold">
    <w:name w:val="cite bold"/>
    <w:basedOn w:val="DefaultParagraphFont"/>
    <w:rsid w:val="00CA5293"/>
    <w:rPr>
      <w:rFonts w:ascii="Times New Roman" w:hAnsi="Times New Roman"/>
      <w:b/>
      <w:sz w:val="24"/>
      <w:szCs w:val="24"/>
      <w:u w:val="single"/>
    </w:rPr>
  </w:style>
  <w:style w:type="paragraph" w:customStyle="1" w:styleId="bigcite">
    <w:name w:val="big cite"/>
    <w:basedOn w:val="Heading5"/>
    <w:autoRedefine/>
    <w:rsid w:val="00CA5293"/>
    <w:pPr>
      <w:keepNext w:val="0"/>
      <w:keepLines w:val="0"/>
      <w:spacing w:before="0" w:after="160"/>
    </w:pPr>
    <w:rPr>
      <w:rFonts w:ascii="Times New Roman" w:eastAsia="Times New Roman" w:hAnsi="Times New Roman" w:cs="Times New Roman"/>
      <w:bCs w:val="0"/>
      <w:caps/>
      <w:sz w:val="16"/>
    </w:rPr>
  </w:style>
  <w:style w:type="character" w:customStyle="1" w:styleId="floatleft">
    <w:name w:val="floatleft"/>
    <w:basedOn w:val="DefaultParagraphFont"/>
    <w:rsid w:val="00CA5293"/>
  </w:style>
  <w:style w:type="character" w:customStyle="1" w:styleId="floatright">
    <w:name w:val="floatright"/>
    <w:basedOn w:val="DefaultParagraphFont"/>
    <w:rsid w:val="00CA5293"/>
  </w:style>
  <w:style w:type="paragraph" w:customStyle="1" w:styleId="hotroute2">
    <w:name w:val="hot route"/>
    <w:basedOn w:val="Normal"/>
    <w:rsid w:val="00CA5293"/>
    <w:pPr>
      <w:ind w:left="288"/>
    </w:pPr>
    <w:rPr>
      <w:rFonts w:eastAsia="Cambria"/>
      <w:sz w:val="18"/>
    </w:rPr>
  </w:style>
  <w:style w:type="character" w:customStyle="1" w:styleId="newstext">
    <w:name w:val="newstext"/>
    <w:basedOn w:val="DefaultParagraphFont"/>
    <w:rsid w:val="00CA5293"/>
  </w:style>
  <w:style w:type="character" w:customStyle="1" w:styleId="meta-sep">
    <w:name w:val="meta-sep"/>
    <w:basedOn w:val="DefaultParagraphFont"/>
    <w:rsid w:val="00CA5293"/>
  </w:style>
  <w:style w:type="character" w:customStyle="1" w:styleId="entry-date">
    <w:name w:val="entry-date"/>
    <w:basedOn w:val="DefaultParagraphFont"/>
    <w:rsid w:val="00CA5293"/>
  </w:style>
  <w:style w:type="character" w:customStyle="1" w:styleId="timestamp">
    <w:name w:val="timestamp"/>
    <w:basedOn w:val="DefaultParagraphFont"/>
    <w:rsid w:val="00CA5293"/>
  </w:style>
  <w:style w:type="character" w:customStyle="1" w:styleId="cardChar20">
    <w:name w:val="card Char2"/>
    <w:basedOn w:val="DefaultParagraphFont"/>
    <w:uiPriority w:val="99"/>
    <w:rsid w:val="00CA5293"/>
  </w:style>
  <w:style w:type="character" w:customStyle="1" w:styleId="storytext">
    <w:name w:val="storytext"/>
    <w:basedOn w:val="DefaultParagraphFont"/>
    <w:rsid w:val="00CA5293"/>
  </w:style>
  <w:style w:type="character" w:customStyle="1" w:styleId="A3">
    <w:name w:val="A3"/>
    <w:rsid w:val="00CA5293"/>
    <w:rPr>
      <w:rFonts w:cs="Interstate"/>
      <w:color w:val="000000"/>
      <w:sz w:val="20"/>
      <w:szCs w:val="20"/>
    </w:rPr>
  </w:style>
  <w:style w:type="character" w:customStyle="1" w:styleId="A15">
    <w:name w:val="A1"/>
    <w:uiPriority w:val="99"/>
    <w:rsid w:val="00CA5293"/>
    <w:rPr>
      <w:rFonts w:cs="Fairfield LT Std Medium"/>
      <w:color w:val="000000"/>
      <w:sz w:val="48"/>
      <w:szCs w:val="48"/>
    </w:rPr>
  </w:style>
  <w:style w:type="character" w:customStyle="1" w:styleId="boldness1">
    <w:name w:val="boldness1"/>
    <w:rsid w:val="00CA5293"/>
  </w:style>
  <w:style w:type="paragraph" w:customStyle="1" w:styleId="CM25">
    <w:name w:val="CM25"/>
    <w:basedOn w:val="Default"/>
    <w:next w:val="Default"/>
    <w:uiPriority w:val="99"/>
    <w:qFormat/>
    <w:rsid w:val="00CA5293"/>
    <w:pPr>
      <w:widowControl w:val="0"/>
      <w:spacing w:after="233" w:line="240" w:lineRule="auto"/>
    </w:pPr>
    <w:rPr>
      <w:rFonts w:ascii="Arial Narrow" w:eastAsia="Times New Roman" w:hAnsi="Arial Narrow" w:cs="Times New Roman"/>
      <w:sz w:val="24"/>
    </w:rPr>
  </w:style>
  <w:style w:type="character" w:customStyle="1" w:styleId="StyleBold1">
    <w:name w:val="Style Bold1"/>
    <w:rsid w:val="00CA5293"/>
    <w:rPr>
      <w:rFonts w:ascii="Georgia" w:hAnsi="Georgia" w:hint="default"/>
      <w:b/>
      <w:bCs/>
      <w:sz w:val="22"/>
    </w:rPr>
  </w:style>
  <w:style w:type="paragraph" w:customStyle="1" w:styleId="boldcite">
    <w:name w:val="bold cite"/>
    <w:basedOn w:val="Normal"/>
    <w:link w:val="boldciteChar4"/>
    <w:qFormat/>
    <w:rsid w:val="00CA5293"/>
    <w:rPr>
      <w:rFonts w:eastAsia="Times New Roman"/>
      <w:b/>
      <w:color w:val="000000"/>
      <w:u w:val="thick" w:color="000000"/>
    </w:rPr>
  </w:style>
  <w:style w:type="character" w:customStyle="1" w:styleId="articlelocation">
    <w:name w:val="articlelocation"/>
    <w:rsid w:val="00CA5293"/>
  </w:style>
  <w:style w:type="paragraph" w:customStyle="1" w:styleId="tagCharChar">
    <w:name w:val="tag Char Char"/>
    <w:basedOn w:val="Normal"/>
    <w:link w:val="tagCharCharChar"/>
    <w:rsid w:val="00CA5293"/>
    <w:rPr>
      <w:rFonts w:eastAsia="Times New Roman"/>
      <w:b/>
      <w:bCs/>
      <w:sz w:val="24"/>
    </w:rPr>
  </w:style>
  <w:style w:type="paragraph" w:customStyle="1" w:styleId="cardCharCharCharCharCharCharCharCharCharCharCharCharCharCharCharCharCharCharCharChar">
    <w:name w:val="card Char Char Char Char Char Char Char Char Char Char Char Char Char Char Char Char Char Char Char Char"/>
    <w:basedOn w:val="Normal"/>
    <w:rsid w:val="00CA5293"/>
    <w:pPr>
      <w:ind w:left="400"/>
    </w:pPr>
    <w:rPr>
      <w:rFonts w:eastAsia="Times New Roman"/>
    </w:rPr>
  </w:style>
  <w:style w:type="character" w:customStyle="1" w:styleId="UnderlinesCharChar1">
    <w:name w:val="Underlines Char Char1"/>
    <w:basedOn w:val="DefaultParagraphFont"/>
    <w:rsid w:val="00CA5293"/>
    <w:rPr>
      <w:rFonts w:eastAsia="SimSun" w:cs="Arial"/>
      <w:b/>
      <w:bCs/>
      <w:sz w:val="22"/>
      <w:szCs w:val="26"/>
      <w:u w:val="single"/>
      <w:lang w:val="en-US" w:eastAsia="zh-CN" w:bidi="ar-SA"/>
    </w:rPr>
  </w:style>
  <w:style w:type="character" w:customStyle="1" w:styleId="genderedlanChar">
    <w:name w:val="gendered lan Char"/>
    <w:basedOn w:val="DefaultParagraphFont"/>
    <w:uiPriority w:val="99"/>
    <w:rsid w:val="00CA5293"/>
    <w:rPr>
      <w:rFonts w:cs="Times New Roman"/>
      <w:strike/>
      <w:sz w:val="22"/>
    </w:rPr>
  </w:style>
  <w:style w:type="character" w:customStyle="1" w:styleId="goohl1">
    <w:name w:val="goohl1"/>
    <w:basedOn w:val="DefaultParagraphFont"/>
    <w:rsid w:val="00CA5293"/>
    <w:rPr>
      <w:rFonts w:cs="Times New Roman"/>
    </w:rPr>
  </w:style>
  <w:style w:type="character" w:customStyle="1" w:styleId="doctitle">
    <w:name w:val="doctitle"/>
    <w:basedOn w:val="DefaultParagraphFont"/>
    <w:rsid w:val="00CA5293"/>
    <w:rPr>
      <w:rFonts w:cs="Times New Roman"/>
    </w:rPr>
  </w:style>
  <w:style w:type="character" w:customStyle="1" w:styleId="iagsheaderlarge">
    <w:name w:val="iags_header_large"/>
    <w:basedOn w:val="DefaultParagraphFont"/>
    <w:uiPriority w:val="99"/>
    <w:rsid w:val="00CA5293"/>
    <w:rPr>
      <w:rFonts w:cs="Times New Roman"/>
    </w:rPr>
  </w:style>
  <w:style w:type="character" w:customStyle="1" w:styleId="textnew">
    <w:name w:val="textnew"/>
    <w:basedOn w:val="DefaultParagraphFont"/>
    <w:uiPriority w:val="99"/>
    <w:rsid w:val="00CA5293"/>
    <w:rPr>
      <w:rFonts w:cs="Times New Roman"/>
    </w:rPr>
  </w:style>
  <w:style w:type="paragraph" w:styleId="Index1">
    <w:name w:val="index 1"/>
    <w:basedOn w:val="Normal"/>
    <w:next w:val="Normal"/>
    <w:autoRedefine/>
    <w:uiPriority w:val="99"/>
    <w:semiHidden/>
    <w:rsid w:val="00CA5293"/>
    <w:pPr>
      <w:ind w:left="200" w:hanging="200"/>
    </w:pPr>
    <w:rPr>
      <w:rFonts w:eastAsia="Times New Roman"/>
      <w:sz w:val="20"/>
    </w:rPr>
  </w:style>
  <w:style w:type="character" w:customStyle="1" w:styleId="tooltip">
    <w:name w:val="tooltip"/>
    <w:basedOn w:val="DefaultParagraphFont"/>
    <w:uiPriority w:val="99"/>
    <w:rsid w:val="00CA5293"/>
    <w:rPr>
      <w:rFonts w:cs="Times New Roman"/>
    </w:rPr>
  </w:style>
  <w:style w:type="character" w:customStyle="1" w:styleId="itemfirstlastodd">
    <w:name w:val="item first last odd"/>
    <w:basedOn w:val="DefaultParagraphFont"/>
    <w:uiPriority w:val="99"/>
    <w:rsid w:val="00CA5293"/>
    <w:rPr>
      <w:rFonts w:cs="Times New Roman"/>
    </w:rPr>
  </w:style>
  <w:style w:type="paragraph" w:styleId="HTMLAddress">
    <w:name w:val="HTML Address"/>
    <w:basedOn w:val="Normal"/>
    <w:link w:val="HTMLAddressChar"/>
    <w:uiPriority w:val="99"/>
    <w:rsid w:val="00CA5293"/>
    <w:rPr>
      <w:rFonts w:eastAsia="Times New Roman"/>
      <w:i/>
      <w:iCs/>
      <w:sz w:val="24"/>
    </w:rPr>
  </w:style>
  <w:style w:type="character" w:customStyle="1" w:styleId="HTMLAddressChar">
    <w:name w:val="HTML Address Char"/>
    <w:basedOn w:val="DefaultParagraphFont"/>
    <w:link w:val="HTMLAddress"/>
    <w:uiPriority w:val="99"/>
    <w:rsid w:val="00CA5293"/>
    <w:rPr>
      <w:rFonts w:ascii="Calibri" w:eastAsia="Times New Roman" w:hAnsi="Calibri"/>
      <w:i/>
      <w:iCs/>
    </w:rPr>
  </w:style>
  <w:style w:type="character" w:customStyle="1" w:styleId="firstlast">
    <w:name w:val="first last"/>
    <w:basedOn w:val="DefaultParagraphFont"/>
    <w:uiPriority w:val="99"/>
    <w:rsid w:val="00CA5293"/>
    <w:rPr>
      <w:rFonts w:cs="Times New Roman"/>
    </w:rPr>
  </w:style>
  <w:style w:type="paragraph" w:customStyle="1" w:styleId="firstlast1">
    <w:name w:val="first last1"/>
    <w:basedOn w:val="Normal"/>
    <w:uiPriority w:val="99"/>
    <w:rsid w:val="00CA5293"/>
    <w:pPr>
      <w:spacing w:before="100" w:beforeAutospacing="1" w:after="100" w:afterAutospacing="1"/>
    </w:pPr>
    <w:rPr>
      <w:rFonts w:eastAsia="Times New Roman"/>
      <w:sz w:val="24"/>
    </w:rPr>
  </w:style>
  <w:style w:type="character" w:customStyle="1" w:styleId="selectbg">
    <w:name w:val="select_bg"/>
    <w:basedOn w:val="DefaultParagraphFont"/>
    <w:uiPriority w:val="99"/>
    <w:rsid w:val="00CA5293"/>
    <w:rPr>
      <w:rFonts w:cs="Times New Roman"/>
    </w:rPr>
  </w:style>
  <w:style w:type="paragraph" w:customStyle="1" w:styleId="issuedetails">
    <w:name w:val="issue_details"/>
    <w:basedOn w:val="Normal"/>
    <w:uiPriority w:val="99"/>
    <w:rsid w:val="00CA5293"/>
    <w:pPr>
      <w:spacing w:before="100" w:beforeAutospacing="1" w:after="100" w:afterAutospacing="1"/>
    </w:pPr>
    <w:rPr>
      <w:rFonts w:eastAsia="Times New Roman"/>
      <w:sz w:val="24"/>
    </w:rPr>
  </w:style>
  <w:style w:type="paragraph" w:customStyle="1" w:styleId="articleparagraph0">
    <w:name w:val="articleparagraph"/>
    <w:basedOn w:val="Normal"/>
    <w:rsid w:val="00CA5293"/>
    <w:pPr>
      <w:spacing w:before="100" w:beforeAutospacing="1" w:after="100" w:afterAutospacing="1"/>
    </w:pPr>
    <w:rPr>
      <w:rFonts w:ascii="Times" w:hAnsi="Times"/>
      <w:sz w:val="20"/>
      <w:szCs w:val="20"/>
    </w:rPr>
  </w:style>
  <w:style w:type="paragraph" w:customStyle="1" w:styleId="articlebodynormaltext">
    <w:name w:val="articlebody_normaltext"/>
    <w:basedOn w:val="Normal"/>
    <w:rsid w:val="00CA5293"/>
    <w:pPr>
      <w:spacing w:before="100" w:beforeAutospacing="1" w:after="100" w:afterAutospacing="1"/>
    </w:pPr>
    <w:rPr>
      <w:rFonts w:eastAsia="Calibri"/>
    </w:rPr>
  </w:style>
  <w:style w:type="character" w:customStyle="1" w:styleId="subhdb">
    <w:name w:val="subhd_b"/>
    <w:basedOn w:val="DefaultParagraphFont"/>
    <w:rsid w:val="00CA5293"/>
  </w:style>
  <w:style w:type="character" w:customStyle="1" w:styleId="f9black">
    <w:name w:val="f9black"/>
    <w:basedOn w:val="DefaultParagraphFont"/>
    <w:rsid w:val="00CA5293"/>
  </w:style>
  <w:style w:type="character" w:customStyle="1" w:styleId="homecentertextnormal">
    <w:name w:val="homecentertextnormal"/>
    <w:basedOn w:val="DefaultParagraphFont"/>
    <w:rsid w:val="00CA5293"/>
  </w:style>
  <w:style w:type="character" w:customStyle="1" w:styleId="paperarticletitle">
    <w:name w:val="paperarticletitle"/>
    <w:rsid w:val="00CA5293"/>
  </w:style>
  <w:style w:type="paragraph" w:customStyle="1" w:styleId="StyleStyleArialNarrow9ptLeft-075ArialNarrow">
    <w:name w:val="Style Style Arial Narrow 9 pt Left:  -0.75&quot; + Arial Narrow"/>
    <w:basedOn w:val="Normal"/>
    <w:link w:val="StyleStyleArialNarrow9ptLeft-075ArialNarrowChar"/>
    <w:uiPriority w:val="99"/>
    <w:qFormat/>
    <w:rsid w:val="00CA5293"/>
    <w:pPr>
      <w:ind w:left="-1080" w:right="1728"/>
    </w:pPr>
    <w:rPr>
      <w:rFonts w:ascii="Arial Narrow" w:eastAsia="Times New Roman" w:hAnsi="Arial Narrow"/>
      <w:sz w:val="18"/>
      <w:szCs w:val="20"/>
      <w:lang w:val="x-none" w:eastAsia="x-none"/>
    </w:rPr>
  </w:style>
  <w:style w:type="character" w:customStyle="1" w:styleId="StyleStyleArialNarrow9ptLeft-075ArialNarrowChar">
    <w:name w:val="Style Style Arial Narrow 9 pt Left:  -0.75&quot; + Arial Narrow Char"/>
    <w:link w:val="StyleStyleArialNarrow9ptLeft-075ArialNarrow"/>
    <w:uiPriority w:val="99"/>
    <w:rsid w:val="00CA5293"/>
    <w:rPr>
      <w:rFonts w:ascii="Arial Narrow" w:eastAsia="Times New Roman" w:hAnsi="Arial Narrow"/>
      <w:sz w:val="18"/>
      <w:szCs w:val="20"/>
      <w:lang w:val="x-none" w:eastAsia="x-none"/>
    </w:rPr>
  </w:style>
  <w:style w:type="paragraph" w:customStyle="1" w:styleId="StyleStyleCardTextLeft-075Right0">
    <w:name w:val="Style Style Card Text + Left:  -0.75&quot; + Right:  0&quot;"/>
    <w:basedOn w:val="Normal"/>
    <w:link w:val="StyleStyleCardTextLeft-075Right0Char"/>
    <w:autoRedefine/>
    <w:qFormat/>
    <w:rsid w:val="00CA5293"/>
    <w:pPr>
      <w:ind w:left="-1080"/>
    </w:pPr>
    <w:rPr>
      <w:rFonts w:ascii="Arial Narrow" w:eastAsia="Times New Roman" w:hAnsi="Arial Narrow"/>
      <w:szCs w:val="20"/>
      <w:lang w:val="x-none" w:eastAsia="x-none"/>
    </w:rPr>
  </w:style>
  <w:style w:type="character" w:customStyle="1" w:styleId="StyleStyleCardTextLeft-075Right0Char">
    <w:name w:val="Style Style Card Text + Left:  -0.75&quot; + Right:  0&quot; Char"/>
    <w:link w:val="StyleStyleCardTextLeft-075Right0"/>
    <w:rsid w:val="00CA5293"/>
    <w:rPr>
      <w:rFonts w:ascii="Arial Narrow" w:eastAsia="Times New Roman" w:hAnsi="Arial Narrow"/>
      <w:sz w:val="22"/>
      <w:szCs w:val="20"/>
      <w:lang w:val="x-none" w:eastAsia="x-none"/>
    </w:rPr>
  </w:style>
  <w:style w:type="paragraph" w:customStyle="1" w:styleId="StyleArialNarrow12ptBoldLeft-075">
    <w:name w:val="Style Arial Narrow 12 pt Bold Left:  -0.75&quot;"/>
    <w:basedOn w:val="Normal"/>
    <w:link w:val="StyleArialNarrow12ptBoldLeft-075Char"/>
    <w:rsid w:val="00CA5293"/>
    <w:pPr>
      <w:ind w:left="-1080"/>
    </w:pPr>
    <w:rPr>
      <w:rFonts w:ascii="Arial Narrow" w:eastAsia="Times New Roman" w:hAnsi="Arial Narrow"/>
      <w:b/>
      <w:bCs/>
      <w:sz w:val="24"/>
      <w:szCs w:val="20"/>
      <w:lang w:val="x-none" w:eastAsia="x-none"/>
    </w:rPr>
  </w:style>
  <w:style w:type="character" w:customStyle="1" w:styleId="StyleArialNarrow12ptBoldLeft-075Char">
    <w:name w:val="Style Arial Narrow 12 pt Bold Left:  -0.75&quot; Char"/>
    <w:link w:val="StyleArialNarrow12ptBoldLeft-075"/>
    <w:rsid w:val="00CA5293"/>
    <w:rPr>
      <w:rFonts w:ascii="Arial Narrow" w:eastAsia="Times New Roman" w:hAnsi="Arial Narrow"/>
      <w:b/>
      <w:bCs/>
      <w:szCs w:val="20"/>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rsid w:val="00CA5293"/>
    <w:pPr>
      <w:ind w:left="-1080" w:right="1728"/>
    </w:pPr>
    <w:rPr>
      <w:rFonts w:ascii="Arial Narrow" w:eastAsia="Times New Roman" w:hAnsi="Arial Narrow"/>
      <w:sz w:val="24"/>
      <w:szCs w:val="20"/>
      <w:u w:val="single"/>
      <w:bdr w:val="single" w:sz="4" w:space="0" w:color="auto"/>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rsid w:val="00CA5293"/>
    <w:rPr>
      <w:rFonts w:ascii="Arial Narrow" w:eastAsia="Times New Roman" w:hAnsi="Arial Narrow"/>
      <w:szCs w:val="20"/>
      <w:u w:val="single"/>
      <w:bdr w:val="single" w:sz="4" w:space="0" w:color="auto"/>
      <w:lang w:val="x-none" w:eastAsia="x-none"/>
    </w:rPr>
  </w:style>
  <w:style w:type="character" w:customStyle="1" w:styleId="UnderlineEmphasisChar">
    <w:name w:val="Underline + Emphasis Char"/>
    <w:basedOn w:val="DefaultParagraphFont"/>
    <w:link w:val="UnderlineEmphasis"/>
    <w:locked/>
    <w:rsid w:val="00CA5293"/>
    <w:rPr>
      <w:rFonts w:ascii="Times New Roman" w:hAnsi="Times New Roman" w:cs="Times New Roman"/>
      <w:b/>
      <w:color w:val="000000" w:themeColor="text1"/>
      <w:u w:val="single"/>
    </w:rPr>
  </w:style>
  <w:style w:type="paragraph" w:customStyle="1" w:styleId="UnderlineEmphasis">
    <w:name w:val="Underline + Emphasis"/>
    <w:basedOn w:val="Normal"/>
    <w:next w:val="Normal"/>
    <w:link w:val="UnderlineEmphasisChar"/>
    <w:autoRedefine/>
    <w:qFormat/>
    <w:rsid w:val="00CA5293"/>
    <w:rPr>
      <w:rFonts w:ascii="Times New Roman" w:hAnsi="Times New Roman" w:cs="Times New Roman"/>
      <w:b/>
      <w:color w:val="000000" w:themeColor="text1"/>
      <w:sz w:val="24"/>
      <w:u w:val="single"/>
    </w:rPr>
  </w:style>
  <w:style w:type="character" w:customStyle="1" w:styleId="CardTextCharChar0">
    <w:name w:val="CardText Char Char"/>
    <w:basedOn w:val="DefaultParagraphFont"/>
    <w:rsid w:val="00CA5293"/>
    <w:rPr>
      <w:sz w:val="22"/>
      <w:szCs w:val="22"/>
      <w:u w:val="thick"/>
      <w:lang w:val="en-US" w:eastAsia="en-US" w:bidi="ar-SA"/>
    </w:rPr>
  </w:style>
  <w:style w:type="character" w:customStyle="1" w:styleId="tagChar1">
    <w:name w:val="tag Char1"/>
    <w:rsid w:val="00CA5293"/>
    <w:rPr>
      <w:b/>
      <w:sz w:val="24"/>
      <w:lang w:val="en-US" w:eastAsia="en-US" w:bidi="ar-SA"/>
    </w:rPr>
  </w:style>
  <w:style w:type="character" w:customStyle="1" w:styleId="detailsbox">
    <w:name w:val="detailsbox"/>
    <w:basedOn w:val="DefaultParagraphFont"/>
    <w:rsid w:val="00CA5293"/>
  </w:style>
  <w:style w:type="character" w:customStyle="1" w:styleId="groupheading1">
    <w:name w:val="groupheading1"/>
    <w:basedOn w:val="DefaultParagraphFont"/>
    <w:rsid w:val="00CA5293"/>
    <w:rPr>
      <w:rFonts w:ascii="Verdana" w:hAnsi="Verdana" w:hint="default"/>
      <w:b/>
      <w:bCs/>
      <w:sz w:val="19"/>
      <w:szCs w:val="19"/>
    </w:rPr>
  </w:style>
  <w:style w:type="character" w:customStyle="1" w:styleId="documentbody1">
    <w:name w:val="documentbody1"/>
    <w:basedOn w:val="DefaultParagraphFont"/>
    <w:rsid w:val="00CA5293"/>
    <w:rPr>
      <w:rFonts w:ascii="Verdana" w:hAnsi="Verdana" w:hint="default"/>
      <w:sz w:val="19"/>
      <w:szCs w:val="19"/>
    </w:rPr>
  </w:style>
  <w:style w:type="character" w:customStyle="1" w:styleId="A5">
    <w:name w:val="A5"/>
    <w:uiPriority w:val="99"/>
    <w:rsid w:val="00CA5293"/>
    <w:rPr>
      <w:rFonts w:ascii="Times New Roman" w:hAnsi="Times New Roman" w:cs="Times New Roman"/>
      <w:color w:val="000000"/>
      <w:sz w:val="13"/>
      <w:szCs w:val="13"/>
    </w:rPr>
  </w:style>
  <w:style w:type="character" w:customStyle="1" w:styleId="person-name">
    <w:name w:val="person-name"/>
    <w:basedOn w:val="DefaultParagraphFont"/>
    <w:rsid w:val="00CA5293"/>
  </w:style>
  <w:style w:type="character" w:customStyle="1" w:styleId="-SmallText-">
    <w:name w:val="-Small Text-"/>
    <w:rsid w:val="00CA5293"/>
    <w:rPr>
      <w:rFonts w:ascii="Garamond" w:hAnsi="Garamond" w:cs="Times New Roman"/>
      <w:sz w:val="16"/>
    </w:rPr>
  </w:style>
  <w:style w:type="character" w:customStyle="1" w:styleId="articoloinside">
    <w:name w:val="articolo_inside"/>
    <w:rsid w:val="00CA5293"/>
  </w:style>
  <w:style w:type="paragraph" w:customStyle="1" w:styleId="pagetools">
    <w:name w:val="pagetools"/>
    <w:basedOn w:val="Normal"/>
    <w:qFormat/>
    <w:rsid w:val="00CA5293"/>
    <w:pPr>
      <w:spacing w:before="100" w:beforeAutospacing="1" w:after="100" w:afterAutospacing="1"/>
    </w:pPr>
    <w:rPr>
      <w:rFonts w:eastAsia="Times New Roman"/>
      <w:sz w:val="24"/>
    </w:rPr>
  </w:style>
  <w:style w:type="character" w:customStyle="1" w:styleId="itxtrst">
    <w:name w:val="itxtrst"/>
    <w:basedOn w:val="DefaultParagraphFont"/>
    <w:rsid w:val="00CA5293"/>
  </w:style>
  <w:style w:type="character" w:customStyle="1" w:styleId="desc">
    <w:name w:val="desc"/>
    <w:basedOn w:val="DefaultParagraphFont"/>
    <w:rsid w:val="00CA5293"/>
  </w:style>
  <w:style w:type="character" w:customStyle="1" w:styleId="job">
    <w:name w:val="job"/>
    <w:basedOn w:val="DefaultParagraphFont"/>
    <w:rsid w:val="00CA5293"/>
  </w:style>
  <w:style w:type="character" w:customStyle="1" w:styleId="company">
    <w:name w:val="company"/>
    <w:basedOn w:val="DefaultParagraphFont"/>
    <w:rsid w:val="00CA5293"/>
  </w:style>
  <w:style w:type="paragraph" w:customStyle="1" w:styleId="HeadingsBase">
    <w:name w:val="Headings Base"/>
    <w:basedOn w:val="Normal"/>
    <w:link w:val="HeadingsBaseChar"/>
    <w:qFormat/>
    <w:rsid w:val="00CA5293"/>
    <w:pPr>
      <w:keepNext/>
      <w:keepLines/>
      <w:suppressAutoHyphens/>
      <w:spacing w:before="20" w:after="120"/>
      <w:jc w:val="center"/>
    </w:pPr>
    <w:rPr>
      <w:b/>
      <w:kern w:val="32"/>
      <w:sz w:val="32"/>
    </w:rPr>
  </w:style>
  <w:style w:type="character" w:customStyle="1" w:styleId="underline3">
    <w:name w:val="underline3"/>
    <w:basedOn w:val="underline2"/>
    <w:rsid w:val="00CA5293"/>
    <w:rPr>
      <w:u w:val="single"/>
      <w:bdr w:val="none" w:sz="0" w:space="0" w:color="auto"/>
      <w:shd w:val="clear" w:color="auto" w:fill="FFFF00"/>
    </w:rPr>
  </w:style>
  <w:style w:type="paragraph" w:customStyle="1" w:styleId="HeadingFake">
    <w:name w:val="Heading Fake"/>
    <w:basedOn w:val="Heading3"/>
    <w:uiPriority w:val="99"/>
    <w:qFormat/>
    <w:rsid w:val="00CA5293"/>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CA5293"/>
    <w:pPr>
      <w:spacing w:line="480" w:lineRule="auto"/>
      <w:ind w:firstLine="720"/>
    </w:pPr>
    <w:rPr>
      <w:kern w:val="32"/>
    </w:rPr>
  </w:style>
  <w:style w:type="paragraph" w:customStyle="1" w:styleId="SchoolBlockQuote">
    <w:name w:val="School Block Quote"/>
    <w:basedOn w:val="SchoolPaper"/>
    <w:uiPriority w:val="99"/>
    <w:qFormat/>
    <w:rsid w:val="00CA5293"/>
  </w:style>
  <w:style w:type="paragraph" w:customStyle="1" w:styleId="SchoolWorksCited">
    <w:name w:val="School Works Cited"/>
    <w:basedOn w:val="SchoolPaper"/>
    <w:uiPriority w:val="99"/>
    <w:qFormat/>
    <w:rsid w:val="00CA5293"/>
  </w:style>
  <w:style w:type="paragraph" w:customStyle="1" w:styleId="BlockQuote">
    <w:name w:val="Block Quote"/>
    <w:basedOn w:val="Normal"/>
    <w:uiPriority w:val="99"/>
    <w:qFormat/>
    <w:rsid w:val="00CA5293"/>
    <w:pPr>
      <w:ind w:left="720" w:right="720"/>
    </w:pPr>
    <w:rPr>
      <w:kern w:val="32"/>
      <w:sz w:val="24"/>
    </w:rPr>
  </w:style>
  <w:style w:type="character" w:customStyle="1" w:styleId="menu">
    <w:name w:val="menu"/>
    <w:basedOn w:val="DefaultParagraphFont"/>
    <w:rsid w:val="00CA5293"/>
  </w:style>
  <w:style w:type="paragraph" w:customStyle="1" w:styleId="PaperBody">
    <w:name w:val="Paper Body"/>
    <w:basedOn w:val="Normal"/>
    <w:uiPriority w:val="99"/>
    <w:qFormat/>
    <w:rsid w:val="00CA5293"/>
    <w:pPr>
      <w:spacing w:line="480" w:lineRule="auto"/>
      <w:ind w:firstLine="720"/>
    </w:pPr>
    <w:rPr>
      <w:kern w:val="32"/>
    </w:rPr>
  </w:style>
  <w:style w:type="paragraph" w:customStyle="1" w:styleId="PaperCitation">
    <w:name w:val="Paper Citation"/>
    <w:basedOn w:val="Normal"/>
    <w:uiPriority w:val="99"/>
    <w:qFormat/>
    <w:rsid w:val="00CA5293"/>
    <w:pPr>
      <w:spacing w:line="480" w:lineRule="auto"/>
      <w:ind w:left="720" w:hanging="720"/>
    </w:pPr>
    <w:rPr>
      <w:kern w:val="32"/>
    </w:rPr>
  </w:style>
  <w:style w:type="character" w:customStyle="1" w:styleId="HeadingsBaseChar">
    <w:name w:val="Headings Base Char"/>
    <w:basedOn w:val="DefaultParagraphFont"/>
    <w:link w:val="HeadingsBase"/>
    <w:rsid w:val="00CA5293"/>
    <w:rPr>
      <w:rFonts w:ascii="Calibri" w:hAnsi="Calibri"/>
      <w:b/>
      <w:kern w:val="32"/>
      <w:sz w:val="32"/>
    </w:rPr>
  </w:style>
  <w:style w:type="character" w:customStyle="1" w:styleId="hatChar">
    <w:name w:val="hat Char"/>
    <w:basedOn w:val="DefaultParagraphFont"/>
    <w:link w:val="hat"/>
    <w:rsid w:val="00CA5293"/>
    <w:rPr>
      <w:rFonts w:ascii="Calibri" w:eastAsia="Times New Roman" w:hAnsi="Calibri" w:cs="Arial"/>
      <w:b/>
      <w:bCs/>
      <w:sz w:val="32"/>
      <w:u w:val="single"/>
    </w:rPr>
  </w:style>
  <w:style w:type="character" w:customStyle="1" w:styleId="publisher">
    <w:name w:val="publisher"/>
    <w:basedOn w:val="DefaultParagraphFont"/>
    <w:rsid w:val="00CA5293"/>
  </w:style>
  <w:style w:type="character" w:customStyle="1" w:styleId="pubyear">
    <w:name w:val="pubyear"/>
    <w:basedOn w:val="DefaultParagraphFont"/>
    <w:rsid w:val="00CA5293"/>
  </w:style>
  <w:style w:type="character" w:customStyle="1" w:styleId="pubcity">
    <w:name w:val="pubcity"/>
    <w:basedOn w:val="DefaultParagraphFont"/>
    <w:rsid w:val="00CA5293"/>
  </w:style>
  <w:style w:type="character" w:customStyle="1" w:styleId="bodycontentlink">
    <w:name w:val="bodycontentlink"/>
    <w:basedOn w:val="DefaultParagraphFont"/>
    <w:rsid w:val="00CA5293"/>
  </w:style>
  <w:style w:type="paragraph" w:customStyle="1" w:styleId="B-TagCite">
    <w:name w:val="B-TagCite"/>
    <w:uiPriority w:val="99"/>
    <w:qFormat/>
    <w:rsid w:val="00CA5293"/>
    <w:pPr>
      <w:keepNext/>
      <w:tabs>
        <w:tab w:val="num" w:pos="360"/>
      </w:tabs>
      <w:ind w:left="360" w:hanging="360"/>
      <w:outlineLvl w:val="0"/>
    </w:pPr>
    <w:rPr>
      <w:rFonts w:ascii="Garamond" w:eastAsia="MS Gothic" w:hAnsi="Garamond" w:cs="Times New Roman"/>
      <w:b/>
      <w:lang w:eastAsia="zh-CN"/>
    </w:rPr>
  </w:style>
  <w:style w:type="paragraph" w:customStyle="1" w:styleId="C-Text">
    <w:name w:val="C-Text"/>
    <w:basedOn w:val="Normal"/>
    <w:qFormat/>
    <w:rsid w:val="00CA5293"/>
    <w:pPr>
      <w:tabs>
        <w:tab w:val="num" w:pos="720"/>
      </w:tabs>
      <w:ind w:left="720" w:hanging="360"/>
    </w:pPr>
    <w:rPr>
      <w:rFonts w:ascii="Garamond" w:hAnsi="Garamond"/>
      <w:sz w:val="24"/>
    </w:rPr>
  </w:style>
  <w:style w:type="character" w:customStyle="1" w:styleId="ecdate">
    <w:name w:val="ec_date"/>
    <w:basedOn w:val="DefaultParagraphFont"/>
    <w:rsid w:val="00CA5293"/>
    <w:rPr>
      <w:rFonts w:ascii="Verdana" w:hAnsi="Verdana" w:hint="default"/>
      <w:sz w:val="20"/>
      <w:szCs w:val="20"/>
      <w:shd w:val="clear" w:color="auto" w:fill="FFFFFF"/>
    </w:rPr>
  </w:style>
  <w:style w:type="paragraph" w:customStyle="1" w:styleId="ecmsonormal">
    <w:name w:val="ec_msonormal"/>
    <w:basedOn w:val="Normal"/>
    <w:qFormat/>
    <w:rsid w:val="00CA5293"/>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CA5293"/>
  </w:style>
  <w:style w:type="character" w:customStyle="1" w:styleId="hittermhilite">
    <w:name w:val="hittermhilite"/>
    <w:basedOn w:val="DefaultParagraphFont"/>
    <w:rsid w:val="00CA5293"/>
  </w:style>
  <w:style w:type="character" w:customStyle="1" w:styleId="BoldUnderlineChar3">
    <w:name w:val="Bold + Underline Char"/>
    <w:basedOn w:val="DefaultParagraphFont"/>
    <w:rsid w:val="00CA5293"/>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CA5293"/>
    <w:pPr>
      <w:autoSpaceDE w:val="0"/>
      <w:autoSpaceDN w:val="0"/>
      <w:adjustRightInd w:val="0"/>
      <w:ind w:left="432" w:right="432"/>
      <w:jc w:val="both"/>
    </w:pPr>
    <w:rPr>
      <w:sz w:val="24"/>
      <w:u w:val="thick"/>
    </w:rPr>
  </w:style>
  <w:style w:type="character" w:customStyle="1" w:styleId="CharacterStyle7">
    <w:name w:val="Character Style 7"/>
    <w:rsid w:val="00CA5293"/>
    <w:rPr>
      <w:rFonts w:ascii="Arial Narrow" w:hAnsi="Arial Narrow" w:cs="Arial Narrow"/>
      <w:sz w:val="20"/>
      <w:szCs w:val="20"/>
      <w:u w:val="single"/>
    </w:rPr>
  </w:style>
  <w:style w:type="character" w:customStyle="1" w:styleId="StyleStyle4Char">
    <w:name w:val="Style Style4 + Char"/>
    <w:basedOn w:val="DefaultParagraphFont"/>
    <w:rsid w:val="00CA5293"/>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CA5293"/>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CA5293"/>
    <w:rPr>
      <w:rFonts w:ascii="Verdana" w:hAnsi="Verdana"/>
      <w:sz w:val="21"/>
      <w:szCs w:val="21"/>
      <w:u w:val="thick"/>
    </w:rPr>
  </w:style>
  <w:style w:type="character" w:customStyle="1" w:styleId="UnderlinedEvidenceCharChar">
    <w:name w:val="Underlined Evidence Char Char"/>
    <w:basedOn w:val="DefaultParagraphFont"/>
    <w:rsid w:val="00CA5293"/>
    <w:rPr>
      <w:rFonts w:ascii="Verdana" w:hAnsi="Verdana"/>
      <w:sz w:val="21"/>
      <w:szCs w:val="21"/>
      <w:u w:val="thick"/>
      <w:lang w:val="en-US" w:eastAsia="en-US" w:bidi="ar-SA"/>
    </w:rPr>
  </w:style>
  <w:style w:type="paragraph" w:customStyle="1" w:styleId="CiteReal">
    <w:name w:val="Cite Real"/>
    <w:basedOn w:val="Normal"/>
    <w:next w:val="Normal"/>
    <w:uiPriority w:val="99"/>
    <w:qFormat/>
    <w:rsid w:val="00CA5293"/>
    <w:rPr>
      <w:rFonts w:eastAsia="MS Mincho"/>
      <w:b/>
      <w:sz w:val="24"/>
      <w:u w:val="single"/>
    </w:rPr>
  </w:style>
  <w:style w:type="character" w:customStyle="1" w:styleId="StyleUnderlineBold0">
    <w:name w:val="Style Underline + Bold"/>
    <w:rsid w:val="00CA5293"/>
    <w:rPr>
      <w:b/>
      <w:bCs/>
      <w:u w:val="single"/>
    </w:rPr>
  </w:style>
  <w:style w:type="character" w:customStyle="1" w:styleId="Underline-Highlighted">
    <w:name w:val="Underline-Highlighted"/>
    <w:uiPriority w:val="1"/>
    <w:qFormat/>
    <w:rsid w:val="00CA5293"/>
    <w:rPr>
      <w:rFonts w:ascii="Cambria" w:hAnsi="Cambria"/>
      <w:sz w:val="24"/>
      <w:u w:val="single"/>
      <w:bdr w:val="none" w:sz="0" w:space="0" w:color="auto"/>
      <w:shd w:val="clear" w:color="auto" w:fill="99FF66"/>
    </w:rPr>
  </w:style>
  <w:style w:type="character" w:customStyle="1" w:styleId="A-Underlining">
    <w:name w:val="A-Underlining"/>
    <w:basedOn w:val="DefaultParagraphFont"/>
    <w:rsid w:val="00CA5293"/>
    <w:rPr>
      <w:rFonts w:ascii="Garamond" w:hAnsi="Garamond"/>
      <w:color w:val="auto"/>
      <w:sz w:val="24"/>
      <w:u w:val="single"/>
    </w:rPr>
  </w:style>
  <w:style w:type="character" w:customStyle="1" w:styleId="fn">
    <w:name w:val="fn"/>
    <w:basedOn w:val="DefaultParagraphFont"/>
    <w:rsid w:val="00CA5293"/>
  </w:style>
  <w:style w:type="character" w:customStyle="1" w:styleId="newsmain">
    <w:name w:val="news_main"/>
    <w:basedOn w:val="DefaultParagraphFont"/>
    <w:rsid w:val="00CA5293"/>
  </w:style>
  <w:style w:type="character" w:customStyle="1" w:styleId="pnumber">
    <w:name w:val="pnumber"/>
    <w:rsid w:val="00CA5293"/>
  </w:style>
  <w:style w:type="character" w:customStyle="1" w:styleId="ital">
    <w:name w:val="ital"/>
    <w:rsid w:val="00CA5293"/>
  </w:style>
  <w:style w:type="character" w:customStyle="1" w:styleId="orgdiv">
    <w:name w:val="orgdiv"/>
    <w:rsid w:val="00CA5293"/>
  </w:style>
  <w:style w:type="character" w:customStyle="1" w:styleId="orgname">
    <w:name w:val="orgname"/>
    <w:rsid w:val="00CA5293"/>
  </w:style>
  <w:style w:type="character" w:customStyle="1" w:styleId="city">
    <w:name w:val="city"/>
    <w:rsid w:val="00CA5293"/>
  </w:style>
  <w:style w:type="character" w:customStyle="1" w:styleId="state">
    <w:name w:val="state"/>
    <w:rsid w:val="00CA5293"/>
  </w:style>
  <w:style w:type="character" w:customStyle="1" w:styleId="country">
    <w:name w:val="country"/>
    <w:rsid w:val="00CA5293"/>
  </w:style>
  <w:style w:type="character" w:customStyle="1" w:styleId="6pointChar">
    <w:name w:val="6 point Char"/>
    <w:rsid w:val="00CA5293"/>
    <w:rPr>
      <w:rFonts w:cs="Times New Roman"/>
      <w:sz w:val="12"/>
      <w:lang w:val="en-US" w:eastAsia="en-US"/>
    </w:rPr>
  </w:style>
  <w:style w:type="character" w:customStyle="1" w:styleId="citechar1">
    <w:name w:val="citechar"/>
    <w:basedOn w:val="DefaultParagraphFont"/>
    <w:rsid w:val="00CA5293"/>
  </w:style>
  <w:style w:type="character" w:customStyle="1" w:styleId="underlinechar5">
    <w:name w:val="underlinechar"/>
    <w:basedOn w:val="DefaultParagraphFont"/>
    <w:rsid w:val="00CA5293"/>
  </w:style>
  <w:style w:type="character" w:customStyle="1" w:styleId="CardUnderlineChar">
    <w:name w:val="Card Underline Char"/>
    <w:link w:val="CardUnderline"/>
    <w:rsid w:val="00CA5293"/>
    <w:rPr>
      <w:u w:val="single"/>
    </w:rPr>
  </w:style>
  <w:style w:type="character" w:customStyle="1" w:styleId="tagciteChar3">
    <w:name w:val="tag/cite Char"/>
    <w:basedOn w:val="DefaultParagraphFont"/>
    <w:rsid w:val="00CA5293"/>
    <w:rPr>
      <w:b/>
      <w:sz w:val="24"/>
      <w:lang w:val="en-US" w:eastAsia="en-US" w:bidi="ar-SA"/>
    </w:rPr>
  </w:style>
  <w:style w:type="paragraph" w:customStyle="1" w:styleId="TxBr41p1">
    <w:name w:val="TxBr_41p1"/>
    <w:basedOn w:val="Normal"/>
    <w:qFormat/>
    <w:rsid w:val="00CA5293"/>
    <w:pPr>
      <w:tabs>
        <w:tab w:val="left" w:pos="204"/>
      </w:tabs>
      <w:autoSpaceDE w:val="0"/>
      <w:autoSpaceDN w:val="0"/>
      <w:adjustRightInd w:val="0"/>
      <w:spacing w:line="238" w:lineRule="atLeast"/>
      <w:jc w:val="both"/>
    </w:pPr>
    <w:rPr>
      <w:rFonts w:eastAsia="Times New Roman"/>
      <w:sz w:val="24"/>
    </w:rPr>
  </w:style>
  <w:style w:type="paragraph" w:customStyle="1" w:styleId="Cite8">
    <w:name w:val="Cite8"/>
    <w:basedOn w:val="Normal"/>
    <w:autoRedefine/>
    <w:qFormat/>
    <w:rsid w:val="00CA5293"/>
    <w:rPr>
      <w:rFonts w:ascii="Arial Narrow" w:eastAsia="Calibri" w:hAnsi="Arial Narrow"/>
    </w:rPr>
  </w:style>
  <w:style w:type="paragraph" w:customStyle="1" w:styleId="8font">
    <w:name w:val="8font"/>
    <w:basedOn w:val="Normal"/>
    <w:next w:val="Normal"/>
    <w:autoRedefine/>
    <w:qFormat/>
    <w:rsid w:val="00CA5293"/>
    <w:rPr>
      <w:rFonts w:eastAsia="Cambria"/>
      <w:szCs w:val="16"/>
    </w:rPr>
  </w:style>
  <w:style w:type="numbering" w:customStyle="1" w:styleId="NoList4">
    <w:name w:val="No List4"/>
    <w:next w:val="NoList"/>
    <w:uiPriority w:val="99"/>
    <w:semiHidden/>
    <w:unhideWhenUsed/>
    <w:rsid w:val="00CA5293"/>
  </w:style>
  <w:style w:type="numbering" w:customStyle="1" w:styleId="NoList5">
    <w:name w:val="No List5"/>
    <w:next w:val="NoList"/>
    <w:semiHidden/>
    <w:unhideWhenUsed/>
    <w:rsid w:val="00CA5293"/>
  </w:style>
  <w:style w:type="numbering" w:customStyle="1" w:styleId="NoList12">
    <w:name w:val="No List12"/>
    <w:next w:val="NoList"/>
    <w:uiPriority w:val="99"/>
    <w:semiHidden/>
    <w:unhideWhenUsed/>
    <w:rsid w:val="00CA5293"/>
  </w:style>
  <w:style w:type="numbering" w:customStyle="1" w:styleId="NoList21">
    <w:name w:val="No List21"/>
    <w:next w:val="NoList"/>
    <w:uiPriority w:val="99"/>
    <w:semiHidden/>
    <w:unhideWhenUsed/>
    <w:rsid w:val="00CA5293"/>
  </w:style>
  <w:style w:type="numbering" w:customStyle="1" w:styleId="NoList31">
    <w:name w:val="No List31"/>
    <w:next w:val="NoList"/>
    <w:uiPriority w:val="99"/>
    <w:semiHidden/>
    <w:unhideWhenUsed/>
    <w:rsid w:val="00CA5293"/>
  </w:style>
  <w:style w:type="numbering" w:customStyle="1" w:styleId="NoList41">
    <w:name w:val="No List41"/>
    <w:next w:val="NoList"/>
    <w:uiPriority w:val="99"/>
    <w:semiHidden/>
    <w:unhideWhenUsed/>
    <w:rsid w:val="00CA5293"/>
  </w:style>
  <w:style w:type="numbering" w:customStyle="1" w:styleId="NoList6">
    <w:name w:val="No List6"/>
    <w:next w:val="NoList"/>
    <w:uiPriority w:val="99"/>
    <w:semiHidden/>
    <w:unhideWhenUsed/>
    <w:rsid w:val="00CA5293"/>
  </w:style>
  <w:style w:type="numbering" w:customStyle="1" w:styleId="NoList13">
    <w:name w:val="No List13"/>
    <w:next w:val="NoList"/>
    <w:uiPriority w:val="99"/>
    <w:semiHidden/>
    <w:unhideWhenUsed/>
    <w:rsid w:val="00CA5293"/>
  </w:style>
  <w:style w:type="numbering" w:customStyle="1" w:styleId="NoList22">
    <w:name w:val="No List22"/>
    <w:next w:val="NoList"/>
    <w:uiPriority w:val="99"/>
    <w:semiHidden/>
    <w:unhideWhenUsed/>
    <w:rsid w:val="00CA5293"/>
  </w:style>
  <w:style w:type="numbering" w:customStyle="1" w:styleId="NoList32">
    <w:name w:val="No List32"/>
    <w:next w:val="NoList"/>
    <w:uiPriority w:val="99"/>
    <w:semiHidden/>
    <w:unhideWhenUsed/>
    <w:rsid w:val="00CA5293"/>
  </w:style>
  <w:style w:type="numbering" w:customStyle="1" w:styleId="NoList42">
    <w:name w:val="No List42"/>
    <w:next w:val="NoList"/>
    <w:uiPriority w:val="99"/>
    <w:semiHidden/>
    <w:unhideWhenUsed/>
    <w:rsid w:val="00CA5293"/>
  </w:style>
  <w:style w:type="numbering" w:customStyle="1" w:styleId="NoList7">
    <w:name w:val="No List7"/>
    <w:next w:val="NoList"/>
    <w:semiHidden/>
    <w:unhideWhenUsed/>
    <w:rsid w:val="00CA5293"/>
  </w:style>
  <w:style w:type="numbering" w:customStyle="1" w:styleId="NoList14">
    <w:name w:val="No List14"/>
    <w:next w:val="NoList"/>
    <w:uiPriority w:val="99"/>
    <w:semiHidden/>
    <w:unhideWhenUsed/>
    <w:rsid w:val="00CA5293"/>
  </w:style>
  <w:style w:type="numbering" w:customStyle="1" w:styleId="NoList23">
    <w:name w:val="No List23"/>
    <w:next w:val="NoList"/>
    <w:uiPriority w:val="99"/>
    <w:semiHidden/>
    <w:unhideWhenUsed/>
    <w:rsid w:val="00CA5293"/>
  </w:style>
  <w:style w:type="numbering" w:customStyle="1" w:styleId="NoList33">
    <w:name w:val="No List33"/>
    <w:next w:val="NoList"/>
    <w:uiPriority w:val="99"/>
    <w:semiHidden/>
    <w:unhideWhenUsed/>
    <w:rsid w:val="00CA5293"/>
  </w:style>
  <w:style w:type="numbering" w:customStyle="1" w:styleId="NoList43">
    <w:name w:val="No List43"/>
    <w:next w:val="NoList"/>
    <w:uiPriority w:val="99"/>
    <w:semiHidden/>
    <w:unhideWhenUsed/>
    <w:rsid w:val="00CA5293"/>
  </w:style>
  <w:style w:type="numbering" w:customStyle="1" w:styleId="NoList8">
    <w:name w:val="No List8"/>
    <w:next w:val="NoList"/>
    <w:uiPriority w:val="99"/>
    <w:semiHidden/>
    <w:unhideWhenUsed/>
    <w:rsid w:val="00CA5293"/>
  </w:style>
  <w:style w:type="character" w:customStyle="1" w:styleId="submission">
    <w:name w:val="submission"/>
    <w:basedOn w:val="DefaultParagraphFont"/>
    <w:rsid w:val="00CA5293"/>
  </w:style>
  <w:style w:type="character" w:customStyle="1" w:styleId="ata11y">
    <w:name w:val="at_a11y"/>
    <w:basedOn w:val="DefaultParagraphFont"/>
    <w:rsid w:val="00CA5293"/>
  </w:style>
  <w:style w:type="character" w:customStyle="1" w:styleId="z-TopofFormChar1">
    <w:name w:val="z-Top of Form Char1"/>
    <w:basedOn w:val="DefaultParagraphFont"/>
    <w:uiPriority w:val="99"/>
    <w:rsid w:val="00CA5293"/>
    <w:rPr>
      <w:rFonts w:ascii="Arial" w:hAnsi="Arial" w:cs="Arial"/>
      <w:vanish/>
      <w:sz w:val="16"/>
      <w:szCs w:val="16"/>
    </w:rPr>
  </w:style>
  <w:style w:type="character" w:customStyle="1" w:styleId="by-author">
    <w:name w:val="by-author"/>
    <w:basedOn w:val="DefaultParagraphFont"/>
    <w:rsid w:val="00CA5293"/>
  </w:style>
  <w:style w:type="character" w:customStyle="1" w:styleId="news-source">
    <w:name w:val="news-source"/>
    <w:basedOn w:val="DefaultParagraphFont"/>
    <w:rsid w:val="00CA5293"/>
  </w:style>
  <w:style w:type="character" w:customStyle="1" w:styleId="hpn">
    <w:name w:val="hpn"/>
    <w:basedOn w:val="DefaultParagraphFont"/>
    <w:rsid w:val="00CA5293"/>
  </w:style>
  <w:style w:type="paragraph" w:customStyle="1" w:styleId="style10">
    <w:name w:val="style1"/>
    <w:basedOn w:val="Normal"/>
    <w:rsid w:val="00CA5293"/>
    <w:pPr>
      <w:spacing w:before="100" w:beforeAutospacing="1" w:after="100" w:afterAutospacing="1"/>
    </w:pPr>
    <w:rPr>
      <w:rFonts w:ascii="Times" w:hAnsi="Times"/>
      <w:sz w:val="20"/>
      <w:szCs w:val="20"/>
    </w:rPr>
  </w:style>
  <w:style w:type="character" w:customStyle="1" w:styleId="style81">
    <w:name w:val="style81"/>
    <w:basedOn w:val="DefaultParagraphFont"/>
    <w:rsid w:val="00CA5293"/>
  </w:style>
  <w:style w:type="paragraph" w:customStyle="1" w:styleId="style30">
    <w:name w:val="style3"/>
    <w:basedOn w:val="Normal"/>
    <w:rsid w:val="00CA5293"/>
    <w:pPr>
      <w:spacing w:before="100" w:beforeAutospacing="1" w:after="100" w:afterAutospacing="1"/>
    </w:pPr>
    <w:rPr>
      <w:rFonts w:ascii="Times" w:hAnsi="Times"/>
      <w:sz w:val="20"/>
      <w:szCs w:val="20"/>
    </w:rPr>
  </w:style>
  <w:style w:type="paragraph" w:customStyle="1" w:styleId="medium-bold">
    <w:name w:val="medium-bold"/>
    <w:basedOn w:val="Normal"/>
    <w:rsid w:val="00CA5293"/>
    <w:pPr>
      <w:spacing w:before="100" w:beforeAutospacing="1" w:after="100" w:afterAutospacing="1"/>
    </w:pPr>
    <w:rPr>
      <w:rFonts w:ascii="Times" w:hAnsi="Times"/>
      <w:sz w:val="20"/>
      <w:szCs w:val="20"/>
    </w:rPr>
  </w:style>
  <w:style w:type="character" w:customStyle="1" w:styleId="medium-bold1">
    <w:name w:val="medium-bold1"/>
    <w:basedOn w:val="DefaultParagraphFont"/>
    <w:rsid w:val="00CA5293"/>
  </w:style>
  <w:style w:type="character" w:customStyle="1" w:styleId="datestamp">
    <w:name w:val="datestamp"/>
    <w:basedOn w:val="DefaultParagraphFont"/>
    <w:rsid w:val="00CA5293"/>
  </w:style>
  <w:style w:type="character" w:customStyle="1" w:styleId="commentscontainer">
    <w:name w:val="comments_container"/>
    <w:basedOn w:val="DefaultParagraphFont"/>
    <w:rsid w:val="00CA5293"/>
  </w:style>
  <w:style w:type="character" w:customStyle="1" w:styleId="postdate">
    <w:name w:val="post_date"/>
    <w:basedOn w:val="DefaultParagraphFont"/>
    <w:rsid w:val="00CA5293"/>
  </w:style>
  <w:style w:type="paragraph" w:customStyle="1" w:styleId="topmeta">
    <w:name w:val="topmeta"/>
    <w:basedOn w:val="Normal"/>
    <w:rsid w:val="00CA5293"/>
    <w:pPr>
      <w:spacing w:before="100" w:beforeAutospacing="1" w:after="100" w:afterAutospacing="1"/>
    </w:pPr>
    <w:rPr>
      <w:rFonts w:ascii="Times" w:hAnsi="Times"/>
      <w:sz w:val="20"/>
      <w:szCs w:val="20"/>
    </w:rPr>
  </w:style>
  <w:style w:type="character" w:customStyle="1" w:styleId="posted">
    <w:name w:val="posted"/>
    <w:basedOn w:val="DefaultParagraphFont"/>
    <w:rsid w:val="00CA5293"/>
  </w:style>
  <w:style w:type="character" w:customStyle="1" w:styleId="focusparagraph">
    <w:name w:val="focusparagraph"/>
    <w:basedOn w:val="DefaultParagraphFont"/>
    <w:rsid w:val="00CA5293"/>
  </w:style>
  <w:style w:type="character" w:customStyle="1" w:styleId="articledateline">
    <w:name w:val="articledateline"/>
    <w:basedOn w:val="DefaultParagraphFont"/>
    <w:rsid w:val="00CA5293"/>
  </w:style>
  <w:style w:type="paragraph" w:customStyle="1" w:styleId="metadata">
    <w:name w:val="metadata"/>
    <w:basedOn w:val="Normal"/>
    <w:rsid w:val="00CA5293"/>
    <w:pPr>
      <w:spacing w:before="100" w:beforeAutospacing="1" w:after="100" w:afterAutospacing="1"/>
    </w:pPr>
    <w:rPr>
      <w:rFonts w:ascii="Times" w:hAnsi="Times"/>
      <w:sz w:val="20"/>
      <w:szCs w:val="20"/>
    </w:rPr>
  </w:style>
  <w:style w:type="character" w:customStyle="1" w:styleId="article-type">
    <w:name w:val="article-type"/>
    <w:basedOn w:val="DefaultParagraphFont"/>
    <w:rsid w:val="00CA5293"/>
  </w:style>
  <w:style w:type="character" w:customStyle="1" w:styleId="divider">
    <w:name w:val="divider"/>
    <w:basedOn w:val="DefaultParagraphFont"/>
    <w:rsid w:val="00CA5293"/>
  </w:style>
  <w:style w:type="character" w:customStyle="1" w:styleId="ellipsistext">
    <w:name w:val="ellipsis_text"/>
    <w:basedOn w:val="DefaultParagraphFont"/>
    <w:rsid w:val="00CA5293"/>
  </w:style>
  <w:style w:type="character" w:customStyle="1" w:styleId="threedotsellipsis">
    <w:name w:val="threedots_ellipsis"/>
    <w:basedOn w:val="DefaultParagraphFont"/>
    <w:rsid w:val="00CA5293"/>
  </w:style>
  <w:style w:type="character" w:customStyle="1" w:styleId="referencediv">
    <w:name w:val="referencediv"/>
    <w:basedOn w:val="DefaultParagraphFont"/>
    <w:rsid w:val="00CA5293"/>
  </w:style>
  <w:style w:type="character" w:customStyle="1" w:styleId="description">
    <w:name w:val="description"/>
    <w:basedOn w:val="DefaultParagraphFont"/>
    <w:rsid w:val="00CA5293"/>
  </w:style>
  <w:style w:type="character" w:customStyle="1" w:styleId="pb-byline">
    <w:name w:val="pb-byline"/>
    <w:basedOn w:val="DefaultParagraphFont"/>
    <w:rsid w:val="00CA5293"/>
  </w:style>
  <w:style w:type="character" w:customStyle="1" w:styleId="pb-timestamp">
    <w:name w:val="pb-timestamp"/>
    <w:basedOn w:val="DefaultParagraphFont"/>
    <w:rsid w:val="00CA5293"/>
  </w:style>
  <w:style w:type="character" w:customStyle="1" w:styleId="a-size-extra-large">
    <w:name w:val="a-size-extra-large"/>
    <w:basedOn w:val="DefaultParagraphFont"/>
    <w:rsid w:val="00CA5293"/>
  </w:style>
  <w:style w:type="paragraph" w:customStyle="1" w:styleId="Pa0">
    <w:name w:val="Pa0"/>
    <w:basedOn w:val="Normal"/>
    <w:next w:val="Normal"/>
    <w:uiPriority w:val="99"/>
    <w:rsid w:val="00CA5293"/>
    <w:pPr>
      <w:widowControl w:val="0"/>
      <w:autoSpaceDE w:val="0"/>
      <w:autoSpaceDN w:val="0"/>
      <w:adjustRightInd w:val="0"/>
      <w:spacing w:line="201" w:lineRule="atLeast"/>
    </w:pPr>
    <w:rPr>
      <w:sz w:val="24"/>
    </w:rPr>
  </w:style>
  <w:style w:type="character" w:customStyle="1" w:styleId="A2">
    <w:name w:val="A2"/>
    <w:uiPriority w:val="99"/>
    <w:rsid w:val="00CA5293"/>
    <w:rPr>
      <w:color w:val="000000"/>
      <w:sz w:val="11"/>
      <w:szCs w:val="11"/>
    </w:rPr>
  </w:style>
  <w:style w:type="paragraph" w:customStyle="1" w:styleId="Pa3">
    <w:name w:val="Pa3"/>
    <w:basedOn w:val="Default"/>
    <w:next w:val="Default"/>
    <w:uiPriority w:val="99"/>
    <w:qFormat/>
    <w:rsid w:val="00CA5293"/>
    <w:pPr>
      <w:widowControl w:val="0"/>
      <w:spacing w:after="0" w:line="181" w:lineRule="atLeast"/>
    </w:pPr>
    <w:rPr>
      <w:rFonts w:ascii="Times New Roman" w:eastAsiaTheme="minorEastAsia" w:hAnsi="Times New Roman" w:cs="Times New Roman"/>
      <w:sz w:val="24"/>
    </w:rPr>
  </w:style>
  <w:style w:type="character" w:customStyle="1" w:styleId="wl12">
    <w:name w:val="wl12"/>
    <w:basedOn w:val="DefaultParagraphFont"/>
    <w:rsid w:val="00CA5293"/>
  </w:style>
  <w:style w:type="character" w:customStyle="1" w:styleId="ico-day-143">
    <w:name w:val="ico-day-143"/>
    <w:basedOn w:val="DefaultParagraphFont"/>
    <w:rsid w:val="00CA5293"/>
  </w:style>
  <w:style w:type="character" w:customStyle="1" w:styleId="dot">
    <w:name w:val="dot"/>
    <w:basedOn w:val="DefaultParagraphFont"/>
    <w:rsid w:val="00CA5293"/>
  </w:style>
  <w:style w:type="paragraph" w:customStyle="1" w:styleId="blu10">
    <w:name w:val="blu10"/>
    <w:basedOn w:val="Normal"/>
    <w:rsid w:val="00CA5293"/>
    <w:pPr>
      <w:spacing w:before="100" w:beforeAutospacing="1" w:after="100" w:afterAutospacing="1"/>
    </w:pPr>
    <w:rPr>
      <w:rFonts w:ascii="Times" w:hAnsi="Times"/>
      <w:sz w:val="20"/>
      <w:szCs w:val="20"/>
    </w:rPr>
  </w:style>
  <w:style w:type="paragraph" w:customStyle="1" w:styleId="bk18clbi">
    <w:name w:val="bk18_clbi"/>
    <w:basedOn w:val="Normal"/>
    <w:rsid w:val="00CA5293"/>
    <w:pPr>
      <w:spacing w:before="100" w:beforeAutospacing="1" w:after="100" w:afterAutospacing="1"/>
    </w:pPr>
    <w:rPr>
      <w:rFonts w:ascii="Times" w:hAnsi="Times"/>
      <w:sz w:val="20"/>
      <w:szCs w:val="20"/>
    </w:rPr>
  </w:style>
  <w:style w:type="paragraph" w:customStyle="1" w:styleId="digi">
    <w:name w:val="digi"/>
    <w:basedOn w:val="Normal"/>
    <w:rsid w:val="00CA5293"/>
    <w:pPr>
      <w:spacing w:before="100" w:beforeAutospacing="1" w:after="100" w:afterAutospacing="1"/>
    </w:pPr>
    <w:rPr>
      <w:rFonts w:ascii="Times" w:hAnsi="Times"/>
      <w:sz w:val="20"/>
      <w:szCs w:val="20"/>
    </w:rPr>
  </w:style>
  <w:style w:type="character" w:customStyle="1" w:styleId="iosicn">
    <w:name w:val="ios_icn"/>
    <w:basedOn w:val="DefaultParagraphFont"/>
    <w:rsid w:val="00CA5293"/>
  </w:style>
  <w:style w:type="character" w:customStyle="1" w:styleId="androidicn">
    <w:name w:val="android_icn"/>
    <w:basedOn w:val="DefaultParagraphFont"/>
    <w:rsid w:val="00CA5293"/>
  </w:style>
  <w:style w:type="character" w:customStyle="1" w:styleId="windowsicn">
    <w:name w:val="windows_icn"/>
    <w:basedOn w:val="DefaultParagraphFont"/>
    <w:rsid w:val="00CA5293"/>
  </w:style>
  <w:style w:type="character" w:customStyle="1" w:styleId="fl">
    <w:name w:val="fl"/>
    <w:basedOn w:val="DefaultParagraphFont"/>
    <w:rsid w:val="00CA5293"/>
  </w:style>
  <w:style w:type="paragraph" w:customStyle="1" w:styleId="pt5">
    <w:name w:val="pt5"/>
    <w:basedOn w:val="Normal"/>
    <w:rsid w:val="00CA5293"/>
    <w:pPr>
      <w:spacing w:before="100" w:beforeAutospacing="1" w:after="100" w:afterAutospacing="1"/>
    </w:pPr>
    <w:rPr>
      <w:rFonts w:ascii="Times" w:hAnsi="Times"/>
      <w:sz w:val="20"/>
      <w:szCs w:val="20"/>
    </w:rPr>
  </w:style>
  <w:style w:type="character" w:customStyle="1" w:styleId="by">
    <w:name w:val="by"/>
    <w:basedOn w:val="DefaultParagraphFont"/>
    <w:rsid w:val="00CA5293"/>
  </w:style>
  <w:style w:type="character" w:customStyle="1" w:styleId="tltweet">
    <w:name w:val="tltweet"/>
    <w:basedOn w:val="DefaultParagraphFont"/>
    <w:rsid w:val="00CA5293"/>
  </w:style>
  <w:style w:type="character" w:customStyle="1" w:styleId="tlfb">
    <w:name w:val="tlfb"/>
    <w:basedOn w:val="DefaultParagraphFont"/>
    <w:rsid w:val="00CA5293"/>
  </w:style>
  <w:style w:type="character" w:customStyle="1" w:styleId="tlgp">
    <w:name w:val="tlgp"/>
    <w:basedOn w:val="DefaultParagraphFont"/>
    <w:rsid w:val="00CA5293"/>
  </w:style>
  <w:style w:type="paragraph" w:customStyle="1" w:styleId="wp-caption-text">
    <w:name w:val="wp-caption-text"/>
    <w:basedOn w:val="Normal"/>
    <w:uiPriority w:val="99"/>
    <w:qFormat/>
    <w:rsid w:val="00CA5293"/>
    <w:pPr>
      <w:spacing w:before="100" w:beforeAutospacing="1" w:after="100" w:afterAutospacing="1"/>
    </w:pPr>
    <w:rPr>
      <w:rFonts w:ascii="Times" w:hAnsi="Times"/>
      <w:sz w:val="20"/>
      <w:szCs w:val="20"/>
    </w:rPr>
  </w:style>
  <w:style w:type="paragraph" w:customStyle="1" w:styleId="pt10">
    <w:name w:val="pt10"/>
    <w:basedOn w:val="Normal"/>
    <w:rsid w:val="00CA5293"/>
    <w:pPr>
      <w:spacing w:before="100" w:beforeAutospacing="1" w:after="100" w:afterAutospacing="1"/>
    </w:pPr>
    <w:rPr>
      <w:rFonts w:ascii="Times" w:hAnsi="Times"/>
      <w:sz w:val="20"/>
      <w:szCs w:val="20"/>
    </w:rPr>
  </w:style>
  <w:style w:type="character" w:customStyle="1" w:styleId="ob-unit">
    <w:name w:val="ob-unit"/>
    <w:basedOn w:val="DefaultParagraphFont"/>
    <w:rsid w:val="00CA5293"/>
  </w:style>
  <w:style w:type="character" w:customStyle="1" w:styleId="oblogo">
    <w:name w:val="ob_logo"/>
    <w:basedOn w:val="DefaultParagraphFont"/>
    <w:rsid w:val="00CA5293"/>
  </w:style>
  <w:style w:type="paragraph" w:customStyle="1" w:styleId="pictitle">
    <w:name w:val="pictitle"/>
    <w:basedOn w:val="Normal"/>
    <w:rsid w:val="00CA5293"/>
    <w:pPr>
      <w:spacing w:before="100" w:beforeAutospacing="1" w:after="100" w:afterAutospacing="1"/>
    </w:pPr>
    <w:rPr>
      <w:rFonts w:ascii="Times" w:hAnsi="Times"/>
      <w:sz w:val="20"/>
      <w:szCs w:val="20"/>
    </w:rPr>
  </w:style>
  <w:style w:type="character" w:customStyle="1" w:styleId="satire">
    <w:name w:val="satire"/>
    <w:basedOn w:val="DefaultParagraphFont"/>
    <w:rsid w:val="00CA5293"/>
  </w:style>
  <w:style w:type="character" w:customStyle="1" w:styleId="cnuserinfo">
    <w:name w:val="cnuserinfo"/>
    <w:basedOn w:val="DefaultParagraphFont"/>
    <w:rsid w:val="00CA5293"/>
  </w:style>
  <w:style w:type="character" w:customStyle="1" w:styleId="cnitemdate">
    <w:name w:val="cnitemdate"/>
    <w:basedOn w:val="DefaultParagraphFont"/>
    <w:rsid w:val="00CA5293"/>
  </w:style>
  <w:style w:type="character" w:customStyle="1" w:styleId="siteicn">
    <w:name w:val="site_icn"/>
    <w:basedOn w:val="DefaultParagraphFont"/>
    <w:rsid w:val="00CA5293"/>
  </w:style>
  <w:style w:type="character" w:customStyle="1" w:styleId="updated">
    <w:name w:val="updated"/>
    <w:basedOn w:val="DefaultParagraphFont"/>
    <w:rsid w:val="00CA5293"/>
  </w:style>
  <w:style w:type="character" w:customStyle="1" w:styleId="DateChar1">
    <w:name w:val="Date Char1"/>
    <w:basedOn w:val="DefaultParagraphFont"/>
    <w:uiPriority w:val="99"/>
    <w:semiHidden/>
    <w:rsid w:val="00CA5293"/>
    <w:rPr>
      <w:rFonts w:ascii="Arial" w:hAnsi="Arial" w:cs="Arial"/>
      <w:sz w:val="16"/>
    </w:rPr>
  </w:style>
  <w:style w:type="character" w:customStyle="1" w:styleId="views">
    <w:name w:val="views"/>
    <w:basedOn w:val="DefaultParagraphFont"/>
    <w:rsid w:val="00CA5293"/>
  </w:style>
  <w:style w:type="character" w:customStyle="1" w:styleId="optionfollow">
    <w:name w:val="option_follow"/>
    <w:basedOn w:val="DefaultParagraphFont"/>
    <w:rsid w:val="00CA5293"/>
  </w:style>
  <w:style w:type="paragraph" w:customStyle="1" w:styleId="byline-date">
    <w:name w:val="byline-date"/>
    <w:basedOn w:val="Normal"/>
    <w:rsid w:val="00CA5293"/>
    <w:pPr>
      <w:spacing w:before="100" w:beforeAutospacing="1" w:after="100" w:afterAutospacing="1"/>
    </w:pPr>
    <w:rPr>
      <w:rFonts w:ascii="Times" w:hAnsi="Times"/>
      <w:sz w:val="20"/>
      <w:szCs w:val="20"/>
    </w:rPr>
  </w:style>
  <w:style w:type="character" w:customStyle="1" w:styleId="specialissuelabel">
    <w:name w:val="specialissuelabel"/>
    <w:basedOn w:val="DefaultParagraphFont"/>
    <w:rsid w:val="00CA5293"/>
  </w:style>
  <w:style w:type="paragraph" w:customStyle="1" w:styleId="volissue">
    <w:name w:val="volissue"/>
    <w:basedOn w:val="Normal"/>
    <w:rsid w:val="00CA5293"/>
    <w:pPr>
      <w:spacing w:before="100" w:beforeAutospacing="1" w:after="100" w:afterAutospacing="1"/>
    </w:pPr>
    <w:rPr>
      <w:rFonts w:ascii="Times" w:hAnsi="Times"/>
      <w:sz w:val="20"/>
      <w:szCs w:val="20"/>
    </w:rPr>
  </w:style>
  <w:style w:type="character" w:customStyle="1" w:styleId="collapsetext">
    <w:name w:val="collapsetext"/>
    <w:basedOn w:val="DefaultParagraphFont"/>
    <w:rsid w:val="00CA5293"/>
  </w:style>
  <w:style w:type="character" w:customStyle="1" w:styleId="showinfo">
    <w:name w:val="showinfo"/>
    <w:basedOn w:val="DefaultParagraphFont"/>
    <w:rsid w:val="00CA5293"/>
  </w:style>
  <w:style w:type="character" w:customStyle="1" w:styleId="nlmstring-name">
    <w:name w:val="nlm_string-name"/>
    <w:basedOn w:val="DefaultParagraphFont"/>
    <w:rsid w:val="00CA5293"/>
  </w:style>
  <w:style w:type="paragraph" w:customStyle="1" w:styleId="fulltext">
    <w:name w:val="fulltext"/>
    <w:basedOn w:val="Normal"/>
    <w:rsid w:val="00CA5293"/>
    <w:pPr>
      <w:spacing w:before="100" w:beforeAutospacing="1" w:after="100" w:afterAutospacing="1"/>
    </w:pPr>
    <w:rPr>
      <w:rFonts w:ascii="Times" w:hAnsi="Times"/>
      <w:sz w:val="20"/>
      <w:szCs w:val="20"/>
    </w:rPr>
  </w:style>
  <w:style w:type="character" w:customStyle="1" w:styleId="gsct1">
    <w:name w:val="gs_ct1"/>
    <w:basedOn w:val="DefaultParagraphFont"/>
    <w:rsid w:val="00CA5293"/>
  </w:style>
  <w:style w:type="character" w:customStyle="1" w:styleId="meta-prep">
    <w:name w:val="meta-prep"/>
    <w:basedOn w:val="DefaultParagraphFont"/>
    <w:rsid w:val="00CA5293"/>
  </w:style>
  <w:style w:type="paragraph" w:customStyle="1" w:styleId="Pa11">
    <w:name w:val="Pa11"/>
    <w:basedOn w:val="Default"/>
    <w:next w:val="Default"/>
    <w:uiPriority w:val="99"/>
    <w:qFormat/>
    <w:rsid w:val="00CA5293"/>
    <w:pPr>
      <w:widowControl w:val="0"/>
      <w:spacing w:after="0" w:line="201" w:lineRule="atLeast"/>
    </w:pPr>
    <w:rPr>
      <w:rFonts w:ascii="Myriad Pro Light" w:eastAsiaTheme="minorEastAsia" w:hAnsi="Myriad Pro Light" w:cs="Times New Roman"/>
      <w:sz w:val="24"/>
    </w:rPr>
  </w:style>
  <w:style w:type="paragraph" w:customStyle="1" w:styleId="Pa5">
    <w:name w:val="Pa5"/>
    <w:basedOn w:val="Default"/>
    <w:next w:val="Default"/>
    <w:uiPriority w:val="99"/>
    <w:qFormat/>
    <w:rsid w:val="00CA5293"/>
    <w:pPr>
      <w:widowControl w:val="0"/>
      <w:spacing w:after="0" w:line="221" w:lineRule="atLeast"/>
    </w:pPr>
    <w:rPr>
      <w:rFonts w:ascii="Minion Pro" w:eastAsiaTheme="minorEastAsia" w:hAnsi="Minion Pro" w:cs="Times New Roman"/>
      <w:sz w:val="24"/>
    </w:rPr>
  </w:style>
  <w:style w:type="paragraph" w:customStyle="1" w:styleId="Pa2">
    <w:name w:val="Pa2"/>
    <w:basedOn w:val="Default"/>
    <w:next w:val="Default"/>
    <w:uiPriority w:val="99"/>
    <w:qFormat/>
    <w:rsid w:val="00CA5293"/>
    <w:pPr>
      <w:widowControl w:val="0"/>
      <w:spacing w:after="0" w:line="261" w:lineRule="atLeast"/>
    </w:pPr>
    <w:rPr>
      <w:rFonts w:ascii="Myriad Pro" w:eastAsiaTheme="minorEastAsia" w:hAnsi="Myriad Pro" w:cs="Times New Roman"/>
      <w:sz w:val="24"/>
    </w:rPr>
  </w:style>
  <w:style w:type="character" w:customStyle="1" w:styleId="article-headermetadata-topic">
    <w:name w:val="article-header__metadata-topic"/>
    <w:basedOn w:val="DefaultParagraphFont"/>
    <w:rsid w:val="00CA5293"/>
  </w:style>
  <w:style w:type="character" w:customStyle="1" w:styleId="article-headermetadata-date">
    <w:name w:val="article-header__metadata-date"/>
    <w:basedOn w:val="DefaultParagraphFont"/>
    <w:rsid w:val="00CA5293"/>
  </w:style>
  <w:style w:type="character" w:customStyle="1" w:styleId="article-headermetadata-tags">
    <w:name w:val="article-header__metadata-tags"/>
    <w:basedOn w:val="DefaultParagraphFont"/>
    <w:rsid w:val="00CA5293"/>
  </w:style>
  <w:style w:type="character" w:customStyle="1" w:styleId="review--authors">
    <w:name w:val="review--authors"/>
    <w:basedOn w:val="DefaultParagraphFont"/>
    <w:rsid w:val="00CA5293"/>
  </w:style>
  <w:style w:type="paragraph" w:customStyle="1" w:styleId="d1-byline">
    <w:name w:val="d1-byline"/>
    <w:basedOn w:val="Normal"/>
    <w:rsid w:val="00CA5293"/>
    <w:pPr>
      <w:spacing w:before="100" w:beforeAutospacing="1" w:after="100" w:afterAutospacing="1"/>
    </w:pPr>
    <w:rPr>
      <w:rFonts w:ascii="Times" w:hAnsi="Times"/>
      <w:sz w:val="20"/>
      <w:szCs w:val="20"/>
    </w:rPr>
  </w:style>
  <w:style w:type="character" w:customStyle="1" w:styleId="d1-byline-item">
    <w:name w:val="d1-byline-item"/>
    <w:basedOn w:val="DefaultParagraphFont"/>
    <w:rsid w:val="00CA5293"/>
  </w:style>
  <w:style w:type="paragraph" w:customStyle="1" w:styleId="author-datetime">
    <w:name w:val="author-datetime"/>
    <w:basedOn w:val="Normal"/>
    <w:rsid w:val="00CA5293"/>
    <w:pPr>
      <w:spacing w:before="100" w:beforeAutospacing="1" w:after="100" w:afterAutospacing="1"/>
    </w:pPr>
    <w:rPr>
      <w:rFonts w:ascii="Times" w:hAnsi="Times"/>
      <w:sz w:val="20"/>
      <w:szCs w:val="20"/>
    </w:rPr>
  </w:style>
  <w:style w:type="character" w:customStyle="1" w:styleId="postauthor">
    <w:name w:val="postauthor"/>
    <w:basedOn w:val="DefaultParagraphFont"/>
    <w:rsid w:val="00CA5293"/>
  </w:style>
  <w:style w:type="character" w:customStyle="1" w:styleId="teaser">
    <w:name w:val="teaser"/>
    <w:basedOn w:val="DefaultParagraphFont"/>
    <w:rsid w:val="00CA5293"/>
  </w:style>
  <w:style w:type="character" w:customStyle="1" w:styleId="authorname">
    <w:name w:val="author_name"/>
    <w:basedOn w:val="DefaultParagraphFont"/>
    <w:rsid w:val="00CA5293"/>
  </w:style>
  <w:style w:type="character" w:customStyle="1" w:styleId="createddate">
    <w:name w:val="created_date"/>
    <w:basedOn w:val="DefaultParagraphFont"/>
    <w:rsid w:val="00CA5293"/>
  </w:style>
  <w:style w:type="character" w:customStyle="1" w:styleId="listtitle">
    <w:name w:val="listtitle"/>
    <w:basedOn w:val="DefaultParagraphFont"/>
    <w:rsid w:val="00CA5293"/>
  </w:style>
  <w:style w:type="character" w:customStyle="1" w:styleId="s1">
    <w:name w:val="s1"/>
    <w:basedOn w:val="DefaultParagraphFont"/>
    <w:rsid w:val="00CA5293"/>
  </w:style>
  <w:style w:type="paragraph" w:customStyle="1" w:styleId="pub-info">
    <w:name w:val="pub-info"/>
    <w:basedOn w:val="Normal"/>
    <w:rsid w:val="00CA5293"/>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CA5293"/>
  </w:style>
  <w:style w:type="character" w:customStyle="1" w:styleId="doctype">
    <w:name w:val="doctype"/>
    <w:basedOn w:val="DefaultParagraphFont"/>
    <w:rsid w:val="00CA5293"/>
  </w:style>
  <w:style w:type="paragraph" w:customStyle="1" w:styleId="hs-text-container">
    <w:name w:val="hs-text-container"/>
    <w:basedOn w:val="Normal"/>
    <w:rsid w:val="00CA5293"/>
    <w:pPr>
      <w:spacing w:before="100" w:beforeAutospacing="1" w:after="100" w:afterAutospacing="1"/>
    </w:pPr>
    <w:rPr>
      <w:rFonts w:ascii="Times" w:hAnsi="Times"/>
      <w:sz w:val="20"/>
      <w:szCs w:val="20"/>
    </w:rPr>
  </w:style>
  <w:style w:type="character" w:customStyle="1" w:styleId="timedate">
    <w:name w:val="timedate"/>
    <w:basedOn w:val="DefaultParagraphFont"/>
    <w:rsid w:val="00CA5293"/>
  </w:style>
  <w:style w:type="character" w:customStyle="1" w:styleId="field-item">
    <w:name w:val="field-item"/>
    <w:basedOn w:val="DefaultParagraphFont"/>
    <w:rsid w:val="00CA5293"/>
  </w:style>
  <w:style w:type="paragraph" w:customStyle="1" w:styleId="published-date">
    <w:name w:val="published-date"/>
    <w:basedOn w:val="Normal"/>
    <w:rsid w:val="00CA5293"/>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CA5293"/>
    <w:pPr>
      <w:widowControl w:val="0"/>
      <w:spacing w:after="0" w:line="241" w:lineRule="atLeast"/>
    </w:pPr>
    <w:rPr>
      <w:rFonts w:ascii="Myriad Pro Light" w:eastAsiaTheme="minorEastAsia" w:hAnsi="Myriad Pro Light" w:cs="Times New Roman"/>
      <w:sz w:val="24"/>
    </w:rPr>
  </w:style>
  <w:style w:type="paragraph" w:customStyle="1" w:styleId="headlinemeta">
    <w:name w:val="headline_meta"/>
    <w:basedOn w:val="Normal"/>
    <w:rsid w:val="00CA5293"/>
    <w:pPr>
      <w:spacing w:before="100" w:beforeAutospacing="1" w:after="100" w:afterAutospacing="1"/>
    </w:pPr>
    <w:rPr>
      <w:rFonts w:ascii="Times" w:hAnsi="Times"/>
      <w:sz w:val="20"/>
      <w:szCs w:val="20"/>
    </w:rPr>
  </w:style>
  <w:style w:type="paragraph" w:customStyle="1" w:styleId="pub-type">
    <w:name w:val="pub-type"/>
    <w:basedOn w:val="Normal"/>
    <w:rsid w:val="00CA5293"/>
    <w:pPr>
      <w:spacing w:before="100" w:beforeAutospacing="1" w:after="100" w:afterAutospacing="1"/>
    </w:pPr>
    <w:rPr>
      <w:rFonts w:ascii="Times" w:hAnsi="Times"/>
      <w:sz w:val="20"/>
      <w:szCs w:val="20"/>
    </w:rPr>
  </w:style>
  <w:style w:type="character" w:customStyle="1" w:styleId="lang-select">
    <w:name w:val="lang-select"/>
    <w:basedOn w:val="DefaultParagraphFont"/>
    <w:rsid w:val="00CA5293"/>
  </w:style>
  <w:style w:type="character" w:customStyle="1" w:styleId="crauthor">
    <w:name w:val="cr_author"/>
    <w:basedOn w:val="DefaultParagraphFont"/>
    <w:rsid w:val="00CA5293"/>
  </w:style>
  <w:style w:type="character" w:customStyle="1" w:styleId="span6">
    <w:name w:val="span6"/>
    <w:basedOn w:val="DefaultParagraphFont"/>
    <w:rsid w:val="00CA5293"/>
  </w:style>
  <w:style w:type="character" w:customStyle="1" w:styleId="posted-on">
    <w:name w:val="posted-on"/>
    <w:basedOn w:val="DefaultParagraphFont"/>
    <w:rsid w:val="00CA5293"/>
  </w:style>
  <w:style w:type="paragraph" w:customStyle="1" w:styleId="default0">
    <w:name w:val="default"/>
    <w:basedOn w:val="Normal"/>
    <w:rsid w:val="00CA5293"/>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CA5293"/>
  </w:style>
  <w:style w:type="character" w:customStyle="1" w:styleId="authorinfo">
    <w:name w:val="author_info"/>
    <w:basedOn w:val="DefaultParagraphFont"/>
    <w:rsid w:val="00CA5293"/>
  </w:style>
  <w:style w:type="paragraph" w:customStyle="1" w:styleId="zn-bodyparagraph">
    <w:name w:val="zn-body__paragraph"/>
    <w:basedOn w:val="Normal"/>
    <w:rsid w:val="00CA5293"/>
    <w:pPr>
      <w:spacing w:before="100" w:beforeAutospacing="1" w:after="100" w:afterAutospacing="1"/>
    </w:pPr>
    <w:rPr>
      <w:rFonts w:ascii="Times" w:hAnsi="Times"/>
      <w:sz w:val="20"/>
      <w:szCs w:val="20"/>
    </w:rPr>
  </w:style>
  <w:style w:type="paragraph" w:customStyle="1" w:styleId="metadatabyline">
    <w:name w:val="metadata__byline"/>
    <w:basedOn w:val="Normal"/>
    <w:rsid w:val="00CA5293"/>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CA5293"/>
  </w:style>
  <w:style w:type="character" w:customStyle="1" w:styleId="elstoryelementheader">
    <w:name w:val="el__storyelement__header"/>
    <w:basedOn w:val="DefaultParagraphFont"/>
    <w:rsid w:val="00CA5293"/>
  </w:style>
  <w:style w:type="character" w:customStyle="1" w:styleId="elstoryelementgray">
    <w:name w:val="el__storyelement__gray"/>
    <w:basedOn w:val="DefaultParagraphFont"/>
    <w:rsid w:val="00CA5293"/>
  </w:style>
  <w:style w:type="character" w:customStyle="1" w:styleId="externaledithide">
    <w:name w:val="external_edit_hide"/>
    <w:basedOn w:val="DefaultParagraphFont"/>
    <w:rsid w:val="00CA5293"/>
  </w:style>
  <w:style w:type="character" w:customStyle="1" w:styleId="div">
    <w:name w:val="div"/>
    <w:basedOn w:val="DefaultParagraphFont"/>
    <w:rsid w:val="00CA5293"/>
  </w:style>
  <w:style w:type="character" w:customStyle="1" w:styleId="field-content">
    <w:name w:val="field-content"/>
    <w:basedOn w:val="DefaultParagraphFont"/>
    <w:rsid w:val="00CA5293"/>
  </w:style>
  <w:style w:type="paragraph" w:customStyle="1" w:styleId="xhead">
    <w:name w:val="xhead"/>
    <w:basedOn w:val="Normal"/>
    <w:rsid w:val="00CA5293"/>
    <w:pPr>
      <w:spacing w:before="100" w:beforeAutospacing="1" w:after="100" w:afterAutospacing="1"/>
    </w:pPr>
    <w:rPr>
      <w:rFonts w:ascii="Times" w:hAnsi="Times"/>
      <w:sz w:val="20"/>
      <w:szCs w:val="20"/>
    </w:rPr>
  </w:style>
  <w:style w:type="paragraph" w:customStyle="1" w:styleId="quiet">
    <w:name w:val="quiet"/>
    <w:basedOn w:val="Normal"/>
    <w:rsid w:val="00CA5293"/>
    <w:pPr>
      <w:spacing w:before="100" w:beforeAutospacing="1" w:after="100" w:afterAutospacing="1"/>
    </w:pPr>
    <w:rPr>
      <w:rFonts w:ascii="Times" w:hAnsi="Times"/>
      <w:sz w:val="20"/>
      <w:szCs w:val="20"/>
    </w:rPr>
  </w:style>
  <w:style w:type="character" w:customStyle="1" w:styleId="time">
    <w:name w:val="time"/>
    <w:basedOn w:val="DefaultParagraphFont"/>
    <w:rsid w:val="00CA5293"/>
  </w:style>
  <w:style w:type="character" w:customStyle="1" w:styleId="messagecontent">
    <w:name w:val="message_content"/>
    <w:rsid w:val="00CA5293"/>
  </w:style>
  <w:style w:type="paragraph" w:customStyle="1" w:styleId="Hyperlink2">
    <w:name w:val="Hyperlink2"/>
    <w:basedOn w:val="Normal"/>
    <w:qFormat/>
    <w:rsid w:val="00CA5293"/>
    <w:rPr>
      <w:rFonts w:eastAsia="Calibri"/>
      <w:color w:val="00B0F0"/>
      <w:sz w:val="20"/>
      <w:u w:val="single" w:color="00B0F0"/>
    </w:rPr>
  </w:style>
  <w:style w:type="character" w:customStyle="1" w:styleId="Heading5Char1">
    <w:name w:val="Heading 5 Char1"/>
    <w:aliases w:val="Blocks Char1,Text Char1"/>
    <w:basedOn w:val="DefaultParagraphFont"/>
    <w:semiHidden/>
    <w:rsid w:val="00CA5293"/>
    <w:rPr>
      <w:rFonts w:asciiTheme="majorHAnsi" w:eastAsiaTheme="majorEastAsia" w:hAnsiTheme="majorHAnsi" w:cstheme="majorBidi"/>
      <w:color w:val="243F60" w:themeColor="accent1" w:themeShade="7F"/>
      <w:sz w:val="22"/>
      <w:szCs w:val="24"/>
    </w:rPr>
  </w:style>
  <w:style w:type="character" w:customStyle="1" w:styleId="Heading6Char1">
    <w:name w:val="Heading 6 Char1"/>
    <w:aliases w:val="cites2 Char1"/>
    <w:basedOn w:val="DefaultParagraphFont"/>
    <w:semiHidden/>
    <w:rsid w:val="00CA5293"/>
    <w:rPr>
      <w:rFonts w:asciiTheme="majorHAnsi" w:eastAsiaTheme="majorEastAsia" w:hAnsiTheme="majorHAnsi" w:cstheme="majorBidi"/>
      <w:i/>
      <w:iCs/>
      <w:color w:val="243F60" w:themeColor="accent1" w:themeShade="7F"/>
      <w:sz w:val="22"/>
      <w:szCs w:val="24"/>
    </w:rPr>
  </w:style>
  <w:style w:type="paragraph" w:customStyle="1" w:styleId="cardtext10">
    <w:name w:val="card text1"/>
    <w:basedOn w:val="Normal"/>
    <w:uiPriority w:val="99"/>
    <w:qFormat/>
    <w:rsid w:val="00CA5293"/>
    <w:pPr>
      <w:ind w:left="288" w:right="288"/>
    </w:pPr>
  </w:style>
  <w:style w:type="character" w:customStyle="1" w:styleId="CardStyleChar">
    <w:name w:val="Card Style Char"/>
    <w:link w:val="CardStyle"/>
    <w:locked/>
    <w:rsid w:val="00CA5293"/>
    <w:rPr>
      <w:rFonts w:ascii="Times New Roman" w:eastAsia="Calibri" w:hAnsi="Times New Roman" w:cs="Times New Roman"/>
      <w:sz w:val="22"/>
    </w:rPr>
  </w:style>
  <w:style w:type="character" w:customStyle="1" w:styleId="StyleCardStyleBlackUnderlineChar">
    <w:name w:val="Style Card Style + Black Underline Char"/>
    <w:link w:val="StyleCardStyleBlackUnderline"/>
    <w:locked/>
    <w:rsid w:val="00CA5293"/>
    <w:rPr>
      <w:rFonts w:ascii="Times New Roman" w:eastAsia="Times New Roman" w:hAnsi="Times New Roman" w:cs="Times New Roman"/>
      <w:color w:val="000000"/>
      <w:sz w:val="20"/>
      <w:u w:val="single"/>
      <w:lang w:val="x-none" w:eastAsia="x-none"/>
    </w:rPr>
  </w:style>
  <w:style w:type="paragraph" w:customStyle="1" w:styleId="StyleCardStyleBlackUnderline">
    <w:name w:val="Style Card Style + Black Underline"/>
    <w:basedOn w:val="CardStyle"/>
    <w:link w:val="StyleCardStyleBlackUnderlineChar"/>
    <w:qFormat/>
    <w:rsid w:val="00CA5293"/>
    <w:pPr>
      <w:tabs>
        <w:tab w:val="clear" w:pos="9450"/>
      </w:tabs>
    </w:pPr>
    <w:rPr>
      <w:rFonts w:eastAsia="Times New Roman"/>
      <w:color w:val="000000"/>
      <w:sz w:val="20"/>
      <w:u w:val="single"/>
      <w:lang w:val="x-none" w:eastAsia="x-none"/>
    </w:rPr>
  </w:style>
  <w:style w:type="paragraph" w:customStyle="1" w:styleId="RyanEvTop1">
    <w:name w:val="RyanEvTop1"/>
    <w:basedOn w:val="Normal"/>
    <w:autoRedefine/>
    <w:uiPriority w:val="99"/>
    <w:qFormat/>
    <w:rsid w:val="00CA5293"/>
    <w:pPr>
      <w:keepNext/>
      <w:keepLines/>
      <w:tabs>
        <w:tab w:val="left" w:pos="8640"/>
      </w:tabs>
      <w:jc w:val="both"/>
    </w:pPr>
    <w:rPr>
      <w:rFonts w:eastAsiaTheme="majorEastAsia"/>
      <w:sz w:val="20"/>
      <w:szCs w:val="20"/>
    </w:rPr>
  </w:style>
  <w:style w:type="paragraph" w:customStyle="1" w:styleId="RyanEvText1">
    <w:name w:val="RyanEvText1"/>
    <w:basedOn w:val="Normal"/>
    <w:autoRedefine/>
    <w:uiPriority w:val="99"/>
    <w:qFormat/>
    <w:rsid w:val="00CA5293"/>
    <w:pPr>
      <w:keepLines/>
      <w:spacing w:line="190" w:lineRule="exact"/>
      <w:jc w:val="both"/>
    </w:pPr>
    <w:rPr>
      <w:rFonts w:eastAsiaTheme="majorEastAsia" w:cstheme="majorBidi"/>
      <w:iCs/>
      <w:sz w:val="18"/>
      <w:szCs w:val="18"/>
    </w:rPr>
  </w:style>
  <w:style w:type="paragraph" w:customStyle="1" w:styleId="PhoHat">
    <w:name w:val="PhoHat"/>
    <w:basedOn w:val="Normal"/>
    <w:next w:val="Default"/>
    <w:uiPriority w:val="99"/>
    <w:qFormat/>
    <w:rsid w:val="00CA5293"/>
    <w:pPr>
      <w:jc w:val="center"/>
      <w:outlineLvl w:val="0"/>
    </w:pPr>
    <w:rPr>
      <w:b/>
      <w:sz w:val="32"/>
      <w:u w:val="single"/>
    </w:rPr>
  </w:style>
  <w:style w:type="paragraph" w:customStyle="1" w:styleId="PhoHeading2">
    <w:name w:val="PhoHeading 2"/>
    <w:basedOn w:val="Normal"/>
    <w:uiPriority w:val="99"/>
    <w:qFormat/>
    <w:rsid w:val="00CA5293"/>
    <w:pPr>
      <w:jc w:val="center"/>
    </w:pPr>
    <w:rPr>
      <w:b/>
      <w:sz w:val="28"/>
      <w:u w:val="single"/>
    </w:rPr>
  </w:style>
  <w:style w:type="paragraph" w:customStyle="1" w:styleId="PhoTag">
    <w:name w:val="PhoTag"/>
    <w:basedOn w:val="Normal"/>
    <w:next w:val="Normal"/>
    <w:autoRedefine/>
    <w:uiPriority w:val="99"/>
    <w:qFormat/>
    <w:rsid w:val="00CA5293"/>
    <w:rPr>
      <w:b/>
    </w:rPr>
  </w:style>
  <w:style w:type="paragraph" w:customStyle="1" w:styleId="Small1">
    <w:name w:val="Small1"/>
    <w:basedOn w:val="Normal"/>
    <w:next w:val="Normal"/>
    <w:uiPriority w:val="99"/>
    <w:qFormat/>
    <w:rsid w:val="00CA5293"/>
    <w:rPr>
      <w:rFonts w:ascii="Arial Narrow" w:eastAsia="Calibri" w:hAnsi="Arial Narrow"/>
    </w:rPr>
  </w:style>
  <w:style w:type="character" w:customStyle="1" w:styleId="cardChar1Char">
    <w:name w:val="card Char1 Char"/>
    <w:link w:val="cardChar10"/>
    <w:locked/>
    <w:rsid w:val="00CA5293"/>
  </w:style>
  <w:style w:type="paragraph" w:customStyle="1" w:styleId="cardChar10">
    <w:name w:val="card Char1"/>
    <w:basedOn w:val="Normal"/>
    <w:link w:val="cardChar1Char"/>
    <w:qFormat/>
    <w:rsid w:val="00CA5293"/>
    <w:pPr>
      <w:ind w:left="288" w:right="288"/>
    </w:pPr>
    <w:rPr>
      <w:rFonts w:asciiTheme="minorHAnsi" w:hAnsiTheme="minorHAnsi"/>
      <w:sz w:val="24"/>
    </w:rPr>
  </w:style>
  <w:style w:type="character" w:customStyle="1" w:styleId="StyleBoldUnderline12ptChar">
    <w:name w:val="Style BoldUnderline + 12 pt Char"/>
    <w:link w:val="StyleBoldUnderline12pt"/>
    <w:locked/>
    <w:rsid w:val="00CA5293"/>
    <w:rPr>
      <w:rFonts w:ascii="Times New Roman" w:eastAsia="Times New Roman" w:hAnsi="Times New Roman" w:cs="Times New Roman"/>
      <w:b/>
      <w:bCs/>
      <w:u w:val="single"/>
    </w:rPr>
  </w:style>
  <w:style w:type="paragraph" w:customStyle="1" w:styleId="StyleBoldUnderline12pt">
    <w:name w:val="Style BoldUnderline + 12 pt"/>
    <w:link w:val="StyleBoldUnderline12ptChar"/>
    <w:qFormat/>
    <w:rsid w:val="00CA5293"/>
    <w:pPr>
      <w:spacing w:after="160" w:line="259" w:lineRule="auto"/>
    </w:pPr>
    <w:rPr>
      <w:rFonts w:ascii="Times New Roman" w:eastAsia="Times New Roman" w:hAnsi="Times New Roman" w:cs="Times New Roman"/>
      <w:b/>
      <w:bCs/>
      <w:u w:val="single"/>
    </w:rPr>
  </w:style>
  <w:style w:type="paragraph" w:customStyle="1" w:styleId="Tiny-WFU">
    <w:name w:val="Tiny-WFU"/>
    <w:basedOn w:val="Normal"/>
    <w:uiPriority w:val="99"/>
    <w:qFormat/>
    <w:rsid w:val="00CA5293"/>
    <w:rPr>
      <w:rFonts w:ascii="Cambria" w:eastAsia="Malgun Gothic" w:hAnsi="Cambria"/>
      <w:sz w:val="12"/>
      <w:lang w:eastAsia="ko-KR"/>
    </w:rPr>
  </w:style>
  <w:style w:type="paragraph" w:customStyle="1" w:styleId="style49">
    <w:name w:val="style49"/>
    <w:basedOn w:val="Normal"/>
    <w:uiPriority w:val="99"/>
    <w:qFormat/>
    <w:rsid w:val="00CA5293"/>
    <w:pPr>
      <w:spacing w:before="100" w:beforeAutospacing="1" w:after="100" w:afterAutospacing="1"/>
    </w:pPr>
    <w:rPr>
      <w:rFonts w:ascii="Cambria" w:eastAsia="Times New Roman" w:hAnsi="Cambria"/>
      <w:lang w:eastAsia="ko-KR"/>
    </w:rPr>
  </w:style>
  <w:style w:type="character" w:customStyle="1" w:styleId="UnunderlinedChar">
    <w:name w:val="Ununderlined Char"/>
    <w:link w:val="Ununderlined"/>
    <w:locked/>
    <w:rsid w:val="00CA5293"/>
    <w:rPr>
      <w:rFonts w:ascii="Arial Narrow" w:hAnsi="Arial Narrow"/>
      <w:sz w:val="12"/>
    </w:rPr>
  </w:style>
  <w:style w:type="paragraph" w:customStyle="1" w:styleId="Ununderlined">
    <w:name w:val="Ununderlined"/>
    <w:basedOn w:val="Normal"/>
    <w:link w:val="UnunderlinedChar"/>
    <w:qFormat/>
    <w:rsid w:val="00CA5293"/>
    <w:pPr>
      <w:jc w:val="both"/>
    </w:pPr>
    <w:rPr>
      <w:rFonts w:ascii="Arial Narrow" w:hAnsi="Arial Narrow"/>
      <w:sz w:val="12"/>
    </w:rPr>
  </w:style>
  <w:style w:type="character" w:customStyle="1" w:styleId="bloctitlesChar">
    <w:name w:val="bloc titles Char"/>
    <w:link w:val="bloctitles"/>
    <w:locked/>
    <w:rsid w:val="00CA5293"/>
    <w:rPr>
      <w:rFonts w:ascii="Cambria" w:eastAsia="Times New Roman" w:hAnsi="Cambria" w:cs="Times New Roman"/>
      <w:b/>
      <w:bCs/>
      <w:sz w:val="28"/>
      <w:szCs w:val="28"/>
      <w:u w:val="single"/>
      <w:lang w:eastAsia="ko-KR"/>
    </w:rPr>
  </w:style>
  <w:style w:type="paragraph" w:customStyle="1" w:styleId="bloctitles">
    <w:name w:val="bloc titles"/>
    <w:basedOn w:val="Heading1"/>
    <w:next w:val="Normal"/>
    <w:link w:val="bloctitlesChar"/>
    <w:autoRedefine/>
    <w:qFormat/>
    <w:rsid w:val="00CA5293"/>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sz w:val="28"/>
      <w:szCs w:val="28"/>
      <w:u w:val="single"/>
      <w:lang w:eastAsia="ko-KR"/>
    </w:rPr>
  </w:style>
  <w:style w:type="paragraph" w:customStyle="1" w:styleId="docheader">
    <w:name w:val="doc header"/>
    <w:autoRedefine/>
    <w:uiPriority w:val="99"/>
    <w:qFormat/>
    <w:rsid w:val="00CA5293"/>
    <w:rPr>
      <w:rFonts w:ascii="Times New Roman" w:eastAsia="Malgun Gothic" w:hAnsi="Times New Roman"/>
      <w:b/>
      <w:sz w:val="20"/>
    </w:rPr>
  </w:style>
  <w:style w:type="paragraph" w:customStyle="1" w:styleId="docfooter">
    <w:name w:val="doc footer"/>
    <w:autoRedefine/>
    <w:uiPriority w:val="99"/>
    <w:qFormat/>
    <w:rsid w:val="00CA5293"/>
    <w:pPr>
      <w:jc w:val="right"/>
    </w:pPr>
    <w:rPr>
      <w:rFonts w:ascii="Times New Roman" w:eastAsia="Malgun Gothic" w:hAnsi="Times New Roman"/>
      <w:b/>
      <w:sz w:val="22"/>
    </w:rPr>
  </w:style>
  <w:style w:type="character" w:customStyle="1" w:styleId="blocorganizerChar">
    <w:name w:val="bloc organizer Char"/>
    <w:link w:val="blocorganizer"/>
    <w:locked/>
    <w:rsid w:val="00CA5293"/>
    <w:rPr>
      <w:rFonts w:ascii="Cambria" w:eastAsia="Times New Roman" w:hAnsi="Cambria" w:cs="Times New Roman"/>
      <w:b/>
      <w:bCs/>
      <w:sz w:val="4"/>
      <w:szCs w:val="28"/>
      <w:u w:val="single"/>
      <w:lang w:eastAsia="ko-KR"/>
    </w:rPr>
  </w:style>
  <w:style w:type="paragraph" w:customStyle="1" w:styleId="blocorganizer">
    <w:name w:val="bloc organizer"/>
    <w:basedOn w:val="Heading1"/>
    <w:next w:val="bloctitles"/>
    <w:link w:val="blocorganizerChar"/>
    <w:autoRedefine/>
    <w:qFormat/>
    <w:rsid w:val="00CA5293"/>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sz w:val="4"/>
      <w:szCs w:val="28"/>
      <w:u w:val="single"/>
      <w:lang w:eastAsia="ko-KR"/>
    </w:rPr>
  </w:style>
  <w:style w:type="paragraph" w:customStyle="1" w:styleId="Style101">
    <w:name w:val="Style 101"/>
    <w:basedOn w:val="Normal"/>
    <w:uiPriority w:val="99"/>
    <w:qFormat/>
    <w:rsid w:val="00CA5293"/>
    <w:pPr>
      <w:widowControl w:val="0"/>
      <w:autoSpaceDE w:val="0"/>
      <w:autoSpaceDN w:val="0"/>
      <w:adjustRightInd w:val="0"/>
    </w:pPr>
    <w:rPr>
      <w:rFonts w:ascii="Arial Narrow" w:eastAsia="Times New Roman" w:hAnsi="Arial Narrow" w:cs="Arial Narrow"/>
      <w:sz w:val="18"/>
      <w:szCs w:val="18"/>
      <w:u w:val="single"/>
      <w:lang w:eastAsia="ko-KR"/>
    </w:rPr>
  </w:style>
  <w:style w:type="paragraph" w:customStyle="1" w:styleId="Style104">
    <w:name w:val="Style 104"/>
    <w:basedOn w:val="Normal"/>
    <w:uiPriority w:val="99"/>
    <w:qFormat/>
    <w:rsid w:val="00CA5293"/>
    <w:pPr>
      <w:widowControl w:val="0"/>
      <w:autoSpaceDE w:val="0"/>
      <w:autoSpaceDN w:val="0"/>
      <w:ind w:right="216"/>
    </w:pPr>
    <w:rPr>
      <w:rFonts w:ascii="Arial Narrow" w:eastAsia="Times New Roman" w:hAnsi="Arial Narrow" w:cs="Arial Narrow"/>
      <w:lang w:eastAsia="ko-KR"/>
    </w:rPr>
  </w:style>
  <w:style w:type="paragraph" w:customStyle="1" w:styleId="Style1100">
    <w:name w:val="Style 110"/>
    <w:basedOn w:val="Normal"/>
    <w:uiPriority w:val="99"/>
    <w:qFormat/>
    <w:rsid w:val="00CA5293"/>
    <w:pPr>
      <w:widowControl w:val="0"/>
      <w:autoSpaceDE w:val="0"/>
      <w:autoSpaceDN w:val="0"/>
      <w:ind w:right="72"/>
    </w:pPr>
    <w:rPr>
      <w:rFonts w:ascii="Arial Narrow" w:eastAsia="Times New Roman" w:hAnsi="Arial Narrow" w:cs="Arial Narrow"/>
      <w:u w:val="single"/>
      <w:lang w:eastAsia="ko-KR"/>
    </w:rPr>
  </w:style>
  <w:style w:type="paragraph" w:customStyle="1" w:styleId="Style102">
    <w:name w:val="Style 102"/>
    <w:basedOn w:val="Normal"/>
    <w:uiPriority w:val="99"/>
    <w:qFormat/>
    <w:rsid w:val="00CA5293"/>
    <w:pPr>
      <w:widowControl w:val="0"/>
      <w:autoSpaceDE w:val="0"/>
      <w:autoSpaceDN w:val="0"/>
      <w:spacing w:before="144" w:line="276" w:lineRule="auto"/>
      <w:ind w:right="72"/>
    </w:pPr>
    <w:rPr>
      <w:rFonts w:ascii="Arial Narrow" w:eastAsia="Times New Roman" w:hAnsi="Arial Narrow" w:cs="Arial Narrow"/>
      <w:sz w:val="18"/>
      <w:szCs w:val="18"/>
      <w:lang w:eastAsia="ko-KR"/>
    </w:rPr>
  </w:style>
  <w:style w:type="paragraph" w:customStyle="1" w:styleId="Style107">
    <w:name w:val="Style 107"/>
    <w:basedOn w:val="Normal"/>
    <w:uiPriority w:val="99"/>
    <w:qFormat/>
    <w:rsid w:val="00CA5293"/>
    <w:pPr>
      <w:widowControl w:val="0"/>
      <w:autoSpaceDE w:val="0"/>
      <w:autoSpaceDN w:val="0"/>
      <w:adjustRightInd w:val="0"/>
    </w:pPr>
    <w:rPr>
      <w:rFonts w:ascii="Arial Narrow" w:eastAsia="Times New Roman" w:hAnsi="Arial Narrow" w:cs="Arial Narrow"/>
      <w:szCs w:val="16"/>
      <w:lang w:eastAsia="ko-KR"/>
    </w:rPr>
  </w:style>
  <w:style w:type="paragraph" w:customStyle="1" w:styleId="Style77">
    <w:name w:val="Style 77"/>
    <w:basedOn w:val="Normal"/>
    <w:uiPriority w:val="99"/>
    <w:qFormat/>
    <w:rsid w:val="00CA5293"/>
    <w:pPr>
      <w:widowControl w:val="0"/>
      <w:autoSpaceDE w:val="0"/>
      <w:autoSpaceDN w:val="0"/>
      <w:spacing w:line="192" w:lineRule="auto"/>
    </w:pPr>
    <w:rPr>
      <w:rFonts w:ascii="Arial Narrow" w:eastAsia="Times New Roman" w:hAnsi="Arial Narrow" w:cs="Arial Narrow"/>
      <w:b/>
      <w:bCs/>
      <w:szCs w:val="20"/>
      <w:lang w:eastAsia="ko-KR"/>
    </w:rPr>
  </w:style>
  <w:style w:type="paragraph" w:customStyle="1" w:styleId="Style1090">
    <w:name w:val="Style 109"/>
    <w:basedOn w:val="Normal"/>
    <w:uiPriority w:val="99"/>
    <w:qFormat/>
    <w:rsid w:val="00CA5293"/>
    <w:pPr>
      <w:widowControl w:val="0"/>
      <w:autoSpaceDE w:val="0"/>
      <w:autoSpaceDN w:val="0"/>
      <w:spacing w:before="504"/>
    </w:pPr>
    <w:rPr>
      <w:rFonts w:eastAsia="Times New Roman"/>
      <w:b/>
      <w:bCs/>
      <w:sz w:val="6"/>
      <w:szCs w:val="6"/>
      <w:lang w:eastAsia="ko-KR"/>
    </w:rPr>
  </w:style>
  <w:style w:type="paragraph" w:customStyle="1" w:styleId="Style25">
    <w:name w:val="Style25"/>
    <w:basedOn w:val="Normal"/>
    <w:uiPriority w:val="99"/>
    <w:qFormat/>
    <w:rsid w:val="00CA5293"/>
    <w:pPr>
      <w:widowControl w:val="0"/>
      <w:autoSpaceDE w:val="0"/>
      <w:autoSpaceDN w:val="0"/>
      <w:adjustRightInd w:val="0"/>
      <w:spacing w:line="240" w:lineRule="exact"/>
    </w:pPr>
    <w:rPr>
      <w:rFonts w:ascii="Cambria" w:eastAsia="Malgun Gothic" w:hAnsi="Cambria"/>
      <w:lang w:eastAsia="ko-KR"/>
    </w:rPr>
  </w:style>
  <w:style w:type="paragraph" w:customStyle="1" w:styleId="Style15">
    <w:name w:val="Style15"/>
    <w:basedOn w:val="Normal"/>
    <w:uiPriority w:val="99"/>
    <w:qFormat/>
    <w:rsid w:val="00CA5293"/>
    <w:pPr>
      <w:widowControl w:val="0"/>
      <w:autoSpaceDE w:val="0"/>
      <w:autoSpaceDN w:val="0"/>
      <w:adjustRightInd w:val="0"/>
      <w:spacing w:line="276" w:lineRule="exact"/>
      <w:ind w:firstLine="125"/>
    </w:pPr>
    <w:rPr>
      <w:rFonts w:ascii="Cambria" w:eastAsia="Malgun Gothic" w:hAnsi="Cambria"/>
      <w:lang w:eastAsia="ko-KR"/>
    </w:rPr>
  </w:style>
  <w:style w:type="paragraph" w:customStyle="1" w:styleId="Style80">
    <w:name w:val="Style8"/>
    <w:basedOn w:val="Normal"/>
    <w:uiPriority w:val="99"/>
    <w:qFormat/>
    <w:rsid w:val="00CA5293"/>
    <w:pPr>
      <w:widowControl w:val="0"/>
      <w:autoSpaceDE w:val="0"/>
      <w:autoSpaceDN w:val="0"/>
      <w:adjustRightInd w:val="0"/>
      <w:spacing w:line="274" w:lineRule="exact"/>
      <w:jc w:val="both"/>
    </w:pPr>
    <w:rPr>
      <w:rFonts w:ascii="Cambria" w:eastAsia="Malgun Gothic" w:hAnsi="Cambria"/>
      <w:lang w:eastAsia="ko-KR"/>
    </w:rPr>
  </w:style>
  <w:style w:type="character" w:customStyle="1" w:styleId="CardUnderlinedCharChar0">
    <w:name w:val="Card Underlined Char Char"/>
    <w:locked/>
    <w:rsid w:val="00CA5293"/>
    <w:rPr>
      <w:rFonts w:ascii="Arial Narrow" w:eastAsia="Calibri" w:hAnsi="Arial Narrow" w:cs="Times New Roman"/>
      <w:u w:val="single"/>
    </w:rPr>
  </w:style>
  <w:style w:type="character" w:customStyle="1" w:styleId="NormaltextCharChar">
    <w:name w:val="Normal text Char Char"/>
    <w:basedOn w:val="DefaultParagraphFont"/>
    <w:link w:val="Normaltext0"/>
    <w:locked/>
    <w:rsid w:val="00CA5293"/>
    <w:rPr>
      <w:rFonts w:ascii="Arial" w:eastAsia="Times New Roman" w:hAnsi="Arial" w:cs="Arial"/>
      <w:sz w:val="20"/>
      <w:szCs w:val="20"/>
    </w:rPr>
  </w:style>
  <w:style w:type="character" w:customStyle="1" w:styleId="CiteCardChar">
    <w:name w:val="Cite_Card Char"/>
    <w:link w:val="CiteCard0"/>
    <w:locked/>
    <w:rsid w:val="00CA5293"/>
    <w:rPr>
      <w:rFonts w:ascii="Times New Roman" w:eastAsia="Times New Roman" w:hAnsi="Times New Roman" w:cs="Arial"/>
      <w:bCs/>
      <w:sz w:val="20"/>
      <w:szCs w:val="20"/>
    </w:rPr>
  </w:style>
  <w:style w:type="paragraph" w:customStyle="1" w:styleId="CiteCard0">
    <w:name w:val="Cite_Card"/>
    <w:link w:val="CiteCardChar"/>
    <w:qFormat/>
    <w:rsid w:val="00CA5293"/>
    <w:pPr>
      <w:ind w:left="1440" w:right="1440"/>
      <w:jc w:val="both"/>
    </w:pPr>
    <w:rPr>
      <w:rFonts w:ascii="Times New Roman" w:eastAsia="Times New Roman" w:hAnsi="Times New Roman" w:cs="Arial"/>
      <w:bCs/>
      <w:sz w:val="20"/>
      <w:szCs w:val="20"/>
    </w:rPr>
  </w:style>
  <w:style w:type="paragraph" w:customStyle="1" w:styleId="BlockTitle10">
    <w:name w:val="Block Title #1"/>
    <w:basedOn w:val="Heading1"/>
    <w:next w:val="Normal"/>
    <w:qFormat/>
    <w:rsid w:val="00CA5293"/>
    <w:pPr>
      <w:keepLines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24"/>
    </w:rPr>
  </w:style>
  <w:style w:type="character" w:customStyle="1" w:styleId="boldciteChar4">
    <w:name w:val="bold cite Char4"/>
    <w:basedOn w:val="DefaultParagraphFont"/>
    <w:link w:val="boldcite"/>
    <w:locked/>
    <w:rsid w:val="00CA5293"/>
    <w:rPr>
      <w:rFonts w:ascii="Calibri" w:eastAsia="Times New Roman" w:hAnsi="Calibri"/>
      <w:b/>
      <w:color w:val="000000"/>
      <w:sz w:val="22"/>
      <w:u w:val="thick" w:color="000000"/>
    </w:rPr>
  </w:style>
  <w:style w:type="character" w:customStyle="1" w:styleId="highlightcardtextChar2">
    <w:name w:val="highlight card text Char2"/>
    <w:basedOn w:val="evidencetextChar1"/>
    <w:link w:val="highlightcardtext"/>
    <w:locked/>
    <w:rsid w:val="00CA5293"/>
    <w:rPr>
      <w:rFonts w:ascii="Calibri" w:eastAsia="Times New Roman" w:hAnsi="Calibri" w:cs="Calibri"/>
      <w:color w:val="000000"/>
      <w:u w:val="single" w:color="000000"/>
      <w:shd w:val="pct10" w:color="C0C0C0" w:fill="B3B3B3"/>
      <w:lang w:val="x-none" w:eastAsia="x-none"/>
    </w:rPr>
  </w:style>
  <w:style w:type="paragraph" w:customStyle="1" w:styleId="highlightcardtext">
    <w:name w:val="highlight card text"/>
    <w:basedOn w:val="evidencetext"/>
    <w:link w:val="highlightcardtextChar2"/>
    <w:qFormat/>
    <w:rsid w:val="00CA5293"/>
    <w:pPr>
      <w:framePr w:hSpace="187" w:vSpace="187" w:wrap="notBeside" w:vAnchor="text" w:hAnchor="text" w:y="1"/>
      <w:shd w:val="pct10" w:color="C0C0C0" w:fill="B3B3B3"/>
      <w:ind w:left="432" w:right="432"/>
    </w:pPr>
    <w:rPr>
      <w:rFonts w:cs="Calibri"/>
      <w:sz w:val="24"/>
      <w:u w:val="single" w:color="000000"/>
      <w:lang w:val="x-none" w:eastAsia="x-none"/>
    </w:rPr>
  </w:style>
  <w:style w:type="paragraph" w:customStyle="1" w:styleId="underlineevidencetext">
    <w:name w:val="underline evidence text"/>
    <w:basedOn w:val="evidencetext"/>
    <w:uiPriority w:val="99"/>
    <w:qFormat/>
    <w:rsid w:val="00CA5293"/>
    <w:pPr>
      <w:ind w:left="432" w:right="432"/>
    </w:pPr>
    <w:rPr>
      <w:rFonts w:eastAsiaTheme="minorHAnsi" w:cs="Calibri"/>
      <w:sz w:val="22"/>
      <w:u w:val="single"/>
    </w:rPr>
  </w:style>
  <w:style w:type="paragraph" w:customStyle="1" w:styleId="underlinecard0">
    <w:name w:val="underline card"/>
    <w:basedOn w:val="Normal"/>
    <w:uiPriority w:val="99"/>
    <w:qFormat/>
    <w:rsid w:val="00CA5293"/>
    <w:rPr>
      <w:u w:val="single"/>
    </w:rPr>
  </w:style>
  <w:style w:type="paragraph" w:customStyle="1" w:styleId="BlockTitle20">
    <w:name w:val="Block Title #2"/>
    <w:basedOn w:val="BlockTitle10"/>
    <w:next w:val="Normal"/>
    <w:uiPriority w:val="99"/>
    <w:qFormat/>
    <w:rsid w:val="00CA5293"/>
    <w:pPr>
      <w:outlineLvl w:val="9"/>
    </w:pPr>
  </w:style>
  <w:style w:type="paragraph" w:customStyle="1" w:styleId="CITE">
    <w:name w:val="CITE"/>
    <w:basedOn w:val="Heading1"/>
    <w:link w:val="CITEChar2"/>
    <w:qFormat/>
    <w:rsid w:val="00CA5293"/>
    <w:pPr>
      <w:keepLines w:val="0"/>
      <w:pageBreakBefore w:val="0"/>
      <w:pBdr>
        <w:top w:val="none" w:sz="0" w:space="0" w:color="auto"/>
        <w:left w:val="none" w:sz="0" w:space="0" w:color="auto"/>
        <w:bottom w:val="none" w:sz="0" w:space="0" w:color="auto"/>
        <w:right w:val="none" w:sz="0" w:space="0" w:color="auto"/>
      </w:pBdr>
      <w:jc w:val="left"/>
    </w:pPr>
    <w:rPr>
      <w:rFonts w:ascii="Verdana" w:eastAsia="Times New Roman" w:hAnsi="Verdana" w:cs="Times New Roman"/>
      <w:bCs w:val="0"/>
      <w:sz w:val="20"/>
      <w:szCs w:val="20"/>
    </w:rPr>
  </w:style>
  <w:style w:type="paragraph" w:customStyle="1" w:styleId="Cardtext11">
    <w:name w:val="Card text1"/>
    <w:uiPriority w:val="99"/>
    <w:qFormat/>
    <w:rsid w:val="00CA5293"/>
    <w:pPr>
      <w:widowControl w:val="0"/>
      <w:autoSpaceDE w:val="0"/>
      <w:autoSpaceDN w:val="0"/>
      <w:adjustRightInd w:val="0"/>
    </w:pPr>
    <w:rPr>
      <w:rFonts w:ascii="Arial Narrow" w:eastAsia="Times New Roman" w:hAnsi="Arial Narrow" w:cs="Times New Roman"/>
      <w:szCs w:val="20"/>
      <w:u w:val="single"/>
    </w:rPr>
  </w:style>
  <w:style w:type="paragraph" w:customStyle="1" w:styleId="TxBr25p1">
    <w:name w:val="TxBr_25p1"/>
    <w:basedOn w:val="Normal"/>
    <w:qFormat/>
    <w:rsid w:val="00CA5293"/>
    <w:pPr>
      <w:tabs>
        <w:tab w:val="left" w:pos="204"/>
      </w:tabs>
      <w:autoSpaceDE w:val="0"/>
      <w:autoSpaceDN w:val="0"/>
      <w:adjustRightInd w:val="0"/>
      <w:spacing w:line="260" w:lineRule="atLeast"/>
      <w:jc w:val="both"/>
    </w:pPr>
  </w:style>
  <w:style w:type="paragraph" w:customStyle="1" w:styleId="CardTextCharCharCharCharChar">
    <w:name w:val="Card Text Char Char Char Char Char"/>
    <w:basedOn w:val="Normal"/>
    <w:uiPriority w:val="99"/>
    <w:qFormat/>
    <w:rsid w:val="00CA5293"/>
    <w:pPr>
      <w:ind w:left="1728" w:right="1728"/>
    </w:pPr>
    <w:rPr>
      <w:sz w:val="18"/>
    </w:rPr>
  </w:style>
  <w:style w:type="paragraph" w:customStyle="1" w:styleId="BlockTitle1Char">
    <w:name w:val="Block Title #1 Char"/>
    <w:basedOn w:val="Heading1"/>
    <w:qFormat/>
    <w:rsid w:val="00CA5293"/>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32"/>
    </w:rPr>
  </w:style>
  <w:style w:type="paragraph" w:customStyle="1" w:styleId="BlockTitle-Unlisted">
    <w:name w:val="Block Title - Unlisted"/>
    <w:next w:val="Normal"/>
    <w:qFormat/>
    <w:rsid w:val="00CA5293"/>
    <w:pPr>
      <w:jc w:val="center"/>
    </w:pPr>
    <w:rPr>
      <w:rFonts w:ascii="Arial" w:eastAsia="Times New Roman" w:hAnsi="Arial"/>
      <w:b/>
      <w:kern w:val="32"/>
      <w:sz w:val="36"/>
      <w:szCs w:val="32"/>
    </w:rPr>
  </w:style>
  <w:style w:type="paragraph" w:customStyle="1" w:styleId="BigCite0">
    <w:name w:val="Big Cite"/>
    <w:basedOn w:val="Heading3"/>
    <w:qFormat/>
    <w:rsid w:val="00CA5293"/>
    <w:pPr>
      <w:keepLines w:val="0"/>
      <w:pageBreakBefore w:val="0"/>
      <w:spacing w:after="60"/>
      <w:jc w:val="left"/>
    </w:pPr>
    <w:rPr>
      <w:rFonts w:eastAsia="Times New Roman" w:cs="Arial"/>
      <w:sz w:val="26"/>
      <w:szCs w:val="26"/>
      <w:u w:val="none"/>
    </w:rPr>
  </w:style>
  <w:style w:type="paragraph" w:customStyle="1" w:styleId="boldcitation">
    <w:name w:val="bold citation"/>
    <w:basedOn w:val="Normal"/>
    <w:qFormat/>
    <w:rsid w:val="00CA5293"/>
    <w:rPr>
      <w:b/>
      <w:sz w:val="28"/>
      <w:u w:val="thick"/>
    </w:rPr>
  </w:style>
  <w:style w:type="paragraph" w:customStyle="1" w:styleId="Lettering">
    <w:name w:val="Lettering"/>
    <w:basedOn w:val="Normal"/>
    <w:next w:val="Normal"/>
    <w:qFormat/>
    <w:rsid w:val="00CA5293"/>
    <w:pPr>
      <w:widowControl w:val="0"/>
      <w:tabs>
        <w:tab w:val="num" w:pos="360"/>
      </w:tabs>
      <w:suppressAutoHyphens/>
      <w:spacing w:after="200"/>
      <w:ind w:left="360" w:hanging="360"/>
    </w:pPr>
    <w:rPr>
      <w:b/>
      <w:szCs w:val="18"/>
    </w:rPr>
  </w:style>
  <w:style w:type="paragraph" w:customStyle="1" w:styleId="BlockTOC">
    <w:name w:val="Block TOC"/>
    <w:basedOn w:val="Heading1"/>
    <w:qFormat/>
    <w:rsid w:val="00CA5293"/>
    <w:pPr>
      <w:keepLines w:val="0"/>
      <w:pageBreakBefore w:val="0"/>
      <w:pBdr>
        <w:top w:val="none" w:sz="0" w:space="0" w:color="auto"/>
        <w:left w:val="none" w:sz="0" w:space="0" w:color="auto"/>
        <w:bottom w:val="none" w:sz="0" w:space="0" w:color="auto"/>
        <w:right w:val="none" w:sz="0" w:space="0" w:color="auto"/>
      </w:pBdr>
      <w:ind w:left="547" w:right="360"/>
    </w:pPr>
    <w:rPr>
      <w:rFonts w:eastAsia="Times New Roman" w:cs="Arial"/>
      <w:kern w:val="32"/>
      <w:sz w:val="32"/>
    </w:rPr>
  </w:style>
  <w:style w:type="paragraph" w:customStyle="1" w:styleId="Pa9">
    <w:name w:val="Pa9"/>
    <w:basedOn w:val="Normal"/>
    <w:next w:val="Normal"/>
    <w:qFormat/>
    <w:rsid w:val="00CA5293"/>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qFormat/>
    <w:rsid w:val="00CA5293"/>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CA5293"/>
    <w:rPr>
      <w:b/>
    </w:rPr>
  </w:style>
  <w:style w:type="paragraph" w:customStyle="1" w:styleId="underlined1">
    <w:name w:val="underlined1"/>
    <w:next w:val="Normal"/>
    <w:autoRedefine/>
    <w:uiPriority w:val="99"/>
    <w:qFormat/>
    <w:rsid w:val="00CA5293"/>
    <w:pPr>
      <w:contextualSpacing/>
    </w:pPr>
    <w:rPr>
      <w:rFonts w:ascii="Times New Roman" w:eastAsia="Malgun Gothic" w:hAnsi="Times New Roman"/>
      <w:sz w:val="21"/>
      <w:u w:val="single"/>
    </w:rPr>
  </w:style>
  <w:style w:type="paragraph" w:customStyle="1" w:styleId="CiteTopline">
    <w:name w:val="Cite Topline"/>
    <w:basedOn w:val="Normal"/>
    <w:autoRedefine/>
    <w:uiPriority w:val="99"/>
    <w:qFormat/>
    <w:rsid w:val="00CA5293"/>
    <w:pPr>
      <w:ind w:left="-720" w:right="-720"/>
    </w:pPr>
    <w:rPr>
      <w:rFonts w:eastAsia="Times New Roman"/>
      <w:b/>
      <w:bCs/>
      <w:szCs w:val="44"/>
      <w:u w:val="single"/>
    </w:rPr>
  </w:style>
  <w:style w:type="paragraph" w:customStyle="1" w:styleId="CiteExtras">
    <w:name w:val="Cite Extras"/>
    <w:basedOn w:val="CiteTopline"/>
    <w:autoRedefine/>
    <w:uiPriority w:val="99"/>
    <w:qFormat/>
    <w:rsid w:val="00CA5293"/>
    <w:pPr>
      <w:spacing w:after="300"/>
    </w:pPr>
    <w:rPr>
      <w:b w:val="0"/>
      <w:sz w:val="20"/>
      <w:u w:val="none"/>
    </w:rPr>
  </w:style>
  <w:style w:type="paragraph" w:customStyle="1" w:styleId="CiteLittle">
    <w:name w:val="Cite Little"/>
    <w:next w:val="Normal"/>
    <w:uiPriority w:val="99"/>
    <w:qFormat/>
    <w:rsid w:val="00CA5293"/>
    <w:rPr>
      <w:rFonts w:ascii="Arial" w:eastAsia="Times New Roman" w:hAnsi="Arial" w:cs="Times New Roman"/>
      <w:bCs/>
      <w:kern w:val="32"/>
      <w:sz w:val="16"/>
      <w:szCs w:val="32"/>
    </w:rPr>
  </w:style>
  <w:style w:type="character" w:customStyle="1" w:styleId="LittleChar">
    <w:name w:val="Little Char"/>
    <w:link w:val="Little"/>
    <w:uiPriority w:val="99"/>
    <w:locked/>
    <w:rsid w:val="00CA5293"/>
    <w:rPr>
      <w:rFonts w:ascii="Calibri" w:eastAsia="Calibri" w:hAnsi="Calibri" w:cs="Times New Roman"/>
      <w:sz w:val="16"/>
    </w:rPr>
  </w:style>
  <w:style w:type="paragraph" w:customStyle="1" w:styleId="HiddenBlockHeader">
    <w:name w:val="Hidden Block Header"/>
    <w:basedOn w:val="BlockHeadings"/>
    <w:next w:val="Nothing"/>
    <w:link w:val="HiddenBlockHeaderChar"/>
    <w:qFormat/>
    <w:rsid w:val="00CA5293"/>
    <w:pPr>
      <w:pBdr>
        <w:top w:val="none" w:sz="0" w:space="0" w:color="auto"/>
        <w:left w:val="none" w:sz="0" w:space="0" w:color="auto"/>
        <w:bottom w:val="none" w:sz="0" w:space="0" w:color="auto"/>
        <w:right w:val="none" w:sz="0" w:space="0" w:color="auto"/>
      </w:pBdr>
    </w:pPr>
    <w:rPr>
      <w:rFonts w:eastAsiaTheme="minorHAnsi"/>
      <w:caps/>
    </w:rPr>
  </w:style>
  <w:style w:type="character" w:customStyle="1" w:styleId="StyleBodyText11ptBoldBlackChar">
    <w:name w:val="Style Body Text + 11 pt Bold Black Char"/>
    <w:link w:val="StyleBodyText11ptBoldBlack"/>
    <w:locked/>
    <w:rsid w:val="00CA5293"/>
    <w:rPr>
      <w:rFonts w:ascii="Calibri" w:hAnsi="Calibri" w:cs="Times New Roman"/>
      <w:u w:val="single"/>
    </w:rPr>
  </w:style>
  <w:style w:type="paragraph" w:customStyle="1" w:styleId="StyleBodyText11ptBoldBlack">
    <w:name w:val="Style Body Text + 11 pt Bold Black"/>
    <w:basedOn w:val="BodyText"/>
    <w:link w:val="StyleBodyText11ptBoldBlackChar"/>
    <w:qFormat/>
    <w:rsid w:val="00CA5293"/>
    <w:pPr>
      <w:spacing w:after="160"/>
    </w:pPr>
    <w:rPr>
      <w:rFonts w:cs="Times New Roman"/>
      <w:sz w:val="24"/>
      <w:u w:val="single"/>
    </w:rPr>
  </w:style>
  <w:style w:type="character" w:customStyle="1" w:styleId="StyletinyBoldChar">
    <w:name w:val="Style tiny + Bold Char"/>
    <w:link w:val="StyletinyBold"/>
    <w:locked/>
    <w:rsid w:val="00CA5293"/>
    <w:rPr>
      <w:rFonts w:ascii="Times New Roman" w:hAnsi="Times New Roman" w:cs="Times New Roman"/>
      <w:bCs/>
      <w:sz w:val="20"/>
      <w:szCs w:val="20"/>
    </w:rPr>
  </w:style>
  <w:style w:type="paragraph" w:customStyle="1" w:styleId="StyletinyBold">
    <w:name w:val="Style tiny + Bold"/>
    <w:basedOn w:val="Normal"/>
    <w:link w:val="StyletinyBoldChar"/>
    <w:qFormat/>
    <w:rsid w:val="00CA5293"/>
    <w:pPr>
      <w:tabs>
        <w:tab w:val="left" w:pos="4410"/>
      </w:tabs>
      <w:contextualSpacing/>
    </w:pPr>
    <w:rPr>
      <w:rFonts w:ascii="Times New Roman" w:hAnsi="Times New Roman" w:cs="Times New Roman"/>
      <w:bCs/>
      <w:sz w:val="20"/>
      <w:szCs w:val="20"/>
    </w:rPr>
  </w:style>
  <w:style w:type="character" w:customStyle="1" w:styleId="UnderlineBoldChar">
    <w:name w:val="Underline Bold Char"/>
    <w:locked/>
    <w:rsid w:val="00CA5293"/>
    <w:rPr>
      <w:rFonts w:ascii="Times New Roman" w:eastAsia="Times New Roman" w:hAnsi="Times New Roman" w:cs="Times New Roman"/>
      <w:b/>
      <w:szCs w:val="20"/>
      <w:u w:val="single"/>
    </w:rPr>
  </w:style>
  <w:style w:type="character" w:customStyle="1" w:styleId="tagChar5">
    <w:name w:val="%tag Char"/>
    <w:link w:val="tag0"/>
    <w:locked/>
    <w:rsid w:val="00CA5293"/>
    <w:rPr>
      <w:rFonts w:ascii="Times New Roman" w:eastAsia="Times New Roman" w:hAnsi="Times New Roman" w:cs="Times New Roman"/>
      <w:b/>
      <w:szCs w:val="20"/>
    </w:rPr>
  </w:style>
  <w:style w:type="paragraph" w:customStyle="1" w:styleId="tag0">
    <w:name w:val="%tag"/>
    <w:basedOn w:val="Normal"/>
    <w:link w:val="tagChar5"/>
    <w:uiPriority w:val="99"/>
    <w:qFormat/>
    <w:rsid w:val="00CA5293"/>
    <w:rPr>
      <w:rFonts w:ascii="Times New Roman" w:eastAsia="Times New Roman" w:hAnsi="Times New Roman" w:cs="Times New Roman"/>
      <w:b/>
      <w:sz w:val="24"/>
      <w:szCs w:val="20"/>
    </w:rPr>
  </w:style>
  <w:style w:type="character" w:customStyle="1" w:styleId="cardChar3">
    <w:name w:val="%card Char"/>
    <w:link w:val="card2"/>
    <w:locked/>
    <w:rsid w:val="00CA5293"/>
    <w:rPr>
      <w:rFonts w:ascii="Times New Roman" w:eastAsia="Times New Roman" w:hAnsi="Times New Roman" w:cs="Times New Roman"/>
      <w:sz w:val="20"/>
      <w:szCs w:val="20"/>
    </w:rPr>
  </w:style>
  <w:style w:type="paragraph" w:customStyle="1" w:styleId="card2">
    <w:name w:val="%card"/>
    <w:basedOn w:val="Normal"/>
    <w:link w:val="cardChar3"/>
    <w:qFormat/>
    <w:rsid w:val="00CA5293"/>
    <w:pPr>
      <w:ind w:left="288" w:right="288"/>
    </w:pPr>
    <w:rPr>
      <w:rFonts w:ascii="Times New Roman" w:eastAsia="Times New Roman" w:hAnsi="Times New Roman" w:cs="Times New Roman"/>
      <w:sz w:val="20"/>
      <w:szCs w:val="20"/>
    </w:rPr>
  </w:style>
  <w:style w:type="character" w:customStyle="1" w:styleId="AAAcardChar">
    <w:name w:val="AAAcard Char"/>
    <w:link w:val="AAAcard"/>
    <w:locked/>
    <w:rsid w:val="00CA5293"/>
    <w:rPr>
      <w:rFonts w:ascii="Times New Roman" w:eastAsia="Times New Roman" w:hAnsi="Times New Roman" w:cs="Times New Roman"/>
      <w:sz w:val="20"/>
      <w:szCs w:val="20"/>
    </w:rPr>
  </w:style>
  <w:style w:type="paragraph" w:customStyle="1" w:styleId="AAAcard">
    <w:name w:val="AAAcard"/>
    <w:basedOn w:val="Normal"/>
    <w:link w:val="AAAcardChar"/>
    <w:uiPriority w:val="99"/>
    <w:qFormat/>
    <w:rsid w:val="00CA5293"/>
    <w:pPr>
      <w:ind w:left="288" w:right="288"/>
    </w:pPr>
    <w:rPr>
      <w:rFonts w:ascii="Times New Roman" w:eastAsia="Times New Roman" w:hAnsi="Times New Roman" w:cs="Times New Roman"/>
      <w:sz w:val="20"/>
      <w:szCs w:val="20"/>
    </w:rPr>
  </w:style>
  <w:style w:type="character" w:customStyle="1" w:styleId="underlineCharChar2">
    <w:name w:val="underline Char Char"/>
    <w:locked/>
    <w:rsid w:val="00CA5293"/>
    <w:rPr>
      <w:rFonts w:ascii="Arial Narrow" w:eastAsia="Times New Roman" w:hAnsi="Arial Narrow" w:cs="Times New Roman"/>
      <w:u w:val="single"/>
    </w:rPr>
  </w:style>
  <w:style w:type="paragraph" w:customStyle="1" w:styleId="underlineChar10">
    <w:name w:val="underline Char1"/>
    <w:basedOn w:val="Normal"/>
    <w:uiPriority w:val="99"/>
    <w:qFormat/>
    <w:rsid w:val="00CA5293"/>
    <w:rPr>
      <w:rFonts w:ascii="Arial Narrow" w:eastAsia="Times New Roman" w:hAnsi="Arial Narrow"/>
      <w:u w:val="single"/>
    </w:rPr>
  </w:style>
  <w:style w:type="paragraph" w:customStyle="1" w:styleId="tagstyle0">
    <w:name w:val="tagstyle"/>
    <w:basedOn w:val="Normal"/>
    <w:uiPriority w:val="99"/>
    <w:qFormat/>
    <w:rsid w:val="00CA5293"/>
    <w:pPr>
      <w:spacing w:before="100" w:beforeAutospacing="1" w:after="100" w:afterAutospacing="1"/>
    </w:pPr>
    <w:rPr>
      <w:rFonts w:eastAsia="Times New Roman"/>
    </w:rPr>
  </w:style>
  <w:style w:type="paragraph" w:customStyle="1" w:styleId="CardDownx15">
    <w:name w:val="CardDown x1.5"/>
    <w:basedOn w:val="Header"/>
    <w:qFormat/>
    <w:rsid w:val="00CA5293"/>
    <w:pPr>
      <w:tabs>
        <w:tab w:val="clear" w:pos="4680"/>
        <w:tab w:val="clear" w:pos="9360"/>
        <w:tab w:val="center" w:pos="4320"/>
        <w:tab w:val="right" w:pos="8640"/>
      </w:tabs>
      <w:spacing w:after="160" w:line="259" w:lineRule="auto"/>
      <w:jc w:val="both"/>
    </w:pPr>
    <w:rPr>
      <w:rFonts w:eastAsia="Times New Roman"/>
      <w:sz w:val="14"/>
    </w:rPr>
  </w:style>
  <w:style w:type="paragraph" w:customStyle="1" w:styleId="Analyticals">
    <w:name w:val="Analyticals"/>
    <w:basedOn w:val="Normal"/>
    <w:uiPriority w:val="99"/>
    <w:qFormat/>
    <w:rsid w:val="00CA5293"/>
    <w:rPr>
      <w:rFonts w:eastAsia="Times New Roman"/>
    </w:rPr>
  </w:style>
  <w:style w:type="paragraph" w:customStyle="1" w:styleId="2909F619802848F09E01365C32F34654">
    <w:name w:val="2909F619802848F09E01365C32F34654"/>
    <w:uiPriority w:val="99"/>
    <w:qFormat/>
    <w:rsid w:val="00CA5293"/>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CA5293"/>
    <w:pPr>
      <w:spacing w:after="200" w:line="276" w:lineRule="auto"/>
    </w:pPr>
    <w:rPr>
      <w:rFonts w:ascii="Calibri" w:eastAsia="Times New Roman" w:hAnsi="Calibri" w:cs="Times New Roman"/>
      <w:sz w:val="22"/>
      <w:szCs w:val="22"/>
      <w:lang w:eastAsia="ja-JP"/>
    </w:rPr>
  </w:style>
  <w:style w:type="character" w:customStyle="1" w:styleId="SourcenameChar">
    <w:name w:val="Source name Char"/>
    <w:link w:val="Sourcename"/>
    <w:locked/>
    <w:rsid w:val="00CA5293"/>
    <w:rPr>
      <w:rFonts w:ascii="Arial Narrow" w:eastAsia="SimSun" w:hAnsi="Arial Narrow" w:cs="Times New Roman"/>
      <w:color w:val="000000"/>
      <w:szCs w:val="20"/>
    </w:rPr>
  </w:style>
  <w:style w:type="paragraph" w:customStyle="1" w:styleId="Sourcename">
    <w:name w:val="Source name"/>
    <w:basedOn w:val="NormalText"/>
    <w:link w:val="SourcenameChar"/>
    <w:autoRedefine/>
    <w:qFormat/>
    <w:rsid w:val="00CA5293"/>
    <w:pPr>
      <w:ind w:left="432"/>
      <w:jc w:val="left"/>
    </w:pPr>
    <w:rPr>
      <w:rFonts w:ascii="Arial Narrow" w:eastAsia="SimSun" w:hAnsi="Arial Narrow" w:cs="Times New Roman"/>
      <w:color w:val="000000"/>
      <w:sz w:val="24"/>
      <w:szCs w:val="20"/>
    </w:rPr>
  </w:style>
  <w:style w:type="character" w:customStyle="1" w:styleId="underlinedcardChar0">
    <w:name w:val="underlined card Char"/>
    <w:basedOn w:val="DefaultParagraphFont"/>
    <w:rsid w:val="00CA5293"/>
    <w:rPr>
      <w:rFonts w:ascii="Palatino Linotype" w:hAnsi="Palatino Linotype" w:hint="default"/>
      <w:u w:val="single"/>
      <w:lang w:val="en-US" w:eastAsia="en-US" w:bidi="ar-SA"/>
    </w:rPr>
  </w:style>
  <w:style w:type="paragraph" w:customStyle="1" w:styleId="underlinedcard0">
    <w:name w:val="underlined card"/>
    <w:basedOn w:val="NormalText"/>
    <w:autoRedefine/>
    <w:qFormat/>
    <w:rsid w:val="00CA5293"/>
    <w:pPr>
      <w:ind w:left="432"/>
      <w:jc w:val="left"/>
    </w:pPr>
    <w:rPr>
      <w:rFonts w:ascii="Arial Narrow" w:eastAsia="SimSun" w:hAnsi="Arial Narrow" w:cs="Arial"/>
      <w:color w:val="000000"/>
      <w:szCs w:val="20"/>
    </w:rPr>
  </w:style>
  <w:style w:type="paragraph" w:customStyle="1" w:styleId="FullText0">
    <w:name w:val="Full Text"/>
    <w:basedOn w:val="Normal"/>
    <w:uiPriority w:val="99"/>
    <w:qFormat/>
    <w:rsid w:val="00CA5293"/>
    <w:rPr>
      <w:rFonts w:ascii="Arial Narrow" w:eastAsia="Times New Roman" w:hAnsi="Arial Narrow"/>
    </w:rPr>
  </w:style>
  <w:style w:type="character" w:customStyle="1" w:styleId="citeunreadChar">
    <w:name w:val="cite unread Char"/>
    <w:link w:val="citeunread"/>
    <w:locked/>
    <w:rsid w:val="00CA5293"/>
    <w:rPr>
      <w:rFonts w:ascii="Times New Roman" w:eastAsia="MS Mincho" w:hAnsi="Times New Roman" w:cs="Times New Roman"/>
      <w:kern w:val="28"/>
      <w:sz w:val="18"/>
      <w:szCs w:val="20"/>
    </w:rPr>
  </w:style>
  <w:style w:type="paragraph" w:customStyle="1" w:styleId="citeunread">
    <w:name w:val="cite unread"/>
    <w:basedOn w:val="Normal"/>
    <w:link w:val="citeunreadChar"/>
    <w:qFormat/>
    <w:rsid w:val="00CA5293"/>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readCharChar">
    <w:name w:val="read Char Char"/>
    <w:link w:val="read"/>
    <w:locked/>
    <w:rsid w:val="00CA5293"/>
    <w:rPr>
      <w:rFonts w:ascii="Times New Roman" w:eastAsia="Times New Roman" w:hAnsi="Times New Roman" w:cs="Times New Roman"/>
      <w:b/>
      <w:sz w:val="20"/>
      <w:szCs w:val="20"/>
      <w:u w:val="single"/>
    </w:rPr>
  </w:style>
  <w:style w:type="paragraph" w:customStyle="1" w:styleId="read1">
    <w:name w:val="read1"/>
    <w:basedOn w:val="Normal"/>
    <w:next w:val="Normal"/>
    <w:uiPriority w:val="99"/>
    <w:qFormat/>
    <w:rsid w:val="00CA5293"/>
    <w:rPr>
      <w:rFonts w:eastAsia="Times New Roman"/>
      <w:b/>
      <w:sz w:val="20"/>
      <w:szCs w:val="20"/>
      <w:u w:val="single"/>
    </w:rPr>
  </w:style>
  <w:style w:type="paragraph" w:customStyle="1" w:styleId="2ndLevel-TAG">
    <w:name w:val="2nd Level - TAG"/>
    <w:basedOn w:val="Normal"/>
    <w:next w:val="Normal"/>
    <w:uiPriority w:val="99"/>
    <w:qFormat/>
    <w:rsid w:val="00CA5293"/>
    <w:pPr>
      <w:spacing w:before="240"/>
      <w:outlineLvl w:val="2"/>
    </w:pPr>
    <w:rPr>
      <w:rFonts w:eastAsia="Times New Roman"/>
      <w:b/>
    </w:rPr>
  </w:style>
  <w:style w:type="paragraph" w:customStyle="1" w:styleId="CM5">
    <w:name w:val="CM5"/>
    <w:basedOn w:val="Default"/>
    <w:next w:val="Default"/>
    <w:uiPriority w:val="99"/>
    <w:qFormat/>
    <w:rsid w:val="00CA5293"/>
    <w:pPr>
      <w:widowControl w:val="0"/>
      <w:spacing w:after="0" w:line="240" w:lineRule="auto"/>
    </w:pPr>
    <w:rPr>
      <w:rFonts w:ascii="Times New Roman" w:eastAsia="Times New Roman" w:hAnsi="Times New Roman" w:cstheme="minorBidi"/>
      <w:color w:val="000000"/>
      <w:sz w:val="16"/>
    </w:rPr>
  </w:style>
  <w:style w:type="character" w:customStyle="1" w:styleId="LanguageEditingChar">
    <w:name w:val="Language Editing Char"/>
    <w:link w:val="LanguageEditing"/>
    <w:locked/>
    <w:rsid w:val="00CA529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A5293"/>
    <w:rPr>
      <w:rFonts w:ascii="Times New Roman" w:eastAsia="Times New Roman" w:hAnsi="Times New Roman" w:cs="Times New Roman"/>
      <w:strike/>
      <w:sz w:val="20"/>
    </w:rPr>
  </w:style>
  <w:style w:type="paragraph" w:customStyle="1" w:styleId="yiv1075031003msonormal">
    <w:name w:val="yiv1075031003msonormal"/>
    <w:basedOn w:val="Normal"/>
    <w:uiPriority w:val="99"/>
    <w:qFormat/>
    <w:rsid w:val="00CA5293"/>
    <w:pPr>
      <w:spacing w:before="100" w:beforeAutospacing="1" w:after="100" w:afterAutospacing="1"/>
    </w:pPr>
    <w:rPr>
      <w:rFonts w:eastAsia="Times New Roman"/>
    </w:rPr>
  </w:style>
  <w:style w:type="paragraph" w:customStyle="1" w:styleId="Tagline0">
    <w:name w:val="Tagline"/>
    <w:basedOn w:val="Normal"/>
    <w:link w:val="TaglineChar"/>
    <w:autoRedefine/>
    <w:qFormat/>
    <w:rsid w:val="00CA5293"/>
    <w:pPr>
      <w:spacing w:line="256" w:lineRule="auto"/>
    </w:pPr>
    <w:rPr>
      <w:b/>
    </w:rPr>
  </w:style>
  <w:style w:type="character" w:customStyle="1" w:styleId="tagCharCharChar">
    <w:name w:val="tag Char Char Char"/>
    <w:basedOn w:val="DefaultParagraphFont"/>
    <w:link w:val="tagCharChar"/>
    <w:locked/>
    <w:rsid w:val="00CA5293"/>
    <w:rPr>
      <w:rFonts w:ascii="Calibri" w:eastAsia="Times New Roman" w:hAnsi="Calibri"/>
      <w:b/>
      <w:bCs/>
    </w:rPr>
  </w:style>
  <w:style w:type="paragraph" w:customStyle="1" w:styleId="tagCharChar1">
    <w:name w:val="tag Char Char1"/>
    <w:basedOn w:val="Normal"/>
    <w:next w:val="Normal"/>
    <w:uiPriority w:val="99"/>
    <w:qFormat/>
    <w:rsid w:val="00CA5293"/>
    <w:pPr>
      <w:spacing w:line="256" w:lineRule="auto"/>
    </w:pPr>
    <w:rPr>
      <w:rFonts w:eastAsia="Times New Roman"/>
      <w:b/>
      <w:szCs w:val="20"/>
    </w:rPr>
  </w:style>
  <w:style w:type="character" w:customStyle="1" w:styleId="Heading7Char1">
    <w:name w:val="Heading 7 Char1"/>
    <w:basedOn w:val="DefaultParagraphFont"/>
    <w:semiHidden/>
    <w:rsid w:val="00CA5293"/>
    <w:rPr>
      <w:rFonts w:asciiTheme="majorHAnsi" w:eastAsiaTheme="majorEastAsia" w:hAnsiTheme="majorHAnsi" w:cstheme="majorBidi"/>
      <w:i/>
      <w:iCs/>
      <w:color w:val="404040" w:themeColor="text1" w:themeTint="BF"/>
      <w:sz w:val="22"/>
      <w:szCs w:val="24"/>
    </w:rPr>
  </w:style>
  <w:style w:type="character" w:customStyle="1" w:styleId="Heading8Char1">
    <w:name w:val="Heading 8 Char1"/>
    <w:basedOn w:val="DefaultParagraphFont"/>
    <w:semiHidden/>
    <w:rsid w:val="00CA5293"/>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CA5293"/>
    <w:rPr>
      <w:rFonts w:asciiTheme="majorHAnsi" w:eastAsiaTheme="majorEastAsia" w:hAnsiTheme="majorHAnsi" w:cstheme="majorBidi"/>
      <w:i/>
      <w:iCs/>
      <w:color w:val="404040" w:themeColor="text1" w:themeTint="BF"/>
    </w:rPr>
  </w:style>
  <w:style w:type="character" w:customStyle="1" w:styleId="ReadUnderline">
    <w:name w:val="Read Underline"/>
    <w:rsid w:val="00CA5293"/>
    <w:rPr>
      <w:rFonts w:ascii="Arial" w:hAnsi="Arial" w:hint="default"/>
      <w:b/>
      <w:bCs w:val="0"/>
      <w:sz w:val="20"/>
      <w:u w:val="thick"/>
    </w:rPr>
  </w:style>
  <w:style w:type="character" w:customStyle="1" w:styleId="creditline">
    <w:name w:val="creditline"/>
    <w:basedOn w:val="DefaultParagraphFont"/>
    <w:rsid w:val="00CA5293"/>
  </w:style>
  <w:style w:type="character" w:customStyle="1" w:styleId="grd">
    <w:name w:val="grd"/>
    <w:basedOn w:val="DefaultParagraphFont"/>
    <w:rsid w:val="00CA5293"/>
  </w:style>
  <w:style w:type="character" w:customStyle="1" w:styleId="PhoNormal">
    <w:name w:val="PhoNormal"/>
    <w:basedOn w:val="DefaultParagraphFont"/>
    <w:uiPriority w:val="1"/>
    <w:qFormat/>
    <w:rsid w:val="00CA5293"/>
    <w:rPr>
      <w:rFonts w:ascii="Georgia" w:hAnsi="Georgia" w:hint="default"/>
      <w:sz w:val="22"/>
    </w:rPr>
  </w:style>
  <w:style w:type="character" w:customStyle="1" w:styleId="Underline-WFU">
    <w:name w:val="Underline-WFU"/>
    <w:uiPriority w:val="1"/>
    <w:qFormat/>
    <w:rsid w:val="00CA5293"/>
    <w:rPr>
      <w:rFonts w:ascii="Cambria" w:hAnsi="Cambria" w:hint="default"/>
      <w:sz w:val="22"/>
      <w:u w:val="single"/>
    </w:rPr>
  </w:style>
  <w:style w:type="character" w:customStyle="1" w:styleId="Underline-Highlighted-WFU">
    <w:name w:val="Underline-Highlighted-WFU"/>
    <w:basedOn w:val="DefaultParagraphFont"/>
    <w:uiPriority w:val="1"/>
    <w:qFormat/>
    <w:rsid w:val="00CA5293"/>
    <w:rPr>
      <w:rFonts w:ascii="Times New Roman" w:hAnsi="Times New Roman" w:hint="default"/>
      <w:sz w:val="22"/>
      <w:u w:val="single"/>
      <w:bdr w:val="none" w:sz="0" w:space="0" w:color="auto" w:frame="1"/>
      <w:shd w:val="clear" w:color="auto" w:fill="BEFF7D"/>
    </w:rPr>
  </w:style>
  <w:style w:type="character" w:customStyle="1" w:styleId="Underline-Highlighted-WFU-Big">
    <w:name w:val="Underline-Highlighted-WFU-Big"/>
    <w:basedOn w:val="Underline-Highlighted-WFU"/>
    <w:uiPriority w:val="1"/>
    <w:qFormat/>
    <w:rsid w:val="00CA5293"/>
    <w:rPr>
      <w:rFonts w:ascii="Times New Roman" w:hAnsi="Times New Roman" w:hint="default"/>
      <w:b/>
      <w:bCs w:val="0"/>
      <w:sz w:val="24"/>
      <w:u w:val="single"/>
      <w:bdr w:val="single" w:sz="4" w:space="0" w:color="000000" w:frame="1"/>
      <w:shd w:val="clear" w:color="auto" w:fill="BEFF7D"/>
    </w:rPr>
  </w:style>
  <w:style w:type="character" w:customStyle="1" w:styleId="post-title">
    <w:name w:val="post-title"/>
    <w:rsid w:val="00CA5293"/>
  </w:style>
  <w:style w:type="character" w:customStyle="1" w:styleId="style300">
    <w:name w:val="style30"/>
    <w:rsid w:val="00CA5293"/>
  </w:style>
  <w:style w:type="character" w:customStyle="1" w:styleId="see">
    <w:name w:val="see"/>
    <w:rsid w:val="00CA5293"/>
  </w:style>
  <w:style w:type="character" w:customStyle="1" w:styleId="CharacterStyle4">
    <w:name w:val="Character Style 4"/>
    <w:rsid w:val="00CA5293"/>
    <w:rPr>
      <w:rFonts w:ascii="Arial Narrow" w:hAnsi="Arial Narrow" w:cs="Arial Narrow" w:hint="default"/>
      <w:sz w:val="18"/>
      <w:szCs w:val="18"/>
      <w:u w:val="single"/>
    </w:rPr>
  </w:style>
  <w:style w:type="character" w:customStyle="1" w:styleId="CharacterStyle5">
    <w:name w:val="Character Style 5"/>
    <w:rsid w:val="00CA5293"/>
    <w:rPr>
      <w:rFonts w:ascii="Arial Narrow" w:hAnsi="Arial Narrow" w:cs="Arial Narrow" w:hint="default"/>
      <w:sz w:val="22"/>
      <w:szCs w:val="22"/>
      <w:u w:val="single"/>
    </w:rPr>
  </w:style>
  <w:style w:type="character" w:customStyle="1" w:styleId="CharacterStyle9">
    <w:name w:val="Character Style 9"/>
    <w:rsid w:val="00CA5293"/>
    <w:rPr>
      <w:rFonts w:ascii="Arial Narrow" w:hAnsi="Arial Narrow" w:cs="Arial Narrow" w:hint="default"/>
      <w:sz w:val="18"/>
      <w:szCs w:val="18"/>
    </w:rPr>
  </w:style>
  <w:style w:type="character" w:customStyle="1" w:styleId="CharacterStyle12">
    <w:name w:val="Character Style 12"/>
    <w:rsid w:val="00CA5293"/>
    <w:rPr>
      <w:rFonts w:ascii="Arial Narrow" w:hAnsi="Arial Narrow" w:cs="Arial Narrow" w:hint="default"/>
      <w:b/>
      <w:bCs/>
      <w:sz w:val="26"/>
      <w:szCs w:val="26"/>
    </w:rPr>
  </w:style>
  <w:style w:type="character" w:customStyle="1" w:styleId="CharacterStyle13">
    <w:name w:val="Character Style 13"/>
    <w:rsid w:val="00CA5293"/>
    <w:rPr>
      <w:rFonts w:ascii="Arial" w:hAnsi="Arial" w:cs="Arial" w:hint="default"/>
      <w:sz w:val="6"/>
      <w:szCs w:val="6"/>
    </w:rPr>
  </w:style>
  <w:style w:type="character" w:customStyle="1" w:styleId="CharacterStyle14">
    <w:name w:val="Character Style 14"/>
    <w:rsid w:val="00CA5293"/>
    <w:rPr>
      <w:rFonts w:ascii="Arial Narrow" w:hAnsi="Arial Narrow" w:cs="Arial Narrow" w:hint="default"/>
      <w:b/>
      <w:bCs/>
      <w:sz w:val="20"/>
      <w:szCs w:val="20"/>
    </w:rPr>
  </w:style>
  <w:style w:type="character" w:customStyle="1" w:styleId="FontStyle33">
    <w:name w:val="Font Style33"/>
    <w:rsid w:val="00CA5293"/>
    <w:rPr>
      <w:rFonts w:ascii="Times New Roman" w:hAnsi="Times New Roman" w:cs="Times New Roman" w:hint="default"/>
      <w:b/>
      <w:bCs/>
      <w:sz w:val="18"/>
      <w:szCs w:val="18"/>
    </w:rPr>
  </w:style>
  <w:style w:type="character" w:customStyle="1" w:styleId="FontStyle37">
    <w:name w:val="Font Style37"/>
    <w:rsid w:val="00CA5293"/>
    <w:rPr>
      <w:rFonts w:ascii="Times New Roman" w:hAnsi="Times New Roman" w:cs="Times New Roman" w:hint="default"/>
      <w:sz w:val="18"/>
      <w:szCs w:val="18"/>
    </w:rPr>
  </w:style>
  <w:style w:type="character" w:customStyle="1" w:styleId="FontStyle45">
    <w:name w:val="Font Style45"/>
    <w:rsid w:val="00CA5293"/>
    <w:rPr>
      <w:rFonts w:ascii="Times New Roman" w:hAnsi="Times New Roman" w:cs="Times New Roman" w:hint="default"/>
      <w:sz w:val="22"/>
      <w:szCs w:val="22"/>
    </w:rPr>
  </w:style>
  <w:style w:type="character" w:customStyle="1" w:styleId="FontStyle46">
    <w:name w:val="Font Style46"/>
    <w:rsid w:val="00CA5293"/>
    <w:rPr>
      <w:rFonts w:ascii="Times New Roman" w:hAnsi="Times New Roman" w:cs="Times New Roman" w:hint="default"/>
      <w:b/>
      <w:bCs/>
      <w:sz w:val="22"/>
      <w:szCs w:val="22"/>
    </w:rPr>
  </w:style>
  <w:style w:type="character" w:customStyle="1" w:styleId="FontStyle42">
    <w:name w:val="Font Style42"/>
    <w:rsid w:val="00CA5293"/>
    <w:rPr>
      <w:rFonts w:ascii="Times New Roman" w:hAnsi="Times New Roman" w:cs="Times New Roman" w:hint="default"/>
      <w:sz w:val="18"/>
      <w:szCs w:val="18"/>
    </w:rPr>
  </w:style>
  <w:style w:type="character" w:customStyle="1" w:styleId="FontStyle36">
    <w:name w:val="Font Style36"/>
    <w:rsid w:val="00CA5293"/>
    <w:rPr>
      <w:rFonts w:ascii="Times New Roman" w:hAnsi="Times New Roman" w:cs="Times New Roman" w:hint="default"/>
      <w:sz w:val="12"/>
      <w:szCs w:val="12"/>
    </w:rPr>
  </w:style>
  <w:style w:type="character" w:customStyle="1" w:styleId="FontStyle38">
    <w:name w:val="Font Style38"/>
    <w:rsid w:val="00CA5293"/>
    <w:rPr>
      <w:rFonts w:ascii="Times New Roman" w:hAnsi="Times New Roman" w:cs="Times New Roman" w:hint="default"/>
      <w:b/>
      <w:bCs/>
      <w:smallCaps/>
      <w:sz w:val="26"/>
      <w:szCs w:val="26"/>
    </w:rPr>
  </w:style>
  <w:style w:type="character" w:customStyle="1" w:styleId="FontStyle34">
    <w:name w:val="Font Style34"/>
    <w:rsid w:val="00CA5293"/>
    <w:rPr>
      <w:rFonts w:ascii="Times New Roman" w:hAnsi="Times New Roman" w:cs="Times New Roman" w:hint="default"/>
      <w:sz w:val="18"/>
      <w:szCs w:val="18"/>
    </w:rPr>
  </w:style>
  <w:style w:type="character" w:customStyle="1" w:styleId="FontStyle26">
    <w:name w:val="Font Style26"/>
    <w:rsid w:val="00CA5293"/>
    <w:rPr>
      <w:rFonts w:ascii="Verdana" w:hAnsi="Verdana" w:cs="Verdana" w:hint="default"/>
      <w:spacing w:val="20"/>
      <w:sz w:val="18"/>
      <w:szCs w:val="18"/>
    </w:rPr>
  </w:style>
  <w:style w:type="character" w:customStyle="1" w:styleId="Cite-WFU">
    <w:name w:val="Cite-WFU"/>
    <w:uiPriority w:val="1"/>
    <w:qFormat/>
    <w:rsid w:val="00CA5293"/>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Dottedunderline0">
    <w:name w:val="Dotted underline"/>
    <w:rsid w:val="00CA5293"/>
    <w:rPr>
      <w:rFonts w:ascii="Times New Roman" w:hAnsi="Times New Roman" w:hint="default"/>
      <w:sz w:val="24"/>
      <w:u w:val="dottedHeavy"/>
    </w:rPr>
  </w:style>
  <w:style w:type="character" w:customStyle="1" w:styleId="underlinecardChar">
    <w:name w:val="underline card Char"/>
    <w:basedOn w:val="DefaultParagraphFont"/>
    <w:rsid w:val="00CA5293"/>
    <w:rPr>
      <w:rFonts w:ascii="Arial" w:hAnsi="Arial" w:hint="default"/>
      <w:sz w:val="18"/>
      <w:szCs w:val="24"/>
      <w:u w:val="single"/>
      <w:lang w:val="en-US" w:eastAsia="en-US" w:bidi="ar-SA"/>
    </w:rPr>
  </w:style>
  <w:style w:type="character" w:customStyle="1" w:styleId="dateline-separator">
    <w:name w:val="dateline-separator"/>
    <w:basedOn w:val="DefaultParagraphFont"/>
    <w:rsid w:val="00CA5293"/>
  </w:style>
  <w:style w:type="character" w:customStyle="1" w:styleId="Hyperlink1">
    <w:name w:val="Hyperlink1"/>
    <w:basedOn w:val="DefaultParagraphFont"/>
    <w:rsid w:val="00CA5293"/>
    <w:rPr>
      <w:color w:val="745D57"/>
      <w:u w:val="single"/>
    </w:rPr>
  </w:style>
  <w:style w:type="character" w:customStyle="1" w:styleId="CitationChar1">
    <w:name w:val="Citation Char1"/>
    <w:basedOn w:val="DefaultParagraphFont"/>
    <w:rsid w:val="00CA5293"/>
    <w:rPr>
      <w:rFonts w:ascii="Calibri" w:hAnsi="Calibri" w:cs="Calibri" w:hint="default"/>
    </w:rPr>
  </w:style>
  <w:style w:type="character" w:customStyle="1" w:styleId="bigbody1">
    <w:name w:val="bigbody1"/>
    <w:basedOn w:val="DefaultParagraphFont"/>
    <w:rsid w:val="00CA5293"/>
    <w:rPr>
      <w:rFonts w:ascii="Arial" w:hAnsi="Arial" w:cs="Arial" w:hint="default"/>
      <w:sz w:val="24"/>
      <w:szCs w:val="24"/>
    </w:rPr>
  </w:style>
  <w:style w:type="character" w:customStyle="1" w:styleId="boldciteChar1">
    <w:name w:val="bold cite Char1"/>
    <w:basedOn w:val="DefaultParagraphFont"/>
    <w:rsid w:val="00CA5293"/>
    <w:rPr>
      <w:rFonts w:ascii="Arial" w:hAnsi="Arial" w:hint="default"/>
      <w:b/>
      <w:bCs w:val="0"/>
      <w:color w:val="000000"/>
      <w:sz w:val="28"/>
      <w:szCs w:val="24"/>
      <w:u w:val="thick" w:color="000000"/>
      <w:lang w:val="en-US" w:eastAsia="en-US" w:bidi="ar-SA"/>
    </w:rPr>
  </w:style>
  <w:style w:type="character" w:customStyle="1" w:styleId="papercaption1">
    <w:name w:val="papercaption1"/>
    <w:basedOn w:val="DefaultParagraphFont"/>
    <w:rsid w:val="00CA5293"/>
    <w:rPr>
      <w:rFonts w:ascii="Verdana" w:hAnsi="Verdana" w:hint="default"/>
      <w:b/>
      <w:bCs/>
      <w:i w:val="0"/>
      <w:iCs w:val="0"/>
      <w:color w:val="000000"/>
      <w:sz w:val="21"/>
      <w:szCs w:val="21"/>
    </w:rPr>
  </w:style>
  <w:style w:type="character" w:customStyle="1" w:styleId="affiliation1">
    <w:name w:val="affiliation1"/>
    <w:basedOn w:val="DefaultParagraphFont"/>
    <w:rsid w:val="00CA5293"/>
    <w:rPr>
      <w:rFonts w:ascii="Verdana" w:hAnsi="Verdana" w:hint="default"/>
      <w:b w:val="0"/>
      <w:bCs w:val="0"/>
      <w:i w:val="0"/>
      <w:iCs w:val="0"/>
      <w:color w:val="000000"/>
      <w:sz w:val="18"/>
      <w:szCs w:val="18"/>
    </w:rPr>
  </w:style>
  <w:style w:type="character" w:customStyle="1" w:styleId="paperquote1">
    <w:name w:val="paperquote1"/>
    <w:basedOn w:val="DefaultParagraphFont"/>
    <w:rsid w:val="00CA5293"/>
    <w:rPr>
      <w:rFonts w:ascii="Verdana" w:hAnsi="Verdana" w:hint="default"/>
      <w:b w:val="0"/>
      <w:bCs w:val="0"/>
      <w:i w:val="0"/>
      <w:iCs w:val="0"/>
      <w:sz w:val="18"/>
      <w:szCs w:val="18"/>
    </w:rPr>
  </w:style>
  <w:style w:type="character" w:customStyle="1" w:styleId="erasure">
    <w:name w:val="erasure"/>
    <w:basedOn w:val="DefaultParagraphFont"/>
    <w:rsid w:val="00CA5293"/>
    <w:rPr>
      <w:rFonts w:ascii="Arial" w:hAnsi="Arial" w:cs="Arial" w:hint="default"/>
      <w:strike/>
      <w:color w:val="000000"/>
      <w:szCs w:val="22"/>
      <w:vertAlign w:val="baseline"/>
    </w:rPr>
  </w:style>
  <w:style w:type="character" w:customStyle="1" w:styleId="citationunderlineChar">
    <w:name w:val="citation/underline Char"/>
    <w:basedOn w:val="DefaultParagraphFont"/>
    <w:rsid w:val="00CA5293"/>
    <w:rPr>
      <w:b/>
      <w:bCs w:val="0"/>
      <w:sz w:val="24"/>
      <w:szCs w:val="24"/>
      <w:u w:val="single"/>
      <w:lang w:val="en-US" w:eastAsia="en-US" w:bidi="ar-SA"/>
    </w:rPr>
  </w:style>
  <w:style w:type="character" w:customStyle="1" w:styleId="boldciteChar1Char">
    <w:name w:val="bold cite Char1 Char"/>
    <w:basedOn w:val="DefaultParagraphFont"/>
    <w:rsid w:val="00CA5293"/>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CA5293"/>
    <w:rPr>
      <w:sz w:val="24"/>
      <w:szCs w:val="24"/>
      <w:lang w:val="en-US" w:eastAsia="en-US" w:bidi="ar-SA"/>
    </w:rPr>
  </w:style>
  <w:style w:type="character" w:customStyle="1" w:styleId="headline1">
    <w:name w:val="headline1"/>
    <w:basedOn w:val="DefaultParagraphFont"/>
    <w:rsid w:val="00CA5293"/>
  </w:style>
  <w:style w:type="character" w:customStyle="1" w:styleId="boldciteChar2">
    <w:name w:val="bold cite Char2"/>
    <w:basedOn w:val="DefaultParagraphFont"/>
    <w:rsid w:val="00CA5293"/>
    <w:rPr>
      <w:rFonts w:ascii="Arial" w:hAnsi="Arial" w:hint="default"/>
      <w:b/>
      <w:bCs w:val="0"/>
      <w:color w:val="000000"/>
      <w:sz w:val="28"/>
      <w:szCs w:val="24"/>
      <w:u w:val="thick" w:color="000000"/>
      <w:lang w:val="en-US" w:eastAsia="en-US" w:bidi="ar-SA"/>
    </w:rPr>
  </w:style>
  <w:style w:type="character" w:customStyle="1" w:styleId="NormalizationChar">
    <w:name w:val="Normalization Char"/>
    <w:basedOn w:val="DefaultParagraphFont"/>
    <w:rsid w:val="00CA5293"/>
    <w:rPr>
      <w:color w:val="000000"/>
      <w:sz w:val="18"/>
      <w:szCs w:val="24"/>
      <w:lang w:val="en-US" w:eastAsia="en-US" w:bidi="ar-SA"/>
    </w:rPr>
  </w:style>
  <w:style w:type="character" w:customStyle="1" w:styleId="evidenceCharChar">
    <w:name w:val="evidence Char Char"/>
    <w:basedOn w:val="DefaultParagraphFont"/>
    <w:rsid w:val="00CA5293"/>
    <w:rPr>
      <w:rFonts w:ascii="Arial" w:hAnsi="Arial" w:cs="Arial" w:hint="default"/>
      <w:color w:val="000000"/>
      <w:u w:val="thick"/>
      <w:lang w:val="en-US" w:eastAsia="en-US" w:bidi="ar-SA"/>
    </w:rPr>
  </w:style>
  <w:style w:type="character" w:customStyle="1" w:styleId="Style1CharChar">
    <w:name w:val="Style1 Char Char"/>
    <w:basedOn w:val="DefaultParagraphFont"/>
    <w:rsid w:val="00CA5293"/>
    <w:rPr>
      <w:color w:val="000000"/>
      <w:sz w:val="16"/>
      <w:szCs w:val="24"/>
      <w:lang w:val="en-US" w:eastAsia="en-US" w:bidi="ar-SA"/>
    </w:rPr>
  </w:style>
  <w:style w:type="character" w:customStyle="1" w:styleId="Style14ptBoldUnderline">
    <w:name w:val="Style 14 pt Bold Underline"/>
    <w:basedOn w:val="DefaultParagraphFont"/>
    <w:rsid w:val="00CA5293"/>
    <w:rPr>
      <w:rFonts w:ascii="Arial" w:hAnsi="Arial" w:hint="default"/>
      <w:b/>
      <w:bCs/>
      <w:sz w:val="28"/>
      <w:u w:val="single"/>
    </w:rPr>
  </w:style>
  <w:style w:type="character" w:customStyle="1" w:styleId="CardFormatCharCharCharCharCharCharChar">
    <w:name w:val="Card Format Char Char Char Char Char Char Char"/>
    <w:basedOn w:val="DefaultParagraphFont"/>
    <w:rsid w:val="00CA5293"/>
    <w:rPr>
      <w:color w:val="000000"/>
      <w:sz w:val="18"/>
      <w:szCs w:val="18"/>
      <w:lang w:val="en-US" w:eastAsia="en-US" w:bidi="ar-SA"/>
    </w:rPr>
  </w:style>
  <w:style w:type="character" w:customStyle="1" w:styleId="BlockTitle1CharChar">
    <w:name w:val="Block Title #1 Char Char"/>
    <w:basedOn w:val="DefaultParagraphFont"/>
    <w:rsid w:val="00CA5293"/>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CA5293"/>
  </w:style>
  <w:style w:type="character" w:customStyle="1" w:styleId="ds">
    <w:name w:val="ds"/>
    <w:basedOn w:val="DefaultParagraphFont"/>
    <w:rsid w:val="00CA5293"/>
  </w:style>
  <w:style w:type="character" w:customStyle="1" w:styleId="documentbody">
    <w:name w:val="documentbody"/>
    <w:basedOn w:val="DefaultParagraphFont"/>
    <w:rsid w:val="00CA5293"/>
  </w:style>
  <w:style w:type="character" w:customStyle="1" w:styleId="searchterm">
    <w:name w:val="searchterm"/>
    <w:basedOn w:val="DefaultParagraphFont"/>
    <w:rsid w:val="00CA5293"/>
  </w:style>
  <w:style w:type="character" w:customStyle="1" w:styleId="text-bold">
    <w:name w:val="text-bold"/>
    <w:basedOn w:val="DefaultParagraphFont"/>
    <w:rsid w:val="00CA5293"/>
  </w:style>
  <w:style w:type="character" w:customStyle="1" w:styleId="highlightcardtextChar1">
    <w:name w:val="highlight card text Char1"/>
    <w:basedOn w:val="DefaultParagraphFont"/>
    <w:rsid w:val="00CA5293"/>
    <w:rPr>
      <w:rFonts w:ascii="Arial" w:hAnsi="Arial" w:hint="default"/>
      <w:color w:val="000000"/>
      <w:sz w:val="18"/>
      <w:szCs w:val="24"/>
      <w:u w:val="single" w:color="000000"/>
      <w:lang w:val="en-US" w:eastAsia="en-US" w:bidi="ar-SA"/>
    </w:rPr>
  </w:style>
  <w:style w:type="character" w:customStyle="1" w:styleId="Style10ptUnderline1">
    <w:name w:val="Style 10 pt Underline1"/>
    <w:basedOn w:val="DefaultParagraphFont"/>
    <w:rsid w:val="00CA5293"/>
    <w:rPr>
      <w:rFonts w:ascii="Times New Roman" w:hAnsi="Times New Roman" w:hint="default"/>
      <w:sz w:val="20"/>
      <w:u w:val="single"/>
    </w:rPr>
  </w:style>
  <w:style w:type="character" w:customStyle="1" w:styleId="StyleLatinArialBold">
    <w:name w:val="Style (Latin) Arial Bold"/>
    <w:basedOn w:val="DefaultParagraphFont"/>
    <w:rsid w:val="00CA5293"/>
    <w:rPr>
      <w:rFonts w:ascii="Times New Roman" w:hAnsi="Times New Roman" w:hint="default"/>
      <w:b/>
      <w:bCs/>
      <w:sz w:val="24"/>
    </w:rPr>
  </w:style>
  <w:style w:type="character" w:customStyle="1" w:styleId="10ptUnderline">
    <w:name w:val="10 ptUnderline"/>
    <w:basedOn w:val="DefaultParagraphFont"/>
    <w:rsid w:val="00CA5293"/>
    <w:rPr>
      <w:rFonts w:ascii="Times New Roman" w:hAnsi="Times New Roman" w:hint="default"/>
      <w:bCs/>
      <w:sz w:val="20"/>
      <w:u w:val="single"/>
    </w:rPr>
  </w:style>
  <w:style w:type="character" w:customStyle="1" w:styleId="boldciteCharChar2">
    <w:name w:val="bold cite Char Char2"/>
    <w:basedOn w:val="DefaultParagraphFont"/>
    <w:rsid w:val="00CA5293"/>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CA5293"/>
    <w:rPr>
      <w:b/>
      <w:bCs/>
      <w:sz w:val="24"/>
      <w:szCs w:val="24"/>
      <w:lang w:val="en-US" w:eastAsia="en-US" w:bidi="ar-SA"/>
    </w:rPr>
  </w:style>
  <w:style w:type="character" w:customStyle="1" w:styleId="textlarge">
    <w:name w:val="textlarge"/>
    <w:basedOn w:val="DefaultParagraphFont"/>
    <w:rsid w:val="00CA5293"/>
  </w:style>
  <w:style w:type="character" w:customStyle="1" w:styleId="BodyTextIndent2Char1">
    <w:name w:val="Body Text Indent 2 Char1"/>
    <w:basedOn w:val="DefaultParagraphFont"/>
    <w:semiHidden/>
    <w:rsid w:val="00CA5293"/>
    <w:rPr>
      <w:rFonts w:ascii="Arial" w:hAnsi="Arial" w:cs="Arial"/>
      <w:sz w:val="16"/>
    </w:rPr>
  </w:style>
  <w:style w:type="character" w:customStyle="1" w:styleId="bylinetitle">
    <w:name w:val="bylinetitle"/>
    <w:basedOn w:val="DefaultParagraphFont"/>
    <w:rsid w:val="00CA5293"/>
  </w:style>
  <w:style w:type="character" w:customStyle="1" w:styleId="afpdateline">
    <w:name w:val="afp_dateline"/>
    <w:basedOn w:val="DefaultParagraphFont"/>
    <w:rsid w:val="00CA5293"/>
  </w:style>
  <w:style w:type="character" w:customStyle="1" w:styleId="datetime">
    <w:name w:val="datetime"/>
    <w:basedOn w:val="DefaultParagraphFont"/>
    <w:rsid w:val="00CA5293"/>
  </w:style>
  <w:style w:type="character" w:customStyle="1" w:styleId="dropcap">
    <w:name w:val="dropcap"/>
    <w:basedOn w:val="DefaultParagraphFont"/>
    <w:rsid w:val="00CA5293"/>
  </w:style>
  <w:style w:type="character" w:customStyle="1" w:styleId="smallcap">
    <w:name w:val="smallcap"/>
    <w:basedOn w:val="DefaultParagraphFont"/>
    <w:rsid w:val="00CA5293"/>
  </w:style>
  <w:style w:type="character" w:customStyle="1" w:styleId="datestamp2">
    <w:name w:val="datestamp2"/>
    <w:rsid w:val="00CA5293"/>
  </w:style>
  <w:style w:type="character" w:customStyle="1" w:styleId="linktypelabel1">
    <w:name w:val="link_type_label1"/>
    <w:rsid w:val="00CA5293"/>
    <w:rPr>
      <w:color w:val="000000"/>
    </w:rPr>
  </w:style>
  <w:style w:type="character" w:customStyle="1" w:styleId="StyleDebateUnderline10pt">
    <w:name w:val="Style Debate Underline + 10 pt"/>
    <w:basedOn w:val="DefaultParagraphFont"/>
    <w:rsid w:val="00CA5293"/>
    <w:rPr>
      <w:rFonts w:ascii="Times New Roman" w:hAnsi="Times New Roman" w:hint="default"/>
      <w:sz w:val="20"/>
      <w:szCs w:val="20"/>
      <w:u w:val="single"/>
    </w:rPr>
  </w:style>
  <w:style w:type="character" w:customStyle="1" w:styleId="UnderlineChar11">
    <w:name w:val="Underline Char11"/>
    <w:rsid w:val="00CA5293"/>
    <w:rPr>
      <w:rFonts w:ascii="Times New Roman" w:hAnsi="Times New Roman" w:hint="default"/>
      <w:sz w:val="20"/>
      <w:szCs w:val="24"/>
      <w:u w:val="single"/>
      <w:lang w:val="en-US" w:eastAsia="en-US" w:bidi="ar-SA"/>
    </w:rPr>
  </w:style>
  <w:style w:type="character" w:customStyle="1" w:styleId="UnderlineStyleChar0">
    <w:name w:val="Underline Style Char"/>
    <w:basedOn w:val="DefaultParagraphFont"/>
    <w:locked/>
    <w:rsid w:val="00CA5293"/>
    <w:rPr>
      <w:noProof w:val="0"/>
      <w:sz w:val="24"/>
      <w:szCs w:val="24"/>
      <w:u w:val="single"/>
      <w:lang w:val="en-US" w:eastAsia="en-US" w:bidi="ar-SA"/>
    </w:rPr>
  </w:style>
  <w:style w:type="character" w:customStyle="1" w:styleId="created">
    <w:name w:val="created"/>
    <w:basedOn w:val="DefaultParagraphFont"/>
    <w:rsid w:val="00CA5293"/>
  </w:style>
  <w:style w:type="character" w:customStyle="1" w:styleId="StyleAsianMSMinchoBold">
    <w:name w:val="Style (Asian) MS Mincho Bold"/>
    <w:rsid w:val="00CA5293"/>
    <w:rPr>
      <w:rFonts w:ascii="Times New Roman" w:eastAsia="MS Mincho" w:hAnsi="Times New Roman" w:hint="default"/>
      <w:b/>
      <w:bCs/>
      <w:u w:val="thick"/>
    </w:rPr>
  </w:style>
  <w:style w:type="character" w:customStyle="1" w:styleId="StyleAsianMSMincho">
    <w:name w:val="Style (Asian) MS Mincho"/>
    <w:rsid w:val="00CA5293"/>
    <w:rPr>
      <w:rFonts w:ascii="Times New Roman" w:eastAsia="MS Mincho" w:hAnsi="Times New Roman" w:hint="default"/>
      <w:u w:val="thick"/>
    </w:rPr>
  </w:style>
  <w:style w:type="character" w:customStyle="1" w:styleId="CardCharChar2">
    <w:name w:val="Card Char Char2"/>
    <w:rsid w:val="00CA5293"/>
    <w:rPr>
      <w:rFonts w:ascii="Arial Narrow" w:eastAsia="Times New Roman" w:hAnsi="Arial Narrow" w:cs="Calibri" w:hint="default"/>
    </w:rPr>
  </w:style>
  <w:style w:type="character" w:customStyle="1" w:styleId="CardUpSize-LightChar">
    <w:name w:val="CardUpSize - Light Char"/>
    <w:link w:val="CardUpSize-Light"/>
    <w:rsid w:val="00CA5293"/>
    <w:rPr>
      <w:sz w:val="22"/>
      <w:szCs w:val="32"/>
      <w:u w:val="single"/>
      <w:lang w:val="en-US" w:eastAsia="en-US" w:bidi="ar-SA"/>
    </w:rPr>
  </w:style>
  <w:style w:type="character" w:customStyle="1" w:styleId="yqlink">
    <w:name w:val="yqlink"/>
    <w:rsid w:val="00CA5293"/>
  </w:style>
  <w:style w:type="character" w:customStyle="1" w:styleId="clbody">
    <w:name w:val="clbody"/>
    <w:rsid w:val="00CA5293"/>
  </w:style>
  <w:style w:type="character" w:customStyle="1" w:styleId="boldandunderlinecharcharcharcharcharcharcharcharcharcharcharcharcharcharcharchar0">
    <w:name w:val="boldandunderlinecharcharcharcharcharcharcharcharcharcharcharcharcharcharcharchar"/>
    <w:rsid w:val="00CA5293"/>
  </w:style>
  <w:style w:type="character" w:customStyle="1" w:styleId="underlinecharcharcharcharcharcharcharcharcharcharcharcharcharchar">
    <w:name w:val="underlinecharcharcharcharcharcharcharcharcharcharcharcharcharchar"/>
    <w:rsid w:val="00CA5293"/>
  </w:style>
  <w:style w:type="character" w:customStyle="1" w:styleId="NothingChar1">
    <w:name w:val="Nothing Char1"/>
    <w:rsid w:val="00CA5293"/>
    <w:rPr>
      <w:szCs w:val="24"/>
      <w:lang w:val="en-US" w:eastAsia="en-US" w:bidi="ar-SA"/>
    </w:rPr>
  </w:style>
  <w:style w:type="character" w:customStyle="1" w:styleId="CharCharCharCharCharChar1Char">
    <w:name w:val="Char Char Char Char Char Char1 Char"/>
    <w:rsid w:val="00CA5293"/>
    <w:rPr>
      <w:rFonts w:ascii="Times New Roman" w:eastAsia="Times New Roman" w:hAnsi="Times New Roman" w:cs="Times New Roman" w:hint="default"/>
      <w:b/>
      <w:bCs w:val="0"/>
      <w:sz w:val="24"/>
      <w:szCs w:val="24"/>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CA5293"/>
    <w:rPr>
      <w:sz w:val="24"/>
      <w:szCs w:val="24"/>
      <w:lang w:val="en-US" w:eastAsia="en-US" w:bidi="ar-SA"/>
    </w:rPr>
  </w:style>
  <w:style w:type="character" w:customStyle="1" w:styleId="lucenesearchresulturlb">
    <w:name w:val="lucene_search_result_url_b"/>
    <w:basedOn w:val="DefaultParagraphFont"/>
    <w:rsid w:val="00CA5293"/>
  </w:style>
  <w:style w:type="character" w:customStyle="1" w:styleId="FontStyle19">
    <w:name w:val="Font Style19"/>
    <w:basedOn w:val="DefaultParagraphFont"/>
    <w:uiPriority w:val="99"/>
    <w:rsid w:val="00CA5293"/>
    <w:rPr>
      <w:rFonts w:ascii="Times New Roman" w:hAnsi="Times New Roman" w:cs="Times New Roman" w:hint="default"/>
      <w:sz w:val="18"/>
      <w:szCs w:val="18"/>
    </w:rPr>
  </w:style>
  <w:style w:type="table" w:styleId="ColorfulGrid-Accent1">
    <w:name w:val="Colorful Grid Accent 1"/>
    <w:basedOn w:val="TableNormal"/>
    <w:link w:val="ColorfulGrid-Accent1Char"/>
    <w:uiPriority w:val="29"/>
    <w:rsid w:val="00CA5293"/>
    <w:rPr>
      <w:iCs/>
      <w:sz w:val="16"/>
      <w:szCs w:val="22"/>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A5293"/>
    <w:rPr>
      <w:iCs/>
      <w:sz w:val="16"/>
      <w:szCs w:val="22"/>
    </w:rPr>
  </w:style>
  <w:style w:type="character" w:customStyle="1" w:styleId="QuoteChar1">
    <w:name w:val="Quote Char1"/>
    <w:basedOn w:val="DefaultParagraphFont"/>
    <w:uiPriority w:val="29"/>
    <w:rsid w:val="00CA5293"/>
    <w:rPr>
      <w:rFonts w:ascii="Arial" w:eastAsia="Calibri" w:hAnsi="Arial" w:cs="Times New Roman"/>
      <w:iCs/>
      <w:sz w:val="16"/>
    </w:rPr>
  </w:style>
  <w:style w:type="character" w:customStyle="1" w:styleId="SourceBold">
    <w:name w:val="Source Bold"/>
    <w:rsid w:val="00CA5293"/>
    <w:rPr>
      <w:rFonts w:ascii="Arial Narrow" w:hAnsi="Arial Narrow" w:hint="default"/>
      <w:b/>
      <w:bCs w:val="0"/>
      <w:strike w:val="0"/>
      <w:dstrike w:val="0"/>
      <w:sz w:val="24"/>
      <w:u w:val="none"/>
      <w:effect w:val="none"/>
    </w:rPr>
  </w:style>
  <w:style w:type="character" w:customStyle="1" w:styleId="2xBoldUnderline">
    <w:name w:val="2x_Bold_Underline"/>
    <w:rsid w:val="00CA5293"/>
    <w:rPr>
      <w:b/>
      <w:bCs/>
      <w:sz w:val="24"/>
      <w:u w:val="thick"/>
    </w:rPr>
  </w:style>
  <w:style w:type="character" w:customStyle="1" w:styleId="readChar">
    <w:name w:val="read Char"/>
    <w:rsid w:val="00CA5293"/>
    <w:rPr>
      <w:szCs w:val="22"/>
      <w:u w:val="single"/>
      <w:lang w:val="en-US" w:eastAsia="en-US" w:bidi="ar-SA"/>
    </w:rPr>
  </w:style>
  <w:style w:type="character" w:customStyle="1" w:styleId="underlining1">
    <w:name w:val="underlining1"/>
    <w:rsid w:val="00CA5293"/>
    <w:rPr>
      <w:u w:val="single"/>
    </w:rPr>
  </w:style>
  <w:style w:type="character" w:customStyle="1" w:styleId="green">
    <w:name w:val="green"/>
    <w:rsid w:val="00CA5293"/>
  </w:style>
  <w:style w:type="character" w:customStyle="1" w:styleId="BodyText30">
    <w:name w:val="Body Text3"/>
    <w:rsid w:val="00CA529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A529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A529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A529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CA529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FontStyle39">
    <w:name w:val="Font Style39"/>
    <w:uiPriority w:val="99"/>
    <w:rsid w:val="00CA5293"/>
    <w:rPr>
      <w:rFonts w:ascii="Constantia" w:hAnsi="Constantia" w:cs="Constantia" w:hint="default"/>
      <w:b/>
      <w:bCs/>
      <w:sz w:val="18"/>
      <w:szCs w:val="18"/>
    </w:rPr>
  </w:style>
  <w:style w:type="character" w:customStyle="1" w:styleId="nohighlighting">
    <w:name w:val="no highlighting"/>
    <w:rsid w:val="00CA5293"/>
    <w:rPr>
      <w:rFonts w:ascii="Times New Roman" w:hAnsi="Times New Roman" w:hint="default"/>
      <w:color w:val="auto"/>
      <w:sz w:val="20"/>
      <w:u w:val="thick"/>
      <w:bdr w:val="none" w:sz="0" w:space="0" w:color="auto" w:frame="1"/>
    </w:rPr>
  </w:style>
  <w:style w:type="character" w:customStyle="1" w:styleId="cite0">
    <w:name w:val="cite0"/>
    <w:rsid w:val="00CA5293"/>
  </w:style>
  <w:style w:type="character" w:customStyle="1" w:styleId="Style8pt1">
    <w:name w:val="Style 8 pt1"/>
    <w:basedOn w:val="DefaultParagraphFont"/>
    <w:rsid w:val="00CA5293"/>
    <w:rPr>
      <w:sz w:val="16"/>
    </w:rPr>
  </w:style>
  <w:style w:type="paragraph" w:customStyle="1" w:styleId="cal">
    <w:name w:val="cal"/>
    <w:basedOn w:val="Normal"/>
    <w:uiPriority w:val="99"/>
    <w:qFormat/>
    <w:rsid w:val="00CA5293"/>
    <w:pPr>
      <w:ind w:left="288" w:right="288"/>
    </w:pPr>
    <w:rPr>
      <w:rFonts w:ascii="Arial" w:eastAsia="Times New Roman" w:hAnsi="Arial"/>
      <w:sz w:val="16"/>
      <w:szCs w:val="20"/>
    </w:rPr>
  </w:style>
  <w:style w:type="paragraph" w:customStyle="1" w:styleId="CiteInfo">
    <w:name w:val="Cite Info"/>
    <w:basedOn w:val="Normal"/>
    <w:qFormat/>
    <w:rsid w:val="00CA5293"/>
    <w:rPr>
      <w:rFonts w:ascii="Arial" w:eastAsia="Times New Roman" w:hAnsi="Arial"/>
      <w:sz w:val="16"/>
      <w:szCs w:val="16"/>
    </w:rPr>
  </w:style>
  <w:style w:type="character" w:customStyle="1" w:styleId="HIGHLIGHT1">
    <w:name w:val="HIGHLIGHT"/>
    <w:basedOn w:val="DefaultParagraphFont"/>
    <w:uiPriority w:val="1"/>
    <w:qFormat/>
    <w:rsid w:val="00CA5293"/>
    <w:rPr>
      <w:rFonts w:ascii="Arial Narrow" w:eastAsia="Cambria" w:hAnsi="Arial Narrow" w:cs="Times New Roman" w:hint="default"/>
      <w:b w:val="0"/>
      <w:bCs w:val="0"/>
      <w:iCs w:val="0"/>
      <w:color w:val="000000"/>
      <w:sz w:val="24"/>
      <w:szCs w:val="22"/>
      <w:u w:val="single"/>
      <w:bdr w:val="none" w:sz="0" w:space="0" w:color="auto" w:frame="1"/>
      <w:shd w:val="clear" w:color="auto" w:fill="00FFFF"/>
      <w:lang w:eastAsia="en-US"/>
    </w:rPr>
  </w:style>
  <w:style w:type="character" w:customStyle="1" w:styleId="highlightcardtextChar">
    <w:name w:val="highlight card text Char"/>
    <w:basedOn w:val="evidencetextChar"/>
    <w:rsid w:val="00CA5293"/>
    <w:rPr>
      <w:rFonts w:ascii="Arial" w:eastAsia="Times New Roman" w:hAnsi="Arial" w:cs="Times New Roman" w:hint="default"/>
      <w:color w:val="000000"/>
      <w:sz w:val="18"/>
      <w:u w:val="single"/>
      <w:lang w:val="en-US" w:eastAsia="en-US" w:bidi="ar-SA"/>
    </w:rPr>
  </w:style>
  <w:style w:type="paragraph" w:customStyle="1" w:styleId="StyleHeading4TagsmalltextBigcardbodyNormalTagNotBold">
    <w:name w:val="Style Heading 4Tagsmall textBig cardbodyNormal Tag + Not Bold"/>
    <w:basedOn w:val="Normal"/>
    <w:uiPriority w:val="99"/>
    <w:qFormat/>
    <w:rsid w:val="00CA5293"/>
    <w:pPr>
      <w:keepNext/>
      <w:keepLines/>
      <w:spacing w:before="200"/>
      <w:outlineLvl w:val="3"/>
    </w:pPr>
    <w:rPr>
      <w:rFonts w:eastAsiaTheme="majorEastAsia" w:cstheme="majorBidi"/>
      <w:b/>
      <w:sz w:val="26"/>
    </w:rPr>
  </w:style>
  <w:style w:type="character" w:customStyle="1" w:styleId="swauthor">
    <w:name w:val="sw_author"/>
    <w:rsid w:val="00CA5293"/>
  </w:style>
  <w:style w:type="paragraph" w:customStyle="1" w:styleId="BoldUnderlineChar20">
    <w:name w:val="BoldUnderline Char2"/>
    <w:link w:val="BoldUnderlineChar2Char"/>
    <w:rsid w:val="00CA529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CA5293"/>
    <w:rPr>
      <w:rFonts w:ascii="Times New Roman" w:eastAsia="Times New Roman" w:hAnsi="Times New Roman" w:cs="Times New Roman"/>
      <w:b/>
      <w:sz w:val="20"/>
      <w:u w:val="single"/>
    </w:rPr>
  </w:style>
  <w:style w:type="character" w:customStyle="1" w:styleId="UnderlineCharChar4">
    <w:name w:val="Underline Char Char4"/>
    <w:rsid w:val="00CA5293"/>
    <w:rPr>
      <w:szCs w:val="24"/>
      <w:u w:val="single"/>
      <w:lang w:val="en-US" w:eastAsia="en-US" w:bidi="ar-SA"/>
    </w:rPr>
  </w:style>
  <w:style w:type="character" w:customStyle="1" w:styleId="BoldUnderlineCharChar3">
    <w:name w:val="BoldUnderline Char Char3"/>
    <w:rsid w:val="00CA5293"/>
    <w:rPr>
      <w:b/>
      <w:szCs w:val="24"/>
      <w:u w:val="single"/>
      <w:lang w:val="en-US" w:eastAsia="en-US" w:bidi="ar-SA"/>
    </w:rPr>
  </w:style>
  <w:style w:type="character" w:customStyle="1" w:styleId="UnderlineCharChar3">
    <w:name w:val="Underline Char Char3"/>
    <w:rsid w:val="00CA5293"/>
    <w:rPr>
      <w:szCs w:val="24"/>
      <w:u w:val="single"/>
      <w:lang w:val="en-US" w:eastAsia="en-US" w:bidi="ar-SA"/>
    </w:rPr>
  </w:style>
  <w:style w:type="character" w:customStyle="1" w:styleId="BoldUnderlineCharChar2">
    <w:name w:val="BoldUnderline Char Char2"/>
    <w:rsid w:val="00CA5293"/>
    <w:rPr>
      <w:b/>
      <w:szCs w:val="24"/>
      <w:u w:val="single"/>
      <w:lang w:val="en-US" w:eastAsia="en-US" w:bidi="ar-SA"/>
    </w:rPr>
  </w:style>
  <w:style w:type="paragraph" w:customStyle="1" w:styleId="UnderlineCard1">
    <w:name w:val="UnderlineCard"/>
    <w:basedOn w:val="Heading3"/>
    <w:link w:val="UnderlineCardChar0"/>
    <w:qFormat/>
    <w:rsid w:val="00CA5293"/>
    <w:pPr>
      <w:keepNext w:val="0"/>
      <w:keepLines w:val="0"/>
      <w:jc w:val="left"/>
      <w:outlineLvl w:val="9"/>
    </w:pPr>
    <w:rPr>
      <w:rFonts w:eastAsia="Calibri" w:cs="Times New Roman"/>
      <w:b w:val="0"/>
      <w:bCs w:val="0"/>
      <w:sz w:val="20"/>
      <w:szCs w:val="20"/>
      <w:lang w:val="x-none" w:eastAsia="x-none"/>
    </w:rPr>
  </w:style>
  <w:style w:type="character" w:customStyle="1" w:styleId="UnderlineCardChar0">
    <w:name w:val="UnderlineCard Char"/>
    <w:link w:val="UnderlineCard1"/>
    <w:rsid w:val="00CA5293"/>
    <w:rPr>
      <w:rFonts w:ascii="Calibri" w:eastAsia="Calibri" w:hAnsi="Calibri" w:cs="Times New Roman"/>
      <w:sz w:val="20"/>
      <w:szCs w:val="20"/>
      <w:u w:val="single"/>
      <w:lang w:val="x-none" w:eastAsia="x-none"/>
    </w:rPr>
  </w:style>
  <w:style w:type="character" w:customStyle="1" w:styleId="5Notunderlined">
    <w:name w:val="5 Not underlined"/>
    <w:rsid w:val="00CA5293"/>
    <w:rPr>
      <w:rFonts w:ascii="Times New Roman" w:hAnsi="Times New Roman"/>
      <w:sz w:val="16"/>
    </w:rPr>
  </w:style>
  <w:style w:type="character" w:customStyle="1" w:styleId="volume-issue">
    <w:name w:val="volume-issue"/>
    <w:rsid w:val="00CA5293"/>
    <w:rPr>
      <w:rFonts w:cs="Times New Roman"/>
    </w:rPr>
  </w:style>
  <w:style w:type="character" w:customStyle="1" w:styleId="i">
    <w:name w:val="i"/>
    <w:basedOn w:val="DefaultParagraphFont"/>
    <w:uiPriority w:val="99"/>
    <w:rsid w:val="00CA5293"/>
  </w:style>
  <w:style w:type="character" w:customStyle="1" w:styleId="CiteReal0">
    <w:name w:val="CiteReal"/>
    <w:uiPriority w:val="1"/>
    <w:qFormat/>
    <w:rsid w:val="00CA5293"/>
    <w:rPr>
      <w:rFonts w:ascii="Arial" w:hAnsi="Arial"/>
      <w:b/>
      <w:sz w:val="24"/>
      <w:u w:val="single"/>
    </w:rPr>
  </w:style>
  <w:style w:type="paragraph" w:customStyle="1" w:styleId="Cardd">
    <w:name w:val="Cardd"/>
    <w:basedOn w:val="Normal"/>
    <w:uiPriority w:val="4"/>
    <w:qFormat/>
    <w:rsid w:val="00CA5293"/>
    <w:pPr>
      <w:ind w:left="288" w:right="288"/>
    </w:pPr>
  </w:style>
  <w:style w:type="character" w:customStyle="1" w:styleId="view-count">
    <w:name w:val="view-count"/>
    <w:basedOn w:val="DefaultParagraphFont"/>
    <w:rsid w:val="00CA5293"/>
  </w:style>
  <w:style w:type="paragraph" w:customStyle="1" w:styleId="document">
    <w:name w:val="document"/>
    <w:basedOn w:val="Normal"/>
    <w:rsid w:val="00CA5293"/>
    <w:pPr>
      <w:spacing w:before="100" w:beforeAutospacing="1" w:after="100" w:afterAutospacing="1"/>
    </w:pPr>
    <w:rPr>
      <w:rFonts w:eastAsia="Times New Roman"/>
    </w:rPr>
  </w:style>
  <w:style w:type="character" w:customStyle="1" w:styleId="spellingerror">
    <w:name w:val="spellingerror"/>
    <w:basedOn w:val="DefaultParagraphFont"/>
    <w:rsid w:val="00CA5293"/>
  </w:style>
  <w:style w:type="character" w:customStyle="1" w:styleId="CardsFont6ptChar1">
    <w:name w:val="Cards + Font: 6 pt Char1"/>
    <w:basedOn w:val="DefaultParagraphFont"/>
    <w:uiPriority w:val="99"/>
    <w:rsid w:val="00CA5293"/>
    <w:rPr>
      <w:sz w:val="12"/>
      <w:szCs w:val="24"/>
      <w:lang w:val="en-US" w:eastAsia="en-US" w:bidi="ar-SA"/>
    </w:rPr>
  </w:style>
  <w:style w:type="character" w:customStyle="1" w:styleId="CardsSixChar">
    <w:name w:val="Cards Six Char"/>
    <w:link w:val="CardsSix"/>
    <w:locked/>
    <w:rsid w:val="00CA5293"/>
    <w:rPr>
      <w:sz w:val="12"/>
    </w:rPr>
  </w:style>
  <w:style w:type="paragraph" w:customStyle="1" w:styleId="CardsSix">
    <w:name w:val="Cards Six"/>
    <w:basedOn w:val="Normal"/>
    <w:link w:val="CardsSixChar"/>
    <w:rsid w:val="00CA5293"/>
    <w:pPr>
      <w:autoSpaceDE w:val="0"/>
      <w:autoSpaceDN w:val="0"/>
      <w:adjustRightInd w:val="0"/>
      <w:ind w:left="432" w:right="432"/>
      <w:jc w:val="both"/>
    </w:pPr>
    <w:rPr>
      <w:rFonts w:asciiTheme="minorHAnsi" w:hAnsiTheme="minorHAnsi"/>
      <w:sz w:val="12"/>
    </w:rPr>
  </w:style>
  <w:style w:type="character" w:customStyle="1" w:styleId="10ptnotbold">
    <w:name w:val="10ptnotbold"/>
    <w:rsid w:val="00CA5293"/>
    <w:rPr>
      <w:rFonts w:ascii="Times New Roman" w:hAnsi="Times New Roman" w:cs="Times New Roman"/>
      <w:sz w:val="20"/>
    </w:rPr>
  </w:style>
  <w:style w:type="character" w:customStyle="1" w:styleId="action-menu-toggled-item">
    <w:name w:val="action-menu-toggled-item"/>
    <w:basedOn w:val="DefaultParagraphFont"/>
    <w:rsid w:val="00CA5293"/>
  </w:style>
  <w:style w:type="character" w:customStyle="1" w:styleId="1Tag">
    <w:name w:val="1) Tag"/>
    <w:rsid w:val="00CA5293"/>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CA5293"/>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CA529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CA529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CA5293"/>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0">
    <w:name w:val="Header Initial"/>
    <w:basedOn w:val="Normal"/>
    <w:link w:val="HeaderInitialChar"/>
    <w:rsid w:val="00CA5293"/>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0"/>
    <w:rsid w:val="00CA5293"/>
    <w:rPr>
      <w:rFonts w:ascii="Calibri" w:eastAsia="Times New Roman" w:hAnsi="Calibri"/>
      <w:b/>
      <w:caps/>
      <w:sz w:val="40"/>
      <w:szCs w:val="40"/>
    </w:rPr>
  </w:style>
  <w:style w:type="character" w:customStyle="1" w:styleId="kicker1">
    <w:name w:val="kicker1"/>
    <w:basedOn w:val="DefaultParagraphFont"/>
    <w:rsid w:val="00CA5293"/>
    <w:rPr>
      <w:caps/>
      <w:color w:val="008996"/>
      <w:sz w:val="19"/>
      <w:szCs w:val="19"/>
    </w:rPr>
  </w:style>
  <w:style w:type="character" w:customStyle="1" w:styleId="recommendeddesignation2">
    <w:name w:val="recommended_designation2"/>
    <w:basedOn w:val="DefaultParagraphFont"/>
    <w:rsid w:val="00CA5293"/>
  </w:style>
  <w:style w:type="character" w:customStyle="1" w:styleId="storylink2">
    <w:name w:val="story_link2"/>
    <w:basedOn w:val="DefaultParagraphFont"/>
    <w:rsid w:val="00CA5293"/>
  </w:style>
  <w:style w:type="character" w:customStyle="1" w:styleId="gal2">
    <w:name w:val="gal2"/>
    <w:basedOn w:val="DefaultParagraphFont"/>
    <w:rsid w:val="00CA5293"/>
  </w:style>
  <w:style w:type="character" w:customStyle="1" w:styleId="byline2">
    <w:name w:val="byline2"/>
    <w:basedOn w:val="DefaultParagraphFont"/>
    <w:rsid w:val="00CA5293"/>
    <w:rPr>
      <w:rFonts w:ascii="Arial" w:hAnsi="Arial" w:cs="Arial" w:hint="default"/>
      <w:caps/>
      <w:color w:val="333333"/>
      <w:sz w:val="29"/>
      <w:szCs w:val="29"/>
    </w:rPr>
  </w:style>
  <w:style w:type="paragraph" w:customStyle="1" w:styleId="p3">
    <w:name w:val="p3"/>
    <w:basedOn w:val="Normal"/>
    <w:rsid w:val="00CA5293"/>
    <w:pPr>
      <w:spacing w:before="100" w:beforeAutospacing="1" w:after="100" w:afterAutospacing="1" w:line="270" w:lineRule="atLeast"/>
    </w:pPr>
    <w:rPr>
      <w:rFonts w:eastAsia="Times New Roman"/>
      <w:sz w:val="18"/>
      <w:szCs w:val="18"/>
    </w:rPr>
  </w:style>
  <w:style w:type="character" w:customStyle="1" w:styleId="post-author2">
    <w:name w:val="post-author2"/>
    <w:basedOn w:val="DefaultParagraphFont"/>
    <w:rsid w:val="00CA5293"/>
  </w:style>
  <w:style w:type="character" w:customStyle="1" w:styleId="UnderlineNon-bold">
    <w:name w:val="Underline Non - bold"/>
    <w:basedOn w:val="DefaultParagraphFont"/>
    <w:rsid w:val="00CA5293"/>
    <w:rPr>
      <w:rFonts w:ascii="Times New Roman" w:hAnsi="Times New Roman"/>
      <w:iCs/>
      <w:sz w:val="22"/>
      <w:u w:val="single"/>
    </w:rPr>
  </w:style>
  <w:style w:type="character" w:customStyle="1" w:styleId="metad">
    <w:name w:val="metad"/>
    <w:rsid w:val="00CA5293"/>
  </w:style>
  <w:style w:type="character" w:customStyle="1" w:styleId="justify1">
    <w:name w:val="justify1"/>
    <w:rsid w:val="00CA5293"/>
  </w:style>
  <w:style w:type="character" w:customStyle="1" w:styleId="CircleChar">
    <w:name w:val="Circle Char"/>
    <w:basedOn w:val="DefaultParagraphFont"/>
    <w:link w:val="Circle"/>
    <w:rsid w:val="00CA5293"/>
    <w:rPr>
      <w:rFonts w:ascii="Times New Roman" w:eastAsia="Calibri" w:hAnsi="Times New Roman" w:cs="Times New Roman"/>
      <w:b/>
      <w:i/>
      <w:sz w:val="22"/>
      <w:szCs w:val="18"/>
      <w:u w:val="single"/>
    </w:rPr>
  </w:style>
  <w:style w:type="paragraph" w:customStyle="1" w:styleId="TOC3Char">
    <w:name w:val="TOC 3 Char"/>
    <w:basedOn w:val="Normal"/>
    <w:next w:val="Normal"/>
    <w:rsid w:val="00CA5293"/>
    <w:rPr>
      <w:rFonts w:ascii="Times New Roman" w:eastAsia="Times New Roman" w:hAnsi="Times New Roman"/>
      <w:sz w:val="24"/>
      <w:szCs w:val="20"/>
    </w:rPr>
  </w:style>
  <w:style w:type="paragraph" w:customStyle="1" w:styleId="TOC1Char">
    <w:name w:val="TOC 1 Char"/>
    <w:basedOn w:val="Normal"/>
    <w:next w:val="Normal"/>
    <w:rsid w:val="00CA5293"/>
    <w:rPr>
      <w:rFonts w:ascii="Times New Roman" w:eastAsia="Times New Roman" w:hAnsi="Times New Roman"/>
      <w:b/>
      <w:sz w:val="24"/>
      <w:szCs w:val="20"/>
    </w:rPr>
  </w:style>
  <w:style w:type="character" w:customStyle="1" w:styleId="Debate-CardTagandCite-F6Char">
    <w:name w:val="Debate- Card Tag and Cite- F6 Char"/>
    <w:link w:val="Debate-CardTagandCite-F6"/>
    <w:locked/>
    <w:rsid w:val="00CA5293"/>
    <w:rPr>
      <w:rFonts w:ascii="Georgia" w:hAnsi="Georgia"/>
      <w:b/>
    </w:rPr>
  </w:style>
  <w:style w:type="paragraph" w:customStyle="1" w:styleId="Debate-CardTagandCite-F6">
    <w:name w:val="Debate- Card Tag and Cite- F6"/>
    <w:basedOn w:val="Normal"/>
    <w:link w:val="Debate-CardTagandCite-F6Char"/>
    <w:qFormat/>
    <w:rsid w:val="00CA5293"/>
    <w:pPr>
      <w:contextualSpacing/>
    </w:pPr>
    <w:rPr>
      <w:rFonts w:ascii="Georgia" w:hAnsi="Georgia"/>
      <w:b/>
      <w:sz w:val="24"/>
    </w:rPr>
  </w:style>
  <w:style w:type="character" w:customStyle="1" w:styleId="SmallerReal">
    <w:name w:val="SmallerReal"/>
    <w:basedOn w:val="DefaultParagraphFont"/>
    <w:uiPriority w:val="1"/>
    <w:qFormat/>
    <w:rsid w:val="00CA5293"/>
    <w:rPr>
      <w:rFonts w:ascii="Garamond" w:hAnsi="Garamond"/>
      <w:sz w:val="16"/>
    </w:rPr>
  </w:style>
  <w:style w:type="paragraph" w:customStyle="1" w:styleId="analytic0">
    <w:name w:val="analytic"/>
    <w:basedOn w:val="Normal"/>
    <w:link w:val="analyticChar0"/>
    <w:uiPriority w:val="4"/>
    <w:qFormat/>
    <w:rsid w:val="00CA5293"/>
    <w:pPr>
      <w:spacing w:before="120"/>
    </w:pPr>
    <w:rPr>
      <w:b/>
      <w:sz w:val="20"/>
    </w:rPr>
  </w:style>
  <w:style w:type="character" w:customStyle="1" w:styleId="analyticChar0">
    <w:name w:val="analytic Char"/>
    <w:basedOn w:val="DefaultParagraphFont"/>
    <w:link w:val="analytic0"/>
    <w:uiPriority w:val="4"/>
    <w:rsid w:val="00CA5293"/>
    <w:rPr>
      <w:rFonts w:ascii="Calibri" w:hAnsi="Calibri"/>
      <w:b/>
      <w:sz w:val="20"/>
    </w:rPr>
  </w:style>
  <w:style w:type="character" w:customStyle="1" w:styleId="field-item2">
    <w:name w:val="field-item2"/>
    <w:basedOn w:val="DefaultParagraphFont"/>
    <w:rsid w:val="00CA5293"/>
    <w:rPr>
      <w:rFonts w:ascii="Trebuchet MS" w:hAnsi="Trebuchet MS" w:hint="default"/>
      <w:sz w:val="17"/>
      <w:szCs w:val="17"/>
    </w:rPr>
  </w:style>
  <w:style w:type="character" w:customStyle="1" w:styleId="name2">
    <w:name w:val="name2"/>
    <w:basedOn w:val="DefaultParagraphFont"/>
    <w:rsid w:val="00CA5293"/>
  </w:style>
  <w:style w:type="character" w:customStyle="1" w:styleId="date-display-single2">
    <w:name w:val="date-display-single2"/>
    <w:basedOn w:val="DefaultParagraphFont"/>
    <w:rsid w:val="00CA5293"/>
  </w:style>
  <w:style w:type="character" w:customStyle="1" w:styleId="span">
    <w:name w:val="span"/>
    <w:basedOn w:val="DefaultParagraphFont"/>
    <w:rsid w:val="00CA5293"/>
  </w:style>
  <w:style w:type="paragraph" w:customStyle="1" w:styleId="skip-nav">
    <w:name w:val="skip-nav"/>
    <w:basedOn w:val="Normal"/>
    <w:rsid w:val="00CA5293"/>
    <w:pPr>
      <w:spacing w:before="100" w:beforeAutospacing="1" w:after="100" w:afterAutospacing="1"/>
    </w:pPr>
    <w:rPr>
      <w:rFonts w:ascii="Times New Roman" w:eastAsia="Times New Roman" w:hAnsi="Times New Roman"/>
      <w:sz w:val="24"/>
    </w:rPr>
  </w:style>
  <w:style w:type="character" w:customStyle="1" w:styleId="bg-relatedbutton-text">
    <w:name w:val="bg-related__button-text"/>
    <w:basedOn w:val="DefaultParagraphFont"/>
    <w:rsid w:val="00CA5293"/>
  </w:style>
  <w:style w:type="paragraph" w:customStyle="1" w:styleId="bg-relateddescription">
    <w:name w:val="bg-related__description"/>
    <w:basedOn w:val="Normal"/>
    <w:rsid w:val="00CA5293"/>
    <w:pPr>
      <w:spacing w:before="100" w:beforeAutospacing="1" w:after="100" w:afterAutospacing="1"/>
    </w:pPr>
    <w:rPr>
      <w:rFonts w:ascii="Times New Roman" w:eastAsia="Times New Roman" w:hAnsi="Times New Roman"/>
      <w:sz w:val="24"/>
    </w:rPr>
  </w:style>
  <w:style w:type="paragraph" w:customStyle="1" w:styleId="p1">
    <w:name w:val="p1"/>
    <w:basedOn w:val="Normal"/>
    <w:rsid w:val="00CA5293"/>
    <w:pPr>
      <w:spacing w:before="100" w:beforeAutospacing="1" w:after="100" w:afterAutospacing="1"/>
    </w:pPr>
    <w:rPr>
      <w:rFonts w:ascii="Abel" w:eastAsia="Times New Roman" w:hAnsi="Abel"/>
      <w:sz w:val="24"/>
    </w:rPr>
  </w:style>
  <w:style w:type="character" w:customStyle="1" w:styleId="pb-byline2">
    <w:name w:val="pb-byline2"/>
    <w:basedOn w:val="DefaultParagraphFont"/>
    <w:rsid w:val="00CA5293"/>
  </w:style>
  <w:style w:type="character" w:customStyle="1" w:styleId="pb-timestamp2">
    <w:name w:val="pb-timestamp2"/>
    <w:basedOn w:val="DefaultParagraphFont"/>
    <w:rsid w:val="00CA5293"/>
    <w:rPr>
      <w:rFonts w:ascii="FranklinITCProLight" w:hAnsi="FranklinITCProLight" w:hint="default"/>
      <w:i w:val="0"/>
      <w:iCs w:val="0"/>
      <w:color w:val="B2B2B2"/>
      <w:sz w:val="18"/>
      <w:szCs w:val="18"/>
    </w:rPr>
  </w:style>
  <w:style w:type="character" w:customStyle="1" w:styleId="pb-caption2">
    <w:name w:val="pb-caption2"/>
    <w:basedOn w:val="DefaultParagraphFont"/>
    <w:rsid w:val="00CA5293"/>
    <w:rPr>
      <w:rFonts w:ascii="FranklinITCProLight" w:hAnsi="FranklinITCProLight" w:hint="default"/>
      <w:i w:val="0"/>
      <w:iCs w:val="0"/>
      <w:color w:val="6E6E6E"/>
      <w:sz w:val="23"/>
      <w:szCs w:val="23"/>
    </w:rPr>
  </w:style>
  <w:style w:type="character" w:customStyle="1" w:styleId="dropcap1">
    <w:name w:val="dropcap1"/>
    <w:basedOn w:val="DefaultParagraphFont"/>
    <w:rsid w:val="00CA5293"/>
  </w:style>
  <w:style w:type="character" w:customStyle="1" w:styleId="pq">
    <w:name w:val="pq"/>
    <w:basedOn w:val="DefaultParagraphFont"/>
    <w:rsid w:val="00CA5293"/>
  </w:style>
  <w:style w:type="character" w:customStyle="1" w:styleId="pullquote">
    <w:name w:val="pullquote"/>
    <w:basedOn w:val="DefaultParagraphFont"/>
    <w:rsid w:val="00CA5293"/>
  </w:style>
  <w:style w:type="character" w:customStyle="1" w:styleId="bioexcerpt2">
    <w:name w:val="bio_excerpt2"/>
    <w:basedOn w:val="DefaultParagraphFont"/>
    <w:rsid w:val="00CA5293"/>
    <w:rPr>
      <w:vanish w:val="0"/>
      <w:webHidden w:val="0"/>
      <w:specVanish w:val="0"/>
    </w:rPr>
  </w:style>
  <w:style w:type="character" w:customStyle="1" w:styleId="atflatcounter4">
    <w:name w:val="at_flat_counter4"/>
    <w:basedOn w:val="DefaultParagraphFont"/>
    <w:rsid w:val="00CA5293"/>
    <w:rPr>
      <w:rFonts w:ascii="Helvetica" w:hAnsi="Helvetica" w:cs="Helvetica" w:hint="default"/>
      <w:b/>
      <w:bCs/>
      <w:caps/>
      <w:color w:val="32363B"/>
      <w:sz w:val="15"/>
      <w:szCs w:val="15"/>
      <w:shd w:val="clear" w:color="auto" w:fill="EBEBEB"/>
    </w:rPr>
  </w:style>
  <w:style w:type="paragraph" w:customStyle="1" w:styleId="kickerdeck">
    <w:name w:val="kicker__deck"/>
    <w:basedOn w:val="Normal"/>
    <w:rsid w:val="00CA5293"/>
    <w:pPr>
      <w:spacing w:after="168" w:line="315" w:lineRule="atLeast"/>
    </w:pPr>
    <w:rPr>
      <w:rFonts w:ascii="Times New Roman" w:eastAsia="Times New Roman" w:hAnsi="Times New Roman"/>
      <w:color w:val="59595C"/>
      <w:sz w:val="19"/>
      <w:szCs w:val="19"/>
    </w:rPr>
  </w:style>
  <w:style w:type="paragraph" w:customStyle="1" w:styleId="comment-text">
    <w:name w:val="comment-text"/>
    <w:basedOn w:val="Normal"/>
    <w:rsid w:val="00CA5293"/>
    <w:pPr>
      <w:spacing w:before="100" w:beforeAutospacing="1" w:after="100" w:afterAutospacing="1"/>
    </w:pPr>
    <w:rPr>
      <w:rFonts w:ascii="Times New Roman" w:eastAsia="Times New Roman" w:hAnsi="Times New Roman"/>
      <w:sz w:val="24"/>
    </w:rPr>
  </w:style>
  <w:style w:type="character" w:customStyle="1" w:styleId="button-text">
    <w:name w:val="button-text"/>
    <w:basedOn w:val="DefaultParagraphFont"/>
    <w:rsid w:val="00CA5293"/>
  </w:style>
  <w:style w:type="character" w:customStyle="1" w:styleId="wsj-article-caption-content">
    <w:name w:val="wsj-article-caption-content"/>
    <w:basedOn w:val="DefaultParagraphFont"/>
    <w:rsid w:val="00CA5293"/>
  </w:style>
  <w:style w:type="character" w:customStyle="1" w:styleId="wsj-article-credit">
    <w:name w:val="wsj-article-credit"/>
    <w:basedOn w:val="DefaultParagraphFont"/>
    <w:rsid w:val="00CA5293"/>
  </w:style>
  <w:style w:type="character" w:customStyle="1" w:styleId="wsj-article-credit-tag">
    <w:name w:val="wsj-article-credit-tag"/>
    <w:basedOn w:val="DefaultParagraphFont"/>
    <w:rsid w:val="00CA5293"/>
  </w:style>
  <w:style w:type="character" w:customStyle="1" w:styleId="l-qt">
    <w:name w:val="l-qt"/>
    <w:basedOn w:val="DefaultParagraphFont"/>
    <w:rsid w:val="00CA5293"/>
  </w:style>
  <w:style w:type="character" w:customStyle="1" w:styleId="r-qt">
    <w:name w:val="r-qt"/>
    <w:basedOn w:val="DefaultParagraphFont"/>
    <w:rsid w:val="00CA5293"/>
  </w:style>
  <w:style w:type="character" w:customStyle="1" w:styleId="inset-author">
    <w:name w:val="inset-author"/>
    <w:basedOn w:val="DefaultParagraphFont"/>
    <w:rsid w:val="00CA5293"/>
  </w:style>
  <w:style w:type="paragraph" w:customStyle="1" w:styleId="sizeable">
    <w:name w:val="sizeable"/>
    <w:basedOn w:val="Normal"/>
    <w:rsid w:val="00CA5293"/>
    <w:pPr>
      <w:spacing w:before="240" w:after="240"/>
    </w:pPr>
    <w:rPr>
      <w:rFonts w:ascii="Times New Roman" w:eastAsia="Times New Roman" w:hAnsi="Times New Roman"/>
      <w:sz w:val="24"/>
    </w:rPr>
  </w:style>
  <w:style w:type="paragraph" w:customStyle="1" w:styleId="interactive-leadin">
    <w:name w:val="interactive-leadin"/>
    <w:basedOn w:val="Normal"/>
    <w:rsid w:val="00CA5293"/>
    <w:pPr>
      <w:spacing w:before="100" w:beforeAutospacing="1" w:after="100" w:afterAutospacing="1"/>
    </w:pPr>
    <w:rPr>
      <w:rFonts w:ascii="Times New Roman" w:eastAsia="Times New Roman" w:hAnsi="Times New Roman"/>
      <w:sz w:val="24"/>
    </w:rPr>
  </w:style>
  <w:style w:type="paragraph" w:customStyle="1" w:styleId="g-aipstyle01">
    <w:name w:val="g-aipstyle01"/>
    <w:basedOn w:val="Normal"/>
    <w:rsid w:val="00CA5293"/>
    <w:pPr>
      <w:spacing w:line="285" w:lineRule="atLeast"/>
    </w:pPr>
    <w:rPr>
      <w:rFonts w:eastAsia="Times New Roman"/>
      <w:b/>
      <w:bCs/>
      <w:color w:val="000000"/>
      <w:sz w:val="21"/>
      <w:szCs w:val="21"/>
    </w:rPr>
  </w:style>
  <w:style w:type="paragraph" w:customStyle="1" w:styleId="g-aipstyle11">
    <w:name w:val="g-aipstyle11"/>
    <w:basedOn w:val="Normal"/>
    <w:rsid w:val="00CA5293"/>
    <w:pPr>
      <w:spacing w:line="240" w:lineRule="atLeast"/>
    </w:pPr>
    <w:rPr>
      <w:rFonts w:eastAsia="Times New Roman"/>
      <w:color w:val="000000"/>
      <w:sz w:val="20"/>
      <w:szCs w:val="20"/>
    </w:rPr>
  </w:style>
  <w:style w:type="paragraph" w:customStyle="1" w:styleId="g-aipstyle21">
    <w:name w:val="g-aipstyle21"/>
    <w:basedOn w:val="Normal"/>
    <w:rsid w:val="00CA5293"/>
    <w:pPr>
      <w:spacing w:line="270" w:lineRule="atLeast"/>
      <w:jc w:val="center"/>
    </w:pPr>
    <w:rPr>
      <w:rFonts w:eastAsia="Times New Roman"/>
      <w:color w:val="000000"/>
      <w:sz w:val="20"/>
      <w:szCs w:val="20"/>
    </w:rPr>
  </w:style>
  <w:style w:type="paragraph" w:customStyle="1" w:styleId="g-aipstyle31">
    <w:name w:val="g-aipstyle31"/>
    <w:basedOn w:val="Normal"/>
    <w:rsid w:val="00CA5293"/>
    <w:pPr>
      <w:spacing w:line="240" w:lineRule="atLeast"/>
      <w:jc w:val="center"/>
    </w:pPr>
    <w:rPr>
      <w:rFonts w:eastAsia="Times New Roman"/>
      <w:color w:val="000000"/>
      <w:sz w:val="20"/>
      <w:szCs w:val="20"/>
    </w:rPr>
  </w:style>
  <w:style w:type="paragraph" w:customStyle="1" w:styleId="g-aipstyle41">
    <w:name w:val="g-aipstyle41"/>
    <w:basedOn w:val="Normal"/>
    <w:rsid w:val="00CA5293"/>
    <w:pPr>
      <w:spacing w:line="270" w:lineRule="atLeast"/>
    </w:pPr>
    <w:rPr>
      <w:rFonts w:eastAsia="Times New Roman"/>
      <w:color w:val="000000"/>
      <w:sz w:val="21"/>
      <w:szCs w:val="21"/>
    </w:rPr>
  </w:style>
  <w:style w:type="paragraph" w:customStyle="1" w:styleId="byline-dateline">
    <w:name w:val="byline-dateline"/>
    <w:basedOn w:val="Normal"/>
    <w:rsid w:val="00CA5293"/>
    <w:pPr>
      <w:spacing w:before="100" w:beforeAutospacing="1" w:after="100" w:afterAutospacing="1"/>
    </w:pPr>
    <w:rPr>
      <w:rFonts w:ascii="Times New Roman" w:eastAsia="Times New Roman" w:hAnsi="Times New Roman"/>
      <w:sz w:val="24"/>
    </w:rPr>
  </w:style>
  <w:style w:type="character" w:customStyle="1" w:styleId="byline-author">
    <w:name w:val="byline-author"/>
    <w:basedOn w:val="DefaultParagraphFont"/>
    <w:rsid w:val="00CA5293"/>
  </w:style>
  <w:style w:type="paragraph" w:customStyle="1" w:styleId="Tagstyle1">
    <w:name w:val="Tagstyle"/>
    <w:basedOn w:val="Normal"/>
    <w:next w:val="Normal"/>
    <w:rsid w:val="00CA5293"/>
    <w:rPr>
      <w:b/>
    </w:rPr>
  </w:style>
  <w:style w:type="character" w:customStyle="1" w:styleId="TagCiteChar4">
    <w:name w:val="Tag &amp; Cite Char"/>
    <w:link w:val="TagCite2"/>
    <w:locked/>
    <w:rsid w:val="00CA5293"/>
    <w:rPr>
      <w:rFonts w:ascii="Arial Narrow" w:hAnsi="Arial Narrow"/>
      <w:b/>
    </w:rPr>
  </w:style>
  <w:style w:type="paragraph" w:customStyle="1" w:styleId="TagCite2">
    <w:name w:val="Tag &amp; Cite"/>
    <w:basedOn w:val="Normal"/>
    <w:link w:val="TagCiteChar4"/>
    <w:rsid w:val="00CA5293"/>
    <w:rPr>
      <w:rFonts w:ascii="Arial Narrow" w:hAnsi="Arial Narrow"/>
      <w:b/>
      <w:sz w:val="24"/>
    </w:rPr>
  </w:style>
  <w:style w:type="character" w:customStyle="1" w:styleId="UnunderlinedTextChar">
    <w:name w:val="Ununderlined Text Char"/>
    <w:link w:val="UnunderlinedText"/>
    <w:locked/>
    <w:rsid w:val="00CA5293"/>
    <w:rPr>
      <w:sz w:val="12"/>
    </w:rPr>
  </w:style>
  <w:style w:type="paragraph" w:customStyle="1" w:styleId="UnunderlinedText">
    <w:name w:val="Ununderlined Text"/>
    <w:basedOn w:val="Normal"/>
    <w:link w:val="UnunderlinedTextChar"/>
    <w:autoRedefine/>
    <w:rsid w:val="00CA5293"/>
    <w:rPr>
      <w:rFonts w:asciiTheme="minorHAnsi" w:hAnsiTheme="minorHAnsi"/>
      <w:sz w:val="12"/>
    </w:rPr>
  </w:style>
  <w:style w:type="paragraph" w:customStyle="1" w:styleId="shortdescription">
    <w:name w:val="shortdescription"/>
    <w:basedOn w:val="Normal"/>
    <w:rsid w:val="00CA5293"/>
    <w:pPr>
      <w:spacing w:before="100" w:beforeAutospacing="1" w:after="100" w:afterAutospacing="1"/>
    </w:pPr>
    <w:rPr>
      <w:rFonts w:ascii="Times New Roman" w:eastAsia="Times New Roman" w:hAnsi="Times New Roman"/>
      <w:sz w:val="24"/>
    </w:rPr>
  </w:style>
  <w:style w:type="character" w:customStyle="1" w:styleId="BoldCharChar">
    <w:name w:val="Bold Char Char"/>
    <w:locked/>
    <w:rsid w:val="00CA5293"/>
    <w:rPr>
      <w:b/>
    </w:rPr>
  </w:style>
  <w:style w:type="character" w:customStyle="1" w:styleId="detailtitle">
    <w:name w:val="detailtitle"/>
    <w:rsid w:val="00CA5293"/>
  </w:style>
  <w:style w:type="character" w:customStyle="1" w:styleId="FontStyle134">
    <w:name w:val="Font Style134"/>
    <w:rsid w:val="00CA5293"/>
    <w:rPr>
      <w:rFonts w:ascii="Book Antiqua" w:hAnsi="Book Antiqua" w:cs="Book Antiqua" w:hint="default"/>
      <w:sz w:val="18"/>
      <w:szCs w:val="18"/>
    </w:rPr>
  </w:style>
  <w:style w:type="character" w:customStyle="1" w:styleId="Heading5CharCharChar">
    <w:name w:val="Heading 5 Char Char Char"/>
    <w:aliases w:val="Heading 51,Heading 511"/>
    <w:basedOn w:val="DefaultParagraphFont"/>
    <w:rsid w:val="00CA5293"/>
    <w:rPr>
      <w:b/>
      <w:bCs/>
      <w:iCs/>
      <w:szCs w:val="26"/>
      <w:lang w:val="en-US" w:eastAsia="en-US" w:bidi="ar-SA"/>
    </w:rPr>
  </w:style>
  <w:style w:type="character" w:customStyle="1" w:styleId="comments-post">
    <w:name w:val="comments-post"/>
    <w:basedOn w:val="DefaultParagraphFont"/>
    <w:rsid w:val="00CA5293"/>
  </w:style>
  <w:style w:type="paragraph" w:customStyle="1" w:styleId="CardsCharChar">
    <w:name w:val="Cards Char Char"/>
    <w:basedOn w:val="Normal"/>
    <w:uiPriority w:val="99"/>
    <w:rsid w:val="00CA5293"/>
    <w:pPr>
      <w:autoSpaceDE w:val="0"/>
      <w:autoSpaceDN w:val="0"/>
      <w:adjustRightInd w:val="0"/>
      <w:ind w:left="432" w:right="432"/>
      <w:jc w:val="both"/>
    </w:pPr>
    <w:rPr>
      <w:rFonts w:eastAsia="Calibri"/>
      <w:sz w:val="20"/>
      <w:szCs w:val="20"/>
    </w:rPr>
  </w:style>
  <w:style w:type="paragraph" w:customStyle="1" w:styleId="Irrelevant6font">
    <w:name w:val="Irrelevant (6 font)"/>
    <w:basedOn w:val="Normal"/>
    <w:uiPriority w:val="99"/>
    <w:rsid w:val="00CA5293"/>
    <w:pPr>
      <w:ind w:left="547" w:right="648"/>
      <w:jc w:val="both"/>
    </w:pPr>
    <w:rPr>
      <w:rFonts w:eastAsia="Calibri"/>
      <w:sz w:val="12"/>
      <w:szCs w:val="12"/>
    </w:rPr>
  </w:style>
  <w:style w:type="character" w:customStyle="1" w:styleId="Irrelevant5fontChar">
    <w:name w:val="Irrelevant (5 font) Char"/>
    <w:basedOn w:val="DefaultParagraphFont"/>
    <w:rsid w:val="00CA5293"/>
    <w:rPr>
      <w:sz w:val="10"/>
      <w:szCs w:val="10"/>
      <w:lang w:val="en-US" w:eastAsia="en-US" w:bidi="ar-SA"/>
    </w:rPr>
  </w:style>
  <w:style w:type="character" w:customStyle="1" w:styleId="Hyperlink13">
    <w:name w:val="Hyperlink13"/>
    <w:basedOn w:val="DefaultParagraphFont"/>
    <w:rsid w:val="00CA5293"/>
    <w:rPr>
      <w:b w:val="0"/>
      <w:bCs w:val="0"/>
      <w:strike w:val="0"/>
      <w:dstrike w:val="0"/>
      <w:color w:val="008000"/>
      <w:sz w:val="20"/>
      <w:szCs w:val="20"/>
      <w:u w:val="none"/>
      <w:effect w:val="none"/>
    </w:rPr>
  </w:style>
  <w:style w:type="character" w:customStyle="1" w:styleId="standardcontent1">
    <w:name w:val="standardcontent1"/>
    <w:basedOn w:val="DefaultParagraphFont"/>
    <w:rsid w:val="00CA5293"/>
    <w:rPr>
      <w:rFonts w:ascii="Arial" w:hAnsi="Arial" w:cs="Arial" w:hint="default"/>
      <w:strike w:val="0"/>
      <w:dstrike w:val="0"/>
      <w:sz w:val="24"/>
      <w:szCs w:val="24"/>
      <w:u w:val="none"/>
      <w:effect w:val="none"/>
    </w:rPr>
  </w:style>
  <w:style w:type="character" w:customStyle="1" w:styleId="Hyperlink4">
    <w:name w:val="Hyperlink4"/>
    <w:basedOn w:val="DefaultParagraphFont"/>
    <w:rsid w:val="00CA5293"/>
    <w:rPr>
      <w:color w:val="000066"/>
      <w:u w:val="single"/>
    </w:rPr>
  </w:style>
  <w:style w:type="paragraph" w:customStyle="1" w:styleId="rddateline">
    <w:name w:val="rddateline"/>
    <w:basedOn w:val="Normal"/>
    <w:uiPriority w:val="99"/>
    <w:rsid w:val="00CA5293"/>
    <w:rPr>
      <w:rFonts w:eastAsia="Calibri"/>
      <w:szCs w:val="20"/>
    </w:rPr>
  </w:style>
  <w:style w:type="paragraph" w:customStyle="1" w:styleId="rdheadline">
    <w:name w:val="rdheadline"/>
    <w:basedOn w:val="Normal"/>
    <w:uiPriority w:val="99"/>
    <w:rsid w:val="00CA5293"/>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rsid w:val="00CA5293"/>
    <w:pPr>
      <w:spacing w:after="100" w:afterAutospacing="1"/>
    </w:pPr>
    <w:rPr>
      <w:rFonts w:ascii="Verdana" w:eastAsia="Calibri" w:hAnsi="Verdana"/>
      <w:szCs w:val="20"/>
    </w:rPr>
  </w:style>
  <w:style w:type="character" w:customStyle="1" w:styleId="rddeckline1">
    <w:name w:val="rddeckline1"/>
    <w:basedOn w:val="DefaultParagraphFont"/>
    <w:rsid w:val="00CA5293"/>
    <w:rPr>
      <w:rFonts w:ascii="Verdana" w:hAnsi="Verdana" w:hint="default"/>
      <w:b/>
      <w:bCs/>
      <w:sz w:val="22"/>
      <w:szCs w:val="22"/>
    </w:rPr>
  </w:style>
  <w:style w:type="character" w:customStyle="1" w:styleId="link-external">
    <w:name w:val="link-external"/>
    <w:basedOn w:val="DefaultParagraphFont"/>
    <w:rsid w:val="00CA5293"/>
  </w:style>
  <w:style w:type="character" w:customStyle="1" w:styleId="contact1">
    <w:name w:val="contact1"/>
    <w:basedOn w:val="DefaultParagraphFont"/>
    <w:rsid w:val="00CA5293"/>
    <w:rPr>
      <w:rFonts w:ascii="Tahoma" w:hAnsi="Tahoma" w:cs="Tahoma" w:hint="default"/>
      <w:color w:val="999999"/>
      <w:sz w:val="20"/>
      <w:szCs w:val="20"/>
    </w:rPr>
  </w:style>
  <w:style w:type="character" w:customStyle="1" w:styleId="credits1">
    <w:name w:val="credits1"/>
    <w:basedOn w:val="DefaultParagraphFont"/>
    <w:rsid w:val="00CA5293"/>
    <w:rPr>
      <w:rFonts w:ascii="Tahoma" w:hAnsi="Tahoma" w:cs="Tahoma" w:hint="default"/>
      <w:color w:val="999999"/>
      <w:sz w:val="16"/>
      <w:szCs w:val="16"/>
    </w:rPr>
  </w:style>
  <w:style w:type="paragraph" w:customStyle="1" w:styleId="Heading20">
    <w:name w:val="Heading2"/>
    <w:basedOn w:val="Normal"/>
    <w:link w:val="Heading2Char0"/>
    <w:rsid w:val="00CA5293"/>
    <w:pPr>
      <w:jc w:val="center"/>
    </w:pPr>
    <w:rPr>
      <w:rFonts w:eastAsia="Calibri"/>
      <w:b/>
      <w:caps/>
    </w:rPr>
  </w:style>
  <w:style w:type="character" w:customStyle="1" w:styleId="Heading2Char0">
    <w:name w:val="Heading2 Char"/>
    <w:basedOn w:val="DefaultParagraphFont"/>
    <w:link w:val="Heading20"/>
    <w:rsid w:val="00CA5293"/>
    <w:rPr>
      <w:rFonts w:ascii="Calibri" w:eastAsia="Calibri" w:hAnsi="Calibri"/>
      <w:b/>
      <w:caps/>
      <w:sz w:val="22"/>
    </w:rPr>
  </w:style>
  <w:style w:type="paragraph" w:customStyle="1" w:styleId="Header2">
    <w:name w:val="Header2"/>
    <w:basedOn w:val="Heading20"/>
    <w:link w:val="Header2Char"/>
    <w:rsid w:val="00CA5293"/>
  </w:style>
  <w:style w:type="character" w:customStyle="1" w:styleId="Header2Char">
    <w:name w:val="Header2 Char"/>
    <w:basedOn w:val="Heading2Char0"/>
    <w:link w:val="Header2"/>
    <w:rsid w:val="00CA5293"/>
    <w:rPr>
      <w:rFonts w:ascii="Calibri" w:eastAsia="Calibri" w:hAnsi="Calibri"/>
      <w:b/>
      <w:caps/>
      <w:sz w:val="22"/>
    </w:rPr>
  </w:style>
  <w:style w:type="paragraph" w:customStyle="1" w:styleId="Underlinedcard1">
    <w:name w:val="Underlined card"/>
    <w:basedOn w:val="Normal"/>
    <w:link w:val="UnderlinedcardChar1"/>
    <w:autoRedefine/>
    <w:rsid w:val="00CA5293"/>
    <w:pPr>
      <w:autoSpaceDE w:val="0"/>
      <w:autoSpaceDN w:val="0"/>
      <w:adjustRightInd w:val="0"/>
      <w:ind w:left="432" w:right="432"/>
      <w:jc w:val="both"/>
    </w:pPr>
    <w:rPr>
      <w:rFonts w:eastAsia="Calibri"/>
      <w:sz w:val="24"/>
      <w:u w:val="thick"/>
    </w:rPr>
  </w:style>
  <w:style w:type="character" w:customStyle="1" w:styleId="UnderlinedcardChar1">
    <w:name w:val="Underlined card Char"/>
    <w:basedOn w:val="DefaultParagraphFont"/>
    <w:link w:val="Underlinedcard1"/>
    <w:rsid w:val="00CA5293"/>
    <w:rPr>
      <w:rFonts w:ascii="Calibri" w:eastAsia="Calibri" w:hAnsi="Calibri"/>
      <w:u w:val="thick"/>
    </w:rPr>
  </w:style>
  <w:style w:type="paragraph" w:customStyle="1" w:styleId="StyleHeading212pt">
    <w:name w:val="Style Heading2 + 12 pt"/>
    <w:basedOn w:val="Heading20"/>
    <w:link w:val="StyleHeading212ptChar"/>
    <w:rsid w:val="00CA5293"/>
    <w:rPr>
      <w:bCs/>
    </w:rPr>
  </w:style>
  <w:style w:type="character" w:customStyle="1" w:styleId="StyleHeading212ptChar">
    <w:name w:val="Style Heading2 + 12 pt Char"/>
    <w:basedOn w:val="Heading2Char0"/>
    <w:link w:val="StyleHeading212pt"/>
    <w:rsid w:val="00CA5293"/>
    <w:rPr>
      <w:rFonts w:ascii="Calibri" w:eastAsia="Calibri" w:hAnsi="Calibri"/>
      <w:b/>
      <w:bCs/>
      <w:caps/>
      <w:sz w:val="22"/>
    </w:rPr>
  </w:style>
  <w:style w:type="paragraph" w:customStyle="1" w:styleId="Heading212pt">
    <w:name w:val="Heading2 + 12 pt"/>
    <w:basedOn w:val="StyleHeading212pt"/>
    <w:link w:val="Heading212ptChar"/>
    <w:rsid w:val="00CA5293"/>
  </w:style>
  <w:style w:type="character" w:customStyle="1" w:styleId="Heading212ptChar">
    <w:name w:val="Heading2 + 12 pt Char"/>
    <w:basedOn w:val="StyleHeading212ptChar"/>
    <w:link w:val="Heading212pt"/>
    <w:rsid w:val="00CA5293"/>
    <w:rPr>
      <w:rFonts w:ascii="Calibri" w:eastAsia="Calibri" w:hAnsi="Calibri"/>
      <w:b/>
      <w:bCs/>
      <w:caps/>
      <w:sz w:val="22"/>
    </w:rPr>
  </w:style>
  <w:style w:type="character" w:customStyle="1" w:styleId="CardsFont12ptCharCharCharChar">
    <w:name w:val="Cards + Font: 12 pt Char Char Char Char"/>
    <w:rsid w:val="00CA5293"/>
    <w:rPr>
      <w:sz w:val="24"/>
      <w:szCs w:val="24"/>
      <w:u w:val="thick"/>
      <w:lang w:val="en-US" w:eastAsia="en-US" w:bidi="ar-SA"/>
    </w:rPr>
  </w:style>
  <w:style w:type="character" w:customStyle="1" w:styleId="StyleBoldText12pt10ptNotBoldKernat16pt">
    <w:name w:val="Style Bold Text 12 pt + 10 pt Not Bold Kern at 16 pt"/>
    <w:basedOn w:val="DefaultParagraphFont"/>
    <w:rsid w:val="00CA5293"/>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basedOn w:val="DefaultParagraphFont"/>
    <w:rsid w:val="00CA5293"/>
  </w:style>
  <w:style w:type="paragraph" w:customStyle="1" w:styleId="CardsChar2">
    <w:name w:val="Cards Char2"/>
    <w:basedOn w:val="Normal"/>
    <w:uiPriority w:val="99"/>
    <w:rsid w:val="00CA5293"/>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rsid w:val="00CA5293"/>
    <w:pPr>
      <w:widowControl w:val="0"/>
      <w:autoSpaceDE w:val="0"/>
      <w:autoSpaceDN w:val="0"/>
      <w:adjustRightInd w:val="0"/>
      <w:jc w:val="both"/>
      <w:outlineLvl w:val="2"/>
    </w:pPr>
    <w:rPr>
      <w:rFonts w:eastAsia="Calibri"/>
      <w:b/>
      <w:bCs/>
    </w:rPr>
  </w:style>
  <w:style w:type="character" w:customStyle="1" w:styleId="CitesCharCharChar">
    <w:name w:val="Cites Char Char Char"/>
    <w:basedOn w:val="DefaultParagraphFont"/>
    <w:link w:val="CitesCharChar"/>
    <w:rsid w:val="00CA5293"/>
    <w:rPr>
      <w:rFonts w:ascii="Calibri" w:eastAsia="Calibri" w:hAnsi="Calibri"/>
      <w:b/>
      <w:bCs/>
      <w:sz w:val="22"/>
    </w:rPr>
  </w:style>
  <w:style w:type="character" w:customStyle="1" w:styleId="UnderlinedCards">
    <w:name w:val="Underlined Cards"/>
    <w:basedOn w:val="DefaultParagraphFont"/>
    <w:rsid w:val="00CA5293"/>
    <w:rPr>
      <w:sz w:val="24"/>
      <w:szCs w:val="24"/>
      <w:u w:val="thick"/>
      <w:lang w:val="en-US" w:eastAsia="en-US" w:bidi="ar-SA"/>
    </w:rPr>
  </w:style>
  <w:style w:type="paragraph" w:customStyle="1" w:styleId="CardTextCharCharCharChar">
    <w:name w:val="Card Text Char Char Char Char"/>
    <w:basedOn w:val="Normal"/>
    <w:rsid w:val="00CA5293"/>
    <w:pPr>
      <w:ind w:left="1728" w:right="1728"/>
    </w:pPr>
    <w:rPr>
      <w:rFonts w:eastAsia="Calibri"/>
      <w:sz w:val="18"/>
    </w:rPr>
  </w:style>
  <w:style w:type="character" w:customStyle="1" w:styleId="TagsChar4">
    <w:name w:val="Tags Char4"/>
    <w:basedOn w:val="DefaultParagraphFont"/>
    <w:rsid w:val="00CA5293"/>
    <w:rPr>
      <w:b/>
      <w:lang w:val="en-US" w:eastAsia="en-US" w:bidi="ar-SA"/>
    </w:rPr>
  </w:style>
  <w:style w:type="character" w:customStyle="1" w:styleId="TagCharChar10">
    <w:name w:val="Tag Char Char1"/>
    <w:basedOn w:val="DefaultParagraphFont"/>
    <w:rsid w:val="00CA5293"/>
    <w:rPr>
      <w:b/>
      <w:sz w:val="24"/>
      <w:szCs w:val="24"/>
      <w:lang w:val="en-US" w:eastAsia="en-US" w:bidi="ar-SA"/>
    </w:rPr>
  </w:style>
  <w:style w:type="character" w:customStyle="1" w:styleId="tightinline1">
    <w:name w:val="tightinline1"/>
    <w:basedOn w:val="DefaultParagraphFont"/>
    <w:rsid w:val="00CA5293"/>
    <w:rPr>
      <w:rFonts w:ascii="Verdana" w:hAnsi="Verdana" w:hint="default"/>
      <w:vanish w:val="0"/>
      <w:webHidden w:val="0"/>
      <w:color w:val="000000"/>
      <w:sz w:val="20"/>
      <w:szCs w:val="20"/>
      <w:specVanish w:val="0"/>
    </w:rPr>
  </w:style>
  <w:style w:type="character" w:customStyle="1" w:styleId="style3Char0">
    <w:name w:val="style 3 Char"/>
    <w:basedOn w:val="DefaultParagraphFont"/>
    <w:rsid w:val="00CA5293"/>
    <w:rPr>
      <w:sz w:val="18"/>
      <w:szCs w:val="24"/>
      <w:lang w:val="en-US" w:eastAsia="en-US" w:bidi="ar-SA"/>
    </w:rPr>
  </w:style>
  <w:style w:type="paragraph" w:customStyle="1" w:styleId="Ryan6">
    <w:name w:val="Ryan6"/>
    <w:basedOn w:val="PlainText"/>
    <w:autoRedefine/>
    <w:rsid w:val="00CA5293"/>
    <w:pPr>
      <w:tabs>
        <w:tab w:val="clear" w:pos="9450"/>
      </w:tabs>
      <w:ind w:left="360"/>
    </w:pPr>
    <w:rPr>
      <w:rFonts w:ascii="Times New Roman" w:hAnsi="Times New Roman"/>
      <w:sz w:val="20"/>
      <w:szCs w:val="20"/>
    </w:rPr>
  </w:style>
  <w:style w:type="paragraph" w:customStyle="1" w:styleId="CitationCharCharCharCharCharCharChar">
    <w:name w:val="Citation Char Char Char Char Char Char Char"/>
    <w:basedOn w:val="Normal"/>
    <w:link w:val="CitationCharCharCharCharCharCharCharChar"/>
    <w:rsid w:val="00CA5293"/>
    <w:pPr>
      <w:ind w:left="1440" w:right="1440"/>
    </w:pPr>
    <w:rPr>
      <w:rFonts w:eastAsia="Calibri"/>
    </w:rPr>
  </w:style>
  <w:style w:type="character" w:customStyle="1" w:styleId="CitationCharCharCharCharCharCharCharChar">
    <w:name w:val="Citation Char Char Char Char Char Char Char Char"/>
    <w:basedOn w:val="DefaultParagraphFont"/>
    <w:link w:val="CitationCharCharCharCharCharCharChar"/>
    <w:rsid w:val="00CA5293"/>
    <w:rPr>
      <w:rFonts w:ascii="Calibri" w:eastAsia="Calibri" w:hAnsi="Calibri"/>
      <w:sz w:val="22"/>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rsid w:val="00CA5293"/>
    <w:rPr>
      <w:rFonts w:eastAsia="Calibri"/>
      <w:u w:val="single"/>
    </w:rPr>
  </w:style>
  <w:style w:type="character" w:customStyle="1" w:styleId="UnderlineCharCharCharCharCharCharCharCharCharCharCharCharCharChar0">
    <w:name w:val="Underline Char Char Char Char Char Char Char Char Char Char Char Char Char Char"/>
    <w:basedOn w:val="DefaultParagraphFont"/>
    <w:link w:val="UnderlineCharCharCharCharCharCharCharCharCharCharCharCharChar"/>
    <w:rsid w:val="00CA5293"/>
    <w:rPr>
      <w:rFonts w:ascii="Calibri" w:eastAsia="Calibri" w:hAnsi="Calibri"/>
      <w:sz w:val="22"/>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CA5293"/>
    <w:rPr>
      <w:rFonts w:asciiTheme="minorHAnsi" w:hAnsiTheme="minorHAnsi"/>
      <w:b/>
      <w:sz w:val="24"/>
      <w:u w:val="single"/>
    </w:rPr>
  </w:style>
  <w:style w:type="character" w:customStyle="1" w:styleId="boldciteChar">
    <w:name w:val="bold cite Char"/>
    <w:basedOn w:val="DefaultParagraphFont"/>
    <w:rsid w:val="00CA5293"/>
    <w:rPr>
      <w:rFonts w:ascii="Arial" w:eastAsia="Calibri" w:hAnsi="Arial" w:cs="Times New Roman"/>
      <w:b/>
      <w:color w:val="000000"/>
      <w:sz w:val="28"/>
      <w:u w:val="thick" w:color="000000"/>
    </w:rPr>
  </w:style>
  <w:style w:type="character" w:customStyle="1" w:styleId="BoldandUnderlineChar2CharCharChar">
    <w:name w:val="Bold and Underline Char2 Char Char Char"/>
    <w:basedOn w:val="DefaultParagraphFont"/>
    <w:link w:val="BoldandUnderlineChar2CharChar"/>
    <w:rsid w:val="00CA5293"/>
    <w:rPr>
      <w:b/>
      <w:u w:val="single"/>
    </w:rPr>
  </w:style>
  <w:style w:type="paragraph" w:customStyle="1" w:styleId="BlockHeaderHidden">
    <w:name w:val="Block Header Hidden"/>
    <w:next w:val="Nothing"/>
    <w:link w:val="BlockHeaderHiddenChar"/>
    <w:qFormat/>
    <w:rsid w:val="00CA5293"/>
    <w:pPr>
      <w:jc w:val="center"/>
    </w:pPr>
    <w:rPr>
      <w:rFonts w:ascii="Times New Roman" w:eastAsia="Calibri" w:hAnsi="Times New Roman" w:cs="Times New Roman"/>
      <w:b/>
      <w:sz w:val="28"/>
      <w:szCs w:val="20"/>
    </w:rPr>
  </w:style>
  <w:style w:type="character" w:customStyle="1" w:styleId="BlockHeaderHiddenChar">
    <w:name w:val="Block Header Hidden Char"/>
    <w:basedOn w:val="DefaultParagraphFont"/>
    <w:link w:val="BlockHeaderHidden"/>
    <w:rsid w:val="00CA5293"/>
    <w:rPr>
      <w:rFonts w:ascii="Times New Roman" w:eastAsia="Calibri" w:hAnsi="Times New Roman" w:cs="Times New Roman"/>
      <w:b/>
      <w:sz w:val="28"/>
      <w:szCs w:val="20"/>
    </w:rPr>
  </w:style>
  <w:style w:type="character" w:customStyle="1" w:styleId="Char31">
    <w:name w:val="Char31"/>
    <w:basedOn w:val="DefaultParagraphFont"/>
    <w:rsid w:val="00CA5293"/>
    <w:rPr>
      <w:rFonts w:ascii="Arial Narrow" w:eastAsia="Batang" w:hAnsi="Arial Narrow" w:cs="Arial"/>
      <w:b/>
      <w:bCs/>
      <w:iCs/>
      <w:sz w:val="24"/>
      <w:szCs w:val="28"/>
      <w:lang w:val="en-US" w:eastAsia="en-US" w:bidi="ar-SA"/>
    </w:rPr>
  </w:style>
  <w:style w:type="character" w:customStyle="1" w:styleId="Irrelevant6fontChar">
    <w:name w:val="Irrelevant (6 font) Char"/>
    <w:basedOn w:val="DefaultParagraphFont"/>
    <w:rsid w:val="00CA5293"/>
    <w:rPr>
      <w:sz w:val="12"/>
      <w:szCs w:val="12"/>
      <w:lang w:val="en-US" w:eastAsia="en-US" w:bidi="ar-SA"/>
    </w:rPr>
  </w:style>
  <w:style w:type="character" w:customStyle="1" w:styleId="enumbell">
    <w:name w:val="enumbell"/>
    <w:basedOn w:val="DefaultParagraphFont"/>
    <w:rsid w:val="00CA5293"/>
  </w:style>
  <w:style w:type="character" w:customStyle="1" w:styleId="ptext-2">
    <w:name w:val="ptext-2"/>
    <w:basedOn w:val="DefaultParagraphFont"/>
    <w:rsid w:val="00CA5293"/>
  </w:style>
  <w:style w:type="paragraph" w:customStyle="1" w:styleId="Hotroute3">
    <w:name w:val="Hot route"/>
    <w:basedOn w:val="Normal"/>
    <w:rsid w:val="00CA5293"/>
    <w:pPr>
      <w:ind w:left="144"/>
    </w:pPr>
    <w:rPr>
      <w:rFonts w:eastAsia="Calibri"/>
    </w:rPr>
  </w:style>
  <w:style w:type="paragraph" w:customStyle="1" w:styleId="morenews">
    <w:name w:val="morenews"/>
    <w:basedOn w:val="Normal"/>
    <w:rsid w:val="00CA5293"/>
    <w:pPr>
      <w:spacing w:before="100" w:beforeAutospacing="1" w:after="100" w:afterAutospacing="1"/>
    </w:pPr>
    <w:rPr>
      <w:rFonts w:eastAsia="Calibri"/>
      <w:sz w:val="24"/>
    </w:rPr>
  </w:style>
  <w:style w:type="paragraph" w:customStyle="1" w:styleId="TagsCites">
    <w:name w:val="Tags/Cites"/>
    <w:basedOn w:val="Normal"/>
    <w:rsid w:val="00CA5293"/>
    <w:pPr>
      <w:autoSpaceDE w:val="0"/>
      <w:autoSpaceDN w:val="0"/>
      <w:adjustRightInd w:val="0"/>
    </w:pPr>
    <w:rPr>
      <w:rFonts w:eastAsia="Calibri"/>
      <w:sz w:val="26"/>
    </w:rPr>
  </w:style>
  <w:style w:type="character" w:customStyle="1" w:styleId="textunderlineChar0">
    <w:name w:val="text underline Char"/>
    <w:basedOn w:val="DefaultParagraphFont"/>
    <w:locked/>
    <w:rsid w:val="00CA5293"/>
    <w:rPr>
      <w:rFonts w:ascii="Garamond" w:eastAsia="Times New Roman" w:hAnsi="Garamond" w:cs="Times New Roman"/>
      <w:sz w:val="22"/>
      <w:szCs w:val="22"/>
      <w:u w:val="single"/>
    </w:rPr>
  </w:style>
  <w:style w:type="character" w:customStyle="1" w:styleId="cardtext-underlined0">
    <w:name w:val="card text- underlined"/>
    <w:rsid w:val="00CA5293"/>
    <w:rPr>
      <w:rFonts w:ascii="Arial" w:hAnsi="Arial"/>
      <w:sz w:val="12"/>
      <w:u w:val="single"/>
    </w:rPr>
  </w:style>
  <w:style w:type="character" w:customStyle="1" w:styleId="cardtext-un-underlined">
    <w:name w:val="card text- un-underlined"/>
    <w:rsid w:val="00CA5293"/>
    <w:rPr>
      <w:sz w:val="12"/>
    </w:rPr>
  </w:style>
  <w:style w:type="paragraph" w:customStyle="1" w:styleId="BodyA">
    <w:name w:val="Body A"/>
    <w:uiPriority w:val="99"/>
    <w:qFormat/>
    <w:rsid w:val="00CA5293"/>
    <w:rPr>
      <w:rFonts w:ascii="Helvetica" w:eastAsia="ヒラギノ角ゴ Pro W3" w:hAnsi="Helvetica" w:cs="Times New Roman"/>
      <w:color w:val="000000"/>
      <w:szCs w:val="20"/>
    </w:rPr>
  </w:style>
  <w:style w:type="paragraph" w:customStyle="1" w:styleId="ReduceText">
    <w:name w:val="Reduce Text"/>
    <w:basedOn w:val="Normal"/>
    <w:autoRedefine/>
    <w:rsid w:val="00CA5293"/>
    <w:pPr>
      <w:ind w:left="1440" w:right="720"/>
    </w:pPr>
    <w:rPr>
      <w:rFonts w:eastAsia="Calibri"/>
      <w:sz w:val="10"/>
    </w:rPr>
  </w:style>
  <w:style w:type="character" w:customStyle="1" w:styleId="SmalltextCharCharCharChar0">
    <w:name w:val="Small text Char Char Char Char"/>
    <w:basedOn w:val="DefaultParagraphFont"/>
    <w:rsid w:val="00CA5293"/>
    <w:rPr>
      <w:sz w:val="16"/>
      <w:szCs w:val="24"/>
      <w:lang w:val="en-US" w:eastAsia="en-US" w:bidi="ar-SA"/>
    </w:rPr>
  </w:style>
  <w:style w:type="character" w:customStyle="1" w:styleId="UnderlineCharCharCharCharCharCharCharChar">
    <w:name w:val="Underline Char Char Char Char Char Char Char Char"/>
    <w:basedOn w:val="DefaultParagraphFont"/>
    <w:link w:val="UnderlineCharCharCharCharCharCharChar"/>
    <w:rsid w:val="00CA5293"/>
    <w:rPr>
      <w:u w:val="single"/>
    </w:rPr>
  </w:style>
  <w:style w:type="character" w:customStyle="1" w:styleId="DebateSmallText">
    <w:name w:val="DebateSmallText"/>
    <w:rsid w:val="00CA5293"/>
    <w:rPr>
      <w:rFonts w:ascii="Times New Roman" w:hAnsi="Times New Roman"/>
      <w:sz w:val="16"/>
    </w:rPr>
  </w:style>
  <w:style w:type="character" w:customStyle="1" w:styleId="UnderlinestyleChar1">
    <w:name w:val="Underline style Char"/>
    <w:basedOn w:val="DefaultParagraphFont"/>
    <w:rsid w:val="00CA5293"/>
    <w:rPr>
      <w:szCs w:val="24"/>
      <w:u w:val="single"/>
    </w:rPr>
  </w:style>
  <w:style w:type="character" w:customStyle="1" w:styleId="maintextleft">
    <w:name w:val="maintextleft"/>
    <w:basedOn w:val="DefaultParagraphFont"/>
    <w:rsid w:val="00CA5293"/>
  </w:style>
  <w:style w:type="character" w:customStyle="1" w:styleId="cardUnderlineChar0">
    <w:name w:val="card+Underline Char"/>
    <w:basedOn w:val="DefaultParagraphFont"/>
    <w:rsid w:val="00CA5293"/>
    <w:rPr>
      <w:rFonts w:ascii="Times" w:hAnsi="Times"/>
      <w:u w:val="single"/>
      <w:lang w:val="en-US" w:eastAsia="en-US" w:bidi="ar-SA"/>
    </w:rPr>
  </w:style>
  <w:style w:type="paragraph" w:customStyle="1" w:styleId="FR4">
    <w:name w:val="FR4"/>
    <w:rsid w:val="00CA5293"/>
    <w:pPr>
      <w:widowControl w:val="0"/>
      <w:autoSpaceDE w:val="0"/>
      <w:autoSpaceDN w:val="0"/>
      <w:adjustRightInd w:val="0"/>
      <w:spacing w:before="220"/>
      <w:ind w:left="600" w:right="4600"/>
    </w:pPr>
    <w:rPr>
      <w:rFonts w:ascii="Arial" w:eastAsia="Times New Roman" w:hAnsi="Arial" w:cs="Arial"/>
      <w:b/>
      <w:bCs/>
      <w:sz w:val="16"/>
      <w:szCs w:val="16"/>
    </w:rPr>
  </w:style>
  <w:style w:type="paragraph" w:customStyle="1" w:styleId="FR5">
    <w:name w:val="FR5"/>
    <w:rsid w:val="00CA5293"/>
    <w:pPr>
      <w:widowControl w:val="0"/>
      <w:autoSpaceDE w:val="0"/>
      <w:autoSpaceDN w:val="0"/>
      <w:adjustRightInd w:val="0"/>
      <w:ind w:left="120"/>
    </w:pPr>
    <w:rPr>
      <w:rFonts w:ascii="Times New Roman" w:eastAsia="Times New Roman" w:hAnsi="Times New Roman" w:cs="Times New Roman"/>
      <w:b/>
      <w:bCs/>
      <w:sz w:val="16"/>
      <w:szCs w:val="16"/>
    </w:rPr>
  </w:style>
  <w:style w:type="character" w:customStyle="1" w:styleId="underlinecardCharChar">
    <w:name w:val="underline card Char Char"/>
    <w:basedOn w:val="DefaultParagraphFont"/>
    <w:rsid w:val="00CA5293"/>
    <w:rPr>
      <w:rFonts w:ascii="Arial" w:hAnsi="Arial"/>
      <w:sz w:val="18"/>
      <w:szCs w:val="24"/>
      <w:u w:val="single"/>
      <w:lang w:val="en-US" w:eastAsia="en-US" w:bidi="ar-SA"/>
    </w:rPr>
  </w:style>
  <w:style w:type="character" w:customStyle="1" w:styleId="cite3">
    <w:name w:val="%cite"/>
    <w:basedOn w:val="DefaultParagraphFont"/>
    <w:rsid w:val="00CA5293"/>
    <w:rPr>
      <w:rFonts w:ascii="Times New Roman" w:hAnsi="Times New Roman"/>
      <w:b/>
      <w:sz w:val="24"/>
    </w:rPr>
  </w:style>
  <w:style w:type="character" w:customStyle="1" w:styleId="Card-UnderlineChar">
    <w:name w:val="Card-Underline Char"/>
    <w:basedOn w:val="DefaultParagraphFont"/>
    <w:rsid w:val="00CA5293"/>
    <w:rPr>
      <w:rFonts w:ascii="Century Gothic" w:eastAsia="Cambria" w:hAnsi="Century Gothic"/>
      <w:szCs w:val="24"/>
      <w:u w:val="thick"/>
    </w:rPr>
  </w:style>
  <w:style w:type="paragraph" w:customStyle="1" w:styleId="CIte4">
    <w:name w:val="CIte"/>
    <w:basedOn w:val="blocktitle3"/>
    <w:qFormat/>
    <w:rsid w:val="00CA5293"/>
    <w:pPr>
      <w:spacing w:after="160"/>
      <w:ind w:left="720"/>
      <w:jc w:val="left"/>
      <w:outlineLvl w:val="9"/>
    </w:pPr>
    <w:rPr>
      <w:rFonts w:ascii="Times New Roman" w:hAnsi="Times New Roman"/>
      <w:caps w:val="0"/>
      <w:sz w:val="22"/>
      <w:szCs w:val="24"/>
      <w:u w:val="single"/>
      <w:lang w:val="en-US"/>
    </w:rPr>
  </w:style>
  <w:style w:type="character" w:customStyle="1" w:styleId="FontStyle63">
    <w:name w:val="Font Style63"/>
    <w:basedOn w:val="DefaultParagraphFont"/>
    <w:rsid w:val="00CA5293"/>
    <w:rPr>
      <w:rFonts w:ascii="Times New Roman" w:hAnsi="Times New Roman" w:cs="Times New Roman"/>
      <w:sz w:val="18"/>
      <w:szCs w:val="18"/>
    </w:rPr>
  </w:style>
  <w:style w:type="character" w:customStyle="1" w:styleId="FontStyle66">
    <w:name w:val="Font Style66"/>
    <w:basedOn w:val="DefaultParagraphFont"/>
    <w:rsid w:val="00CA5293"/>
    <w:rPr>
      <w:rFonts w:ascii="Times New Roman" w:hAnsi="Times New Roman" w:cs="Times New Roman"/>
      <w:i/>
      <w:iCs/>
      <w:sz w:val="18"/>
      <w:szCs w:val="18"/>
    </w:rPr>
  </w:style>
  <w:style w:type="character" w:customStyle="1" w:styleId="FontStyle83">
    <w:name w:val="Font Style83"/>
    <w:basedOn w:val="DefaultParagraphFont"/>
    <w:rsid w:val="00CA5293"/>
    <w:rPr>
      <w:rFonts w:ascii="Times New Roman" w:hAnsi="Times New Roman" w:cs="Times New Roman"/>
      <w:b/>
      <w:bCs/>
      <w:i/>
      <w:iCs/>
      <w:spacing w:val="-10"/>
      <w:sz w:val="10"/>
      <w:szCs w:val="10"/>
    </w:rPr>
  </w:style>
  <w:style w:type="character" w:customStyle="1" w:styleId="FontStyle86">
    <w:name w:val="Font Style86"/>
    <w:basedOn w:val="DefaultParagraphFont"/>
    <w:rsid w:val="00CA5293"/>
    <w:rPr>
      <w:rFonts w:ascii="Times New Roman" w:hAnsi="Times New Roman" w:cs="Times New Roman"/>
      <w:sz w:val="18"/>
      <w:szCs w:val="18"/>
    </w:rPr>
  </w:style>
  <w:style w:type="paragraph" w:customStyle="1" w:styleId="Style48">
    <w:name w:val="Style48"/>
    <w:basedOn w:val="Normal"/>
    <w:uiPriority w:val="99"/>
    <w:rsid w:val="00CA5293"/>
    <w:pPr>
      <w:widowControl w:val="0"/>
      <w:autoSpaceDE w:val="0"/>
      <w:autoSpaceDN w:val="0"/>
      <w:adjustRightInd w:val="0"/>
      <w:spacing w:line="246" w:lineRule="exact"/>
      <w:ind w:firstLine="353"/>
    </w:pPr>
    <w:rPr>
      <w:rFonts w:ascii="Times New Roman" w:eastAsia="Times New Roman" w:hAnsi="Times New Roman"/>
      <w:sz w:val="24"/>
    </w:rPr>
  </w:style>
  <w:style w:type="character" w:customStyle="1" w:styleId="ff3">
    <w:name w:val="ff3"/>
    <w:basedOn w:val="DefaultParagraphFont"/>
    <w:rsid w:val="00CA5293"/>
  </w:style>
  <w:style w:type="character" w:customStyle="1" w:styleId="ff10">
    <w:name w:val="ff10"/>
    <w:basedOn w:val="DefaultParagraphFont"/>
    <w:rsid w:val="00CA5293"/>
  </w:style>
  <w:style w:type="character" w:customStyle="1" w:styleId="FontStyle57">
    <w:name w:val="Font Style57"/>
    <w:basedOn w:val="DefaultParagraphFont"/>
    <w:rsid w:val="00CA5293"/>
    <w:rPr>
      <w:rFonts w:ascii="Times New Roman" w:hAnsi="Times New Roman" w:cs="Times New Roman"/>
      <w:b/>
      <w:bCs/>
      <w:sz w:val="18"/>
      <w:szCs w:val="18"/>
    </w:rPr>
  </w:style>
  <w:style w:type="character" w:customStyle="1" w:styleId="FontStyle105">
    <w:name w:val="Font Style105"/>
    <w:rsid w:val="00CA5293"/>
    <w:rPr>
      <w:rFonts w:ascii="Book Antiqua" w:hAnsi="Book Antiqua" w:cs="Book Antiqua" w:hint="default"/>
      <w:i/>
      <w:iCs/>
      <w:sz w:val="18"/>
      <w:szCs w:val="18"/>
    </w:rPr>
  </w:style>
  <w:style w:type="paragraph" w:customStyle="1" w:styleId="Style51">
    <w:name w:val="Style5"/>
    <w:basedOn w:val="Normal"/>
    <w:rsid w:val="00CA5293"/>
    <w:pPr>
      <w:widowControl w:val="0"/>
      <w:autoSpaceDE w:val="0"/>
      <w:autoSpaceDN w:val="0"/>
      <w:adjustRightInd w:val="0"/>
      <w:spacing w:line="240" w:lineRule="exact"/>
      <w:jc w:val="right"/>
    </w:pPr>
    <w:rPr>
      <w:rFonts w:ascii="Times New Roman" w:eastAsia="Times New Roman" w:hAnsi="Times New Roman"/>
      <w:sz w:val="24"/>
    </w:rPr>
  </w:style>
  <w:style w:type="character" w:customStyle="1" w:styleId="FontStyle74">
    <w:name w:val="Font Style74"/>
    <w:basedOn w:val="DefaultParagraphFont"/>
    <w:uiPriority w:val="99"/>
    <w:rsid w:val="00CA5293"/>
    <w:rPr>
      <w:rFonts w:ascii="Times New Roman" w:hAnsi="Times New Roman" w:cs="Times New Roman"/>
      <w:b/>
      <w:bCs/>
      <w:sz w:val="20"/>
      <w:szCs w:val="20"/>
    </w:rPr>
  </w:style>
  <w:style w:type="character" w:customStyle="1" w:styleId="FontStyle93">
    <w:name w:val="Font Style93"/>
    <w:uiPriority w:val="99"/>
    <w:rsid w:val="00CA5293"/>
    <w:rPr>
      <w:rFonts w:ascii="Book Antiqua" w:hAnsi="Book Antiqua" w:cs="Book Antiqua"/>
      <w:sz w:val="16"/>
      <w:szCs w:val="16"/>
    </w:rPr>
  </w:style>
  <w:style w:type="character" w:customStyle="1" w:styleId="FontStyle107">
    <w:name w:val="Font Style107"/>
    <w:uiPriority w:val="99"/>
    <w:rsid w:val="00CA5293"/>
    <w:rPr>
      <w:rFonts w:ascii="Book Antiqua" w:hAnsi="Book Antiqua" w:cs="Book Antiqua"/>
      <w:i/>
      <w:iCs/>
      <w:sz w:val="16"/>
      <w:szCs w:val="16"/>
    </w:rPr>
  </w:style>
  <w:style w:type="paragraph" w:customStyle="1" w:styleId="Style35">
    <w:name w:val="Style35"/>
    <w:basedOn w:val="Normal"/>
    <w:rsid w:val="00CA5293"/>
    <w:pPr>
      <w:widowControl w:val="0"/>
      <w:autoSpaceDE w:val="0"/>
      <w:autoSpaceDN w:val="0"/>
      <w:adjustRightInd w:val="0"/>
      <w:spacing w:line="254" w:lineRule="exact"/>
      <w:ind w:firstLine="103"/>
      <w:jc w:val="both"/>
    </w:pPr>
    <w:rPr>
      <w:rFonts w:ascii="Times New Roman" w:eastAsia="Times New Roman" w:hAnsi="Times New Roman"/>
      <w:sz w:val="24"/>
    </w:rPr>
  </w:style>
  <w:style w:type="character" w:customStyle="1" w:styleId="WW-Absatz-Standardschriftart11">
    <w:name w:val="WW-Absatz-Standardschriftart11"/>
    <w:rsid w:val="00CA5293"/>
  </w:style>
  <w:style w:type="character" w:customStyle="1" w:styleId="WW-Absatz-Standardschriftart111">
    <w:name w:val="WW-Absatz-Standardschriftart111"/>
    <w:rsid w:val="00CA5293"/>
  </w:style>
  <w:style w:type="character" w:customStyle="1" w:styleId="WW-Absatz-Standardschriftart1111">
    <w:name w:val="WW-Absatz-Standardschriftart1111"/>
    <w:rsid w:val="00CA5293"/>
  </w:style>
  <w:style w:type="character" w:customStyle="1" w:styleId="WW-Absatz-Standardschriftart11111">
    <w:name w:val="WW-Absatz-Standardschriftart11111"/>
    <w:rsid w:val="00CA5293"/>
  </w:style>
  <w:style w:type="character" w:customStyle="1" w:styleId="WW-Absatz-Standardschriftart111111">
    <w:name w:val="WW-Absatz-Standardschriftart111111"/>
    <w:rsid w:val="00CA5293"/>
  </w:style>
  <w:style w:type="character" w:customStyle="1" w:styleId="WW-Absatz-Standardschriftart1111111">
    <w:name w:val="WW-Absatz-Standardschriftart1111111"/>
    <w:rsid w:val="00CA5293"/>
  </w:style>
  <w:style w:type="character" w:customStyle="1" w:styleId="WW-Absatz-Standardschriftart11111111">
    <w:name w:val="WW-Absatz-Standardschriftart11111111"/>
    <w:rsid w:val="00CA5293"/>
  </w:style>
  <w:style w:type="character" w:customStyle="1" w:styleId="WW-Absatz-Standardschriftart111111111">
    <w:name w:val="WW-Absatz-Standardschriftart111111111"/>
    <w:rsid w:val="00CA5293"/>
  </w:style>
  <w:style w:type="character" w:customStyle="1" w:styleId="WW-Absatz-Standardschriftart1111111111">
    <w:name w:val="WW-Absatz-Standardschriftart1111111111"/>
    <w:rsid w:val="00CA5293"/>
  </w:style>
  <w:style w:type="character" w:customStyle="1" w:styleId="WW-Absatz-Standardschriftart11111111111">
    <w:name w:val="WW-Absatz-Standardschriftart11111111111"/>
    <w:rsid w:val="00CA5293"/>
  </w:style>
  <w:style w:type="character" w:customStyle="1" w:styleId="WW-Absatz-Standardschriftart111111111111">
    <w:name w:val="WW-Absatz-Standardschriftart111111111111"/>
    <w:rsid w:val="00CA5293"/>
  </w:style>
  <w:style w:type="character" w:customStyle="1" w:styleId="FontStyle12">
    <w:name w:val="Font Style12"/>
    <w:basedOn w:val="DefaultParagraphFont"/>
    <w:uiPriority w:val="99"/>
    <w:rsid w:val="00CA5293"/>
    <w:rPr>
      <w:rFonts w:ascii="Palatino Linotype" w:eastAsia="Palatino Linotype" w:hAnsi="Palatino Linotype" w:cs="Palatino Linotype"/>
      <w:b/>
      <w:bCs/>
      <w:sz w:val="20"/>
      <w:szCs w:val="20"/>
    </w:rPr>
  </w:style>
  <w:style w:type="character" w:customStyle="1" w:styleId="FontStyle11">
    <w:name w:val="Font Style11"/>
    <w:basedOn w:val="DefaultParagraphFont"/>
    <w:rsid w:val="00CA5293"/>
    <w:rPr>
      <w:rFonts w:ascii="Palatino Linotype" w:eastAsia="Palatino Linotype" w:hAnsi="Palatino Linotype" w:cs="Palatino Linotype"/>
      <w:i/>
      <w:iCs/>
      <w:sz w:val="20"/>
      <w:szCs w:val="20"/>
    </w:rPr>
  </w:style>
  <w:style w:type="character" w:customStyle="1" w:styleId="FontStyle52">
    <w:name w:val="Font Style52"/>
    <w:basedOn w:val="DefaultParagraphFont"/>
    <w:rsid w:val="00CA5293"/>
    <w:rPr>
      <w:rFonts w:ascii="Times New Roman" w:eastAsia="Times New Roman" w:hAnsi="Times New Roman" w:cs="Times New Roman"/>
      <w:sz w:val="18"/>
      <w:szCs w:val="18"/>
    </w:rPr>
  </w:style>
  <w:style w:type="character" w:customStyle="1" w:styleId="FontStyle51">
    <w:name w:val="Font Style51"/>
    <w:basedOn w:val="DefaultParagraphFont"/>
    <w:rsid w:val="00CA5293"/>
    <w:rPr>
      <w:rFonts w:ascii="Times New Roman" w:eastAsia="Times New Roman" w:hAnsi="Times New Roman" w:cs="Times New Roman"/>
      <w:i/>
      <w:iCs/>
      <w:sz w:val="18"/>
      <w:szCs w:val="18"/>
    </w:rPr>
  </w:style>
  <w:style w:type="character" w:customStyle="1" w:styleId="FontStyle50">
    <w:name w:val="Font Style50"/>
    <w:basedOn w:val="DefaultParagraphFont"/>
    <w:uiPriority w:val="99"/>
    <w:rsid w:val="00CA5293"/>
    <w:rPr>
      <w:rFonts w:ascii="Georgia" w:eastAsia="Georgia" w:hAnsi="Georgia" w:cs="Georgia"/>
      <w:sz w:val="16"/>
      <w:szCs w:val="16"/>
    </w:rPr>
  </w:style>
  <w:style w:type="character" w:customStyle="1" w:styleId="FontStyle61">
    <w:name w:val="Font Style61"/>
    <w:basedOn w:val="DefaultParagraphFont"/>
    <w:rsid w:val="00CA5293"/>
    <w:rPr>
      <w:rFonts w:ascii="Arial" w:eastAsia="Arial" w:hAnsi="Arial" w:cs="Arial"/>
      <w:b/>
      <w:bCs/>
      <w:sz w:val="16"/>
      <w:szCs w:val="16"/>
    </w:rPr>
  </w:style>
  <w:style w:type="character" w:customStyle="1" w:styleId="FontStyle75">
    <w:name w:val="Font Style75"/>
    <w:basedOn w:val="DefaultParagraphFont"/>
    <w:rsid w:val="00CA5293"/>
    <w:rPr>
      <w:rFonts w:ascii="Georgia" w:eastAsia="Georgia" w:hAnsi="Georgia" w:cs="Georgia"/>
      <w:b/>
      <w:bCs/>
      <w:sz w:val="12"/>
      <w:szCs w:val="12"/>
    </w:rPr>
  </w:style>
  <w:style w:type="character" w:customStyle="1" w:styleId="FontStyle71">
    <w:name w:val="Font Style71"/>
    <w:basedOn w:val="DefaultParagraphFont"/>
    <w:rsid w:val="00CA5293"/>
    <w:rPr>
      <w:rFonts w:ascii="Times New Roman" w:hAnsi="Times New Roman" w:cs="Times New Roman"/>
      <w:b/>
      <w:bCs/>
      <w:i/>
      <w:iCs/>
      <w:sz w:val="28"/>
      <w:szCs w:val="28"/>
    </w:rPr>
  </w:style>
  <w:style w:type="paragraph" w:customStyle="1" w:styleId="Contents10">
    <w:name w:val="Contents 10"/>
    <w:basedOn w:val="Index"/>
    <w:rsid w:val="00CA5293"/>
    <w:pPr>
      <w:widowControl/>
      <w:tabs>
        <w:tab w:val="right" w:leader="dot" w:pos="-19906"/>
      </w:tabs>
      <w:ind w:left="2547"/>
    </w:pPr>
    <w:rPr>
      <w:rFonts w:ascii="Times New Roman" w:hAnsi="Times New Roman" w:cs="Calibri"/>
      <w:sz w:val="16"/>
      <w:lang w:eastAsia="ar-SA" w:bidi="ar-SA"/>
    </w:rPr>
  </w:style>
  <w:style w:type="paragraph" w:customStyle="1" w:styleId="Style100">
    <w:name w:val="Style10"/>
    <w:basedOn w:val="Normal"/>
    <w:next w:val="Normal"/>
    <w:rsid w:val="00CA5293"/>
    <w:pPr>
      <w:suppressAutoHyphens/>
      <w:spacing w:line="206" w:lineRule="exact"/>
      <w:jc w:val="right"/>
    </w:pPr>
    <w:rPr>
      <w:rFonts w:eastAsia="Calibri"/>
      <w:lang w:eastAsia="ar-SA"/>
    </w:rPr>
  </w:style>
  <w:style w:type="paragraph" w:customStyle="1" w:styleId="Style45">
    <w:name w:val="Style45"/>
    <w:basedOn w:val="Normal"/>
    <w:next w:val="Normal"/>
    <w:rsid w:val="00CA5293"/>
    <w:pPr>
      <w:suppressAutoHyphens/>
      <w:spacing w:line="239" w:lineRule="exact"/>
      <w:ind w:hanging="483"/>
    </w:pPr>
    <w:rPr>
      <w:rFonts w:eastAsia="Calibri"/>
      <w:lang w:eastAsia="ar-SA"/>
    </w:rPr>
  </w:style>
  <w:style w:type="paragraph" w:customStyle="1" w:styleId="Style39">
    <w:name w:val="Style39"/>
    <w:basedOn w:val="Normal"/>
    <w:next w:val="Normal"/>
    <w:rsid w:val="00CA5293"/>
    <w:pPr>
      <w:suppressAutoHyphens/>
      <w:spacing w:line="254" w:lineRule="exact"/>
      <w:ind w:hanging="91"/>
      <w:jc w:val="both"/>
    </w:pPr>
    <w:rPr>
      <w:rFonts w:eastAsia="Calibri"/>
      <w:lang w:eastAsia="ar-SA"/>
    </w:rPr>
  </w:style>
  <w:style w:type="paragraph" w:customStyle="1" w:styleId="Style37">
    <w:name w:val="Style37"/>
    <w:basedOn w:val="Normal"/>
    <w:next w:val="Normal"/>
    <w:rsid w:val="00CA5293"/>
    <w:pPr>
      <w:suppressAutoHyphens/>
      <w:spacing w:line="244" w:lineRule="exact"/>
      <w:ind w:hanging="182"/>
      <w:jc w:val="both"/>
    </w:pPr>
    <w:rPr>
      <w:rFonts w:eastAsia="Calibri"/>
      <w:lang w:eastAsia="ar-SA"/>
    </w:rPr>
  </w:style>
  <w:style w:type="paragraph" w:customStyle="1" w:styleId="Style240">
    <w:name w:val="Style 24"/>
    <w:basedOn w:val="Normal"/>
    <w:rsid w:val="00CA5293"/>
    <w:pPr>
      <w:suppressAutoHyphens/>
      <w:autoSpaceDE w:val="0"/>
      <w:spacing w:before="36"/>
      <w:ind w:firstLine="216"/>
      <w:jc w:val="both"/>
    </w:pPr>
    <w:rPr>
      <w:rFonts w:ascii="Bookman Old Style" w:eastAsia="Bookman Old Style" w:hAnsi="Bookman Old Style" w:cs="Bookman Old Style"/>
      <w:sz w:val="19"/>
      <w:szCs w:val="19"/>
      <w:lang w:eastAsia="ar-SA"/>
    </w:rPr>
  </w:style>
  <w:style w:type="character" w:customStyle="1" w:styleId="regular0">
    <w:name w:val="regular"/>
    <w:basedOn w:val="DefaultParagraphFont"/>
    <w:rsid w:val="00CA5293"/>
  </w:style>
  <w:style w:type="character" w:customStyle="1" w:styleId="StyleUnderlineCharChar">
    <w:name w:val="Style Underline Char Char"/>
    <w:basedOn w:val="DefaultParagraphFont"/>
    <w:rsid w:val="00CA5293"/>
    <w:rPr>
      <w:rFonts w:ascii="Times New Roman" w:eastAsia="Times New Roman" w:hAnsi="Times New Roman" w:cs="Times New Roman"/>
      <w:sz w:val="20"/>
      <w:szCs w:val="20"/>
      <w:u w:val="single"/>
    </w:rPr>
  </w:style>
  <w:style w:type="character" w:customStyle="1" w:styleId="3TagCite">
    <w:name w:val="3 Tag/Cite"/>
    <w:basedOn w:val="DefaultParagraphFont"/>
    <w:rsid w:val="00CA5293"/>
    <w:rPr>
      <w:rFonts w:ascii="Times New Roman" w:hAnsi="Times New Roman"/>
      <w:b/>
      <w:color w:val="FF0000"/>
      <w:sz w:val="22"/>
    </w:rPr>
  </w:style>
  <w:style w:type="character" w:customStyle="1" w:styleId="4Qualifications">
    <w:name w:val="4 Qualifications"/>
    <w:rsid w:val="00CA5293"/>
    <w:rPr>
      <w:rFonts w:ascii="Times New Roman" w:hAnsi="Times New Roman"/>
      <w:sz w:val="19"/>
    </w:rPr>
  </w:style>
  <w:style w:type="character" w:customStyle="1" w:styleId="6Underlined">
    <w:name w:val="6 Underlined"/>
    <w:rsid w:val="00CA5293"/>
    <w:rPr>
      <w:rFonts w:ascii="Times New Roman" w:hAnsi="Times New Roman"/>
      <w:b/>
      <w:sz w:val="21"/>
      <w:u w:val="single"/>
    </w:rPr>
  </w:style>
  <w:style w:type="character" w:customStyle="1" w:styleId="A8">
    <w:name w:val="A8"/>
    <w:rsid w:val="00CA5293"/>
    <w:rPr>
      <w:rFonts w:ascii="Minion Pro" w:hAnsi="Minion Pro" w:cs="Minion Pro" w:hint="default"/>
      <w:color w:val="000000"/>
      <w:sz w:val="20"/>
      <w:szCs w:val="20"/>
    </w:rPr>
  </w:style>
  <w:style w:type="character" w:customStyle="1" w:styleId="Shortcite">
    <w:name w:val="Shortcite"/>
    <w:rsid w:val="00CA5293"/>
    <w:rPr>
      <w:rFonts w:ascii="Times New Roman" w:hAnsi="Times New Roman" w:cs="Times New Roman" w:hint="default"/>
      <w:b/>
      <w:bCs/>
      <w:sz w:val="20"/>
    </w:rPr>
  </w:style>
  <w:style w:type="character" w:customStyle="1" w:styleId="articleauthor">
    <w:name w:val="article_author"/>
    <w:rsid w:val="00CA5293"/>
  </w:style>
  <w:style w:type="character" w:customStyle="1" w:styleId="articleissue">
    <w:name w:val="article_issue"/>
    <w:rsid w:val="00CA5293"/>
  </w:style>
  <w:style w:type="character" w:customStyle="1" w:styleId="Style1CharCharChar">
    <w:name w:val="Style1 Char Char Char"/>
    <w:rsid w:val="00CA5293"/>
    <w:rPr>
      <w:rFonts w:ascii="Times New Roman" w:eastAsia="Times New Roman" w:hAnsi="Times New Roman" w:cs="Arial"/>
      <w:bCs/>
      <w:sz w:val="12"/>
      <w:szCs w:val="18"/>
      <w:lang w:val="en"/>
    </w:rPr>
  </w:style>
  <w:style w:type="character" w:customStyle="1" w:styleId="storydate">
    <w:name w:val="story_date"/>
    <w:rsid w:val="00CA5293"/>
  </w:style>
  <w:style w:type="character" w:customStyle="1" w:styleId="smallp2gray">
    <w:name w:val="smallp2gray"/>
    <w:rsid w:val="00CA5293"/>
  </w:style>
  <w:style w:type="paragraph" w:customStyle="1" w:styleId="FreeForm">
    <w:name w:val="Free Form"/>
    <w:rsid w:val="00CA5293"/>
    <w:rPr>
      <w:rFonts w:ascii="Helvetica" w:eastAsia="ヒラギノ角ゴ Pro W3" w:hAnsi="Helvetica" w:cs="Times New Roman"/>
      <w:color w:val="000000"/>
      <w:szCs w:val="20"/>
    </w:rPr>
  </w:style>
  <w:style w:type="paragraph" w:customStyle="1" w:styleId="CM4">
    <w:name w:val="CM4"/>
    <w:basedOn w:val="Default"/>
    <w:next w:val="Default"/>
    <w:uiPriority w:val="99"/>
    <w:qFormat/>
    <w:rsid w:val="00CA5293"/>
    <w:pPr>
      <w:widowControl w:val="0"/>
      <w:spacing w:after="0" w:line="238" w:lineRule="atLeast"/>
    </w:pPr>
    <w:rPr>
      <w:rFonts w:ascii="Arial Narrow" w:eastAsia="Times New Roman" w:hAnsi="Arial Narrow" w:cs="Times New Roman"/>
      <w:sz w:val="24"/>
    </w:rPr>
  </w:style>
  <w:style w:type="paragraph" w:customStyle="1" w:styleId="CM9">
    <w:name w:val="CM9"/>
    <w:basedOn w:val="Default"/>
    <w:next w:val="Default"/>
    <w:uiPriority w:val="99"/>
    <w:qFormat/>
    <w:rsid w:val="00CA5293"/>
    <w:pPr>
      <w:widowControl w:val="0"/>
      <w:spacing w:after="0" w:line="203" w:lineRule="atLeast"/>
    </w:pPr>
    <w:rPr>
      <w:rFonts w:ascii="Arial Narrow" w:eastAsia="Times New Roman" w:hAnsi="Arial Narrow" w:cs="Times New Roman"/>
      <w:sz w:val="24"/>
    </w:rPr>
  </w:style>
  <w:style w:type="paragraph" w:customStyle="1" w:styleId="NOFORMATTING-NORMAL">
    <w:name w:val="NO FORMATTING- NORMAL"/>
    <w:basedOn w:val="Normal"/>
    <w:link w:val="NOFORMATTING-NORMALChar"/>
    <w:autoRedefine/>
    <w:qFormat/>
    <w:rsid w:val="00CA5293"/>
    <w:pPr>
      <w:ind w:left="360"/>
    </w:pPr>
    <w:rPr>
      <w:rFonts w:ascii="Times New Roman" w:eastAsia="Times New Roman" w:hAnsi="Times New Roman"/>
      <w:sz w:val="12"/>
      <w:szCs w:val="12"/>
    </w:rPr>
  </w:style>
  <w:style w:type="character" w:customStyle="1" w:styleId="NOFORMATTING-NORMALChar">
    <w:name w:val="NO FORMATTING- NORMAL Char"/>
    <w:basedOn w:val="DefaultParagraphFont"/>
    <w:link w:val="NOFORMATTING-NORMAL"/>
    <w:rsid w:val="00CA5293"/>
    <w:rPr>
      <w:rFonts w:ascii="Times New Roman" w:eastAsia="Times New Roman" w:hAnsi="Times New Roman"/>
      <w:sz w:val="12"/>
      <w:szCs w:val="12"/>
    </w:rPr>
  </w:style>
  <w:style w:type="paragraph" w:customStyle="1" w:styleId="d-leadin">
    <w:name w:val="d-leadin"/>
    <w:basedOn w:val="Normal"/>
    <w:rsid w:val="00CA5293"/>
    <w:pPr>
      <w:spacing w:before="100" w:beforeAutospacing="1" w:after="100" w:afterAutospacing="1"/>
    </w:pPr>
    <w:rPr>
      <w:rFonts w:ascii="Times New Roman" w:eastAsia="Times New Roman" w:hAnsi="Times New Roman"/>
      <w:sz w:val="24"/>
    </w:rPr>
  </w:style>
  <w:style w:type="character" w:customStyle="1" w:styleId="NoterefInText">
    <w:name w:val="_NoterefInText"/>
    <w:uiPriority w:val="99"/>
    <w:rsid w:val="00CA5293"/>
    <w:rPr>
      <w:rFonts w:cs="New Baskerville"/>
      <w:color w:val="000000"/>
    </w:rPr>
  </w:style>
  <w:style w:type="paragraph" w:customStyle="1" w:styleId="notes-source-hasnotes">
    <w:name w:val="notes-source-hasnotes"/>
    <w:basedOn w:val="Normal"/>
    <w:rsid w:val="00CA5293"/>
    <w:pPr>
      <w:spacing w:before="100" w:beforeAutospacing="1" w:after="100" w:afterAutospacing="1"/>
    </w:pPr>
    <w:rPr>
      <w:rFonts w:ascii="Times" w:hAnsi="Times"/>
      <w:sz w:val="20"/>
      <w:szCs w:val="20"/>
    </w:rPr>
  </w:style>
  <w:style w:type="character" w:customStyle="1" w:styleId="maintitle">
    <w:name w:val="maintitle"/>
    <w:basedOn w:val="DefaultParagraphFont"/>
    <w:rsid w:val="00CA5293"/>
  </w:style>
  <w:style w:type="character" w:customStyle="1" w:styleId="thirdparty-logo">
    <w:name w:val="thirdparty-logo"/>
    <w:basedOn w:val="DefaultParagraphFont"/>
    <w:rsid w:val="00CA5293"/>
  </w:style>
  <w:style w:type="character" w:customStyle="1" w:styleId="ticker">
    <w:name w:val="ticker"/>
    <w:basedOn w:val="DefaultParagraphFont"/>
    <w:rsid w:val="00CA5293"/>
  </w:style>
  <w:style w:type="paragraph" w:customStyle="1" w:styleId="articlemeta">
    <w:name w:val="articlemeta"/>
    <w:basedOn w:val="Normal"/>
    <w:rsid w:val="00CA5293"/>
    <w:pPr>
      <w:spacing w:before="100" w:beforeAutospacing="1" w:after="100" w:afterAutospacing="1"/>
    </w:pPr>
    <w:rPr>
      <w:rFonts w:ascii="Times" w:hAnsi="Times"/>
      <w:sz w:val="20"/>
      <w:szCs w:val="20"/>
    </w:rPr>
  </w:style>
  <w:style w:type="character" w:customStyle="1" w:styleId="vcard">
    <w:name w:val="vcard"/>
    <w:basedOn w:val="DefaultParagraphFont"/>
    <w:rsid w:val="00CA5293"/>
  </w:style>
  <w:style w:type="character" w:customStyle="1" w:styleId="print-footnote">
    <w:name w:val="print-footnote"/>
    <w:basedOn w:val="DefaultParagraphFont"/>
    <w:rsid w:val="00CA5293"/>
  </w:style>
  <w:style w:type="character" w:customStyle="1" w:styleId="datestring">
    <w:name w:val="datestring"/>
    <w:basedOn w:val="DefaultParagraphFont"/>
    <w:rsid w:val="00CA5293"/>
  </w:style>
  <w:style w:type="paragraph" w:customStyle="1" w:styleId="noindent0">
    <w:name w:val="no_indent"/>
    <w:basedOn w:val="Normal"/>
    <w:rsid w:val="00CA5293"/>
    <w:pPr>
      <w:spacing w:before="100" w:beforeAutospacing="1" w:after="100" w:afterAutospacing="1"/>
    </w:pPr>
    <w:rPr>
      <w:rFonts w:ascii="Times" w:hAnsi="Times"/>
      <w:sz w:val="20"/>
      <w:szCs w:val="20"/>
    </w:rPr>
  </w:style>
  <w:style w:type="character" w:customStyle="1" w:styleId="email">
    <w:name w:val="email"/>
    <w:basedOn w:val="DefaultParagraphFont"/>
    <w:rsid w:val="00CA5293"/>
  </w:style>
  <w:style w:type="character" w:customStyle="1" w:styleId="gptad">
    <w:name w:val="gptad"/>
    <w:basedOn w:val="DefaultParagraphFont"/>
    <w:rsid w:val="00CA5293"/>
  </w:style>
  <w:style w:type="paragraph" w:customStyle="1" w:styleId="creditpostedmodified">
    <w:name w:val="credit_posted_modified"/>
    <w:basedOn w:val="Normal"/>
    <w:rsid w:val="00CA5293"/>
    <w:pPr>
      <w:spacing w:before="100" w:beforeAutospacing="1" w:after="100" w:afterAutospacing="1"/>
    </w:pPr>
    <w:rPr>
      <w:rFonts w:ascii="Times" w:hAnsi="Times"/>
      <w:sz w:val="20"/>
      <w:szCs w:val="20"/>
    </w:rPr>
  </w:style>
  <w:style w:type="character" w:customStyle="1" w:styleId="changed">
    <w:name w:val="changed"/>
    <w:basedOn w:val="DefaultParagraphFont"/>
    <w:rsid w:val="00CA5293"/>
  </w:style>
  <w:style w:type="character" w:customStyle="1" w:styleId="article-author-name">
    <w:name w:val="article-author-name"/>
    <w:basedOn w:val="DefaultParagraphFont"/>
    <w:rsid w:val="00CA5293"/>
  </w:style>
  <w:style w:type="character" w:customStyle="1" w:styleId="bioexcerpt">
    <w:name w:val="bio_excerpt"/>
    <w:basedOn w:val="DefaultParagraphFont"/>
    <w:rsid w:val="00CA5293"/>
  </w:style>
  <w:style w:type="character" w:customStyle="1" w:styleId="commentcount">
    <w:name w:val="comment_count"/>
    <w:basedOn w:val="DefaultParagraphFont"/>
    <w:rsid w:val="00CA5293"/>
  </w:style>
  <w:style w:type="character" w:customStyle="1" w:styleId="searchtermshighlighted">
    <w:name w:val="searchtermshighlighted"/>
    <w:basedOn w:val="DefaultParagraphFont"/>
    <w:rsid w:val="00CA5293"/>
  </w:style>
  <w:style w:type="character" w:customStyle="1" w:styleId="contributornametrigger">
    <w:name w:val="contributornametrigger"/>
    <w:basedOn w:val="DefaultParagraphFont"/>
    <w:rsid w:val="00CA5293"/>
  </w:style>
  <w:style w:type="character" w:customStyle="1" w:styleId="bylinepipe">
    <w:name w:val="bylinepipe"/>
    <w:basedOn w:val="DefaultParagraphFont"/>
    <w:rsid w:val="00CA5293"/>
  </w:style>
  <w:style w:type="character" w:customStyle="1" w:styleId="faculty-title">
    <w:name w:val="faculty-title"/>
    <w:basedOn w:val="DefaultParagraphFont"/>
    <w:rsid w:val="00CA5293"/>
  </w:style>
  <w:style w:type="character" w:customStyle="1" w:styleId="count">
    <w:name w:val="count"/>
    <w:basedOn w:val="DefaultParagraphFont"/>
    <w:rsid w:val="00CA5293"/>
  </w:style>
  <w:style w:type="character" w:customStyle="1" w:styleId="volume">
    <w:name w:val="volume"/>
    <w:basedOn w:val="DefaultParagraphFont"/>
    <w:rsid w:val="00CA5293"/>
  </w:style>
  <w:style w:type="character" w:customStyle="1" w:styleId="issue">
    <w:name w:val="issue"/>
    <w:basedOn w:val="DefaultParagraphFont"/>
    <w:rsid w:val="00CA5293"/>
  </w:style>
  <w:style w:type="character" w:customStyle="1" w:styleId="pages">
    <w:name w:val="pages"/>
    <w:basedOn w:val="DefaultParagraphFont"/>
    <w:rsid w:val="00CA5293"/>
  </w:style>
  <w:style w:type="character" w:customStyle="1" w:styleId="person">
    <w:name w:val="person"/>
    <w:basedOn w:val="DefaultParagraphFont"/>
    <w:rsid w:val="00CA5293"/>
  </w:style>
  <w:style w:type="character" w:customStyle="1" w:styleId="corresponding">
    <w:name w:val="corresponding"/>
    <w:basedOn w:val="DefaultParagraphFont"/>
    <w:rsid w:val="00CA5293"/>
  </w:style>
  <w:style w:type="paragraph" w:customStyle="1" w:styleId="entry-meta">
    <w:name w:val="entry-meta"/>
    <w:basedOn w:val="Normal"/>
    <w:rsid w:val="00CA5293"/>
    <w:pPr>
      <w:spacing w:before="100" w:beforeAutospacing="1" w:after="100" w:afterAutospacing="1"/>
    </w:pPr>
    <w:rPr>
      <w:rFonts w:ascii="Times" w:hAnsi="Times"/>
      <w:sz w:val="20"/>
      <w:szCs w:val="20"/>
    </w:rPr>
  </w:style>
  <w:style w:type="character" w:customStyle="1" w:styleId="post-time">
    <w:name w:val="post-time"/>
    <w:basedOn w:val="DefaultParagraphFont"/>
    <w:rsid w:val="00CA5293"/>
  </w:style>
  <w:style w:type="character" w:customStyle="1" w:styleId="post-category">
    <w:name w:val="post-category"/>
    <w:basedOn w:val="DefaultParagraphFont"/>
    <w:rsid w:val="00CA5293"/>
  </w:style>
  <w:style w:type="character" w:customStyle="1" w:styleId="A0">
    <w:name w:val="A0"/>
    <w:uiPriority w:val="99"/>
    <w:rsid w:val="00CA5293"/>
    <w:rPr>
      <w:rFonts w:cs="Calibri"/>
      <w:b/>
      <w:bCs/>
      <w:color w:val="000000"/>
      <w:sz w:val="72"/>
      <w:szCs w:val="72"/>
    </w:rPr>
  </w:style>
  <w:style w:type="character" w:customStyle="1" w:styleId="A9">
    <w:name w:val="A9"/>
    <w:uiPriority w:val="99"/>
    <w:rsid w:val="00CA5293"/>
    <w:rPr>
      <w:rFonts w:cs="Trebuchet MS"/>
      <w:color w:val="000000"/>
      <w:sz w:val="14"/>
      <w:szCs w:val="14"/>
    </w:rPr>
  </w:style>
  <w:style w:type="paragraph" w:customStyle="1" w:styleId="articledetails">
    <w:name w:val="articledetails"/>
    <w:basedOn w:val="Normal"/>
    <w:rsid w:val="00CA529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A5293"/>
  </w:style>
  <w:style w:type="paragraph" w:customStyle="1" w:styleId="aff">
    <w:name w:val="aff"/>
    <w:basedOn w:val="Normal"/>
    <w:rsid w:val="00CA5293"/>
    <w:pPr>
      <w:spacing w:before="100" w:beforeAutospacing="1" w:after="100" w:afterAutospacing="1"/>
    </w:pPr>
    <w:rPr>
      <w:rFonts w:ascii="Times" w:hAnsi="Times"/>
      <w:sz w:val="20"/>
      <w:szCs w:val="20"/>
    </w:rPr>
  </w:style>
  <w:style w:type="character" w:customStyle="1" w:styleId="label">
    <w:name w:val="label"/>
    <w:basedOn w:val="DefaultParagraphFont"/>
    <w:rsid w:val="00CA5293"/>
  </w:style>
  <w:style w:type="character" w:customStyle="1" w:styleId="entry-author">
    <w:name w:val="entry-author"/>
    <w:basedOn w:val="DefaultParagraphFont"/>
    <w:rsid w:val="00CA5293"/>
  </w:style>
  <w:style w:type="character" w:customStyle="1" w:styleId="entry-author-name">
    <w:name w:val="entry-author-name"/>
    <w:basedOn w:val="DefaultParagraphFont"/>
    <w:rsid w:val="00CA5293"/>
  </w:style>
  <w:style w:type="character" w:customStyle="1" w:styleId="arial11">
    <w:name w:val="arial_11"/>
    <w:basedOn w:val="DefaultParagraphFont"/>
    <w:rsid w:val="00CA5293"/>
  </w:style>
  <w:style w:type="character" w:customStyle="1" w:styleId="contrib-degrees">
    <w:name w:val="contrib-degrees"/>
    <w:basedOn w:val="DefaultParagraphFont"/>
    <w:rsid w:val="00CA5293"/>
  </w:style>
  <w:style w:type="character" w:customStyle="1" w:styleId="contrib-on-behalf-of">
    <w:name w:val="contrib-on-behalf-of"/>
    <w:basedOn w:val="DefaultParagraphFont"/>
    <w:rsid w:val="00CA5293"/>
  </w:style>
  <w:style w:type="character" w:customStyle="1" w:styleId="pubtime">
    <w:name w:val="pubtime"/>
    <w:basedOn w:val="DefaultParagraphFont"/>
    <w:rsid w:val="00CA5293"/>
  </w:style>
  <w:style w:type="character" w:customStyle="1" w:styleId="fbcommentscount">
    <w:name w:val="fb_comments_count"/>
    <w:basedOn w:val="DefaultParagraphFont"/>
    <w:rsid w:val="00CA5293"/>
  </w:style>
  <w:style w:type="character" w:customStyle="1" w:styleId="stsharethiscustom">
    <w:name w:val="st_sharethis_custom"/>
    <w:basedOn w:val="DefaultParagraphFont"/>
    <w:rsid w:val="00CA5293"/>
  </w:style>
  <w:style w:type="paragraph" w:customStyle="1" w:styleId="permalinkable">
    <w:name w:val="permalinkable"/>
    <w:basedOn w:val="Normal"/>
    <w:rsid w:val="00CA5293"/>
    <w:pPr>
      <w:spacing w:before="100" w:beforeAutospacing="1" w:after="100" w:afterAutospacing="1"/>
    </w:pPr>
    <w:rPr>
      <w:rFonts w:ascii="Times" w:hAnsi="Times"/>
      <w:sz w:val="20"/>
      <w:szCs w:val="20"/>
    </w:rPr>
  </w:style>
  <w:style w:type="character" w:customStyle="1" w:styleId="z-BottomofFormChar1">
    <w:name w:val="z-Bottom of Form Char1"/>
    <w:basedOn w:val="DefaultParagraphFont"/>
    <w:uiPriority w:val="99"/>
    <w:rsid w:val="00CA5293"/>
    <w:rPr>
      <w:rFonts w:ascii="Arial" w:eastAsiaTheme="minorEastAsia" w:hAnsi="Arial" w:cs="Arial"/>
      <w:vanish/>
      <w:sz w:val="16"/>
      <w:szCs w:val="16"/>
    </w:rPr>
  </w:style>
  <w:style w:type="character" w:customStyle="1" w:styleId="submitted">
    <w:name w:val="submitted"/>
    <w:basedOn w:val="DefaultParagraphFont"/>
    <w:rsid w:val="00CA5293"/>
  </w:style>
  <w:style w:type="character" w:customStyle="1" w:styleId="post-date">
    <w:name w:val="post-date"/>
    <w:basedOn w:val="DefaultParagraphFont"/>
    <w:rsid w:val="00CA5293"/>
  </w:style>
  <w:style w:type="character" w:customStyle="1" w:styleId="a-size-medium">
    <w:name w:val="a-size-medium"/>
    <w:basedOn w:val="DefaultParagraphFont"/>
    <w:rsid w:val="00CA5293"/>
  </w:style>
  <w:style w:type="character" w:customStyle="1" w:styleId="contribution">
    <w:name w:val="contribution"/>
    <w:basedOn w:val="DefaultParagraphFont"/>
    <w:rsid w:val="00CA5293"/>
  </w:style>
  <w:style w:type="character" w:customStyle="1" w:styleId="a-color-secondary">
    <w:name w:val="a-color-secondary"/>
    <w:basedOn w:val="DefaultParagraphFont"/>
    <w:rsid w:val="00CA5293"/>
  </w:style>
  <w:style w:type="paragraph" w:customStyle="1" w:styleId="sbyline">
    <w:name w:val="sbyline"/>
    <w:basedOn w:val="Normal"/>
    <w:rsid w:val="00CA5293"/>
    <w:pPr>
      <w:spacing w:before="100" w:beforeAutospacing="1" w:after="100" w:afterAutospacing="1"/>
    </w:pPr>
    <w:rPr>
      <w:rFonts w:ascii="Times" w:hAnsi="Times"/>
      <w:sz w:val="20"/>
      <w:szCs w:val="20"/>
    </w:rPr>
  </w:style>
  <w:style w:type="character" w:customStyle="1" w:styleId="ui-author">
    <w:name w:val="ui-author"/>
    <w:basedOn w:val="DefaultParagraphFont"/>
    <w:rsid w:val="00CA5293"/>
  </w:style>
  <w:style w:type="character" w:customStyle="1" w:styleId="ui-staffline">
    <w:name w:val="ui-staffline"/>
    <w:basedOn w:val="DefaultParagraphFont"/>
    <w:rsid w:val="00CA5293"/>
  </w:style>
  <w:style w:type="paragraph" w:customStyle="1" w:styleId="promotion-tag-p">
    <w:name w:val="promotion-tag-p"/>
    <w:basedOn w:val="Normal"/>
    <w:rsid w:val="00CA5293"/>
    <w:pPr>
      <w:spacing w:before="100" w:beforeAutospacing="1" w:after="100" w:afterAutospacing="1"/>
    </w:pPr>
    <w:rPr>
      <w:rFonts w:ascii="Times" w:hAnsi="Times"/>
      <w:sz w:val="20"/>
      <w:szCs w:val="20"/>
    </w:rPr>
  </w:style>
  <w:style w:type="character" w:customStyle="1" w:styleId="value">
    <w:name w:val="value"/>
    <w:basedOn w:val="DefaultParagraphFont"/>
    <w:rsid w:val="00CA5293"/>
  </w:style>
  <w:style w:type="character" w:customStyle="1" w:styleId="wp-smiley">
    <w:name w:val="wp-smiley"/>
    <w:basedOn w:val="DefaultParagraphFont"/>
    <w:rsid w:val="00CA5293"/>
  </w:style>
  <w:style w:type="character" w:customStyle="1" w:styleId="artjournal">
    <w:name w:val="art_journal"/>
    <w:basedOn w:val="DefaultParagraphFont"/>
    <w:rsid w:val="00CA5293"/>
  </w:style>
  <w:style w:type="character" w:customStyle="1" w:styleId="artdatevolumeissuepart">
    <w:name w:val="art_datevolumeissuepart"/>
    <w:basedOn w:val="DefaultParagraphFont"/>
    <w:rsid w:val="00CA5293"/>
  </w:style>
  <w:style w:type="character" w:customStyle="1" w:styleId="artpages">
    <w:name w:val="art_pages"/>
    <w:basedOn w:val="DefaultParagraphFont"/>
    <w:rsid w:val="00CA5293"/>
  </w:style>
  <w:style w:type="character" w:customStyle="1" w:styleId="singlehighlightclass">
    <w:name w:val="single_highlight_class"/>
    <w:basedOn w:val="DefaultParagraphFont"/>
    <w:rsid w:val="00CA5293"/>
  </w:style>
  <w:style w:type="character" w:customStyle="1" w:styleId="degree">
    <w:name w:val="degree"/>
    <w:basedOn w:val="DefaultParagraphFont"/>
    <w:rsid w:val="00CA5293"/>
  </w:style>
  <w:style w:type="character" w:customStyle="1" w:styleId="major">
    <w:name w:val="major"/>
    <w:basedOn w:val="DefaultParagraphFont"/>
    <w:rsid w:val="00CA5293"/>
  </w:style>
  <w:style w:type="character" w:customStyle="1" w:styleId="authors">
    <w:name w:val="authors"/>
    <w:basedOn w:val="DefaultParagraphFont"/>
    <w:rsid w:val="00CA5293"/>
  </w:style>
  <w:style w:type="character" w:customStyle="1" w:styleId="stmainservices">
    <w:name w:val="stmainservices"/>
    <w:basedOn w:val="DefaultParagraphFont"/>
    <w:rsid w:val="00CA5293"/>
  </w:style>
  <w:style w:type="character" w:customStyle="1" w:styleId="stbubblehcount">
    <w:name w:val="stbubble_hcount"/>
    <w:basedOn w:val="DefaultParagraphFont"/>
    <w:rsid w:val="00CA5293"/>
  </w:style>
  <w:style w:type="paragraph" w:customStyle="1" w:styleId="Document0">
    <w:name w:val="_Document"/>
    <w:basedOn w:val="Default"/>
    <w:next w:val="Default"/>
    <w:uiPriority w:val="99"/>
    <w:rsid w:val="00CA5293"/>
    <w:pPr>
      <w:widowControl w:val="0"/>
      <w:spacing w:after="0" w:line="240" w:lineRule="auto"/>
    </w:pPr>
    <w:rPr>
      <w:rFonts w:ascii="New Baskerville" w:eastAsiaTheme="minorEastAsia" w:hAnsi="New Baskerville" w:cs="Times New Roman"/>
      <w:sz w:val="24"/>
    </w:rPr>
  </w:style>
  <w:style w:type="paragraph" w:customStyle="1" w:styleId="SubHead1">
    <w:name w:val="_SubHead1"/>
    <w:basedOn w:val="Default"/>
    <w:next w:val="Default"/>
    <w:uiPriority w:val="99"/>
    <w:rsid w:val="00CA5293"/>
    <w:pPr>
      <w:widowControl w:val="0"/>
      <w:spacing w:after="0" w:line="240" w:lineRule="auto"/>
    </w:pPr>
    <w:rPr>
      <w:rFonts w:ascii="New Baskerville" w:eastAsiaTheme="minorEastAsia" w:hAnsi="New Baskerville" w:cs="Times New Roman"/>
      <w:sz w:val="24"/>
    </w:rPr>
  </w:style>
  <w:style w:type="paragraph" w:customStyle="1" w:styleId="SubHead2">
    <w:name w:val="_SubHead2"/>
    <w:basedOn w:val="Default"/>
    <w:next w:val="Default"/>
    <w:uiPriority w:val="99"/>
    <w:rsid w:val="00CA5293"/>
    <w:pPr>
      <w:widowControl w:val="0"/>
      <w:spacing w:after="0" w:line="240" w:lineRule="auto"/>
    </w:pPr>
    <w:rPr>
      <w:rFonts w:ascii="New Baskerville" w:eastAsiaTheme="minorEastAsia" w:hAnsi="New Baskerville" w:cs="Times New Roman"/>
      <w:sz w:val="24"/>
    </w:rPr>
  </w:style>
  <w:style w:type="paragraph" w:customStyle="1" w:styleId="collapsed-hide">
    <w:name w:val="collapsed-hide"/>
    <w:basedOn w:val="Normal"/>
    <w:rsid w:val="00CA529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A5293"/>
    <w:pPr>
      <w:widowControl w:val="0"/>
      <w:spacing w:after="0" w:line="211" w:lineRule="atLeast"/>
    </w:pPr>
    <w:rPr>
      <w:rFonts w:ascii="Mokka" w:eastAsiaTheme="minorEastAsia" w:hAnsi="Mokka" w:cs="Times New Roman"/>
      <w:sz w:val="24"/>
    </w:rPr>
  </w:style>
  <w:style w:type="character" w:customStyle="1" w:styleId="article-date">
    <w:name w:val="article-date"/>
    <w:basedOn w:val="DefaultParagraphFont"/>
    <w:rsid w:val="00CA5293"/>
  </w:style>
  <w:style w:type="character" w:customStyle="1" w:styleId="article-author">
    <w:name w:val="article-author"/>
    <w:basedOn w:val="DefaultParagraphFont"/>
    <w:rsid w:val="00CA5293"/>
  </w:style>
  <w:style w:type="character" w:customStyle="1" w:styleId="tolocaltime">
    <w:name w:val="tolocaltime"/>
    <w:basedOn w:val="DefaultParagraphFont"/>
    <w:rsid w:val="00CA5293"/>
  </w:style>
  <w:style w:type="paragraph" w:customStyle="1" w:styleId="Pa8">
    <w:name w:val="Pa8"/>
    <w:basedOn w:val="Default"/>
    <w:next w:val="Default"/>
    <w:uiPriority w:val="99"/>
    <w:rsid w:val="00CA5293"/>
    <w:pPr>
      <w:widowControl w:val="0"/>
      <w:spacing w:after="0" w:line="241" w:lineRule="atLeast"/>
    </w:pPr>
    <w:rPr>
      <w:rFonts w:ascii="Avenir Book" w:eastAsiaTheme="minorEastAsia" w:hAnsi="Avenir Book" w:cs="Times New Roman"/>
      <w:sz w:val="24"/>
    </w:rPr>
  </w:style>
  <w:style w:type="character" w:customStyle="1" w:styleId="italics">
    <w:name w:val="italics"/>
    <w:basedOn w:val="DefaultParagraphFont"/>
    <w:rsid w:val="00CA5293"/>
  </w:style>
  <w:style w:type="character" w:customStyle="1" w:styleId="current-selection">
    <w:name w:val="current-selection"/>
    <w:basedOn w:val="DefaultParagraphFont"/>
    <w:rsid w:val="00CA5293"/>
  </w:style>
  <w:style w:type="character" w:customStyle="1" w:styleId="aa">
    <w:name w:val="_"/>
    <w:basedOn w:val="DefaultParagraphFont"/>
    <w:rsid w:val="00CA5293"/>
  </w:style>
  <w:style w:type="paragraph" w:customStyle="1" w:styleId="Style31">
    <w:name w:val="Style31"/>
    <w:basedOn w:val="Normal"/>
    <w:uiPriority w:val="99"/>
    <w:rsid w:val="00CA5293"/>
    <w:pPr>
      <w:spacing w:line="197" w:lineRule="exact"/>
      <w:jc w:val="both"/>
    </w:pPr>
    <w:rPr>
      <w:rFonts w:ascii="Palatino Linotype" w:hAnsi="Palatino Linotype" w:cs="Palatino Linotype"/>
    </w:rPr>
  </w:style>
  <w:style w:type="paragraph" w:customStyle="1" w:styleId="Style42">
    <w:name w:val="Style42"/>
    <w:basedOn w:val="Normal"/>
    <w:uiPriority w:val="99"/>
    <w:rsid w:val="00CA5293"/>
    <w:pPr>
      <w:spacing w:line="202" w:lineRule="exact"/>
      <w:jc w:val="both"/>
    </w:pPr>
    <w:rPr>
      <w:rFonts w:ascii="Palatino Linotype" w:hAnsi="Palatino Linotype" w:cs="Palatino Linotype"/>
    </w:rPr>
  </w:style>
  <w:style w:type="paragraph" w:customStyle="1" w:styleId="Style510">
    <w:name w:val="Style51"/>
    <w:basedOn w:val="Normal"/>
    <w:uiPriority w:val="99"/>
    <w:rsid w:val="00CA5293"/>
    <w:pPr>
      <w:spacing w:line="200" w:lineRule="exact"/>
      <w:jc w:val="both"/>
    </w:pPr>
    <w:rPr>
      <w:rFonts w:ascii="Palatino Linotype" w:hAnsi="Palatino Linotype" w:cs="Palatino Linotype"/>
    </w:rPr>
  </w:style>
  <w:style w:type="character" w:customStyle="1" w:styleId="FontStyle72">
    <w:name w:val="Font Style72"/>
    <w:uiPriority w:val="99"/>
    <w:rsid w:val="00CA5293"/>
    <w:rPr>
      <w:rFonts w:ascii="Cambria" w:hAnsi="Cambria" w:cs="Cambria" w:hint="default"/>
      <w:sz w:val="16"/>
      <w:szCs w:val="16"/>
    </w:rPr>
  </w:style>
  <w:style w:type="character" w:customStyle="1" w:styleId="FontStyle73">
    <w:name w:val="Font Style73"/>
    <w:uiPriority w:val="99"/>
    <w:rsid w:val="00CA5293"/>
    <w:rPr>
      <w:rFonts w:ascii="Cambria" w:hAnsi="Cambria" w:cs="Cambria" w:hint="default"/>
      <w:i/>
      <w:iCs/>
      <w:sz w:val="16"/>
      <w:szCs w:val="16"/>
    </w:rPr>
  </w:style>
  <w:style w:type="character" w:customStyle="1" w:styleId="UnderlinestyleChar20">
    <w:name w:val="Underline style Char2"/>
    <w:rsid w:val="00CA5293"/>
    <w:rPr>
      <w:sz w:val="22"/>
      <w:szCs w:val="24"/>
      <w:u w:val="single"/>
      <w:lang w:val="en-US" w:eastAsia="en-US" w:bidi="ar-SA"/>
    </w:rPr>
  </w:style>
  <w:style w:type="character" w:customStyle="1" w:styleId="FontStyle49">
    <w:name w:val="Font Style49"/>
    <w:uiPriority w:val="99"/>
    <w:rsid w:val="00CA5293"/>
    <w:rPr>
      <w:rFonts w:ascii="Cambria" w:hAnsi="Cambria" w:cs="Cambria"/>
      <w:sz w:val="20"/>
      <w:szCs w:val="20"/>
    </w:rPr>
  </w:style>
  <w:style w:type="paragraph" w:customStyle="1" w:styleId="StyleCardworksLinespacingsingle">
    <w:name w:val="Style Card works + Line spacing:  single"/>
    <w:basedOn w:val="Normal"/>
    <w:link w:val="StyleCardworksLinespacingsingleChar"/>
    <w:rsid w:val="00CA529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A5293"/>
    <w:rPr>
      <w:rFonts w:ascii="Cambria" w:eastAsia="Cambria" w:hAnsi="Cambria" w:cs="Cambria"/>
      <w:spacing w:val="-3"/>
      <w:sz w:val="22"/>
      <w:szCs w:val="20"/>
    </w:rPr>
  </w:style>
  <w:style w:type="character" w:customStyle="1" w:styleId="kn">
    <w:name w:val="kn"/>
    <w:basedOn w:val="DefaultParagraphFont"/>
    <w:rsid w:val="00CA5293"/>
  </w:style>
  <w:style w:type="character" w:customStyle="1" w:styleId="StyleStyleUnderlineUnderlineStyleBoldUnderlineIntenseEmphas">
    <w:name w:val="Style Style UnderlineUnderlineStyle Bold UnderlineIntense Emphas..."/>
    <w:basedOn w:val="DefaultParagraphFont"/>
    <w:rsid w:val="00CA5293"/>
    <w:rPr>
      <w:b/>
      <w:bCs/>
      <w:sz w:val="26"/>
      <w:u w:val="single"/>
    </w:rPr>
  </w:style>
  <w:style w:type="paragraph" w:customStyle="1" w:styleId="Header1">
    <w:name w:val="Header1"/>
    <w:aliases w:val="Header Char Char,Header Char Char Char Char Char Char Char Cha,Char Char Char Cha"/>
    <w:basedOn w:val="Normal"/>
    <w:qFormat/>
    <w:rsid w:val="00CA5293"/>
    <w:pPr>
      <w:spacing w:before="100" w:beforeAutospacing="1" w:after="100" w:afterAutospacing="1"/>
    </w:pPr>
    <w:rPr>
      <w:rFonts w:ascii="Cambria" w:eastAsia="Cambria" w:hAnsi="Cambria" w:cs="Cambria"/>
      <w:sz w:val="24"/>
    </w:rPr>
  </w:style>
  <w:style w:type="character" w:customStyle="1" w:styleId="tqb">
    <w:name w:val="_tqb"/>
    <w:basedOn w:val="DefaultParagraphFont"/>
    <w:rsid w:val="00CA5293"/>
  </w:style>
  <w:style w:type="character" w:customStyle="1" w:styleId="footnote-item">
    <w:name w:val="footnote-item"/>
    <w:basedOn w:val="DefaultParagraphFont"/>
    <w:rsid w:val="00CA5293"/>
  </w:style>
  <w:style w:type="character" w:customStyle="1" w:styleId="legacybig">
    <w:name w:val="legacybig"/>
    <w:basedOn w:val="DefaultParagraphFont"/>
    <w:rsid w:val="00CA5293"/>
  </w:style>
  <w:style w:type="character" w:customStyle="1" w:styleId="art-author">
    <w:name w:val="art-author"/>
    <w:basedOn w:val="DefaultParagraphFont"/>
    <w:rsid w:val="00CA5293"/>
  </w:style>
  <w:style w:type="paragraph" w:customStyle="1" w:styleId="StyleStyle49ptBoldBorderSinglesolidlineAuto05">
    <w:name w:val="Style Style4 + 9 pt Bold Border: : (Single solid line Auto  0.5..."/>
    <w:basedOn w:val="Style4"/>
    <w:link w:val="StyleStyle49ptBoldBorderSinglesolidlineAuto05Char"/>
    <w:qFormat/>
    <w:rsid w:val="00CA5293"/>
    <w:pPr>
      <w:numPr>
        <w:numId w:val="0"/>
      </w:numPr>
    </w:pPr>
    <w:rPr>
      <w:rFonts w:ascii="Arial" w:hAnsi="Arial" w:cs="Arial"/>
      <w:b/>
      <w:bCs/>
      <w:szCs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CA5293"/>
    <w:rPr>
      <w:rFonts w:ascii="Arial" w:eastAsia="Times New Roman" w:hAnsi="Arial" w:cs="Arial"/>
      <w:b/>
      <w:bCs/>
      <w:sz w:val="20"/>
      <w:szCs w:val="22"/>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CA5293"/>
    <w:pPr>
      <w:numPr>
        <w:numId w:val="0"/>
      </w:numPr>
    </w:pPr>
    <w:rPr>
      <w:rFonts w:ascii="Arial" w:hAnsi="Arial" w:cs="Arial"/>
      <w:szCs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CA5293"/>
    <w:rPr>
      <w:rFonts w:ascii="Arial" w:eastAsia="Times New Roman" w:hAnsi="Arial" w:cs="Arial"/>
      <w:sz w:val="20"/>
      <w:szCs w:val="22"/>
      <w:u w:val="single"/>
      <w:bdr w:val="single" w:sz="4" w:space="0" w:color="auto"/>
    </w:rPr>
  </w:style>
  <w:style w:type="paragraph" w:customStyle="1" w:styleId="StyleUnderlineCharLatinTimesNewRomanAsianSimSun">
    <w:name w:val="Style Underline Char + (Latin) Times New Roman (Asian) SimSun"/>
    <w:link w:val="StyleUnderlineCharLatinTimesNewRomanAsianSimSunChar"/>
    <w:qFormat/>
    <w:rsid w:val="00CA5293"/>
    <w:pPr>
      <w:spacing w:after="160" w:line="259" w:lineRule="auto"/>
    </w:pPr>
    <w:rPr>
      <w:rFonts w:eastAsia="SimSun"/>
      <w:sz w:val="22"/>
      <w:u w:val="single"/>
    </w:rPr>
  </w:style>
  <w:style w:type="character" w:customStyle="1" w:styleId="StyleUnderlineCharLatinTimesNewRomanAsianSimSunChar">
    <w:name w:val="Style Underline Char + (Latin) Times New Roman (Asian) SimSun Char"/>
    <w:link w:val="StyleUnderlineCharLatinTimesNewRomanAsianSimSun"/>
    <w:rsid w:val="00CA5293"/>
    <w:rPr>
      <w:rFonts w:eastAsia="SimSun"/>
      <w:sz w:val="22"/>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CA5293"/>
    <w:pPr>
      <w:spacing w:after="160" w:line="259" w:lineRule="auto"/>
    </w:pPr>
    <w:rPr>
      <w:rFonts w:eastAsia="SimSun"/>
      <w:b/>
      <w:bCs/>
      <w:sz w:val="22"/>
      <w:u w:val="single"/>
    </w:rPr>
  </w:style>
  <w:style w:type="character" w:customStyle="1" w:styleId="StyleUnderlineCharLatinTimesNewRomanAsianSimSunBoldChar">
    <w:name w:val="Style Underline Char + (Latin) Times New Roman (Asian) SimSun Bold Char"/>
    <w:link w:val="StyleUnderlineCharLatinTimesNewRomanAsianSimSunBold"/>
    <w:rsid w:val="00CA5293"/>
    <w:rPr>
      <w:rFonts w:eastAsia="SimSun"/>
      <w:b/>
      <w:bCs/>
      <w:sz w:val="22"/>
      <w:u w:val="single"/>
    </w:rPr>
  </w:style>
  <w:style w:type="character" w:customStyle="1" w:styleId="mainheading">
    <w:name w:val="mainheading"/>
    <w:basedOn w:val="DefaultParagraphFont"/>
    <w:rsid w:val="00CA5293"/>
  </w:style>
  <w:style w:type="paragraph" w:customStyle="1" w:styleId="BoldandUnderlineChar2CharChar">
    <w:name w:val="Bold and Underline Char2 Char Char"/>
    <w:basedOn w:val="Normal"/>
    <w:link w:val="BoldandUnderlineChar2CharCharChar"/>
    <w:qFormat/>
    <w:rsid w:val="00CA5293"/>
    <w:rPr>
      <w:rFonts w:asciiTheme="minorHAnsi" w:hAnsiTheme="minorHAnsi"/>
      <w:b/>
      <w:sz w:val="24"/>
      <w:u w:val="single"/>
    </w:rPr>
  </w:style>
  <w:style w:type="character" w:customStyle="1" w:styleId="StyleUnderlineChar9ptChar">
    <w:name w:val="Style Underline Char + 9 pt Char"/>
    <w:basedOn w:val="UnderlineCharChar"/>
    <w:rsid w:val="00CA5293"/>
    <w:rPr>
      <w:rFonts w:ascii="Arial" w:eastAsia="Times New Roman" w:hAnsi="Arial" w:cs="Arial"/>
      <w:noProof w:val="0"/>
      <w:sz w:val="20"/>
      <w:szCs w:val="24"/>
      <w:u w:val="single"/>
      <w:lang w:val="en-US" w:eastAsia="en-US" w:bidi="ar-SA"/>
    </w:rPr>
  </w:style>
  <w:style w:type="character" w:customStyle="1" w:styleId="StyleUnderlineChar9ptBoldChar">
    <w:name w:val="Style Underline Char + 9 pt Bold Char"/>
    <w:basedOn w:val="UnderlineCharChar"/>
    <w:rsid w:val="00CA5293"/>
    <w:rPr>
      <w:rFonts w:ascii="Arial" w:eastAsia="Times New Roman" w:hAnsi="Arial" w:cs="Arial"/>
      <w:b/>
      <w:bCs/>
      <w:noProof w:val="0"/>
      <w:sz w:val="20"/>
      <w:szCs w:val="24"/>
      <w:u w:val="single"/>
      <w:lang w:val="en-US" w:eastAsia="en-US" w:bidi="ar-SA"/>
    </w:rPr>
  </w:style>
  <w:style w:type="character" w:customStyle="1" w:styleId="Reduce8ptCharChar">
    <w:name w:val="Reduce 8pt Char Char"/>
    <w:basedOn w:val="DefaultParagraphFont"/>
    <w:link w:val="Reduce8pt"/>
    <w:rsid w:val="00CA5293"/>
    <w:rPr>
      <w:sz w:val="16"/>
    </w:rPr>
  </w:style>
  <w:style w:type="paragraph" w:customStyle="1" w:styleId="Reduce8pt">
    <w:name w:val="Reduce 8pt"/>
    <w:basedOn w:val="Normal"/>
    <w:link w:val="Reduce8ptCharChar"/>
    <w:qFormat/>
    <w:rsid w:val="00CA5293"/>
    <w:pPr>
      <w:autoSpaceDE w:val="0"/>
      <w:autoSpaceDN w:val="0"/>
      <w:adjustRightInd w:val="0"/>
      <w:jc w:val="both"/>
    </w:pPr>
    <w:rPr>
      <w:rFonts w:asciiTheme="minorHAnsi" w:hAnsiTheme="minorHAnsi"/>
      <w:sz w:val="16"/>
    </w:rPr>
  </w:style>
  <w:style w:type="paragraph" w:customStyle="1" w:styleId="Style70">
    <w:name w:val="Style7"/>
    <w:basedOn w:val="Normal"/>
    <w:uiPriority w:val="99"/>
    <w:qFormat/>
    <w:rsid w:val="00CA5293"/>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CA5293"/>
  </w:style>
  <w:style w:type="paragraph" w:customStyle="1" w:styleId="Footnote2">
    <w:name w:val="Footnote2"/>
    <w:basedOn w:val="Normal"/>
    <w:next w:val="Normal"/>
    <w:link w:val="Footnote2Char"/>
    <w:autoRedefine/>
    <w:qFormat/>
    <w:rsid w:val="00CA5293"/>
    <w:pPr>
      <w:spacing w:after="120" w:line="480" w:lineRule="auto"/>
    </w:pPr>
    <w:rPr>
      <w:rFonts w:asciiTheme="minorHAnsi" w:hAnsiTheme="minorHAnsi"/>
      <w:sz w:val="24"/>
    </w:rPr>
  </w:style>
  <w:style w:type="character" w:customStyle="1" w:styleId="FontStyle14">
    <w:name w:val="Font Style14"/>
    <w:basedOn w:val="DefaultParagraphFont"/>
    <w:uiPriority w:val="99"/>
    <w:rsid w:val="00CA529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A5293"/>
    <w:rPr>
      <w:rFonts w:ascii="Arial Narrow" w:hAnsi="Arial Narrow" w:cs="Arial Narrow" w:hint="default"/>
      <w:b/>
      <w:bCs/>
      <w:sz w:val="10"/>
      <w:szCs w:val="10"/>
    </w:rPr>
  </w:style>
  <w:style w:type="character" w:customStyle="1" w:styleId="red">
    <w:name w:val="red"/>
    <w:basedOn w:val="DefaultParagraphFont"/>
    <w:rsid w:val="00CA5293"/>
  </w:style>
  <w:style w:type="character" w:customStyle="1" w:styleId="at">
    <w:name w:val="at"/>
    <w:rsid w:val="00CA5293"/>
  </w:style>
  <w:style w:type="paragraph" w:customStyle="1" w:styleId="first">
    <w:name w:val="first"/>
    <w:basedOn w:val="Normal"/>
    <w:rsid w:val="00CA5293"/>
    <w:pPr>
      <w:spacing w:before="100" w:beforeAutospacing="1" w:after="100" w:afterAutospacing="1"/>
    </w:pPr>
    <w:rPr>
      <w:rFonts w:eastAsia="Times New Roman"/>
    </w:rPr>
  </w:style>
  <w:style w:type="character" w:customStyle="1" w:styleId="fpred">
    <w:name w:val="fp_red"/>
    <w:basedOn w:val="DefaultParagraphFont"/>
    <w:rsid w:val="00CA5293"/>
  </w:style>
  <w:style w:type="paragraph" w:customStyle="1" w:styleId="Style32">
    <w:name w:val="Style 3"/>
    <w:rsid w:val="00CA5293"/>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CA5293"/>
  </w:style>
  <w:style w:type="character" w:customStyle="1" w:styleId="snapnoshots">
    <w:name w:val="snap_noshots"/>
    <w:basedOn w:val="DefaultParagraphFont"/>
    <w:rsid w:val="00CA5293"/>
  </w:style>
  <w:style w:type="character" w:customStyle="1" w:styleId="StyleUnderlineCharChar9pt">
    <w:name w:val="Style Underline Char Char + 9 pt"/>
    <w:rsid w:val="00CA5293"/>
    <w:rPr>
      <w:rFonts w:ascii="Times New Roman" w:hAnsi="Times New Roman" w:hint="default"/>
      <w:sz w:val="20"/>
      <w:szCs w:val="24"/>
      <w:u w:val="single"/>
      <w:lang w:val="en-US" w:eastAsia="en-US" w:bidi="ar-SA"/>
    </w:rPr>
  </w:style>
  <w:style w:type="character" w:customStyle="1" w:styleId="pronset">
    <w:name w:val="pronset"/>
    <w:basedOn w:val="DefaultParagraphFont"/>
    <w:rsid w:val="00CA5293"/>
  </w:style>
  <w:style w:type="character" w:customStyle="1" w:styleId="showipapr">
    <w:name w:val="show_ipapr"/>
    <w:basedOn w:val="DefaultParagraphFont"/>
    <w:rsid w:val="00CA5293"/>
  </w:style>
  <w:style w:type="character" w:customStyle="1" w:styleId="prondelim">
    <w:name w:val="prondelim"/>
    <w:basedOn w:val="DefaultParagraphFont"/>
    <w:rsid w:val="00CA5293"/>
  </w:style>
  <w:style w:type="character" w:customStyle="1" w:styleId="prontoggle">
    <w:name w:val="pron_toggle"/>
    <w:basedOn w:val="DefaultParagraphFont"/>
    <w:rsid w:val="00CA5293"/>
  </w:style>
  <w:style w:type="character" w:customStyle="1" w:styleId="showspellpr">
    <w:name w:val="show_spellpr"/>
    <w:basedOn w:val="DefaultParagraphFont"/>
    <w:rsid w:val="00CA5293"/>
  </w:style>
  <w:style w:type="character" w:customStyle="1" w:styleId="pg">
    <w:name w:val="pg"/>
    <w:basedOn w:val="DefaultParagraphFont"/>
    <w:rsid w:val="00CA5293"/>
  </w:style>
  <w:style w:type="character" w:customStyle="1" w:styleId="secondary-bf">
    <w:name w:val="secondary-bf"/>
    <w:basedOn w:val="DefaultParagraphFont"/>
    <w:rsid w:val="00CA5293"/>
  </w:style>
  <w:style w:type="character" w:customStyle="1" w:styleId="dnindex">
    <w:name w:val="dnindex"/>
    <w:basedOn w:val="DefaultParagraphFont"/>
    <w:rsid w:val="00CA5293"/>
  </w:style>
  <w:style w:type="character" w:customStyle="1" w:styleId="preloadwrap">
    <w:name w:val="preloadwrap"/>
    <w:basedOn w:val="DefaultParagraphFont"/>
    <w:rsid w:val="00CA5293"/>
  </w:style>
  <w:style w:type="character" w:customStyle="1" w:styleId="typarticle">
    <w:name w:val="typ_article"/>
    <w:basedOn w:val="DefaultParagraphFont"/>
    <w:rsid w:val="00CA5293"/>
  </w:style>
  <w:style w:type="character" w:customStyle="1" w:styleId="author-date0">
    <w:name w:val="author-date"/>
    <w:basedOn w:val="DefaultParagraphFont"/>
    <w:rsid w:val="00CA5293"/>
  </w:style>
  <w:style w:type="paragraph" w:customStyle="1" w:styleId="normalweb10">
    <w:name w:val="normalweb1"/>
    <w:basedOn w:val="Normal"/>
    <w:rsid w:val="00CA5293"/>
    <w:pPr>
      <w:spacing w:before="100" w:beforeAutospacing="1" w:after="100" w:afterAutospacing="1"/>
    </w:pPr>
    <w:rPr>
      <w:rFonts w:eastAsia="Times New Roman"/>
    </w:rPr>
  </w:style>
  <w:style w:type="character" w:customStyle="1" w:styleId="dispurl">
    <w:name w:val="dispurl"/>
    <w:basedOn w:val="DefaultParagraphFont"/>
    <w:rsid w:val="00CA5293"/>
  </w:style>
  <w:style w:type="character" w:customStyle="1" w:styleId="resultbodyblack">
    <w:name w:val="resultbodyblack"/>
    <w:basedOn w:val="DefaultParagraphFont"/>
    <w:rsid w:val="00CA5293"/>
  </w:style>
  <w:style w:type="character" w:customStyle="1" w:styleId="resultbodyitalic">
    <w:name w:val="resultbodyitalic"/>
    <w:basedOn w:val="DefaultParagraphFont"/>
    <w:rsid w:val="00CA5293"/>
  </w:style>
  <w:style w:type="character" w:customStyle="1" w:styleId="resultbody">
    <w:name w:val="resultbody"/>
    <w:basedOn w:val="DefaultParagraphFont"/>
    <w:rsid w:val="00CA5293"/>
  </w:style>
  <w:style w:type="character" w:customStyle="1" w:styleId="lightblue">
    <w:name w:val="lightblue"/>
    <w:basedOn w:val="DefaultParagraphFont"/>
    <w:rsid w:val="00CA5293"/>
  </w:style>
  <w:style w:type="paragraph" w:customStyle="1" w:styleId="1">
    <w:name w:val="... 1"/>
    <w:basedOn w:val="Default"/>
    <w:next w:val="Default"/>
    <w:rsid w:val="00CA5293"/>
    <w:pPr>
      <w:spacing w:after="0" w:line="240" w:lineRule="auto"/>
    </w:pPr>
    <w:rPr>
      <w:rFonts w:ascii="Times New Roman" w:eastAsia="Times New Roman" w:hAnsi="Times New Roman" w:cs="Times New Roman"/>
      <w:sz w:val="24"/>
    </w:rPr>
  </w:style>
  <w:style w:type="paragraph" w:customStyle="1" w:styleId="ab">
    <w:name w:val=".."/>
    <w:basedOn w:val="Default"/>
    <w:next w:val="Default"/>
    <w:rsid w:val="00CA5293"/>
    <w:pPr>
      <w:spacing w:after="0" w:line="240" w:lineRule="auto"/>
    </w:pPr>
    <w:rPr>
      <w:rFonts w:ascii="Times New Roman" w:eastAsia="Times New Roman" w:hAnsi="Times New Roman" w:cs="Times New Roman"/>
      <w:sz w:val="24"/>
    </w:rPr>
  </w:style>
  <w:style w:type="paragraph" w:customStyle="1" w:styleId="ac">
    <w:name w:val="...."/>
    <w:basedOn w:val="Default"/>
    <w:next w:val="Default"/>
    <w:rsid w:val="00CA5293"/>
    <w:pPr>
      <w:spacing w:after="0" w:line="240" w:lineRule="auto"/>
    </w:pPr>
    <w:rPr>
      <w:rFonts w:ascii="Times New Roman" w:eastAsia="Times New Roman" w:hAnsi="Times New Roman" w:cs="Times New Roman"/>
      <w:sz w:val="24"/>
    </w:rPr>
  </w:style>
  <w:style w:type="paragraph" w:customStyle="1" w:styleId="s0">
    <w:name w:val="s0"/>
    <w:basedOn w:val="Normal"/>
    <w:rsid w:val="00CA5293"/>
    <w:pPr>
      <w:spacing w:before="100" w:beforeAutospacing="1" w:after="100" w:afterAutospacing="1"/>
    </w:pPr>
    <w:rPr>
      <w:rFonts w:eastAsia="Times New Roman"/>
    </w:rPr>
  </w:style>
  <w:style w:type="paragraph" w:customStyle="1" w:styleId="StyleStyle49ptBold1">
    <w:name w:val="Style Style4 + 9 pt Bold1"/>
    <w:basedOn w:val="Normal"/>
    <w:link w:val="StyleStyle49ptBold1Char"/>
    <w:rsid w:val="00CA5293"/>
    <w:rPr>
      <w:rFonts w:ascii="Times New Roman" w:hAnsi="Times New Roman"/>
      <w:b/>
      <w:bCs/>
      <w:u w:val="single"/>
    </w:rPr>
  </w:style>
  <w:style w:type="character" w:customStyle="1" w:styleId="StyleStyle49ptBold1Char">
    <w:name w:val="Style Style4 + 9 pt Bold1 Char"/>
    <w:basedOn w:val="DefaultParagraphFont"/>
    <w:link w:val="StyleStyle49ptBold1"/>
    <w:rsid w:val="00CA5293"/>
    <w:rPr>
      <w:rFonts w:ascii="Times New Roman" w:hAnsi="Times New Roman"/>
      <w:b/>
      <w:bCs/>
      <w:sz w:val="22"/>
      <w:u w:val="single"/>
    </w:rPr>
  </w:style>
  <w:style w:type="paragraph" w:customStyle="1" w:styleId="Indent0">
    <w:name w:val="Indent"/>
    <w:basedOn w:val="Normal"/>
    <w:autoRedefine/>
    <w:qFormat/>
    <w:rsid w:val="00CA5293"/>
    <w:pPr>
      <w:ind w:left="288"/>
    </w:pPr>
  </w:style>
  <w:style w:type="character" w:customStyle="1" w:styleId="Footnote">
    <w:name w:val="Footnote_"/>
    <w:link w:val="Footnote0"/>
    <w:rsid w:val="00CA5293"/>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CA5293"/>
    <w:pPr>
      <w:widowControl w:val="0"/>
      <w:shd w:val="clear" w:color="auto" w:fill="FFFFFF"/>
      <w:spacing w:line="178" w:lineRule="exact"/>
      <w:jc w:val="both"/>
    </w:pPr>
    <w:rPr>
      <w:rFonts w:ascii="Book Antiqua" w:eastAsia="Book Antiqua" w:hAnsi="Book Antiqua" w:cs="Book Antiqua"/>
      <w:b/>
      <w:bCs/>
      <w:sz w:val="12"/>
      <w:szCs w:val="12"/>
    </w:rPr>
  </w:style>
  <w:style w:type="character" w:customStyle="1" w:styleId="StyleUnderlineChar11ptBorderSinglesolidlineAuto1Char">
    <w:name w:val="Style Underline Char + 11 pt Border: : (Single solid line Auto  ...1 Char"/>
    <w:basedOn w:val="DefaultParagraphFont"/>
    <w:link w:val="StyleUnderlineChar11ptBorderSinglesolidlineAuto1"/>
    <w:locked/>
    <w:rsid w:val="00CA5293"/>
    <w:rPr>
      <w:rFonts w:ascii="Times New Roman" w:eastAsia="Times New Roman" w:hAnsi="Times New Roman" w:cs="Times New Roman"/>
      <w:u w:val="single"/>
      <w:bdr w:val="single" w:sz="4" w:space="0" w:color="auto" w:frame="1"/>
    </w:rPr>
  </w:style>
  <w:style w:type="paragraph" w:customStyle="1" w:styleId="StyleUnderlineChar11ptBorderSinglesolidlineAuto1">
    <w:name w:val="Style Underline Char + 11 pt Border: : (Single solid line Auto  ...1"/>
    <w:link w:val="StyleUnderlineChar11ptBorderSinglesolidlineAuto1Char"/>
    <w:rsid w:val="00CA5293"/>
    <w:pPr>
      <w:pBdr>
        <w:top w:val="single" w:sz="4" w:space="0" w:color="auto"/>
        <w:left w:val="single" w:sz="4" w:space="0" w:color="auto"/>
        <w:bottom w:val="single" w:sz="4" w:space="0" w:color="auto"/>
        <w:right w:val="single" w:sz="4" w:space="0" w:color="auto"/>
      </w:pBdr>
      <w:spacing w:after="200" w:line="276" w:lineRule="auto"/>
    </w:pPr>
    <w:rPr>
      <w:rFonts w:ascii="Times New Roman" w:eastAsia="Times New Roman" w:hAnsi="Times New Roman" w:cs="Times New Roman"/>
      <w:u w:val="single"/>
      <w:bdr w:val="single" w:sz="4" w:space="0" w:color="auto" w:frame="1"/>
    </w:rPr>
  </w:style>
  <w:style w:type="character" w:customStyle="1" w:styleId="StyleStyle7pt8pt">
    <w:name w:val="Style Style 7 pt + 8 pt"/>
    <w:rsid w:val="00CA5293"/>
    <w:rPr>
      <w:sz w:val="16"/>
    </w:rPr>
  </w:style>
  <w:style w:type="character" w:customStyle="1" w:styleId="main">
    <w:name w:val="main"/>
    <w:rsid w:val="00CA5293"/>
  </w:style>
  <w:style w:type="character" w:customStyle="1" w:styleId="mandelbrotrefrag">
    <w:name w:val="mandelbrot_refrag"/>
    <w:basedOn w:val="DefaultParagraphFont"/>
    <w:rsid w:val="00CA5293"/>
  </w:style>
  <w:style w:type="paragraph" w:customStyle="1" w:styleId="cnnstorypgraphtxt">
    <w:name w:val="cnn_storypgraphtxt"/>
    <w:basedOn w:val="Normal"/>
    <w:rsid w:val="00CA5293"/>
    <w:pPr>
      <w:spacing w:before="100" w:beforeAutospacing="1" w:after="100" w:afterAutospacing="1"/>
    </w:pPr>
    <w:rPr>
      <w:rFonts w:ascii="Times New Roman" w:eastAsia="Times New Roman" w:hAnsi="Times New Roman"/>
      <w:sz w:val="24"/>
    </w:rPr>
  </w:style>
  <w:style w:type="paragraph" w:customStyle="1" w:styleId="Non-NavPanelTag">
    <w:name w:val="Non-Nav Panel Tag"/>
    <w:basedOn w:val="Normal"/>
    <w:qFormat/>
    <w:rsid w:val="00CA5293"/>
    <w:rPr>
      <w:b/>
      <w:sz w:val="26"/>
    </w:rPr>
  </w:style>
  <w:style w:type="paragraph" w:customStyle="1" w:styleId="Pa14">
    <w:name w:val="Pa14"/>
    <w:basedOn w:val="Normal"/>
    <w:next w:val="Normal"/>
    <w:uiPriority w:val="99"/>
    <w:rsid w:val="00CA5293"/>
    <w:pPr>
      <w:autoSpaceDE w:val="0"/>
      <w:autoSpaceDN w:val="0"/>
      <w:adjustRightInd w:val="0"/>
      <w:spacing w:line="201" w:lineRule="atLeast"/>
    </w:pPr>
    <w:rPr>
      <w:rFonts w:eastAsia="Times New Roman"/>
      <w:sz w:val="24"/>
    </w:rPr>
  </w:style>
  <w:style w:type="character" w:customStyle="1" w:styleId="p">
    <w:name w:val="p"/>
    <w:rsid w:val="00CA5293"/>
  </w:style>
  <w:style w:type="paragraph" w:customStyle="1" w:styleId="CM3">
    <w:name w:val="CM3"/>
    <w:basedOn w:val="Normal"/>
    <w:next w:val="Normal"/>
    <w:uiPriority w:val="99"/>
    <w:qFormat/>
    <w:rsid w:val="00CA5293"/>
    <w:pPr>
      <w:widowControl w:val="0"/>
      <w:suppressAutoHyphens/>
      <w:spacing w:line="240" w:lineRule="atLeast"/>
    </w:pPr>
    <w:rPr>
      <w:rFonts w:eastAsia="Lucida Sans Unicode" w:cs="Tahoma"/>
      <w:kern w:val="2"/>
      <w:sz w:val="24"/>
    </w:rPr>
  </w:style>
  <w:style w:type="paragraph" w:customStyle="1" w:styleId="Normal11">
    <w:name w:val="Normal11"/>
    <w:basedOn w:val="Normal"/>
    <w:uiPriority w:val="99"/>
    <w:rsid w:val="00CA5293"/>
  </w:style>
  <w:style w:type="character" w:customStyle="1" w:styleId="StyleCards12ptThickunderlineChar1">
    <w:name w:val="Style Cards + 12 pt Thick underline Char1"/>
    <w:rsid w:val="00CA5293"/>
    <w:rPr>
      <w:sz w:val="24"/>
      <w:szCs w:val="24"/>
      <w:u w:val="thick"/>
    </w:rPr>
  </w:style>
  <w:style w:type="character" w:customStyle="1" w:styleId="location">
    <w:name w:val="location"/>
    <w:basedOn w:val="DefaultParagraphFont"/>
    <w:rsid w:val="00CA5293"/>
  </w:style>
  <w:style w:type="character" w:customStyle="1" w:styleId="Style7pt">
    <w:name w:val="Style 7 pt"/>
    <w:rsid w:val="00CA5293"/>
    <w:rPr>
      <w:sz w:val="14"/>
    </w:rPr>
  </w:style>
  <w:style w:type="paragraph" w:customStyle="1" w:styleId="UnderlinedEvCharCharCharChar">
    <w:name w:val="Underlined Ev Char Char Char Char"/>
    <w:basedOn w:val="Normal"/>
    <w:next w:val="Normal"/>
    <w:link w:val="UnderlinedEvCharCharCharCharChar"/>
    <w:rsid w:val="00CA5293"/>
    <w:rPr>
      <w:rFonts w:ascii="Verdana" w:eastAsia="Times New Roman" w:hAnsi="Verdana"/>
      <w:szCs w:val="20"/>
      <w:u w:val="thick"/>
    </w:rPr>
  </w:style>
  <w:style w:type="character" w:customStyle="1" w:styleId="UnderlinedEvCharCharCharCharChar">
    <w:name w:val="Underlined Ev Char Char Char Char Char"/>
    <w:basedOn w:val="DefaultParagraphFont"/>
    <w:link w:val="UnderlinedEvCharCharCharChar"/>
    <w:rsid w:val="00CA5293"/>
    <w:rPr>
      <w:rFonts w:ascii="Verdana" w:eastAsia="Times New Roman" w:hAnsi="Verdana"/>
      <w:sz w:val="22"/>
      <w:szCs w:val="20"/>
      <w:u w:val="thick"/>
    </w:rPr>
  </w:style>
  <w:style w:type="paragraph" w:customStyle="1" w:styleId="ShrinkCharCharCharChar">
    <w:name w:val="Shrink Char Char Char Char"/>
    <w:basedOn w:val="Normal"/>
    <w:link w:val="ShrinkCharCharCharCharChar"/>
    <w:rsid w:val="00CA5293"/>
    <w:rPr>
      <w:rFonts w:ascii="Verdana" w:eastAsia="Times New Roman" w:hAnsi="Verdana"/>
    </w:rPr>
  </w:style>
  <w:style w:type="character" w:customStyle="1" w:styleId="ShrinkCharCharCharCharChar">
    <w:name w:val="Shrink Char Char Char Char Char"/>
    <w:basedOn w:val="DefaultParagraphFont"/>
    <w:link w:val="ShrinkCharCharCharChar"/>
    <w:rsid w:val="00CA5293"/>
    <w:rPr>
      <w:rFonts w:ascii="Verdana" w:eastAsia="Times New Roman" w:hAnsi="Verdana"/>
      <w:sz w:val="22"/>
    </w:rPr>
  </w:style>
  <w:style w:type="paragraph" w:customStyle="1" w:styleId="appara">
    <w:name w:val="ap_para"/>
    <w:basedOn w:val="Normal"/>
    <w:rsid w:val="00CA5293"/>
    <w:pPr>
      <w:spacing w:before="100" w:beforeAutospacing="1" w:after="100" w:afterAutospacing="1"/>
    </w:pPr>
    <w:rPr>
      <w:rFonts w:ascii="Times New Roman" w:eastAsia="Times New Roman" w:hAnsi="Times New Roman"/>
      <w:sz w:val="24"/>
    </w:rPr>
  </w:style>
  <w:style w:type="character" w:customStyle="1" w:styleId="tChar">
    <w:name w:val="t Char"/>
    <w:rsid w:val="00CA5293"/>
    <w:rPr>
      <w:rFonts w:ascii="Georgia" w:eastAsia="Times New Roman" w:hAnsi="Georgia" w:cs="Calibri"/>
      <w:b/>
      <w:lang w:val="x-none" w:eastAsia="x-none"/>
    </w:rPr>
  </w:style>
  <w:style w:type="paragraph" w:customStyle="1" w:styleId="card3">
    <w:name w:val="card!!"/>
    <w:basedOn w:val="Normal"/>
    <w:next w:val="Normal"/>
    <w:link w:val="cardChar4"/>
    <w:qFormat/>
    <w:rsid w:val="00CA5293"/>
    <w:pPr>
      <w:ind w:left="288" w:right="288"/>
    </w:pPr>
    <w:rPr>
      <w:rFonts w:eastAsia="Times New Roman"/>
      <w:szCs w:val="20"/>
    </w:rPr>
  </w:style>
  <w:style w:type="character" w:customStyle="1" w:styleId="cardChar4">
    <w:name w:val="card!! Char"/>
    <w:link w:val="card3"/>
    <w:rsid w:val="00CA5293"/>
    <w:rPr>
      <w:rFonts w:ascii="Calibri" w:eastAsia="Times New Roman" w:hAnsi="Calibri"/>
      <w:sz w:val="22"/>
      <w:szCs w:val="20"/>
    </w:rPr>
  </w:style>
  <w:style w:type="character" w:customStyle="1" w:styleId="6">
    <w:name w:val="6"/>
    <w:rsid w:val="00CA5293"/>
    <w:rPr>
      <w:rFonts w:cs="Arial"/>
      <w:bCs/>
      <w:sz w:val="20"/>
      <w:u w:val="single"/>
      <w:lang w:val="en-US" w:eastAsia="en-US" w:bidi="ar-SA"/>
    </w:rPr>
  </w:style>
  <w:style w:type="character" w:customStyle="1" w:styleId="m-6943721950752224778gmail-style13ptbold">
    <w:name w:val="m_-6943721950752224778gmail-style13ptbold"/>
    <w:basedOn w:val="DefaultParagraphFont"/>
    <w:rsid w:val="00CA5293"/>
  </w:style>
  <w:style w:type="character" w:customStyle="1" w:styleId="m-6943721950752224778gmail-styleunderline">
    <w:name w:val="m_-6943721950752224778gmail-styleunderline"/>
    <w:basedOn w:val="DefaultParagraphFont"/>
    <w:rsid w:val="00CA5293"/>
  </w:style>
  <w:style w:type="character" w:customStyle="1" w:styleId="m774051857616002577gmail-styleunderline">
    <w:name w:val="m_774051857616002577gmail-styleunderline"/>
    <w:basedOn w:val="DefaultParagraphFont"/>
    <w:rsid w:val="00CA5293"/>
  </w:style>
  <w:style w:type="character" w:customStyle="1" w:styleId="m4841727538114946087gmail-styleunderline">
    <w:name w:val="m_4841727538114946087gmail-styleunderline"/>
    <w:basedOn w:val="DefaultParagraphFont"/>
    <w:rsid w:val="00CA5293"/>
  </w:style>
  <w:style w:type="paragraph" w:customStyle="1" w:styleId="BreakTag">
    <w:name w:val="Break Tag"/>
    <w:basedOn w:val="Normal"/>
    <w:autoRedefine/>
    <w:uiPriority w:val="4"/>
    <w:qFormat/>
    <w:rsid w:val="00CA5293"/>
    <w:pPr>
      <w:spacing w:before="240"/>
    </w:pPr>
    <w:rPr>
      <w:b/>
      <w:sz w:val="26"/>
    </w:rPr>
  </w:style>
  <w:style w:type="paragraph" w:customStyle="1" w:styleId="BreakBlock">
    <w:name w:val="Break Block"/>
    <w:basedOn w:val="Normal"/>
    <w:link w:val="BreakBlockChar"/>
    <w:autoRedefine/>
    <w:qFormat/>
    <w:rsid w:val="00CA529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CA5293"/>
    <w:rPr>
      <w:rFonts w:ascii="Arial Bold" w:hAnsi="Arial Bold"/>
      <w:b/>
      <w:caps/>
      <w:sz w:val="32"/>
      <w:u w:val="single"/>
    </w:rPr>
  </w:style>
  <w:style w:type="character" w:customStyle="1" w:styleId="Mention1">
    <w:name w:val="Mention1"/>
    <w:basedOn w:val="DefaultParagraphFont"/>
    <w:uiPriority w:val="99"/>
    <w:semiHidden/>
    <w:unhideWhenUsed/>
    <w:rsid w:val="00CA5293"/>
    <w:rPr>
      <w:color w:val="2B579A"/>
      <w:shd w:val="clear" w:color="auto" w:fill="E6E6E6"/>
    </w:rPr>
  </w:style>
  <w:style w:type="character" w:customStyle="1" w:styleId="Heading1Char3">
    <w:name w:val="Heading 1 Char3"/>
    <w:basedOn w:val="DefaultParagraphFont"/>
    <w:rsid w:val="00CA5293"/>
    <w:rPr>
      <w:rFonts w:ascii="Times New Roman" w:eastAsia="Malgun Gothic" w:hAnsi="Times New Roman" w:cs="Times New Roman"/>
      <w:b/>
      <w:sz w:val="24"/>
      <w:szCs w:val="24"/>
      <w:u w:val="single"/>
    </w:rPr>
  </w:style>
  <w:style w:type="character" w:customStyle="1" w:styleId="Heading1Char1">
    <w:name w:val="Heading 1 Char1"/>
    <w:basedOn w:val="DefaultParagraphFont"/>
    <w:uiPriority w:val="1"/>
    <w:rsid w:val="00CA5293"/>
    <w:rPr>
      <w:rFonts w:ascii="Arial" w:hAnsi="Arial" w:cs="Arial"/>
      <w:b/>
      <w:bCs/>
      <w:kern w:val="32"/>
      <w:sz w:val="28"/>
      <w:szCs w:val="32"/>
      <w:lang w:bidi="en-US"/>
    </w:rPr>
  </w:style>
  <w:style w:type="character" w:customStyle="1" w:styleId="Mention11">
    <w:name w:val="Mention11"/>
    <w:basedOn w:val="DefaultParagraphFont"/>
    <w:uiPriority w:val="99"/>
    <w:semiHidden/>
    <w:unhideWhenUsed/>
    <w:rsid w:val="00CA5293"/>
    <w:rPr>
      <w:color w:val="2B579A"/>
      <w:shd w:val="clear" w:color="auto" w:fill="E6E6E6"/>
    </w:rPr>
  </w:style>
  <w:style w:type="character" w:customStyle="1" w:styleId="m6370699461968006786gmail-styleunderline">
    <w:name w:val="m_6370699461968006786gmail-styleunderline"/>
    <w:basedOn w:val="DefaultParagraphFont"/>
    <w:rsid w:val="00CA5293"/>
  </w:style>
  <w:style w:type="character" w:customStyle="1" w:styleId="Mention2">
    <w:name w:val="Mention2"/>
    <w:basedOn w:val="DefaultParagraphFont"/>
    <w:uiPriority w:val="99"/>
    <w:semiHidden/>
    <w:unhideWhenUsed/>
    <w:rsid w:val="00CA5293"/>
    <w:rPr>
      <w:color w:val="2B579A"/>
      <w:shd w:val="clear" w:color="auto" w:fill="E6E6E6"/>
    </w:rPr>
  </w:style>
  <w:style w:type="paragraph" w:customStyle="1" w:styleId="FlashTag">
    <w:name w:val="FlashTag"/>
    <w:basedOn w:val="Normal"/>
    <w:link w:val="FlashTagChar"/>
    <w:autoRedefine/>
    <w:uiPriority w:val="4"/>
    <w:qFormat/>
    <w:rsid w:val="00CA5293"/>
    <w:rPr>
      <w:rFonts w:asciiTheme="majorHAnsi" w:hAnsiTheme="majorHAnsi"/>
      <w:b/>
      <w:sz w:val="28"/>
    </w:rPr>
  </w:style>
  <w:style w:type="character" w:customStyle="1" w:styleId="FlashTagChar">
    <w:name w:val="FlashTag Char"/>
    <w:basedOn w:val="DefaultParagraphFont"/>
    <w:link w:val="FlashTag"/>
    <w:uiPriority w:val="4"/>
    <w:rsid w:val="00CA5293"/>
    <w:rPr>
      <w:rFonts w:asciiTheme="majorHAnsi" w:hAnsiTheme="majorHAnsi"/>
      <w:b/>
      <w:sz w:val="28"/>
    </w:rPr>
  </w:style>
  <w:style w:type="paragraph" w:customStyle="1" w:styleId="Warrant">
    <w:name w:val="Warrant"/>
    <w:link w:val="WarrantChar"/>
    <w:autoRedefine/>
    <w:uiPriority w:val="4"/>
    <w:qFormat/>
    <w:rsid w:val="00CA5293"/>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CA5293"/>
  </w:style>
  <w:style w:type="character" w:customStyle="1" w:styleId="m3965771245576658108gmail-styleunderline">
    <w:name w:val="m_3965771245576658108gmail-styleunderline"/>
    <w:basedOn w:val="DefaultParagraphFont"/>
    <w:rsid w:val="00CA5293"/>
  </w:style>
  <w:style w:type="character" w:customStyle="1" w:styleId="BodyTextFirstIndentChar1">
    <w:name w:val="Body Text First Indent Char1"/>
    <w:basedOn w:val="BodyTextChar"/>
    <w:semiHidden/>
    <w:rsid w:val="00CA5293"/>
    <w:rPr>
      <w:rFonts w:ascii="Arial Narrow" w:eastAsia="Times New Roman" w:hAnsi="Arial Narrow" w:cs="Calibri"/>
      <w:sz w:val="20"/>
      <w:szCs w:val="20"/>
      <w:lang w:eastAsia="ar-SA"/>
    </w:rPr>
  </w:style>
  <w:style w:type="paragraph" w:customStyle="1" w:styleId="msolistparagraphcxspfirst">
    <w:name w:val="msolistparagraphcxspfirst"/>
    <w:basedOn w:val="Normal"/>
    <w:uiPriority w:val="99"/>
    <w:qFormat/>
    <w:rsid w:val="00CA529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A5293"/>
    <w:pPr>
      <w:spacing w:before="100" w:beforeAutospacing="1" w:after="100" w:afterAutospacing="1"/>
    </w:pPr>
    <w:rPr>
      <w:rFonts w:eastAsia="Times New Roman"/>
      <w:sz w:val="24"/>
    </w:rPr>
  </w:style>
  <w:style w:type="paragraph" w:customStyle="1" w:styleId="Heading2-NotBold">
    <w:name w:val="Heading 2 - Not Bold"/>
    <w:basedOn w:val="Heading2"/>
    <w:autoRedefine/>
    <w:uiPriority w:val="99"/>
    <w:qFormat/>
    <w:rsid w:val="00CA5293"/>
    <w:pPr>
      <w:keepNext w:val="0"/>
      <w:keepLines w:val="0"/>
      <w:pageBreakBefore w:val="0"/>
      <w:jc w:val="left"/>
    </w:pPr>
    <w:rPr>
      <w:rFonts w:ascii="Garamond" w:eastAsia="Calibri" w:hAnsi="Garamond" w:cs="Times New Roman"/>
      <w:b w:val="0"/>
      <w:sz w:val="22"/>
    </w:rPr>
  </w:style>
  <w:style w:type="character" w:customStyle="1" w:styleId="PageHeaderLine2Char">
    <w:name w:val="PageHeaderLine2 Char"/>
    <w:link w:val="PageHeaderLine2"/>
    <w:locked/>
    <w:rsid w:val="00CA5293"/>
    <w:rPr>
      <w:rFonts w:ascii="Calibri" w:eastAsia="Calibri" w:hAnsi="Calibri" w:cs="Times New Roman"/>
      <w:b/>
      <w:sz w:val="22"/>
    </w:rPr>
  </w:style>
  <w:style w:type="paragraph" w:customStyle="1" w:styleId="Heading2-Bold">
    <w:name w:val="Heading 2 - Bold"/>
    <w:basedOn w:val="Normal"/>
    <w:autoRedefine/>
    <w:uiPriority w:val="99"/>
    <w:qFormat/>
    <w:rsid w:val="00CA5293"/>
    <w:rPr>
      <w:rFonts w:ascii="Garamond" w:eastAsia="Calibri" w:hAnsi="Garamond"/>
      <w:b/>
    </w:rPr>
  </w:style>
  <w:style w:type="character" w:customStyle="1" w:styleId="Style2Char0">
    <w:name w:val="Style 2 Char"/>
    <w:link w:val="Style2"/>
    <w:uiPriority w:val="99"/>
    <w:locked/>
    <w:rsid w:val="00CA5293"/>
    <w:rPr>
      <w:rFonts w:ascii="Times New Roman" w:eastAsia="Calibri" w:hAnsi="Times New Roman" w:cs="Times New Roman"/>
      <w:noProof/>
      <w:color w:val="000000"/>
      <w:sz w:val="22"/>
      <w:szCs w:val="20"/>
    </w:rPr>
  </w:style>
  <w:style w:type="character" w:customStyle="1" w:styleId="GAUnderlineChar">
    <w:name w:val="GA Underline Char"/>
    <w:link w:val="GAUnderline"/>
    <w:locked/>
    <w:rsid w:val="00CA529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A5293"/>
    <w:rPr>
      <w:rFonts w:ascii="Garamond" w:eastAsia="Times New Roman" w:hAnsi="Garamond"/>
      <w:sz w:val="24"/>
      <w:szCs w:val="20"/>
      <w:u w:val="single"/>
      <w:lang w:val="x-none" w:eastAsia="x-none"/>
    </w:rPr>
  </w:style>
  <w:style w:type="character" w:customStyle="1" w:styleId="CardNotUnderlinedChar1">
    <w:name w:val="Card Not Underlined Char1"/>
    <w:link w:val="CardNotUnderlined"/>
    <w:locked/>
    <w:rsid w:val="00CA5293"/>
    <w:rPr>
      <w:rFonts w:ascii="Times New Roman" w:eastAsia="Calibri" w:hAnsi="Times New Roman" w:cs="Times New Roman"/>
      <w:sz w:val="16"/>
      <w:szCs w:val="20"/>
    </w:rPr>
  </w:style>
  <w:style w:type="paragraph" w:customStyle="1" w:styleId="h-lead">
    <w:name w:val="h-lead"/>
    <w:basedOn w:val="Normal"/>
    <w:uiPriority w:val="99"/>
    <w:qFormat/>
    <w:rsid w:val="00CA5293"/>
    <w:pPr>
      <w:spacing w:before="100" w:beforeAutospacing="1" w:after="100" w:afterAutospacing="1"/>
    </w:pPr>
    <w:rPr>
      <w:rFonts w:eastAsia="Times New Roman"/>
      <w:sz w:val="24"/>
    </w:rPr>
  </w:style>
  <w:style w:type="paragraph" w:customStyle="1" w:styleId="intro">
    <w:name w:val="intro"/>
    <w:basedOn w:val="Normal"/>
    <w:uiPriority w:val="99"/>
    <w:qFormat/>
    <w:rsid w:val="00CA529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A529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A529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CA5293"/>
    <w:rPr>
      <w:rFonts w:eastAsia="Calibri"/>
    </w:rPr>
  </w:style>
  <w:style w:type="paragraph" w:customStyle="1" w:styleId="F3-TagAuthor">
    <w:name w:val="F3 - Tag/Author"/>
    <w:basedOn w:val="Normal"/>
    <w:uiPriority w:val="99"/>
    <w:qFormat/>
    <w:rsid w:val="00CA5293"/>
    <w:rPr>
      <w:rFonts w:eastAsia="Times New Roman"/>
      <w:b/>
    </w:rPr>
  </w:style>
  <w:style w:type="paragraph" w:customStyle="1" w:styleId="F5-UnderlineNormal">
    <w:name w:val="F5 - Underline Normal"/>
    <w:basedOn w:val="Normal"/>
    <w:uiPriority w:val="99"/>
    <w:qFormat/>
    <w:rsid w:val="00CA5293"/>
    <w:rPr>
      <w:rFonts w:eastAsia="Calibri"/>
      <w:u w:val="single"/>
    </w:rPr>
  </w:style>
  <w:style w:type="paragraph" w:customStyle="1" w:styleId="Brief">
    <w:name w:val="Brief"/>
    <w:basedOn w:val="Brief-PrimarySource"/>
    <w:uiPriority w:val="99"/>
    <w:qFormat/>
    <w:rsid w:val="00CA5293"/>
    <w:pPr>
      <w:tabs>
        <w:tab w:val="clear" w:pos="9450"/>
      </w:tabs>
    </w:pPr>
    <w:rPr>
      <w:rFonts w:ascii="Calibri" w:eastAsia="Times New Roman" w:hAnsi="Calibri" w:cstheme="minorBidi"/>
      <w:b w:val="0"/>
      <w:sz w:val="24"/>
      <w:szCs w:val="22"/>
      <w:u w:val="single"/>
    </w:rPr>
  </w:style>
  <w:style w:type="paragraph" w:customStyle="1" w:styleId="CM2">
    <w:name w:val="CM2"/>
    <w:basedOn w:val="Normal"/>
    <w:next w:val="Normal"/>
    <w:uiPriority w:val="99"/>
    <w:qFormat/>
    <w:rsid w:val="00CA529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A529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A529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A5293"/>
    <w:pPr>
      <w:widowControl w:val="0"/>
      <w:spacing w:after="0" w:line="276" w:lineRule="atLeast"/>
    </w:pPr>
    <w:rPr>
      <w:rFonts w:ascii="Times New Roman" w:eastAsia="Times New Roman" w:hAnsi="Times New Roman" w:cs="Times New Roman"/>
      <w:sz w:val="24"/>
    </w:rPr>
  </w:style>
  <w:style w:type="paragraph" w:customStyle="1" w:styleId="CM56">
    <w:name w:val="CM56"/>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Brief-Card">
    <w:name w:val="Brief - Card"/>
    <w:basedOn w:val="Normal"/>
    <w:uiPriority w:val="99"/>
    <w:qFormat/>
    <w:rsid w:val="00CA5293"/>
    <w:rPr>
      <w:rFonts w:eastAsia="Times New Roman"/>
    </w:rPr>
  </w:style>
  <w:style w:type="paragraph" w:customStyle="1" w:styleId="Normal3">
    <w:name w:val="Normal+3"/>
    <w:basedOn w:val="Normal"/>
    <w:next w:val="Normal"/>
    <w:uiPriority w:val="99"/>
    <w:qFormat/>
    <w:rsid w:val="00CA5293"/>
    <w:pPr>
      <w:widowControl w:val="0"/>
      <w:autoSpaceDE w:val="0"/>
      <w:autoSpaceDN w:val="0"/>
      <w:adjustRightInd w:val="0"/>
    </w:pPr>
    <w:rPr>
      <w:rFonts w:eastAsia="Times New Roman"/>
      <w:sz w:val="24"/>
    </w:rPr>
  </w:style>
  <w:style w:type="paragraph" w:customStyle="1" w:styleId="Normal12">
    <w:name w:val="Normal+1"/>
    <w:basedOn w:val="Normal"/>
    <w:next w:val="Normal"/>
    <w:uiPriority w:val="99"/>
    <w:qFormat/>
    <w:rsid w:val="00CA529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A529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A5293"/>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CA529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CA529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CA5293"/>
    <w:pPr>
      <w:widowControl w:val="0"/>
      <w:spacing w:after="0" w:line="240" w:lineRule="auto"/>
    </w:pPr>
    <w:rPr>
      <w:rFonts w:ascii="Times New Roman" w:eastAsia="Times New Roman" w:hAnsi="Times New Roman" w:cs="Times New Roman"/>
      <w:sz w:val="24"/>
    </w:rPr>
  </w:style>
  <w:style w:type="paragraph" w:customStyle="1" w:styleId="CM30">
    <w:name w:val="CM30"/>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CM28">
    <w:name w:val="CM28"/>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CA5293"/>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CA5293"/>
    <w:pPr>
      <w:widowControl w:val="0"/>
      <w:spacing w:after="0" w:line="240" w:lineRule="auto"/>
    </w:pPr>
    <w:rPr>
      <w:rFonts w:ascii="Times New Roman" w:hAnsi="Times New Roman" w:cs="Times New Roman"/>
      <w:sz w:val="24"/>
    </w:rPr>
  </w:style>
  <w:style w:type="paragraph" w:customStyle="1" w:styleId="IndexFixer">
    <w:name w:val="Index Fixer"/>
    <w:basedOn w:val="Heading1"/>
    <w:uiPriority w:val="99"/>
    <w:qFormat/>
    <w:rsid w:val="00CA529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OmniPage1">
    <w:name w:val="OmniPage #1"/>
    <w:basedOn w:val="Normal"/>
    <w:uiPriority w:val="99"/>
    <w:qFormat/>
    <w:rsid w:val="00CA529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A5293"/>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CA5293"/>
    <w:rPr>
      <w:rFonts w:ascii="Arial" w:hAnsi="Arial"/>
      <w:b w:val="0"/>
      <w:caps w:val="0"/>
      <w:sz w:val="20"/>
    </w:rPr>
  </w:style>
  <w:style w:type="paragraph" w:customStyle="1" w:styleId="ProjectTitleLine">
    <w:name w:val="Project Title Line"/>
    <w:basedOn w:val="Normal"/>
    <w:next w:val="Normal"/>
    <w:autoRedefine/>
    <w:uiPriority w:val="99"/>
    <w:qFormat/>
    <w:rsid w:val="00CA5293"/>
    <w:pPr>
      <w:jc w:val="center"/>
    </w:pPr>
    <w:rPr>
      <w:rFonts w:eastAsia="Times New Roman"/>
      <w:caps/>
      <w:szCs w:val="20"/>
    </w:rPr>
  </w:style>
  <w:style w:type="paragraph" w:customStyle="1" w:styleId="LanguageStrike">
    <w:name w:val="Language Strike"/>
    <w:basedOn w:val="Normal"/>
    <w:next w:val="Normal"/>
    <w:uiPriority w:val="99"/>
    <w:qFormat/>
    <w:rsid w:val="00CA5293"/>
    <w:rPr>
      <w:rFonts w:eastAsia="Times New Roman"/>
      <w:strike/>
    </w:rPr>
  </w:style>
  <w:style w:type="paragraph" w:customStyle="1" w:styleId="NormalVerdana">
    <w:name w:val="Normal + Verdana"/>
    <w:aliases w:val="10 pt,White,Normal + Arial"/>
    <w:basedOn w:val="Normal"/>
    <w:uiPriority w:val="99"/>
    <w:qFormat/>
    <w:rsid w:val="00CA5293"/>
    <w:rPr>
      <w:rFonts w:eastAsia="Times New Roman"/>
      <w:szCs w:val="20"/>
      <w:u w:val="single"/>
    </w:rPr>
  </w:style>
  <w:style w:type="paragraph" w:customStyle="1" w:styleId="Normal10pt">
    <w:name w:val="Normal + 10 pt"/>
    <w:basedOn w:val="Normal"/>
    <w:uiPriority w:val="99"/>
    <w:qFormat/>
    <w:rsid w:val="00CA5293"/>
    <w:rPr>
      <w:rFonts w:eastAsia="Times New Roman"/>
      <w:szCs w:val="20"/>
    </w:rPr>
  </w:style>
  <w:style w:type="paragraph" w:customStyle="1" w:styleId="StrikeThrough">
    <w:name w:val="Strike Through"/>
    <w:basedOn w:val="Normal"/>
    <w:next w:val="Normal"/>
    <w:uiPriority w:val="99"/>
    <w:qFormat/>
    <w:rsid w:val="00CA5293"/>
    <w:rPr>
      <w:rFonts w:eastAsia="Times New Roman"/>
      <w:strike/>
      <w:szCs w:val="20"/>
    </w:rPr>
  </w:style>
  <w:style w:type="character" w:customStyle="1" w:styleId="CiteCorrectedChar">
    <w:name w:val="Cite Corrected Char"/>
    <w:link w:val="CiteCorrected"/>
    <w:locked/>
    <w:rsid w:val="00CA5293"/>
    <w:rPr>
      <w:rFonts w:ascii="Georgia" w:eastAsia="Times New Roman" w:hAnsi="Georgia"/>
      <w:b/>
      <w:bCs/>
      <w:szCs w:val="16"/>
      <w:u w:val="single"/>
    </w:rPr>
  </w:style>
  <w:style w:type="paragraph" w:customStyle="1" w:styleId="CiteCorrected">
    <w:name w:val="Cite Corrected"/>
    <w:basedOn w:val="Normal"/>
    <w:link w:val="CiteCorrectedChar"/>
    <w:qFormat/>
    <w:rsid w:val="00CA5293"/>
    <w:rPr>
      <w:rFonts w:ascii="Georgia" w:eastAsia="Times New Roman" w:hAnsi="Georgia"/>
      <w:b/>
      <w:bCs/>
      <w:sz w:val="24"/>
      <w:szCs w:val="16"/>
      <w:u w:val="single"/>
    </w:rPr>
  </w:style>
  <w:style w:type="paragraph" w:customStyle="1" w:styleId="BriefTitle2">
    <w:name w:val="Brief Title 2"/>
    <w:basedOn w:val="BriefTitle"/>
    <w:uiPriority w:val="99"/>
    <w:qFormat/>
    <w:rsid w:val="00CA5293"/>
    <w:pPr>
      <w:keepNext w:val="0"/>
      <w:keepLines w:val="0"/>
      <w:pageBreakBefore w:val="0"/>
      <w:pBdr>
        <w:top w:val="none" w:sz="0" w:space="0" w:color="auto"/>
        <w:left w:val="none" w:sz="0" w:space="0" w:color="auto"/>
        <w:bottom w:val="none" w:sz="0" w:space="0" w:color="auto"/>
        <w:right w:val="none" w:sz="0" w:space="0" w:color="auto"/>
      </w:pBdr>
      <w:tabs>
        <w:tab w:val="clear" w:pos="9450"/>
      </w:tabs>
      <w:spacing w:before="0" w:after="160"/>
      <w:jc w:val="center"/>
      <w:outlineLvl w:val="9"/>
    </w:pPr>
    <w:rPr>
      <w:rFonts w:ascii="Calibri" w:eastAsia="Times New Roman" w:hAnsi="Calibri"/>
      <w:bCs w:val="0"/>
      <w:caps w:val="0"/>
      <w:sz w:val="24"/>
      <w:szCs w:val="24"/>
      <w:u w:val="single"/>
    </w:rPr>
  </w:style>
  <w:style w:type="character" w:customStyle="1" w:styleId="StyleCardText11ptUnderlineChar">
    <w:name w:val="Style Card Text + 11 pt Underline Char"/>
    <w:link w:val="StyleCardText11ptUnderline"/>
    <w:locked/>
    <w:rsid w:val="00CA5293"/>
    <w:rPr>
      <w:u w:val="single"/>
    </w:rPr>
  </w:style>
  <w:style w:type="paragraph" w:customStyle="1" w:styleId="StyleCardText11ptUnderline">
    <w:name w:val="Style Card Text + 11 pt Underline"/>
    <w:link w:val="StyleCardText11ptUnderlineChar"/>
    <w:qFormat/>
    <w:rsid w:val="00CA529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A5293"/>
    <w:rPr>
      <w:rFonts w:ascii="Georgia" w:hAnsi="Georgia"/>
      <w:sz w:val="16"/>
    </w:rPr>
  </w:style>
  <w:style w:type="paragraph" w:customStyle="1" w:styleId="StyleMinimizedText11pt">
    <w:name w:val="Style Minimized Text + 11 pt"/>
    <w:basedOn w:val="Normal"/>
    <w:link w:val="StyleMinimizedText11ptChar"/>
    <w:qFormat/>
    <w:rsid w:val="00CA5293"/>
    <w:rPr>
      <w:rFonts w:ascii="Georgia" w:hAnsi="Georgia"/>
      <w:sz w:val="16"/>
    </w:rPr>
  </w:style>
  <w:style w:type="character" w:customStyle="1" w:styleId="StyleMinimizedText11pt1Char">
    <w:name w:val="Style Minimized Text + 11 pt1 Char"/>
    <w:basedOn w:val="DefaultParagraphFont"/>
    <w:link w:val="StyleMinimizedText11pt1"/>
    <w:locked/>
    <w:rsid w:val="00CA5293"/>
    <w:rPr>
      <w:rFonts w:ascii="Georgia" w:hAnsi="Georgia"/>
      <w:sz w:val="16"/>
    </w:rPr>
  </w:style>
  <w:style w:type="paragraph" w:customStyle="1" w:styleId="StyleMinimizedText11pt1">
    <w:name w:val="Style Minimized Text + 11 pt1"/>
    <w:basedOn w:val="Normal"/>
    <w:link w:val="StyleMinimizedText11pt1Char"/>
    <w:qFormat/>
    <w:rsid w:val="00CA5293"/>
    <w:rPr>
      <w:rFonts w:ascii="Georgia" w:hAnsi="Georgia"/>
      <w:sz w:val="16"/>
    </w:rPr>
  </w:style>
  <w:style w:type="paragraph" w:customStyle="1" w:styleId="emactive">
    <w:name w:val="emactive"/>
    <w:basedOn w:val="Normal"/>
    <w:uiPriority w:val="99"/>
    <w:qFormat/>
    <w:rsid w:val="00CA5293"/>
    <w:pPr>
      <w:spacing w:before="100" w:beforeAutospacing="1" w:after="100" w:afterAutospacing="1"/>
    </w:pPr>
    <w:rPr>
      <w:rFonts w:eastAsia="Times New Roman"/>
      <w:sz w:val="24"/>
    </w:rPr>
  </w:style>
  <w:style w:type="paragraph" w:customStyle="1" w:styleId="emready">
    <w:name w:val="emready"/>
    <w:basedOn w:val="Normal"/>
    <w:uiPriority w:val="99"/>
    <w:qFormat/>
    <w:rsid w:val="00CA529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A529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A5293"/>
    <w:rPr>
      <w:rFonts w:ascii="Georgia" w:eastAsia="Times New Roman" w:hAnsi="Georgia" w:cs="Times New Roman"/>
      <w:b/>
      <w:sz w:val="24"/>
      <w:u w:val="single"/>
    </w:rPr>
  </w:style>
  <w:style w:type="character" w:customStyle="1" w:styleId="CardHighlightChar">
    <w:name w:val="Card Highlight Char"/>
    <w:link w:val="CardHighlight"/>
    <w:locked/>
    <w:rsid w:val="00CA529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A5293"/>
    <w:pPr>
      <w:shd w:val="clear" w:color="auto" w:fill="66FFFF"/>
    </w:pPr>
    <w:rPr>
      <w:rFonts w:eastAsia="Calibri" w:cs="Calibri"/>
      <w:sz w:val="24"/>
      <w:u w:val="single"/>
    </w:rPr>
  </w:style>
  <w:style w:type="paragraph" w:customStyle="1" w:styleId="departments">
    <w:name w:val="departments"/>
    <w:basedOn w:val="Normal"/>
    <w:uiPriority w:val="99"/>
    <w:qFormat/>
    <w:rsid w:val="00CA5293"/>
    <w:pPr>
      <w:spacing w:before="100" w:beforeAutospacing="1" w:after="100" w:afterAutospacing="1"/>
    </w:pPr>
    <w:rPr>
      <w:rFonts w:eastAsia="Times New Roman"/>
      <w:sz w:val="24"/>
    </w:rPr>
  </w:style>
  <w:style w:type="paragraph" w:customStyle="1" w:styleId="norma">
    <w:name w:val="norma"/>
    <w:basedOn w:val="Heading3"/>
    <w:uiPriority w:val="99"/>
    <w:qFormat/>
    <w:rsid w:val="00CA5293"/>
    <w:rPr>
      <w:rFonts w:eastAsia="MS Gothic" w:cs="Arial"/>
      <w:bCs w:val="0"/>
      <w:sz w:val="24"/>
    </w:rPr>
  </w:style>
  <w:style w:type="paragraph" w:customStyle="1" w:styleId="nromal">
    <w:name w:val="nromal"/>
    <w:basedOn w:val="Normal"/>
    <w:uiPriority w:val="99"/>
    <w:qFormat/>
    <w:rsid w:val="00CA5293"/>
    <w:pPr>
      <w:keepNext/>
      <w:keepLines/>
      <w:spacing w:before="200"/>
      <w:outlineLvl w:val="3"/>
    </w:pPr>
    <w:rPr>
      <w:rFonts w:eastAsia="Times New Roman" w:cs="Cambria"/>
      <w:b/>
      <w:iCs/>
    </w:rPr>
  </w:style>
  <w:style w:type="paragraph" w:customStyle="1" w:styleId="natural">
    <w:name w:val="natural"/>
    <w:basedOn w:val="Normal"/>
    <w:uiPriority w:val="99"/>
    <w:qFormat/>
    <w:rsid w:val="00CA5293"/>
    <w:pPr>
      <w:keepNext/>
      <w:keepLines/>
      <w:spacing w:before="200"/>
      <w:outlineLvl w:val="3"/>
    </w:pPr>
    <w:rPr>
      <w:rFonts w:eastAsia="Times New Roman"/>
      <w:b/>
      <w:iCs/>
    </w:rPr>
  </w:style>
  <w:style w:type="paragraph" w:customStyle="1" w:styleId="nroaml">
    <w:name w:val="nroaml"/>
    <w:basedOn w:val="Normal"/>
    <w:uiPriority w:val="99"/>
    <w:qFormat/>
    <w:rsid w:val="00CA5293"/>
    <w:pPr>
      <w:keepNext/>
      <w:keepLines/>
      <w:spacing w:before="200"/>
      <w:outlineLvl w:val="3"/>
    </w:pPr>
    <w:rPr>
      <w:rFonts w:eastAsia="Times New Roman"/>
      <w:b/>
      <w:iCs/>
    </w:rPr>
  </w:style>
  <w:style w:type="paragraph" w:customStyle="1" w:styleId="noraml">
    <w:name w:val="noraml"/>
    <w:basedOn w:val="Normal"/>
    <w:uiPriority w:val="99"/>
    <w:qFormat/>
    <w:rsid w:val="00CA529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A5293"/>
    <w:rPr>
      <w:rFonts w:ascii="Georgia" w:eastAsia="Calibri" w:hAnsi="Georgia"/>
      <w:sz w:val="16"/>
      <w:szCs w:val="16"/>
    </w:rPr>
  </w:style>
  <w:style w:type="paragraph" w:customStyle="1" w:styleId="SmallSizeParagraph">
    <w:name w:val="Small Size Paragraph"/>
    <w:basedOn w:val="Normal"/>
    <w:link w:val="SmallSizeParagraphChar"/>
    <w:qFormat/>
    <w:rsid w:val="00CA5293"/>
    <w:rPr>
      <w:rFonts w:ascii="Georgia" w:eastAsia="Calibri" w:hAnsi="Georgia"/>
      <w:sz w:val="16"/>
      <w:szCs w:val="16"/>
    </w:rPr>
  </w:style>
  <w:style w:type="paragraph" w:customStyle="1" w:styleId="p0">
    <w:name w:val="p0"/>
    <w:basedOn w:val="Normal"/>
    <w:uiPriority w:val="99"/>
    <w:qFormat/>
    <w:rsid w:val="00CA5293"/>
    <w:pPr>
      <w:spacing w:before="100" w:beforeAutospacing="1" w:after="100" w:afterAutospacing="1"/>
    </w:pPr>
    <w:rPr>
      <w:rFonts w:eastAsia="Times New Roman"/>
      <w:sz w:val="24"/>
    </w:rPr>
  </w:style>
  <w:style w:type="character" w:customStyle="1" w:styleId="UnderlineSChar">
    <w:name w:val="Underline S Char"/>
    <w:link w:val="UnderlineS"/>
    <w:locked/>
    <w:rsid w:val="00CA5293"/>
    <w:rPr>
      <w:rFonts w:ascii="Georgia" w:eastAsia="Calibri" w:hAnsi="Georgia"/>
      <w:u w:val="single"/>
      <w:lang w:val="x-none" w:eastAsia="zh-CN"/>
    </w:rPr>
  </w:style>
  <w:style w:type="paragraph" w:customStyle="1" w:styleId="UnderlineS">
    <w:name w:val="Underline S"/>
    <w:basedOn w:val="Normal"/>
    <w:link w:val="UnderlineSChar"/>
    <w:qFormat/>
    <w:rsid w:val="00CA5293"/>
    <w:pPr>
      <w:spacing w:after="200"/>
    </w:pPr>
    <w:rPr>
      <w:rFonts w:ascii="Georgia" w:eastAsia="Calibri" w:hAnsi="Georgia"/>
      <w:sz w:val="24"/>
      <w:u w:val="single"/>
      <w:lang w:val="x-none" w:eastAsia="zh-CN"/>
    </w:rPr>
  </w:style>
  <w:style w:type="character" w:customStyle="1" w:styleId="HighlightingChar">
    <w:name w:val="Highlighting Char"/>
    <w:link w:val="Highlighting"/>
    <w:locked/>
    <w:rsid w:val="00CA5293"/>
    <w:rPr>
      <w:rFonts w:ascii="Georgia" w:eastAsia="SimSun" w:hAnsi="Georgia"/>
      <w:u w:val="thick"/>
    </w:rPr>
  </w:style>
  <w:style w:type="paragraph" w:customStyle="1" w:styleId="Highlighting">
    <w:name w:val="Highlighting"/>
    <w:basedOn w:val="Normal"/>
    <w:link w:val="HighlightingChar"/>
    <w:autoRedefine/>
    <w:qFormat/>
    <w:rsid w:val="00CA5293"/>
    <w:rPr>
      <w:rFonts w:ascii="Georgia" w:eastAsia="SimSun" w:hAnsi="Georgia"/>
      <w:sz w:val="24"/>
      <w:u w:val="thick"/>
    </w:rPr>
  </w:style>
  <w:style w:type="character" w:customStyle="1" w:styleId="CITEChar2">
    <w:name w:val="CITE Char"/>
    <w:link w:val="CITE"/>
    <w:locked/>
    <w:rsid w:val="00CA5293"/>
    <w:rPr>
      <w:rFonts w:ascii="Verdana" w:eastAsia="Times New Roman" w:hAnsi="Verdana" w:cs="Times New Roman"/>
      <w:b/>
      <w:sz w:val="20"/>
      <w:szCs w:val="20"/>
    </w:rPr>
  </w:style>
  <w:style w:type="paragraph" w:customStyle="1" w:styleId="teaserpermalink">
    <w:name w:val="teaser_permalink"/>
    <w:basedOn w:val="Normal"/>
    <w:uiPriority w:val="99"/>
    <w:qFormat/>
    <w:rsid w:val="00CA5293"/>
    <w:pPr>
      <w:spacing w:before="100" w:beforeAutospacing="1" w:after="100" w:afterAutospacing="1"/>
    </w:pPr>
    <w:rPr>
      <w:rFonts w:eastAsia="Times New Roman"/>
      <w:sz w:val="24"/>
      <w:lang w:eastAsia="zh-CN"/>
    </w:rPr>
  </w:style>
  <w:style w:type="paragraph" w:customStyle="1" w:styleId="Normaltext0">
    <w:name w:val="Normal text"/>
    <w:basedOn w:val="Normal"/>
    <w:link w:val="NormaltextCharChar"/>
    <w:autoRedefine/>
    <w:qFormat/>
    <w:rsid w:val="00CA5293"/>
    <w:pPr>
      <w:ind w:left="432"/>
    </w:pPr>
    <w:rPr>
      <w:rFonts w:ascii="Arial" w:eastAsia="Times New Roman" w:hAnsi="Arial" w:cs="Arial"/>
      <w:sz w:val="20"/>
      <w:szCs w:val="20"/>
    </w:rPr>
  </w:style>
  <w:style w:type="paragraph" w:customStyle="1" w:styleId="read">
    <w:name w:val="read"/>
    <w:basedOn w:val="Normal"/>
    <w:next w:val="Normal"/>
    <w:link w:val="readCharChar"/>
    <w:qFormat/>
    <w:rsid w:val="00CA5293"/>
    <w:rPr>
      <w:rFonts w:ascii="Times New Roman" w:eastAsia="Times New Roman" w:hAnsi="Times New Roman" w:cs="Times New Roman"/>
      <w:b/>
      <w:sz w:val="20"/>
      <w:szCs w:val="20"/>
      <w:u w:val="single"/>
    </w:rPr>
  </w:style>
  <w:style w:type="character" w:customStyle="1" w:styleId="StyleStyle49pt6Char">
    <w:name w:val="Style Style4 + 9 pt6 Char"/>
    <w:basedOn w:val="Style4Char"/>
    <w:link w:val="StyleStyle49pt6"/>
    <w:locked/>
    <w:rsid w:val="00CA5293"/>
    <w:rPr>
      <w:rFonts w:ascii="Times New Roman" w:eastAsia="Times New Roman" w:hAnsi="Times New Roman" w:cs="Times New Roman"/>
      <w:sz w:val="20"/>
      <w:u w:val="single"/>
    </w:rPr>
  </w:style>
  <w:style w:type="paragraph" w:customStyle="1" w:styleId="StyleStyle49pt6">
    <w:name w:val="Style Style4 + 9 pt6"/>
    <w:basedOn w:val="Style4"/>
    <w:link w:val="StyleStyle49pt6Char"/>
    <w:qFormat/>
    <w:rsid w:val="00CA5293"/>
    <w:pPr>
      <w:numPr>
        <w:numId w:val="0"/>
      </w:numPr>
    </w:pPr>
  </w:style>
  <w:style w:type="paragraph" w:customStyle="1" w:styleId="UnderlineCharCharCharChar">
    <w:name w:val="Underline Char Char Char Char"/>
    <w:basedOn w:val="Normal"/>
    <w:link w:val="UnderlineCharCharCharCharChar"/>
    <w:qFormat/>
    <w:rsid w:val="00CA5293"/>
    <w:rPr>
      <w:rFonts w:asciiTheme="minorHAnsi" w:hAnsiTheme="minorHAnsi"/>
      <w:sz w:val="18"/>
      <w:szCs w:val="18"/>
      <w:u w:val="thick"/>
    </w:rPr>
  </w:style>
  <w:style w:type="character" w:customStyle="1" w:styleId="DebatenoramlChar">
    <w:name w:val="Debatenoraml Char"/>
    <w:link w:val="Debatenoraml"/>
    <w:locked/>
    <w:rsid w:val="00CA5293"/>
    <w:rPr>
      <w:rFonts w:ascii="Times New Roman" w:hAnsi="Times New Roman" w:cs="Times New Roman"/>
    </w:rPr>
  </w:style>
  <w:style w:type="paragraph" w:customStyle="1" w:styleId="Debatenoraml">
    <w:name w:val="Debatenoraml"/>
    <w:basedOn w:val="NoSpacing"/>
    <w:link w:val="DebatenoramlChar"/>
    <w:qFormat/>
    <w:rsid w:val="00CA5293"/>
    <w:pPr>
      <w:spacing w:before="0" w:line="240" w:lineRule="auto"/>
    </w:pPr>
    <w:rPr>
      <w:rFonts w:ascii="Times New Roman" w:hAnsi="Times New Roman" w:cs="Times New Roman"/>
    </w:rPr>
  </w:style>
  <w:style w:type="paragraph" w:customStyle="1" w:styleId="SynergyTag">
    <w:name w:val="SynergyTag"/>
    <w:basedOn w:val="Normal"/>
    <w:uiPriority w:val="99"/>
    <w:qFormat/>
    <w:rsid w:val="00CA5293"/>
    <w:rPr>
      <w:rFonts w:eastAsia="Calibri"/>
      <w:b/>
    </w:rPr>
  </w:style>
  <w:style w:type="character" w:customStyle="1" w:styleId="QualsChar">
    <w:name w:val="Quals Char"/>
    <w:link w:val="Quals"/>
    <w:locked/>
    <w:rsid w:val="00CA5293"/>
    <w:rPr>
      <w:rFonts w:ascii="Georgia" w:eastAsia="Calibri" w:hAnsi="Georgia"/>
      <w:sz w:val="18"/>
    </w:rPr>
  </w:style>
  <w:style w:type="paragraph" w:customStyle="1" w:styleId="Quals">
    <w:name w:val="Quals"/>
    <w:basedOn w:val="Normal"/>
    <w:link w:val="QualsChar"/>
    <w:qFormat/>
    <w:rsid w:val="00CA5293"/>
    <w:rPr>
      <w:rFonts w:ascii="Georgia" w:eastAsia="Calibri" w:hAnsi="Georgia"/>
      <w:sz w:val="18"/>
    </w:rPr>
  </w:style>
  <w:style w:type="character" w:customStyle="1" w:styleId="StarredChar">
    <w:name w:val="Starred Char"/>
    <w:link w:val="Starred"/>
    <w:locked/>
    <w:rsid w:val="00CA5293"/>
    <w:rPr>
      <w:rFonts w:ascii="Georgia" w:eastAsia="Times New Roman" w:hAnsi="Georgia"/>
      <w:b/>
      <w:caps/>
      <w:szCs w:val="28"/>
      <w:u w:val="single"/>
    </w:rPr>
  </w:style>
  <w:style w:type="paragraph" w:customStyle="1" w:styleId="Starred">
    <w:name w:val="Starred"/>
    <w:basedOn w:val="Normal"/>
    <w:link w:val="StarredChar"/>
    <w:qFormat/>
    <w:rsid w:val="00CA5293"/>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CA5293"/>
    <w:rPr>
      <w:rFonts w:ascii="Georgia" w:eastAsia="Times New Roman" w:hAnsi="Georgia"/>
      <w:b/>
      <w:caps/>
      <w:szCs w:val="28"/>
      <w:u w:val="single"/>
    </w:rPr>
  </w:style>
  <w:style w:type="paragraph" w:customStyle="1" w:styleId="NotStarred">
    <w:name w:val="NotStarred"/>
    <w:basedOn w:val="Normal"/>
    <w:link w:val="NotStarredChar"/>
    <w:qFormat/>
    <w:rsid w:val="00CA5293"/>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H4TagChar1">
    <w:name w:val="H4 (Tag) Char1"/>
    <w:link w:val="H4Tag"/>
    <w:locked/>
    <w:rsid w:val="00CA5293"/>
    <w:rPr>
      <w:rFonts w:ascii="Georgia" w:eastAsia="Calibri" w:hAnsi="Georgia"/>
      <w:b/>
    </w:rPr>
  </w:style>
  <w:style w:type="paragraph" w:customStyle="1" w:styleId="H4Tag">
    <w:name w:val="H4 (Tag)"/>
    <w:basedOn w:val="Normal"/>
    <w:link w:val="H4TagChar1"/>
    <w:qFormat/>
    <w:rsid w:val="00CA5293"/>
    <w:rPr>
      <w:rFonts w:ascii="Georgia" w:eastAsia="Calibri" w:hAnsi="Georgia"/>
      <w:b/>
      <w:sz w:val="24"/>
    </w:rPr>
  </w:style>
  <w:style w:type="character" w:customStyle="1" w:styleId="NewHeading2Char">
    <w:name w:val="NewHeading2 Char"/>
    <w:link w:val="NewHeading2"/>
    <w:locked/>
    <w:rsid w:val="00CA5293"/>
    <w:rPr>
      <w:rFonts w:ascii="Georgia" w:eastAsia="Times New Roman" w:hAnsi="Georgia"/>
      <w:b/>
      <w:szCs w:val="28"/>
      <w:u w:val="single"/>
    </w:rPr>
  </w:style>
  <w:style w:type="paragraph" w:customStyle="1" w:styleId="NewHeading2">
    <w:name w:val="NewHeading2"/>
    <w:basedOn w:val="Normal"/>
    <w:link w:val="NewHeading2Char"/>
    <w:qFormat/>
    <w:rsid w:val="00CA5293"/>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CA529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A5293"/>
    <w:rPr>
      <w:rFonts w:eastAsia="Calibri"/>
    </w:rPr>
  </w:style>
  <w:style w:type="paragraph" w:customStyle="1" w:styleId="TagLine1">
    <w:name w:val="Tag Line"/>
    <w:basedOn w:val="Normal"/>
    <w:next w:val="FullText0"/>
    <w:uiPriority w:val="99"/>
    <w:qFormat/>
    <w:rsid w:val="00CA5293"/>
    <w:rPr>
      <w:rFonts w:eastAsia="Times New Roman"/>
      <w:b/>
      <w:sz w:val="28"/>
    </w:rPr>
  </w:style>
  <w:style w:type="paragraph" w:customStyle="1" w:styleId="Card6pt">
    <w:name w:val="Card 6pt"/>
    <w:basedOn w:val="Normal"/>
    <w:uiPriority w:val="99"/>
    <w:qFormat/>
    <w:rsid w:val="00CA5293"/>
    <w:pPr>
      <w:ind w:left="288" w:right="288"/>
    </w:pPr>
    <w:rPr>
      <w:rFonts w:eastAsia="Calibri"/>
      <w:color w:val="000000"/>
      <w:sz w:val="12"/>
      <w:szCs w:val="20"/>
    </w:rPr>
  </w:style>
  <w:style w:type="paragraph" w:customStyle="1" w:styleId="StyleHeading2LatinArialMT13pt">
    <w:name w:val="Style Heading 2 + (Latin) ArialMT 13 pt"/>
    <w:basedOn w:val="Heading2"/>
    <w:next w:val="Heading2"/>
    <w:uiPriority w:val="99"/>
    <w:qFormat/>
    <w:rsid w:val="00CA529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A529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A5293"/>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CA529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A5293"/>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CA5293"/>
    <w:rPr>
      <w:rFonts w:ascii="Times New Roman" w:hAnsi="Times New Roman" w:cs="Times New Roman"/>
    </w:rPr>
  </w:style>
  <w:style w:type="paragraph" w:customStyle="1" w:styleId="font-null">
    <w:name w:val="font-null"/>
    <w:basedOn w:val="Normal"/>
    <w:uiPriority w:val="99"/>
    <w:qFormat/>
    <w:rsid w:val="00CA5293"/>
    <w:pPr>
      <w:spacing w:before="100" w:beforeAutospacing="1" w:after="100" w:afterAutospacing="1"/>
    </w:pPr>
    <w:rPr>
      <w:rFonts w:eastAsia="Times New Roman"/>
      <w:sz w:val="24"/>
    </w:rPr>
  </w:style>
  <w:style w:type="paragraph" w:customStyle="1" w:styleId="rteindent1">
    <w:name w:val="rteindent1"/>
    <w:basedOn w:val="Normal"/>
    <w:uiPriority w:val="99"/>
    <w:qFormat/>
    <w:rsid w:val="00CA5293"/>
    <w:pPr>
      <w:spacing w:before="100" w:beforeAutospacing="1" w:after="100" w:afterAutospacing="1"/>
    </w:pPr>
    <w:rPr>
      <w:rFonts w:eastAsia="Times New Roman"/>
      <w:sz w:val="24"/>
    </w:rPr>
  </w:style>
  <w:style w:type="paragraph" w:customStyle="1" w:styleId="introduction">
    <w:name w:val="introduction"/>
    <w:basedOn w:val="Normal"/>
    <w:uiPriority w:val="99"/>
    <w:qFormat/>
    <w:rsid w:val="00CA529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A529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A529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A5293"/>
    <w:pPr>
      <w:spacing w:before="100" w:beforeAutospacing="1" w:after="100" w:afterAutospacing="1"/>
    </w:pPr>
    <w:rPr>
      <w:rFonts w:eastAsia="Times New Roman"/>
      <w:sz w:val="24"/>
    </w:rPr>
  </w:style>
  <w:style w:type="paragraph" w:customStyle="1" w:styleId="class">
    <w:name w:val="class"/>
    <w:basedOn w:val="Normal"/>
    <w:uiPriority w:val="99"/>
    <w:qFormat/>
    <w:rsid w:val="00CA5293"/>
    <w:pPr>
      <w:spacing w:before="100" w:beforeAutospacing="1" w:after="100" w:afterAutospacing="1"/>
    </w:pPr>
    <w:rPr>
      <w:rFonts w:eastAsia="Times New Roman"/>
      <w:sz w:val="24"/>
    </w:rPr>
  </w:style>
  <w:style w:type="character" w:customStyle="1" w:styleId="blocktitleChar0">
    <w:name w:val="block title Char"/>
    <w:link w:val="blocktitle3"/>
    <w:locked/>
    <w:rsid w:val="00CA5293"/>
    <w:rPr>
      <w:rFonts w:ascii="Calibri" w:eastAsia="Calibri" w:hAnsi="Calibri"/>
      <w:b/>
      <w:caps/>
      <w:sz w:val="28"/>
      <w:szCs w:val="28"/>
      <w:lang w:val="es-ES"/>
    </w:rPr>
  </w:style>
  <w:style w:type="paragraph" w:customStyle="1" w:styleId="text-textbodyhoustontexttext-dateline">
    <w:name w:val="text-textbody houstontext text-dateline"/>
    <w:basedOn w:val="Normal"/>
    <w:uiPriority w:val="99"/>
    <w:qFormat/>
    <w:rsid w:val="00CA529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A529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A529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A5293"/>
    <w:pPr>
      <w:numPr>
        <w:numId w:val="0"/>
      </w:numPr>
    </w:pPr>
    <w:rPr>
      <w:rFonts w:ascii="Georgia" w:eastAsia="SimSun" w:hAnsi="Georgia" w:cstheme="minorBidi"/>
      <w:b/>
      <w:bCs/>
      <w:sz w:val="24"/>
    </w:rPr>
  </w:style>
  <w:style w:type="paragraph" w:customStyle="1" w:styleId="Caption2">
    <w:name w:val="Caption2"/>
    <w:basedOn w:val="Normal"/>
    <w:uiPriority w:val="99"/>
    <w:qFormat/>
    <w:rsid w:val="00CA529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A529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A5293"/>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CA5293"/>
    <w:pPr>
      <w:jc w:val="center"/>
    </w:pPr>
    <w:rPr>
      <w:rFonts w:ascii="Book Antiqua" w:eastAsia="Times New Roman" w:hAnsi="Book Antiqua"/>
      <w:b/>
      <w:sz w:val="28"/>
    </w:rPr>
  </w:style>
  <w:style w:type="paragraph" w:customStyle="1" w:styleId="Caption3">
    <w:name w:val="Caption3"/>
    <w:basedOn w:val="Normal"/>
    <w:uiPriority w:val="99"/>
    <w:qFormat/>
    <w:rsid w:val="00CA5293"/>
    <w:pPr>
      <w:spacing w:before="100" w:beforeAutospacing="1" w:after="100" w:afterAutospacing="1"/>
    </w:pPr>
    <w:rPr>
      <w:rFonts w:eastAsia="Times New Roman"/>
      <w:sz w:val="24"/>
    </w:rPr>
  </w:style>
  <w:style w:type="paragraph" w:customStyle="1" w:styleId="body-12-5">
    <w:name w:val="body-12-5"/>
    <w:basedOn w:val="Normal"/>
    <w:uiPriority w:val="99"/>
    <w:qFormat/>
    <w:rsid w:val="00CA5293"/>
    <w:pPr>
      <w:spacing w:before="100" w:beforeAutospacing="1" w:after="100" w:afterAutospacing="1"/>
    </w:pPr>
    <w:rPr>
      <w:rFonts w:eastAsia="Times New Roman"/>
      <w:sz w:val="24"/>
    </w:rPr>
  </w:style>
  <w:style w:type="paragraph" w:customStyle="1" w:styleId="infuse">
    <w:name w:val="infuse"/>
    <w:basedOn w:val="Normal"/>
    <w:uiPriority w:val="99"/>
    <w:qFormat/>
    <w:rsid w:val="00CA5293"/>
    <w:pPr>
      <w:spacing w:before="100" w:beforeAutospacing="1" w:after="100" w:afterAutospacing="1"/>
    </w:pPr>
    <w:rPr>
      <w:rFonts w:eastAsia="Times New Roman"/>
      <w:sz w:val="24"/>
    </w:rPr>
  </w:style>
  <w:style w:type="paragraph" w:customStyle="1" w:styleId="fontreg">
    <w:name w:val="font_reg"/>
    <w:basedOn w:val="Normal"/>
    <w:uiPriority w:val="99"/>
    <w:qFormat/>
    <w:rsid w:val="00CA5293"/>
    <w:pPr>
      <w:spacing w:before="100" w:beforeAutospacing="1" w:after="100" w:afterAutospacing="1"/>
    </w:pPr>
    <w:rPr>
      <w:rFonts w:eastAsia="Times New Roman"/>
      <w:sz w:val="24"/>
    </w:rPr>
  </w:style>
  <w:style w:type="paragraph" w:customStyle="1" w:styleId="CITEF3">
    <w:name w:val="CITE F3"/>
    <w:uiPriority w:val="99"/>
    <w:qFormat/>
    <w:rsid w:val="00CA529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CA529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A529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A529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A5293"/>
    <w:pPr>
      <w:spacing w:after="200"/>
    </w:pPr>
    <w:rPr>
      <w:rFonts w:ascii="Calibri" w:eastAsia="Calibri" w:hAnsi="Calibri" w:cs="Times New Roman"/>
      <w:sz w:val="20"/>
      <w:szCs w:val="20"/>
      <w:u w:val="single"/>
    </w:rPr>
  </w:style>
  <w:style w:type="paragraph" w:customStyle="1" w:styleId="FreeFormA">
    <w:name w:val="Free Form A"/>
    <w:autoRedefine/>
    <w:uiPriority w:val="99"/>
    <w:qFormat/>
    <w:rsid w:val="00CA5293"/>
    <w:pPr>
      <w:spacing w:line="276" w:lineRule="auto"/>
    </w:pPr>
    <w:rPr>
      <w:rFonts w:ascii="Helvetica" w:eastAsia="ヒラギノ角ゴ Pro W3" w:hAnsi="Helvetica" w:cs="Times New Roman"/>
      <w:color w:val="000000"/>
      <w:szCs w:val="22"/>
      <w:lang w:eastAsia="zh-CN" w:bidi="he-IL"/>
    </w:rPr>
  </w:style>
  <w:style w:type="paragraph" w:customStyle="1" w:styleId="subheader">
    <w:name w:val="subheader"/>
    <w:basedOn w:val="Normal"/>
    <w:uiPriority w:val="99"/>
    <w:qFormat/>
    <w:rsid w:val="00CA529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A5293"/>
    <w:pPr>
      <w:spacing w:before="100" w:beforeAutospacing="1" w:after="100" w:afterAutospacing="1"/>
    </w:pPr>
    <w:rPr>
      <w:rFonts w:eastAsia="Times New Roman"/>
      <w:sz w:val="24"/>
    </w:rPr>
  </w:style>
  <w:style w:type="paragraph" w:customStyle="1" w:styleId="H1numbered">
    <w:name w:val="H1 numbered"/>
    <w:basedOn w:val="Normal"/>
    <w:uiPriority w:val="99"/>
    <w:qFormat/>
    <w:rsid w:val="00CA5293"/>
    <w:pPr>
      <w:pageBreakBefore/>
      <w:widowControl w:val="0"/>
      <w:numPr>
        <w:numId w:val="3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CA5293"/>
    <w:pPr>
      <w:widowControl w:val="0"/>
      <w:numPr>
        <w:ilvl w:val="1"/>
        <w:numId w:val="3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CA529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A529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A529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A529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A529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A5293"/>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CA5293"/>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CA5293"/>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CA529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A529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A529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A5293"/>
    <w:pPr>
      <w:widowControl/>
      <w:autoSpaceDE w:val="0"/>
      <w:autoSpaceDN w:val="0"/>
      <w:adjustRightInd w:val="0"/>
      <w:ind w:left="432"/>
      <w:jc w:val="both"/>
    </w:pPr>
    <w:rPr>
      <w:sz w:val="24"/>
      <w:lang w:val="x-none" w:eastAsia="x-none"/>
    </w:rPr>
  </w:style>
  <w:style w:type="character" w:customStyle="1" w:styleId="StyleCards11ptUnderlineChar">
    <w:name w:val="Style Cards + 11 pt Underline Char"/>
    <w:link w:val="StyleCards11ptUnderline"/>
    <w:locked/>
    <w:rsid w:val="00CA529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A5293"/>
    <w:pPr>
      <w:widowControl/>
      <w:autoSpaceDE w:val="0"/>
      <w:autoSpaceDN w:val="0"/>
      <w:adjustRightInd w:val="0"/>
      <w:ind w:left="432"/>
      <w:jc w:val="both"/>
    </w:pPr>
    <w:rPr>
      <w:sz w:val="24"/>
      <w:szCs w:val="20"/>
      <w:u w:val="single"/>
      <w:lang w:val="x-none" w:eastAsia="x-none"/>
    </w:rPr>
  </w:style>
  <w:style w:type="character" w:customStyle="1" w:styleId="StyleCards11ptBoldUnderlineChar">
    <w:name w:val="Style Cards + 11 pt Bold Underline Char"/>
    <w:link w:val="StyleCards11ptBoldUnderline"/>
    <w:locked/>
    <w:rsid w:val="00CA529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A5293"/>
    <w:pPr>
      <w:widowControl/>
      <w:autoSpaceDE w:val="0"/>
      <w:autoSpaceDN w:val="0"/>
      <w:adjustRightInd w:val="0"/>
      <w:ind w:left="432"/>
      <w:jc w:val="both"/>
    </w:pPr>
    <w:rPr>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A529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A5293"/>
    <w:pPr>
      <w:widowControl/>
      <w:pBdr>
        <w:top w:val="single" w:sz="4" w:space="0" w:color="auto"/>
        <w:left w:val="single" w:sz="4" w:space="0" w:color="auto"/>
        <w:bottom w:val="single" w:sz="4" w:space="0" w:color="auto"/>
        <w:right w:val="single" w:sz="4" w:space="0" w:color="auto"/>
      </w:pBdr>
      <w:autoSpaceDE w:val="0"/>
      <w:autoSpaceDN w:val="0"/>
      <w:adjustRightInd w:val="0"/>
      <w:ind w:left="432"/>
      <w:jc w:val="both"/>
    </w:pPr>
    <w:rPr>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CA5293"/>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CA5293"/>
    <w:pPr>
      <w:tabs>
        <w:tab w:val="clear" w:pos="9450"/>
      </w:tabs>
    </w:pPr>
    <w:rPr>
      <w:rFonts w:ascii="Georgia" w:eastAsia="Times New Roman" w:hAnsi="Georgia" w:cstheme="minorBidi"/>
      <w:sz w:val="24"/>
      <w:lang w:val="x-none" w:eastAsia="x-none"/>
    </w:rPr>
  </w:style>
  <w:style w:type="character" w:customStyle="1" w:styleId="NormalFontChar">
    <w:name w:val="Normal Font Char"/>
    <w:link w:val="NormalFont"/>
    <w:locked/>
    <w:rsid w:val="00CA5293"/>
    <w:rPr>
      <w:rFonts w:ascii="Times New Roman" w:eastAsia="Times New Roman" w:hAnsi="Times New Roman" w:cs="Times New Roman"/>
      <w:sz w:val="20"/>
      <w:szCs w:val="20"/>
    </w:rPr>
  </w:style>
  <w:style w:type="paragraph" w:customStyle="1" w:styleId="NormalFont">
    <w:name w:val="Normal Font"/>
    <w:link w:val="NormalFontChar"/>
    <w:qFormat/>
    <w:rsid w:val="00CA5293"/>
    <w:rPr>
      <w:rFonts w:ascii="Times New Roman" w:eastAsia="Times New Roman" w:hAnsi="Times New Roman" w:cs="Times New Roman"/>
      <w:sz w:val="20"/>
      <w:szCs w:val="20"/>
    </w:rPr>
  </w:style>
  <w:style w:type="paragraph" w:customStyle="1" w:styleId="StyleSmall11pt">
    <w:name w:val="Style Small + 11 pt"/>
    <w:uiPriority w:val="99"/>
    <w:qFormat/>
    <w:rsid w:val="00CA529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A529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A5293"/>
    <w:rPr>
      <w:u w:val="single"/>
      <w:lang w:val="x-none" w:eastAsia="x-none"/>
    </w:rPr>
  </w:style>
  <w:style w:type="character" w:customStyle="1" w:styleId="StyleNormalFont11ptBoldUnderlineChar">
    <w:name w:val="Style Normal Font + 11 pt Bold Underline Char"/>
    <w:link w:val="StyleNormalFont11ptBoldUnderline"/>
    <w:locked/>
    <w:rsid w:val="00CA529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A5293"/>
    <w:rPr>
      <w:b/>
      <w:bCs/>
      <w:u w:val="single"/>
      <w:lang w:val="x-none" w:eastAsia="x-none"/>
    </w:rPr>
  </w:style>
  <w:style w:type="paragraph" w:customStyle="1" w:styleId="formatvorlage2">
    <w:name w:val="formatvorlage2"/>
    <w:basedOn w:val="Normal"/>
    <w:uiPriority w:val="99"/>
    <w:qFormat/>
    <w:rsid w:val="00CA529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A529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A5293"/>
    <w:pPr>
      <w:keepNext w:val="0"/>
      <w:keepLines w:val="0"/>
      <w:spacing w:after="16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CA529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A5293"/>
    <w:pPr>
      <w:keepNext w:val="0"/>
      <w:keepLines w:val="0"/>
      <w:spacing w:after="160"/>
      <w:outlineLvl w:val="9"/>
    </w:pPr>
    <w:rPr>
      <w:rFonts w:ascii="Georgia" w:eastAsia="Times New Roman" w:hAnsi="Georgia"/>
      <w:sz w:val="20"/>
      <w:lang w:val="x-none" w:eastAsia="x-none"/>
    </w:rPr>
  </w:style>
  <w:style w:type="paragraph" w:customStyle="1" w:styleId="deck">
    <w:name w:val="deck"/>
    <w:basedOn w:val="Normal"/>
    <w:uiPriority w:val="99"/>
    <w:qFormat/>
    <w:rsid w:val="00CA5293"/>
    <w:pPr>
      <w:spacing w:before="100" w:beforeAutospacing="1" w:after="100" w:afterAutospacing="1"/>
    </w:pPr>
    <w:rPr>
      <w:rFonts w:eastAsia="Times New Roman"/>
      <w:sz w:val="24"/>
    </w:rPr>
  </w:style>
  <w:style w:type="paragraph" w:customStyle="1" w:styleId="i1">
    <w:name w:val="i1"/>
    <w:basedOn w:val="Normal"/>
    <w:uiPriority w:val="99"/>
    <w:qFormat/>
    <w:rsid w:val="00CA5293"/>
    <w:pPr>
      <w:spacing w:before="100" w:beforeAutospacing="1" w:after="100" w:afterAutospacing="1"/>
    </w:pPr>
    <w:rPr>
      <w:rFonts w:eastAsia="Times New Roman"/>
      <w:sz w:val="24"/>
    </w:rPr>
  </w:style>
  <w:style w:type="paragraph" w:customStyle="1" w:styleId="question">
    <w:name w:val="question"/>
    <w:basedOn w:val="Normal"/>
    <w:uiPriority w:val="99"/>
    <w:qFormat/>
    <w:rsid w:val="00CA5293"/>
    <w:pPr>
      <w:spacing w:before="100" w:beforeAutospacing="1" w:after="100" w:afterAutospacing="1"/>
    </w:pPr>
    <w:rPr>
      <w:rFonts w:eastAsia="Times New Roman"/>
      <w:sz w:val="24"/>
    </w:rPr>
  </w:style>
  <w:style w:type="paragraph" w:customStyle="1" w:styleId="bodycopy">
    <w:name w:val="bodycopy"/>
    <w:basedOn w:val="Normal"/>
    <w:uiPriority w:val="99"/>
    <w:qFormat/>
    <w:rsid w:val="00CA5293"/>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CA5293"/>
    <w:rPr>
      <w:rFonts w:eastAsia="Calibri"/>
    </w:rPr>
  </w:style>
  <w:style w:type="paragraph" w:customStyle="1" w:styleId="NoteLevel22">
    <w:name w:val="Note Level 22"/>
    <w:basedOn w:val="Normal"/>
    <w:next w:val="Normal"/>
    <w:uiPriority w:val="99"/>
    <w:qFormat/>
    <w:rsid w:val="00CA5293"/>
    <w:pPr>
      <w:keepNext/>
      <w:ind w:left="288" w:right="288"/>
    </w:pPr>
    <w:rPr>
      <w:rFonts w:eastAsia="MS Gothic"/>
      <w:szCs w:val="20"/>
    </w:rPr>
  </w:style>
  <w:style w:type="paragraph" w:customStyle="1" w:styleId="svarticle">
    <w:name w:val="svarticle"/>
    <w:basedOn w:val="Normal"/>
    <w:uiPriority w:val="99"/>
    <w:qFormat/>
    <w:rsid w:val="00CA5293"/>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A5293"/>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A5293"/>
    <w:pPr>
      <w:spacing w:before="100" w:beforeAutospacing="1" w:after="100" w:afterAutospacing="1"/>
    </w:pPr>
  </w:style>
  <w:style w:type="paragraph" w:customStyle="1" w:styleId="graf">
    <w:name w:val="graf"/>
    <w:basedOn w:val="Normal"/>
    <w:uiPriority w:val="99"/>
    <w:qFormat/>
    <w:rsid w:val="00CA5293"/>
    <w:pPr>
      <w:spacing w:before="100" w:beforeAutospacing="1" w:after="100" w:afterAutospacing="1"/>
    </w:pPr>
  </w:style>
  <w:style w:type="paragraph" w:customStyle="1" w:styleId="column">
    <w:name w:val="column"/>
    <w:basedOn w:val="Normal"/>
    <w:uiPriority w:val="99"/>
    <w:qFormat/>
    <w:rsid w:val="00CA5293"/>
    <w:pPr>
      <w:spacing w:before="100" w:beforeAutospacing="1" w:after="100" w:afterAutospacing="1"/>
    </w:pPr>
  </w:style>
  <w:style w:type="paragraph" w:customStyle="1" w:styleId="recirc-container">
    <w:name w:val="recirc-container"/>
    <w:basedOn w:val="Normal"/>
    <w:uiPriority w:val="99"/>
    <w:qFormat/>
    <w:rsid w:val="00CA5293"/>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CA5293"/>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A5293"/>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A5293"/>
    <w:pPr>
      <w:spacing w:before="100" w:beforeAutospacing="1" w:after="100" w:afterAutospacing="1"/>
    </w:pPr>
    <w:rPr>
      <w:rFonts w:ascii="Times New Roman" w:hAnsi="Times New Roman" w:cs="Times New Roman"/>
      <w:sz w:val="24"/>
    </w:rPr>
  </w:style>
  <w:style w:type="character" w:customStyle="1" w:styleId="cardchar00">
    <w:name w:val="cardchar0"/>
    <w:basedOn w:val="DefaultParagraphFont"/>
    <w:rsid w:val="00CA5293"/>
  </w:style>
  <w:style w:type="paragraph" w:customStyle="1" w:styleId="StyleHeading4UnderlinedsmalltextGaramond">
    <w:name w:val="Style Heading 4Underlinedsmall text + Garamond"/>
    <w:basedOn w:val="Normal"/>
    <w:link w:val="StyleHeading4UnderlinedsmalltextGaramondChar"/>
    <w:qFormat/>
    <w:rsid w:val="00CA5293"/>
  </w:style>
  <w:style w:type="character" w:customStyle="1" w:styleId="StyleHeading4UnderlinedsmalltextGaramondChar">
    <w:name w:val="Style Heading 4Underlinedsmall text + Garamond Char"/>
    <w:link w:val="StyleHeading4UnderlinedsmalltextGaramond"/>
    <w:locked/>
    <w:rsid w:val="00CA5293"/>
    <w:rPr>
      <w:rFonts w:ascii="Calibri" w:hAnsi="Calibri"/>
      <w:sz w:val="22"/>
    </w:rPr>
  </w:style>
  <w:style w:type="character" w:customStyle="1" w:styleId="Heading5Char2">
    <w:name w:val="Heading 5 Char2"/>
    <w:rsid w:val="00CA5293"/>
    <w:rPr>
      <w:rFonts w:ascii="Bell MT" w:eastAsia="Times New Roman" w:hAnsi="Bell MT" w:hint="default"/>
      <w:bCs/>
      <w:iCs/>
      <w:sz w:val="10"/>
      <w:szCs w:val="26"/>
    </w:rPr>
  </w:style>
  <w:style w:type="character" w:customStyle="1" w:styleId="Style2CharChar">
    <w:name w:val="Style2 Char Char"/>
    <w:rsid w:val="00CA5293"/>
    <w:rPr>
      <w:u w:val="thick"/>
      <w:lang w:val="en-US" w:eastAsia="en-US" w:bidi="ar-SA"/>
    </w:rPr>
  </w:style>
  <w:style w:type="character" w:customStyle="1" w:styleId="authordate1">
    <w:name w:val="authordate"/>
    <w:rsid w:val="00CA5293"/>
  </w:style>
  <w:style w:type="character" w:customStyle="1" w:styleId="underline0">
    <w:name w:val="%underline"/>
    <w:qFormat/>
    <w:rsid w:val="00CA5293"/>
    <w:rPr>
      <w:rFonts w:ascii="Times New Roman" w:hAnsi="Times New Roman" w:cs="Times New Roman" w:hint="default"/>
      <w:strike w:val="0"/>
      <w:dstrike w:val="0"/>
      <w:sz w:val="16"/>
      <w:u w:val="none"/>
      <w:effect w:val="none"/>
    </w:rPr>
  </w:style>
  <w:style w:type="character" w:customStyle="1" w:styleId="UnderlinedCharChar0">
    <w:name w:val="Underlined Char Char"/>
    <w:rsid w:val="00CA5293"/>
    <w:rPr>
      <w:rFonts w:ascii="Garamond" w:hAnsi="Garamond" w:hint="default"/>
      <w:szCs w:val="28"/>
      <w:u w:val="single"/>
      <w:lang w:val="en-US" w:eastAsia="en-US" w:bidi="ar-SA"/>
    </w:rPr>
  </w:style>
  <w:style w:type="character" w:customStyle="1" w:styleId="slug-doi">
    <w:name w:val="slug-doi"/>
    <w:basedOn w:val="DefaultParagraphFont"/>
    <w:rsid w:val="00CA5293"/>
  </w:style>
  <w:style w:type="character" w:customStyle="1" w:styleId="af">
    <w:name w:val="af"/>
    <w:basedOn w:val="DefaultParagraphFont"/>
    <w:rsid w:val="00CA5293"/>
  </w:style>
  <w:style w:type="character" w:customStyle="1" w:styleId="ab0">
    <w:name w:val="ab"/>
    <w:basedOn w:val="DefaultParagraphFont"/>
    <w:rsid w:val="00CA5293"/>
  </w:style>
  <w:style w:type="character" w:customStyle="1" w:styleId="em">
    <w:name w:val="em"/>
    <w:basedOn w:val="DefaultParagraphFont"/>
    <w:rsid w:val="00CA5293"/>
  </w:style>
  <w:style w:type="character" w:customStyle="1" w:styleId="au">
    <w:name w:val="au"/>
    <w:basedOn w:val="DefaultParagraphFont"/>
    <w:rsid w:val="00CA5293"/>
  </w:style>
  <w:style w:type="character" w:customStyle="1" w:styleId="ti">
    <w:name w:val="ti"/>
    <w:basedOn w:val="DefaultParagraphFont"/>
    <w:rsid w:val="00CA5293"/>
  </w:style>
  <w:style w:type="character" w:customStyle="1" w:styleId="subheadblue">
    <w:name w:val="subhead_blue"/>
    <w:basedOn w:val="DefaultParagraphFont"/>
    <w:rsid w:val="00CA5293"/>
  </w:style>
  <w:style w:type="character" w:customStyle="1" w:styleId="affiliation">
    <w:name w:val="affiliation"/>
    <w:basedOn w:val="DefaultParagraphFont"/>
    <w:rsid w:val="00CA5293"/>
  </w:style>
  <w:style w:type="character" w:customStyle="1" w:styleId="slug-doi-wrapper">
    <w:name w:val="slug-doi-wrapper"/>
    <w:basedOn w:val="DefaultParagraphFont"/>
    <w:rsid w:val="00CA5293"/>
  </w:style>
  <w:style w:type="character" w:customStyle="1" w:styleId="slug-metadata-noteahead-of-print">
    <w:name w:val="slug-metadata-note ahead-of-print"/>
    <w:basedOn w:val="DefaultParagraphFont"/>
    <w:rsid w:val="00CA5293"/>
  </w:style>
  <w:style w:type="character" w:customStyle="1" w:styleId="slug-ahead-of-print-date">
    <w:name w:val="slug-ahead-of-print-date"/>
    <w:basedOn w:val="DefaultParagraphFont"/>
    <w:rsid w:val="00CA5293"/>
  </w:style>
  <w:style w:type="character" w:customStyle="1" w:styleId="berief">
    <w:name w:val="berief"/>
    <w:rsid w:val="00CA5293"/>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rsid w:val="00CA5293"/>
    <w:rPr>
      <w:rFonts w:ascii="Times New Roman" w:hAnsi="Times New Roman" w:cs="Times New Roman" w:hint="default"/>
      <w:b/>
      <w:bCs w:val="0"/>
      <w:sz w:val="20"/>
      <w:u w:val="single"/>
    </w:rPr>
  </w:style>
  <w:style w:type="character" w:customStyle="1" w:styleId="F7-SmallFont">
    <w:name w:val="F7 - Small Font"/>
    <w:rsid w:val="00CA5293"/>
    <w:rPr>
      <w:rFonts w:ascii="Times New Roman" w:hAnsi="Times New Roman" w:cs="Times New Roman" w:hint="default"/>
      <w:sz w:val="14"/>
    </w:rPr>
  </w:style>
  <w:style w:type="character" w:customStyle="1" w:styleId="Card-Underline">
    <w:name w:val="Card - Underline"/>
    <w:rsid w:val="00CA5293"/>
    <w:rPr>
      <w:rFonts w:ascii="Times New Roman" w:hAnsi="Times New Roman" w:cs="Times New Roman" w:hint="default"/>
      <w:u w:val="single"/>
    </w:rPr>
  </w:style>
  <w:style w:type="character" w:customStyle="1" w:styleId="BoldText10pt">
    <w:name w:val="Bold Text 10 pt"/>
    <w:rsid w:val="00CA529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A5293"/>
  </w:style>
  <w:style w:type="character" w:customStyle="1" w:styleId="SC4208902">
    <w:name w:val="SC.4.208902"/>
    <w:rsid w:val="00CA5293"/>
    <w:rPr>
      <w:rFonts w:ascii="Century" w:hAnsi="Century" w:cs="Century" w:hint="default"/>
      <w:color w:val="000000"/>
      <w:sz w:val="22"/>
      <w:szCs w:val="22"/>
    </w:rPr>
  </w:style>
  <w:style w:type="character" w:customStyle="1" w:styleId="SC4208915">
    <w:name w:val="SC.4.208915"/>
    <w:rsid w:val="00CA5293"/>
    <w:rPr>
      <w:rFonts w:ascii="Century" w:hAnsi="Century" w:cs="Century" w:hint="default"/>
      <w:color w:val="000000"/>
      <w:sz w:val="13"/>
      <w:szCs w:val="13"/>
    </w:rPr>
  </w:style>
  <w:style w:type="character" w:customStyle="1" w:styleId="SC273764">
    <w:name w:val="SC.2.73764"/>
    <w:rsid w:val="00CA5293"/>
    <w:rPr>
      <w:rFonts w:ascii="Century" w:hAnsi="Century" w:cs="Century" w:hint="default"/>
      <w:color w:val="000000"/>
      <w:sz w:val="72"/>
      <w:szCs w:val="72"/>
    </w:rPr>
  </w:style>
  <w:style w:type="character" w:customStyle="1" w:styleId="SC273779">
    <w:name w:val="SC.2.73779"/>
    <w:rsid w:val="00CA5293"/>
    <w:rPr>
      <w:rFonts w:ascii="Century" w:hAnsi="Century" w:cs="Century" w:hint="default"/>
      <w:color w:val="000000"/>
      <w:sz w:val="40"/>
      <w:szCs w:val="40"/>
    </w:rPr>
  </w:style>
  <w:style w:type="character" w:customStyle="1" w:styleId="SC273763">
    <w:name w:val="SC.2.73763"/>
    <w:rsid w:val="00CA5293"/>
    <w:rPr>
      <w:rFonts w:ascii="Century" w:hAnsi="Century" w:cs="Century" w:hint="default"/>
      <w:b/>
      <w:bCs/>
      <w:color w:val="000000"/>
    </w:rPr>
  </w:style>
  <w:style w:type="character" w:customStyle="1" w:styleId="SC4208910">
    <w:name w:val="SC.4.208910"/>
    <w:rsid w:val="00CA5293"/>
    <w:rPr>
      <w:rFonts w:ascii="Century" w:hAnsi="Century" w:cs="Century" w:hint="default"/>
      <w:color w:val="000000"/>
      <w:sz w:val="28"/>
      <w:szCs w:val="28"/>
    </w:rPr>
  </w:style>
  <w:style w:type="character" w:customStyle="1" w:styleId="SC4208911">
    <w:name w:val="SC.4.208911"/>
    <w:rsid w:val="00CA5293"/>
    <w:rPr>
      <w:rFonts w:ascii="Century" w:hAnsi="Century" w:cs="Century" w:hint="default"/>
      <w:color w:val="000000"/>
    </w:rPr>
  </w:style>
  <w:style w:type="character" w:customStyle="1" w:styleId="articlesubtitle">
    <w:name w:val="article_sub_title"/>
    <w:basedOn w:val="DefaultParagraphFont"/>
    <w:rsid w:val="00CA5293"/>
  </w:style>
  <w:style w:type="character" w:customStyle="1" w:styleId="newsdate2">
    <w:name w:val="news_date2"/>
    <w:basedOn w:val="DefaultParagraphFont"/>
    <w:rsid w:val="00CA5293"/>
  </w:style>
  <w:style w:type="character" w:customStyle="1" w:styleId="readarticleheader">
    <w:name w:val="readarticleheader"/>
    <w:basedOn w:val="DefaultParagraphFont"/>
    <w:rsid w:val="00CA5293"/>
  </w:style>
  <w:style w:type="character" w:customStyle="1" w:styleId="fource1">
    <w:name w:val="fource1"/>
    <w:rsid w:val="00CA5293"/>
    <w:rPr>
      <w:sz w:val="34"/>
      <w:szCs w:val="34"/>
    </w:rPr>
  </w:style>
  <w:style w:type="character" w:customStyle="1" w:styleId="LanguageStrikeChar">
    <w:name w:val="Language Strike Char"/>
    <w:rsid w:val="00CA5293"/>
    <w:rPr>
      <w:rFonts w:ascii="Arial Narrow" w:hAnsi="Arial Narrow" w:hint="default"/>
      <w:strike/>
      <w:szCs w:val="24"/>
      <w:lang w:val="en-US" w:eastAsia="en-US" w:bidi="ar-SA"/>
    </w:rPr>
  </w:style>
  <w:style w:type="character" w:customStyle="1" w:styleId="MicroTextChar1">
    <w:name w:val="MicroText Char1"/>
    <w:rsid w:val="00CA5293"/>
    <w:rPr>
      <w:rFonts w:ascii="Arial Narrow" w:hAnsi="Arial Narrow" w:hint="default"/>
      <w:sz w:val="12"/>
      <w:szCs w:val="24"/>
      <w:lang w:val="en-US" w:eastAsia="en-US" w:bidi="ar-SA"/>
    </w:rPr>
  </w:style>
  <w:style w:type="character" w:customStyle="1" w:styleId="DefaultPara">
    <w:name w:val="Default Para"/>
    <w:rsid w:val="00CA5293"/>
    <w:rPr>
      <w:sz w:val="20"/>
    </w:rPr>
  </w:style>
  <w:style w:type="character" w:customStyle="1" w:styleId="SYSHYPERTEXT">
    <w:name w:val="SYS_HYPERTEXT"/>
    <w:rsid w:val="00CA5293"/>
    <w:rPr>
      <w:color w:val="0000FF"/>
      <w:u w:val="single"/>
    </w:rPr>
  </w:style>
  <w:style w:type="character" w:customStyle="1" w:styleId="StyleTagTimesNewRomanChar">
    <w:name w:val="Style Tag + Times New Roman Char"/>
    <w:rsid w:val="00CA529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A5293"/>
    <w:rPr>
      <w:rFonts w:ascii="Arial Narrow" w:hAnsi="Arial Narrow" w:cs="Arial" w:hint="default"/>
      <w:b/>
      <w:bCs/>
      <w:iCs/>
      <w:sz w:val="24"/>
      <w:szCs w:val="28"/>
      <w:lang w:val="en-US" w:eastAsia="en-US" w:bidi="ar-SA"/>
    </w:rPr>
  </w:style>
  <w:style w:type="character" w:customStyle="1" w:styleId="UnderliningCharChar">
    <w:name w:val="Underlining Char Char"/>
    <w:rsid w:val="00CA5293"/>
    <w:rPr>
      <w:rFonts w:ascii="Arial Narrow" w:hAnsi="Arial Narrow" w:hint="default"/>
      <w:szCs w:val="24"/>
      <w:u w:val="single"/>
      <w:lang w:val="en-US" w:eastAsia="en-US" w:bidi="ar-SA"/>
    </w:rPr>
  </w:style>
  <w:style w:type="character" w:customStyle="1" w:styleId="StyleArialNarrow12ptBold">
    <w:name w:val="Style Arial Narrow 12 pt Bold"/>
    <w:rsid w:val="00CA5293"/>
    <w:rPr>
      <w:rFonts w:ascii="Arial Narrow" w:hAnsi="Arial Narrow" w:hint="default"/>
      <w:b/>
      <w:bCs/>
      <w:sz w:val="24"/>
    </w:rPr>
  </w:style>
  <w:style w:type="character" w:customStyle="1" w:styleId="UnderlinedCharChar1">
    <w:name w:val="Underlined Char Char1"/>
    <w:rsid w:val="00CA5293"/>
    <w:rPr>
      <w:rFonts w:ascii="Bell MT" w:eastAsia="Times New Roman" w:hAnsi="Bell MT" w:hint="default"/>
      <w:bCs/>
      <w:iCs/>
      <w:sz w:val="22"/>
      <w:u w:val="single"/>
    </w:rPr>
  </w:style>
  <w:style w:type="character" w:customStyle="1" w:styleId="Heading2CharChar2">
    <w:name w:val="Heading 2 Char Char2"/>
    <w:rsid w:val="00CA5293"/>
    <w:rPr>
      <w:rFonts w:ascii="Arial" w:hAnsi="Arial" w:cs="Arial" w:hint="default"/>
      <w:b/>
      <w:bCs/>
      <w:iCs/>
      <w:sz w:val="22"/>
      <w:szCs w:val="28"/>
      <w:lang w:val="en-US" w:eastAsia="en-US" w:bidi="ar-SA"/>
    </w:rPr>
  </w:style>
  <w:style w:type="character" w:customStyle="1" w:styleId="BriefTitleChar">
    <w:name w:val="Brief Title Char"/>
    <w:basedOn w:val="DefaultParagraphFont"/>
    <w:rsid w:val="00CA5293"/>
    <w:rPr>
      <w:b/>
      <w:bCs w:val="0"/>
      <w:sz w:val="24"/>
      <w:szCs w:val="24"/>
      <w:u w:val="single"/>
      <w:lang w:val="en-US" w:eastAsia="en-US" w:bidi="ar-SA"/>
    </w:rPr>
  </w:style>
  <w:style w:type="character" w:customStyle="1" w:styleId="BriefTitle2Char">
    <w:name w:val="Brief Title 2 Char"/>
    <w:basedOn w:val="BriefTitleChar"/>
    <w:rsid w:val="00CA529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A5293"/>
    <w:rPr>
      <w:rFonts w:ascii="Times New Roman" w:eastAsia="Times New Roman" w:hAnsi="Times New Roman" w:cs="Times New Roman" w:hint="default"/>
      <w:sz w:val="20"/>
      <w:szCs w:val="24"/>
      <w:u w:val="single"/>
      <w:lang w:val="en-US" w:eastAsia="en-US" w:bidi="ar-SA"/>
    </w:rPr>
  </w:style>
  <w:style w:type="character" w:customStyle="1" w:styleId="cross-head">
    <w:name w:val="cross-head"/>
    <w:rsid w:val="00CA5293"/>
  </w:style>
  <w:style w:type="character" w:customStyle="1" w:styleId="metaorigin">
    <w:name w:val="meta_origin"/>
    <w:rsid w:val="00CA5293"/>
  </w:style>
  <w:style w:type="character" w:customStyle="1" w:styleId="eminfo">
    <w:name w:val="eminfo"/>
    <w:rsid w:val="00CA5293"/>
  </w:style>
  <w:style w:type="character" w:customStyle="1" w:styleId="emhighlight">
    <w:name w:val="emhighlight"/>
    <w:rsid w:val="00CA5293"/>
  </w:style>
  <w:style w:type="character" w:customStyle="1" w:styleId="tkrname">
    <w:name w:val="tkrname"/>
    <w:rsid w:val="00CA5293"/>
  </w:style>
  <w:style w:type="character" w:customStyle="1" w:styleId="tkrchange">
    <w:name w:val="tkrchange"/>
    <w:rsid w:val="00CA5293"/>
  </w:style>
  <w:style w:type="character" w:customStyle="1" w:styleId="source-org">
    <w:name w:val="source-org"/>
    <w:rsid w:val="00CA5293"/>
  </w:style>
  <w:style w:type="character" w:customStyle="1" w:styleId="Style11ptBoldUnderline1">
    <w:name w:val="Style 11 pt Bold Underline1"/>
    <w:rsid w:val="00CA5293"/>
    <w:rPr>
      <w:b/>
      <w:bCs/>
      <w:sz w:val="20"/>
      <w:u w:val="single"/>
    </w:rPr>
  </w:style>
  <w:style w:type="character" w:customStyle="1" w:styleId="StyleStyleunderlineBold11pt">
    <w:name w:val="Style Style underline + Bold + 11 pt"/>
    <w:rsid w:val="00CA5293"/>
    <w:rPr>
      <w:bCs/>
      <w:sz w:val="20"/>
      <w:u w:val="single"/>
    </w:rPr>
  </w:style>
  <w:style w:type="character" w:customStyle="1" w:styleId="StyleunderlineAsianTimesNewRomanBold">
    <w:name w:val="Style underline + (Asian) Times New Roman Bold"/>
    <w:rsid w:val="00CA529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A5293"/>
    <w:rPr>
      <w:b/>
      <w:bCs/>
      <w:sz w:val="20"/>
      <w:u w:val="single"/>
      <w:bdr w:val="single" w:sz="4" w:space="0" w:color="auto" w:frame="1"/>
    </w:rPr>
  </w:style>
  <w:style w:type="character" w:customStyle="1" w:styleId="quotepeekbase">
    <w:name w:val="quotepeekbase"/>
    <w:rsid w:val="00CA5293"/>
  </w:style>
  <w:style w:type="character" w:customStyle="1" w:styleId="NormalCard">
    <w:name w:val="Normal Card"/>
    <w:uiPriority w:val="1"/>
    <w:qFormat/>
    <w:rsid w:val="00CA5293"/>
    <w:rPr>
      <w:rFonts w:ascii="Times New Roman" w:hAnsi="Times New Roman" w:cs="Times New Roman" w:hint="default"/>
      <w:sz w:val="24"/>
    </w:rPr>
  </w:style>
  <w:style w:type="character" w:customStyle="1" w:styleId="HighlightedUnderline0">
    <w:name w:val="Highlighted Underline"/>
    <w:uiPriority w:val="1"/>
    <w:qFormat/>
    <w:rsid w:val="00CA5293"/>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CA5293"/>
  </w:style>
  <w:style w:type="character" w:customStyle="1" w:styleId="Heading2Subtext">
    <w:name w:val="Heading 2 Subtext"/>
    <w:rsid w:val="00CA5293"/>
    <w:rPr>
      <w:rFonts w:ascii="Times New Roman" w:hAnsi="Times New Roman" w:cs="Times New Roman" w:hint="default"/>
      <w:sz w:val="16"/>
    </w:rPr>
  </w:style>
  <w:style w:type="character" w:customStyle="1" w:styleId="BoldUnderlineCharChar">
    <w:name w:val="BoldUnderline Char Char"/>
    <w:rsid w:val="00CA5293"/>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CA5293"/>
    <w:rPr>
      <w:rFonts w:ascii="Times New Roman" w:hAnsi="Times New Roman" w:cs="Times New Roman" w:hint="default"/>
      <w:sz w:val="18"/>
      <w:szCs w:val="18"/>
    </w:rPr>
  </w:style>
  <w:style w:type="character" w:customStyle="1" w:styleId="FontStyle505">
    <w:name w:val="Font Style505"/>
    <w:basedOn w:val="DefaultParagraphFont"/>
    <w:uiPriority w:val="99"/>
    <w:rsid w:val="00CA5293"/>
    <w:rPr>
      <w:rFonts w:ascii="Times New Roman" w:hAnsi="Times New Roman" w:cs="Times New Roman" w:hint="default"/>
      <w:sz w:val="18"/>
      <w:szCs w:val="18"/>
    </w:rPr>
  </w:style>
  <w:style w:type="character" w:customStyle="1" w:styleId="FontStyle514">
    <w:name w:val="Font Style514"/>
    <w:basedOn w:val="DefaultParagraphFont"/>
    <w:uiPriority w:val="99"/>
    <w:rsid w:val="00CA5293"/>
    <w:rPr>
      <w:rFonts w:ascii="Times New Roman" w:hAnsi="Times New Roman" w:cs="Times New Roman" w:hint="default"/>
      <w:sz w:val="14"/>
      <w:szCs w:val="14"/>
    </w:rPr>
  </w:style>
  <w:style w:type="character" w:customStyle="1" w:styleId="FontStyle500">
    <w:name w:val="Font Style500"/>
    <w:basedOn w:val="DefaultParagraphFont"/>
    <w:uiPriority w:val="99"/>
    <w:rsid w:val="00CA5293"/>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CA529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A5293"/>
    <w:rPr>
      <w:rFonts w:ascii="Times New Roman" w:hAnsi="Times New Roman" w:cs="Times New Roman" w:hint="default"/>
      <w:b/>
      <w:bCs/>
      <w:sz w:val="22"/>
      <w:szCs w:val="22"/>
    </w:rPr>
  </w:style>
  <w:style w:type="character" w:customStyle="1" w:styleId="UnderlineStyleChar7">
    <w:name w:val="Underline Style Char7"/>
    <w:rsid w:val="00CA5293"/>
    <w:rPr>
      <w:rFonts w:ascii="Garamond" w:hAnsi="Garamond" w:hint="default"/>
      <w:sz w:val="22"/>
      <w:szCs w:val="24"/>
      <w:u w:val="single"/>
      <w:lang w:val="en-US" w:eastAsia="en-US" w:bidi="ar-SA"/>
    </w:rPr>
  </w:style>
  <w:style w:type="character" w:customStyle="1" w:styleId="StyleArial6ptBold">
    <w:name w:val="Style Arial 6 pt Bold"/>
    <w:rsid w:val="00CA5293"/>
    <w:rPr>
      <w:rFonts w:ascii="Arial" w:hAnsi="Arial" w:cs="Arial" w:hint="default"/>
      <w:bCs/>
      <w:sz w:val="12"/>
    </w:rPr>
  </w:style>
  <w:style w:type="character" w:customStyle="1" w:styleId="Heading2Char5">
    <w:name w:val="Heading 2 Char5"/>
    <w:rsid w:val="00CA5293"/>
    <w:rPr>
      <w:rFonts w:ascii="Garamond" w:hAnsi="Garamond" w:cs="Arial" w:hint="default"/>
      <w:b/>
      <w:bCs/>
      <w:iCs/>
      <w:sz w:val="24"/>
      <w:szCs w:val="28"/>
      <w:lang w:val="en-US" w:eastAsia="en-US" w:bidi="ar-SA"/>
    </w:rPr>
  </w:style>
  <w:style w:type="character" w:customStyle="1" w:styleId="underlining0">
    <w:name w:val="underlining"/>
    <w:rsid w:val="00CA5293"/>
    <w:rPr>
      <w:u w:val="single"/>
    </w:rPr>
  </w:style>
  <w:style w:type="character" w:customStyle="1" w:styleId="CharChar31">
    <w:name w:val="Char Char31"/>
    <w:rsid w:val="00CA5293"/>
    <w:rPr>
      <w:rFonts w:ascii="Arial" w:hAnsi="Arial" w:cs="Arial" w:hint="default"/>
      <w:b/>
      <w:bCs/>
      <w:iCs/>
      <w:lang w:val="en-US" w:eastAsia="en-US" w:bidi="ar-SA"/>
    </w:rPr>
  </w:style>
  <w:style w:type="character" w:customStyle="1" w:styleId="Subtitle2">
    <w:name w:val="Subtitle2"/>
    <w:rsid w:val="00CA5293"/>
  </w:style>
  <w:style w:type="character" w:customStyle="1" w:styleId="bioline">
    <w:name w:val="bioline"/>
    <w:rsid w:val="00CA5293"/>
  </w:style>
  <w:style w:type="character" w:customStyle="1" w:styleId="s2">
    <w:name w:val="s2"/>
    <w:rsid w:val="00CA5293"/>
  </w:style>
  <w:style w:type="character" w:customStyle="1" w:styleId="s4">
    <w:name w:val="s4"/>
    <w:rsid w:val="00CA5293"/>
  </w:style>
  <w:style w:type="character" w:customStyle="1" w:styleId="s5">
    <w:name w:val="s5"/>
    <w:rsid w:val="00CA5293"/>
  </w:style>
  <w:style w:type="character" w:customStyle="1" w:styleId="cap">
    <w:name w:val="cap"/>
    <w:rsid w:val="00CA5293"/>
  </w:style>
  <w:style w:type="character" w:customStyle="1" w:styleId="rightsnotice">
    <w:name w:val="rightsnotice"/>
    <w:rsid w:val="00CA5293"/>
  </w:style>
  <w:style w:type="character" w:customStyle="1" w:styleId="Caption1">
    <w:name w:val="Caption1"/>
    <w:rsid w:val="00CA5293"/>
  </w:style>
  <w:style w:type="character" w:customStyle="1" w:styleId="current-article">
    <w:name w:val="current-article"/>
    <w:rsid w:val="00CA5293"/>
  </w:style>
  <w:style w:type="character" w:customStyle="1" w:styleId="related-current-indicator">
    <w:name w:val="related-current-indicator"/>
    <w:rsid w:val="00CA5293"/>
  </w:style>
  <w:style w:type="character" w:customStyle="1" w:styleId="bylclear">
    <w:name w:val="bylclear"/>
    <w:rsid w:val="00CA5293"/>
  </w:style>
  <w:style w:type="character" w:customStyle="1" w:styleId="essaytext">
    <w:name w:val="essaytext"/>
    <w:rsid w:val="00CA5293"/>
  </w:style>
  <w:style w:type="character" w:customStyle="1" w:styleId="username">
    <w:name w:val="username"/>
    <w:rsid w:val="00CA5293"/>
  </w:style>
  <w:style w:type="character" w:customStyle="1" w:styleId="toplinks">
    <w:name w:val="toplinks"/>
    <w:rsid w:val="00CA5293"/>
  </w:style>
  <w:style w:type="character" w:customStyle="1" w:styleId="first-letter">
    <w:name w:val="first-letter"/>
    <w:rsid w:val="00CA5293"/>
  </w:style>
  <w:style w:type="character" w:customStyle="1" w:styleId="citationgenerated">
    <w:name w:val="citation generated"/>
    <w:rsid w:val="00CA5293"/>
  </w:style>
  <w:style w:type="character" w:customStyle="1" w:styleId="BoldandUnderlineCharCharCharChar">
    <w:name w:val="Bold and Underline Char Char Char Char"/>
    <w:rsid w:val="00CA5293"/>
    <w:rPr>
      <w:b/>
      <w:bCs w:val="0"/>
      <w:noProof w:val="0"/>
      <w:u w:val="single"/>
      <w:lang w:val="en-US" w:eastAsia="en-US" w:bidi="ar-SA"/>
    </w:rPr>
  </w:style>
  <w:style w:type="character" w:customStyle="1" w:styleId="FontStyle29">
    <w:name w:val="Font Style29"/>
    <w:uiPriority w:val="99"/>
    <w:rsid w:val="00CA5293"/>
    <w:rPr>
      <w:rFonts w:ascii="Arial" w:hAnsi="Arial" w:cs="Arial" w:hint="default"/>
      <w:sz w:val="14"/>
      <w:szCs w:val="14"/>
    </w:rPr>
  </w:style>
  <w:style w:type="character" w:customStyle="1" w:styleId="titles">
    <w:name w:val="titles"/>
    <w:rsid w:val="00CA5293"/>
  </w:style>
  <w:style w:type="character" w:customStyle="1" w:styleId="contentauthor">
    <w:name w:val="contentauthor"/>
    <w:rsid w:val="00CA5293"/>
  </w:style>
  <w:style w:type="character" w:customStyle="1" w:styleId="subarticleheader">
    <w:name w:val="subarticleheader"/>
    <w:rsid w:val="00CA5293"/>
  </w:style>
  <w:style w:type="character" w:customStyle="1" w:styleId="newstitle1">
    <w:name w:val="newstitle1"/>
    <w:rsid w:val="00CA5293"/>
  </w:style>
  <w:style w:type="character" w:customStyle="1" w:styleId="copy">
    <w:name w:val="copy"/>
    <w:rsid w:val="00CA5293"/>
  </w:style>
  <w:style w:type="character" w:customStyle="1" w:styleId="topheadline">
    <w:name w:val="topheadline"/>
    <w:rsid w:val="00CA5293"/>
  </w:style>
  <w:style w:type="character" w:customStyle="1" w:styleId="Stylereduce27pt">
    <w:name w:val="Style reduce2 + 7 pt"/>
    <w:rsid w:val="00CA5293"/>
    <w:rPr>
      <w:rFonts w:ascii="Times New Roman" w:hAnsi="Times New Roman" w:cs="Arial" w:hint="default"/>
      <w:color w:val="000000"/>
      <w:sz w:val="14"/>
      <w:szCs w:val="22"/>
    </w:rPr>
  </w:style>
  <w:style w:type="character" w:customStyle="1" w:styleId="srtitle">
    <w:name w:val="srtitle"/>
    <w:rsid w:val="00CA5293"/>
  </w:style>
  <w:style w:type="character" w:customStyle="1" w:styleId="st1">
    <w:name w:val="st1"/>
    <w:rsid w:val="00CA5293"/>
  </w:style>
  <w:style w:type="character" w:customStyle="1" w:styleId="StyleStyleGaramond">
    <w:name w:val="Style Style Garamond +"/>
    <w:rsid w:val="00CA5293"/>
    <w:rPr>
      <w:rFonts w:ascii="Garamond" w:hAnsi="Garamond" w:cs="Times New Roman" w:hint="default"/>
      <w:sz w:val="20"/>
    </w:rPr>
  </w:style>
  <w:style w:type="character" w:customStyle="1" w:styleId="quotechar0">
    <w:name w:val="quotechar"/>
    <w:rsid w:val="00CA5293"/>
  </w:style>
  <w:style w:type="character" w:customStyle="1" w:styleId="boldunderline2">
    <w:name w:val="boldunderline"/>
    <w:rsid w:val="00CA5293"/>
  </w:style>
  <w:style w:type="character" w:customStyle="1" w:styleId="Date11">
    <w:name w:val="Date11"/>
    <w:rsid w:val="00CA5293"/>
  </w:style>
  <w:style w:type="character" w:customStyle="1" w:styleId="sifr-alternate">
    <w:name w:val="sifr-alternate"/>
    <w:rsid w:val="00CA5293"/>
  </w:style>
  <w:style w:type="character" w:customStyle="1" w:styleId="artbody1">
    <w:name w:val="art_body1"/>
    <w:rsid w:val="00CA5293"/>
    <w:rPr>
      <w:rFonts w:ascii="Arial" w:hAnsi="Arial" w:cs="Arial" w:hint="default"/>
    </w:rPr>
  </w:style>
  <w:style w:type="character" w:customStyle="1" w:styleId="reality">
    <w:name w:val="reality"/>
    <w:rsid w:val="00CA5293"/>
  </w:style>
  <w:style w:type="character" w:customStyle="1" w:styleId="text2">
    <w:name w:val="text2"/>
    <w:rsid w:val="00CA5293"/>
  </w:style>
  <w:style w:type="character" w:customStyle="1" w:styleId="articlehead2">
    <w:name w:val="articlehead2"/>
    <w:rsid w:val="00CA5293"/>
  </w:style>
  <w:style w:type="character" w:customStyle="1" w:styleId="boldface">
    <w:name w:val="boldface"/>
    <w:rsid w:val="00CA5293"/>
  </w:style>
  <w:style w:type="character" w:customStyle="1" w:styleId="Boxout0">
    <w:name w:val="Boxout"/>
    <w:uiPriority w:val="1"/>
    <w:qFormat/>
    <w:rsid w:val="00CA5293"/>
    <w:rPr>
      <w:rFonts w:ascii="Calibri" w:hAnsi="Calibri" w:cs="Calibri" w:hint="default"/>
      <w:b/>
      <w:bCs/>
      <w:i w:val="0"/>
      <w:iCs/>
      <w:color w:val="auto"/>
      <w:sz w:val="20"/>
      <w:u w:val="single"/>
      <w:bdr w:val="none" w:sz="0" w:space="0" w:color="auto" w:frame="1"/>
      <w:shd w:val="clear" w:color="auto" w:fill="00FF00"/>
    </w:rPr>
  </w:style>
  <w:style w:type="character" w:customStyle="1" w:styleId="storydate0">
    <w:name w:val="storydate"/>
    <w:rsid w:val="00CA5293"/>
  </w:style>
  <w:style w:type="character" w:customStyle="1" w:styleId="creditwrap">
    <w:name w:val="creditwrap"/>
    <w:rsid w:val="00CA5293"/>
  </w:style>
  <w:style w:type="character" w:customStyle="1" w:styleId="DefaultChar1">
    <w:name w:val="Default Char1"/>
    <w:rsid w:val="00CA5293"/>
    <w:rPr>
      <w:noProof w:val="0"/>
      <w:color w:val="000000"/>
      <w:lang w:val="en-US" w:eastAsia="en-US" w:bidi="ar-SA"/>
    </w:rPr>
  </w:style>
  <w:style w:type="character" w:customStyle="1" w:styleId="copyrightdescription">
    <w:name w:val="copyrightdescription"/>
    <w:rsid w:val="00CA5293"/>
  </w:style>
  <w:style w:type="character" w:customStyle="1" w:styleId="ft01">
    <w:name w:val="ft01"/>
    <w:rsid w:val="00CA5293"/>
    <w:rPr>
      <w:rFonts w:ascii="Times" w:hAnsi="Times" w:cs="Times" w:hint="default"/>
      <w:color w:val="000000"/>
      <w:sz w:val="14"/>
      <w:szCs w:val="14"/>
    </w:rPr>
  </w:style>
  <w:style w:type="character" w:customStyle="1" w:styleId="ft11">
    <w:name w:val="ft11"/>
    <w:rsid w:val="00CA5293"/>
    <w:rPr>
      <w:rFonts w:ascii="Times" w:hAnsi="Times" w:cs="Times" w:hint="default"/>
      <w:color w:val="000000"/>
      <w:sz w:val="17"/>
      <w:szCs w:val="17"/>
    </w:rPr>
  </w:style>
  <w:style w:type="character" w:customStyle="1" w:styleId="ft21">
    <w:name w:val="ft21"/>
    <w:rsid w:val="00CA5293"/>
    <w:rPr>
      <w:rFonts w:ascii="Times" w:hAnsi="Times" w:cs="Times" w:hint="default"/>
      <w:color w:val="000000"/>
      <w:sz w:val="15"/>
      <w:szCs w:val="15"/>
    </w:rPr>
  </w:style>
  <w:style w:type="character" w:customStyle="1" w:styleId="ft31">
    <w:name w:val="ft31"/>
    <w:rsid w:val="00CA5293"/>
    <w:rPr>
      <w:rFonts w:ascii="Times" w:hAnsi="Times" w:cs="Times" w:hint="default"/>
      <w:color w:val="000000"/>
      <w:sz w:val="15"/>
      <w:szCs w:val="15"/>
    </w:rPr>
  </w:style>
  <w:style w:type="character" w:customStyle="1" w:styleId="ccs">
    <w:name w:val="c cs"/>
    <w:rsid w:val="00CA5293"/>
  </w:style>
  <w:style w:type="character" w:customStyle="1" w:styleId="UnderlinedEvChar">
    <w:name w:val="Underlined Ev Char"/>
    <w:rsid w:val="00CA5293"/>
    <w:rPr>
      <w:rFonts w:ascii="Times New Roman" w:eastAsia="Times New Roman" w:hAnsi="Times New Roman" w:cs="Times New Roman" w:hint="default"/>
      <w:szCs w:val="24"/>
      <w:u w:val="single"/>
    </w:rPr>
  </w:style>
  <w:style w:type="character" w:customStyle="1" w:styleId="dropshadow">
    <w:name w:val="dropshadow"/>
    <w:rsid w:val="00CA5293"/>
  </w:style>
  <w:style w:type="character" w:customStyle="1" w:styleId="d05ws">
    <w:name w:val="d05ws"/>
    <w:rsid w:val="00CA5293"/>
  </w:style>
  <w:style w:type="character" w:customStyle="1" w:styleId="rzibod">
    <w:name w:val="rzibod"/>
    <w:rsid w:val="00CA5293"/>
  </w:style>
  <w:style w:type="character" w:customStyle="1" w:styleId="headertext">
    <w:name w:val="headertext"/>
    <w:rsid w:val="00CA5293"/>
  </w:style>
  <w:style w:type="character" w:customStyle="1" w:styleId="endnote-reference">
    <w:name w:val="endnote-reference"/>
    <w:rsid w:val="00CA5293"/>
  </w:style>
  <w:style w:type="character" w:customStyle="1" w:styleId="officialsname">
    <w:name w:val="official_s_name"/>
    <w:rsid w:val="00CA5293"/>
  </w:style>
  <w:style w:type="character" w:customStyle="1" w:styleId="audience">
    <w:name w:val="audience"/>
    <w:rsid w:val="00CA5293"/>
  </w:style>
  <w:style w:type="character" w:customStyle="1" w:styleId="normalchar1">
    <w:name w:val="normal__char"/>
    <w:rsid w:val="00CA5293"/>
  </w:style>
  <w:style w:type="character" w:customStyle="1" w:styleId="hyperlink002cheading0020100200028block0020title0029char">
    <w:name w:val="hyperlink_002cheading_00201_0020_0028block_0020title_0029__char"/>
    <w:rsid w:val="00CA5293"/>
  </w:style>
  <w:style w:type="character" w:customStyle="1" w:styleId="underline002cstyle0020bold0020underlinechar">
    <w:name w:val="underline_002cstyle_0020bold_0020underline__char"/>
    <w:rsid w:val="00CA5293"/>
  </w:style>
  <w:style w:type="character" w:customStyle="1" w:styleId="copyboldblack">
    <w:name w:val="copyboldblack"/>
    <w:rsid w:val="00CA5293"/>
  </w:style>
  <w:style w:type="character" w:customStyle="1" w:styleId="copybold">
    <w:name w:val="copybold"/>
    <w:rsid w:val="00CA5293"/>
  </w:style>
  <w:style w:type="character" w:customStyle="1" w:styleId="articlebegin">
    <w:name w:val="articlebegin"/>
    <w:rsid w:val="00CA5293"/>
  </w:style>
  <w:style w:type="character" w:customStyle="1" w:styleId="mediaoverlay">
    <w:name w:val="mediaoverlay"/>
    <w:rsid w:val="00CA5293"/>
  </w:style>
  <w:style w:type="character" w:customStyle="1" w:styleId="blogcaption">
    <w:name w:val="blog_caption"/>
    <w:rsid w:val="00CA5293"/>
  </w:style>
  <w:style w:type="character" w:customStyle="1" w:styleId="commnet-abuzz">
    <w:name w:val="commnet-abuzz"/>
    <w:rsid w:val="00CA5293"/>
  </w:style>
  <w:style w:type="character" w:customStyle="1" w:styleId="fbconnectbuttontext">
    <w:name w:val="fbconnectbutton_text"/>
    <w:rsid w:val="00CA5293"/>
  </w:style>
  <w:style w:type="character" w:customStyle="1" w:styleId="fbsharecountinner">
    <w:name w:val="fb_share_count_inner"/>
    <w:rsid w:val="00CA5293"/>
  </w:style>
  <w:style w:type="character" w:customStyle="1" w:styleId="stbuttontext">
    <w:name w:val="stbuttontext"/>
    <w:rsid w:val="00CA5293"/>
  </w:style>
  <w:style w:type="character" w:customStyle="1" w:styleId="grey">
    <w:name w:val="grey"/>
    <w:rsid w:val="00CA5293"/>
  </w:style>
  <w:style w:type="character" w:customStyle="1" w:styleId="bdx">
    <w:name w:val="bdx"/>
    <w:rsid w:val="00CA5293"/>
  </w:style>
  <w:style w:type="character" w:customStyle="1" w:styleId="bdl">
    <w:name w:val="bdl"/>
    <w:rsid w:val="00CA5293"/>
  </w:style>
  <w:style w:type="character" w:customStyle="1" w:styleId="breadcrumbitemcurrent">
    <w:name w:val="breadcrumbitemcurrent"/>
    <w:rsid w:val="00CA5293"/>
  </w:style>
  <w:style w:type="character" w:customStyle="1" w:styleId="bbl">
    <w:name w:val="bbl"/>
    <w:rsid w:val="00CA5293"/>
  </w:style>
  <w:style w:type="character" w:customStyle="1" w:styleId="Date2">
    <w:name w:val="Date2"/>
    <w:rsid w:val="00CA5293"/>
  </w:style>
  <w:style w:type="character" w:customStyle="1" w:styleId="itxtnewhookspan">
    <w:name w:val="itxtnewhookspan"/>
    <w:rsid w:val="00CA5293"/>
  </w:style>
  <w:style w:type="character" w:customStyle="1" w:styleId="gstxthlt">
    <w:name w:val="gstxt_hlt"/>
    <w:rsid w:val="00CA5293"/>
  </w:style>
  <w:style w:type="character" w:customStyle="1" w:styleId="SubtleEmphasis1">
    <w:name w:val="Subtle Emphasis1"/>
    <w:uiPriority w:val="19"/>
    <w:qFormat/>
    <w:rsid w:val="00CA5293"/>
    <w:rPr>
      <w:rFonts w:ascii="Times New Roman" w:hAnsi="Times New Roman" w:cs="Times New Roman" w:hint="default"/>
      <w:b/>
      <w:bCs w:val="0"/>
      <w:iCs/>
      <w:color w:val="auto"/>
      <w:sz w:val="22"/>
    </w:rPr>
  </w:style>
  <w:style w:type="character" w:customStyle="1" w:styleId="StyleBoldRed">
    <w:name w:val="Style Bold Red"/>
    <w:rsid w:val="00CA5293"/>
    <w:rPr>
      <w:b/>
      <w:bCs/>
      <w:color w:val="auto"/>
    </w:rPr>
  </w:style>
  <w:style w:type="character" w:customStyle="1" w:styleId="StyleTimesNewRoman8pt">
    <w:name w:val="Style Times New Roman 8 pt"/>
    <w:rsid w:val="00CA5293"/>
    <w:rPr>
      <w:rFonts w:ascii="Georgia" w:hAnsi="Georgia" w:hint="default"/>
      <w:sz w:val="16"/>
    </w:rPr>
  </w:style>
  <w:style w:type="character" w:customStyle="1" w:styleId="StyleStyleThickunderlineBold1">
    <w:name w:val="Style Style Thick underline + Bold1"/>
    <w:rsid w:val="00CA5293"/>
    <w:rPr>
      <w:b/>
      <w:bCs/>
      <w:u w:val="thick"/>
    </w:rPr>
  </w:style>
  <w:style w:type="character" w:customStyle="1" w:styleId="StyleUnderline2">
    <w:name w:val="Style Underline2"/>
    <w:rsid w:val="00CA5293"/>
    <w:rPr>
      <w:u w:val="single"/>
    </w:rPr>
  </w:style>
  <w:style w:type="character" w:customStyle="1" w:styleId="smallcaps">
    <w:name w:val="smallcaps"/>
    <w:rsid w:val="00CA5293"/>
  </w:style>
  <w:style w:type="character" w:customStyle="1" w:styleId="goldbldtext">
    <w:name w:val="goldbldtext"/>
    <w:rsid w:val="00CA5293"/>
  </w:style>
  <w:style w:type="character" w:customStyle="1" w:styleId="cardshighlight0">
    <w:name w:val="cardshighlight"/>
    <w:rsid w:val="00CA5293"/>
  </w:style>
  <w:style w:type="character" w:customStyle="1" w:styleId="cardsfont12pt1">
    <w:name w:val="cardsfont12pt"/>
    <w:rsid w:val="00CA5293"/>
  </w:style>
  <w:style w:type="character" w:customStyle="1" w:styleId="ft6">
    <w:name w:val="ft6"/>
    <w:rsid w:val="00CA5293"/>
  </w:style>
  <w:style w:type="character" w:customStyle="1" w:styleId="kicker">
    <w:name w:val="kicker"/>
    <w:rsid w:val="00CA5293"/>
  </w:style>
  <w:style w:type="character" w:customStyle="1" w:styleId="daystmp">
    <w:name w:val="daystmp"/>
    <w:rsid w:val="00CA5293"/>
  </w:style>
  <w:style w:type="character" w:customStyle="1" w:styleId="cardsfont12ptchar">
    <w:name w:val="cardsfont12ptchar"/>
    <w:rsid w:val="00CA5293"/>
  </w:style>
  <w:style w:type="character" w:customStyle="1" w:styleId="gal">
    <w:name w:val="gal"/>
    <w:rsid w:val="00CA5293"/>
  </w:style>
  <w:style w:type="character" w:customStyle="1" w:styleId="imagedateline">
    <w:name w:val="image_dateline"/>
    <w:rsid w:val="00CA5293"/>
  </w:style>
  <w:style w:type="character" w:customStyle="1" w:styleId="authordatecharchar">
    <w:name w:val="authordatecharchar"/>
    <w:rsid w:val="00CA5293"/>
  </w:style>
  <w:style w:type="character" w:customStyle="1" w:styleId="style1char0">
    <w:name w:val="style1char"/>
    <w:rsid w:val="00CA5293"/>
  </w:style>
  <w:style w:type="character" w:customStyle="1" w:styleId="tagcharchar0">
    <w:name w:val="tagcharchar"/>
    <w:rsid w:val="00CA5293"/>
  </w:style>
  <w:style w:type="character" w:customStyle="1" w:styleId="underlinedcharchar2">
    <w:name w:val="underlinedcharchar"/>
    <w:rsid w:val="00CA5293"/>
  </w:style>
  <w:style w:type="character" w:customStyle="1" w:styleId="BoxedChar">
    <w:name w:val="Boxed Char"/>
    <w:rsid w:val="00CA5293"/>
    <w:rPr>
      <w:rFonts w:ascii="Arial Narrow" w:hAnsi="Arial Narrow" w:hint="default"/>
      <w:b/>
      <w:bCs w:val="0"/>
      <w:sz w:val="18"/>
      <w:bdr w:val="single" w:sz="6" w:space="0" w:color="auto" w:frame="1"/>
    </w:rPr>
  </w:style>
  <w:style w:type="character" w:customStyle="1" w:styleId="Style11ptUnderline2">
    <w:name w:val="Style 11 pt Underline2"/>
    <w:rsid w:val="00CA5293"/>
    <w:rPr>
      <w:sz w:val="20"/>
      <w:u w:val="single"/>
    </w:rPr>
  </w:style>
  <w:style w:type="character" w:customStyle="1" w:styleId="Style11ptBoldUnderline2">
    <w:name w:val="Style 11 pt Bold Underline2"/>
    <w:rsid w:val="00CA5293"/>
    <w:rPr>
      <w:b/>
      <w:bCs/>
      <w:sz w:val="20"/>
      <w:u w:val="single"/>
    </w:rPr>
  </w:style>
  <w:style w:type="character" w:customStyle="1" w:styleId="Styleunderline11ptBoldBorderSinglesolidlineAuto">
    <w:name w:val="Style underline + 11 pt Bold Border: : (Single solid line Auto ..."/>
    <w:rsid w:val="00CA5293"/>
    <w:rPr>
      <w:b/>
      <w:bCs/>
      <w:sz w:val="20"/>
      <w:u w:val="single"/>
      <w:bdr w:val="single" w:sz="4" w:space="0" w:color="auto" w:frame="1"/>
    </w:rPr>
  </w:style>
  <w:style w:type="character" w:customStyle="1" w:styleId="cardCharCharChar1">
    <w:name w:val="card Char Char Char1"/>
    <w:rsid w:val="00CA5293"/>
    <w:rPr>
      <w:lang w:val="en-US" w:eastAsia="en-US" w:bidi="ar-SA"/>
    </w:rPr>
  </w:style>
  <w:style w:type="character" w:customStyle="1" w:styleId="authors1">
    <w:name w:val="authors1"/>
    <w:rsid w:val="00CA5293"/>
    <w:rPr>
      <w:rFonts w:ascii="Verdana" w:hAnsi="Verdana" w:hint="default"/>
      <w:b/>
      <w:bCs/>
      <w:color w:val="006699"/>
      <w:sz w:val="20"/>
      <w:szCs w:val="20"/>
    </w:rPr>
  </w:style>
  <w:style w:type="character" w:customStyle="1" w:styleId="headlinesectionlarge">
    <w:name w:val="headline_section_large"/>
    <w:rsid w:val="00CA5293"/>
  </w:style>
  <w:style w:type="character" w:customStyle="1" w:styleId="Styleunderline11ptBlack">
    <w:name w:val="Style underline + 11 pt Black"/>
    <w:rsid w:val="00CA5293"/>
    <w:rPr>
      <w:color w:val="000000"/>
      <w:sz w:val="20"/>
      <w:u w:val="single"/>
    </w:rPr>
  </w:style>
  <w:style w:type="character" w:customStyle="1" w:styleId="Styleunderline11ptBoldBlack">
    <w:name w:val="Style underline + 11 pt Bold Black"/>
    <w:rsid w:val="00CA5293"/>
    <w:rPr>
      <w:b/>
      <w:bCs/>
      <w:color w:val="000000"/>
      <w:sz w:val="20"/>
      <w:u w:val="single"/>
    </w:rPr>
  </w:style>
  <w:style w:type="character" w:customStyle="1" w:styleId="Style11ptBoldBlackUnderlineBorderSinglesolidline">
    <w:name w:val="Style 11 pt Bold Black Underline Border: : (Single solid line ..."/>
    <w:rsid w:val="00CA5293"/>
    <w:rPr>
      <w:b/>
      <w:bCs/>
      <w:color w:val="000000"/>
      <w:sz w:val="20"/>
      <w:u w:val="single"/>
      <w:bdr w:val="single" w:sz="4" w:space="0" w:color="auto" w:frame="1"/>
    </w:rPr>
  </w:style>
  <w:style w:type="character" w:customStyle="1" w:styleId="StyleLatinMeridien-Italic11ptItalicUnderline">
    <w:name w:val="Style (Latin) Meridien-Italic 11 pt Italic Underline"/>
    <w:rsid w:val="00CA5293"/>
    <w:rPr>
      <w:rFonts w:ascii="Meridien-Italic" w:hAnsi="Meridien-Italic" w:hint="default"/>
      <w:i/>
      <w:iCs/>
      <w:sz w:val="20"/>
      <w:u w:val="single"/>
    </w:rPr>
  </w:style>
  <w:style w:type="character" w:customStyle="1" w:styleId="titleauthoretc">
    <w:name w:val="titleauthoretc"/>
    <w:rsid w:val="00CA5293"/>
  </w:style>
  <w:style w:type="character" w:customStyle="1" w:styleId="labeltext">
    <w:name w:val="labeltext"/>
    <w:rsid w:val="00CA5293"/>
  </w:style>
  <w:style w:type="character" w:customStyle="1" w:styleId="viewlink">
    <w:name w:val="viewlink"/>
    <w:rsid w:val="00CA5293"/>
  </w:style>
  <w:style w:type="character" w:customStyle="1" w:styleId="share">
    <w:name w:val="share"/>
    <w:rsid w:val="00CA5293"/>
  </w:style>
  <w:style w:type="character" w:customStyle="1" w:styleId="inlinkchart">
    <w:name w:val="inlink_chart"/>
    <w:rsid w:val="00CA5293"/>
  </w:style>
  <w:style w:type="character" w:customStyle="1" w:styleId="underLight">
    <w:name w:val="underLight"/>
    <w:uiPriority w:val="1"/>
    <w:qFormat/>
    <w:rsid w:val="00CA529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CA5293"/>
  </w:style>
  <w:style w:type="character" w:customStyle="1" w:styleId="fbsharecountwrapper">
    <w:name w:val="fb_share_count_wrapper"/>
    <w:rsid w:val="00CA5293"/>
  </w:style>
  <w:style w:type="character" w:customStyle="1" w:styleId="fbbuttontext">
    <w:name w:val="fb_button_text"/>
    <w:rsid w:val="00CA5293"/>
  </w:style>
  <w:style w:type="character" w:customStyle="1" w:styleId="linktotop">
    <w:name w:val="linktotop"/>
    <w:rsid w:val="00CA5293"/>
  </w:style>
  <w:style w:type="character" w:customStyle="1" w:styleId="maintextbldleft">
    <w:name w:val="maintextbldleft"/>
    <w:rsid w:val="00CA5293"/>
  </w:style>
  <w:style w:type="character" w:customStyle="1" w:styleId="descriptionstyle1block">
    <w:name w:val="description style1 block"/>
    <w:rsid w:val="00CA5293"/>
  </w:style>
  <w:style w:type="character" w:customStyle="1" w:styleId="gutter-right-1">
    <w:name w:val="gutter-right-1"/>
    <w:basedOn w:val="DefaultParagraphFont"/>
    <w:rsid w:val="00CA5293"/>
  </w:style>
  <w:style w:type="character" w:customStyle="1" w:styleId="Header11">
    <w:name w:val="Header11"/>
    <w:rsid w:val="00CA5293"/>
  </w:style>
  <w:style w:type="character" w:customStyle="1" w:styleId="posa">
    <w:name w:val="pos(a)"/>
    <w:basedOn w:val="DefaultParagraphFont"/>
    <w:rsid w:val="00CA5293"/>
  </w:style>
  <w:style w:type="character" w:customStyle="1" w:styleId="u-hiddeninnarrowenv">
    <w:name w:val="u-hiddeninnarrowenv"/>
    <w:basedOn w:val="DefaultParagraphFont"/>
    <w:rsid w:val="00CA5293"/>
  </w:style>
  <w:style w:type="character" w:customStyle="1" w:styleId="followbutton-bird">
    <w:name w:val="followbutton-bird"/>
    <w:basedOn w:val="DefaultParagraphFont"/>
    <w:rsid w:val="00CA5293"/>
  </w:style>
  <w:style w:type="character" w:customStyle="1" w:styleId="tweetauthor-name">
    <w:name w:val="tweetauthor-name"/>
    <w:basedOn w:val="DefaultParagraphFont"/>
    <w:rsid w:val="00CA5293"/>
  </w:style>
  <w:style w:type="character" w:customStyle="1" w:styleId="tweetauthor-verifiedbadge">
    <w:name w:val="tweetauthor-verifiedbadge"/>
    <w:basedOn w:val="DefaultParagraphFont"/>
    <w:rsid w:val="00CA5293"/>
  </w:style>
  <w:style w:type="character" w:customStyle="1" w:styleId="tweetauthor-screenname">
    <w:name w:val="tweetauthor-screenname"/>
    <w:basedOn w:val="DefaultParagraphFont"/>
    <w:rsid w:val="00CA5293"/>
  </w:style>
  <w:style w:type="character" w:customStyle="1" w:styleId="u-hiddenvisually">
    <w:name w:val="u-hiddenvisually"/>
    <w:basedOn w:val="DefaultParagraphFont"/>
    <w:rsid w:val="00CA5293"/>
  </w:style>
  <w:style w:type="character" w:customStyle="1" w:styleId="tweetaction-stat">
    <w:name w:val="tweetaction-stat"/>
    <w:basedOn w:val="DefaultParagraphFont"/>
    <w:rsid w:val="00CA5293"/>
  </w:style>
  <w:style w:type="character" w:customStyle="1" w:styleId="related">
    <w:name w:val="related"/>
    <w:basedOn w:val="DefaultParagraphFont"/>
    <w:rsid w:val="00CA5293"/>
  </w:style>
  <w:style w:type="character" w:customStyle="1" w:styleId="related-content">
    <w:name w:val="related-content"/>
    <w:basedOn w:val="DefaultParagraphFont"/>
    <w:rsid w:val="00CA5293"/>
  </w:style>
  <w:style w:type="character" w:customStyle="1" w:styleId="name-of-author">
    <w:name w:val="name-of-author"/>
    <w:basedOn w:val="DefaultParagraphFont"/>
    <w:rsid w:val="00CA5293"/>
  </w:style>
  <w:style w:type="character" w:customStyle="1" w:styleId="first-name">
    <w:name w:val="first-name"/>
    <w:basedOn w:val="DefaultParagraphFont"/>
    <w:rsid w:val="00CA5293"/>
  </w:style>
  <w:style w:type="character" w:customStyle="1" w:styleId="last-name">
    <w:name w:val="last-name"/>
    <w:basedOn w:val="DefaultParagraphFont"/>
    <w:rsid w:val="00CA5293"/>
  </w:style>
  <w:style w:type="character" w:customStyle="1" w:styleId="caption10">
    <w:name w:val="caption1"/>
    <w:basedOn w:val="DefaultParagraphFont"/>
    <w:rsid w:val="00CA5293"/>
  </w:style>
  <w:style w:type="character" w:customStyle="1" w:styleId="recirc-text">
    <w:name w:val="&quot;recirc-text”"/>
    <w:basedOn w:val="DefaultParagraphFont"/>
    <w:rsid w:val="00CA5293"/>
  </w:style>
  <w:style w:type="character" w:customStyle="1" w:styleId="video-icon">
    <w:name w:val="video-icon"/>
    <w:basedOn w:val="DefaultParagraphFont"/>
    <w:rsid w:val="00CA5293"/>
  </w:style>
  <w:style w:type="character" w:customStyle="1" w:styleId="powa-shot-play-btn-text">
    <w:name w:val="powa-shot-play-btn-text"/>
    <w:basedOn w:val="DefaultParagraphFont"/>
    <w:rsid w:val="00CA5293"/>
  </w:style>
  <w:style w:type="character" w:customStyle="1" w:styleId="powa-shot-click">
    <w:name w:val="powa-shot-click"/>
    <w:basedOn w:val="DefaultParagraphFont"/>
    <w:rsid w:val="00CA5293"/>
  </w:style>
  <w:style w:type="character" w:customStyle="1" w:styleId="wpv-blurb">
    <w:name w:val="wpv-blurb"/>
    <w:basedOn w:val="DefaultParagraphFont"/>
    <w:rsid w:val="00CA5293"/>
  </w:style>
  <w:style w:type="character" w:customStyle="1" w:styleId="HeaderChar3">
    <w:name w:val="Header Char3"/>
    <w:basedOn w:val="DefaultParagraphFont"/>
    <w:uiPriority w:val="99"/>
    <w:semiHidden/>
    <w:rsid w:val="00CA5293"/>
    <w:rPr>
      <w:rFonts w:ascii="Calibri" w:hAnsi="Calibri" w:cs="Calibri"/>
    </w:rPr>
  </w:style>
  <w:style w:type="paragraph" w:styleId="ListBullet">
    <w:name w:val="List Bullet"/>
    <w:basedOn w:val="Normal"/>
    <w:link w:val="ListBulletChar"/>
    <w:uiPriority w:val="99"/>
    <w:unhideWhenUsed/>
    <w:rsid w:val="00CA5293"/>
    <w:pPr>
      <w:tabs>
        <w:tab w:val="num" w:pos="360"/>
      </w:tabs>
      <w:ind w:left="360" w:hanging="360"/>
      <w:contextualSpacing/>
    </w:pPr>
    <w:rPr>
      <w:rFonts w:eastAsia="Calibri"/>
    </w:rPr>
  </w:style>
  <w:style w:type="table" w:styleId="MediumGrid1">
    <w:name w:val="Medium Grid 1"/>
    <w:basedOn w:val="TableNormal"/>
    <w:uiPriority w:val="67"/>
    <w:rsid w:val="00CA529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CA5293"/>
  </w:style>
  <w:style w:type="numbering" w:customStyle="1" w:styleId="NoList11111">
    <w:name w:val="No List11111"/>
    <w:next w:val="NoList"/>
    <w:uiPriority w:val="99"/>
    <w:semiHidden/>
    <w:unhideWhenUsed/>
    <w:rsid w:val="00CA5293"/>
  </w:style>
  <w:style w:type="numbering" w:customStyle="1" w:styleId="NoList111111">
    <w:name w:val="No List111111"/>
    <w:next w:val="NoList"/>
    <w:uiPriority w:val="99"/>
    <w:semiHidden/>
    <w:unhideWhenUsed/>
    <w:rsid w:val="00CA5293"/>
  </w:style>
  <w:style w:type="numbering" w:customStyle="1" w:styleId="NoList1111111">
    <w:name w:val="No List1111111"/>
    <w:next w:val="NoList"/>
    <w:uiPriority w:val="99"/>
    <w:semiHidden/>
    <w:unhideWhenUsed/>
    <w:rsid w:val="00CA5293"/>
  </w:style>
  <w:style w:type="numbering" w:customStyle="1" w:styleId="NoList11111111">
    <w:name w:val="No List11111111"/>
    <w:next w:val="NoList"/>
    <w:uiPriority w:val="99"/>
    <w:semiHidden/>
    <w:unhideWhenUsed/>
    <w:rsid w:val="00CA5293"/>
  </w:style>
  <w:style w:type="numbering" w:customStyle="1" w:styleId="NoList111111111">
    <w:name w:val="No List111111111"/>
    <w:next w:val="NoList"/>
    <w:uiPriority w:val="99"/>
    <w:semiHidden/>
    <w:unhideWhenUsed/>
    <w:rsid w:val="00CA5293"/>
  </w:style>
  <w:style w:type="numbering" w:customStyle="1" w:styleId="NoList1111111111">
    <w:name w:val="No List1111111111"/>
    <w:next w:val="NoList"/>
    <w:uiPriority w:val="99"/>
    <w:semiHidden/>
    <w:unhideWhenUsed/>
    <w:rsid w:val="00CA5293"/>
  </w:style>
  <w:style w:type="numbering" w:customStyle="1" w:styleId="NoList11111111111">
    <w:name w:val="No List11111111111"/>
    <w:next w:val="NoList"/>
    <w:uiPriority w:val="99"/>
    <w:semiHidden/>
    <w:unhideWhenUsed/>
    <w:rsid w:val="00CA5293"/>
  </w:style>
  <w:style w:type="numbering" w:customStyle="1" w:styleId="NoList111111111111">
    <w:name w:val="No List111111111111"/>
    <w:next w:val="NoList"/>
    <w:uiPriority w:val="99"/>
    <w:semiHidden/>
    <w:unhideWhenUsed/>
    <w:rsid w:val="00CA5293"/>
  </w:style>
  <w:style w:type="numbering" w:customStyle="1" w:styleId="NoList1111111111111">
    <w:name w:val="No List1111111111111"/>
    <w:next w:val="NoList"/>
    <w:uiPriority w:val="99"/>
    <w:semiHidden/>
    <w:unhideWhenUsed/>
    <w:rsid w:val="00CA5293"/>
  </w:style>
  <w:style w:type="numbering" w:customStyle="1" w:styleId="NoList11111111111111">
    <w:name w:val="No List11111111111111"/>
    <w:next w:val="NoList"/>
    <w:uiPriority w:val="99"/>
    <w:semiHidden/>
    <w:unhideWhenUsed/>
    <w:rsid w:val="00CA5293"/>
  </w:style>
  <w:style w:type="numbering" w:customStyle="1" w:styleId="NoList111111111111111">
    <w:name w:val="No List111111111111111"/>
    <w:next w:val="NoList"/>
    <w:uiPriority w:val="99"/>
    <w:semiHidden/>
    <w:unhideWhenUsed/>
    <w:rsid w:val="00CA5293"/>
  </w:style>
  <w:style w:type="numbering" w:customStyle="1" w:styleId="NoList1111111111111111">
    <w:name w:val="No List1111111111111111"/>
    <w:next w:val="NoList"/>
    <w:uiPriority w:val="99"/>
    <w:semiHidden/>
    <w:unhideWhenUsed/>
    <w:rsid w:val="00CA5293"/>
  </w:style>
  <w:style w:type="numbering" w:customStyle="1" w:styleId="NoList11111111111111111">
    <w:name w:val="No List11111111111111111"/>
    <w:next w:val="NoList"/>
    <w:uiPriority w:val="99"/>
    <w:semiHidden/>
    <w:unhideWhenUsed/>
    <w:rsid w:val="00CA5293"/>
  </w:style>
  <w:style w:type="character" w:customStyle="1" w:styleId="FontStyle220">
    <w:name w:val="Font Style220"/>
    <w:basedOn w:val="DefaultParagraphFont"/>
    <w:uiPriority w:val="99"/>
    <w:rsid w:val="00CA5293"/>
    <w:rPr>
      <w:rFonts w:ascii="Candara" w:hAnsi="Candara" w:cs="Candara" w:hint="default"/>
      <w:i/>
      <w:iCs/>
      <w:sz w:val="18"/>
      <w:szCs w:val="18"/>
    </w:rPr>
  </w:style>
  <w:style w:type="character" w:customStyle="1" w:styleId="FontStyle290">
    <w:name w:val="Font Style290"/>
    <w:basedOn w:val="DefaultParagraphFont"/>
    <w:uiPriority w:val="99"/>
    <w:rsid w:val="00CA529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A5293"/>
    <w:rPr>
      <w:rFonts w:ascii="Arial" w:hAnsi="Arial" w:cs="Arial"/>
      <w:b/>
      <w:bCs/>
      <w:sz w:val="16"/>
      <w:szCs w:val="16"/>
    </w:rPr>
  </w:style>
  <w:style w:type="character" w:customStyle="1" w:styleId="m-4364835325198423527gmail-m-487226309709519571m8778339509743264076gmail-style13ptbold">
    <w:name w:val="m_-4364835325198423527gmail-m_-487226309709519571m_8778339509743264076gmail-style13ptbold"/>
    <w:basedOn w:val="DefaultParagraphFont"/>
    <w:rsid w:val="00CA5293"/>
  </w:style>
  <w:style w:type="character" w:customStyle="1" w:styleId="m-4364835325198423527gmail-m-487226309709519571m8778339509743264076gmail-styleunderline">
    <w:name w:val="m_-4364835325198423527gmail-m_-487226309709519571m_8778339509743264076gmail-styleunderline"/>
    <w:basedOn w:val="DefaultParagraphFont"/>
    <w:rsid w:val="00CA5293"/>
  </w:style>
  <w:style w:type="character" w:customStyle="1" w:styleId="UnresolvedMention2">
    <w:name w:val="Unresolved Mention2"/>
    <w:basedOn w:val="DefaultParagraphFont"/>
    <w:uiPriority w:val="99"/>
    <w:unhideWhenUsed/>
    <w:rsid w:val="00CA5293"/>
    <w:rPr>
      <w:color w:val="605E5C"/>
      <w:shd w:val="clear" w:color="auto" w:fill="E1DFDD"/>
    </w:rPr>
  </w:style>
  <w:style w:type="paragraph" w:customStyle="1" w:styleId="msonormal0">
    <w:name w:val="msonormal"/>
    <w:basedOn w:val="Normal"/>
    <w:rsid w:val="00CA5293"/>
    <w:rPr>
      <w:rFonts w:ascii="Times New Roman" w:hAnsi="Times New Roman" w:cs="Times New Roman"/>
      <w:sz w:val="24"/>
    </w:rPr>
  </w:style>
  <w:style w:type="paragraph" w:customStyle="1" w:styleId="body-para">
    <w:name w:val="body-para"/>
    <w:basedOn w:val="Normal"/>
    <w:rsid w:val="00CA5293"/>
    <w:pPr>
      <w:spacing w:before="100" w:beforeAutospacing="1" w:after="100" w:afterAutospacing="1"/>
    </w:pPr>
    <w:rPr>
      <w:rFonts w:ascii="Times New Roman" w:eastAsia="Times New Roman" w:hAnsi="Times New Roman" w:cs="Times New Roman"/>
      <w:sz w:val="24"/>
    </w:rPr>
  </w:style>
  <w:style w:type="character" w:customStyle="1" w:styleId="first-line">
    <w:name w:val="first-line"/>
    <w:basedOn w:val="DefaultParagraphFont"/>
    <w:rsid w:val="00CA5293"/>
  </w:style>
  <w:style w:type="character" w:customStyle="1" w:styleId="gmail-style13ptbold">
    <w:name w:val="gmail-style13ptbold"/>
    <w:basedOn w:val="DefaultParagraphFont"/>
    <w:rsid w:val="00CA5293"/>
  </w:style>
  <w:style w:type="character" w:customStyle="1" w:styleId="costarpage">
    <w:name w:val="co_starpage"/>
    <w:basedOn w:val="DefaultParagraphFont"/>
    <w:rsid w:val="00CA5293"/>
  </w:style>
  <w:style w:type="character" w:customStyle="1" w:styleId="cosearchterm">
    <w:name w:val="co_searchterm"/>
    <w:basedOn w:val="DefaultParagraphFont"/>
    <w:rsid w:val="00CA5293"/>
  </w:style>
  <w:style w:type="character" w:customStyle="1" w:styleId="cite5">
    <w:name w:val="cite"/>
    <w:rsid w:val="00CA5293"/>
    <w:rPr>
      <w:rFonts w:ascii="Times New Roman" w:hAnsi="Times New Roman"/>
      <w:b/>
      <w:sz w:val="24"/>
    </w:rPr>
  </w:style>
  <w:style w:type="character" w:customStyle="1" w:styleId="2">
    <w:name w:val="2"/>
    <w:rsid w:val="00CA5293"/>
    <w:rPr>
      <w:rFonts w:cs="Arial"/>
      <w:bCs/>
      <w:sz w:val="20"/>
      <w:u w:val="single"/>
      <w:lang w:val="en-US" w:eastAsia="en-US" w:bidi="ar-SA"/>
    </w:rPr>
  </w:style>
  <w:style w:type="character" w:customStyle="1" w:styleId="TitleChar2">
    <w:name w:val="Title Char2"/>
    <w:basedOn w:val="DefaultParagraphFont"/>
    <w:uiPriority w:val="1"/>
    <w:qFormat/>
    <w:locked/>
    <w:rsid w:val="00CA5293"/>
    <w:rPr>
      <w:b/>
      <w:bCs/>
      <w:u w:val="single"/>
    </w:rPr>
  </w:style>
  <w:style w:type="character" w:customStyle="1" w:styleId="TagsChar1">
    <w:name w:val="Tags Char1"/>
    <w:aliases w:val="Super Script Char1,TagStyle Char1"/>
    <w:basedOn w:val="DefaultParagraphFont"/>
    <w:uiPriority w:val="1"/>
    <w:rsid w:val="00CA5293"/>
    <w:rPr>
      <w:rFonts w:ascii="Arial Narrow" w:hAnsi="Arial Narrow"/>
      <w:b/>
      <w:noProof w:val="0"/>
      <w:sz w:val="22"/>
      <w:szCs w:val="60"/>
      <w:lang w:val="en-US" w:eastAsia="en-US" w:bidi="ar-SA"/>
    </w:rPr>
  </w:style>
  <w:style w:type="character" w:customStyle="1" w:styleId="m1650200246007805466gmail-style13ptbold">
    <w:name w:val="m_1650200246007805466gmail-style13ptbold"/>
    <w:basedOn w:val="DefaultParagraphFont"/>
    <w:rsid w:val="00CA5293"/>
  </w:style>
  <w:style w:type="character" w:customStyle="1" w:styleId="m1650200246007805466gmail-styleunderline">
    <w:name w:val="m_1650200246007805466gmail-styleunderline"/>
    <w:basedOn w:val="DefaultParagraphFont"/>
    <w:rsid w:val="00CA5293"/>
  </w:style>
  <w:style w:type="paragraph" w:customStyle="1" w:styleId="removeTag">
    <w:name w:val="removeTag"/>
    <w:basedOn w:val="Normal"/>
    <w:link w:val="removeTagChar"/>
    <w:uiPriority w:val="4"/>
    <w:qFormat/>
    <w:rsid w:val="00CA5293"/>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CA5293"/>
    <w:rPr>
      <w:rFonts w:ascii="Calibri" w:eastAsiaTheme="majorEastAsia" w:hAnsi="Calibri" w:cstheme="majorBidi"/>
      <w:b/>
      <w:iCs/>
      <w:sz w:val="26"/>
    </w:rPr>
  </w:style>
  <w:style w:type="paragraph" w:customStyle="1" w:styleId="Hide">
    <w:name w:val="Hide"/>
    <w:basedOn w:val="Normal"/>
    <w:autoRedefine/>
    <w:uiPriority w:val="4"/>
    <w:qFormat/>
    <w:rsid w:val="00CA5293"/>
    <w:pPr>
      <w:outlineLvl w:val="3"/>
    </w:pPr>
    <w:rPr>
      <w:b/>
      <w:sz w:val="26"/>
    </w:rPr>
  </w:style>
  <w:style w:type="table" w:customStyle="1" w:styleId="TableGrid0">
    <w:name w:val="TableGrid"/>
    <w:rsid w:val="00CA5293"/>
    <w:rPr>
      <w:sz w:val="22"/>
      <w:szCs w:val="22"/>
    </w:rPr>
    <w:tblPr>
      <w:tblCellMar>
        <w:top w:w="0" w:type="dxa"/>
        <w:left w:w="0" w:type="dxa"/>
        <w:bottom w:w="0" w:type="dxa"/>
        <w:right w:w="0" w:type="dxa"/>
      </w:tblCellMar>
    </w:tblPr>
  </w:style>
  <w:style w:type="paragraph" w:customStyle="1" w:styleId="mb-3">
    <w:name w:val="mb-3"/>
    <w:basedOn w:val="Normal"/>
    <w:rsid w:val="00CA5293"/>
    <w:pPr>
      <w:spacing w:before="100" w:beforeAutospacing="1" w:after="100" w:afterAutospacing="1"/>
    </w:pPr>
    <w:rPr>
      <w:rFonts w:ascii="Times New Roman" w:eastAsia="Times New Roman" w:hAnsi="Times New Roman" w:cs="Times New Roman"/>
      <w:sz w:val="24"/>
    </w:rPr>
  </w:style>
  <w:style w:type="character" w:customStyle="1" w:styleId="hs-cta-node">
    <w:name w:val="hs-cta-node"/>
    <w:basedOn w:val="DefaultParagraphFont"/>
    <w:rsid w:val="00CA5293"/>
  </w:style>
  <w:style w:type="character" w:customStyle="1" w:styleId="WarrantChar">
    <w:name w:val="Warrant Char"/>
    <w:basedOn w:val="DefaultParagraphFont"/>
    <w:link w:val="Warrant"/>
    <w:uiPriority w:val="4"/>
    <w:rsid w:val="00CA5293"/>
    <w:rPr>
      <w:rFonts w:ascii="Calibri" w:eastAsiaTheme="minorHAnsi" w:hAnsi="Calibri" w:cs="Arial"/>
      <w:sz w:val="22"/>
      <w:szCs w:val="22"/>
    </w:rPr>
  </w:style>
  <w:style w:type="character" w:customStyle="1" w:styleId="image-enlarge">
    <w:name w:val="image-enlarge"/>
    <w:basedOn w:val="DefaultParagraphFont"/>
    <w:rsid w:val="00CA5293"/>
  </w:style>
  <w:style w:type="paragraph" w:customStyle="1" w:styleId="CardUnderline">
    <w:name w:val="Card Underline"/>
    <w:link w:val="CardUnderlineChar"/>
    <w:rsid w:val="00CA5293"/>
    <w:pPr>
      <w:spacing w:after="160" w:line="259" w:lineRule="auto"/>
    </w:pPr>
    <w:rPr>
      <w:u w:val="single"/>
    </w:rPr>
  </w:style>
  <w:style w:type="character" w:customStyle="1" w:styleId="ref-lnk">
    <w:name w:val="ref-lnk"/>
    <w:basedOn w:val="DefaultParagraphFont"/>
    <w:rsid w:val="00CA5293"/>
  </w:style>
  <w:style w:type="character" w:customStyle="1" w:styleId="ref-overlay">
    <w:name w:val="ref-overlay"/>
    <w:basedOn w:val="DefaultParagraphFont"/>
    <w:rsid w:val="00CA5293"/>
  </w:style>
  <w:style w:type="character" w:customStyle="1" w:styleId="hlfld-contribauthor">
    <w:name w:val="hlfld-contribauthor"/>
    <w:basedOn w:val="DefaultParagraphFont"/>
    <w:rsid w:val="00CA5293"/>
  </w:style>
  <w:style w:type="character" w:customStyle="1" w:styleId="nlmgiven-names">
    <w:name w:val="nlm_given-names"/>
    <w:basedOn w:val="DefaultParagraphFont"/>
    <w:rsid w:val="00CA5293"/>
  </w:style>
  <w:style w:type="character" w:customStyle="1" w:styleId="nlmyear">
    <w:name w:val="nlm_year"/>
    <w:basedOn w:val="DefaultParagraphFont"/>
    <w:rsid w:val="00CA5293"/>
  </w:style>
  <w:style w:type="character" w:customStyle="1" w:styleId="nlmarticle-title">
    <w:name w:val="nlm_article-title"/>
    <w:basedOn w:val="DefaultParagraphFont"/>
    <w:rsid w:val="00CA5293"/>
  </w:style>
  <w:style w:type="character" w:customStyle="1" w:styleId="nlmfpage">
    <w:name w:val="nlm_fpage"/>
    <w:basedOn w:val="DefaultParagraphFont"/>
    <w:rsid w:val="00CA5293"/>
  </w:style>
  <w:style w:type="character" w:customStyle="1" w:styleId="nlmlpage">
    <w:name w:val="nlm_lpage"/>
    <w:basedOn w:val="DefaultParagraphFont"/>
    <w:rsid w:val="00CA5293"/>
  </w:style>
  <w:style w:type="character" w:customStyle="1" w:styleId="ref-links">
    <w:name w:val="ref-links"/>
    <w:basedOn w:val="DefaultParagraphFont"/>
    <w:rsid w:val="00CA5293"/>
  </w:style>
  <w:style w:type="character" w:customStyle="1" w:styleId="xlinks-container">
    <w:name w:val="xlinks-container"/>
    <w:basedOn w:val="DefaultParagraphFont"/>
    <w:rsid w:val="00CA5293"/>
  </w:style>
  <w:style w:type="character" w:customStyle="1" w:styleId="googlescholar-container">
    <w:name w:val="googlescholar-container"/>
    <w:basedOn w:val="DefaultParagraphFont"/>
    <w:rsid w:val="00CA5293"/>
  </w:style>
  <w:style w:type="character" w:customStyle="1" w:styleId="ref-fn-p">
    <w:name w:val="ref-fn-p"/>
    <w:basedOn w:val="DefaultParagraphFont"/>
    <w:rsid w:val="00CA5293"/>
  </w:style>
  <w:style w:type="character" w:customStyle="1" w:styleId="nlmpublisher-loc">
    <w:name w:val="nlm_publisher-loc"/>
    <w:basedOn w:val="DefaultParagraphFont"/>
    <w:rsid w:val="00CA5293"/>
  </w:style>
  <w:style w:type="character" w:customStyle="1" w:styleId="nlmpublisher-name">
    <w:name w:val="nlm_publisher-name"/>
    <w:basedOn w:val="DefaultParagraphFont"/>
    <w:rsid w:val="00CA5293"/>
  </w:style>
  <w:style w:type="paragraph" w:customStyle="1" w:styleId="analytics2">
    <w:name w:val="**analytics"/>
    <w:basedOn w:val="Normal"/>
    <w:link w:val="analyticsChar2"/>
    <w:uiPriority w:val="4"/>
    <w:qFormat/>
    <w:rsid w:val="00CA5293"/>
  </w:style>
  <w:style w:type="character" w:customStyle="1" w:styleId="analyticsChar2">
    <w:name w:val="**analytics Char"/>
    <w:basedOn w:val="DefaultParagraphFont"/>
    <w:link w:val="analytics2"/>
    <w:uiPriority w:val="4"/>
    <w:rsid w:val="00CA5293"/>
    <w:rPr>
      <w:rFonts w:ascii="Calibri" w:hAnsi="Calibri"/>
      <w:sz w:val="22"/>
    </w:rPr>
  </w:style>
  <w:style w:type="character" w:customStyle="1" w:styleId="m-5656160106981872817gmail-style13ptbold">
    <w:name w:val="m_-5656160106981872817gmail-style13ptbold"/>
    <w:basedOn w:val="DefaultParagraphFont"/>
    <w:rsid w:val="00CA5293"/>
  </w:style>
  <w:style w:type="character" w:customStyle="1" w:styleId="m-5656160106981872817gmail-styleunderline">
    <w:name w:val="m_-5656160106981872817gmail-styleunderline"/>
    <w:basedOn w:val="DefaultParagraphFont"/>
    <w:rsid w:val="00CA5293"/>
  </w:style>
  <w:style w:type="character" w:customStyle="1" w:styleId="UnderlineCharCharChar">
    <w:name w:val="Underline Char Char Char"/>
    <w:basedOn w:val="DefaultParagraphFont"/>
    <w:rsid w:val="00CA5293"/>
    <w:rPr>
      <w:noProof w:val="0"/>
      <w:u w:val="single"/>
      <w:lang w:val="en-US" w:eastAsia="en-US" w:bidi="ar-SA"/>
    </w:rPr>
  </w:style>
  <w:style w:type="character" w:customStyle="1" w:styleId="TagofCardChar">
    <w:name w:val="Tag of Card Char"/>
    <w:link w:val="TagofCard"/>
    <w:locked/>
    <w:rsid w:val="00CA529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A5293"/>
    <w:pPr>
      <w:spacing w:after="0" w:line="240" w:lineRule="auto"/>
    </w:pPr>
    <w:rPr>
      <w:rFonts w:ascii="Georgia" w:eastAsia="SimSun" w:hAnsi="Georgia" w:cstheme="minorBidi"/>
      <w:b/>
      <w:color w:val="000000"/>
      <w:sz w:val="28"/>
      <w:lang w:val="x-none" w:eastAsia="x-none"/>
    </w:rPr>
  </w:style>
  <w:style w:type="character" w:customStyle="1" w:styleId="CardChar11">
    <w:name w:val="Card Char1"/>
    <w:rsid w:val="00CA5293"/>
    <w:rPr>
      <w:lang w:val="en-US" w:eastAsia="en-US" w:bidi="ar-SA"/>
    </w:rPr>
  </w:style>
  <w:style w:type="character" w:customStyle="1" w:styleId="BodytextItalic">
    <w:name w:val="Body text + Italic"/>
    <w:aliases w:val="Body text + CordiaUPC,12 pt,Body text + 9 pt,Spacing -1 pt,Spacing 0 pt,Italic,Body text + 9.5 pt,Body text + Georgia,8 pt,7 pt,Scale 66%,Not Bold,Small Caps,Body text (4) + 9 pt,Body text (4) + 10 pt"/>
    <w:rsid w:val="00CA529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10">
    <w:name w:val="1"/>
    <w:rsid w:val="00CA5293"/>
    <w:rPr>
      <w:rFonts w:ascii="Arial" w:hAnsi="Arial" w:cs="Arial" w:hint="default"/>
      <w:bCs/>
      <w:sz w:val="20"/>
      <w:u w:val="single"/>
      <w:lang w:val="en-US" w:eastAsia="en-US" w:bidi="ar-SA"/>
    </w:rPr>
  </w:style>
  <w:style w:type="character" w:customStyle="1" w:styleId="m-5498913268213319940gmail-styleunderline">
    <w:name w:val="m_-5498913268213319940gmail-styleunderline"/>
    <w:basedOn w:val="DefaultParagraphFont"/>
    <w:rsid w:val="00CA5293"/>
  </w:style>
  <w:style w:type="paragraph" w:customStyle="1" w:styleId="speakable">
    <w:name w:val="speakable"/>
    <w:basedOn w:val="Normal"/>
    <w:uiPriority w:val="99"/>
    <w:qFormat/>
    <w:rsid w:val="00CA5293"/>
    <w:pPr>
      <w:spacing w:before="100" w:beforeAutospacing="1" w:after="100" w:afterAutospacing="1" w:line="240" w:lineRule="auto"/>
    </w:pPr>
    <w:rPr>
      <w:rFonts w:ascii="Times New Roman" w:eastAsia="Times New Roman" w:hAnsi="Times New Roman" w:cs="Times New Roman"/>
    </w:rPr>
  </w:style>
  <w:style w:type="character" w:customStyle="1" w:styleId="overlay">
    <w:name w:val="overlay"/>
    <w:basedOn w:val="DefaultParagraphFont"/>
    <w:rsid w:val="00CA5293"/>
  </w:style>
  <w:style w:type="character" w:customStyle="1" w:styleId="TagCharCharCharChar">
    <w:name w:val="Tag Char Char Char Char"/>
    <w:basedOn w:val="DefaultParagraphFont"/>
    <w:rsid w:val="00CA5293"/>
    <w:rPr>
      <w:rFonts w:ascii="Calibri" w:hAnsi="Calibri" w:cs="Calibri"/>
      <w:b/>
      <w:sz w:val="24"/>
    </w:rPr>
  </w:style>
  <w:style w:type="paragraph" w:customStyle="1" w:styleId="g-body">
    <w:name w:val="g-body"/>
    <w:basedOn w:val="Normal"/>
    <w:uiPriority w:val="99"/>
    <w:qFormat/>
    <w:rsid w:val="00CA5293"/>
    <w:pPr>
      <w:spacing w:before="100" w:beforeAutospacing="1" w:after="100" w:afterAutospacing="1" w:line="240" w:lineRule="auto"/>
    </w:pPr>
    <w:rPr>
      <w:rFonts w:ascii="Times New Roman" w:eastAsia="Times New Roman" w:hAnsi="Times New Roman" w:cs="Times New Roman"/>
    </w:rPr>
  </w:style>
  <w:style w:type="paragraph" w:customStyle="1" w:styleId="g-pstyle0">
    <w:name w:val="g-pstyle0"/>
    <w:basedOn w:val="Normal"/>
    <w:uiPriority w:val="99"/>
    <w:qFormat/>
    <w:rsid w:val="00CA5293"/>
    <w:pPr>
      <w:spacing w:before="100" w:beforeAutospacing="1" w:after="100" w:afterAutospacing="1" w:line="240" w:lineRule="auto"/>
    </w:pPr>
    <w:rPr>
      <w:rFonts w:ascii="Times New Roman" w:eastAsia="Times New Roman" w:hAnsi="Times New Roman" w:cs="Times New Roman"/>
    </w:rPr>
  </w:style>
  <w:style w:type="paragraph" w:customStyle="1" w:styleId="g-pstyle1">
    <w:name w:val="g-pstyle1"/>
    <w:basedOn w:val="Normal"/>
    <w:uiPriority w:val="99"/>
    <w:qFormat/>
    <w:rsid w:val="00CA5293"/>
    <w:pPr>
      <w:spacing w:before="100" w:beforeAutospacing="1" w:after="100" w:afterAutospacing="1" w:line="240" w:lineRule="auto"/>
    </w:pPr>
    <w:rPr>
      <w:rFonts w:ascii="Times New Roman" w:eastAsia="Times New Roman" w:hAnsi="Times New Roman" w:cs="Times New Roman"/>
    </w:rPr>
  </w:style>
  <w:style w:type="paragraph" w:customStyle="1" w:styleId="g-asset-hed">
    <w:name w:val="g-asset-hed"/>
    <w:basedOn w:val="Normal"/>
    <w:uiPriority w:val="99"/>
    <w:qFormat/>
    <w:rsid w:val="00CA5293"/>
    <w:pPr>
      <w:spacing w:before="100" w:beforeAutospacing="1" w:after="100" w:afterAutospacing="1" w:line="240" w:lineRule="auto"/>
    </w:pPr>
    <w:rPr>
      <w:rFonts w:ascii="Times New Roman" w:eastAsia="Times New Roman" w:hAnsi="Times New Roman" w:cs="Times New Roman"/>
    </w:rPr>
  </w:style>
  <w:style w:type="paragraph" w:customStyle="1" w:styleId="js-tweet-text">
    <w:name w:val="js-tweet-text"/>
    <w:basedOn w:val="Normal"/>
    <w:uiPriority w:val="99"/>
    <w:qFormat/>
    <w:rsid w:val="00CA5293"/>
    <w:pPr>
      <w:spacing w:before="100" w:beforeAutospacing="1" w:after="100" w:afterAutospacing="1" w:line="240" w:lineRule="auto"/>
    </w:pPr>
  </w:style>
  <w:style w:type="paragraph" w:customStyle="1" w:styleId="style41">
    <w:name w:val="style4"/>
    <w:basedOn w:val="Normal"/>
    <w:uiPriority w:val="99"/>
    <w:qFormat/>
    <w:rsid w:val="00CA5293"/>
    <w:pPr>
      <w:spacing w:before="100" w:beforeAutospacing="1" w:after="100" w:afterAutospacing="1" w:line="240" w:lineRule="auto"/>
    </w:pPr>
    <w:rPr>
      <w:rFonts w:ascii="Times New Roman" w:hAnsi="Times New Roman"/>
    </w:rPr>
  </w:style>
  <w:style w:type="paragraph" w:customStyle="1" w:styleId="speech">
    <w:name w:val="speech"/>
    <w:basedOn w:val="Normal"/>
    <w:uiPriority w:val="99"/>
    <w:qFormat/>
    <w:rsid w:val="00CA5293"/>
    <w:pPr>
      <w:spacing w:before="100" w:beforeAutospacing="1" w:after="100" w:afterAutospacing="1" w:line="240" w:lineRule="auto"/>
    </w:pPr>
    <w:rPr>
      <w:rFonts w:ascii="Times New Roman" w:hAnsi="Times New Roman"/>
    </w:rPr>
  </w:style>
  <w:style w:type="character" w:customStyle="1" w:styleId="adtext">
    <w:name w:val="adtext"/>
    <w:basedOn w:val="DefaultParagraphFont"/>
    <w:rsid w:val="00CA5293"/>
  </w:style>
  <w:style w:type="character" w:customStyle="1" w:styleId="UL-Bold">
    <w:name w:val="UL-Bold"/>
    <w:basedOn w:val="DefaultParagraphFont"/>
    <w:rsid w:val="00CA5293"/>
    <w:rPr>
      <w:u w:val="thick"/>
    </w:rPr>
  </w:style>
  <w:style w:type="character" w:customStyle="1" w:styleId="UL-None">
    <w:name w:val="UL-None"/>
    <w:basedOn w:val="DefaultParagraphFont"/>
    <w:rsid w:val="00CA5293"/>
    <w:rPr>
      <w:strike w:val="0"/>
      <w:dstrike w:val="0"/>
      <w:u w:val="none"/>
      <w:effect w:val="none"/>
    </w:rPr>
  </w:style>
  <w:style w:type="character" w:customStyle="1" w:styleId="gl">
    <w:name w:val="gl"/>
    <w:basedOn w:val="DefaultParagraphFont"/>
    <w:rsid w:val="00CA5293"/>
  </w:style>
  <w:style w:type="character" w:customStyle="1" w:styleId="qu730rj69h">
    <w:name w:val="qu730rj69h"/>
    <w:basedOn w:val="DefaultParagraphFont"/>
    <w:rsid w:val="00CA5293"/>
  </w:style>
  <w:style w:type="paragraph" w:customStyle="1" w:styleId="optext">
    <w:name w:val="optext"/>
    <w:basedOn w:val="Normal"/>
    <w:uiPriority w:val="99"/>
    <w:qFormat/>
    <w:rsid w:val="00CA5293"/>
    <w:pPr>
      <w:spacing w:before="100" w:beforeAutospacing="1" w:after="100" w:afterAutospacing="1" w:line="240" w:lineRule="auto"/>
    </w:pPr>
    <w:rPr>
      <w:rFonts w:ascii="Times New Roman" w:hAnsi="Times New Roman"/>
    </w:rPr>
  </w:style>
  <w:style w:type="character" w:customStyle="1" w:styleId="lmy74qr12z">
    <w:name w:val="lmy74qr12z"/>
    <w:basedOn w:val="DefaultParagraphFont"/>
    <w:rsid w:val="00CA5293"/>
  </w:style>
  <w:style w:type="character" w:customStyle="1" w:styleId="icr880">
    <w:name w:val="icr880"/>
    <w:basedOn w:val="DefaultParagraphFont"/>
    <w:rsid w:val="00CA5293"/>
  </w:style>
  <w:style w:type="character" w:customStyle="1" w:styleId="hx23q54">
    <w:name w:val="hx23q54"/>
    <w:basedOn w:val="DefaultParagraphFont"/>
    <w:rsid w:val="00CA5293"/>
  </w:style>
  <w:style w:type="character" w:customStyle="1" w:styleId="m-5348258726587825636gmail-style13ptbold">
    <w:name w:val="m_-5348258726587825636gmail-style13ptbold"/>
    <w:basedOn w:val="DefaultParagraphFont"/>
    <w:rsid w:val="00CA5293"/>
  </w:style>
  <w:style w:type="character" w:customStyle="1" w:styleId="m-5348258726587825636gmail-styleunderline">
    <w:name w:val="m_-5348258726587825636gmail-styleunderline"/>
    <w:basedOn w:val="DefaultParagraphFont"/>
    <w:rsid w:val="00CA5293"/>
  </w:style>
  <w:style w:type="character" w:customStyle="1" w:styleId="m4385445901877740177gmail-styleunderline">
    <w:name w:val="m_4385445901877740177gmail-styleunderline"/>
    <w:basedOn w:val="DefaultParagraphFont"/>
    <w:rsid w:val="00CA5293"/>
  </w:style>
  <w:style w:type="paragraph" w:customStyle="1" w:styleId="useless">
    <w:name w:val="useless"/>
    <w:basedOn w:val="Normal"/>
    <w:uiPriority w:val="99"/>
    <w:qFormat/>
    <w:rsid w:val="00CA5293"/>
    <w:pPr>
      <w:spacing w:after="0" w:line="240" w:lineRule="auto"/>
    </w:pPr>
    <w:rPr>
      <w:rFonts w:ascii="Times New Roman" w:eastAsia="Times New Roman" w:hAnsi="Times New Roman"/>
      <w:sz w:val="12"/>
    </w:rPr>
  </w:style>
  <w:style w:type="character" w:customStyle="1" w:styleId="DDIUnderline">
    <w:name w:val="DDI Underline"/>
    <w:qFormat/>
    <w:rsid w:val="00CA5293"/>
    <w:rPr>
      <w:rFonts w:ascii="Times New Roman" w:hAnsi="Times New Roman"/>
      <w:sz w:val="24"/>
      <w:u w:val="single"/>
    </w:rPr>
  </w:style>
  <w:style w:type="paragraph" w:customStyle="1" w:styleId="ALLCAPS">
    <w:name w:val="ALL CAPS"/>
    <w:basedOn w:val="Normal"/>
    <w:link w:val="ALLCAPSChar"/>
    <w:qFormat/>
    <w:rsid w:val="00CA5293"/>
    <w:pPr>
      <w:spacing w:after="0" w:line="240" w:lineRule="auto"/>
    </w:pPr>
    <w:rPr>
      <w:rFonts w:ascii="Times New Roman" w:eastAsia="Times New Roman" w:hAnsi="Times New Roman"/>
      <w:b/>
      <w:caps/>
      <w:sz w:val="16"/>
    </w:rPr>
  </w:style>
  <w:style w:type="character" w:customStyle="1" w:styleId="ALLCAPSChar">
    <w:name w:val="ALL CAPS Char"/>
    <w:basedOn w:val="DefaultParagraphFont"/>
    <w:link w:val="ALLCAPS"/>
    <w:rsid w:val="00CA5293"/>
    <w:rPr>
      <w:rFonts w:ascii="Times New Roman" w:eastAsia="Times New Roman" w:hAnsi="Times New Roman"/>
      <w:b/>
      <w:caps/>
      <w:sz w:val="16"/>
    </w:rPr>
  </w:style>
  <w:style w:type="paragraph" w:customStyle="1" w:styleId="TagCharCharCharCharCharCharChar0">
    <w:name w:val="Tag Char Char Char Char Char Char Char"/>
    <w:basedOn w:val="Normal"/>
    <w:link w:val="TagCharCharCharCharCharCharCharChar"/>
    <w:qFormat/>
    <w:rsid w:val="00CA5293"/>
    <w:pPr>
      <w:spacing w:after="0" w:line="240" w:lineRule="auto"/>
    </w:pPr>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CA5293"/>
    <w:rPr>
      <w:rFonts w:ascii="Times New Roman" w:eastAsia="Times New Roman" w:hAnsi="Times New Roman"/>
      <w:b/>
      <w:sz w:val="22"/>
    </w:rPr>
  </w:style>
  <w:style w:type="paragraph" w:customStyle="1" w:styleId="CiteTag">
    <w:name w:val="Cite/Tag"/>
    <w:basedOn w:val="Normal"/>
    <w:uiPriority w:val="99"/>
    <w:qFormat/>
    <w:rsid w:val="00CA5293"/>
    <w:pPr>
      <w:spacing w:after="0" w:line="240" w:lineRule="auto"/>
    </w:pPr>
    <w:rPr>
      <w:rFonts w:ascii="Times New Roman" w:eastAsia="Cambria" w:hAnsi="Times New Roman"/>
      <w:b/>
      <w:sz w:val="16"/>
    </w:rPr>
  </w:style>
  <w:style w:type="character" w:customStyle="1" w:styleId="m489902567989944824gmail-style13ptbold">
    <w:name w:val="m_489902567989944824gmail-style13ptbold"/>
    <w:basedOn w:val="DefaultParagraphFont"/>
    <w:rsid w:val="00CA5293"/>
  </w:style>
  <w:style w:type="character" w:customStyle="1" w:styleId="m489902567989944824gmail-styleunderline">
    <w:name w:val="m_489902567989944824gmail-styleunderline"/>
    <w:basedOn w:val="DefaultParagraphFont"/>
    <w:rsid w:val="00CA5293"/>
  </w:style>
  <w:style w:type="character" w:customStyle="1" w:styleId="tl8wme">
    <w:name w:val="tl8wme"/>
    <w:basedOn w:val="DefaultParagraphFont"/>
    <w:rsid w:val="00CA5293"/>
  </w:style>
  <w:style w:type="character" w:customStyle="1" w:styleId="Mention3">
    <w:name w:val="Mention3"/>
    <w:basedOn w:val="DefaultParagraphFont"/>
    <w:uiPriority w:val="99"/>
    <w:semiHidden/>
    <w:unhideWhenUsed/>
    <w:rsid w:val="00CA5293"/>
    <w:rPr>
      <w:color w:val="2B579A"/>
      <w:shd w:val="clear" w:color="auto" w:fill="E6E6E6"/>
    </w:rPr>
  </w:style>
  <w:style w:type="character" w:customStyle="1" w:styleId="m-5251091010484660064gmail-style13ptbold">
    <w:name w:val="m_-5251091010484660064gmail-style13ptbold"/>
    <w:basedOn w:val="DefaultParagraphFont"/>
    <w:rsid w:val="00CA5293"/>
  </w:style>
  <w:style w:type="character" w:customStyle="1" w:styleId="m-5251091010484660064gmail-styleunderline">
    <w:name w:val="m_-5251091010484660064gmail-styleunderline"/>
    <w:basedOn w:val="DefaultParagraphFont"/>
    <w:rsid w:val="00CA5293"/>
  </w:style>
  <w:style w:type="character" w:customStyle="1" w:styleId="tablecaption1">
    <w:name w:val="tablecaption"/>
    <w:basedOn w:val="DefaultParagraphFont"/>
    <w:rsid w:val="00CA5293"/>
  </w:style>
  <w:style w:type="character" w:customStyle="1" w:styleId="StyleLatinHelvetica105ptBlack">
    <w:name w:val="Style (Latin) Helvetica 10.5 pt Black"/>
    <w:basedOn w:val="DefaultParagraphFont"/>
    <w:rsid w:val="00CA5293"/>
    <w:rPr>
      <w:rFonts w:ascii="Times New Roman" w:hAnsi="Times New Roman"/>
      <w:color w:val="000000"/>
      <w:sz w:val="21"/>
    </w:rPr>
  </w:style>
  <w:style w:type="character" w:customStyle="1" w:styleId="m-413333960618644972gmail-style13ptbold">
    <w:name w:val="m_-413333960618644972gmail-style13ptbold"/>
    <w:basedOn w:val="DefaultParagraphFont"/>
    <w:rsid w:val="00CA5293"/>
  </w:style>
  <w:style w:type="character" w:customStyle="1" w:styleId="m-413333960618644972gmail-styleunderline">
    <w:name w:val="m_-413333960618644972gmail-styleunderline"/>
    <w:basedOn w:val="DefaultParagraphFont"/>
    <w:rsid w:val="00CA5293"/>
  </w:style>
  <w:style w:type="character" w:customStyle="1" w:styleId="m8314098763611656848gmail-stylestylebold12pt">
    <w:name w:val="m_8314098763611656848gmail-stylestylebold12pt"/>
    <w:basedOn w:val="DefaultParagraphFont"/>
    <w:rsid w:val="00CA5293"/>
  </w:style>
  <w:style w:type="character" w:customStyle="1" w:styleId="m8314098763611656848gmail-styleboldunderline">
    <w:name w:val="m_8314098763611656848gmail-styleboldunderline"/>
    <w:basedOn w:val="DefaultParagraphFont"/>
    <w:rsid w:val="00CA5293"/>
  </w:style>
  <w:style w:type="paragraph" w:customStyle="1" w:styleId="Spacer">
    <w:name w:val="Spacer"/>
    <w:basedOn w:val="Heading1"/>
    <w:link w:val="SpacerChar"/>
    <w:autoRedefine/>
    <w:uiPriority w:val="4"/>
    <w:qFormat/>
    <w:rsid w:val="00CA5293"/>
    <w:pPr>
      <w:pBdr>
        <w:top w:val="none" w:sz="0" w:space="0" w:color="auto"/>
        <w:left w:val="none" w:sz="0" w:space="0" w:color="auto"/>
        <w:bottom w:val="none" w:sz="0" w:space="0" w:color="auto"/>
        <w:right w:val="none" w:sz="0" w:space="0" w:color="auto"/>
      </w:pBdr>
      <w:spacing w:before="480" w:line="240" w:lineRule="auto"/>
    </w:pPr>
    <w:rPr>
      <w:sz w:val="24"/>
    </w:rPr>
  </w:style>
  <w:style w:type="character" w:customStyle="1" w:styleId="SpacerChar">
    <w:name w:val="Spacer Char"/>
    <w:basedOn w:val="DefaultParagraphFont"/>
    <w:link w:val="Spacer"/>
    <w:uiPriority w:val="4"/>
    <w:rsid w:val="00CA5293"/>
    <w:rPr>
      <w:rFonts w:ascii="Calibri" w:eastAsiaTheme="majorEastAsia" w:hAnsi="Calibri" w:cstheme="majorBidi"/>
      <w:b/>
      <w:bCs/>
      <w:szCs w:val="32"/>
    </w:rPr>
  </w:style>
  <w:style w:type="character" w:customStyle="1" w:styleId="SmallChar0">
    <w:name w:val="Small Char"/>
    <w:aliases w:val="Read stuff Char,Dont use Char,No Spacing3 Char,CD - Cite Char,Debate Text Char1,No Spacing2 Char1,No Spacing11 Char1,Very Small Text Char"/>
    <w:qFormat/>
    <w:rsid w:val="00CA5293"/>
    <w:rPr>
      <w:rFonts w:ascii="Arial Narrow" w:hAnsi="Arial Narrow" w:cs="Times New Roman"/>
      <w:color w:val="000000"/>
      <w:sz w:val="16"/>
    </w:rPr>
  </w:style>
  <w:style w:type="paragraph" w:customStyle="1" w:styleId="Shrink6">
    <w:name w:val="Shrink 6"/>
    <w:basedOn w:val="Normal"/>
    <w:qFormat/>
    <w:rsid w:val="00CA5293"/>
    <w:pPr>
      <w:spacing w:after="0" w:line="240" w:lineRule="auto"/>
    </w:pPr>
    <w:rPr>
      <w:rFonts w:eastAsia="Calibri" w:cs="Times New Roman"/>
      <w:sz w:val="12"/>
    </w:rPr>
  </w:style>
  <w:style w:type="paragraph" w:customStyle="1" w:styleId="BriefTitleWorks">
    <w:name w:val="Brief Title Works"/>
    <w:basedOn w:val="Heading1"/>
    <w:link w:val="BriefTitleWorksChar"/>
    <w:rsid w:val="00CA5293"/>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CA5293"/>
    <w:rPr>
      <w:rFonts w:ascii="Calibri" w:eastAsia="Times New Roman" w:hAnsi="Calibri" w:cs="Arial"/>
      <w:b/>
      <w:bCs/>
      <w:kern w:val="32"/>
      <w:szCs w:val="32"/>
      <w:u w:val="single"/>
    </w:rPr>
  </w:style>
  <w:style w:type="character" w:customStyle="1" w:styleId="twelptblackblack1">
    <w:name w:val="twelptblackblack1"/>
    <w:basedOn w:val="DefaultParagraphFont"/>
    <w:rsid w:val="00CA5293"/>
    <w:rPr>
      <w:rFonts w:ascii="Verdana" w:hAnsi="Verdana" w:hint="default"/>
      <w:color w:val="000000"/>
      <w:sz w:val="16"/>
      <w:szCs w:val="16"/>
    </w:rPr>
  </w:style>
  <w:style w:type="paragraph" w:customStyle="1" w:styleId="conintrotext">
    <w:name w:val="conintrotext"/>
    <w:basedOn w:val="Normal"/>
    <w:uiPriority w:val="99"/>
    <w:rsid w:val="00CA5293"/>
    <w:pPr>
      <w:spacing w:before="100" w:beforeAutospacing="1" w:after="100" w:afterAutospacing="1" w:line="240" w:lineRule="auto"/>
    </w:pPr>
    <w:rPr>
      <w:rFonts w:eastAsia="Times New Roman"/>
    </w:rPr>
  </w:style>
  <w:style w:type="character" w:customStyle="1" w:styleId="comment-body">
    <w:name w:val="comment-body"/>
    <w:rsid w:val="00CA5293"/>
  </w:style>
  <w:style w:type="character" w:customStyle="1" w:styleId="flagicon">
    <w:name w:val="flagicon"/>
    <w:rsid w:val="00CA5293"/>
  </w:style>
  <w:style w:type="paragraph" w:customStyle="1" w:styleId="assert">
    <w:name w:val="assert"/>
    <w:basedOn w:val="Normal"/>
    <w:uiPriority w:val="99"/>
    <w:rsid w:val="00CA5293"/>
    <w:pPr>
      <w:spacing w:before="100" w:beforeAutospacing="1" w:after="100" w:afterAutospacing="1" w:line="240" w:lineRule="auto"/>
    </w:pPr>
    <w:rPr>
      <w:rFonts w:eastAsia="Times New Roman"/>
    </w:rPr>
  </w:style>
  <w:style w:type="character" w:customStyle="1" w:styleId="apturelink">
    <w:name w:val="apturelink"/>
    <w:rsid w:val="00CA5293"/>
  </w:style>
  <w:style w:type="character" w:customStyle="1" w:styleId="apturelinkicon">
    <w:name w:val="apturelinkicon"/>
    <w:rsid w:val="00CA5293"/>
  </w:style>
  <w:style w:type="paragraph" w:customStyle="1" w:styleId="Default1">
    <w:name w:val="Default1"/>
    <w:basedOn w:val="Default"/>
    <w:next w:val="Default"/>
    <w:uiPriority w:val="99"/>
    <w:rsid w:val="00CA5293"/>
    <w:pPr>
      <w:spacing w:after="0" w:line="240" w:lineRule="auto"/>
    </w:pPr>
    <w:rPr>
      <w:rFonts w:ascii="Times New Roman" w:eastAsia="Times New Roman" w:hAnsi="Times New Roman" w:cs="Times New Roman"/>
      <w:sz w:val="24"/>
    </w:rPr>
  </w:style>
  <w:style w:type="paragraph" w:customStyle="1" w:styleId="Indentation">
    <w:name w:val="Indentation"/>
    <w:basedOn w:val="Normal"/>
    <w:uiPriority w:val="99"/>
    <w:rsid w:val="00CA5293"/>
    <w:pPr>
      <w:spacing w:after="0" w:line="240" w:lineRule="auto"/>
      <w:ind w:left="288" w:right="288"/>
    </w:pPr>
    <w:rPr>
      <w:sz w:val="16"/>
    </w:rPr>
  </w:style>
  <w:style w:type="character" w:customStyle="1" w:styleId="StyleUnderlineCharChar9ptBold">
    <w:name w:val="Style Underline Char Char + 9 pt Bold"/>
    <w:rsid w:val="00CA529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A5293"/>
    <w:pPr>
      <w:spacing w:after="0" w:line="240" w:lineRule="auto"/>
    </w:pPr>
    <w:rPr>
      <w:rFonts w:eastAsia="Times New Roman"/>
      <w:sz w:val="16"/>
      <w:u w:val="single"/>
    </w:rPr>
  </w:style>
  <w:style w:type="character" w:customStyle="1" w:styleId="StyleStyle4ArialNarrow9ptChar">
    <w:name w:val="Style Style4 + Arial Narrow 9 pt Char"/>
    <w:link w:val="StyleStyle4ArialNarrow9pt"/>
    <w:rsid w:val="00CA5293"/>
    <w:rPr>
      <w:rFonts w:ascii="Calibri" w:eastAsia="Times New Roman" w:hAnsi="Calibri"/>
      <w:sz w:val="16"/>
      <w:u w:val="single"/>
    </w:rPr>
  </w:style>
  <w:style w:type="paragraph" w:customStyle="1" w:styleId="StyleStyle4ArialNarrow9ptBold">
    <w:name w:val="Style Style4 + Arial Narrow 9 pt Bold"/>
    <w:basedOn w:val="Normal"/>
    <w:link w:val="StyleStyle4ArialNarrow9ptBoldChar"/>
    <w:rsid w:val="00CA5293"/>
    <w:pPr>
      <w:spacing w:after="0" w:line="240" w:lineRule="auto"/>
    </w:pPr>
    <w:rPr>
      <w:rFonts w:eastAsia="Times New Roman"/>
      <w:b/>
      <w:bCs/>
      <w:sz w:val="16"/>
      <w:u w:val="single"/>
    </w:rPr>
  </w:style>
  <w:style w:type="character" w:customStyle="1" w:styleId="StyleStyle4ArialNarrow9ptBoldChar">
    <w:name w:val="Style Style4 + Arial Narrow 9 pt Bold Char"/>
    <w:link w:val="StyleStyle4ArialNarrow9ptBold"/>
    <w:rsid w:val="00CA5293"/>
    <w:rPr>
      <w:rFonts w:ascii="Calibri" w:eastAsia="Times New Roman" w:hAnsi="Calibri"/>
      <w:b/>
      <w:bCs/>
      <w:sz w:val="16"/>
      <w:u w:val="single"/>
    </w:rPr>
  </w:style>
  <w:style w:type="character" w:customStyle="1" w:styleId="StyleBoldandUnderlineCharChar29pt">
    <w:name w:val="Style Bold and Underline Char Char2 + 9 pt"/>
    <w:rsid w:val="00CA5293"/>
    <w:rPr>
      <w:rFonts w:ascii="Times New Roman" w:hAnsi="Times New Roman"/>
      <w:b/>
      <w:bCs/>
      <w:noProof w:val="0"/>
      <w:sz w:val="20"/>
      <w:u w:val="single"/>
    </w:rPr>
  </w:style>
  <w:style w:type="character" w:customStyle="1" w:styleId="StyleUnderlineCharChar19pt">
    <w:name w:val="Style Underline Char Char1 + 9 pt"/>
    <w:rsid w:val="00CA529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A529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A5293"/>
    <w:rPr>
      <w:rFonts w:ascii="Georgia" w:eastAsia="Times New Roman" w:hAnsi="Georgia"/>
      <w:b/>
      <w:smallCaps/>
      <w:sz w:val="24"/>
      <w:szCs w:val="24"/>
      <w:u w:val="single"/>
    </w:rPr>
  </w:style>
  <w:style w:type="character" w:customStyle="1" w:styleId="HiddenBlockHeaderChar">
    <w:name w:val="Hidden Block Header Char"/>
    <w:link w:val="HiddenBlockHeader"/>
    <w:rsid w:val="00CA5293"/>
    <w:rPr>
      <w:rFonts w:ascii="Calibri" w:eastAsiaTheme="minorHAnsi" w:hAnsi="Calibri"/>
      <w:b/>
      <w:caps/>
      <w:sz w:val="22"/>
      <w:szCs w:val="20"/>
    </w:rPr>
  </w:style>
  <w:style w:type="character" w:customStyle="1" w:styleId="FifthChar">
    <w:name w:val="Fifth Char"/>
    <w:link w:val="Fifth"/>
    <w:uiPriority w:val="99"/>
    <w:rsid w:val="00CA5293"/>
    <w:rPr>
      <w:rFonts w:ascii="Calibri" w:eastAsia="Calibri" w:hAnsi="Calibri"/>
      <w:sz w:val="22"/>
    </w:rPr>
  </w:style>
  <w:style w:type="paragraph" w:customStyle="1" w:styleId="Third">
    <w:name w:val="Third"/>
    <w:basedOn w:val="Normal"/>
    <w:link w:val="ThirdChar"/>
    <w:rsid w:val="00CA5293"/>
    <w:pPr>
      <w:spacing w:after="0" w:line="240" w:lineRule="auto"/>
    </w:pPr>
    <w:rPr>
      <w:rFonts w:eastAsia="Times New Roman"/>
      <w:b/>
      <w:sz w:val="16"/>
      <w:u w:val="single"/>
      <w:lang w:val="x-none" w:eastAsia="x-none"/>
    </w:rPr>
  </w:style>
  <w:style w:type="character" w:customStyle="1" w:styleId="ThirdChar">
    <w:name w:val="Third Char"/>
    <w:link w:val="Third"/>
    <w:rsid w:val="00CA5293"/>
    <w:rPr>
      <w:rFonts w:ascii="Calibri" w:eastAsia="Times New Roman" w:hAnsi="Calibri"/>
      <w:b/>
      <w:sz w:val="16"/>
      <w:u w:val="single"/>
      <w:lang w:val="x-none" w:eastAsia="x-none"/>
    </w:rPr>
  </w:style>
  <w:style w:type="paragraph" w:customStyle="1" w:styleId="CharCharCharCharCharChar1CharCharCharCharChar">
    <w:name w:val="Char Char Char Char Char Char1 Char Char Char Char Char"/>
    <w:next w:val="Normal"/>
    <w:rsid w:val="00CA529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CA5293"/>
  </w:style>
  <w:style w:type="character" w:customStyle="1" w:styleId="NothingCharChar">
    <w:name w:val="Nothing Char Char"/>
    <w:link w:val="NothingCharCharChar"/>
    <w:rsid w:val="00CA5293"/>
  </w:style>
  <w:style w:type="paragraph" w:customStyle="1" w:styleId="DebateUnderlineBoldChar">
    <w:name w:val="Debate Underline Bold Char"/>
    <w:basedOn w:val="Normal"/>
    <w:link w:val="DebateUnderlineBoldCharChar"/>
    <w:rsid w:val="00CA5293"/>
    <w:pPr>
      <w:spacing w:after="0" w:line="240" w:lineRule="auto"/>
      <w:jc w:val="both"/>
    </w:pPr>
    <w:rPr>
      <w:rFonts w:eastAsia="Times New Roman"/>
      <w:b/>
      <w:sz w:val="16"/>
      <w:u w:val="thick"/>
    </w:rPr>
  </w:style>
  <w:style w:type="character" w:customStyle="1" w:styleId="DebateUnderlineBoldCharChar">
    <w:name w:val="Debate Underline Bold Char Char"/>
    <w:link w:val="DebateUnderlineBoldChar"/>
    <w:rsid w:val="00CA5293"/>
    <w:rPr>
      <w:rFonts w:ascii="Calibri" w:eastAsia="Times New Roman" w:hAnsi="Calibri"/>
      <w:b/>
      <w:sz w:val="16"/>
      <w:u w:val="thick"/>
    </w:rPr>
  </w:style>
  <w:style w:type="paragraph" w:customStyle="1" w:styleId="CiteSmallText">
    <w:name w:val="Cite Small Text"/>
    <w:basedOn w:val="Normal"/>
    <w:uiPriority w:val="99"/>
    <w:rsid w:val="00CA5293"/>
    <w:pPr>
      <w:widowControl w:val="0"/>
      <w:spacing w:after="200" w:line="240" w:lineRule="auto"/>
    </w:pPr>
    <w:rPr>
      <w:rFonts w:ascii="Helvetica Neue" w:hAnsi="Helvetica Neue"/>
      <w:b/>
      <w:sz w:val="18"/>
    </w:rPr>
  </w:style>
  <w:style w:type="paragraph" w:customStyle="1" w:styleId="Cards1CharChar">
    <w:name w:val="Cards1 Char Char"/>
    <w:basedOn w:val="Normal"/>
    <w:link w:val="Cards1CharCharChar"/>
    <w:rsid w:val="00CA5293"/>
    <w:pPr>
      <w:autoSpaceDE w:val="0"/>
      <w:autoSpaceDN w:val="0"/>
      <w:adjustRightInd w:val="0"/>
      <w:spacing w:after="0" w:line="240" w:lineRule="auto"/>
      <w:ind w:left="432" w:right="432"/>
      <w:jc w:val="both"/>
    </w:pPr>
    <w:rPr>
      <w:sz w:val="16"/>
      <w:lang w:val="x-none"/>
    </w:rPr>
  </w:style>
  <w:style w:type="character" w:customStyle="1" w:styleId="Cards1CharCharChar">
    <w:name w:val="Cards1 Char Char Char"/>
    <w:link w:val="Cards1CharChar"/>
    <w:rsid w:val="00CA5293"/>
    <w:rPr>
      <w:rFonts w:ascii="Calibri" w:hAnsi="Calibri"/>
      <w:sz w:val="16"/>
      <w:lang w:val="x-none"/>
    </w:rPr>
  </w:style>
  <w:style w:type="paragraph" w:customStyle="1" w:styleId="UnderlineCharCharCharCharCharCharChar">
    <w:name w:val="Underline Char Char Char Char Char Char Char"/>
    <w:basedOn w:val="Normal"/>
    <w:link w:val="UnderlineCharCharCharCharCharCharCharChar"/>
    <w:rsid w:val="00CA5293"/>
    <w:pPr>
      <w:spacing w:after="0" w:line="240" w:lineRule="auto"/>
    </w:pPr>
    <w:rPr>
      <w:rFonts w:asciiTheme="minorHAnsi" w:hAnsiTheme="minorHAnsi"/>
      <w:sz w:val="24"/>
      <w:u w:val="single"/>
    </w:rPr>
  </w:style>
  <w:style w:type="paragraph" w:customStyle="1" w:styleId="Swag">
    <w:name w:val="Swag"/>
    <w:basedOn w:val="Normal"/>
    <w:link w:val="SwagChar"/>
    <w:qFormat/>
    <w:rsid w:val="00CA5293"/>
    <w:pPr>
      <w:spacing w:after="0" w:line="240" w:lineRule="auto"/>
    </w:pPr>
    <w:rPr>
      <w:color w:val="0000FF"/>
      <w:sz w:val="12"/>
      <w:u w:val="single"/>
    </w:rPr>
  </w:style>
  <w:style w:type="character" w:customStyle="1" w:styleId="SwagChar">
    <w:name w:val="Swag Char"/>
    <w:link w:val="Swag"/>
    <w:rsid w:val="00CA5293"/>
    <w:rPr>
      <w:rFonts w:ascii="Calibri" w:hAnsi="Calibri"/>
      <w:color w:val="0000FF"/>
      <w:sz w:val="12"/>
      <w:u w:val="single"/>
    </w:rPr>
  </w:style>
  <w:style w:type="paragraph" w:customStyle="1" w:styleId="StyleUnderlineTimesNewRoman1">
    <w:name w:val="Style Underline + Times New Roman1"/>
    <w:link w:val="StyleUnderlineTimesNewRoman1Char"/>
    <w:rsid w:val="00CA529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CA529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CA529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CA5293"/>
    <w:rPr>
      <w:rFonts w:ascii="Calibri" w:eastAsia="Times New Roman" w:hAnsi="Calibri" w:cs="Times New Roman"/>
      <w:b/>
      <w:bCs/>
      <w:sz w:val="22"/>
      <w:u w:val="single"/>
    </w:rPr>
  </w:style>
  <w:style w:type="character" w:customStyle="1" w:styleId="CharChar61">
    <w:name w:val="Char Char61"/>
    <w:rsid w:val="00CA5293"/>
    <w:rPr>
      <w:rFonts w:cs="Arial"/>
      <w:bCs/>
      <w:sz w:val="16"/>
      <w:szCs w:val="26"/>
      <w:lang w:val="en-US" w:eastAsia="en-US" w:bidi="ar-SA"/>
    </w:rPr>
  </w:style>
  <w:style w:type="character" w:customStyle="1" w:styleId="ListBulletChar">
    <w:name w:val="List Bullet Char"/>
    <w:link w:val="ListBullet"/>
    <w:uiPriority w:val="99"/>
    <w:rsid w:val="00CA5293"/>
    <w:rPr>
      <w:rFonts w:ascii="Calibri" w:eastAsia="Calibri" w:hAnsi="Calibri"/>
      <w:sz w:val="22"/>
    </w:rPr>
  </w:style>
  <w:style w:type="paragraph" w:customStyle="1" w:styleId="subhead10">
    <w:name w:val="subhead1"/>
    <w:basedOn w:val="Normal"/>
    <w:uiPriority w:val="99"/>
    <w:rsid w:val="00CA5293"/>
    <w:pPr>
      <w:spacing w:before="100" w:beforeAutospacing="1" w:after="100" w:afterAutospacing="1" w:line="240" w:lineRule="auto"/>
    </w:pPr>
    <w:rPr>
      <w:rFonts w:eastAsia="Times New Roman"/>
    </w:rPr>
  </w:style>
  <w:style w:type="character" w:customStyle="1" w:styleId="styledate">
    <w:name w:val="styledate"/>
    <w:rsid w:val="00CA5293"/>
  </w:style>
  <w:style w:type="character" w:customStyle="1" w:styleId="BoldandUnderlineChar1">
    <w:name w:val="Bold and Underline Char1"/>
    <w:rsid w:val="00CA5293"/>
    <w:rPr>
      <w:b/>
      <w:szCs w:val="24"/>
      <w:u w:val="single"/>
      <w:lang w:val="en-US" w:eastAsia="en-US" w:bidi="ar-SA"/>
    </w:rPr>
  </w:style>
  <w:style w:type="character" w:customStyle="1" w:styleId="BoldandUnderlineChar1Char2">
    <w:name w:val="Bold and Underline Char1 Char2"/>
    <w:rsid w:val="00CA5293"/>
    <w:rPr>
      <w:b/>
      <w:szCs w:val="24"/>
      <w:u w:val="single"/>
      <w:lang w:val="en-US" w:eastAsia="en-US" w:bidi="ar-SA"/>
    </w:rPr>
  </w:style>
  <w:style w:type="character" w:customStyle="1" w:styleId="BoldandUnderlineCharChar1">
    <w:name w:val="Bold and Underline Char Char1"/>
    <w:rsid w:val="00CA5293"/>
    <w:rPr>
      <w:b/>
      <w:szCs w:val="24"/>
      <w:u w:val="single"/>
      <w:lang w:val="en-US" w:eastAsia="en-US" w:bidi="ar-SA"/>
    </w:rPr>
  </w:style>
  <w:style w:type="character" w:customStyle="1" w:styleId="BoldandUnderlineChar6">
    <w:name w:val="Bold and Underline Char6"/>
    <w:rsid w:val="00CA5293"/>
    <w:rPr>
      <w:b/>
      <w:szCs w:val="24"/>
      <w:u w:val="single"/>
      <w:lang w:val="en-US" w:eastAsia="en-US" w:bidi="ar-SA"/>
    </w:rPr>
  </w:style>
  <w:style w:type="character" w:customStyle="1" w:styleId="title-link-wrapper">
    <w:name w:val="title-link-wrapper"/>
    <w:rsid w:val="00CA5293"/>
  </w:style>
  <w:style w:type="character" w:customStyle="1" w:styleId="medium-font">
    <w:name w:val="medium-font"/>
    <w:rsid w:val="00CA5293"/>
  </w:style>
  <w:style w:type="paragraph" w:customStyle="1" w:styleId="abstract">
    <w:name w:val="abstract"/>
    <w:basedOn w:val="Normal"/>
    <w:uiPriority w:val="99"/>
    <w:rsid w:val="00CA5293"/>
    <w:pPr>
      <w:spacing w:before="100" w:beforeAutospacing="1" w:after="100" w:afterAutospacing="1" w:line="240" w:lineRule="auto"/>
    </w:pPr>
    <w:rPr>
      <w:rFonts w:eastAsia="Times New Roman"/>
    </w:rPr>
  </w:style>
  <w:style w:type="character" w:customStyle="1" w:styleId="ReallySamllTextChar">
    <w:name w:val="ReallySamllText Char"/>
    <w:rsid w:val="00CA5293"/>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A5293"/>
    <w:pPr>
      <w:spacing w:after="0" w:line="240" w:lineRule="auto"/>
    </w:pPr>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CA5293"/>
    <w:rPr>
      <w:rFonts w:ascii="Calibri" w:eastAsia="Times New Roman" w:hAnsi="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A5293"/>
    <w:pPr>
      <w:spacing w:after="0" w:line="240" w:lineRule="auto"/>
    </w:pPr>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CA5293"/>
    <w:rPr>
      <w:rFonts w:ascii="Calibri" w:eastAsia="Times New Roman" w:hAnsi="Calibri"/>
      <w:sz w:val="16"/>
      <w:u w:val="single"/>
    </w:rPr>
  </w:style>
  <w:style w:type="character" w:customStyle="1" w:styleId="23">
    <w:name w:val="23"/>
    <w:rsid w:val="00CA5293"/>
    <w:rPr>
      <w:rFonts w:ascii="Times New Roman" w:hAnsi="Times New Roman" w:cs="Arial"/>
      <w:bCs/>
      <w:sz w:val="20"/>
      <w:u w:val="single"/>
      <w:lang w:val="en-US" w:eastAsia="en-US" w:bidi="ar-SA"/>
    </w:rPr>
  </w:style>
  <w:style w:type="character" w:customStyle="1" w:styleId="33">
    <w:name w:val="33"/>
    <w:rsid w:val="00CA5293"/>
    <w:rPr>
      <w:rFonts w:ascii="Times New Roman" w:hAnsi="Times New Roman" w:cs="Arial"/>
      <w:b/>
      <w:bCs/>
      <w:sz w:val="20"/>
      <w:u w:val="single"/>
      <w:lang w:val="en-US" w:eastAsia="en-US" w:bidi="ar-SA"/>
    </w:rPr>
  </w:style>
  <w:style w:type="character" w:customStyle="1" w:styleId="55">
    <w:name w:val="55"/>
    <w:rsid w:val="00CA5293"/>
    <w:rPr>
      <w:rFonts w:cs="Arial"/>
      <w:bCs/>
      <w:sz w:val="20"/>
      <w:u w:val="single"/>
      <w:lang w:val="en-US" w:eastAsia="en-US" w:bidi="ar-SA"/>
    </w:rPr>
  </w:style>
  <w:style w:type="character" w:customStyle="1" w:styleId="authoraffil">
    <w:name w:val="authoraffil"/>
    <w:rsid w:val="00CA5293"/>
  </w:style>
  <w:style w:type="character" w:customStyle="1" w:styleId="FontStyle13">
    <w:name w:val="Font Style13"/>
    <w:uiPriority w:val="99"/>
    <w:rsid w:val="00CA5293"/>
    <w:rPr>
      <w:rFonts w:ascii="Constantia" w:hAnsi="Constantia" w:cs="Constantia"/>
      <w:sz w:val="18"/>
      <w:szCs w:val="18"/>
    </w:rPr>
  </w:style>
  <w:style w:type="character" w:customStyle="1" w:styleId="TagsCharCharCharChar">
    <w:name w:val="Tags Char Char Char Char"/>
    <w:rsid w:val="00CA5293"/>
    <w:rPr>
      <w:rFonts w:ascii="Times New Roman" w:eastAsia="Times New Roman" w:hAnsi="Times New Roman" w:cs="Times New Roman"/>
      <w:b/>
      <w:sz w:val="24"/>
      <w:szCs w:val="24"/>
    </w:rPr>
  </w:style>
  <w:style w:type="character" w:customStyle="1" w:styleId="Citation1Char">
    <w:name w:val="Citation1 Char"/>
    <w:link w:val="Citation10"/>
    <w:locked/>
    <w:rsid w:val="00CA5293"/>
    <w:rPr>
      <w:rFonts w:ascii="Georgia" w:hAnsi="Georgia"/>
      <w:b/>
      <w:u w:val="single"/>
    </w:rPr>
  </w:style>
  <w:style w:type="paragraph" w:customStyle="1" w:styleId="Citation10">
    <w:name w:val="Citation1"/>
    <w:basedOn w:val="Normal"/>
    <w:link w:val="Citation1Char"/>
    <w:qFormat/>
    <w:rsid w:val="00CA5293"/>
    <w:pPr>
      <w:spacing w:after="0" w:line="240" w:lineRule="auto"/>
    </w:pPr>
    <w:rPr>
      <w:rFonts w:ascii="Georgia" w:hAnsi="Georgia"/>
      <w:b/>
      <w:sz w:val="24"/>
      <w:u w:val="single"/>
    </w:rPr>
  </w:style>
  <w:style w:type="character" w:customStyle="1" w:styleId="TaglineChar">
    <w:name w:val="Tagline Char"/>
    <w:link w:val="Tagline0"/>
    <w:locked/>
    <w:rsid w:val="00CA5293"/>
    <w:rPr>
      <w:rFonts w:ascii="Calibri" w:hAnsi="Calibri"/>
      <w:b/>
      <w:sz w:val="22"/>
    </w:rPr>
  </w:style>
  <w:style w:type="paragraph" w:customStyle="1" w:styleId="NothingCharCharChar">
    <w:name w:val="Nothing Char Char Char"/>
    <w:link w:val="NothingCharChar"/>
    <w:rsid w:val="00CA5293"/>
    <w:pPr>
      <w:jc w:val="both"/>
    </w:pPr>
  </w:style>
  <w:style w:type="paragraph" w:customStyle="1" w:styleId="StyleLeft021">
    <w:name w:val="Style Left:  0.2&quot;1"/>
    <w:basedOn w:val="Normal"/>
    <w:uiPriority w:val="99"/>
    <w:rsid w:val="00CA5293"/>
    <w:pPr>
      <w:spacing w:after="0" w:line="240" w:lineRule="auto"/>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A5293"/>
    <w:pPr>
      <w:spacing w:after="0" w:line="240" w:lineRule="auto"/>
    </w:pPr>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A5293"/>
    <w:rPr>
      <w:rFonts w:ascii="Calibri" w:eastAsia="Times New Roman" w:hAnsi="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A5293"/>
    <w:pPr>
      <w:spacing w:after="0" w:line="240" w:lineRule="auto"/>
    </w:pPr>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A5293"/>
    <w:rPr>
      <w:rFonts w:ascii="Calibri" w:eastAsia="Times New Roman" w:hAnsi="Calibri"/>
      <w:sz w:val="16"/>
      <w:u w:val="single"/>
      <w:bdr w:val="single" w:sz="4" w:space="0" w:color="auto"/>
    </w:rPr>
  </w:style>
  <w:style w:type="character" w:customStyle="1" w:styleId="boldcitationChar">
    <w:name w:val="bold citation Char"/>
    <w:rsid w:val="00CA5293"/>
    <w:rPr>
      <w:rFonts w:ascii="Arial" w:hAnsi="Arial"/>
      <w:b/>
      <w:sz w:val="28"/>
      <w:szCs w:val="24"/>
      <w:u w:val="thick"/>
      <w:lang w:val="en-US" w:eastAsia="en-US" w:bidi="ar-SA"/>
    </w:rPr>
  </w:style>
  <w:style w:type="character" w:customStyle="1" w:styleId="underlinetextchar0">
    <w:name w:val="underlinetextchar"/>
    <w:rsid w:val="00CA5293"/>
  </w:style>
  <w:style w:type="character" w:customStyle="1" w:styleId="tagCharCharChar1">
    <w:name w:val="tag Char Char Char1"/>
    <w:rsid w:val="00CA5293"/>
    <w:rPr>
      <w:b/>
      <w:sz w:val="24"/>
      <w:lang w:val="en-US" w:eastAsia="en-US" w:bidi="ar-SA"/>
    </w:rPr>
  </w:style>
  <w:style w:type="paragraph" w:customStyle="1" w:styleId="date-comments">
    <w:name w:val="date-comments"/>
    <w:basedOn w:val="Normal"/>
    <w:uiPriority w:val="99"/>
    <w:rsid w:val="00CA5293"/>
    <w:pPr>
      <w:spacing w:before="100" w:beforeAutospacing="1" w:after="100" w:afterAutospacing="1" w:line="240" w:lineRule="auto"/>
    </w:pPr>
    <w:rPr>
      <w:rFonts w:ascii="Times" w:hAnsi="Times"/>
      <w:sz w:val="16"/>
      <w:szCs w:val="20"/>
    </w:rPr>
  </w:style>
  <w:style w:type="character" w:customStyle="1" w:styleId="articleauthor0">
    <w:name w:val="articleauthor"/>
    <w:rsid w:val="00CA5293"/>
  </w:style>
  <w:style w:type="character" w:customStyle="1" w:styleId="bodysubtoc">
    <w:name w:val="bodysubtoc"/>
    <w:rsid w:val="00CA5293"/>
  </w:style>
  <w:style w:type="character" w:customStyle="1" w:styleId="lefttitlesmaller">
    <w:name w:val="lefttitlesmaller"/>
    <w:rsid w:val="00CA5293"/>
  </w:style>
  <w:style w:type="character" w:customStyle="1" w:styleId="mb">
    <w:name w:val="mb"/>
    <w:rsid w:val="00CA5293"/>
  </w:style>
  <w:style w:type="character" w:customStyle="1" w:styleId="submitted-date">
    <w:name w:val="submitted-date"/>
    <w:rsid w:val="00CA5293"/>
  </w:style>
  <w:style w:type="character" w:customStyle="1" w:styleId="submitted-time">
    <w:name w:val="submitted-time"/>
    <w:rsid w:val="00CA5293"/>
  </w:style>
  <w:style w:type="paragraph" w:customStyle="1" w:styleId="Heading2Char2CharChar12">
    <w:name w:val="Heading 2 Char2 Char Char12"/>
    <w:aliases w:val="Char Char Char Char Char Char1 Char Char Char Char Char1,Char Char22"/>
    <w:next w:val="Normal"/>
    <w:uiPriority w:val="99"/>
    <w:rsid w:val="00CA5293"/>
    <w:pPr>
      <w:widowControl w:val="0"/>
      <w:jc w:val="both"/>
      <w:outlineLvl w:val="1"/>
    </w:pPr>
    <w:rPr>
      <w:rFonts w:ascii="Times New Roman" w:eastAsia="Times New Roman" w:hAnsi="Times New Roman" w:cs="Times New Roman"/>
      <w:b/>
    </w:rPr>
  </w:style>
  <w:style w:type="character" w:customStyle="1" w:styleId="bylines">
    <w:name w:val="bylines"/>
    <w:basedOn w:val="DefaultParagraphFont"/>
    <w:rsid w:val="00CA5293"/>
  </w:style>
  <w:style w:type="character" w:customStyle="1" w:styleId="FontStyle89">
    <w:name w:val="Font Style89"/>
    <w:rsid w:val="00CA5293"/>
    <w:rPr>
      <w:rFonts w:ascii="Times New Roman" w:hAnsi="Times New Roman" w:cs="Times New Roman"/>
      <w:b/>
      <w:bCs/>
      <w:smallCaps/>
      <w:spacing w:val="40"/>
      <w:sz w:val="16"/>
      <w:szCs w:val="16"/>
    </w:rPr>
  </w:style>
  <w:style w:type="paragraph" w:customStyle="1" w:styleId="003Cite">
    <w:name w:val="003Cite"/>
    <w:basedOn w:val="Normal"/>
    <w:qFormat/>
    <w:rsid w:val="00CA5293"/>
    <w:pPr>
      <w:spacing w:after="0" w:line="240" w:lineRule="auto"/>
    </w:pPr>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CA5293"/>
    <w:pPr>
      <w:spacing w:after="0" w:line="240" w:lineRule="auto"/>
      <w:jc w:val="both"/>
    </w:pPr>
    <w:rPr>
      <w:b/>
      <w:color w:val="000000"/>
      <w:sz w:val="16"/>
      <w:u w:val="single"/>
    </w:rPr>
  </w:style>
  <w:style w:type="character" w:customStyle="1" w:styleId="NormalBoldChar">
    <w:name w:val="Normal + Bold Char"/>
    <w:aliases w:val="Double Underline Char"/>
    <w:basedOn w:val="DefaultParagraphFont"/>
    <w:link w:val="NormalBold"/>
    <w:rsid w:val="00CA5293"/>
    <w:rPr>
      <w:rFonts w:ascii="Calibri" w:hAnsi="Calibri"/>
      <w:b/>
      <w:color w:val="000000"/>
      <w:sz w:val="16"/>
      <w:u w:val="single"/>
    </w:rPr>
  </w:style>
  <w:style w:type="paragraph" w:customStyle="1" w:styleId="StyleCards12ptThickunderline">
    <w:name w:val="Style Cards + 12 pt Thick underline"/>
    <w:basedOn w:val="Normal"/>
    <w:link w:val="StyleCards12ptThickunderlineChar2"/>
    <w:rsid w:val="00CA5293"/>
    <w:pPr>
      <w:autoSpaceDE w:val="0"/>
      <w:autoSpaceDN w:val="0"/>
      <w:adjustRightInd w:val="0"/>
      <w:spacing w:after="0" w:line="240" w:lineRule="auto"/>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CA5293"/>
    <w:rPr>
      <w:rFonts w:ascii="Times New Roman" w:eastAsia="Times New Roman" w:hAnsi="Times New Roman" w:cs="Times New Roman"/>
      <w:sz w:val="22"/>
      <w:u w:val="thick"/>
      <w:lang w:val="x-none" w:eastAsia="x-none"/>
    </w:rPr>
  </w:style>
  <w:style w:type="character" w:customStyle="1" w:styleId="BlockHeadingsChar1">
    <w:name w:val="Block Headings Char1"/>
    <w:rsid w:val="00CA5293"/>
    <w:rPr>
      <w:b/>
      <w:caps/>
    </w:rPr>
  </w:style>
  <w:style w:type="character" w:customStyle="1" w:styleId="FontStyle170">
    <w:name w:val="Font Style170"/>
    <w:uiPriority w:val="99"/>
    <w:rsid w:val="00CA5293"/>
    <w:rPr>
      <w:rFonts w:ascii="Bookman Old Style" w:hAnsi="Bookman Old Style" w:cs="Bookman Old Style"/>
      <w:sz w:val="16"/>
      <w:szCs w:val="16"/>
    </w:rPr>
  </w:style>
  <w:style w:type="character" w:customStyle="1" w:styleId="FontStyle17">
    <w:name w:val="Font Style17"/>
    <w:uiPriority w:val="99"/>
    <w:rsid w:val="00CA5293"/>
    <w:rPr>
      <w:rFonts w:ascii="Book Antiqua" w:hAnsi="Book Antiqua" w:cs="Book Antiqua"/>
      <w:i/>
      <w:iCs/>
      <w:spacing w:val="10"/>
      <w:sz w:val="22"/>
      <w:szCs w:val="22"/>
    </w:rPr>
  </w:style>
  <w:style w:type="character" w:customStyle="1" w:styleId="FontStyle329">
    <w:name w:val="Font Style329"/>
    <w:basedOn w:val="DefaultParagraphFont"/>
    <w:uiPriority w:val="99"/>
    <w:rsid w:val="00CA5293"/>
    <w:rPr>
      <w:rFonts w:ascii="Times New Roman" w:hAnsi="Times New Roman" w:cs="Times New Roman" w:hint="default"/>
      <w:b/>
      <w:bCs/>
      <w:spacing w:val="-10"/>
      <w:sz w:val="18"/>
      <w:szCs w:val="18"/>
    </w:rPr>
  </w:style>
  <w:style w:type="character" w:customStyle="1" w:styleId="ur">
    <w:name w:val="ur"/>
    <w:basedOn w:val="DefaultParagraphFont"/>
    <w:rsid w:val="00CA5293"/>
  </w:style>
  <w:style w:type="character" w:customStyle="1" w:styleId="vpqmgb">
    <w:name w:val="vpqmgb"/>
    <w:basedOn w:val="DefaultParagraphFont"/>
    <w:rsid w:val="00CA5293"/>
  </w:style>
  <w:style w:type="character" w:customStyle="1" w:styleId="sv">
    <w:name w:val="sv"/>
    <w:basedOn w:val="DefaultParagraphFont"/>
    <w:rsid w:val="00CA5293"/>
  </w:style>
  <w:style w:type="paragraph" w:customStyle="1" w:styleId="Debate">
    <w:name w:val="Debate"/>
    <w:basedOn w:val="Normal"/>
    <w:rsid w:val="00CA5293"/>
    <w:pPr>
      <w:widowControl w:val="0"/>
      <w:tabs>
        <w:tab w:val="left" w:pos="9450"/>
      </w:tabs>
      <w:autoSpaceDE w:val="0"/>
      <w:autoSpaceDN w:val="0"/>
      <w:adjustRightInd w:val="0"/>
    </w:pPr>
    <w:rPr>
      <w:rFonts w:eastAsia="SimSun" w:cs="Courier"/>
      <w:lang w:eastAsia="zh-CN"/>
    </w:rPr>
  </w:style>
  <w:style w:type="character" w:customStyle="1" w:styleId="m7344698851747429110gmail-styleunderline">
    <w:name w:val="m_7344698851747429110gmail-styleunderline"/>
    <w:basedOn w:val="DefaultParagraphFont"/>
    <w:rsid w:val="00CA5293"/>
  </w:style>
  <w:style w:type="character" w:customStyle="1" w:styleId="figpopup-sensitive-area">
    <w:name w:val="figpopup-sensitive-area"/>
    <w:basedOn w:val="DefaultParagraphFont"/>
    <w:rsid w:val="00CA5293"/>
  </w:style>
  <w:style w:type="paragraph" w:customStyle="1" w:styleId="Emphasis0">
    <w:name w:val="!!_Emphasis"/>
    <w:basedOn w:val="Normal"/>
    <w:uiPriority w:val="7"/>
    <w:qFormat/>
    <w:rsid w:val="00CA5293"/>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 w:type="character" w:customStyle="1" w:styleId="lead-in">
    <w:name w:val="lead-in"/>
    <w:basedOn w:val="DefaultParagraphFont"/>
    <w:rsid w:val="00B22CEB"/>
  </w:style>
  <w:style w:type="character" w:customStyle="1" w:styleId="lead-in-large">
    <w:name w:val="lead-in-large"/>
    <w:basedOn w:val="DefaultParagraphFont"/>
    <w:rsid w:val="00B22CEB"/>
  </w:style>
  <w:style w:type="paragraph" w:customStyle="1" w:styleId="analyticreal">
    <w:name w:val="analytic real"/>
    <w:basedOn w:val="Heading4"/>
    <w:link w:val="analyticrealChar"/>
    <w:autoRedefine/>
    <w:uiPriority w:val="4"/>
    <w:qFormat/>
    <w:rsid w:val="004B18E5"/>
    <w:rPr>
      <w:color w:val="215868" w:themeColor="accent5" w:themeShade="80"/>
    </w:rPr>
  </w:style>
  <w:style w:type="character" w:customStyle="1" w:styleId="analyticrealChar">
    <w:name w:val="analytic real Char"/>
    <w:basedOn w:val="DefaultParagraphFont"/>
    <w:link w:val="analyticreal"/>
    <w:uiPriority w:val="4"/>
    <w:rsid w:val="004B18E5"/>
    <w:rPr>
      <w:rFonts w:ascii="Calibri" w:eastAsiaTheme="majorEastAsia" w:hAnsi="Calibri" w:cstheme="majorBidi"/>
      <w:b/>
      <w:bCs/>
      <w:color w:val="215868" w:themeColor="accent5" w:themeShade="80"/>
      <w:sz w:val="26"/>
      <w:szCs w:val="26"/>
    </w:rPr>
  </w:style>
  <w:style w:type="paragraph" w:customStyle="1" w:styleId="Tagnotes">
    <w:name w:val="Tag notes"/>
    <w:link w:val="TagnotesChar"/>
    <w:uiPriority w:val="4"/>
    <w:qFormat/>
    <w:rsid w:val="004B18E5"/>
    <w:pPr>
      <w:spacing w:after="160" w:line="259" w:lineRule="auto"/>
    </w:pPr>
    <w:rPr>
      <w:rFonts w:ascii="Calibri" w:eastAsiaTheme="majorEastAsia" w:hAnsi="Calibri" w:cstheme="majorBidi"/>
      <w:b/>
      <w:color w:val="1F497D" w:themeColor="text2"/>
    </w:rPr>
  </w:style>
  <w:style w:type="character" w:customStyle="1" w:styleId="TagnotesChar">
    <w:name w:val="Tag notes Char"/>
    <w:basedOn w:val="DefaultParagraphFont"/>
    <w:link w:val="Tagnotes"/>
    <w:uiPriority w:val="4"/>
    <w:rsid w:val="004B18E5"/>
    <w:rPr>
      <w:rFonts w:ascii="Calibri" w:eastAsiaTheme="majorEastAsia" w:hAnsi="Calibri" w:cstheme="majorBidi"/>
      <w:b/>
      <w:color w:val="1F497D" w:themeColor="text2"/>
    </w:rPr>
  </w:style>
  <w:style w:type="paragraph" w:customStyle="1" w:styleId="cardnotes">
    <w:name w:val="card notes"/>
    <w:uiPriority w:val="4"/>
    <w:qFormat/>
    <w:rsid w:val="004B18E5"/>
    <w:pPr>
      <w:spacing w:after="160" w:line="259" w:lineRule="auto"/>
    </w:pPr>
    <w:rPr>
      <w:rFonts w:ascii="Calibri" w:eastAsiaTheme="majorEastAsia" w:hAnsi="Calibri" w:cstheme="majorBidi"/>
      <w:b/>
      <w:iCs/>
      <w:color w:val="E36C0A" w:themeColor="accent6" w:themeShade="BF"/>
      <w:sz w:val="22"/>
      <w:szCs w:val="22"/>
    </w:rPr>
  </w:style>
  <w:style w:type="paragraph" w:customStyle="1" w:styleId="Cardnotes0">
    <w:name w:val="Card notes"/>
    <w:uiPriority w:val="4"/>
    <w:qFormat/>
    <w:rsid w:val="004B18E5"/>
    <w:pPr>
      <w:spacing w:after="160" w:line="259" w:lineRule="auto"/>
    </w:pPr>
    <w:rPr>
      <w:rFonts w:ascii="Calibri" w:eastAsiaTheme="minorHAnsi" w:hAnsi="Calibri" w:cs="Calibri"/>
      <w:b/>
      <w:color w:val="E36C0A" w:themeColor="accent6" w:themeShade="BF"/>
      <w:sz w:val="22"/>
      <w:szCs w:val="22"/>
    </w:rPr>
  </w:style>
  <w:style w:type="character" w:customStyle="1" w:styleId="Bodytext75pt">
    <w:name w:val="Body text + 7.5 pt"/>
    <w:basedOn w:val="DefaultParagraphFont"/>
    <w:rsid w:val="004B18E5"/>
    <w:rPr>
      <w:rFonts w:ascii="Times New Roman" w:hAnsi="Times New Roman" w:cs="Times New Roman"/>
      <w:b/>
      <w:bCs/>
      <w:color w:val="000000"/>
      <w:spacing w:val="0"/>
      <w:w w:val="100"/>
      <w:sz w:val="15"/>
      <w:szCs w:val="15"/>
      <w:u w:val="none"/>
      <w:lang w:val="en-US"/>
    </w:rPr>
  </w:style>
  <w:style w:type="character" w:customStyle="1" w:styleId="CardsNotUnderlined">
    <w:name w:val="Cards Not Underlined"/>
    <w:rsid w:val="004B18E5"/>
    <w:rPr>
      <w:rFonts w:ascii="Times New Roman" w:hAnsi="Times New Roman"/>
      <w:sz w:val="16"/>
      <w:szCs w:val="16"/>
    </w:rPr>
  </w:style>
  <w:style w:type="paragraph" w:customStyle="1" w:styleId="text-justify">
    <w:name w:val="text-justify"/>
    <w:basedOn w:val="Normal"/>
    <w:rsid w:val="004B18E5"/>
    <w:pPr>
      <w:spacing w:before="100" w:beforeAutospacing="1" w:after="100" w:afterAutospacing="1"/>
    </w:pPr>
    <w:rPr>
      <w:rFonts w:eastAsia="Times New Roman"/>
    </w:rPr>
  </w:style>
  <w:style w:type="character" w:customStyle="1" w:styleId="footnote-reference">
    <w:name w:val="footnote-reference"/>
    <w:basedOn w:val="DefaultParagraphFont"/>
    <w:rsid w:val="004B18E5"/>
  </w:style>
  <w:style w:type="character" w:customStyle="1" w:styleId="dropcaps2">
    <w:name w:val="dropcaps2"/>
    <w:basedOn w:val="DefaultParagraphFont"/>
    <w:rsid w:val="004B18E5"/>
  </w:style>
  <w:style w:type="character" w:customStyle="1" w:styleId="m3991702864409859551gmail-apple-converted-space">
    <w:name w:val="m_3991702864409859551gmail-apple-converted-space"/>
    <w:basedOn w:val="DefaultParagraphFont"/>
    <w:rsid w:val="004B18E5"/>
  </w:style>
  <w:style w:type="character" w:customStyle="1" w:styleId="locality">
    <w:name w:val="locality"/>
    <w:basedOn w:val="DefaultParagraphFont"/>
    <w:rsid w:val="004B18E5"/>
  </w:style>
  <w:style w:type="character" w:customStyle="1" w:styleId="wpsdcp-drop-cap-default">
    <w:name w:val="wpsdcp-drop-cap-default"/>
    <w:basedOn w:val="DefaultParagraphFont"/>
    <w:rsid w:val="004B18E5"/>
  </w:style>
  <w:style w:type="paragraph" w:customStyle="1" w:styleId="titletext">
    <w:name w:val="titletext"/>
    <w:basedOn w:val="Normal"/>
    <w:rsid w:val="004B18E5"/>
    <w:pPr>
      <w:spacing w:before="100" w:beforeAutospacing="1" w:after="100" w:afterAutospacing="1"/>
    </w:pPr>
    <w:rPr>
      <w:rFonts w:eastAsia="Times New Roman"/>
    </w:rPr>
  </w:style>
  <w:style w:type="paragraph" w:customStyle="1" w:styleId="mainarticleheaderlead--xl">
    <w:name w:val="mainarticleheader__lead--xl"/>
    <w:basedOn w:val="Normal"/>
    <w:rsid w:val="004B18E5"/>
    <w:pPr>
      <w:spacing w:before="100" w:beforeAutospacing="1" w:after="100" w:afterAutospacing="1"/>
    </w:pPr>
    <w:rPr>
      <w:rFonts w:eastAsia="Times New Roman"/>
    </w:rPr>
  </w:style>
  <w:style w:type="character" w:customStyle="1" w:styleId="superscript">
    <w:name w:val="superscript"/>
    <w:basedOn w:val="DefaultParagraphFont"/>
    <w:rsid w:val="004B18E5"/>
  </w:style>
  <w:style w:type="character" w:customStyle="1" w:styleId="pub-link">
    <w:name w:val="pub-link"/>
    <w:basedOn w:val="DefaultParagraphFont"/>
    <w:rsid w:val="004B18E5"/>
  </w:style>
  <w:style w:type="character" w:customStyle="1" w:styleId="m4054867874504235940gmail-style13ptbold">
    <w:name w:val="m_4054867874504235940gmail-style13ptbold"/>
    <w:basedOn w:val="DefaultParagraphFont"/>
    <w:rsid w:val="004B18E5"/>
  </w:style>
  <w:style w:type="character" w:customStyle="1" w:styleId="Heading3CharCharCharChar1">
    <w:name w:val="Heading 3 Char Char Char Char1"/>
    <w:rsid w:val="004B18E5"/>
    <w:rPr>
      <w:rFonts w:cs="Arial"/>
      <w:bCs/>
      <w:szCs w:val="26"/>
      <w:u w:val="single"/>
      <w:lang w:val="en-US" w:eastAsia="en-US" w:bidi="ar-SA"/>
    </w:rPr>
  </w:style>
  <w:style w:type="character" w:customStyle="1" w:styleId="citationref">
    <w:name w:val="citationref"/>
    <w:basedOn w:val="DefaultParagraphFont"/>
    <w:rsid w:val="004B18E5"/>
  </w:style>
  <w:style w:type="character" w:customStyle="1" w:styleId="c-timestamplabel">
    <w:name w:val="c-timestamp__label"/>
    <w:basedOn w:val="DefaultParagraphFont"/>
    <w:rsid w:val="004B18E5"/>
  </w:style>
  <w:style w:type="character" w:customStyle="1" w:styleId="m-2745674872889869693gmail-style13ptbold">
    <w:name w:val="m_-2745674872889869693gmail-style13ptbold"/>
    <w:basedOn w:val="DefaultParagraphFont"/>
    <w:rsid w:val="004B18E5"/>
  </w:style>
  <w:style w:type="character" w:customStyle="1" w:styleId="m-2745674872889869693gmail-styleunderline">
    <w:name w:val="m_-2745674872889869693gmail-styleunderline"/>
    <w:basedOn w:val="DefaultParagraphFont"/>
    <w:rsid w:val="004B18E5"/>
  </w:style>
  <w:style w:type="character" w:customStyle="1" w:styleId="UnresolvedMention3">
    <w:name w:val="Unresolved Mention3"/>
    <w:basedOn w:val="DefaultParagraphFont"/>
    <w:uiPriority w:val="99"/>
    <w:semiHidden/>
    <w:unhideWhenUsed/>
    <w:rsid w:val="004B18E5"/>
    <w:rPr>
      <w:color w:val="808080"/>
      <w:shd w:val="clear" w:color="auto" w:fill="E6E6E6"/>
    </w:rPr>
  </w:style>
  <w:style w:type="character" w:customStyle="1" w:styleId="UnresolvedMention4">
    <w:name w:val="Unresolved Mention4"/>
    <w:basedOn w:val="DefaultParagraphFont"/>
    <w:uiPriority w:val="99"/>
    <w:semiHidden/>
    <w:unhideWhenUsed/>
    <w:rsid w:val="004B18E5"/>
    <w:rPr>
      <w:color w:val="808080"/>
      <w:shd w:val="clear" w:color="auto" w:fill="E6E6E6"/>
    </w:rPr>
  </w:style>
  <w:style w:type="character" w:customStyle="1" w:styleId="m-8082899869479211226gmail-styleunderline">
    <w:name w:val="m_-8082899869479211226gmail-styleunderline"/>
    <w:basedOn w:val="DefaultParagraphFont"/>
    <w:rsid w:val="004B18E5"/>
  </w:style>
  <w:style w:type="paragraph" w:customStyle="1" w:styleId="NoteLevel23">
    <w:name w:val="Note Level 23"/>
    <w:basedOn w:val="Normal"/>
    <w:next w:val="Normal"/>
    <w:uiPriority w:val="99"/>
    <w:qFormat/>
    <w:rsid w:val="004B18E5"/>
    <w:pPr>
      <w:keepNext/>
      <w:ind w:left="288" w:right="288"/>
    </w:pPr>
    <w:rPr>
      <w:rFonts w:eastAsia="MS Gothic"/>
      <w:szCs w:val="20"/>
    </w:rPr>
  </w:style>
  <w:style w:type="paragraph" w:customStyle="1" w:styleId="NoteLevel24">
    <w:name w:val="Note Level 24"/>
    <w:basedOn w:val="Normal"/>
    <w:next w:val="Normal"/>
    <w:uiPriority w:val="99"/>
    <w:qFormat/>
    <w:rsid w:val="004B18E5"/>
    <w:pPr>
      <w:keepNext/>
      <w:ind w:left="288" w:right="288"/>
    </w:pPr>
    <w:rPr>
      <w:rFonts w:eastAsia="MS Gothic"/>
      <w:szCs w:val="20"/>
    </w:rPr>
  </w:style>
  <w:style w:type="paragraph" w:customStyle="1" w:styleId="NoteLevel25">
    <w:name w:val="Note Level 25"/>
    <w:basedOn w:val="Normal"/>
    <w:next w:val="Normal"/>
    <w:uiPriority w:val="99"/>
    <w:qFormat/>
    <w:rsid w:val="004B18E5"/>
    <w:pPr>
      <w:keepNext/>
      <w:ind w:left="288" w:right="288"/>
    </w:pPr>
    <w:rPr>
      <w:rFonts w:eastAsia="MS Gothic"/>
      <w:szCs w:val="20"/>
    </w:rPr>
  </w:style>
  <w:style w:type="character" w:customStyle="1" w:styleId="m-4768620939706884080gmail-style13ptbold">
    <w:name w:val="m_-4768620939706884080gmail-style13ptbold"/>
    <w:basedOn w:val="DefaultParagraphFont"/>
    <w:rsid w:val="004B18E5"/>
  </w:style>
  <w:style w:type="character" w:customStyle="1" w:styleId="m-4007627453485596929gmail-style13ptbold">
    <w:name w:val="m_-4007627453485596929gmail-style13ptbold"/>
    <w:basedOn w:val="DefaultParagraphFont"/>
    <w:rsid w:val="004B18E5"/>
  </w:style>
  <w:style w:type="paragraph" w:customStyle="1" w:styleId="hword2">
    <w:name w:val="hword2"/>
    <w:basedOn w:val="Normal"/>
    <w:rsid w:val="004B18E5"/>
    <w:pPr>
      <w:spacing w:before="100" w:beforeAutospacing="1" w:after="100" w:afterAutospacing="1"/>
    </w:pPr>
    <w:rPr>
      <w:rFonts w:eastAsia="Times New Roman"/>
    </w:rPr>
  </w:style>
  <w:style w:type="paragraph" w:customStyle="1" w:styleId="sense">
    <w:name w:val="sense"/>
    <w:basedOn w:val="Normal"/>
    <w:rsid w:val="004B18E5"/>
    <w:pPr>
      <w:spacing w:before="100" w:beforeAutospacing="1" w:after="100" w:afterAutospacing="1"/>
    </w:pPr>
    <w:rPr>
      <w:rFonts w:eastAsia="Times New Roman"/>
    </w:rPr>
  </w:style>
  <w:style w:type="character" w:customStyle="1" w:styleId="dttext">
    <w:name w:val="dttext"/>
    <w:basedOn w:val="DefaultParagraphFont"/>
    <w:rsid w:val="004B18E5"/>
  </w:style>
  <w:style w:type="character" w:customStyle="1" w:styleId="style13ptbold0">
    <w:name w:val="style13ptbold"/>
    <w:basedOn w:val="DefaultParagraphFont"/>
    <w:rsid w:val="004B18E5"/>
  </w:style>
  <w:style w:type="paragraph" w:customStyle="1" w:styleId="m5562427531322223799gmail-msolistparagraph">
    <w:name w:val="m_5562427531322223799gmail-msolistparagraph"/>
    <w:basedOn w:val="Normal"/>
    <w:rsid w:val="004B18E5"/>
    <w:pPr>
      <w:spacing w:before="100" w:beforeAutospacing="1" w:after="100" w:afterAutospacing="1"/>
    </w:pPr>
    <w:rPr>
      <w:rFonts w:eastAsia="Times New Roman"/>
    </w:rPr>
  </w:style>
  <w:style w:type="character" w:customStyle="1" w:styleId="Char1">
    <w:name w:val="Char1"/>
    <w:basedOn w:val="DefaultParagraphFont"/>
    <w:rsid w:val="004B18E5"/>
    <w:rPr>
      <w:rFonts w:cs="Arial"/>
      <w:b/>
      <w:bCs/>
      <w:iCs/>
      <w:sz w:val="24"/>
      <w:szCs w:val="28"/>
      <w:lang w:val="en-US" w:eastAsia="en-US" w:bidi="ar-SA"/>
    </w:rPr>
  </w:style>
  <w:style w:type="paragraph" w:customStyle="1" w:styleId="DateTime0">
    <w:name w:val="DateTime"/>
    <w:basedOn w:val="Normal"/>
    <w:link w:val="DateTimeChar"/>
    <w:autoRedefine/>
    <w:uiPriority w:val="4"/>
    <w:qFormat/>
    <w:rsid w:val="004B18E5"/>
  </w:style>
  <w:style w:type="character" w:customStyle="1" w:styleId="DateTimeChar">
    <w:name w:val="DateTime Char"/>
    <w:basedOn w:val="DefaultParagraphFont"/>
    <w:link w:val="DateTime0"/>
    <w:uiPriority w:val="4"/>
    <w:rsid w:val="004B18E5"/>
    <w:rPr>
      <w:rFonts w:ascii="Calibri" w:hAnsi="Calibri"/>
      <w:sz w:val="22"/>
    </w:rPr>
  </w:style>
  <w:style w:type="paragraph" w:customStyle="1" w:styleId="Lecture">
    <w:name w:val="Lecture"/>
    <w:next w:val="BodyText"/>
    <w:link w:val="LectureChar"/>
    <w:autoRedefine/>
    <w:uiPriority w:val="4"/>
    <w:qFormat/>
    <w:rsid w:val="004B18E5"/>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B18E5"/>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4B18E5"/>
  </w:style>
  <w:style w:type="character" w:customStyle="1" w:styleId="m-6886276173800023131gmail-style13ptbold">
    <w:name w:val="m_-6886276173800023131gmail-style13ptbold"/>
    <w:basedOn w:val="DefaultParagraphFont"/>
    <w:rsid w:val="004B18E5"/>
  </w:style>
  <w:style w:type="character" w:customStyle="1" w:styleId="m-6886276173800023131gmail-styleunderline">
    <w:name w:val="m_-6886276173800023131gmail-styleunderline"/>
    <w:basedOn w:val="DefaultParagraphFont"/>
    <w:rsid w:val="004B18E5"/>
  </w:style>
  <w:style w:type="paragraph" w:customStyle="1" w:styleId="CardUpSize-Light">
    <w:name w:val="CardUpSize - Light"/>
    <w:basedOn w:val="Normal"/>
    <w:link w:val="CardUpSize-LightChar"/>
    <w:rsid w:val="004B18E5"/>
    <w:rPr>
      <w:rFonts w:asciiTheme="minorHAnsi" w:hAnsiTheme="minorHAnsi"/>
      <w:szCs w:val="32"/>
      <w:u w:val="single"/>
    </w:rPr>
  </w:style>
  <w:style w:type="character" w:customStyle="1" w:styleId="m4385445901877740177gmail-style13ptbold">
    <w:name w:val="m_4385445901877740177gmail-style13ptbold"/>
    <w:basedOn w:val="DefaultParagraphFont"/>
    <w:rsid w:val="004B18E5"/>
  </w:style>
  <w:style w:type="character" w:customStyle="1" w:styleId="institucion">
    <w:name w:val="institucion"/>
    <w:basedOn w:val="DefaultParagraphFont"/>
    <w:rsid w:val="004B18E5"/>
  </w:style>
  <w:style w:type="character" w:customStyle="1" w:styleId="apple-tab-span">
    <w:name w:val="apple-tab-span"/>
    <w:basedOn w:val="DefaultParagraphFont"/>
    <w:rsid w:val="00683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afacts.org/articles/internet-access-students-at-home/" TargetMode="External"/><Relationship Id="rId18" Type="http://schemas.openxmlformats.org/officeDocument/2006/relationships/hyperlink" Target="https://fiber.google.com/" TargetMode="External"/><Relationship Id="rId26" Type="http://schemas.openxmlformats.org/officeDocument/2006/relationships/hyperlink" Target="https://www.space.com/6503-population-space-historic-high-13.html" TargetMode="External"/><Relationship Id="rId39" Type="http://schemas.openxmlformats.org/officeDocument/2006/relationships/hyperlink" Target="http://www.thespacereview.com/article/2915/1" TargetMode="External"/><Relationship Id="rId21" Type="http://schemas.openxmlformats.org/officeDocument/2006/relationships/hyperlink" Target="https://hbr.org/search?term=mehak%20sarang&amp;search_type=search-all" TargetMode="External"/><Relationship Id="rId34" Type="http://schemas.openxmlformats.org/officeDocument/2006/relationships/hyperlink" Target="https://www.nasa.gov/press-release/nasa-funds-demo-of-3d-printed-spacecraft-parts-made-assembled-in-orbit" TargetMode="External"/><Relationship Id="rId42" Type="http://schemas.openxmlformats.org/officeDocument/2006/relationships/hyperlink" Target="https://www.bloomberg.com/opinion/articles/2020-10-14/capitalism-caused-climate-change-it-must-also-be-the-solu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estmy.net/hoststats/viasat" TargetMode="External"/><Relationship Id="rId29" Type="http://schemas.openxmlformats.org/officeDocument/2006/relationships/hyperlink" Target="https://www.blueorigin.com/news/nasa-selects-blue-origin-national-team-to-return-humans-to-the-m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technology-hits/will-starlink-disrupt-spectrums-internet-provider-monopoly-c3b33d20be11" TargetMode="External"/><Relationship Id="rId24" Type="http://schemas.openxmlformats.org/officeDocument/2006/relationships/hyperlink" Target="https://hbsp.harvard.edu/product/720027-PDF-ENG" TargetMode="External"/><Relationship Id="rId32" Type="http://schemas.openxmlformats.org/officeDocument/2006/relationships/hyperlink" Target="https://www.spacex.com/media/making_life_multiplanetary_transcript_2017.pdf" TargetMode="External"/><Relationship Id="rId37" Type="http://schemas.openxmlformats.org/officeDocument/2006/relationships/hyperlink" Target="https://www.builtincolorado.com/2020/02/03/maxar-technologies-142m-nasa-contract" TargetMode="External"/><Relationship Id="rId40" Type="http://schemas.openxmlformats.org/officeDocument/2006/relationships/hyperlink" Target="https://www.goodreads.com/en/book/show/31283667-stubborn-attachments" TargetMode="External"/><Relationship Id="rId45" Type="http://schemas.openxmlformats.org/officeDocument/2006/relationships/hyperlink" Target="https://kovic.ch/zipar/" TargetMode="External"/><Relationship Id="rId5" Type="http://schemas.openxmlformats.org/officeDocument/2006/relationships/numbering" Target="numbering.xml"/><Relationship Id="rId15" Type="http://schemas.openxmlformats.org/officeDocument/2006/relationships/hyperlink" Target="https://ilsr.org/report-most-americans-have-no-real-choice-in-internet-providers/" TargetMode="External"/><Relationship Id="rId23" Type="http://schemas.openxmlformats.org/officeDocument/2006/relationships/hyperlink" Target="https://hbsp.harvard.edu/product/716037-PDF-ENG" TargetMode="External"/><Relationship Id="rId28" Type="http://schemas.openxmlformats.org/officeDocument/2006/relationships/hyperlink" Target="https://www.nasa.gov/feature/boeing-s-starliner-makes-progress-ahead-of-flight-test-with-astronauts" TargetMode="External"/><Relationship Id="rId36" Type="http://schemas.openxmlformats.org/officeDocument/2006/relationships/hyperlink" Target="https://spacenews.com/nasa-selects-axiom-space-to-build-commercial-space-station-module/" TargetMode="External"/><Relationship Id="rId10" Type="http://schemas.openxmlformats.org/officeDocument/2006/relationships/hyperlink" Target="https://fasterplease.substack.com/p/-why-a-spacex-bankruptcy-would-hurt" TargetMode="External"/><Relationship Id="rId19" Type="http://schemas.openxmlformats.org/officeDocument/2006/relationships/hyperlink" Target="https://www.cnbc.com/2021/02/22/elon-musk-spacex-will-double-starlink-internet-speed-later-this-year.html" TargetMode="External"/><Relationship Id="rId31" Type="http://schemas.openxmlformats.org/officeDocument/2006/relationships/hyperlink" Target="https://www.hbs.edu/faculty/Publication%20Files/jep.32.2.173_Space,%20the%20Final%20Economic%20Frontier_413bf24d-42e6-4cea-8cc5-a0d2f6fc6a70.pdf" TargetMode="External"/><Relationship Id="rId44" Type="http://schemas.openxmlformats.org/officeDocument/2006/relationships/hyperlink" Target="https://link.springer.com/journal/42398/2/1/page/1"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hyperlink" Target="https://apnews.com/article/distance-learning-coronavirus-pandemic-oregon-7fde612c3dbfd2e21fab9673ca49ad89" TargetMode="External"/><Relationship Id="rId22" Type="http://schemas.openxmlformats.org/officeDocument/2006/relationships/hyperlink" Target="https://brycetech.com/reports" TargetMode="External"/><Relationship Id="rId27" Type="http://schemas.openxmlformats.org/officeDocument/2006/relationships/hyperlink" Target="https://www.nasa.gov/press-release/nasa-s-spacex-crew-1-astronauts-headed-to-international-space-station/" TargetMode="External"/><Relationship Id="rId30" Type="http://schemas.openxmlformats.org/officeDocument/2006/relationships/hyperlink" Target="https://spacenews.com/virgin-galactic-prepares-to-transition-to-operations" TargetMode="External"/><Relationship Id="rId35" Type="http://schemas.openxmlformats.org/officeDocument/2006/relationships/hyperlink" Target="https://www.theverge.com/2021/1/26/22250327/space-tourists-axiom-private-crew-iss-price" TargetMode="External"/><Relationship Id="rId43" Type="http://schemas.openxmlformats.org/officeDocument/2006/relationships/hyperlink" Target="https://www.bloomberg.com/opinion/articles/2021-03-18/clean-tech-investment-isn-t-just-a-bubble-this-time"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digitaltrends.com/web/31-percent-us-households-no-broadband-internet/" TargetMode="External"/><Relationship Id="rId17" Type="http://schemas.openxmlformats.org/officeDocument/2006/relationships/hyperlink" Target="https://support.google.com/fiber/answer/6250056?hl=en" TargetMode="External"/><Relationship Id="rId25" Type="http://schemas.openxmlformats.org/officeDocument/2006/relationships/hyperlink" Target="https://ntrs.nasa.gov/citations/19780004167" TargetMode="External"/><Relationship Id="rId33" Type="http://schemas.openxmlformats.org/officeDocument/2006/relationships/hyperlink" Target="https://madeinspace.us/capabilities-and-technology/archinaut/" TargetMode="External"/><Relationship Id="rId38" Type="http://schemas.openxmlformats.org/officeDocument/2006/relationships/hyperlink" Target="https://www.vox.com/future-perfect/2018/10/26/18023366/far-future-effective-altruism-existential-risk-doing-good" TargetMode="External"/><Relationship Id="rId46" Type="http://schemas.openxmlformats.org/officeDocument/2006/relationships/hyperlink" Target="https://kovic.ch/consulting-ars-cognitionis/" TargetMode="External"/><Relationship Id="rId20" Type="http://schemas.openxmlformats.org/officeDocument/2006/relationships/hyperlink" Target="https://hbr.org/search?term=matt%20weinzierl&amp;search_type=search-all" TargetMode="External"/><Relationship Id="rId41" Type="http://schemas.openxmlformats.org/officeDocument/2006/relationships/hyperlink" Target="http://talkingpointsmemo.com/cafe/why-left-will-eventually-win-ruy-teixei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24683</Words>
  <Characters>140699</Characters>
  <Application>Microsoft Office Word</Application>
  <DocSecurity>0</DocSecurity>
  <Lines>1172</Lines>
  <Paragraphs>330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165052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2</cp:revision>
  <dcterms:created xsi:type="dcterms:W3CDTF">2022-01-22T18:35:00Z</dcterms:created>
  <dcterms:modified xsi:type="dcterms:W3CDTF">2022-01-22T19:32:00Z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