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0F78C" w14:textId="7E3697B2" w:rsidR="00415157" w:rsidRDefault="00415157" w:rsidP="00415157">
      <w:pPr>
        <w:pStyle w:val="Heading3"/>
      </w:pPr>
      <w:r>
        <w:t>1</w:t>
      </w:r>
    </w:p>
    <w:p w14:paraId="6B65E22B" w14:textId="35BA5987" w:rsidR="00415157" w:rsidRDefault="00415157" w:rsidP="00415157">
      <w:pPr>
        <w:pStyle w:val="Heading4"/>
      </w:pPr>
      <w:r>
        <w:t>Interpretation: The affirmative must specify a] which intellectual property rights they reduce and b] to what degree they reduce them.</w:t>
      </w:r>
    </w:p>
    <w:p w14:paraId="3EA284B5" w14:textId="77777777" w:rsidR="00415157" w:rsidRDefault="00415157" w:rsidP="00415157">
      <w:pPr>
        <w:pStyle w:val="Heading4"/>
      </w:pPr>
      <w:r>
        <w:t xml:space="preserve">Intellectual Property is a </w:t>
      </w:r>
      <w:r>
        <w:rPr>
          <w:u w:val="single"/>
        </w:rPr>
        <w:t>vague</w:t>
      </w:r>
      <w:r>
        <w:t xml:space="preserve">, </w:t>
      </w:r>
      <w:r>
        <w:rPr>
          <w:u w:val="single"/>
        </w:rPr>
        <w:t>meaningless</w:t>
      </w:r>
      <w:r>
        <w:t xml:space="preserve"> term – there’s no normal means.</w:t>
      </w:r>
    </w:p>
    <w:p w14:paraId="7BC9DB9B" w14:textId="77777777" w:rsidR="00415157" w:rsidRPr="008F6B66" w:rsidRDefault="00415157" w:rsidP="00415157">
      <w:r w:rsidRPr="008F6B66">
        <w:rPr>
          <w:rStyle w:val="Style13ptBold"/>
        </w:rPr>
        <w:t>Chopra</w:t>
      </w:r>
      <w:r>
        <w:rPr>
          <w:rStyle w:val="Style13ptBold"/>
        </w:rPr>
        <w:t xml:space="preserve"> 18</w:t>
      </w:r>
      <w:r w:rsidRPr="008F6B66">
        <w:t xml:space="preserve">, Samir. “The Idea of Intellectual Property Is Nonsensical and Pernicious: Aeon Essays.” Aeon, Aeon Magazine, 12 Nov. 2018, aeon.co/essays/the-idea-of-intellectual-property-is-nonsensical-and-pernicious. Samir </w:t>
      </w:r>
      <w:proofErr w:type="spellStart"/>
      <w:r w:rsidRPr="008F6B66">
        <w:t>Choprais</w:t>
      </w:r>
      <w:proofErr w:type="spellEnd"/>
      <w:r w:rsidRPr="008F6B66">
        <w:t xml:space="preserve"> professor of philosophy at Brooklyn College of the City University of New York. He is the author of several books, including A Legal Theory for Autonomous Artificial Agents (2011), co-authored with Laurence </w:t>
      </w:r>
      <w:proofErr w:type="gramStart"/>
      <w:r w:rsidRPr="008F6B66">
        <w:t>White.</w:t>
      </w:r>
      <w:r>
        <w:t>/</w:t>
      </w:r>
      <w:proofErr w:type="gramEnd"/>
      <w:r>
        <w:t>/</w:t>
      </w:r>
      <w:proofErr w:type="spellStart"/>
      <w:r>
        <w:t>sid</w:t>
      </w:r>
      <w:proofErr w:type="spellEnd"/>
    </w:p>
    <w:p w14:paraId="09FAD0EF" w14:textId="77777777" w:rsidR="00415157" w:rsidRPr="00D829C2" w:rsidRDefault="00415157" w:rsidP="00415157">
      <w:pPr>
        <w:rPr>
          <w:sz w:val="16"/>
          <w:szCs w:val="26"/>
        </w:rPr>
      </w:pPr>
      <w:r w:rsidRPr="00D829C2">
        <w:rPr>
          <w:sz w:val="16"/>
          <w:szCs w:val="26"/>
        </w:rPr>
        <w:t xml:space="preserve">In the United States, media and technology have been shaped by these laws, and indeed many artists and creators owe their livelihoods to such protections. But recently, in response to the new ways in which the digital era facilitates the creation and distribution of scientific and artistic products, the foundations of these protections have been questioned. Those calling for reform, such as the law professors Lawrence Lessig and James Boyle, free software advocates such as Richard Stallman, and law and economics scholars such as William </w:t>
      </w:r>
      <w:proofErr w:type="spellStart"/>
      <w:r w:rsidRPr="00D829C2">
        <w:rPr>
          <w:sz w:val="16"/>
          <w:szCs w:val="26"/>
        </w:rPr>
        <w:t>Landes</w:t>
      </w:r>
      <w:proofErr w:type="spellEnd"/>
      <w:r w:rsidRPr="00D829C2">
        <w:rPr>
          <w:sz w:val="16"/>
          <w:szCs w:val="26"/>
        </w:rPr>
        <w:t xml:space="preserve"> and Judge Richard Posner, ask: is ‘intellectual property’ the same kind of property as ‘tangible property’, and are legal protections for the latter appropriate for the former? And to that query, we can add</w:t>
      </w:r>
      <w:r w:rsidRPr="00DD69BB">
        <w:rPr>
          <w:rStyle w:val="StyleUnderline"/>
          <w:szCs w:val="26"/>
          <w:highlight w:val="green"/>
        </w:rPr>
        <w:t xml:space="preserve">: </w:t>
      </w:r>
      <w:r w:rsidRPr="00DD69BB">
        <w:rPr>
          <w:rStyle w:val="StyleUnderline"/>
          <w:b/>
          <w:bCs/>
          <w:szCs w:val="26"/>
          <w:highlight w:val="green"/>
        </w:rPr>
        <w:t>is ‘intellectual property’ an appropriate general term for the widely disparate areas of law it encompasses</w:t>
      </w:r>
      <w:r w:rsidRPr="00D829C2">
        <w:rPr>
          <w:sz w:val="16"/>
          <w:szCs w:val="26"/>
        </w:rPr>
        <w:t xml:space="preserve">? The answer to all these questions is </w:t>
      </w:r>
      <w:r w:rsidRPr="00DD69BB">
        <w:rPr>
          <w:rStyle w:val="StyleUnderline"/>
          <w:b/>
          <w:bCs/>
          <w:szCs w:val="26"/>
          <w:highlight w:val="green"/>
        </w:rPr>
        <w:t>no</w:t>
      </w:r>
      <w:r w:rsidRPr="00D829C2">
        <w:rPr>
          <w:sz w:val="16"/>
          <w:szCs w:val="26"/>
        </w:rPr>
        <w:t xml:space="preserve">. And answering the latter question will help to answer the former. Stallman is a computer hacker extraordinaire and the fieriest exponent of the free-software movement, which holds that computer users and programmers should be free to copy, share and distribute software source code. He has argued that the term ‘intellectual property’ be discarded in </w:t>
      </w:r>
      <w:proofErr w:type="spellStart"/>
      <w:r w:rsidRPr="00D829C2">
        <w:rPr>
          <w:sz w:val="16"/>
          <w:szCs w:val="26"/>
        </w:rPr>
        <w:t>favour</w:t>
      </w:r>
      <w:proofErr w:type="spellEnd"/>
      <w:r w:rsidRPr="00D829C2">
        <w:rPr>
          <w:sz w:val="16"/>
          <w:szCs w:val="26"/>
        </w:rPr>
        <w:t xml:space="preserve"> of the precise and directed use of ‘copyright’, ‘patents’, ‘trademarks’ or ‘trade secrets’ instead – and he’s right. This is not merely semantic quibbling. The language in which a political and cultural debate is conducted very often determines its outcome. Stallman notes that </w:t>
      </w:r>
      <w:r w:rsidRPr="00DD69BB">
        <w:rPr>
          <w:rStyle w:val="StyleUnderline"/>
          <w:b/>
          <w:bCs/>
          <w:szCs w:val="26"/>
          <w:highlight w:val="green"/>
        </w:rPr>
        <w:t xml:space="preserve">copyright, patent, </w:t>
      </w:r>
      <w:proofErr w:type="gramStart"/>
      <w:r w:rsidRPr="00DD69BB">
        <w:rPr>
          <w:rStyle w:val="StyleUnderline"/>
          <w:b/>
          <w:bCs/>
          <w:szCs w:val="26"/>
          <w:highlight w:val="green"/>
        </w:rPr>
        <w:t>trademark</w:t>
      </w:r>
      <w:proofErr w:type="gramEnd"/>
      <w:r w:rsidRPr="00DD69BB">
        <w:rPr>
          <w:rStyle w:val="StyleUnderline"/>
          <w:b/>
          <w:bCs/>
          <w:szCs w:val="26"/>
          <w:highlight w:val="green"/>
        </w:rPr>
        <w:t xml:space="preserve"> and trade secret law </w:t>
      </w:r>
      <w:r w:rsidRPr="00D829C2">
        <w:rPr>
          <w:rStyle w:val="StyleUnderline"/>
          <w:b/>
          <w:bCs/>
          <w:szCs w:val="26"/>
        </w:rPr>
        <w:t xml:space="preserve">were </w:t>
      </w:r>
      <w:r w:rsidRPr="00DD69BB">
        <w:rPr>
          <w:rStyle w:val="StyleUnderline"/>
          <w:b/>
          <w:bCs/>
          <w:szCs w:val="26"/>
          <w:highlight w:val="green"/>
        </w:rPr>
        <w:t>motivated by widely differing considerations</w:t>
      </w:r>
      <w:r w:rsidRPr="00D829C2">
        <w:rPr>
          <w:sz w:val="16"/>
          <w:szCs w:val="26"/>
        </w:rPr>
        <w:t xml:space="preserve">. Their intended purposes, the objects </w:t>
      </w:r>
      <w:proofErr w:type="gramStart"/>
      <w:r w:rsidRPr="00D829C2">
        <w:rPr>
          <w:sz w:val="16"/>
          <w:szCs w:val="26"/>
        </w:rPr>
        <w:t>covered</w:t>
      </w:r>
      <w:proofErr w:type="gramEnd"/>
      <w:r w:rsidRPr="00D829C2">
        <w:rPr>
          <w:sz w:val="16"/>
          <w:szCs w:val="26"/>
        </w:rPr>
        <w:t xml:space="preserve"> and the permissible constraints all vary. In fact, knowledge of </w:t>
      </w:r>
      <w:r w:rsidRPr="00DD69BB">
        <w:rPr>
          <w:rStyle w:val="StyleUnderline"/>
          <w:b/>
          <w:bCs/>
          <w:szCs w:val="26"/>
          <w:highlight w:val="green"/>
        </w:rPr>
        <w:t>one body of law rarely carries over to another</w:t>
      </w:r>
      <w:r w:rsidRPr="00D829C2">
        <w:rPr>
          <w:sz w:val="16"/>
          <w:szCs w:val="26"/>
        </w:rPr>
        <w:t xml:space="preserve">. (A common confusion is to imagine that an object protected by one area of law is </w:t>
      </w:r>
      <w:proofErr w:type="gramStart"/>
      <w:r w:rsidRPr="00D829C2">
        <w:rPr>
          <w:sz w:val="16"/>
          <w:szCs w:val="26"/>
        </w:rPr>
        <w:t>actually protected</w:t>
      </w:r>
      <w:proofErr w:type="gramEnd"/>
      <w:r w:rsidRPr="00D829C2">
        <w:rPr>
          <w:sz w:val="16"/>
          <w:szCs w:val="26"/>
        </w:rPr>
        <w:t xml:space="preserve"> by another: ‘McDonald’s’ is protected by trademark law, not copyright law, as many consumers seem to think.) Such diversity renders most ‘general statements … using “intellectual </w:t>
      </w:r>
      <w:proofErr w:type="gramStart"/>
      <w:r w:rsidRPr="00D829C2">
        <w:rPr>
          <w:sz w:val="16"/>
          <w:szCs w:val="26"/>
        </w:rPr>
        <w:t>property”…</w:t>
      </w:r>
      <w:proofErr w:type="gramEnd"/>
      <w:r w:rsidRPr="00D829C2">
        <w:rPr>
          <w:sz w:val="16"/>
          <w:szCs w:val="26"/>
        </w:rPr>
        <w:t xml:space="preserve"> false,’ Stallman </w:t>
      </w:r>
      <w:hyperlink r:id="rId9" w:tgtFrame="_blank" w:history="1">
        <w:r w:rsidRPr="00D829C2">
          <w:rPr>
            <w:rStyle w:val="Hyperlink"/>
            <w:sz w:val="16"/>
            <w:szCs w:val="26"/>
          </w:rPr>
          <w:t>writes</w:t>
        </w:r>
      </w:hyperlink>
      <w:r w:rsidRPr="00D829C2">
        <w:rPr>
          <w:sz w:val="16"/>
          <w:szCs w:val="26"/>
        </w:rPr>
        <w:t xml:space="preserve">. Consider </w:t>
      </w:r>
      <w:r w:rsidRPr="00DD69BB">
        <w:rPr>
          <w:rStyle w:val="StyleUnderline"/>
          <w:szCs w:val="26"/>
        </w:rPr>
        <w:t>the</w:t>
      </w:r>
      <w:r w:rsidRPr="00D829C2">
        <w:rPr>
          <w:sz w:val="16"/>
          <w:szCs w:val="26"/>
        </w:rPr>
        <w:t xml:space="preserve"> common </w:t>
      </w:r>
      <w:r w:rsidRPr="00DD69BB">
        <w:rPr>
          <w:rStyle w:val="StyleUnderline"/>
          <w:szCs w:val="26"/>
        </w:rPr>
        <w:t>claim that i</w:t>
      </w:r>
      <w:r w:rsidRPr="00D829C2">
        <w:rPr>
          <w:sz w:val="16"/>
          <w:szCs w:val="26"/>
        </w:rPr>
        <w:t xml:space="preserve">ntellectual </w:t>
      </w:r>
      <w:r w:rsidRPr="00DD69BB">
        <w:rPr>
          <w:rStyle w:val="StyleUnderline"/>
          <w:szCs w:val="26"/>
        </w:rPr>
        <w:t>p</w:t>
      </w:r>
      <w:r w:rsidRPr="00D829C2">
        <w:rPr>
          <w:sz w:val="16"/>
          <w:szCs w:val="26"/>
        </w:rPr>
        <w:t xml:space="preserve">roperty </w:t>
      </w:r>
      <w:r w:rsidRPr="00DD69BB">
        <w:rPr>
          <w:rStyle w:val="StyleUnderline"/>
          <w:szCs w:val="26"/>
        </w:rPr>
        <w:t>promotes innovation</w:t>
      </w:r>
      <w:r w:rsidRPr="00D829C2">
        <w:rPr>
          <w:sz w:val="16"/>
          <w:szCs w:val="26"/>
        </w:rPr>
        <w:t xml:space="preserve">: this </w:t>
      </w:r>
      <w:r w:rsidRPr="00DD69BB">
        <w:rPr>
          <w:rStyle w:val="StyleUnderline"/>
          <w:szCs w:val="26"/>
        </w:rPr>
        <w:t>is</w:t>
      </w:r>
      <w:r w:rsidRPr="00D829C2">
        <w:rPr>
          <w:sz w:val="16"/>
          <w:szCs w:val="26"/>
        </w:rPr>
        <w:t xml:space="preserve"> </w:t>
      </w:r>
      <w:proofErr w:type="gramStart"/>
      <w:r w:rsidRPr="00D829C2">
        <w:rPr>
          <w:sz w:val="16"/>
          <w:szCs w:val="26"/>
        </w:rPr>
        <w:t>actually true</w:t>
      </w:r>
      <w:proofErr w:type="gramEnd"/>
      <w:r w:rsidRPr="00D829C2">
        <w:rPr>
          <w:sz w:val="16"/>
          <w:szCs w:val="26"/>
        </w:rPr>
        <w:t xml:space="preserve"> </w:t>
      </w:r>
      <w:r w:rsidRPr="00DD69BB">
        <w:rPr>
          <w:rStyle w:val="StyleUnderline"/>
          <w:szCs w:val="26"/>
        </w:rPr>
        <w:t>only</w:t>
      </w:r>
      <w:r w:rsidRPr="00D829C2">
        <w:rPr>
          <w:sz w:val="16"/>
          <w:szCs w:val="26"/>
        </w:rPr>
        <w:t xml:space="preserve"> of </w:t>
      </w:r>
      <w:r w:rsidRPr="00DD69BB">
        <w:rPr>
          <w:rStyle w:val="StyleUnderline"/>
          <w:szCs w:val="26"/>
        </w:rPr>
        <w:t>patent law</w:t>
      </w:r>
      <w:r w:rsidRPr="00D829C2">
        <w:rPr>
          <w:sz w:val="16"/>
          <w:szCs w:val="26"/>
        </w:rPr>
        <w:t xml:space="preserve">. Novels are copyrighted even if they are formulaic, and copyright only </w:t>
      </w:r>
      <w:proofErr w:type="spellStart"/>
      <w:r w:rsidRPr="00D829C2">
        <w:rPr>
          <w:sz w:val="16"/>
          <w:szCs w:val="26"/>
        </w:rPr>
        <w:t>incentivises</w:t>
      </w:r>
      <w:proofErr w:type="spellEnd"/>
      <w:r w:rsidRPr="00D829C2">
        <w:rPr>
          <w:sz w:val="16"/>
          <w:szCs w:val="26"/>
        </w:rPr>
        <w:t xml:space="preserve"> the production of new works as public goods while allowing creators to make a living. These limited rights do not address innovations, which is also true of trademark and trade secret law. Crucially, ‘intellectual property’ is only partially concerned with rewarding creativity (that motivation is found in copyright law alone). Much more than creativity is ‘needed to make a patentable invention’, Stallman explains, while trademark and trade secret law are orthogonal to creativity or its encouragement. Clubbing these diversities under the term ‘intellectual property’ has induced a terrible intellectual error A general term is useful only if it subsumes related concepts in such a way that semantic value is added. If our comprehension is not increased by our chosen </w:t>
      </w:r>
      <w:proofErr w:type="spellStart"/>
      <w:r w:rsidRPr="00D829C2">
        <w:rPr>
          <w:sz w:val="16"/>
          <w:szCs w:val="26"/>
        </w:rPr>
        <w:t>generalised</w:t>
      </w:r>
      <w:proofErr w:type="spellEnd"/>
      <w:r w:rsidRPr="00D829C2">
        <w:rPr>
          <w:sz w:val="16"/>
          <w:szCs w:val="26"/>
        </w:rPr>
        <w:t xml:space="preserve"> term, then we shouldn’t use it. A common claim such as ‘they stole my intellectual property’ is singularly </w:t>
      </w:r>
      <w:proofErr w:type="gramStart"/>
      <w:r w:rsidRPr="00D829C2">
        <w:rPr>
          <w:sz w:val="16"/>
          <w:szCs w:val="26"/>
        </w:rPr>
        <w:t>uninformative, since</w:t>
      </w:r>
      <w:proofErr w:type="gramEnd"/>
      <w:r w:rsidRPr="00D829C2">
        <w:rPr>
          <w:sz w:val="16"/>
          <w:szCs w:val="26"/>
        </w:rPr>
        <w:t xml:space="preserve"> the general term ‘intellectual property’ obscures more than it illuminates. If copyright infringement is alleged, we try to identify the copyrightable concrete expression, the nature of the infringement and so on. If patent infringement is alleged, we check another set of conditions (does the ‘new’ invention replicate the design of the older one?), and so on for trademarks (does the offending symbol substantially and misleadingly resemble the protected trademark?) and trade secrets (did the enterprise attempt to keep supposedly protected information secret?) The use of the general term ‘intellectual property’ tells us precisely nothing. Furthermore, the extreme </w:t>
      </w:r>
      <w:r w:rsidRPr="00DD69BB">
        <w:rPr>
          <w:rStyle w:val="StyleUnderline"/>
          <w:b/>
          <w:bCs/>
          <w:szCs w:val="26"/>
          <w:highlight w:val="green"/>
        </w:rPr>
        <w:t>generality</w:t>
      </w:r>
      <w:r w:rsidRPr="00D829C2">
        <w:rPr>
          <w:sz w:val="16"/>
          <w:szCs w:val="26"/>
          <w:highlight w:val="green"/>
        </w:rPr>
        <w:t xml:space="preserve"> </w:t>
      </w:r>
      <w:r w:rsidRPr="00D829C2">
        <w:rPr>
          <w:sz w:val="16"/>
          <w:szCs w:val="26"/>
        </w:rPr>
        <w:t xml:space="preserve">encouraged by ‘intellectual property’ </w:t>
      </w:r>
      <w:r w:rsidRPr="00DD69BB">
        <w:rPr>
          <w:rStyle w:val="StyleUnderline"/>
          <w:b/>
          <w:bCs/>
          <w:szCs w:val="26"/>
          <w:highlight w:val="green"/>
        </w:rPr>
        <w:t>obscures</w:t>
      </w:r>
      <w:r w:rsidRPr="00D829C2">
        <w:rPr>
          <w:b/>
          <w:bCs/>
          <w:sz w:val="16"/>
          <w:szCs w:val="26"/>
          <w:highlight w:val="green"/>
        </w:rPr>
        <w:t xml:space="preserve"> </w:t>
      </w:r>
      <w:r w:rsidRPr="00DD69BB">
        <w:rPr>
          <w:rStyle w:val="StyleUnderline"/>
          <w:b/>
          <w:bCs/>
          <w:szCs w:val="26"/>
          <w:highlight w:val="green"/>
        </w:rPr>
        <w:t>the specific areas of contention</w:t>
      </w:r>
      <w:r w:rsidRPr="00D829C2">
        <w:rPr>
          <w:sz w:val="16"/>
          <w:szCs w:val="26"/>
          <w:highlight w:val="green"/>
        </w:rPr>
        <w:t xml:space="preserve"> </w:t>
      </w:r>
      <w:r w:rsidRPr="00D829C2">
        <w:rPr>
          <w:sz w:val="16"/>
          <w:szCs w:val="26"/>
        </w:rPr>
        <w:t xml:space="preserve">created by the varying legal regimes. Those debating copyright law wonder whether the copying of academic papers should be allowed; patent law is irrelevant here. </w:t>
      </w:r>
      <w:r w:rsidRPr="00DD69BB">
        <w:rPr>
          <w:rStyle w:val="StyleUnderline"/>
          <w:szCs w:val="26"/>
        </w:rPr>
        <w:t xml:space="preserve">Those debating </w:t>
      </w:r>
      <w:r w:rsidRPr="00DD69BB">
        <w:rPr>
          <w:rStyle w:val="StyleUnderline"/>
          <w:b/>
          <w:bCs/>
          <w:szCs w:val="26"/>
          <w:highlight w:val="green"/>
        </w:rPr>
        <w:t>patent law</w:t>
      </w:r>
      <w:r w:rsidRPr="00DD69BB">
        <w:rPr>
          <w:rStyle w:val="StyleUnderline"/>
          <w:szCs w:val="26"/>
        </w:rPr>
        <w:t xml:space="preserve"> wonder whether pharmaceutical companies should have to issue </w:t>
      </w:r>
      <w:r w:rsidRPr="00DD69BB">
        <w:rPr>
          <w:rStyle w:val="StyleUnderline"/>
          <w:b/>
          <w:bCs/>
          <w:szCs w:val="26"/>
          <w:highlight w:val="green"/>
        </w:rPr>
        <w:t xml:space="preserve">compulsory </w:t>
      </w:r>
      <w:proofErr w:type="spellStart"/>
      <w:r w:rsidRPr="00DD69BB">
        <w:rPr>
          <w:rStyle w:val="StyleUnderline"/>
          <w:b/>
          <w:bCs/>
          <w:szCs w:val="26"/>
          <w:highlight w:val="green"/>
        </w:rPr>
        <w:t>licences</w:t>
      </w:r>
      <w:proofErr w:type="spellEnd"/>
      <w:r w:rsidRPr="00D829C2">
        <w:rPr>
          <w:sz w:val="16"/>
          <w:szCs w:val="26"/>
        </w:rPr>
        <w:t xml:space="preserve"> </w:t>
      </w:r>
      <w:r w:rsidRPr="00D829C2">
        <w:rPr>
          <w:sz w:val="26"/>
          <w:szCs w:val="26"/>
          <w:u w:val="single"/>
        </w:rPr>
        <w:t xml:space="preserve">for life-saving drugs to poor countries; </w:t>
      </w:r>
      <w:r w:rsidRPr="00D829C2">
        <w:rPr>
          <w:rStyle w:val="StyleUnderline"/>
          <w:b/>
          <w:bCs/>
          <w:szCs w:val="26"/>
          <w:highlight w:val="green"/>
        </w:rPr>
        <w:t>copyright law is irrelevant</w:t>
      </w:r>
      <w:r w:rsidRPr="00D829C2">
        <w:rPr>
          <w:sz w:val="26"/>
          <w:szCs w:val="26"/>
          <w:highlight w:val="green"/>
          <w:u w:val="single"/>
        </w:rPr>
        <w:t xml:space="preserve"> </w:t>
      </w:r>
      <w:r w:rsidRPr="00D829C2">
        <w:rPr>
          <w:rStyle w:val="StyleUnderline"/>
          <w:szCs w:val="26"/>
        </w:rPr>
        <w:t>here</w:t>
      </w:r>
      <w:r w:rsidRPr="00D829C2">
        <w:rPr>
          <w:sz w:val="26"/>
          <w:szCs w:val="26"/>
          <w:u w:val="single"/>
        </w:rPr>
        <w:t>. ‘</w:t>
      </w:r>
      <w:r w:rsidRPr="00D829C2">
        <w:rPr>
          <w:b/>
          <w:sz w:val="26"/>
          <w:szCs w:val="26"/>
          <w:highlight w:val="green"/>
          <w:u w:val="single"/>
        </w:rPr>
        <w:t>Fair use’</w:t>
      </w:r>
      <w:r w:rsidRPr="00D829C2">
        <w:rPr>
          <w:sz w:val="26"/>
          <w:szCs w:val="26"/>
          <w:highlight w:val="green"/>
          <w:u w:val="single"/>
        </w:rPr>
        <w:t xml:space="preserve"> </w:t>
      </w:r>
      <w:r w:rsidRPr="00D829C2">
        <w:rPr>
          <w:sz w:val="26"/>
          <w:szCs w:val="26"/>
          <w:u w:val="single"/>
        </w:rPr>
        <w:t xml:space="preserve">is </w:t>
      </w:r>
      <w:r w:rsidRPr="00D829C2">
        <w:rPr>
          <w:b/>
          <w:sz w:val="26"/>
          <w:szCs w:val="26"/>
          <w:highlight w:val="green"/>
          <w:u w:val="single"/>
        </w:rPr>
        <w:t>contested in copyright</w:t>
      </w:r>
      <w:r w:rsidRPr="00D829C2">
        <w:rPr>
          <w:sz w:val="26"/>
          <w:szCs w:val="26"/>
          <w:u w:val="single"/>
        </w:rPr>
        <w:t xml:space="preserve"> litigation; there is </w:t>
      </w:r>
      <w:r w:rsidRPr="00D829C2">
        <w:rPr>
          <w:b/>
          <w:sz w:val="26"/>
          <w:szCs w:val="26"/>
          <w:highlight w:val="green"/>
          <w:u w:val="single"/>
        </w:rPr>
        <w:t>no such notion in patent law</w:t>
      </w:r>
      <w:r w:rsidRPr="00D829C2">
        <w:rPr>
          <w:sz w:val="26"/>
          <w:szCs w:val="26"/>
          <w:u w:val="single"/>
        </w:rPr>
        <w:t>. ‘</w:t>
      </w:r>
      <w:r w:rsidRPr="00D829C2">
        <w:rPr>
          <w:b/>
          <w:sz w:val="26"/>
          <w:szCs w:val="26"/>
          <w:highlight w:val="green"/>
          <w:u w:val="single"/>
        </w:rPr>
        <w:t>Non-obviousness’</w:t>
      </w:r>
      <w:r w:rsidRPr="00D829C2">
        <w:rPr>
          <w:sz w:val="26"/>
          <w:szCs w:val="26"/>
          <w:highlight w:val="green"/>
          <w:u w:val="single"/>
        </w:rPr>
        <w:t xml:space="preserve"> </w:t>
      </w:r>
      <w:r w:rsidRPr="00D829C2">
        <w:rPr>
          <w:sz w:val="26"/>
          <w:szCs w:val="26"/>
          <w:u w:val="single"/>
        </w:rPr>
        <w:t xml:space="preserve">is </w:t>
      </w:r>
      <w:r w:rsidRPr="00D829C2">
        <w:rPr>
          <w:b/>
          <w:sz w:val="26"/>
          <w:szCs w:val="26"/>
          <w:highlight w:val="green"/>
          <w:u w:val="single"/>
        </w:rPr>
        <w:t>contested in patent law</w:t>
      </w:r>
      <w:r w:rsidRPr="00D829C2">
        <w:rPr>
          <w:sz w:val="26"/>
          <w:szCs w:val="26"/>
          <w:u w:val="single"/>
        </w:rPr>
        <w:t xml:space="preserve">; there is </w:t>
      </w:r>
      <w:r w:rsidRPr="00D829C2">
        <w:rPr>
          <w:b/>
          <w:sz w:val="26"/>
          <w:szCs w:val="26"/>
          <w:highlight w:val="green"/>
          <w:u w:val="single"/>
        </w:rPr>
        <w:t>no such</w:t>
      </w:r>
      <w:r w:rsidRPr="00D829C2">
        <w:rPr>
          <w:sz w:val="26"/>
          <w:szCs w:val="26"/>
          <w:highlight w:val="green"/>
          <w:u w:val="single"/>
        </w:rPr>
        <w:t xml:space="preserve"> </w:t>
      </w:r>
      <w:r w:rsidRPr="00D829C2">
        <w:rPr>
          <w:sz w:val="26"/>
          <w:szCs w:val="26"/>
          <w:u w:val="single"/>
        </w:rPr>
        <w:t xml:space="preserve">notion </w:t>
      </w:r>
      <w:r w:rsidRPr="00D829C2">
        <w:rPr>
          <w:b/>
          <w:sz w:val="26"/>
          <w:szCs w:val="26"/>
          <w:highlight w:val="green"/>
          <w:u w:val="single"/>
        </w:rPr>
        <w:t>in copyright law</w:t>
      </w:r>
      <w:r w:rsidRPr="00D829C2">
        <w:rPr>
          <w:sz w:val="26"/>
          <w:szCs w:val="26"/>
          <w:u w:val="single"/>
        </w:rPr>
        <w:t xml:space="preserve">. </w:t>
      </w:r>
      <w:r w:rsidRPr="00D829C2">
        <w:rPr>
          <w:b/>
          <w:sz w:val="26"/>
          <w:szCs w:val="26"/>
          <w:highlight w:val="green"/>
          <w:u w:val="single"/>
        </w:rPr>
        <w:t>Clubbing these diversities under the term ‘intellectual property’ has induced a terrible intellectual error</w:t>
      </w:r>
      <w:r w:rsidRPr="00D829C2">
        <w:rPr>
          <w:sz w:val="26"/>
          <w:szCs w:val="26"/>
          <w:u w:val="single"/>
        </w:rPr>
        <w:t xml:space="preserve">: </w:t>
      </w:r>
      <w:r w:rsidRPr="00D829C2">
        <w:rPr>
          <w:b/>
          <w:sz w:val="26"/>
          <w:szCs w:val="26"/>
          <w:highlight w:val="green"/>
          <w:u w:val="single"/>
          <w:bdr w:val="single" w:sz="4" w:space="0" w:color="auto"/>
        </w:rPr>
        <w:t xml:space="preserve">facile and misleading </w:t>
      </w:r>
      <w:proofErr w:type="spellStart"/>
      <w:r w:rsidRPr="00D829C2">
        <w:rPr>
          <w:b/>
          <w:sz w:val="26"/>
          <w:szCs w:val="26"/>
          <w:highlight w:val="green"/>
          <w:u w:val="single"/>
          <w:bdr w:val="single" w:sz="4" w:space="0" w:color="auto"/>
        </w:rPr>
        <w:t>overgeneralisation</w:t>
      </w:r>
      <w:proofErr w:type="spellEnd"/>
      <w:r w:rsidRPr="00D829C2">
        <w:rPr>
          <w:sz w:val="26"/>
          <w:szCs w:val="26"/>
          <w:u w:val="single"/>
        </w:rPr>
        <w:t>.</w:t>
      </w:r>
      <w:r w:rsidRPr="00D829C2">
        <w:rPr>
          <w:sz w:val="16"/>
          <w:szCs w:val="26"/>
        </w:rPr>
        <w:t xml:space="preserve"> Indiscriminate use of ‘intellectual property’ has unsurprisingly bred absurdity. Anything associated with a ‘creator’ – be it artistic or scientific – is often grouped under ‘intellectual property’, which doesn’t make much sense. And the widespread embrace of ‘intellectual property’ has led to historical amnesia. </w:t>
      </w:r>
      <w:r w:rsidRPr="00D829C2">
        <w:rPr>
          <w:sz w:val="26"/>
          <w:szCs w:val="26"/>
          <w:u w:val="single"/>
        </w:rPr>
        <w:t xml:space="preserve">According to Stallman, many Americans have held that ‘the framers of the US Constitution had a principled, procompetitive attitude to intellectual property’. But Article 1, Section 8, Clause 8 of the US Constitution </w:t>
      </w:r>
      <w:proofErr w:type="spellStart"/>
      <w:r w:rsidRPr="00D829C2">
        <w:rPr>
          <w:sz w:val="26"/>
          <w:szCs w:val="26"/>
          <w:u w:val="single"/>
        </w:rPr>
        <w:t>authorises</w:t>
      </w:r>
      <w:proofErr w:type="spellEnd"/>
      <w:r w:rsidRPr="00D829C2">
        <w:rPr>
          <w:sz w:val="26"/>
          <w:szCs w:val="26"/>
          <w:u w:val="single"/>
        </w:rPr>
        <w:t xml:space="preserve"> only copyright and patent law.</w:t>
      </w:r>
      <w:r w:rsidRPr="00D829C2">
        <w:rPr>
          <w:sz w:val="16"/>
          <w:szCs w:val="26"/>
        </w:rPr>
        <w:t xml:space="preserve"> It does not mention trademark law or trade secret law. Why then does ‘intellectual property’ remain in use? Because it has polemical and rhetorical value. Its deployment, especially by a putative owner, is a powerful inducement to change one’s position in a policy argument. It is one thing to accuse someone of copyright infringement, and another to accuse of them of the theft of property. The former sounds like a legally resolvable technicality; the latter sounds like an unambiguously sinful act.</w:t>
      </w:r>
    </w:p>
    <w:p w14:paraId="762E0B9B" w14:textId="77777777" w:rsidR="00415157" w:rsidRDefault="00415157" w:rsidP="00415157">
      <w:pPr>
        <w:pStyle w:val="Heading4"/>
      </w:pPr>
      <w:r>
        <w:t xml:space="preserve">Reduce requires </w:t>
      </w:r>
      <w:r>
        <w:rPr>
          <w:u w:val="single"/>
        </w:rPr>
        <w:t>quantification</w:t>
      </w:r>
      <w:r>
        <w:t>.</w:t>
      </w:r>
    </w:p>
    <w:p w14:paraId="5F802EA5" w14:textId="77777777" w:rsidR="00415157" w:rsidRDefault="00415157" w:rsidP="00415157">
      <w:proofErr w:type="spellStart"/>
      <w:r w:rsidRPr="001E6AA7">
        <w:rPr>
          <w:rStyle w:val="Style13ptBold"/>
        </w:rPr>
        <w:t>Passarello</w:t>
      </w:r>
      <w:proofErr w:type="spellEnd"/>
      <w:r w:rsidRPr="001E6AA7">
        <w:rPr>
          <w:rStyle w:val="Style13ptBold"/>
        </w:rPr>
        <w:t xml:space="preserve"> 13</w:t>
      </w:r>
      <w:r>
        <w:t xml:space="preserve"> – J.D. Candidate, Duke University School of Law, 2013. (Nicholas, NOTE: THE ITEM VETO AND THE THREAT OF APPROPRIATIONS BUNDLING IN ALASKA, 30 Alaska L. Rev. 125, Lexis)//BB</w:t>
      </w:r>
    </w:p>
    <w:p w14:paraId="538A5B2A" w14:textId="77777777" w:rsidR="00415157" w:rsidRPr="00DD69BB" w:rsidRDefault="00415157" w:rsidP="00415157">
      <w:pPr>
        <w:rPr>
          <w:sz w:val="16"/>
        </w:rPr>
      </w:pPr>
      <w:r w:rsidRPr="00DD69BB">
        <w:rPr>
          <w:sz w:val="16"/>
        </w:rPr>
        <w:t xml:space="preserve">With respect to the item veto power, the question in the case was </w:t>
      </w:r>
      <w:proofErr w:type="gramStart"/>
      <w:r w:rsidRPr="00DD69BB">
        <w:rPr>
          <w:sz w:val="16"/>
        </w:rPr>
        <w:t>whether or not</w:t>
      </w:r>
      <w:proofErr w:type="gramEnd"/>
      <w:r w:rsidRPr="00DD69BB">
        <w:rPr>
          <w:sz w:val="16"/>
        </w:rPr>
        <w:t xml:space="preserve"> the governor could strike descriptive language without affecting the rest of the appropriation. The state constitution clearly guarantees the power to "strike or reduce items in appropriations bills." 61 To determine what exactly it is that the governor may strike, the Alaska Supreme Court here addressed the meaning of "item" for the first time. 62 The court concluded that "item" means "a sum of money dedicated to a particular purpose." 63 This holding rested on five lines of analysis, all of which indicate that the amount of an appropriation is the object affected by the item veto power. First, the court noted that the word "item" implies "a notion of unity between two essential elements of an appropriation: the amount and the purpose." 64 Altering the amount of an item is expressly allowed in the Constitution via the reduction power, 65 but to alter the purpose would destroy that unity by fundamentally changing the item into something else not enacted by the legislature. 66 Second, </w:t>
      </w:r>
      <w:r w:rsidRPr="00DD69BB">
        <w:rPr>
          <w:rStyle w:val="StyleUnderline"/>
          <w:b/>
          <w:highlight w:val="green"/>
        </w:rPr>
        <w:t xml:space="preserve">the use of the word "reduce" implies a </w:t>
      </w:r>
      <w:r w:rsidRPr="00DD69BB">
        <w:rPr>
          <w:rStyle w:val="Emphasis"/>
          <w:bCs/>
          <w:highlight w:val="green"/>
        </w:rPr>
        <w:t>quantitative</w:t>
      </w:r>
      <w:r w:rsidRPr="00DD69BB">
        <w:rPr>
          <w:rStyle w:val="StyleUnderline"/>
          <w:b/>
          <w:highlight w:val="green"/>
        </w:rPr>
        <w:t xml:space="preserve"> effect</w:t>
      </w:r>
      <w:r w:rsidRPr="00DD69BB">
        <w:rPr>
          <w:b/>
          <w:sz w:val="26"/>
          <w:highlight w:val="green"/>
          <w:u w:val="single"/>
        </w:rPr>
        <w:t>,</w:t>
      </w:r>
      <w:r w:rsidRPr="00DD69BB">
        <w:rPr>
          <w:sz w:val="16"/>
        </w:rPr>
        <w:t xml:space="preserve"> and the drafters likely intended the companion word "strike" </w:t>
      </w:r>
      <w:proofErr w:type="gramStart"/>
      <w:r w:rsidRPr="00DD69BB">
        <w:rPr>
          <w:sz w:val="16"/>
        </w:rPr>
        <w:t>to  [</w:t>
      </w:r>
      <w:proofErr w:type="gramEnd"/>
      <w:r w:rsidRPr="00DD69BB">
        <w:rPr>
          <w:sz w:val="16"/>
        </w:rPr>
        <w:t xml:space="preserve">*136]  have the same type of effect as well. 67 </w:t>
      </w:r>
      <w:r w:rsidRPr="00DD69BB">
        <w:rPr>
          <w:u w:val="single"/>
        </w:rPr>
        <w:t>Third, "</w:t>
      </w:r>
      <w:r w:rsidRPr="00DD69BB">
        <w:rPr>
          <w:b/>
          <w:sz w:val="26"/>
          <w:highlight w:val="green"/>
          <w:u w:val="single"/>
        </w:rPr>
        <w:t>reduce</w:t>
      </w:r>
      <w:r w:rsidRPr="00DD69BB">
        <w:rPr>
          <w:u w:val="single"/>
        </w:rPr>
        <w:t xml:space="preserve">" and "strike" </w:t>
      </w:r>
      <w:r w:rsidRPr="00DD69BB">
        <w:rPr>
          <w:b/>
          <w:sz w:val="26"/>
          <w:highlight w:val="green"/>
          <w:u w:val="single"/>
        </w:rPr>
        <w:t>describe</w:t>
      </w:r>
      <w:r w:rsidRPr="00DD69BB">
        <w:rPr>
          <w:highlight w:val="green"/>
          <w:u w:val="single"/>
        </w:rPr>
        <w:t xml:space="preserve"> </w:t>
      </w:r>
      <w:r w:rsidRPr="00DD69BB">
        <w:rPr>
          <w:u w:val="single"/>
        </w:rPr>
        <w:t xml:space="preserve">the same </w:t>
      </w:r>
      <w:r w:rsidRPr="00DD69BB">
        <w:rPr>
          <w:b/>
          <w:sz w:val="26"/>
          <w:highlight w:val="green"/>
          <w:u w:val="single"/>
        </w:rPr>
        <w:t>action applied to different extents:</w:t>
      </w:r>
      <w:r w:rsidRPr="00DD69BB">
        <w:rPr>
          <w:u w:val="single"/>
        </w:rPr>
        <w:t xml:space="preserve"> </w:t>
      </w:r>
      <w:r w:rsidRPr="00DD69BB">
        <w:rPr>
          <w:b/>
          <w:sz w:val="26"/>
          <w:highlight w:val="green"/>
          <w:u w:val="single"/>
        </w:rPr>
        <w:t>when an amount is "reduced</w:t>
      </w:r>
      <w:r w:rsidRPr="00DD69BB">
        <w:rPr>
          <w:u w:val="single"/>
        </w:rPr>
        <w:t xml:space="preserve">" </w:t>
      </w:r>
      <w:r w:rsidRPr="00DD69BB">
        <w:rPr>
          <w:b/>
          <w:sz w:val="26"/>
          <w:highlight w:val="green"/>
          <w:u w:val="single"/>
        </w:rPr>
        <w:t>to the point where it is lessened to nothing</w:t>
      </w:r>
      <w:r w:rsidRPr="00DD69BB">
        <w:rPr>
          <w:u w:val="single"/>
        </w:rPr>
        <w:t xml:space="preserve">, </w:t>
      </w:r>
      <w:r w:rsidRPr="00DD69BB">
        <w:rPr>
          <w:b/>
          <w:sz w:val="26"/>
          <w:highlight w:val="green"/>
          <w:u w:val="single"/>
        </w:rPr>
        <w:t>it is effectively "struck."</w:t>
      </w:r>
      <w:r w:rsidRPr="00DD69BB">
        <w:rPr>
          <w:highlight w:val="green"/>
          <w:u w:val="single"/>
        </w:rPr>
        <w:t xml:space="preserve"> </w:t>
      </w:r>
      <w:r w:rsidRPr="00DD69BB">
        <w:rPr>
          <w:u w:val="single"/>
        </w:rPr>
        <w:t xml:space="preserve">68 </w:t>
      </w:r>
      <w:r w:rsidRPr="00DD69BB">
        <w:rPr>
          <w:b/>
          <w:sz w:val="26"/>
          <w:highlight w:val="green"/>
          <w:u w:val="single"/>
        </w:rPr>
        <w:t>Thus, the object</w:t>
      </w:r>
      <w:r w:rsidRPr="00DD69BB">
        <w:rPr>
          <w:highlight w:val="green"/>
          <w:u w:val="single"/>
        </w:rPr>
        <w:t xml:space="preserve"> </w:t>
      </w:r>
      <w:r w:rsidRPr="00DD69BB">
        <w:rPr>
          <w:sz w:val="16"/>
        </w:rPr>
        <w:t>of the "strike"</w:t>
      </w:r>
      <w:r w:rsidRPr="00DD69BB">
        <w:rPr>
          <w:b/>
          <w:sz w:val="26"/>
          <w:highlight w:val="green"/>
          <w:u w:val="single"/>
        </w:rPr>
        <w:t xml:space="preserve"> must be associated with an amount</w:t>
      </w:r>
      <w:r w:rsidRPr="00DD69BB">
        <w:rPr>
          <w:highlight w:val="green"/>
          <w:u w:val="single"/>
        </w:rPr>
        <w:t xml:space="preserve"> </w:t>
      </w:r>
      <w:r w:rsidRPr="00DD69BB">
        <w:rPr>
          <w:sz w:val="16"/>
        </w:rPr>
        <w:t xml:space="preserve">of money </w:t>
      </w:r>
      <w:r w:rsidRPr="00DD69BB">
        <w:rPr>
          <w:b/>
          <w:sz w:val="26"/>
          <w:highlight w:val="green"/>
          <w:u w:val="single"/>
        </w:rPr>
        <w:t>to the extent</w:t>
      </w:r>
      <w:r w:rsidRPr="00DD69BB">
        <w:rPr>
          <w:sz w:val="16"/>
          <w:highlight w:val="green"/>
        </w:rPr>
        <w:t xml:space="preserve"> </w:t>
      </w:r>
      <w:r w:rsidRPr="00DD69BB">
        <w:rPr>
          <w:b/>
          <w:sz w:val="26"/>
          <w:highlight w:val="green"/>
          <w:u w:val="single"/>
        </w:rPr>
        <w:t>that it can be lessened</w:t>
      </w:r>
      <w:r w:rsidRPr="00DD69BB">
        <w:rPr>
          <w:sz w:val="16"/>
        </w:rPr>
        <w:t xml:space="preserve">. 69 Fourth, the historical purpose of the item veto was to curtail the amount of state spending by mitigating the effects of </w:t>
      </w:r>
      <w:proofErr w:type="gramStart"/>
      <w:r w:rsidRPr="00DD69BB">
        <w:rPr>
          <w:sz w:val="16"/>
        </w:rPr>
        <w:t>log-rolling</w:t>
      </w:r>
      <w:proofErr w:type="gramEnd"/>
      <w:r w:rsidRPr="00DD69BB">
        <w:rPr>
          <w:sz w:val="16"/>
        </w:rPr>
        <w:t>, a purpose most closely directed at the amount of the appropriation. 70 Fifth, "public policy disfavors a reading of "item' that would permit the executive branch to substantively alter the legislature's appropriation bills, resulting in appropriations passed without the protection our constitution contemplates." 71 For these reasons, the court concluded that the power to "strike" only refers to completely diminishing the amount of an appropriations item, not the descriptive language accompanying it.</w:t>
      </w:r>
    </w:p>
    <w:p w14:paraId="7DD83152" w14:textId="77777777" w:rsidR="00415157" w:rsidRDefault="00415157" w:rsidP="00415157">
      <w:pPr>
        <w:pStyle w:val="Heading4"/>
      </w:pPr>
      <w:r>
        <w:t>2] Violation: they don’t</w:t>
      </w:r>
    </w:p>
    <w:p w14:paraId="69E91989" w14:textId="77777777" w:rsidR="00415157" w:rsidRDefault="00415157" w:rsidP="00415157">
      <w:pPr>
        <w:pStyle w:val="Heading4"/>
      </w:pPr>
      <w:r>
        <w:t>3] Standards</w:t>
      </w:r>
    </w:p>
    <w:p w14:paraId="2E859BA0" w14:textId="77777777" w:rsidR="00415157" w:rsidRDefault="00415157" w:rsidP="00415157">
      <w:pPr>
        <w:pStyle w:val="Heading4"/>
      </w:pPr>
      <w:r>
        <w:t xml:space="preserve">a] </w:t>
      </w:r>
      <w:r>
        <w:rPr>
          <w:u w:val="single"/>
        </w:rPr>
        <w:t>Shiftiness</w:t>
      </w:r>
      <w:r>
        <w:t xml:space="preserve"> – vague plan wording </w:t>
      </w:r>
      <w:r>
        <w:rPr>
          <w:u w:val="single"/>
        </w:rPr>
        <w:t>wrecks</w:t>
      </w:r>
      <w:r>
        <w:t xml:space="preserve"> Neg Ground since it’s impossible to know which DAs link or which CPs are competitive since different IP’s have different implications – absent 1AC specification, the 1AR can squirrel out of links by saying they don’t </w:t>
      </w:r>
      <w:proofErr w:type="gramStart"/>
      <w:r>
        <w:t>effect</w:t>
      </w:r>
      <w:proofErr w:type="gramEnd"/>
      <w:r>
        <w:t xml:space="preserve"> a certain protection or they don’t reduce IP enough to trigger the link. </w:t>
      </w:r>
    </w:p>
    <w:p w14:paraId="56B01075" w14:textId="77777777" w:rsidR="00415157" w:rsidRDefault="00415157" w:rsidP="00415157">
      <w:pPr>
        <w:pStyle w:val="Heading4"/>
      </w:pPr>
      <w:r>
        <w:t xml:space="preserve">Independently </w:t>
      </w:r>
      <w:r w:rsidRPr="00F1071F">
        <w:t>vote Negative on</w:t>
      </w:r>
      <w:r>
        <w:rPr>
          <w:u w:val="single"/>
        </w:rPr>
        <w:t xml:space="preserve"> </w:t>
      </w:r>
      <w:r w:rsidRPr="00D829C2">
        <w:rPr>
          <w:u w:val="single"/>
        </w:rPr>
        <w:t>Presumption</w:t>
      </w:r>
      <w:r>
        <w:t xml:space="preserve"> </w:t>
      </w:r>
      <w:r w:rsidRPr="00D829C2">
        <w:t>since</w:t>
      </w:r>
      <w:r>
        <w:t xml:space="preserve"> the Aff gets struck down for being </w:t>
      </w:r>
      <w:r>
        <w:rPr>
          <w:u w:val="single"/>
        </w:rPr>
        <w:t>void-for-vagueness</w:t>
      </w:r>
      <w:r>
        <w:t xml:space="preserve"> since they don’t have an explanation of what is </w:t>
      </w:r>
      <w:r>
        <w:rPr>
          <w:u w:val="single"/>
        </w:rPr>
        <w:t>reduced</w:t>
      </w:r>
      <w:r>
        <w:t xml:space="preserve"> or </w:t>
      </w:r>
      <w:r>
        <w:rPr>
          <w:u w:val="single"/>
        </w:rPr>
        <w:t>remaining</w:t>
      </w:r>
      <w:r>
        <w:t xml:space="preserve"> after the Plan.</w:t>
      </w:r>
    </w:p>
    <w:p w14:paraId="3B742F59" w14:textId="77777777" w:rsidR="00415157" w:rsidRPr="00F1071F" w:rsidRDefault="00415157" w:rsidP="00415157">
      <w:r w:rsidRPr="00F1071F">
        <w:rPr>
          <w:rStyle w:val="Style13ptBold"/>
        </w:rPr>
        <w:t>Singer 10</w:t>
      </w:r>
      <w:r>
        <w:t xml:space="preserve"> </w:t>
      </w:r>
      <w:r w:rsidRPr="00F1071F">
        <w:t>Bill Singer</w:t>
      </w:r>
      <w:r>
        <w:t xml:space="preserve"> </w:t>
      </w:r>
      <w:r w:rsidRPr="00F1071F">
        <w:t>9-13-2010</w:t>
      </w:r>
      <w:r>
        <w:t xml:space="preserve"> “</w:t>
      </w:r>
      <w:proofErr w:type="spellStart"/>
      <w:r w:rsidRPr="00F1071F">
        <w:t>Yo</w:t>
      </w:r>
      <w:proofErr w:type="spellEnd"/>
      <w:r w:rsidRPr="00F1071F">
        <w:t xml:space="preserve">, Congress, Keep </w:t>
      </w:r>
      <w:proofErr w:type="gramStart"/>
      <w:r w:rsidRPr="00F1071F">
        <w:t>On</w:t>
      </w:r>
      <w:proofErr w:type="gramEnd"/>
      <w:r w:rsidRPr="00F1071F">
        <w:t xml:space="preserve"> </w:t>
      </w:r>
      <w:proofErr w:type="spellStart"/>
      <w:r w:rsidRPr="00F1071F">
        <w:t>Truckin</w:t>
      </w:r>
      <w:proofErr w:type="spellEnd"/>
      <w:r w:rsidRPr="00F1071F">
        <w:t>' -- Can You Dig It?</w:t>
      </w:r>
      <w:r>
        <w:t xml:space="preserve">” </w:t>
      </w:r>
      <w:hyperlink r:id="rId10" w:history="1">
        <w:r w:rsidRPr="001C4682">
          <w:rPr>
            <w:rStyle w:val="Hyperlink"/>
          </w:rPr>
          <w:t>http://www.brokeandbroker.com/index.php?a=blog&amp;id=554</w:t>
        </w:r>
      </w:hyperlink>
      <w:r>
        <w:t xml:space="preserve"> (Bill Singer</w:t>
      </w:r>
      <w:r w:rsidRPr="00F1071F">
        <w:t xml:space="preserve"> is a lawyer who represents securities-industry firms, individual registered persons, Wall Street whistleblowers, and defrauded public investors. For over three decades, Singer has represented clients before the American Stock Exchange, the New York Stock Exchange, the Financial Industry Regulatory Authority (formerly the NASD), the United States Securities and Exchange Commission, and in criminal investigations brought by various federal, state, and local prosecutors. Before entering the private practice of law, Singer was employed in the Legal Department of Smith Barney, Harris Upham &amp; Co.; as a regulatory attorney with both the American Stock Exchange and the NASD (now FINRA); and as a Legal Counsel to Integrated Resources Asset Management. Singer was formerly Chief Counsel to the Financial Industry Association; General Counsel to the NASD Dissidents' Grassroots Movement; and General Counsel to the Independent Broker-Dealer Association. He was registered for </w:t>
      </w:r>
      <w:proofErr w:type="gramStart"/>
      <w:r w:rsidRPr="00F1071F">
        <w:t>a number of</w:t>
      </w:r>
      <w:proofErr w:type="gramEnd"/>
      <w:r w:rsidRPr="00F1071F">
        <w:t xml:space="preserve"> years as a Series 7 and Series 63 stockbroker.</w:t>
      </w:r>
      <w:r>
        <w:t xml:space="preserve">)//Elmer </w:t>
      </w:r>
    </w:p>
    <w:p w14:paraId="734930D0" w14:textId="77777777" w:rsidR="00415157" w:rsidRPr="00DA200A" w:rsidRDefault="00415157" w:rsidP="00415157">
      <w:pPr>
        <w:rPr>
          <w:sz w:val="16"/>
        </w:rPr>
      </w:pPr>
      <w:r w:rsidRPr="00DA200A">
        <w:rPr>
          <w:u w:val="single"/>
        </w:rPr>
        <w:t xml:space="preserve">All of which makes </w:t>
      </w:r>
      <w:r w:rsidRPr="00DA200A">
        <w:rPr>
          <w:b/>
          <w:sz w:val="26"/>
          <w:highlight w:val="green"/>
          <w:u w:val="single"/>
        </w:rPr>
        <w:t>it critical that</w:t>
      </w:r>
      <w:r w:rsidRPr="00DA200A">
        <w:rPr>
          <w:highlight w:val="green"/>
          <w:u w:val="single"/>
        </w:rPr>
        <w:t xml:space="preserve"> </w:t>
      </w:r>
      <w:r w:rsidRPr="00DA200A">
        <w:rPr>
          <w:u w:val="single"/>
        </w:rPr>
        <w:t xml:space="preserve">the </w:t>
      </w:r>
      <w:r w:rsidRPr="00DA200A">
        <w:rPr>
          <w:b/>
          <w:sz w:val="26"/>
          <w:highlight w:val="green"/>
          <w:u w:val="single"/>
        </w:rPr>
        <w:t>laws</w:t>
      </w:r>
      <w:r w:rsidRPr="00DA200A">
        <w:rPr>
          <w:u w:val="single"/>
        </w:rPr>
        <w:t xml:space="preserve">, rules, and regulations </w:t>
      </w:r>
      <w:r w:rsidRPr="00DA200A">
        <w:rPr>
          <w:sz w:val="16"/>
        </w:rPr>
        <w:t>of Wall Street</w:t>
      </w:r>
      <w:r w:rsidRPr="00DA200A">
        <w:rPr>
          <w:u w:val="single"/>
        </w:rPr>
        <w:t xml:space="preserve"> be promulgated in an intelligible manner that </w:t>
      </w:r>
      <w:r w:rsidRPr="00F1071F">
        <w:rPr>
          <w:b/>
          <w:sz w:val="26"/>
          <w:highlight w:val="green"/>
          <w:u w:val="single"/>
        </w:rPr>
        <w:t>clearly sets forth</w:t>
      </w:r>
      <w:r w:rsidRPr="00DA200A">
        <w:rPr>
          <w:sz w:val="16"/>
          <w:highlight w:val="green"/>
        </w:rPr>
        <w:t xml:space="preserve"> </w:t>
      </w:r>
      <w:r w:rsidRPr="00F1071F">
        <w:rPr>
          <w:b/>
          <w:sz w:val="26"/>
          <w:highlight w:val="green"/>
          <w:u w:val="single"/>
          <w:bdr w:val="single" w:sz="4" w:space="0" w:color="auto"/>
        </w:rPr>
        <w:t>what is allowed and what is prohibited</w:t>
      </w:r>
      <w:r w:rsidRPr="00DA200A">
        <w:rPr>
          <w:sz w:val="16"/>
        </w:rPr>
        <w:t xml:space="preserve">.  </w:t>
      </w:r>
      <w:r w:rsidRPr="00F1071F">
        <w:rPr>
          <w:u w:val="single"/>
        </w:rPr>
        <w:t>What a provision was meant to say should be what it says -- there shouldn't be any guessing or uncertainty.</w:t>
      </w:r>
      <w:r w:rsidRPr="00DA200A">
        <w:rPr>
          <w:sz w:val="16"/>
        </w:rPr>
        <w:t xml:space="preserve"> </w:t>
      </w:r>
      <w:r w:rsidRPr="00F1071F">
        <w:rPr>
          <w:u w:val="single"/>
        </w:rPr>
        <w:t xml:space="preserve">Unfortunately, so much of what has been proposed as financial regulatory reform, </w:t>
      </w:r>
      <w:r w:rsidRPr="00DA200A">
        <w:rPr>
          <w:sz w:val="16"/>
        </w:rPr>
        <w:t>and so much of what will likely emanate from the various agencies and commissions that will soon embark upon rulemaking,</w:t>
      </w:r>
      <w:r w:rsidRPr="00F1071F">
        <w:rPr>
          <w:u w:val="single"/>
        </w:rPr>
        <w:t xml:space="preserve"> is vague</w:t>
      </w:r>
      <w:r w:rsidRPr="00DA200A">
        <w:rPr>
          <w:sz w:val="16"/>
        </w:rPr>
        <w:t xml:space="preserve">.  </w:t>
      </w:r>
      <w:r w:rsidRPr="00F1071F">
        <w:rPr>
          <w:b/>
          <w:sz w:val="26"/>
          <w:highlight w:val="green"/>
          <w:u w:val="single"/>
        </w:rPr>
        <w:t>If there is one thing</w:t>
      </w:r>
      <w:r w:rsidRPr="00DA200A">
        <w:rPr>
          <w:sz w:val="16"/>
          <w:highlight w:val="green"/>
        </w:rPr>
        <w:t xml:space="preserve"> </w:t>
      </w:r>
      <w:r w:rsidRPr="00DA200A">
        <w:rPr>
          <w:sz w:val="16"/>
        </w:rPr>
        <w:t xml:space="preserve">that </w:t>
      </w:r>
      <w:r w:rsidRPr="00F1071F">
        <w:rPr>
          <w:b/>
          <w:sz w:val="26"/>
          <w:highlight w:val="green"/>
          <w:u w:val="single"/>
        </w:rPr>
        <w:t>courts will not tolerate</w:t>
      </w:r>
      <w:r w:rsidRPr="00DA200A">
        <w:rPr>
          <w:sz w:val="16"/>
          <w:highlight w:val="green"/>
        </w:rPr>
        <w:t xml:space="preserve"> </w:t>
      </w:r>
      <w:r w:rsidRPr="00F1071F">
        <w:rPr>
          <w:b/>
          <w:sz w:val="26"/>
          <w:highlight w:val="green"/>
          <w:u w:val="single"/>
          <w:bdr w:val="single" w:sz="4" w:space="0" w:color="auto"/>
        </w:rPr>
        <w:t>it is vagueness</w:t>
      </w:r>
      <w:r w:rsidRPr="00DA200A">
        <w:rPr>
          <w:sz w:val="16"/>
        </w:rPr>
        <w:t xml:space="preserve">.  </w:t>
      </w:r>
      <w:r w:rsidRPr="00F1071F">
        <w:rPr>
          <w:u w:val="single"/>
        </w:rPr>
        <w:t xml:space="preserve">The </w:t>
      </w:r>
      <w:r w:rsidRPr="00F1071F">
        <w:rPr>
          <w:b/>
          <w:sz w:val="26"/>
          <w:highlight w:val="green"/>
          <w:u w:val="single"/>
        </w:rPr>
        <w:t>law books</w:t>
      </w:r>
      <w:r w:rsidRPr="00F1071F">
        <w:rPr>
          <w:u w:val="single"/>
        </w:rPr>
        <w:t xml:space="preserve"> are </w:t>
      </w:r>
      <w:r w:rsidRPr="00F1071F">
        <w:rPr>
          <w:b/>
          <w:sz w:val="26"/>
          <w:highlight w:val="green"/>
          <w:u w:val="single"/>
        </w:rPr>
        <w:t xml:space="preserve">filled with </w:t>
      </w:r>
      <w:r w:rsidRPr="00F1071F">
        <w:rPr>
          <w:u w:val="single"/>
        </w:rPr>
        <w:t xml:space="preserve">agreements, contracts, rules, regulations, and </w:t>
      </w:r>
      <w:r w:rsidRPr="00F1071F">
        <w:rPr>
          <w:b/>
          <w:sz w:val="26"/>
          <w:highlight w:val="green"/>
          <w:u w:val="single"/>
        </w:rPr>
        <w:t>laws</w:t>
      </w:r>
      <w:r w:rsidRPr="00F1071F">
        <w:rPr>
          <w:highlight w:val="green"/>
          <w:u w:val="single"/>
        </w:rPr>
        <w:t xml:space="preserve"> </w:t>
      </w:r>
      <w:r w:rsidRPr="00F1071F">
        <w:rPr>
          <w:b/>
          <w:sz w:val="26"/>
          <w:highlight w:val="green"/>
          <w:u w:val="single"/>
          <w:bdr w:val="single" w:sz="4" w:space="0" w:color="auto"/>
        </w:rPr>
        <w:t>that have been struck down as void for vagueness</w:t>
      </w:r>
      <w:r w:rsidRPr="00DA200A">
        <w:rPr>
          <w:sz w:val="16"/>
        </w:rPr>
        <w:t xml:space="preserve">.  I fear that much of FINREG may be headed for the same garbage can. </w:t>
      </w:r>
    </w:p>
    <w:p w14:paraId="59E28057" w14:textId="77777777" w:rsidR="00415157" w:rsidRPr="00DA200A" w:rsidRDefault="00415157" w:rsidP="00415157">
      <w:pPr>
        <w:pStyle w:val="Heading4"/>
      </w:pPr>
      <w:r>
        <w:t xml:space="preserve">b] </w:t>
      </w:r>
      <w:r w:rsidRPr="00D829C2">
        <w:rPr>
          <w:u w:val="single"/>
        </w:rPr>
        <w:t>Topic Education</w:t>
      </w:r>
      <w:r>
        <w:t xml:space="preserve"> – nuanced debates about IP </w:t>
      </w:r>
      <w:r>
        <w:rPr>
          <w:u w:val="single"/>
        </w:rPr>
        <w:t>requires</w:t>
      </w:r>
      <w:r>
        <w:t xml:space="preserve"> specification since each form of IPR has </w:t>
      </w:r>
      <w:r>
        <w:rPr>
          <w:u w:val="single"/>
        </w:rPr>
        <w:t>specific</w:t>
      </w:r>
      <w:r>
        <w:t xml:space="preserve"> issues related to it so </w:t>
      </w:r>
      <w:r>
        <w:rPr>
          <w:u w:val="single"/>
        </w:rPr>
        <w:t>generalization</w:t>
      </w:r>
      <w:r>
        <w:t xml:space="preserve"> disincentivizes in-depth research. </w:t>
      </w:r>
      <w:r w:rsidRPr="00DA200A">
        <w:rPr>
          <w:u w:val="single"/>
        </w:rPr>
        <w:t>Topic Education</w:t>
      </w:r>
      <w:r>
        <w:t xml:space="preserve"> is a voter since we only debate the topic for two months.</w:t>
      </w:r>
    </w:p>
    <w:p w14:paraId="61626F48" w14:textId="77777777" w:rsidR="00415157" w:rsidRDefault="00415157" w:rsidP="00415157">
      <w:pPr>
        <w:pStyle w:val="Heading4"/>
      </w:pPr>
      <w:r>
        <w:t xml:space="preserve">Fairness is a </w:t>
      </w:r>
      <w:r>
        <w:rPr>
          <w:u w:val="single"/>
        </w:rPr>
        <w:t>voter</w:t>
      </w:r>
      <w:r>
        <w:t xml:space="preserve"> since </w:t>
      </w:r>
      <w:proofErr w:type="gramStart"/>
      <w:r>
        <w:t>it’s</w:t>
      </w:r>
      <w:proofErr w:type="gramEnd"/>
      <w:r>
        <w:t xml:space="preserve"> debate is a game so it’s a </w:t>
      </w:r>
      <w:r>
        <w:rPr>
          <w:u w:val="single"/>
        </w:rPr>
        <w:t>jurisdictional</w:t>
      </w:r>
      <w:r>
        <w:t xml:space="preserve"> question and </w:t>
      </w:r>
      <w:r>
        <w:rPr>
          <w:u w:val="single"/>
        </w:rPr>
        <w:t>sequencing</w:t>
      </w:r>
      <w:r>
        <w:t xml:space="preserve"> to evaluating any other argument in the debate.</w:t>
      </w:r>
    </w:p>
    <w:p w14:paraId="185409A8" w14:textId="77777777" w:rsidR="00415157" w:rsidRDefault="00415157" w:rsidP="00415157">
      <w:pPr>
        <w:pStyle w:val="Heading4"/>
      </w:pPr>
      <w:r>
        <w:t xml:space="preserve">Reductions Spec </w:t>
      </w:r>
      <w:r>
        <w:rPr>
          <w:u w:val="single"/>
        </w:rPr>
        <w:t>isn’t regressive</w:t>
      </w:r>
      <w:r>
        <w:t xml:space="preserve"> – it’s a core discussion </w:t>
      </w:r>
      <w:r>
        <w:rPr>
          <w:u w:val="single"/>
        </w:rPr>
        <w:t>central</w:t>
      </w:r>
      <w:r>
        <w:t xml:space="preserve"> to the literature, we’ve read a card </w:t>
      </w:r>
      <w:r>
        <w:rPr>
          <w:u w:val="single"/>
        </w:rPr>
        <w:t>proving predictability</w:t>
      </w:r>
      <w:r>
        <w:t xml:space="preserve">, and is a </w:t>
      </w:r>
      <w:r>
        <w:rPr>
          <w:u w:val="single"/>
        </w:rPr>
        <w:t>floor</w:t>
      </w:r>
      <w:r>
        <w:t xml:space="preserve"> for topic debates.</w:t>
      </w:r>
    </w:p>
    <w:p w14:paraId="6B03261B" w14:textId="77777777" w:rsidR="00415157" w:rsidRPr="00415157" w:rsidRDefault="00415157" w:rsidP="00415157">
      <w:pPr>
        <w:pStyle w:val="Heading4"/>
      </w:pPr>
      <w:r w:rsidRPr="00415157">
        <w:t xml:space="preserve">[Paradigm Issues] – </w:t>
      </w:r>
    </w:p>
    <w:p w14:paraId="72D9BCDC" w14:textId="77777777" w:rsidR="00415157" w:rsidRPr="00415157" w:rsidRDefault="00415157" w:rsidP="00415157">
      <w:pPr>
        <w:pStyle w:val="Heading4"/>
      </w:pPr>
      <w:r w:rsidRPr="00415157">
        <w:t xml:space="preserve">[AT CX Checks] – CX doesn’t check - 1] Skews pre-round prep – key to in-depth clash, 2] Judges don’t flow CX, 3] Unverifiable and Irresolvable, 4] Skews CX Time since it forces me to </w:t>
      </w:r>
      <w:r w:rsidRPr="00415157">
        <w:rPr>
          <w:u w:val="single"/>
        </w:rPr>
        <w:t>clarify</w:t>
      </w:r>
      <w:r w:rsidRPr="00415157">
        <w:t xml:space="preserve"> rather than pursue </w:t>
      </w:r>
      <w:r w:rsidRPr="00415157">
        <w:rPr>
          <w:u w:val="single"/>
        </w:rPr>
        <w:t>lines of argumentation</w:t>
      </w:r>
      <w:r w:rsidRPr="00415157">
        <w:t>, and 5] Allows them to change advocacy based on what my CX questions are which irreparably skews my Neg Strat.</w:t>
      </w:r>
    </w:p>
    <w:p w14:paraId="262F4939" w14:textId="77777777" w:rsidR="00415157" w:rsidRPr="00415157" w:rsidRDefault="00415157" w:rsidP="00415157">
      <w:pPr>
        <w:pStyle w:val="Heading4"/>
      </w:pPr>
      <w:r w:rsidRPr="00415157">
        <w:t xml:space="preserve">[DTD] – Reduction is DTD since a] can’t drop an </w:t>
      </w:r>
      <w:r w:rsidRPr="00415157">
        <w:rPr>
          <w:u w:val="single"/>
        </w:rPr>
        <w:t>absence of something</w:t>
      </w:r>
      <w:r w:rsidRPr="00415157">
        <w:t xml:space="preserve"> and b] it’s a necessary </w:t>
      </w:r>
      <w:r w:rsidRPr="00415157">
        <w:rPr>
          <w:u w:val="single"/>
        </w:rPr>
        <w:t>floor</w:t>
      </w:r>
      <w:r w:rsidRPr="00415157">
        <w:t xml:space="preserve"> for debate-ability since the damage is </w:t>
      </w:r>
      <w:r w:rsidRPr="00415157">
        <w:rPr>
          <w:u w:val="single"/>
        </w:rPr>
        <w:t>irreparable</w:t>
      </w:r>
      <w:r w:rsidRPr="00415157">
        <w:t xml:space="preserve"> c] skewed the entire 1nc not rectifiable</w:t>
      </w:r>
    </w:p>
    <w:p w14:paraId="7F18C893" w14:textId="77777777" w:rsidR="00415157" w:rsidRPr="00415157" w:rsidRDefault="00415157" w:rsidP="00415157">
      <w:pPr>
        <w:pStyle w:val="Heading4"/>
      </w:pPr>
      <w:r w:rsidRPr="00415157">
        <w:t xml:space="preserve">[Competing </w:t>
      </w:r>
      <w:proofErr w:type="spellStart"/>
      <w:r w:rsidRPr="00415157">
        <w:t>Interps</w:t>
      </w:r>
      <w:proofErr w:type="spellEnd"/>
      <w:r w:rsidRPr="00415157">
        <w:t xml:space="preserve">] – Reasonability is </w:t>
      </w:r>
      <w:r w:rsidRPr="00415157">
        <w:rPr>
          <w:u w:val="single"/>
        </w:rPr>
        <w:t>arbitrary</w:t>
      </w:r>
      <w:r w:rsidRPr="00415157">
        <w:t xml:space="preserve"> and causes a </w:t>
      </w:r>
      <w:r w:rsidRPr="00415157">
        <w:rPr>
          <w:u w:val="single"/>
        </w:rPr>
        <w:t>race to the bottom</w:t>
      </w:r>
      <w:r w:rsidRPr="00415157">
        <w:t xml:space="preserve"> of questionable argumentation.</w:t>
      </w:r>
    </w:p>
    <w:p w14:paraId="74D3AA6F" w14:textId="77777777" w:rsidR="00415157" w:rsidRPr="00415157" w:rsidRDefault="00415157" w:rsidP="00415157">
      <w:pPr>
        <w:pStyle w:val="Heading4"/>
      </w:pPr>
      <w:r w:rsidRPr="00415157">
        <w:t>[No RVI’s] – 1] Forces the 1NC to go all-in on Theory which kills substance education, 2] Encourages Baiting since the 1AC will purposely be abusive, and 3] Illogical – you shouldn’t win for not being abusive.</w:t>
      </w:r>
    </w:p>
    <w:p w14:paraId="773E480D" w14:textId="77777777" w:rsidR="00415157" w:rsidRDefault="00415157" w:rsidP="00415157">
      <w:pPr>
        <w:pStyle w:val="Heading4"/>
      </w:pPr>
      <w:r w:rsidRPr="00415157">
        <w:t>[Comes above 1AR Theory] –</w:t>
      </w:r>
      <w:r>
        <w:t xml:space="preserve"> 1NC Theory outweighs on </w:t>
      </w:r>
      <w:r>
        <w:rPr>
          <w:u w:val="single"/>
        </w:rPr>
        <w:t>scope</w:t>
      </w:r>
      <w:r>
        <w:t xml:space="preserve"> cause 1AC abuse effects </w:t>
      </w:r>
      <w:r>
        <w:rPr>
          <w:u w:val="single"/>
        </w:rPr>
        <w:t>every speech</w:t>
      </w:r>
      <w:r>
        <w:t xml:space="preserve"> – we had to be abusive since the 1AC was abusive first.</w:t>
      </w:r>
    </w:p>
    <w:p w14:paraId="0F66876C" w14:textId="4348234B" w:rsidR="00415157" w:rsidRDefault="003E6C19" w:rsidP="003E6C19">
      <w:pPr>
        <w:pStyle w:val="Heading3"/>
      </w:pPr>
      <w:r>
        <w:t>2</w:t>
      </w:r>
    </w:p>
    <w:p w14:paraId="5B899D9B" w14:textId="77777777" w:rsidR="003E6C19" w:rsidRDefault="003E6C19" w:rsidP="003E6C19">
      <w:pPr>
        <w:pStyle w:val="Heading4"/>
      </w:pPr>
      <w:r>
        <w:t xml:space="preserve">Biden’s infrastructure bill </w:t>
      </w:r>
      <w:r>
        <w:rPr>
          <w:u w:val="single"/>
        </w:rPr>
        <w:t>will pass</w:t>
      </w:r>
      <w:r>
        <w:t xml:space="preserve"> through </w:t>
      </w:r>
      <w:proofErr w:type="gramStart"/>
      <w:r>
        <w:t>reconciliation</w:t>
      </w:r>
      <w:proofErr w:type="gramEnd"/>
      <w:r>
        <w:t xml:space="preserve"> but </w:t>
      </w:r>
      <w:r>
        <w:rPr>
          <w:u w:val="single"/>
        </w:rPr>
        <w:t>absolute Dem Unity</w:t>
      </w:r>
      <w:r>
        <w:t xml:space="preserve"> is </w:t>
      </w:r>
      <w:r>
        <w:rPr>
          <w:u w:val="single"/>
        </w:rPr>
        <w:t>key</w:t>
      </w:r>
      <w:r>
        <w:t>.</w:t>
      </w:r>
    </w:p>
    <w:p w14:paraId="49701CFF" w14:textId="77777777" w:rsidR="003E6C19" w:rsidRPr="00053179" w:rsidRDefault="003E6C19" w:rsidP="003E6C19">
      <w:pPr>
        <w:pStyle w:val="ListParagraph"/>
        <w:numPr>
          <w:ilvl w:val="0"/>
          <w:numId w:val="12"/>
        </w:numPr>
      </w:pPr>
      <w:r>
        <w:t>Turns Structural Violence</w:t>
      </w:r>
    </w:p>
    <w:p w14:paraId="6D154CBC" w14:textId="77777777" w:rsidR="003E6C19" w:rsidRPr="00071526" w:rsidRDefault="003E6C19" w:rsidP="003E6C19">
      <w:proofErr w:type="spellStart"/>
      <w:r w:rsidRPr="00071526">
        <w:rPr>
          <w:rStyle w:val="Style13ptBold"/>
        </w:rPr>
        <w:t>Pramuk</w:t>
      </w:r>
      <w:proofErr w:type="spellEnd"/>
      <w:r w:rsidRPr="00071526">
        <w:rPr>
          <w:rStyle w:val="Style13ptBold"/>
        </w:rPr>
        <w:t xml:space="preserve"> and </w:t>
      </w:r>
      <w:r>
        <w:rPr>
          <w:rStyle w:val="Style13ptBold"/>
        </w:rPr>
        <w:t>Fr</w:t>
      </w:r>
      <w:r w:rsidRPr="00071526">
        <w:rPr>
          <w:rStyle w:val="Style13ptBold"/>
        </w:rPr>
        <w:t>anck 8-25</w:t>
      </w:r>
      <w:r>
        <w:t xml:space="preserve"> </w:t>
      </w:r>
      <w:r w:rsidRPr="00071526">
        <w:t xml:space="preserve">Jacob </w:t>
      </w:r>
      <w:proofErr w:type="spellStart"/>
      <w:r w:rsidRPr="00071526">
        <w:t>Pramuk</w:t>
      </w:r>
      <w:proofErr w:type="spellEnd"/>
      <w:r w:rsidRPr="00071526">
        <w:t xml:space="preserve"> and Thomas Franck 8-25-2021 "Here’s what happens next as Democrats try to pass Biden’s multitrillion-dollar economic plans"</w:t>
      </w:r>
      <w:r>
        <w:t xml:space="preserve"> </w:t>
      </w:r>
      <w:hyperlink r:id="rId11" w:history="1">
        <w:r w:rsidRPr="007313BB">
          <w:rPr>
            <w:rStyle w:val="Hyperlink"/>
          </w:rPr>
          <w:t>https://www.cnbc.com/2021/08/25/what-happens-next-with-biden-infrastructure-budget-bills-in-congress.html</w:t>
        </w:r>
      </w:hyperlink>
      <w:r>
        <w:t xml:space="preserve"> (Staff Reporter at CNBC)//Elmer </w:t>
      </w:r>
    </w:p>
    <w:p w14:paraId="652DA9ED" w14:textId="77777777" w:rsidR="003E6C19" w:rsidRPr="00053179" w:rsidRDefault="003E6C19" w:rsidP="003E6C19">
      <w:pPr>
        <w:rPr>
          <w:sz w:val="16"/>
        </w:rPr>
      </w:pPr>
      <w:r w:rsidRPr="00053179">
        <w:rPr>
          <w:sz w:val="16"/>
        </w:rPr>
        <w:t xml:space="preserve">WASHINGTON — </w:t>
      </w:r>
      <w:r w:rsidRPr="009006BD">
        <w:rPr>
          <w:b/>
          <w:sz w:val="26"/>
          <w:u w:val="single"/>
        </w:rPr>
        <w:t xml:space="preserve">House </w:t>
      </w:r>
      <w:r w:rsidRPr="00387727">
        <w:rPr>
          <w:b/>
          <w:sz w:val="26"/>
          <w:highlight w:val="green"/>
          <w:u w:val="single"/>
        </w:rPr>
        <w:t xml:space="preserve">Democrats </w:t>
      </w:r>
      <w:r w:rsidRPr="009006BD">
        <w:rPr>
          <w:b/>
          <w:sz w:val="26"/>
          <w:u w:val="single"/>
        </w:rPr>
        <w:t xml:space="preserve">just </w:t>
      </w:r>
      <w:r w:rsidRPr="00387727">
        <w:rPr>
          <w:b/>
          <w:sz w:val="26"/>
          <w:highlight w:val="green"/>
          <w:u w:val="single"/>
          <w:bdr w:val="single" w:sz="4" w:space="0" w:color="auto"/>
        </w:rPr>
        <w:t>patched up a party fracture</w:t>
      </w:r>
      <w:r w:rsidRPr="00053179">
        <w:rPr>
          <w:sz w:val="16"/>
          <w:highlight w:val="green"/>
          <w:bdr w:val="single" w:sz="4" w:space="0" w:color="auto"/>
        </w:rPr>
        <w:t xml:space="preserve"> </w:t>
      </w:r>
      <w:r w:rsidRPr="009006BD">
        <w:rPr>
          <w:b/>
          <w:sz w:val="26"/>
          <w:u w:val="single"/>
          <w:bdr w:val="single" w:sz="4" w:space="0" w:color="auto"/>
        </w:rPr>
        <w:t xml:space="preserve">to take a critical step </w:t>
      </w:r>
      <w:r w:rsidRPr="00387727">
        <w:rPr>
          <w:b/>
          <w:sz w:val="26"/>
          <w:highlight w:val="green"/>
          <w:u w:val="single"/>
          <w:bdr w:val="single" w:sz="4" w:space="0" w:color="auto"/>
        </w:rPr>
        <w:t>forward</w:t>
      </w:r>
      <w:r w:rsidRPr="00387727">
        <w:rPr>
          <w:b/>
          <w:sz w:val="26"/>
          <w:highlight w:val="green"/>
          <w:u w:val="single"/>
        </w:rPr>
        <w:t xml:space="preserve"> with a mammoth economic agenda</w:t>
      </w:r>
      <w:r w:rsidRPr="00053179">
        <w:rPr>
          <w:sz w:val="16"/>
        </w:rPr>
        <w:t xml:space="preserve">. </w:t>
      </w:r>
      <w:r w:rsidRPr="00387727">
        <w:rPr>
          <w:u w:val="single"/>
        </w:rPr>
        <w:t xml:space="preserve">But the </w:t>
      </w:r>
      <w:r w:rsidRPr="00387727">
        <w:rPr>
          <w:b/>
          <w:sz w:val="26"/>
          <w:highlight w:val="green"/>
          <w:u w:val="single"/>
        </w:rPr>
        <w:t>path ahead could get trickier</w:t>
      </w:r>
      <w:r w:rsidRPr="00387727">
        <w:rPr>
          <w:highlight w:val="green"/>
          <w:u w:val="single"/>
        </w:rPr>
        <w:t xml:space="preserve"> </w:t>
      </w:r>
      <w:r w:rsidRPr="00387727">
        <w:rPr>
          <w:u w:val="single"/>
        </w:rPr>
        <w:t>as party leaders try to thread a legislative needle to pass more than $4 trillion in new spending</w:t>
      </w:r>
      <w:r w:rsidRPr="009006BD">
        <w:rPr>
          <w:sz w:val="16"/>
        </w:rPr>
        <w:t xml:space="preserve">. </w:t>
      </w:r>
      <w:r w:rsidRPr="009006BD">
        <w:rPr>
          <w:b/>
          <w:sz w:val="26"/>
          <w:u w:val="single"/>
        </w:rPr>
        <w:t>In</w:t>
      </w:r>
      <w:r w:rsidRPr="009006BD">
        <w:rPr>
          <w:u w:val="single"/>
        </w:rPr>
        <w:t xml:space="preserve"> the </w:t>
      </w:r>
      <w:r w:rsidRPr="009006BD">
        <w:rPr>
          <w:b/>
          <w:sz w:val="26"/>
          <w:u w:val="single"/>
        </w:rPr>
        <w:t>coming weeks</w:t>
      </w:r>
      <w:r w:rsidRPr="009006BD">
        <w:rPr>
          <w:u w:val="single"/>
        </w:rPr>
        <w:t>,</w:t>
      </w:r>
      <w:r w:rsidRPr="00387727">
        <w:rPr>
          <w:u w:val="single"/>
        </w:rPr>
        <w:t xml:space="preserve"> </w:t>
      </w:r>
      <w:r w:rsidRPr="00387727">
        <w:rPr>
          <w:b/>
          <w:sz w:val="26"/>
          <w:highlight w:val="green"/>
          <w:u w:val="single"/>
        </w:rPr>
        <w:t>Democrats</w:t>
      </w:r>
      <w:r w:rsidRPr="00387727">
        <w:rPr>
          <w:highlight w:val="green"/>
          <w:u w:val="single"/>
        </w:rPr>
        <w:t xml:space="preserve"> </w:t>
      </w:r>
      <w:r w:rsidRPr="009006BD">
        <w:rPr>
          <w:b/>
          <w:sz w:val="26"/>
          <w:u w:val="single"/>
        </w:rPr>
        <w:t>aim to approve</w:t>
      </w:r>
      <w:r w:rsidRPr="009006BD">
        <w:rPr>
          <w:u w:val="single"/>
        </w:rPr>
        <w:t xml:space="preserve"> a $1 trill</w:t>
      </w:r>
      <w:r w:rsidRPr="00387727">
        <w:rPr>
          <w:u w:val="single"/>
        </w:rPr>
        <w:t xml:space="preserve">ion bipartisan </w:t>
      </w:r>
      <w:r w:rsidRPr="00387727">
        <w:rPr>
          <w:b/>
          <w:sz w:val="26"/>
          <w:highlight w:val="green"/>
          <w:u w:val="single"/>
        </w:rPr>
        <w:t>infrastructure</w:t>
      </w:r>
      <w:r w:rsidRPr="00387727">
        <w:rPr>
          <w:highlight w:val="green"/>
          <w:u w:val="single"/>
        </w:rPr>
        <w:t xml:space="preserve"> </w:t>
      </w:r>
      <w:r w:rsidRPr="00387727">
        <w:rPr>
          <w:u w:val="single"/>
        </w:rPr>
        <w:t xml:space="preserve">plan and up to $3.5 trillion in investments in social programs. Passing both </w:t>
      </w:r>
      <w:r w:rsidRPr="009006BD">
        <w:rPr>
          <w:b/>
          <w:sz w:val="26"/>
          <w:u w:val="single"/>
          <w:bdr w:val="single" w:sz="4" w:space="0" w:color="auto"/>
        </w:rPr>
        <w:t xml:space="preserve">will </w:t>
      </w:r>
      <w:r w:rsidRPr="00387727">
        <w:rPr>
          <w:b/>
          <w:sz w:val="26"/>
          <w:highlight w:val="green"/>
          <w:u w:val="single"/>
          <w:bdr w:val="single" w:sz="4" w:space="0" w:color="auto"/>
        </w:rPr>
        <w:t>require a heavy lift</w:t>
      </w:r>
      <w:r w:rsidRPr="00387727">
        <w:rPr>
          <w:u w:val="single"/>
        </w:rPr>
        <w:t xml:space="preserve">, as leaders will need to </w:t>
      </w:r>
      <w:r w:rsidRPr="00387727">
        <w:rPr>
          <w:b/>
          <w:sz w:val="26"/>
          <w:highlight w:val="green"/>
          <w:u w:val="single"/>
        </w:rPr>
        <w:t>satisfy</w:t>
      </w:r>
      <w:r w:rsidRPr="00387727">
        <w:rPr>
          <w:highlight w:val="green"/>
          <w:u w:val="single"/>
        </w:rPr>
        <w:t xml:space="preserve"> </w:t>
      </w:r>
      <w:r w:rsidRPr="009006BD">
        <w:rPr>
          <w:b/>
          <w:sz w:val="26"/>
          <w:u w:val="single"/>
        </w:rPr>
        <w:t xml:space="preserve">competing </w:t>
      </w:r>
      <w:r w:rsidRPr="00387727">
        <w:rPr>
          <w:b/>
          <w:sz w:val="26"/>
          <w:highlight w:val="green"/>
          <w:u w:val="single"/>
        </w:rPr>
        <w:t>demands of centrists</w:t>
      </w:r>
      <w:r w:rsidRPr="00387727">
        <w:rPr>
          <w:highlight w:val="green"/>
          <w:u w:val="single"/>
        </w:rPr>
        <w:t xml:space="preserve"> </w:t>
      </w:r>
      <w:r w:rsidRPr="00387727">
        <w:rPr>
          <w:u w:val="single"/>
        </w:rPr>
        <w:t xml:space="preserve">wary of spending </w:t>
      </w:r>
      <w:r w:rsidRPr="00387727">
        <w:rPr>
          <w:b/>
          <w:sz w:val="26"/>
          <w:highlight w:val="green"/>
          <w:u w:val="single"/>
        </w:rPr>
        <w:t>and progressives</w:t>
      </w:r>
      <w:r w:rsidRPr="00387727">
        <w:rPr>
          <w:highlight w:val="green"/>
          <w:u w:val="single"/>
        </w:rPr>
        <w:t xml:space="preserve"> </w:t>
      </w:r>
      <w:r w:rsidRPr="00387727">
        <w:rPr>
          <w:u w:val="single"/>
        </w:rPr>
        <w:t>who want to reimagine government’s role in American households</w:t>
      </w:r>
      <w:r w:rsidRPr="00053179">
        <w:rPr>
          <w:sz w:val="16"/>
        </w:rPr>
        <w:t xml:space="preserve">. The House is leaving Washington </w:t>
      </w:r>
      <w:r w:rsidRPr="00387727">
        <w:rPr>
          <w:b/>
          <w:bCs/>
          <w:u w:val="single"/>
        </w:rPr>
        <w:t>until Sept. 20</w:t>
      </w:r>
      <w:r w:rsidRPr="0005317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53179">
        <w:rPr>
          <w:u w:val="single"/>
        </w:rPr>
        <w:t xml:space="preserve">The Senate already passed the infrastructure legislation, so </w:t>
      </w:r>
      <w:r w:rsidRPr="00053179">
        <w:rPr>
          <w:b/>
          <w:bCs/>
          <w:u w:val="single"/>
        </w:rPr>
        <w:t>a final House vote would send it to Biden’s desk for his</w:t>
      </w:r>
      <w:r w:rsidRPr="00053179">
        <w:rPr>
          <w:u w:val="single"/>
        </w:rPr>
        <w:t xml:space="preserve"> signature.</w:t>
      </w:r>
      <w:r w:rsidRPr="00053179">
        <w:rPr>
          <w:sz w:val="16"/>
        </w:rPr>
        <w:t xml:space="preserve"> Now that both chambers have passed the budget measure, </w:t>
      </w:r>
      <w:r w:rsidRPr="00053179">
        <w:rPr>
          <w:b/>
          <w:sz w:val="26"/>
          <w:highlight w:val="green"/>
          <w:u w:val="single"/>
        </w:rPr>
        <w:t>Democrats can move without Republicans</w:t>
      </w:r>
      <w:r w:rsidRPr="00053179">
        <w:rPr>
          <w:highlight w:val="green"/>
          <w:u w:val="single"/>
        </w:rPr>
        <w:t xml:space="preserve"> </w:t>
      </w:r>
      <w:r w:rsidRPr="00053179">
        <w:rPr>
          <w:u w:val="single"/>
        </w:rPr>
        <w:t xml:space="preserve">to push through their spending plan </w:t>
      </w:r>
      <w:r w:rsidRPr="00053179">
        <w:rPr>
          <w:b/>
          <w:sz w:val="26"/>
          <w:highlight w:val="green"/>
          <w:u w:val="single"/>
        </w:rPr>
        <w:t>via reconciliation</w:t>
      </w:r>
      <w:r w:rsidRPr="00053179">
        <w:rPr>
          <w:u w:val="single"/>
        </w:rPr>
        <w:t>.</w:t>
      </w:r>
      <w:r w:rsidRPr="0005317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53179">
        <w:rPr>
          <w:u w:val="single"/>
        </w:rPr>
        <w:t xml:space="preserve">Party leaders </w:t>
      </w:r>
      <w:r w:rsidRPr="00053179">
        <w:rPr>
          <w:b/>
          <w:sz w:val="26"/>
          <w:highlight w:val="green"/>
          <w:u w:val="single"/>
        </w:rPr>
        <w:t xml:space="preserve">face </w:t>
      </w:r>
      <w:r w:rsidRPr="0033253D">
        <w:rPr>
          <w:b/>
          <w:sz w:val="26"/>
          <w:u w:val="single"/>
        </w:rPr>
        <w:t xml:space="preserve">a </w:t>
      </w:r>
      <w:r w:rsidRPr="00053179">
        <w:rPr>
          <w:b/>
          <w:sz w:val="26"/>
          <w:highlight w:val="green"/>
          <w:u w:val="single"/>
        </w:rPr>
        <w:t xml:space="preserve">challenge </w:t>
      </w:r>
      <w:r w:rsidRPr="00053179">
        <w:rPr>
          <w:u w:val="single"/>
        </w:rPr>
        <w:t xml:space="preserve">in coming up with a bill that will satisfy centrists who want to trim back the $3.5 trillion price tag and progressives who consider it the minimum Congress should spend. As </w:t>
      </w:r>
      <w:r w:rsidRPr="00053179">
        <w:rPr>
          <w:b/>
          <w:sz w:val="26"/>
          <w:highlight w:val="green"/>
          <w:u w:val="single"/>
        </w:rPr>
        <w:t xml:space="preserve">one defection in </w:t>
      </w:r>
      <w:r w:rsidRPr="0033253D">
        <w:rPr>
          <w:b/>
          <w:sz w:val="26"/>
          <w:u w:val="single"/>
        </w:rPr>
        <w:t xml:space="preserve">the </w:t>
      </w:r>
      <w:r w:rsidRPr="00053179">
        <w:rPr>
          <w:b/>
          <w:sz w:val="26"/>
          <w:highlight w:val="green"/>
          <w:u w:val="single"/>
        </w:rPr>
        <w:t>Senate</w:t>
      </w:r>
      <w:r w:rsidRPr="00053179">
        <w:rPr>
          <w:sz w:val="16"/>
          <w:highlight w:val="green"/>
        </w:rPr>
        <w:t xml:space="preserve"> </w:t>
      </w:r>
      <w:r w:rsidRPr="00053179">
        <w:rPr>
          <w:sz w:val="16"/>
        </w:rPr>
        <w:t xml:space="preserve">— </w:t>
      </w:r>
      <w:r w:rsidRPr="00053179">
        <w:rPr>
          <w:b/>
          <w:sz w:val="26"/>
          <w:highlight w:val="green"/>
          <w:u w:val="single"/>
        </w:rPr>
        <w:t>and four in the House</w:t>
      </w:r>
      <w:r w:rsidRPr="00053179">
        <w:rPr>
          <w:sz w:val="16"/>
        </w:rPr>
        <w:t xml:space="preserve"> — </w:t>
      </w:r>
      <w:r w:rsidRPr="00053179">
        <w:rPr>
          <w:b/>
          <w:sz w:val="26"/>
          <w:highlight w:val="green"/>
          <w:u w:val="single"/>
          <w:bdr w:val="single" w:sz="4" w:space="0" w:color="auto"/>
        </w:rPr>
        <w:t>would sink legislation,</w:t>
      </w:r>
      <w:r w:rsidRPr="00053179">
        <w:rPr>
          <w:sz w:val="16"/>
          <w:highlight w:val="green"/>
        </w:rPr>
        <w:t xml:space="preserve"> </w:t>
      </w:r>
      <w:r w:rsidRPr="00053179">
        <w:rPr>
          <w:b/>
          <w:sz w:val="26"/>
          <w:highlight w:val="green"/>
          <w:u w:val="single"/>
        </w:rPr>
        <w:t xml:space="preserve">Democrats </w:t>
      </w:r>
      <w:proofErr w:type="gramStart"/>
      <w:r w:rsidRPr="00053179">
        <w:rPr>
          <w:b/>
          <w:sz w:val="26"/>
          <w:highlight w:val="green"/>
          <w:u w:val="single"/>
        </w:rPr>
        <w:t>have to</w:t>
      </w:r>
      <w:proofErr w:type="gramEnd"/>
      <w:r w:rsidRPr="00053179">
        <w:rPr>
          <w:b/>
          <w:sz w:val="26"/>
          <w:highlight w:val="green"/>
          <w:u w:val="single"/>
        </w:rPr>
        <w:t xml:space="preserve"> satisfy </w:t>
      </w:r>
      <w:r w:rsidRPr="0033253D">
        <w:rPr>
          <w:b/>
          <w:sz w:val="26"/>
          <w:u w:val="single"/>
        </w:rPr>
        <w:t xml:space="preserve">a diverse </w:t>
      </w:r>
      <w:r w:rsidRPr="00053179">
        <w:rPr>
          <w:b/>
          <w:sz w:val="26"/>
          <w:highlight w:val="green"/>
          <w:u w:val="single"/>
        </w:rPr>
        <w:t>range of views</w:t>
      </w:r>
      <w:r w:rsidRPr="00053179">
        <w:rPr>
          <w:u w:val="single"/>
        </w:rPr>
        <w:t xml:space="preserve"> to pass their agenda.</w:t>
      </w:r>
      <w:r w:rsidRPr="00053179">
        <w:rPr>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053179">
        <w:rPr>
          <w:u w:val="single"/>
        </w:rPr>
        <w:t xml:space="preserve">This is a truly historic opportunity to pass the </w:t>
      </w:r>
      <w:r w:rsidRPr="0033253D">
        <w:rPr>
          <w:b/>
          <w:sz w:val="26"/>
          <w:highlight w:val="green"/>
          <w:u w:val="single"/>
        </w:rPr>
        <w:t>most</w:t>
      </w:r>
      <w:r w:rsidRPr="0033253D">
        <w:rPr>
          <w:b/>
          <w:sz w:val="26"/>
          <w:u w:val="single"/>
        </w:rPr>
        <w:t xml:space="preserve"> </w:t>
      </w:r>
      <w:r w:rsidRPr="00053179">
        <w:rPr>
          <w:b/>
          <w:sz w:val="26"/>
          <w:highlight w:val="green"/>
          <w:u w:val="single"/>
        </w:rPr>
        <w:t>transformative</w:t>
      </w:r>
      <w:r w:rsidRPr="00053179">
        <w:rPr>
          <w:highlight w:val="green"/>
          <w:u w:val="single"/>
        </w:rPr>
        <w:t xml:space="preserve"> </w:t>
      </w:r>
      <w:r w:rsidRPr="00053179">
        <w:rPr>
          <w:u w:val="single"/>
        </w:rPr>
        <w:t xml:space="preserve">and consequential </w:t>
      </w:r>
      <w:r w:rsidRPr="00053179">
        <w:rPr>
          <w:b/>
          <w:sz w:val="26"/>
          <w:highlight w:val="green"/>
          <w:u w:val="single"/>
        </w:rPr>
        <w:t>legislation for families</w:t>
      </w:r>
      <w:r w:rsidRPr="00053179">
        <w:rPr>
          <w:highlight w:val="green"/>
          <w:u w:val="single"/>
        </w:rPr>
        <w:t xml:space="preserve"> </w:t>
      </w:r>
      <w:r w:rsidRPr="00053179">
        <w:rPr>
          <w:u w:val="single"/>
        </w:rPr>
        <w:t xml:space="preserve">in a </w:t>
      </w:r>
      <w:proofErr w:type="gramStart"/>
      <w:r w:rsidRPr="00053179">
        <w:rPr>
          <w:u w:val="single"/>
        </w:rPr>
        <w:t>century, and</w:t>
      </w:r>
      <w:proofErr w:type="gramEnd"/>
      <w:r w:rsidRPr="00053179">
        <w:rPr>
          <w:u w:val="single"/>
        </w:rPr>
        <w:t xml:space="preserve"> will stand alongside the New Deal and Great Society as pillars of </w:t>
      </w:r>
      <w:r w:rsidRPr="00053179">
        <w:rPr>
          <w:b/>
          <w:sz w:val="26"/>
          <w:highlight w:val="green"/>
          <w:u w:val="single"/>
        </w:rPr>
        <w:t>economic security</w:t>
      </w:r>
      <w:r w:rsidRPr="00053179">
        <w:rPr>
          <w:u w:val="single"/>
        </w:rPr>
        <w:t xml:space="preserve">,” Pelosi wrote to colleagues Wednesday. The plan would </w:t>
      </w:r>
      <w:r w:rsidRPr="00053179">
        <w:rPr>
          <w:b/>
          <w:sz w:val="26"/>
          <w:highlight w:val="green"/>
          <w:u w:val="single"/>
        </w:rPr>
        <w:t>expand Medicare</w:t>
      </w:r>
      <w:r w:rsidRPr="00053179">
        <w:rPr>
          <w:u w:val="single"/>
        </w:rPr>
        <w:t xml:space="preserve">, </w:t>
      </w:r>
      <w:r w:rsidRPr="00053179">
        <w:rPr>
          <w:b/>
          <w:sz w:val="26"/>
          <w:highlight w:val="green"/>
          <w:u w:val="single"/>
        </w:rPr>
        <w:t>paid leave</w:t>
      </w:r>
      <w:r w:rsidRPr="00053179">
        <w:rPr>
          <w:u w:val="single"/>
        </w:rPr>
        <w:t xml:space="preserve"> and </w:t>
      </w:r>
      <w:proofErr w:type="gramStart"/>
      <w:r w:rsidRPr="00053179">
        <w:rPr>
          <w:u w:val="single"/>
        </w:rPr>
        <w:t>child care</w:t>
      </w:r>
      <w:proofErr w:type="gramEnd"/>
      <w:r w:rsidRPr="00053179">
        <w:rPr>
          <w:u w:val="single"/>
        </w:rPr>
        <w:t xml:space="preserve">, extend enhanced household tax credits and encourage </w:t>
      </w:r>
      <w:r w:rsidRPr="00053179">
        <w:rPr>
          <w:b/>
          <w:sz w:val="26"/>
          <w:highlight w:val="green"/>
          <w:u w:val="single"/>
        </w:rPr>
        <w:t>green energy adoption</w:t>
      </w:r>
      <w:r w:rsidRPr="00053179">
        <w:rPr>
          <w:u w:val="single"/>
        </w:rPr>
        <w:t xml:space="preserve">, </w:t>
      </w:r>
      <w:r w:rsidRPr="00053179">
        <w:rPr>
          <w:b/>
          <w:sz w:val="26"/>
          <w:highlight w:val="green"/>
          <w:u w:val="single"/>
        </w:rPr>
        <w:t xml:space="preserve">while hiking taxes on corporations </w:t>
      </w:r>
      <w:r w:rsidRPr="0033253D">
        <w:rPr>
          <w:b/>
          <w:sz w:val="26"/>
          <w:u w:val="single"/>
        </w:rPr>
        <w:t>and the wealthy</w:t>
      </w:r>
      <w:r w:rsidRPr="0033253D">
        <w:rPr>
          <w:sz w:val="16"/>
        </w:rPr>
        <w:t>.</w:t>
      </w:r>
      <w:r w:rsidRPr="00053179">
        <w:rPr>
          <w:sz w:val="16"/>
        </w:rPr>
        <w:t xml:space="preserve"> Democrats hope to sell a wave of new support for 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23DCDD04" w14:textId="77777777" w:rsidR="003E6C19" w:rsidRDefault="003E6C19" w:rsidP="003E6C19">
      <w:pPr>
        <w:pStyle w:val="Heading4"/>
      </w:pPr>
      <w:r>
        <w:t xml:space="preserve">Pharma </w:t>
      </w:r>
      <w:r>
        <w:rPr>
          <w:u w:val="single"/>
        </w:rPr>
        <w:t>backlashes</w:t>
      </w:r>
      <w:r>
        <w:t xml:space="preserve"> to the Plan – they’re </w:t>
      </w:r>
      <w:r>
        <w:rPr>
          <w:u w:val="single"/>
        </w:rPr>
        <w:t>aggressive lobbyists</w:t>
      </w:r>
      <w:r>
        <w:t xml:space="preserve"> and will </w:t>
      </w:r>
      <w:r>
        <w:rPr>
          <w:u w:val="single"/>
        </w:rPr>
        <w:t>do anything</w:t>
      </w:r>
      <w:r>
        <w:t xml:space="preserve"> to preserve patent rights.</w:t>
      </w:r>
    </w:p>
    <w:p w14:paraId="6B1795DA" w14:textId="77777777" w:rsidR="003E6C19" w:rsidRDefault="003E6C19" w:rsidP="003E6C19">
      <w:pPr>
        <w:pStyle w:val="ListParagraph"/>
        <w:numPr>
          <w:ilvl w:val="0"/>
          <w:numId w:val="12"/>
        </w:numPr>
      </w:pPr>
      <w:r>
        <w:t>Turns Case – Waters down the Plan due to lobbying</w:t>
      </w:r>
    </w:p>
    <w:p w14:paraId="02DCBD44" w14:textId="77777777" w:rsidR="003E6C19" w:rsidRPr="00053179" w:rsidRDefault="003E6C19" w:rsidP="003E6C19">
      <w:pPr>
        <w:pStyle w:val="ListParagraph"/>
        <w:numPr>
          <w:ilvl w:val="0"/>
          <w:numId w:val="12"/>
        </w:numPr>
      </w:pPr>
      <w:r>
        <w:t xml:space="preserve">Optional Card – still thinking on if </w:t>
      </w:r>
      <w:proofErr w:type="spellStart"/>
      <w:r>
        <w:t>its</w:t>
      </w:r>
      <w:proofErr w:type="spellEnd"/>
      <w:r>
        <w:t xml:space="preserve"> necessary [note from Elmer]</w:t>
      </w:r>
    </w:p>
    <w:p w14:paraId="695590EC" w14:textId="77777777" w:rsidR="003E6C19" w:rsidRPr="00071526" w:rsidRDefault="003E6C19" w:rsidP="003E6C19">
      <w:proofErr w:type="spellStart"/>
      <w:r w:rsidRPr="00071526">
        <w:rPr>
          <w:rStyle w:val="Style13ptBold"/>
        </w:rPr>
        <w:t>Huetteman</w:t>
      </w:r>
      <w:proofErr w:type="spellEnd"/>
      <w:r w:rsidRPr="00071526">
        <w:rPr>
          <w:rStyle w:val="Style13ptBold"/>
        </w:rPr>
        <w:t xml:space="preserve"> 19</w:t>
      </w:r>
      <w:r>
        <w:t xml:space="preserve"> </w:t>
      </w:r>
      <w:proofErr w:type="spellStart"/>
      <w:r>
        <w:t>Emmarie</w:t>
      </w:r>
      <w:proofErr w:type="spellEnd"/>
      <w:r>
        <w:t xml:space="preserve"> </w:t>
      </w:r>
      <w:proofErr w:type="spellStart"/>
      <w:r>
        <w:t>Huetteman</w:t>
      </w:r>
      <w:proofErr w:type="spellEnd"/>
      <w:r>
        <w:t xml:space="preserve"> 2-26-2019 “Senators Who Led Pharma-Friendly Patent Reform Also Prime Targets For Pharma Cash” </w:t>
      </w:r>
      <w:hyperlink r:id="rId12"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12A5A8EC" w14:textId="77777777" w:rsidR="003E6C19" w:rsidRPr="00053179" w:rsidRDefault="003E6C19" w:rsidP="003E6C19">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w:t>
      </w:r>
      <w:proofErr w:type="spellStart"/>
      <w:r w:rsidRPr="00053179">
        <w:rPr>
          <w:sz w:val="16"/>
        </w:rPr>
        <w:t>drugmakers</w:t>
      </w:r>
      <w:proofErr w:type="spellEnd"/>
      <w:r w:rsidRPr="00053179">
        <w:rPr>
          <w:sz w:val="16"/>
        </w:rPr>
        <w:t xml:space="preserve"> who already leverage patents to block competitors and keep prices high. Less than three weeks after introducing a bill that would make it harder for generic </w:t>
      </w:r>
      <w:proofErr w:type="spellStart"/>
      <w:r w:rsidRPr="00053179">
        <w:rPr>
          <w:sz w:val="16"/>
        </w:rPr>
        <w:t>drugmakers</w:t>
      </w:r>
      <w:proofErr w:type="spellEnd"/>
      <w:r w:rsidRPr="00053179">
        <w:rPr>
          <w:sz w:val="16"/>
        </w:rPr>
        <w:t xml:space="preserve"> to compete with patent-holding </w:t>
      </w:r>
      <w:proofErr w:type="spellStart"/>
      <w:r w:rsidRPr="00053179">
        <w:rPr>
          <w:sz w:val="16"/>
        </w:rPr>
        <w:t>drugmakers</w:t>
      </w:r>
      <w:proofErr w:type="spellEnd"/>
      <w:r w:rsidRPr="00053179">
        <w:rPr>
          <w:sz w:val="16"/>
        </w:rPr>
        <w:t xml:space="preserve">,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w:t>
      </w:r>
      <w:proofErr w:type="spellStart"/>
      <w:r w:rsidRPr="00053179">
        <w:rPr>
          <w:sz w:val="16"/>
        </w:rPr>
        <w:t>drugmakers</w:t>
      </w:r>
      <w:proofErr w:type="spellEnd"/>
      <w:r w:rsidRPr="00053179">
        <w:rPr>
          <w:sz w:val="16"/>
        </w:rPr>
        <w:t xml:space="preserve">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w:t>
      </w:r>
      <w:proofErr w:type="spellStart"/>
      <w:r w:rsidRPr="00053179">
        <w:rPr>
          <w:sz w:val="16"/>
        </w:rPr>
        <w:t>drugmaker</w:t>
      </w:r>
      <w:proofErr w:type="spellEnd"/>
      <w:r w:rsidRPr="00053179">
        <w:rPr>
          <w:sz w:val="16"/>
        </w:rPr>
        <w:t xml:space="preserve">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053179">
        <w:rPr>
          <w:b/>
          <w:sz w:val="26"/>
          <w:highlight w:val="green"/>
          <w:u w:val="single"/>
        </w:rPr>
        <w:t>outrage</w:t>
      </w:r>
      <w:r w:rsidRPr="00053179">
        <w:rPr>
          <w:highlight w:val="green"/>
          <w:u w:val="single"/>
        </w:rPr>
        <w:t xml:space="preserve"> </w:t>
      </w:r>
      <w:r w:rsidRPr="00053179">
        <w:rPr>
          <w:b/>
          <w:sz w:val="26"/>
          <w:highlight w:val="green"/>
          <w:u w:val="single"/>
        </w:rPr>
        <w:t>over</w:t>
      </w:r>
      <w:r w:rsidRPr="00053179">
        <w:rPr>
          <w:highlight w:val="green"/>
          <w:u w:val="single"/>
        </w:rPr>
        <w:t xml:space="preserve"> </w:t>
      </w:r>
      <w:r w:rsidRPr="00053179">
        <w:rPr>
          <w:u w:val="single"/>
        </w:rPr>
        <w:t xml:space="preserve">drug prices, the fact that </w:t>
      </w:r>
      <w:proofErr w:type="spellStart"/>
      <w:r w:rsidRPr="00053179">
        <w:rPr>
          <w:b/>
          <w:sz w:val="26"/>
          <w:highlight w:val="green"/>
          <w:u w:val="single"/>
        </w:rPr>
        <w:t>drugmakers</w:t>
      </w:r>
      <w:proofErr w:type="spellEnd"/>
      <w:r w:rsidRPr="00053179">
        <w:rPr>
          <w:highlight w:val="green"/>
          <w:u w:val="single"/>
        </w:rPr>
        <w:t xml:space="preserve"> </w:t>
      </w:r>
      <w:r w:rsidRPr="00053179">
        <w:rPr>
          <w:u w:val="single"/>
        </w:rPr>
        <w:t xml:space="preserve">gave most </w:t>
      </w:r>
      <w:r w:rsidRPr="00053179">
        <w:rPr>
          <w:b/>
          <w:sz w:val="26"/>
          <w:highlight w:val="green"/>
          <w:u w:val="single"/>
        </w:rPr>
        <w:t>to</w:t>
      </w:r>
      <w:r w:rsidRPr="00053179">
        <w:rPr>
          <w:u w:val="single"/>
        </w:rPr>
        <w:t xml:space="preserve"> the </w:t>
      </w:r>
      <w:r w:rsidRPr="00053179">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053179">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053179">
        <w:rPr>
          <w:b/>
          <w:sz w:val="26"/>
          <w:highlight w:val="green"/>
          <w:u w:val="single"/>
        </w:rPr>
        <w:t xml:space="preserve">Pharma will </w:t>
      </w:r>
      <w:r w:rsidRPr="00053179">
        <w:rPr>
          <w:b/>
          <w:sz w:val="26"/>
          <w:highlight w:val="green"/>
          <w:u w:val="single"/>
          <w:bdr w:val="single" w:sz="4" w:space="0" w:color="auto"/>
        </w:rPr>
        <w:t>fight to the death 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w:t>
      </w:r>
      <w:proofErr w:type="spellStart"/>
      <w:r w:rsidRPr="00053179">
        <w:rPr>
          <w:sz w:val="16"/>
        </w:rPr>
        <w:t>drugmakers</w:t>
      </w:r>
      <w:proofErr w:type="spellEnd"/>
      <w:r w:rsidRPr="00053179">
        <w:rPr>
          <w:sz w:val="16"/>
        </w:rPr>
        <w:t xml:space="preserve">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053179">
        <w:rPr>
          <w:b/>
          <w:sz w:val="26"/>
          <w:highlight w:val="green"/>
          <w:u w:val="single"/>
        </w:rPr>
        <w:t>pharm</w:t>
      </w:r>
      <w:r w:rsidRPr="0033253D">
        <w:rPr>
          <w:b/>
          <w:sz w:val="26"/>
          <w:u w:val="single"/>
        </w:rPr>
        <w:t>aceutical industry</w:t>
      </w:r>
      <w:r w:rsidRPr="00053179">
        <w:rPr>
          <w:u w:val="single"/>
        </w:rPr>
        <w:t xml:space="preserve"> has </w:t>
      </w:r>
      <w:r w:rsidRPr="00053179">
        <w:rPr>
          <w:b/>
          <w:sz w:val="26"/>
          <w:highlight w:val="green"/>
          <w:u w:val="single"/>
        </w:rPr>
        <w:t>spent</w:t>
      </w:r>
      <w:r w:rsidRPr="00053179">
        <w:rPr>
          <w:u w:val="single"/>
        </w:rPr>
        <w:t xml:space="preserve"> about $</w:t>
      </w:r>
      <w:r w:rsidRPr="00053179">
        <w:rPr>
          <w:b/>
          <w:sz w:val="26"/>
          <w:highlight w:val="green"/>
          <w:u w:val="single"/>
        </w:rPr>
        <w:t>233 million per year</w:t>
      </w:r>
      <w:r w:rsidRPr="00053179">
        <w:rPr>
          <w:b/>
          <w:sz w:val="26"/>
          <w:u w:val="single"/>
        </w:rPr>
        <w:t xml:space="preserve"> </w:t>
      </w:r>
      <w:r w:rsidRPr="00053179">
        <w:rPr>
          <w:b/>
          <w:sz w:val="26"/>
          <w:highlight w:val="green"/>
          <w:u w:val="single"/>
        </w:rPr>
        <w:t>on</w:t>
      </w:r>
      <w:r w:rsidRPr="00053179">
        <w:rPr>
          <w:b/>
          <w:sz w:val="26"/>
          <w:u w:val="single"/>
        </w:rPr>
        <w:t xml:space="preserve"> </w:t>
      </w:r>
      <w:r w:rsidRPr="00053179">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w:t>
      </w:r>
      <w:proofErr w:type="spellStart"/>
      <w:r w:rsidRPr="00053179">
        <w:rPr>
          <w:sz w:val="16"/>
        </w:rPr>
        <w:t>Drugmakers</w:t>
      </w:r>
      <w:proofErr w:type="spellEnd"/>
      <w:r w:rsidRPr="00053179">
        <w:rPr>
          <w:sz w:val="16"/>
        </w:rPr>
        <w:t xml:space="preserve"> are generally granted a six- or seven-year exclusivity period to recoup their investments. But </w:t>
      </w:r>
      <w:proofErr w:type="spellStart"/>
      <w:r w:rsidRPr="00053179">
        <w:rPr>
          <w:sz w:val="16"/>
        </w:rPr>
        <w:t>drugmakers</w:t>
      </w:r>
      <w:proofErr w:type="spellEnd"/>
      <w:r w:rsidRPr="00053179">
        <w:rPr>
          <w:sz w:val="16"/>
        </w:rPr>
        <w:t xml:space="preserve">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053179">
        <w:rPr>
          <w:sz w:val="16"/>
        </w:rPr>
        <w:t>In</w:t>
      </w:r>
      <w:proofErr w:type="gramEnd"/>
      <w:r w:rsidRPr="00053179">
        <w:rPr>
          <w:sz w:val="16"/>
        </w:rPr>
        <w:t xml:space="preserve"> Tillis’ home state of North Carolina is also home to three major research universities and, not coincidentally, multiple </w:t>
      </w:r>
      <w:proofErr w:type="spellStart"/>
      <w:r w:rsidRPr="00053179">
        <w:rPr>
          <w:sz w:val="16"/>
        </w:rPr>
        <w:t>drugmakers</w:t>
      </w:r>
      <w:proofErr w:type="spellEnd"/>
      <w:r w:rsidRPr="00053179">
        <w:rPr>
          <w:sz w:val="16"/>
        </w:rPr>
        <w:t xml:space="preserve">’ headquarters, factories and other facilities. From his swearing-in in 2015 to the end of 2018, Tillis received about $160,000 from </w:t>
      </w:r>
      <w:proofErr w:type="spellStart"/>
      <w:r w:rsidRPr="00053179">
        <w:rPr>
          <w:sz w:val="16"/>
        </w:rPr>
        <w:t>drugmakers</w:t>
      </w:r>
      <w:proofErr w:type="spellEnd"/>
      <w:r w:rsidRPr="00053179">
        <w:rPr>
          <w:sz w:val="16"/>
        </w:rPr>
        <w:t xml:space="preserve"> based there or beyond. He almost matched that four-year total in 2019 alone, </w:t>
      </w:r>
      <w:proofErr w:type="gramStart"/>
      <w:r w:rsidRPr="00053179">
        <w:rPr>
          <w:sz w:val="16"/>
        </w:rPr>
        <w:t>in the midst of</w:t>
      </w:r>
      <w:proofErr w:type="gramEnd"/>
      <w:r w:rsidRPr="00053179">
        <w:rPr>
          <w:sz w:val="16"/>
        </w:rPr>
        <w:t xml:space="preserve"> a difficult reelection campaign to be decided this fall. He has raised nearly $10 million for his campaign, with lobbyists among his biggest contributors, according to </w:t>
      </w:r>
      <w:proofErr w:type="spellStart"/>
      <w:r w:rsidRPr="00053179">
        <w:rPr>
          <w:sz w:val="16"/>
        </w:rPr>
        <w:t>OpenSecrets</w:t>
      </w:r>
      <w:proofErr w:type="spellEnd"/>
      <w:r w:rsidRPr="00053179">
        <w:rPr>
          <w:sz w:val="16"/>
        </w:rPr>
        <w:t xml:space="preserve">. Daniel </w:t>
      </w:r>
      <w:proofErr w:type="spellStart"/>
      <w:r w:rsidRPr="00053179">
        <w:rPr>
          <w:sz w:val="16"/>
        </w:rPr>
        <w:t>Keylin</w:t>
      </w:r>
      <w:proofErr w:type="spellEnd"/>
      <w:r w:rsidRPr="00053179">
        <w:rPr>
          <w:sz w:val="16"/>
        </w:rPr>
        <w:t xml:space="preserve">, a spokesperson for Tillis, said Tillis and Coons, the subcommittee’s top Democrat, are working to overhaul the country’s “antiquated intellectual property laws.” </w:t>
      </w:r>
      <w:proofErr w:type="spellStart"/>
      <w:r w:rsidRPr="00053179">
        <w:rPr>
          <w:sz w:val="16"/>
        </w:rPr>
        <w:t>Keylin</w:t>
      </w:r>
      <w:proofErr w:type="spellEnd"/>
      <w:r w:rsidRPr="00053179">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w:t>
      </w:r>
      <w:proofErr w:type="spellStart"/>
      <w:r w:rsidRPr="00053179">
        <w:rPr>
          <w:sz w:val="16"/>
        </w:rPr>
        <w:t>drugmakers</w:t>
      </w:r>
      <w:proofErr w:type="spellEnd"/>
      <w:r w:rsidRPr="00053179">
        <w:rPr>
          <w:sz w:val="16"/>
        </w:rPr>
        <w:t xml:space="preserve"> have to challenge allegedly invalid patents, effectively helping brand-name </w:t>
      </w:r>
      <w:proofErr w:type="spellStart"/>
      <w:r w:rsidRPr="00053179">
        <w:rPr>
          <w:sz w:val="16"/>
        </w:rPr>
        <w:t>drugmakers</w:t>
      </w:r>
      <w:proofErr w:type="spellEnd"/>
      <w:r w:rsidRPr="00053179">
        <w:rPr>
          <w:sz w:val="16"/>
        </w:rPr>
        <w:t xml:space="preserve">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w:t>
      </w:r>
      <w:proofErr w:type="spellStart"/>
      <w:r w:rsidRPr="00053179">
        <w:rPr>
          <w:sz w:val="16"/>
        </w:rPr>
        <w:t>drugmaker’s</w:t>
      </w:r>
      <w:proofErr w:type="spellEnd"/>
      <w:r w:rsidRPr="00053179">
        <w:rPr>
          <w:sz w:val="16"/>
        </w:rPr>
        <w:t xml:space="preserve">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w:t>
      </w:r>
      <w:proofErr w:type="spellStart"/>
      <w:r w:rsidRPr="00053179">
        <w:rPr>
          <w:sz w:val="16"/>
        </w:rPr>
        <w:t>drugmaker</w:t>
      </w:r>
      <w:proofErr w:type="spellEnd"/>
      <w:r w:rsidRPr="00053179">
        <w:rPr>
          <w:sz w:val="16"/>
        </w:rPr>
        <w:t xml:space="preserve">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053179">
        <w:rPr>
          <w:sz w:val="16"/>
        </w:rPr>
        <w:t>Kesselheim</w:t>
      </w:r>
      <w:proofErr w:type="spellEnd"/>
      <w:r w:rsidRPr="00053179">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053179">
        <w:rPr>
          <w:sz w:val="16"/>
        </w:rPr>
        <w:t>Coit</w:t>
      </w:r>
      <w:proofErr w:type="spellEnd"/>
      <w:r w:rsidRPr="00053179">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053179">
        <w:rPr>
          <w:sz w:val="16"/>
        </w:rPr>
        <w:t>Coit</w:t>
      </w:r>
      <w:proofErr w:type="spellEnd"/>
      <w:r w:rsidRPr="00053179">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w:t>
      </w:r>
      <w:proofErr w:type="spellStart"/>
      <w:r w:rsidRPr="00053179">
        <w:rPr>
          <w:sz w:val="16"/>
        </w:rPr>
        <w:t>drugmakers</w:t>
      </w:r>
      <w:proofErr w:type="spellEnd"/>
      <w:r w:rsidRPr="00053179">
        <w:rPr>
          <w:sz w:val="16"/>
        </w:rPr>
        <w:t xml:space="preserve">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053179">
        <w:rPr>
          <w:sz w:val="16"/>
        </w:rPr>
        <w:t>was not what</w:t>
      </w:r>
      <w:proofErr w:type="gramEnd"/>
      <w:r w:rsidRPr="00053179">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w:t>
      </w:r>
      <w:proofErr w:type="spellStart"/>
      <w:r w:rsidRPr="00053179">
        <w:rPr>
          <w:sz w:val="16"/>
        </w:rPr>
        <w:t>drugmaker</w:t>
      </w:r>
      <w:proofErr w:type="spellEnd"/>
      <w:r w:rsidRPr="00053179">
        <w:rPr>
          <w:sz w:val="16"/>
        </w:rPr>
        <w:t xml:space="preserve"> PAC contributions last year, KHN’s analysis shows. He received about $104,000. Cornyn has received about $708,500 from </w:t>
      </w:r>
      <w:proofErr w:type="spellStart"/>
      <w:r w:rsidRPr="00053179">
        <w:rPr>
          <w:sz w:val="16"/>
        </w:rPr>
        <w:t>drugmakers</w:t>
      </w:r>
      <w:proofErr w:type="spellEnd"/>
      <w:r w:rsidRPr="00053179">
        <w:rPr>
          <w:sz w:val="16"/>
        </w:rPr>
        <w:t xml:space="preserve"> since 2007, KHN’s database shows. According to </w:t>
      </w:r>
      <w:proofErr w:type="spellStart"/>
      <w:r w:rsidRPr="00053179">
        <w:rPr>
          <w:sz w:val="16"/>
        </w:rPr>
        <w:t>OpenSecrets</w:t>
      </w:r>
      <w:proofErr w:type="spellEnd"/>
      <w:r w:rsidRPr="00053179">
        <w:rPr>
          <w:sz w:val="16"/>
        </w:rPr>
        <w:t xml:space="preserve">, he has raised more than $17 million for this year’s reelection campaign. Cornyn’s office declined to comment. On May 9, Cornyn and Sen. Richard Blumenthal (D-Conn.) introduced the </w:t>
      </w:r>
      <w:r w:rsidRPr="00053179">
        <w:rPr>
          <w:b/>
          <w:sz w:val="26"/>
          <w:highlight w:val="green"/>
          <w:u w:val="single"/>
        </w:rPr>
        <w:t>A</w:t>
      </w:r>
      <w:r w:rsidRPr="0033253D">
        <w:rPr>
          <w:b/>
          <w:sz w:val="26"/>
          <w:u w:val="single"/>
        </w:rPr>
        <w:t>ffordable</w:t>
      </w:r>
      <w:r w:rsidRPr="00053179">
        <w:rPr>
          <w:b/>
          <w:sz w:val="26"/>
          <w:highlight w:val="green"/>
          <w:u w:val="single"/>
        </w:rPr>
        <w:t xml:space="preserve"> P</w:t>
      </w:r>
      <w:r w:rsidRPr="0033253D">
        <w:rPr>
          <w:b/>
          <w:sz w:val="26"/>
          <w:u w:val="single"/>
        </w:rPr>
        <w:t xml:space="preserve">rescriptions for </w:t>
      </w:r>
      <w:r w:rsidRPr="00053179">
        <w:rPr>
          <w:b/>
          <w:sz w:val="26"/>
          <w:highlight w:val="green"/>
          <w:u w:val="single"/>
        </w:rPr>
        <w:t>P</w:t>
      </w:r>
      <w:r w:rsidRPr="0033253D">
        <w:rPr>
          <w:b/>
          <w:sz w:val="26"/>
          <w:u w:val="single"/>
        </w:rPr>
        <w:t>atients</w:t>
      </w:r>
      <w:r w:rsidRPr="00053179">
        <w:rPr>
          <w:b/>
          <w:sz w:val="26"/>
          <w:highlight w:val="green"/>
          <w:u w:val="single"/>
        </w:rPr>
        <w:t xml:space="preserve"> A</w:t>
      </w:r>
      <w:r w:rsidRPr="0033253D">
        <w:rPr>
          <w:b/>
          <w:sz w:val="26"/>
          <w:u w:val="single"/>
        </w:rPr>
        <w:t>ct,</w:t>
      </w:r>
      <w:r w:rsidRPr="00053179">
        <w:rPr>
          <w:sz w:val="16"/>
        </w:rPr>
        <w:t xml:space="preserve"> which proposed to define two tactics used by drug companies to make it easier for the Federal Trade Commission to </w:t>
      </w:r>
      <w:r w:rsidRPr="00053179">
        <w:rPr>
          <w:b/>
          <w:sz w:val="26"/>
          <w:highlight w:val="green"/>
          <w:u w:val="single"/>
        </w:rPr>
        <w:t>prosecute</w:t>
      </w:r>
      <w:r w:rsidRPr="00053179">
        <w:rPr>
          <w:sz w:val="16"/>
        </w:rPr>
        <w:t xml:space="preserve"> them: “</w:t>
      </w:r>
      <w:r w:rsidRPr="00053179">
        <w:rPr>
          <w:b/>
          <w:sz w:val="26"/>
          <w:highlight w:val="green"/>
          <w:u w:val="single"/>
        </w:rPr>
        <w:t>product-hopping</w:t>
      </w:r>
      <w:r w:rsidRPr="00053179">
        <w:rPr>
          <w:sz w:val="16"/>
        </w:rPr>
        <w:t xml:space="preserve">,” when </w:t>
      </w:r>
      <w:proofErr w:type="spellStart"/>
      <w:r w:rsidRPr="00053179">
        <w:rPr>
          <w:sz w:val="16"/>
        </w:rPr>
        <w:t>drugmakers</w:t>
      </w:r>
      <w:proofErr w:type="spellEnd"/>
      <w:r w:rsidRPr="00053179">
        <w:rPr>
          <w:sz w:val="16"/>
        </w:rPr>
        <w:t xml:space="preserve"> withdraw older versions of their drugs from the market to push patients toward newer, more expensive ones, and “</w:t>
      </w:r>
      <w:r w:rsidRPr="00053179">
        <w:rPr>
          <w:b/>
          <w:sz w:val="26"/>
          <w:highlight w:val="green"/>
          <w:u w:val="single"/>
        </w:rPr>
        <w:t>patent-</w:t>
      </w:r>
      <w:proofErr w:type="spellStart"/>
      <w:r w:rsidRPr="00053179">
        <w:rPr>
          <w:b/>
          <w:sz w:val="26"/>
          <w:highlight w:val="green"/>
          <w:u w:val="single"/>
        </w:rPr>
        <w:t>thicketing</w:t>
      </w:r>
      <w:proofErr w:type="spellEnd"/>
      <w:r w:rsidRPr="00053179">
        <w:rPr>
          <w:sz w:val="16"/>
        </w:rPr>
        <w:t xml:space="preserve">,” when </w:t>
      </w:r>
      <w:proofErr w:type="spellStart"/>
      <w:r w:rsidRPr="00053179">
        <w:rPr>
          <w:sz w:val="16"/>
        </w:rPr>
        <w:t>drugmakers</w:t>
      </w:r>
      <w:proofErr w:type="spellEnd"/>
      <w:r w:rsidRPr="00053179">
        <w:rPr>
          <w:sz w:val="16"/>
        </w:rPr>
        <w:t xml:space="preserve"> amass a series of patents to drag out their exclusivity and slow rival generics makers, who must challenge those patents to enter the market once the initial exclusivity ends. </w:t>
      </w:r>
      <w:r w:rsidRPr="00053179">
        <w:rPr>
          <w:b/>
          <w:sz w:val="26"/>
          <w:highlight w:val="green"/>
          <w:u w:val="single"/>
          <w:bdr w:val="single" w:sz="4" w:space="0" w:color="auto"/>
        </w:rPr>
        <w:t>PhRMA opposed the bill.</w:t>
      </w:r>
      <w:r w:rsidRPr="00053179">
        <w:rPr>
          <w:sz w:val="16"/>
        </w:rPr>
        <w:t xml:space="preserve"> </w:t>
      </w:r>
      <w:r w:rsidRPr="00053179">
        <w:rPr>
          <w:b/>
          <w:sz w:val="26"/>
          <w:highlight w:val="green"/>
          <w:u w:val="single"/>
        </w:rPr>
        <w:t>The next day, it gave Cornyn $1,000</w:t>
      </w:r>
      <w:r w:rsidRPr="00053179">
        <w:rPr>
          <w:sz w:val="16"/>
        </w:rPr>
        <w:t>. Cornyn and Blumenthal’s bill would have been “very tough on the techniques that pharmaceutical companies use to extend patent protections and to keep prices high,” Feldman said. “</w:t>
      </w:r>
      <w:r w:rsidRPr="00053179">
        <w:rPr>
          <w:u w:val="single"/>
        </w:rPr>
        <w:t xml:space="preserve">The </w:t>
      </w:r>
      <w:r w:rsidRPr="0033253D">
        <w:rPr>
          <w:b/>
          <w:sz w:val="26"/>
          <w:u w:val="single"/>
        </w:rPr>
        <w:t xml:space="preserve">pharmaceutical </w:t>
      </w:r>
      <w:r w:rsidRPr="0033253D">
        <w:rPr>
          <w:b/>
          <w:sz w:val="26"/>
          <w:highlight w:val="green"/>
          <w:u w:val="single"/>
        </w:rPr>
        <w:t>industry</w:t>
      </w:r>
      <w:r w:rsidRPr="0033253D">
        <w:rPr>
          <w:b/>
          <w:sz w:val="26"/>
          <w:u w:val="single"/>
        </w:rPr>
        <w:t xml:space="preserve"> </w:t>
      </w:r>
      <w:r w:rsidRPr="00053179">
        <w:rPr>
          <w:b/>
          <w:sz w:val="26"/>
          <w:highlight w:val="green"/>
          <w:u w:val="single"/>
        </w:rPr>
        <w:t>lobbied tooth and nail against it</w:t>
      </w:r>
      <w:r w:rsidRPr="00053179">
        <w:rPr>
          <w:u w:val="single"/>
        </w:rPr>
        <w:t xml:space="preserve">,” she said. “And </w:t>
      </w:r>
      <w:r w:rsidRPr="00053179">
        <w:rPr>
          <w:b/>
          <w:sz w:val="26"/>
          <w:highlight w:val="green"/>
          <w:u w:val="single"/>
        </w:rPr>
        <w:t>when the bill finally came</w:t>
      </w:r>
      <w:r w:rsidRPr="00053179">
        <w:rPr>
          <w:highlight w:val="green"/>
          <w:u w:val="single"/>
        </w:rPr>
        <w:t xml:space="preserve"> </w:t>
      </w:r>
      <w:r w:rsidRPr="00053179">
        <w:rPr>
          <w:u w:val="single"/>
        </w:rPr>
        <w:t xml:space="preserve">out of committee, the strongest provisions — the </w:t>
      </w:r>
      <w:r w:rsidRPr="00053179">
        <w:rPr>
          <w:b/>
          <w:sz w:val="26"/>
          <w:highlight w:val="green"/>
          <w:u w:val="single"/>
          <w:bdr w:val="single" w:sz="4" w:space="0" w:color="auto"/>
        </w:rPr>
        <w:t>patent-</w:t>
      </w:r>
      <w:proofErr w:type="spellStart"/>
      <w:r w:rsidRPr="00053179">
        <w:rPr>
          <w:b/>
          <w:sz w:val="26"/>
          <w:highlight w:val="green"/>
          <w:u w:val="single"/>
          <w:bdr w:val="single" w:sz="4" w:space="0" w:color="auto"/>
        </w:rPr>
        <w:t>thicketing</w:t>
      </w:r>
      <w:proofErr w:type="spellEnd"/>
      <w:r w:rsidRPr="00053179">
        <w:rPr>
          <w:b/>
          <w:sz w:val="26"/>
          <w:highlight w:val="green"/>
          <w:u w:val="single"/>
          <w:bdr w:val="single" w:sz="4" w:space="0" w:color="auto"/>
        </w:rPr>
        <w:t xml:space="preserve">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784E2186" w14:textId="77777777" w:rsidR="003E6C19" w:rsidRDefault="003E6C19" w:rsidP="003E6C19">
      <w:pPr>
        <w:pStyle w:val="Heading4"/>
      </w:pPr>
      <w:r>
        <w:t xml:space="preserve">They </w:t>
      </w:r>
      <w:r>
        <w:rPr>
          <w:u w:val="single"/>
        </w:rPr>
        <w:t>choose Infrastructure</w:t>
      </w:r>
      <w:r>
        <w:t xml:space="preserve"> as </w:t>
      </w:r>
      <w:r>
        <w:rPr>
          <w:u w:val="single"/>
        </w:rPr>
        <w:t>backlash</w:t>
      </w:r>
      <w:r>
        <w:t xml:space="preserve"> – they bill </w:t>
      </w:r>
      <w:r>
        <w:rPr>
          <w:u w:val="single"/>
        </w:rPr>
        <w:t>costs</w:t>
      </w:r>
      <w:r>
        <w:t xml:space="preserve"> Pharma </w:t>
      </w:r>
      <w:r>
        <w:rPr>
          <w:u w:val="single"/>
        </w:rPr>
        <w:t>millions</w:t>
      </w:r>
      <w:r>
        <w:t xml:space="preserve"> – lobbyists can </w:t>
      </w:r>
      <w:r>
        <w:rPr>
          <w:u w:val="single"/>
        </w:rPr>
        <w:t>derail</w:t>
      </w:r>
      <w:r>
        <w:t xml:space="preserve"> the </w:t>
      </w:r>
      <w:proofErr w:type="gramStart"/>
      <w:r>
        <w:t>Agenda</w:t>
      </w:r>
      <w:proofErr w:type="gramEnd"/>
      <w:r>
        <w:t>.</w:t>
      </w:r>
    </w:p>
    <w:p w14:paraId="68690FEF" w14:textId="77777777" w:rsidR="003E6C19" w:rsidRPr="00071526" w:rsidRDefault="003E6C19" w:rsidP="003E6C19">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13" w:history="1">
        <w:r w:rsidRPr="007313BB">
          <w:rPr>
            <w:rStyle w:val="Hyperlink"/>
          </w:rPr>
          <w:t>https://endpts.com/how-the-biopharma-industry-is-helping-to-pay-for-the-bipartisan-infrastructure-bill/</w:t>
        </w:r>
      </w:hyperlink>
      <w:r>
        <w:t xml:space="preserve"> (Senior Editor at Endpoint News)//Elmer </w:t>
      </w:r>
    </w:p>
    <w:p w14:paraId="21952037" w14:textId="77777777" w:rsidR="003E6C19" w:rsidRPr="00053179" w:rsidRDefault="003E6C19" w:rsidP="003E6C19">
      <w:pPr>
        <w:rPr>
          <w:sz w:val="16"/>
        </w:rPr>
      </w:pPr>
      <w:r w:rsidRPr="00053179">
        <w:rPr>
          <w:sz w:val="16"/>
        </w:rPr>
        <w:t xml:space="preserve">Senators on Sunday finalized the text of </w:t>
      </w:r>
      <w:r w:rsidRPr="0033253D">
        <w:rPr>
          <w:b/>
          <w:sz w:val="26"/>
          <w:u w:val="single"/>
        </w:rPr>
        <w:t xml:space="preserve">a </w:t>
      </w:r>
      <w:r w:rsidRPr="00053179">
        <w:rPr>
          <w:b/>
          <w:sz w:val="26"/>
          <w:highlight w:val="green"/>
          <w:u w:val="single"/>
        </w:rPr>
        <w:t xml:space="preserve">massive, </w:t>
      </w:r>
      <w:r w:rsidRPr="0033253D">
        <w:rPr>
          <w:b/>
          <w:sz w:val="26"/>
          <w:u w:val="single"/>
        </w:rPr>
        <w:t xml:space="preserve">bipartisan </w:t>
      </w:r>
      <w:r w:rsidRPr="00053179">
        <w:rPr>
          <w:b/>
          <w:sz w:val="26"/>
          <w:highlight w:val="green"/>
          <w:u w:val="single"/>
        </w:rPr>
        <w:t>infrastructure bill</w:t>
      </w:r>
      <w:r w:rsidRPr="00053179">
        <w:rPr>
          <w:sz w:val="16"/>
          <w:highlight w:val="green"/>
        </w:rPr>
        <w:t xml:space="preserve"> </w:t>
      </w:r>
      <w:r w:rsidRPr="00053179">
        <w:rPr>
          <w:sz w:val="16"/>
        </w:rPr>
        <w:t xml:space="preserve">that contains little </w:t>
      </w:r>
      <w:r w:rsidRPr="0033253D">
        <w:rPr>
          <w:b/>
          <w:sz w:val="26"/>
          <w:u w:val="single"/>
        </w:rPr>
        <w:t>that might</w:t>
      </w:r>
      <w:r w:rsidRPr="0033253D">
        <w:rPr>
          <w:sz w:val="16"/>
        </w:rPr>
        <w:t xml:space="preserve"> </w:t>
      </w:r>
      <w:r w:rsidRPr="00053179">
        <w:rPr>
          <w:b/>
          <w:sz w:val="26"/>
          <w:highlight w:val="green"/>
          <w:u w:val="single"/>
          <w:bdr w:val="single" w:sz="4" w:space="0" w:color="auto"/>
        </w:rPr>
        <w:t>impact the biopharma industry</w:t>
      </w:r>
      <w:r w:rsidRPr="00053179">
        <w:rPr>
          <w:sz w:val="16"/>
          <w:highlight w:val="green"/>
        </w:rPr>
        <w:t xml:space="preserve"> </w:t>
      </w:r>
      <w:r w:rsidRPr="00053179">
        <w:rPr>
          <w:sz w:val="16"/>
        </w:rPr>
        <w:t xml:space="preserve">other than two ways the legislators are planning to pay for the $1.2 trillion deal. </w:t>
      </w:r>
      <w:r w:rsidRPr="00053179">
        <w:rPr>
          <w:u w:val="single"/>
        </w:rPr>
        <w:t xml:space="preserve">On the one hand, senators are </w:t>
      </w:r>
      <w:r w:rsidRPr="00053179">
        <w:rPr>
          <w:b/>
          <w:sz w:val="26"/>
          <w:highlight w:val="green"/>
          <w:u w:val="single"/>
        </w:rPr>
        <w:t>seeking to</w:t>
      </w:r>
      <w:r w:rsidRPr="00053179">
        <w:rPr>
          <w:highlight w:val="green"/>
          <w:u w:val="single"/>
        </w:rPr>
        <w:t xml:space="preserve"> </w:t>
      </w:r>
      <w:r w:rsidRPr="00053179">
        <w:rPr>
          <w:u w:val="single"/>
        </w:rPr>
        <w:t xml:space="preserve">further </w:t>
      </w:r>
      <w:r w:rsidRPr="00053179">
        <w:rPr>
          <w:b/>
          <w:sz w:val="26"/>
          <w:highlight w:val="green"/>
          <w:u w:val="single"/>
        </w:rPr>
        <w:t>delay</w:t>
      </w:r>
      <w:r w:rsidRPr="00053179">
        <w:rPr>
          <w:highlight w:val="green"/>
          <w:u w:val="single"/>
        </w:rPr>
        <w:t xml:space="preserve"> </w:t>
      </w:r>
      <w:r w:rsidRPr="00053179">
        <w:rPr>
          <w:u w:val="single"/>
        </w:rPr>
        <w:t xml:space="preserve">a </w:t>
      </w:r>
      <w:r w:rsidRPr="0033253D">
        <w:rPr>
          <w:b/>
          <w:sz w:val="26"/>
          <w:u w:val="single"/>
        </w:rPr>
        <w:t xml:space="preserve">Trump-era </w:t>
      </w:r>
      <w:r w:rsidRPr="00053179">
        <w:rPr>
          <w:b/>
          <w:sz w:val="26"/>
          <w:highlight w:val="green"/>
          <w:u w:val="single"/>
        </w:rPr>
        <w:t>Medicare</w:t>
      </w:r>
      <w:r w:rsidRPr="00053179">
        <w:rPr>
          <w:highlight w:val="green"/>
          <w:u w:val="single"/>
        </w:rPr>
        <w:t xml:space="preserve"> </w:t>
      </w:r>
      <w:r w:rsidRPr="00053179">
        <w:rPr>
          <w:u w:val="single"/>
        </w:rPr>
        <w:t xml:space="preserve">Part D </w:t>
      </w:r>
      <w:r w:rsidRPr="00053179">
        <w:rPr>
          <w:b/>
          <w:sz w:val="26"/>
          <w:highlight w:val="green"/>
          <w:u w:val="single"/>
        </w:rPr>
        <w:t>rule</w:t>
      </w:r>
      <w:r w:rsidRPr="00053179">
        <w:rPr>
          <w:highlight w:val="green"/>
          <w:u w:val="single"/>
        </w:rPr>
        <w:t xml:space="preserve"> </w:t>
      </w:r>
      <w:r w:rsidRPr="00053179">
        <w:rPr>
          <w:b/>
          <w:sz w:val="26"/>
          <w:highlight w:val="green"/>
          <w:u w:val="single"/>
        </w:rPr>
        <w:t>related to drug rebates</w:t>
      </w:r>
      <w:r w:rsidRPr="00053179">
        <w:rPr>
          <w:u w:val="single"/>
        </w:rPr>
        <w:t>, this time until 2026</w:t>
      </w:r>
      <w:r w:rsidRPr="00053179">
        <w:rPr>
          <w:sz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053179">
        <w:rPr>
          <w:b/>
          <w:sz w:val="26"/>
          <w:highlight w:val="green"/>
          <w:u w:val="single"/>
        </w:rPr>
        <w:t>pharmaceutical industry</w:t>
      </w:r>
      <w:r w:rsidRPr="00053179">
        <w:rPr>
          <w:sz w:val="16"/>
        </w:rPr>
        <w:t xml:space="preserve">, however, is in favor of the rule and </w:t>
      </w:r>
      <w:r w:rsidRPr="00053179">
        <w:rPr>
          <w:b/>
          <w:sz w:val="26"/>
          <w:highlight w:val="green"/>
          <w:u w:val="single"/>
          <w:bdr w:val="single" w:sz="4" w:space="0" w:color="auto"/>
        </w:rPr>
        <w:t>opposes this latest delay</w:t>
      </w:r>
      <w:r w:rsidRPr="00053179">
        <w:rPr>
          <w:sz w:val="16"/>
          <w:highlight w:val="green"/>
        </w:rPr>
        <w:t xml:space="preserve"> </w:t>
      </w:r>
      <w:r w:rsidRPr="00053179">
        <w:rPr>
          <w:sz w:val="16"/>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053179">
        <w:rPr>
          <w:u w:val="single"/>
        </w:rPr>
        <w:t xml:space="preserve">The </w:t>
      </w:r>
      <w:r w:rsidRPr="00053179">
        <w:rPr>
          <w:b/>
          <w:sz w:val="26"/>
          <w:highlight w:val="green"/>
          <w:u w:val="single"/>
        </w:rPr>
        <w:t>other provision</w:t>
      </w:r>
      <w:r w:rsidRPr="00053179">
        <w:rPr>
          <w:highlight w:val="green"/>
          <w:u w:val="single"/>
        </w:rPr>
        <w:t xml:space="preserve"> </w:t>
      </w:r>
      <w:r w:rsidRPr="00053179">
        <w:rPr>
          <w:b/>
          <w:sz w:val="26"/>
          <w:highlight w:val="green"/>
          <w:u w:val="single"/>
          <w:bdr w:val="single" w:sz="4" w:space="0" w:color="auto"/>
        </w:rPr>
        <w:t xml:space="preserve">in </w:t>
      </w:r>
      <w:r w:rsidRPr="0033253D">
        <w:rPr>
          <w:b/>
          <w:sz w:val="26"/>
          <w:u w:val="single"/>
          <w:bdr w:val="single" w:sz="4" w:space="0" w:color="auto"/>
        </w:rPr>
        <w:t xml:space="preserve">the infrastructure </w:t>
      </w:r>
      <w:r w:rsidRPr="00053179">
        <w:rPr>
          <w:b/>
          <w:sz w:val="26"/>
          <w:highlight w:val="green"/>
          <w:u w:val="single"/>
          <w:bdr w:val="single" w:sz="4" w:space="0" w:color="auto"/>
        </w:rPr>
        <w:t>bill</w:t>
      </w:r>
      <w:r w:rsidRPr="00053179">
        <w:rPr>
          <w:u w:val="single"/>
        </w:rPr>
        <w:t xml:space="preserve">, which is estimated to save about $3 billion, </w:t>
      </w:r>
      <w:r w:rsidRPr="00053179">
        <w:rPr>
          <w:b/>
          <w:sz w:val="26"/>
          <w:highlight w:val="green"/>
          <w:u w:val="single"/>
        </w:rPr>
        <w:t>would save money for Medicare</w:t>
      </w:r>
      <w:r w:rsidRPr="00053179">
        <w:rPr>
          <w:highlight w:val="green"/>
          <w:u w:val="single"/>
        </w:rPr>
        <w:t xml:space="preserve"> </w:t>
      </w:r>
      <w:r w:rsidRPr="00053179">
        <w:rPr>
          <w:b/>
          <w:sz w:val="26"/>
          <w:highlight w:val="green"/>
          <w:u w:val="single"/>
        </w:rPr>
        <w:t>on discarded medications</w:t>
      </w:r>
      <w:r w:rsidRPr="00053179">
        <w:rPr>
          <w:highlight w:val="green"/>
          <w:u w:val="single"/>
        </w:rPr>
        <w:t xml:space="preserve"> </w:t>
      </w:r>
      <w:r w:rsidRPr="00053179">
        <w:rPr>
          <w:u w:val="single"/>
        </w:rPr>
        <w:t xml:space="preserve">from large, single-use drug vials. </w:t>
      </w:r>
      <w:r w:rsidRPr="00053179">
        <w:rPr>
          <w:b/>
          <w:sz w:val="26"/>
          <w:highlight w:val="green"/>
          <w:u w:val="single"/>
        </w:rPr>
        <w:t>Manufacturers will be required to pay refunds</w:t>
      </w:r>
      <w:r w:rsidRPr="00053179">
        <w:rPr>
          <w:highlight w:val="green"/>
          <w:u w:val="single"/>
        </w:rPr>
        <w:t xml:space="preserve"> </w:t>
      </w:r>
      <w:r w:rsidRPr="00053179">
        <w:rPr>
          <w:u w:val="single"/>
        </w:rPr>
        <w:t xml:space="preserve">for such discarded drugs, and each manufacturer will be subject to periodic audits on the refunds issued. If manufacturers don’t comply, HHS can </w:t>
      </w:r>
      <w:proofErr w:type="spellStart"/>
      <w:r w:rsidRPr="00053179">
        <w:rPr>
          <w:u w:val="single"/>
        </w:rPr>
        <w:t>fine</w:t>
      </w:r>
      <w:proofErr w:type="spellEnd"/>
      <w:r w:rsidRPr="00053179">
        <w:rPr>
          <w:u w:val="single"/>
        </w:rPr>
        <w:t xml:space="preserve"> them the refund amount that they would have paid plus 25%</w:t>
      </w:r>
      <w:r w:rsidRPr="00053179">
        <w:rPr>
          <w:sz w:val="16"/>
        </w:rPr>
        <w:t xml:space="preserve">. Drugs that will be excluded from these refund payments include radiopharmaceuticals or imaging agents, as well as those that require filtration during the drug preparation process. </w:t>
      </w:r>
      <w:proofErr w:type="gramStart"/>
      <w:r w:rsidRPr="00053179">
        <w:rPr>
          <w:sz w:val="16"/>
        </w:rPr>
        <w:t>So</w:t>
      </w:r>
      <w:proofErr w:type="gramEnd"/>
      <w:r w:rsidRPr="00053179">
        <w:rPr>
          <w:sz w:val="16"/>
        </w:rPr>
        <w:t xml:space="preserve"> do these two pay-</w:t>
      </w:r>
      <w:proofErr w:type="spellStart"/>
      <w:r w:rsidRPr="00053179">
        <w:rPr>
          <w:sz w:val="16"/>
        </w:rPr>
        <w:t>fors</w:t>
      </w:r>
      <w:proofErr w:type="spellEnd"/>
      <w:r w:rsidRPr="00053179">
        <w:rPr>
          <w:sz w:val="16"/>
        </w:rPr>
        <w:t xml:space="preserve">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053179">
        <w:rPr>
          <w:u w:val="single"/>
        </w:rPr>
        <w:t xml:space="preserve">Talk is still optimistic,” Lawson said on the prospects of a drug pricing deal getting done, while noting that </w:t>
      </w:r>
      <w:r w:rsidRPr="00053179">
        <w:rPr>
          <w:b/>
          <w:sz w:val="26"/>
          <w:highlight w:val="green"/>
          <w:u w:val="single"/>
        </w:rPr>
        <w:t>pharmaceutical</w:t>
      </w:r>
      <w:r w:rsidRPr="00053179">
        <w:rPr>
          <w:highlight w:val="green"/>
          <w:u w:val="single"/>
        </w:rPr>
        <w:t xml:space="preserve"> </w:t>
      </w:r>
      <w:r w:rsidRPr="00053179">
        <w:rPr>
          <w:u w:val="single"/>
        </w:rPr>
        <w:t xml:space="preserve">company </w:t>
      </w:r>
      <w:r w:rsidRPr="00053179">
        <w:rPr>
          <w:b/>
          <w:sz w:val="26"/>
          <w:highlight w:val="green"/>
          <w:u w:val="single"/>
        </w:rPr>
        <w:t>lobbyists</w:t>
      </w:r>
      <w:r w:rsidRPr="00053179">
        <w:rPr>
          <w:highlight w:val="green"/>
          <w:u w:val="single"/>
        </w:rPr>
        <w:t xml:space="preserve"> </w:t>
      </w:r>
      <w:r w:rsidRPr="00053179">
        <w:rPr>
          <w:u w:val="single"/>
        </w:rPr>
        <w:t xml:space="preserve">are </w:t>
      </w:r>
      <w:r w:rsidRPr="00053179">
        <w:rPr>
          <w:b/>
          <w:sz w:val="26"/>
          <w:highlight w:val="green"/>
          <w:u w:val="single"/>
        </w:rPr>
        <w:t>swarming Capitol Hill</w:t>
      </w:r>
      <w:r w:rsidRPr="00053179">
        <w:rPr>
          <w:highlight w:val="green"/>
          <w:u w:val="single"/>
        </w:rPr>
        <w:t xml:space="preserve"> </w:t>
      </w:r>
      <w:proofErr w:type="gramStart"/>
      <w:r w:rsidRPr="00053179">
        <w:rPr>
          <w:u w:val="single"/>
        </w:rPr>
        <w:t>at the moment</w:t>
      </w:r>
      <w:proofErr w:type="gramEnd"/>
      <w:r w:rsidRPr="00053179">
        <w:rPr>
          <w:u w:val="single"/>
        </w:rPr>
        <w:t xml:space="preserve"> because of </w:t>
      </w:r>
      <w:r w:rsidRPr="00053179">
        <w:rPr>
          <w:b/>
          <w:sz w:val="26"/>
          <w:highlight w:val="green"/>
          <w:u w:val="single"/>
        </w:rPr>
        <w:t>not just drug pricing plans</w:t>
      </w:r>
      <w:r w:rsidRPr="00053179">
        <w:rPr>
          <w:u w:val="single"/>
        </w:rPr>
        <w:t xml:space="preserve">, but </w:t>
      </w:r>
      <w:r w:rsidRPr="00053179">
        <w:rPr>
          <w:b/>
          <w:sz w:val="26"/>
          <w:highlight w:val="green"/>
          <w:u w:val="single"/>
        </w:rPr>
        <w:t>tax provisions</w:t>
      </w:r>
      <w:r w:rsidRPr="00053179">
        <w:rPr>
          <w:highlight w:val="green"/>
          <w:u w:val="single"/>
        </w:rPr>
        <w:t xml:space="preserve"> </w:t>
      </w:r>
      <w:r w:rsidRPr="00053179">
        <w:rPr>
          <w:u w:val="single"/>
        </w:rPr>
        <w:t xml:space="preserve">and the </w:t>
      </w:r>
      <w:r w:rsidRPr="00053179">
        <w:rPr>
          <w:b/>
          <w:sz w:val="26"/>
          <w:highlight w:val="green"/>
          <w:u w:val="single"/>
        </w:rPr>
        <w:t>TRIPS waiver</w:t>
      </w:r>
      <w:r w:rsidRPr="00053179">
        <w:rPr>
          <w:highlight w:val="green"/>
          <w:u w:val="single"/>
        </w:rPr>
        <w:t xml:space="preserve"> </w:t>
      </w:r>
      <w:r w:rsidRPr="00053179">
        <w:rPr>
          <w:u w:val="single"/>
        </w:rPr>
        <w:t xml:space="preserve">that the biopharma industry is worried about. “These are </w:t>
      </w:r>
      <w:r w:rsidRPr="00053179">
        <w:rPr>
          <w:b/>
          <w:sz w:val="26"/>
          <w:highlight w:val="green"/>
          <w:u w:val="single"/>
        </w:rPr>
        <w:t>challenges to their entire existence</w:t>
      </w:r>
      <w:r w:rsidRPr="00053179">
        <w:rPr>
          <w:u w:val="single"/>
        </w:rPr>
        <w:t xml:space="preserve">, </w:t>
      </w:r>
      <w:r w:rsidRPr="00053179">
        <w:rPr>
          <w:b/>
          <w:sz w:val="26"/>
          <w:highlight w:val="green"/>
          <w:u w:val="single"/>
          <w:bdr w:val="single" w:sz="4" w:space="0" w:color="auto"/>
        </w:rPr>
        <w:t>so they’re willing to protect them at any cost</w:t>
      </w:r>
      <w:r w:rsidRPr="00053179">
        <w:rPr>
          <w:u w:val="single"/>
        </w:rPr>
        <w:t>,”</w:t>
      </w:r>
      <w:r w:rsidRPr="00053179">
        <w:rPr>
          <w:sz w:val="16"/>
        </w:rPr>
        <w:t xml:space="preserve"> Lawson said, noting the target for drug pricing is about $500 billion in savings. As the House has jetted off to enjoy what might be an abbreviated summer recess, the Senate has just this week to get its work done, unless its recess is cut short too. “</w:t>
      </w:r>
      <w:r w:rsidRPr="00053179">
        <w:rPr>
          <w:u w:val="single"/>
        </w:rPr>
        <w:t xml:space="preserve">There’s a </w:t>
      </w:r>
      <w:r w:rsidRPr="00053179">
        <w:rPr>
          <w:b/>
          <w:sz w:val="26"/>
          <w:highlight w:val="green"/>
          <w:u w:val="single"/>
        </w:rPr>
        <w:t xml:space="preserve">real possibility </w:t>
      </w:r>
      <w:r w:rsidRPr="00053179">
        <w:rPr>
          <w:u w:val="single"/>
        </w:rPr>
        <w:t xml:space="preserve">that </w:t>
      </w:r>
      <w:r w:rsidRPr="00053179">
        <w:rPr>
          <w:b/>
          <w:sz w:val="26"/>
          <w:highlight w:val="green"/>
          <w:u w:val="single"/>
        </w:rPr>
        <w:t>the whole thing blows up</w:t>
      </w:r>
      <w:r w:rsidRPr="00053179">
        <w:rPr>
          <w:highlight w:val="green"/>
          <w:u w:val="single"/>
        </w:rPr>
        <w:t xml:space="preserve"> </w:t>
      </w:r>
      <w:r w:rsidRPr="00053179">
        <w:rPr>
          <w:u w:val="single"/>
        </w:rPr>
        <w:t>and we get nothing on either side,” Lawson said</w:t>
      </w:r>
      <w:r w:rsidRPr="00053179">
        <w:rPr>
          <w:sz w:val="16"/>
        </w:rPr>
        <w:t>.</w:t>
      </w:r>
    </w:p>
    <w:p w14:paraId="71019008" w14:textId="77777777" w:rsidR="003E6C19" w:rsidRDefault="003E6C19" w:rsidP="003E6C19">
      <w:pPr>
        <w:pStyle w:val="Heading4"/>
      </w:pPr>
      <w:r>
        <w:t xml:space="preserve">Democrat Senators in Big Pharma’s pocket </w:t>
      </w:r>
      <w:r>
        <w:rPr>
          <w:u w:val="single"/>
        </w:rPr>
        <w:t>derails the Plan</w:t>
      </w:r>
      <w:r>
        <w:t>.</w:t>
      </w:r>
    </w:p>
    <w:p w14:paraId="63FF69A2" w14:textId="77777777" w:rsidR="003E6C19" w:rsidRPr="003D00BA" w:rsidRDefault="003E6C19" w:rsidP="003E6C19">
      <w:r w:rsidRPr="003D00BA">
        <w:rPr>
          <w:rStyle w:val="Style13ptBold"/>
        </w:rPr>
        <w:t xml:space="preserve">Sirota 8-23 </w:t>
      </w:r>
      <w:r w:rsidRPr="003D00BA">
        <w:t>David Sirota 8-23-2021 "Dem Obstructionists Are Bankrolled By Pharma And Oil"</w:t>
      </w:r>
      <w:r>
        <w:t xml:space="preserve"> </w:t>
      </w:r>
      <w:hyperlink r:id="rId14" w:history="1">
        <w:r w:rsidRPr="007313BB">
          <w:rPr>
            <w:rStyle w:val="Hyperlink"/>
          </w:rPr>
          <w:t>https://www.dailyposter.com/dem-obstructionists-are-bankrolled-by-pharma-and-oil/</w:t>
        </w:r>
      </w:hyperlink>
      <w:r>
        <w:t xml:space="preserve"> (</w:t>
      </w:r>
      <w:r w:rsidRPr="003D00BA">
        <w:t>an American journalist, columnist at The Guardian, and editor for Jacobin. He is also a political commentator and radio host based in Denver. He is a nationally syndicated newspaper columnist, political spokesperson, and blogger</w:t>
      </w:r>
      <w:r>
        <w:t>)//Elmer</w:t>
      </w:r>
    </w:p>
    <w:p w14:paraId="588446E3" w14:textId="77777777" w:rsidR="003E6C19" w:rsidRPr="00AC6D40" w:rsidRDefault="003E6C19" w:rsidP="003E6C19">
      <w:pPr>
        <w:rPr>
          <w:sz w:val="16"/>
        </w:rPr>
      </w:pPr>
      <w:r w:rsidRPr="00053179">
        <w:rPr>
          <w:u w:val="single"/>
        </w:rPr>
        <w:t xml:space="preserve">The </w:t>
      </w:r>
      <w:r w:rsidRPr="0033253D">
        <w:rPr>
          <w:b/>
          <w:sz w:val="26"/>
          <w:u w:val="single"/>
        </w:rPr>
        <w:t xml:space="preserve">small group of </w:t>
      </w:r>
      <w:r w:rsidRPr="00053179">
        <w:rPr>
          <w:b/>
          <w:sz w:val="26"/>
          <w:highlight w:val="green"/>
          <w:u w:val="single"/>
        </w:rPr>
        <w:t>conservative Democratic lawmakers</w:t>
      </w:r>
      <w:r w:rsidRPr="00053179">
        <w:rPr>
          <w:highlight w:val="green"/>
          <w:u w:val="single"/>
        </w:rPr>
        <w:t xml:space="preserve"> </w:t>
      </w:r>
      <w:r w:rsidRPr="00053179">
        <w:rPr>
          <w:u w:val="single"/>
        </w:rPr>
        <w:t xml:space="preserve">that has been </w:t>
      </w:r>
      <w:r w:rsidRPr="00053179">
        <w:rPr>
          <w:b/>
          <w:sz w:val="26"/>
          <w:highlight w:val="green"/>
          <w:u w:val="single"/>
        </w:rPr>
        <w:t>threaten</w:t>
      </w:r>
      <w:r w:rsidRPr="0033253D">
        <w:rPr>
          <w:b/>
          <w:sz w:val="26"/>
          <w:u w:val="single"/>
        </w:rPr>
        <w:t>ing to</w:t>
      </w:r>
      <w:r w:rsidRPr="0033253D">
        <w:rPr>
          <w:u w:val="single"/>
        </w:rPr>
        <w:t xml:space="preserve"> </w:t>
      </w:r>
      <w:r w:rsidRPr="00053179">
        <w:rPr>
          <w:u w:val="single"/>
        </w:rPr>
        <w:t xml:space="preserve">help </w:t>
      </w:r>
      <w:proofErr w:type="gramStart"/>
      <w:r w:rsidRPr="00053179">
        <w:rPr>
          <w:u w:val="single"/>
        </w:rPr>
        <w:t>Republicans</w:t>
      </w:r>
      <w:proofErr w:type="gramEnd"/>
      <w:r w:rsidRPr="00053179">
        <w:rPr>
          <w:u w:val="single"/>
        </w:rPr>
        <w:t xml:space="preserve"> </w:t>
      </w:r>
      <w:r w:rsidRPr="00053179">
        <w:rPr>
          <w:b/>
          <w:sz w:val="26"/>
          <w:highlight w:val="green"/>
          <w:u w:val="single"/>
        </w:rPr>
        <w:t>halt</w:t>
      </w:r>
      <w:r w:rsidRPr="00053179">
        <w:rPr>
          <w:highlight w:val="green"/>
          <w:u w:val="single"/>
        </w:rPr>
        <w:t xml:space="preserve"> </w:t>
      </w:r>
      <w:r w:rsidRPr="00053179">
        <w:rPr>
          <w:b/>
          <w:sz w:val="26"/>
          <w:highlight w:val="green"/>
          <w:u w:val="single"/>
        </w:rPr>
        <w:t>Democrats’ budget package</w:t>
      </w:r>
      <w:r w:rsidRPr="00053179">
        <w:rPr>
          <w:highlight w:val="green"/>
          <w:u w:val="single"/>
        </w:rPr>
        <w:t xml:space="preserve"> </w:t>
      </w:r>
      <w:r w:rsidRPr="00053179">
        <w:rPr>
          <w:u w:val="single"/>
        </w:rPr>
        <w:t xml:space="preserve">have </w:t>
      </w:r>
      <w:r w:rsidRPr="00053179">
        <w:rPr>
          <w:b/>
          <w:sz w:val="26"/>
          <w:highlight w:val="green"/>
          <w:u w:val="single"/>
        </w:rPr>
        <w:t xml:space="preserve">raked in more than </w:t>
      </w:r>
      <w:r w:rsidRPr="00053179">
        <w:rPr>
          <w:b/>
          <w:sz w:val="26"/>
          <w:highlight w:val="green"/>
          <w:u w:val="single"/>
          <w:bdr w:val="single" w:sz="4" w:space="0" w:color="auto"/>
        </w:rPr>
        <w:t>$3 million from donors in the pharmaceutical</w:t>
      </w:r>
      <w:r w:rsidRPr="00053179">
        <w:rPr>
          <w:highlight w:val="green"/>
          <w:u w:val="single"/>
        </w:rPr>
        <w:t xml:space="preserve"> </w:t>
      </w:r>
      <w:r w:rsidRPr="00053179">
        <w:rPr>
          <w:u w:val="single"/>
        </w:rPr>
        <w:t xml:space="preserve">and fossil fuel </w:t>
      </w:r>
      <w:r w:rsidRPr="00053179">
        <w:rPr>
          <w:b/>
          <w:sz w:val="26"/>
          <w:highlight w:val="green"/>
          <w:u w:val="single"/>
        </w:rPr>
        <w:t>industries</w:t>
      </w:r>
      <w:r w:rsidRPr="00053179">
        <w:rPr>
          <w:highlight w:val="green"/>
          <w:u w:val="single"/>
        </w:rPr>
        <w:t xml:space="preserve"> </w:t>
      </w:r>
      <w:r w:rsidRPr="00053179">
        <w:rPr>
          <w:u w:val="single"/>
        </w:rPr>
        <w:t>that could see reduced profits if the plan passes</w:t>
      </w:r>
      <w:r w:rsidRPr="00AC6D40">
        <w:rPr>
          <w:sz w:val="16"/>
        </w:rPr>
        <w:t xml:space="preserve">. As the House reconvenes today to tackle the budget reconciliation process, </w:t>
      </w:r>
      <w:r w:rsidRPr="00AC6D40">
        <w:rPr>
          <w:u w:val="single"/>
        </w:rPr>
        <w:t xml:space="preserve">nine Democrats legislators have been promising to kill their party’s $3.5 trillion budget bill </w:t>
      </w:r>
      <w:r w:rsidRPr="00AC6D40">
        <w:rPr>
          <w:sz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AC6D40">
        <w:rPr>
          <w:b/>
          <w:sz w:val="26"/>
          <w:highlight w:val="green"/>
          <w:u w:val="single"/>
        </w:rPr>
        <w:t>We will vote against a budget resolution</w:t>
      </w:r>
      <w:r w:rsidRPr="00AC6D40">
        <w:rPr>
          <w:highlight w:val="green"/>
          <w:u w:val="single"/>
        </w:rPr>
        <w:t xml:space="preserve"> </w:t>
      </w:r>
      <w:r w:rsidRPr="00AC6D40">
        <w:rPr>
          <w:u w:val="single"/>
        </w:rPr>
        <w:t xml:space="preserve">if the infrastructure package isn’t brought up first,” Democratic </w:t>
      </w:r>
      <w:r w:rsidRPr="00AC6D40">
        <w:rPr>
          <w:b/>
          <w:sz w:val="26"/>
          <w:highlight w:val="green"/>
          <w:u w:val="single"/>
        </w:rPr>
        <w:t>Rep</w:t>
      </w:r>
      <w:r w:rsidRPr="00AC6D40">
        <w:rPr>
          <w:u w:val="single"/>
        </w:rPr>
        <w:t xml:space="preserve">. Josh </w:t>
      </w:r>
      <w:proofErr w:type="spellStart"/>
      <w:r w:rsidRPr="00AC6D40">
        <w:rPr>
          <w:b/>
          <w:sz w:val="26"/>
          <w:highlight w:val="green"/>
          <w:u w:val="single"/>
        </w:rPr>
        <w:t>Gottheimer</w:t>
      </w:r>
      <w:proofErr w:type="spellEnd"/>
      <w:r w:rsidRPr="00AC6D40">
        <w:rPr>
          <w:highlight w:val="green"/>
          <w:u w:val="single"/>
        </w:rPr>
        <w:t xml:space="preserve"> </w:t>
      </w:r>
      <w:r w:rsidRPr="00AC6D40">
        <w:rPr>
          <w:b/>
          <w:sz w:val="26"/>
          <w:highlight w:val="green"/>
          <w:u w:val="single"/>
        </w:rPr>
        <w:t>told</w:t>
      </w:r>
      <w:r w:rsidRPr="00AC6D40">
        <w:rPr>
          <w:highlight w:val="green"/>
          <w:u w:val="single"/>
        </w:rPr>
        <w:t xml:space="preserve"> </w:t>
      </w:r>
      <w:r w:rsidRPr="00AC6D40">
        <w:rPr>
          <w:u w:val="single"/>
        </w:rPr>
        <w:t xml:space="preserve">the Washington Post this weekend, </w:t>
      </w:r>
      <w:r w:rsidRPr="00AC6D40">
        <w:rPr>
          <w:b/>
          <w:sz w:val="26"/>
          <w:highlight w:val="green"/>
          <w:u w:val="single"/>
        </w:rPr>
        <w:t>though</w:t>
      </w:r>
      <w:r w:rsidRPr="00AC6D40">
        <w:rPr>
          <w:highlight w:val="green"/>
          <w:u w:val="single"/>
        </w:rPr>
        <w:t xml:space="preserve"> </w:t>
      </w:r>
      <w:r w:rsidRPr="00AC6D40">
        <w:rPr>
          <w:u w:val="single"/>
        </w:rPr>
        <w:t>the American Prospect reported on Sunday that “</w:t>
      </w:r>
      <w:r w:rsidRPr="00AC6D40">
        <w:rPr>
          <w:b/>
          <w:sz w:val="26"/>
          <w:highlight w:val="green"/>
          <w:u w:val="single"/>
        </w:rPr>
        <w:t>several</w:t>
      </w:r>
      <w:r w:rsidRPr="00AC6D40">
        <w:rPr>
          <w:u w:val="single"/>
        </w:rPr>
        <w:t xml:space="preserve">” of the </w:t>
      </w:r>
      <w:r w:rsidRPr="00AC6D40">
        <w:rPr>
          <w:b/>
          <w:sz w:val="26"/>
          <w:highlight w:val="green"/>
          <w:u w:val="single"/>
        </w:rPr>
        <w:t>legislators</w:t>
      </w:r>
      <w:r w:rsidRPr="00AC6D40">
        <w:rPr>
          <w:highlight w:val="green"/>
          <w:u w:val="single"/>
        </w:rPr>
        <w:t xml:space="preserve"> </w:t>
      </w:r>
      <w:r w:rsidRPr="00AC6D40">
        <w:rPr>
          <w:u w:val="single"/>
        </w:rPr>
        <w:t xml:space="preserve">now </w:t>
      </w:r>
      <w:r w:rsidRPr="00AC6D40">
        <w:rPr>
          <w:b/>
          <w:sz w:val="26"/>
          <w:highlight w:val="green"/>
          <w:u w:val="single"/>
        </w:rPr>
        <w:t>indicated they could back down</w:t>
      </w:r>
      <w:r w:rsidRPr="00AC6D40">
        <w:rPr>
          <w:u w:val="single"/>
        </w:rPr>
        <w:t xml:space="preserve">. </w:t>
      </w:r>
      <w:r w:rsidRPr="0033253D">
        <w:rPr>
          <w:b/>
          <w:sz w:val="26"/>
          <w:u w:val="single"/>
        </w:rPr>
        <w:t>In the narrowly divided House</w:t>
      </w:r>
      <w:r w:rsidRPr="0033253D">
        <w:rPr>
          <w:u w:val="single"/>
        </w:rPr>
        <w:t>,</w:t>
      </w:r>
      <w:r w:rsidRPr="00AC6D40">
        <w:rPr>
          <w:u w:val="single"/>
        </w:rPr>
        <w:t xml:space="preserve"> </w:t>
      </w:r>
      <w:r w:rsidRPr="00AC6D40">
        <w:rPr>
          <w:b/>
          <w:sz w:val="26"/>
          <w:highlight w:val="green"/>
          <w:u w:val="single"/>
        </w:rPr>
        <w:t>obstructionism from these</w:t>
      </w:r>
      <w:r w:rsidRPr="00AC6D40">
        <w:rPr>
          <w:highlight w:val="green"/>
          <w:u w:val="single"/>
        </w:rPr>
        <w:t xml:space="preserve"> </w:t>
      </w:r>
      <w:r w:rsidRPr="00AC6D40">
        <w:rPr>
          <w:u w:val="single"/>
        </w:rPr>
        <w:t xml:space="preserve">conservative Democrats </w:t>
      </w:r>
      <w:r w:rsidRPr="00AC6D40">
        <w:rPr>
          <w:b/>
          <w:sz w:val="26"/>
          <w:highlight w:val="green"/>
          <w:u w:val="single"/>
        </w:rPr>
        <w:t>could decouple the infrastructure</w:t>
      </w:r>
      <w:r w:rsidRPr="00AC6D40">
        <w:rPr>
          <w:highlight w:val="green"/>
          <w:u w:val="single"/>
        </w:rPr>
        <w:t xml:space="preserve"> </w:t>
      </w:r>
      <w:r w:rsidRPr="00AC6D40">
        <w:rPr>
          <w:u w:val="single"/>
        </w:rPr>
        <w:t xml:space="preserve">and budget </w:t>
      </w:r>
      <w:r w:rsidRPr="00AC6D40">
        <w:rPr>
          <w:b/>
          <w:sz w:val="26"/>
          <w:highlight w:val="green"/>
          <w:u w:val="single"/>
        </w:rPr>
        <w:t>measures</w:t>
      </w:r>
      <w:r w:rsidRPr="00AC6D40">
        <w:rPr>
          <w:highlight w:val="green"/>
          <w:u w:val="single"/>
        </w:rPr>
        <w:t xml:space="preserve"> </w:t>
      </w:r>
      <w:r w:rsidRPr="00AC6D40">
        <w:rPr>
          <w:u w:val="single"/>
        </w:rPr>
        <w:t>from one another</w:t>
      </w:r>
      <w:r w:rsidRPr="00AC6D40">
        <w:rPr>
          <w:sz w:val="16"/>
        </w:rPr>
        <w:t xml:space="preserve">. Many believe that would kill the latter by letting conservative Democrats in the Senate such as </w:t>
      </w:r>
      <w:proofErr w:type="spellStart"/>
      <w:r w:rsidRPr="00AC6D40">
        <w:rPr>
          <w:sz w:val="16"/>
        </w:rPr>
        <w:t>Kyrsten</w:t>
      </w:r>
      <w:proofErr w:type="spellEnd"/>
      <w:r w:rsidRPr="00AC6D40">
        <w:rPr>
          <w:sz w:val="16"/>
        </w:rPr>
        <w:t xml:space="preserve"> </w:t>
      </w:r>
      <w:proofErr w:type="spellStart"/>
      <w:r w:rsidRPr="00AC6D40">
        <w:rPr>
          <w:sz w:val="16"/>
        </w:rPr>
        <w:t>Sinema</w:t>
      </w:r>
      <w:proofErr w:type="spellEnd"/>
      <w:r w:rsidRPr="00AC6D40">
        <w:rPr>
          <w:sz w:val="16"/>
        </w:rPr>
        <w:t xml:space="preserve">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w:t>
      </w:r>
      <w:proofErr w:type="spellStart"/>
      <w:r w:rsidRPr="00AC6D40">
        <w:rPr>
          <w:sz w:val="16"/>
        </w:rPr>
        <w:t>Gottheimer</w:t>
      </w:r>
      <w:proofErr w:type="spellEnd"/>
      <w:r w:rsidRPr="00AC6D40">
        <w:rPr>
          <w:sz w:val="16"/>
        </w:rPr>
        <w:t xml:space="preserve">, the eight other Democrats who have threatened to obstruct the budget bill are Carolyn Bordeaux (Ga.), Ed Case (Hawaii), Jim Costa (Calif.), Henry Cuellar (Texas), Jared Golden (Maine), Vicente Gonzalez (Texas), Kurt Schrader (Ore.), and </w:t>
      </w:r>
      <w:proofErr w:type="spellStart"/>
      <w:r w:rsidRPr="00AC6D40">
        <w:rPr>
          <w:sz w:val="16"/>
        </w:rPr>
        <w:t>Filemon</w:t>
      </w:r>
      <w:proofErr w:type="spellEnd"/>
      <w:r w:rsidRPr="00AC6D40">
        <w:rPr>
          <w:sz w:val="16"/>
        </w:rPr>
        <w:t xml:space="preserve">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AC6D40">
        <w:rPr>
          <w:b/>
          <w:sz w:val="26"/>
          <w:highlight w:val="green"/>
          <w:u w:val="single"/>
        </w:rPr>
        <w:t>pharmaceutical industry</w:t>
      </w:r>
      <w:r w:rsidRPr="00AC6D40">
        <w:rPr>
          <w:sz w:val="16"/>
          <w:highlight w:val="green"/>
        </w:rPr>
        <w:t xml:space="preserve"> </w:t>
      </w:r>
      <w:r w:rsidRPr="00AC6D40">
        <w:rPr>
          <w:sz w:val="16"/>
        </w:rPr>
        <w:t xml:space="preserve">has </w:t>
      </w:r>
      <w:r w:rsidRPr="00AC6D40">
        <w:rPr>
          <w:b/>
          <w:sz w:val="26"/>
          <w:highlight w:val="green"/>
          <w:u w:val="single"/>
        </w:rPr>
        <w:t>aggressively lobbied against the initiative</w:t>
      </w:r>
      <w:r w:rsidRPr="00AC6D40">
        <w:rPr>
          <w:sz w:val="16"/>
        </w:rPr>
        <w:t xml:space="preserve">, which the Congressional Budget Office has estimated would save Medicare $345 billion in medicine costs. The nine House Democrats threatening to derail the reconciliation bill have raked in nearly $1.2 million from donors in the pharmaceutical and health products industries, according to data compiled by </w:t>
      </w:r>
      <w:proofErr w:type="spellStart"/>
      <w:r w:rsidRPr="00AC6D40">
        <w:rPr>
          <w:sz w:val="16"/>
        </w:rPr>
        <w:t>OpenSecrets</w:t>
      </w:r>
      <w:proofErr w:type="spellEnd"/>
      <w:r w:rsidRPr="00AC6D40">
        <w:rPr>
          <w:sz w:val="16"/>
        </w:rPr>
        <w:t xml:space="preserve">. </w:t>
      </w:r>
      <w:r w:rsidRPr="00AC6D40">
        <w:rPr>
          <w:u w:val="single"/>
        </w:rPr>
        <w:t xml:space="preserve">Among them are two of the Democratic Party’s </w:t>
      </w:r>
      <w:r w:rsidRPr="00AC6D40">
        <w:rPr>
          <w:b/>
          <w:sz w:val="26"/>
          <w:highlight w:val="green"/>
          <w:u w:val="single"/>
        </w:rPr>
        <w:t>top recipients of health care industry money</w:t>
      </w:r>
      <w:r w:rsidRPr="00AC6D40">
        <w:rPr>
          <w:u w:val="single"/>
        </w:rPr>
        <w:t xml:space="preserve">: </w:t>
      </w:r>
      <w:proofErr w:type="spellStart"/>
      <w:r w:rsidRPr="00AC6D40">
        <w:rPr>
          <w:b/>
          <w:sz w:val="26"/>
          <w:highlight w:val="green"/>
          <w:u w:val="single"/>
        </w:rPr>
        <w:t>Gottheimer</w:t>
      </w:r>
      <w:proofErr w:type="spellEnd"/>
      <w:r w:rsidRPr="00AC6D40">
        <w:rPr>
          <w:highlight w:val="green"/>
          <w:u w:val="single"/>
        </w:rPr>
        <w:t xml:space="preserve"> </w:t>
      </w:r>
      <w:r w:rsidRPr="00AC6D40">
        <w:rPr>
          <w:u w:val="single"/>
        </w:rPr>
        <w:t xml:space="preserve">($228,186) </w:t>
      </w:r>
      <w:r w:rsidRPr="00AC6D40">
        <w:rPr>
          <w:b/>
          <w:sz w:val="26"/>
          <w:highlight w:val="green"/>
          <w:u w:val="single"/>
        </w:rPr>
        <w:t>and Schrader</w:t>
      </w:r>
      <w:r w:rsidRPr="00AC6D40">
        <w:rPr>
          <w:highlight w:val="green"/>
          <w:u w:val="single"/>
        </w:rPr>
        <w:t xml:space="preserve"> </w:t>
      </w:r>
      <w:r w:rsidRPr="00AC6D40">
        <w:rPr>
          <w:u w:val="single"/>
        </w:rPr>
        <w:t xml:space="preserve">($614,830). Schrader’s third biggest career donor is Pfizer’s political action committee, and his former chief of staff is now a registered lobbyist for the Pharmaceutical Researchers and Manufacturers Association, the pharmaceutical industry’s main lobbying group. Both </w:t>
      </w:r>
      <w:proofErr w:type="spellStart"/>
      <w:r w:rsidRPr="00AC6D40">
        <w:rPr>
          <w:u w:val="single"/>
        </w:rPr>
        <w:t>Gottheimer</w:t>
      </w:r>
      <w:proofErr w:type="spellEnd"/>
      <w:r w:rsidRPr="00AC6D40">
        <w:rPr>
          <w:u w:val="single"/>
        </w:rPr>
        <w:t xml:space="preserve"> and Schrader signed a letter earlier this year slamming Democratic leaders’ legislation to lower prescription drug prices</w:t>
      </w:r>
      <w:r w:rsidRPr="00AC6D40">
        <w:rPr>
          <w:sz w:val="16"/>
        </w:rPr>
        <w:t xml:space="preserve">. Eight out of the nine Democrats threatening to kill the budget bill also declined to sponsor Democrats’ standalone legislation to let Medicare negotiate lower drug prices. In the Senate, </w:t>
      </w:r>
      <w:proofErr w:type="spellStart"/>
      <w:r w:rsidRPr="00AC6D40">
        <w:rPr>
          <w:sz w:val="16"/>
        </w:rPr>
        <w:t>Sinema’s</w:t>
      </w:r>
      <w:proofErr w:type="spellEnd"/>
      <w:r w:rsidRPr="00AC6D40">
        <w:rPr>
          <w:sz w:val="16"/>
        </w:rPr>
        <w:t xml:space="preserve"> renewed threat to vote down a final reconciliation bill came after she received $519,000 from donors in the pharmaceutical and health products industries.</w:t>
      </w:r>
    </w:p>
    <w:p w14:paraId="65A066E7" w14:textId="77777777" w:rsidR="003E6C19" w:rsidRDefault="003E6C19" w:rsidP="003E6C19">
      <w:pPr>
        <w:pStyle w:val="Heading4"/>
      </w:pPr>
      <w:r>
        <w:t xml:space="preserve">Infrastructure reform </w:t>
      </w:r>
      <w:r>
        <w:rPr>
          <w:u w:val="single"/>
        </w:rPr>
        <w:t>solves Existential Climate Change</w:t>
      </w:r>
      <w:r>
        <w:t xml:space="preserve"> – it results in </w:t>
      </w:r>
      <w:r>
        <w:rPr>
          <w:u w:val="single"/>
        </w:rPr>
        <w:t>spill-over</w:t>
      </w:r>
      <w:r>
        <w:t>.</w:t>
      </w:r>
    </w:p>
    <w:p w14:paraId="55989019" w14:textId="77777777" w:rsidR="003E6C19" w:rsidRPr="00387727" w:rsidRDefault="003E6C19" w:rsidP="003E6C19">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5" w:history="1">
        <w:r w:rsidRPr="007313BB">
          <w:rPr>
            <w:rStyle w:val="Hyperlink"/>
          </w:rPr>
          <w:t>https://www.usatoday.com/story/opinion/todaysdebate/2021/07/20/climate-change-biden-infrastructure-bill-good-start/7877118002/</w:t>
        </w:r>
      </w:hyperlink>
      <w:r>
        <w:t xml:space="preserve"> //Elmer </w:t>
      </w:r>
    </w:p>
    <w:p w14:paraId="58DCE34D" w14:textId="77777777" w:rsidR="003E6C19" w:rsidRDefault="003E6C19" w:rsidP="003E6C19">
      <w:pPr>
        <w:rPr>
          <w:sz w:val="16"/>
        </w:rPr>
      </w:pPr>
      <w:r w:rsidRPr="0033253D">
        <w:rPr>
          <w:b/>
          <w:sz w:val="26"/>
          <w:u w:val="single"/>
        </w:rPr>
        <w:t>Not long ago</w:t>
      </w:r>
      <w:r w:rsidRPr="0033253D">
        <w:rPr>
          <w:u w:val="single"/>
        </w:rPr>
        <w:t xml:space="preserve">, </w:t>
      </w:r>
      <w:r w:rsidRPr="0033253D">
        <w:rPr>
          <w:b/>
          <w:sz w:val="26"/>
          <w:u w:val="single"/>
        </w:rPr>
        <w:t>climate change</w:t>
      </w:r>
      <w:r w:rsidRPr="0033253D">
        <w:rPr>
          <w:u w:val="single"/>
        </w:rPr>
        <w:t xml:space="preserve"> for many Americans </w:t>
      </w:r>
      <w:r w:rsidRPr="0033253D">
        <w:rPr>
          <w:b/>
          <w:sz w:val="26"/>
          <w:u w:val="single"/>
        </w:rPr>
        <w:t>was</w:t>
      </w:r>
      <w:r w:rsidRPr="0033253D">
        <w:rPr>
          <w:u w:val="single"/>
        </w:rPr>
        <w:t xml:space="preserve"> like </w:t>
      </w:r>
      <w:r w:rsidRPr="0033253D">
        <w:rPr>
          <w:b/>
          <w:sz w:val="26"/>
          <w:u w:val="single"/>
        </w:rPr>
        <w:t>a distant bell</w:t>
      </w:r>
      <w:r w:rsidRPr="0033253D">
        <w:rPr>
          <w:u w:val="single"/>
        </w:rPr>
        <w:t>. N</w:t>
      </w:r>
      <w:r w:rsidRPr="00AC6D40">
        <w:rPr>
          <w:u w:val="single"/>
        </w:rPr>
        <w:t>ews of starving polar bears or melting glaciers was tragic and disturbing, but other worldly</w:t>
      </w:r>
      <w:r w:rsidRPr="00920735">
        <w:rPr>
          <w:sz w:val="16"/>
        </w:rPr>
        <w:t xml:space="preserve">. Not </w:t>
      </w:r>
      <w:proofErr w:type="spellStart"/>
      <w:proofErr w:type="gramStart"/>
      <w:r w:rsidRPr="00920735">
        <w:rPr>
          <w:sz w:val="16"/>
        </w:rPr>
        <w:t>any more</w:t>
      </w:r>
      <w:proofErr w:type="spellEnd"/>
      <w:proofErr w:type="gramEnd"/>
      <w:r w:rsidRPr="00920735">
        <w:rPr>
          <w:sz w:val="16"/>
        </w:rPr>
        <w:t xml:space="preserve">. </w:t>
      </w:r>
      <w:r w:rsidRPr="00AC6D40">
        <w:rPr>
          <w:b/>
          <w:sz w:val="26"/>
          <w:highlight w:val="green"/>
          <w:u w:val="single"/>
        </w:rPr>
        <w:t>Top climate scientists</w:t>
      </w:r>
      <w:r w:rsidRPr="00AC6D40">
        <w:rPr>
          <w:highlight w:val="green"/>
          <w:u w:val="single"/>
        </w:rPr>
        <w:t xml:space="preserve"> </w:t>
      </w:r>
      <w:r w:rsidRPr="00AC6D40">
        <w:rPr>
          <w:u w:val="single"/>
        </w:rPr>
        <w:t xml:space="preserve">from around the world </w:t>
      </w:r>
      <w:r w:rsidRPr="00AC6D40">
        <w:rPr>
          <w:b/>
          <w:sz w:val="26"/>
          <w:highlight w:val="green"/>
          <w:u w:val="single"/>
          <w:bdr w:val="single" w:sz="4" w:space="0" w:color="auto"/>
        </w:rPr>
        <w:t xml:space="preserve">warned </w:t>
      </w:r>
      <w:r w:rsidRPr="0033253D">
        <w:rPr>
          <w:b/>
          <w:sz w:val="26"/>
          <w:u w:val="single"/>
          <w:bdr w:val="single" w:sz="4" w:space="0" w:color="auto"/>
        </w:rPr>
        <w:t xml:space="preserve">of a </w:t>
      </w:r>
      <w:r w:rsidRPr="00AC6D40">
        <w:rPr>
          <w:b/>
          <w:sz w:val="26"/>
          <w:highlight w:val="green"/>
          <w:u w:val="single"/>
          <w:bdr w:val="single" w:sz="4" w:space="0" w:color="auto"/>
        </w:rPr>
        <w:t>"code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AC6D40">
        <w:rPr>
          <w:b/>
          <w:sz w:val="26"/>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t>
      </w:r>
      <w:proofErr w:type="gramStart"/>
      <w:r w:rsidRPr="00920735">
        <w:rPr>
          <w:sz w:val="16"/>
        </w:rPr>
        <w:t>Washington</w:t>
      </w:r>
      <w:proofErr w:type="gramEnd"/>
      <w:r w:rsidRPr="00920735">
        <w:rPr>
          <w:sz w:val="16"/>
        </w:rPr>
        <w:t xml:space="preserve">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AC6D40">
        <w:rPr>
          <w:b/>
          <w:sz w:val="26"/>
          <w:highlight w:val="green"/>
          <w:u w:val="single"/>
        </w:rPr>
        <w:t xml:space="preserve">consequences </w:t>
      </w:r>
      <w:r w:rsidRPr="0033253D">
        <w:rPr>
          <w:b/>
          <w:sz w:val="26"/>
          <w:u w:val="single"/>
        </w:rPr>
        <w:t>of</w:t>
      </w:r>
      <w:r w:rsidRPr="0033253D">
        <w:rPr>
          <w:u w:val="single"/>
        </w:rPr>
        <w:t xml:space="preserve"> what mankind has done to the atmo</w:t>
      </w:r>
      <w:r w:rsidRPr="0033253D">
        <w:rPr>
          <w:b/>
          <w:sz w:val="26"/>
          <w:u w:val="single"/>
        </w:rPr>
        <w:t xml:space="preserve">sphere </w:t>
      </w:r>
      <w:r w:rsidRPr="00AC6D40">
        <w:rPr>
          <w:b/>
          <w:sz w:val="26"/>
          <w:highlight w:val="green"/>
          <w:u w:val="single"/>
        </w:rPr>
        <w:t xml:space="preserve">are </w:t>
      </w:r>
      <w:r w:rsidRPr="0033253D">
        <w:rPr>
          <w:b/>
          <w:sz w:val="26"/>
          <w:u w:val="single"/>
        </w:rPr>
        <w:t xml:space="preserve">now </w:t>
      </w:r>
      <w:r w:rsidRPr="00AC6D40">
        <w:rPr>
          <w:b/>
          <w:sz w:val="26"/>
          <w:highlight w:val="green"/>
          <w:u w:val="single"/>
        </w:rPr>
        <w:t>inescapable</w:t>
      </w:r>
      <w:r w:rsidRPr="00AC6D40">
        <w:rPr>
          <w:u w:val="single"/>
        </w:rPr>
        <w:t xml:space="preserve">. Periods of </w:t>
      </w:r>
      <w:r w:rsidRPr="00AC6D40">
        <w:rPr>
          <w:b/>
          <w:sz w:val="26"/>
          <w:highlight w:val="green"/>
          <w:u w:val="single"/>
        </w:rPr>
        <w:t>extreme heat</w:t>
      </w:r>
      <w:r w:rsidRPr="00AC6D40">
        <w:rPr>
          <w:highlight w:val="green"/>
          <w:u w:val="single"/>
        </w:rPr>
        <w:t xml:space="preserve"> </w:t>
      </w:r>
      <w:r w:rsidRPr="00AC6D40">
        <w:rPr>
          <w:u w:val="single"/>
        </w:rPr>
        <w:t xml:space="preserve">are projected to </w:t>
      </w:r>
      <w:r w:rsidRPr="00AC6D40">
        <w:rPr>
          <w:b/>
          <w:sz w:val="26"/>
          <w:highlight w:val="green"/>
          <w:u w:val="single"/>
          <w:bdr w:val="single" w:sz="4" w:space="0" w:color="auto"/>
        </w:rPr>
        <w:t>double</w:t>
      </w:r>
      <w:r w:rsidRPr="00AC6D40">
        <w:rPr>
          <w:highlight w:val="green"/>
          <w:u w:val="single"/>
        </w:rPr>
        <w:t xml:space="preserve"> </w:t>
      </w:r>
      <w:r w:rsidRPr="00AC6D40">
        <w:rPr>
          <w:u w:val="single"/>
        </w:rPr>
        <w:t xml:space="preserve">in the lower 48 states by 2100. </w:t>
      </w:r>
      <w:r w:rsidRPr="00AC6D40">
        <w:rPr>
          <w:b/>
          <w:sz w:val="26"/>
          <w:highlight w:val="green"/>
          <w:u w:val="single"/>
        </w:rPr>
        <w:t>Heat deaths</w:t>
      </w:r>
      <w:r w:rsidRPr="00AC6D40">
        <w:rPr>
          <w:u w:val="single"/>
        </w:rPr>
        <w:t xml:space="preserve"> are far </w:t>
      </w:r>
      <w:r w:rsidRPr="00AC6D40">
        <w:rPr>
          <w:b/>
          <w:sz w:val="26"/>
          <w:highlight w:val="green"/>
          <w:u w:val="single"/>
          <w:bdr w:val="single" w:sz="4" w:space="0" w:color="auto"/>
        </w:rPr>
        <w:t>outpacing every other form of weather killer</w:t>
      </w:r>
      <w:r w:rsidRPr="00AC6D40">
        <w:rPr>
          <w:highlight w:val="green"/>
          <w:u w:val="single"/>
        </w:rPr>
        <w:t xml:space="preserve"> </w:t>
      </w:r>
      <w:r w:rsidRPr="00AC6D40">
        <w:rPr>
          <w:u w:val="single"/>
        </w:rPr>
        <w:t xml:space="preserve">in a 30-year average. A </w:t>
      </w:r>
      <w:r w:rsidRPr="00AC6D40">
        <w:rPr>
          <w:b/>
          <w:sz w:val="26"/>
          <w:highlight w:val="green"/>
          <w:u w:val="single"/>
        </w:rPr>
        <w:t>persistent megadrought</w:t>
      </w:r>
      <w:r w:rsidRPr="00AC6D40">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AC6D40">
        <w:rPr>
          <w:b/>
          <w:sz w:val="26"/>
          <w:highlight w:val="green"/>
          <w:u w:val="single"/>
        </w:rPr>
        <w:t>warming oceans</w:t>
      </w:r>
      <w:r w:rsidRPr="00AC6D40">
        <w:rPr>
          <w:highlight w:val="green"/>
          <w:u w:val="single"/>
        </w:rPr>
        <w:t xml:space="preserve"> </w:t>
      </w:r>
      <w:r w:rsidRPr="00AC6D40">
        <w:rPr>
          <w:u w:val="single"/>
        </w:rPr>
        <w:t xml:space="preserve">are </w:t>
      </w:r>
      <w:r w:rsidRPr="00AC6D40">
        <w:rPr>
          <w:b/>
          <w:sz w:val="26"/>
          <w:highlight w:val="green"/>
          <w:u w:val="single"/>
        </w:rPr>
        <w:t>fueling</w:t>
      </w:r>
      <w:r w:rsidRPr="00AC6D40">
        <w:rPr>
          <w:highlight w:val="green"/>
          <w:u w:val="single"/>
        </w:rPr>
        <w:t xml:space="preserve"> </w:t>
      </w:r>
      <w:r w:rsidRPr="00AC6D40">
        <w:rPr>
          <w:u w:val="single"/>
        </w:rPr>
        <w:t xml:space="preserve">ever </w:t>
      </w:r>
      <w:r w:rsidRPr="00AC6D40">
        <w:rPr>
          <w:b/>
          <w:sz w:val="26"/>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920735">
        <w:rPr>
          <w:sz w:val="16"/>
        </w:rPr>
        <w:t>Hayhoe</w:t>
      </w:r>
      <w:proofErr w:type="spellEnd"/>
      <w:r w:rsidRPr="00920735">
        <w:rPr>
          <w:sz w:val="16"/>
        </w:rPr>
        <w:t xml:space="preserve">. </w:t>
      </w:r>
      <w:r w:rsidRPr="00AC6D40">
        <w:rPr>
          <w:b/>
          <w:sz w:val="26"/>
          <w:highlight w:val="green"/>
          <w:u w:val="single"/>
        </w:rPr>
        <w:t>Rising seas</w:t>
      </w:r>
      <w:r w:rsidRPr="00920735">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920735">
        <w:rPr>
          <w:b/>
          <w:sz w:val="26"/>
          <w:highlight w:val="green"/>
          <w:u w:val="single"/>
        </w:rPr>
        <w:t>temperature</w:t>
      </w:r>
      <w:r w:rsidRPr="00920735">
        <w:rPr>
          <w:highlight w:val="green"/>
          <w:u w:val="single"/>
        </w:rPr>
        <w:t xml:space="preserve"> </w:t>
      </w:r>
      <w:r w:rsidRPr="00920735">
        <w:rPr>
          <w:u w:val="single"/>
        </w:rPr>
        <w:t xml:space="preserve">has </w:t>
      </w:r>
      <w:r w:rsidRPr="00920735">
        <w:rPr>
          <w:b/>
          <w:sz w:val="26"/>
          <w:highlight w:val="green"/>
          <w:u w:val="single"/>
        </w:rPr>
        <w:t>risen</w:t>
      </w:r>
      <w:r w:rsidRPr="00920735">
        <w:rPr>
          <w:highlight w:val="green"/>
          <w:u w:val="single"/>
        </w:rPr>
        <w:t xml:space="preserve"> </w:t>
      </w:r>
      <w:r w:rsidRPr="00920735">
        <w:rPr>
          <w:u w:val="single"/>
        </w:rPr>
        <w:t xml:space="preserve">nearly </w:t>
      </w:r>
      <w:r w:rsidRPr="00920735">
        <w:rPr>
          <w:b/>
          <w:sz w:val="26"/>
          <w:highlight w:val="green"/>
          <w:u w:val="single"/>
        </w:rPr>
        <w:t>2 degrees</w:t>
      </w:r>
      <w:r w:rsidRPr="00920735">
        <w:rPr>
          <w:highlight w:val="green"/>
          <w:u w:val="single"/>
        </w:rPr>
        <w:t xml:space="preserve"> </w:t>
      </w:r>
      <w:r w:rsidRPr="00920735">
        <w:rPr>
          <w:u w:val="single"/>
        </w:rPr>
        <w:t xml:space="preserve">Fahrenheit since the pre-industrial era of the late 19th century. Scientists warn that in a decade, it could surpass a </w:t>
      </w:r>
      <w:r w:rsidRPr="00920735">
        <w:rPr>
          <w:b/>
          <w:sz w:val="26"/>
          <w:highlight w:val="green"/>
          <w:u w:val="single"/>
        </w:rPr>
        <w:t>2.7</w:t>
      </w:r>
      <w:r w:rsidRPr="00920735">
        <w:rPr>
          <w:u w:val="single"/>
        </w:rPr>
        <w:t xml:space="preserve">-degree increase. That's </w:t>
      </w:r>
      <w:r w:rsidRPr="00920735">
        <w:rPr>
          <w:b/>
          <w:sz w:val="26"/>
          <w:highlight w:val="green"/>
          <w:u w:val="single"/>
        </w:rPr>
        <w:t>enough</w:t>
      </w:r>
      <w:r w:rsidRPr="00920735">
        <w:rPr>
          <w:highlight w:val="green"/>
          <w:u w:val="single"/>
        </w:rPr>
        <w:t xml:space="preserve"> </w:t>
      </w:r>
      <w:r w:rsidRPr="00920735">
        <w:rPr>
          <w:u w:val="single"/>
        </w:rPr>
        <w:t xml:space="preserve">warming </w:t>
      </w:r>
      <w:r w:rsidRPr="00920735">
        <w:rPr>
          <w:b/>
          <w:sz w:val="26"/>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920735">
        <w:rPr>
          <w:sz w:val="16"/>
        </w:rPr>
        <w:t>So</w:t>
      </w:r>
      <w:proofErr w:type="gramEnd"/>
      <w:r w:rsidRPr="00920735">
        <w:rPr>
          <w:sz w:val="16"/>
        </w:rPr>
        <w:t xml:space="preserve"> what's at issue? </w:t>
      </w:r>
      <w:r w:rsidRPr="00920735">
        <w:rPr>
          <w:u w:val="single"/>
        </w:rPr>
        <w:t xml:space="preserve">A </w:t>
      </w:r>
      <w:proofErr w:type="gramStart"/>
      <w:r w:rsidRPr="00920735">
        <w:rPr>
          <w:u w:val="single"/>
        </w:rPr>
        <w:t>trillion dollar</w:t>
      </w:r>
      <w:proofErr w:type="gramEnd"/>
      <w:r w:rsidRPr="00920735">
        <w:rPr>
          <w:u w:val="single"/>
        </w:rPr>
        <w:t xml:space="preserve"> </w:t>
      </w:r>
      <w:r w:rsidRPr="00920735">
        <w:rPr>
          <w:b/>
          <w:sz w:val="26"/>
          <w:highlight w:val="green"/>
          <w:u w:val="single"/>
        </w:rPr>
        <w:t>infrastructure bill</w:t>
      </w:r>
      <w:r w:rsidRPr="00920735">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920735">
        <w:rPr>
          <w:b/>
          <w:sz w:val="26"/>
          <w:highlight w:val="green"/>
          <w:u w:val="single"/>
        </w:rPr>
        <w:t xml:space="preserve">improve access </w:t>
      </w:r>
      <w:r w:rsidRPr="00920735">
        <w:rPr>
          <w:u w:val="single"/>
        </w:rPr>
        <w:t xml:space="preserve">by the nation's power infrastructure </w:t>
      </w:r>
      <w:r w:rsidRPr="00920735">
        <w:rPr>
          <w:b/>
          <w:sz w:val="26"/>
          <w:highlight w:val="green"/>
          <w:u w:val="single"/>
        </w:rPr>
        <w:t>to renewable energy sources,</w:t>
      </w:r>
      <w:r w:rsidRPr="00920735">
        <w:rPr>
          <w:u w:val="single"/>
        </w:rPr>
        <w:t xml:space="preserve"> </w:t>
      </w:r>
      <w:r w:rsidRPr="00920735">
        <w:rPr>
          <w:b/>
          <w:sz w:val="26"/>
          <w:highlight w:val="green"/>
          <w:u w:val="single"/>
        </w:rPr>
        <w:t xml:space="preserve">cap millions of abandoned oil and gas wells spewing greenhouse </w:t>
      </w:r>
      <w:proofErr w:type="gramStart"/>
      <w:r w:rsidRPr="00920735">
        <w:rPr>
          <w:b/>
          <w:sz w:val="26"/>
          <w:highlight w:val="green"/>
          <w:u w:val="single"/>
        </w:rPr>
        <w:t>gases</w:t>
      </w:r>
      <w:r w:rsidRPr="00920735">
        <w:rPr>
          <w:u w:val="single"/>
        </w:rPr>
        <w:t xml:space="preserve">, </w:t>
      </w:r>
      <w:r w:rsidRPr="00920735">
        <w:rPr>
          <w:b/>
          <w:sz w:val="26"/>
          <w:highlight w:val="green"/>
          <w:u w:val="single"/>
        </w:rPr>
        <w:t>and</w:t>
      </w:r>
      <w:proofErr w:type="gramEnd"/>
      <w:r w:rsidRPr="00920735">
        <w:rPr>
          <w:b/>
          <w:sz w:val="26"/>
          <w:highlight w:val="green"/>
          <w:u w:val="single"/>
        </w:rPr>
        <w:t xml:space="preserve"> harden structures against climate change</w:t>
      </w:r>
      <w:r w:rsidRPr="00920735">
        <w:rPr>
          <w:u w:val="single"/>
        </w:rPr>
        <w:t xml:space="preserve">. It also </w:t>
      </w:r>
      <w:r w:rsidRPr="00920735">
        <w:rPr>
          <w:b/>
          <w:sz w:val="26"/>
          <w:highlight w:val="green"/>
          <w:u w:val="single"/>
        </w:rPr>
        <w:t>offers tax credits for</w:t>
      </w:r>
      <w:r w:rsidRPr="00920735">
        <w:rPr>
          <w:highlight w:val="green"/>
          <w:u w:val="single"/>
        </w:rPr>
        <w:t xml:space="preserve"> </w:t>
      </w:r>
      <w:r w:rsidRPr="00920735">
        <w:rPr>
          <w:u w:val="single"/>
        </w:rPr>
        <w:t xml:space="preserve">the </w:t>
      </w:r>
      <w:r w:rsidRPr="00920735">
        <w:rPr>
          <w:b/>
          <w:sz w:val="26"/>
          <w:highlight w:val="green"/>
          <w:u w:val="single"/>
        </w:rPr>
        <w:t>purchase of electric vehicles</w:t>
      </w:r>
      <w:r w:rsidRPr="00920735">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920735">
        <w:rPr>
          <w:b/>
          <w:sz w:val="26"/>
          <w:highlight w:val="green"/>
          <w:u w:val="single"/>
        </w:rPr>
        <w:t>more is needed</w:t>
      </w:r>
      <w:r w:rsidRPr="00920735">
        <w:rPr>
          <w:highlight w:val="green"/>
          <w:u w:val="single"/>
        </w:rPr>
        <w:t xml:space="preserve"> </w:t>
      </w:r>
      <w:r w:rsidRPr="00920735">
        <w:rPr>
          <w:u w:val="single"/>
        </w:rPr>
        <w:t xml:space="preserve">if the nation is going to reach Biden's necessary goal of cutting U.S. climate pollution in half from 2005 levels by 2030. His ideas worth considering include a federal clean electricity standard for utilities, federal </w:t>
      </w:r>
      <w:proofErr w:type="gramStart"/>
      <w:r w:rsidRPr="00920735">
        <w:rPr>
          <w:u w:val="single"/>
        </w:rPr>
        <w:t>investments</w:t>
      </w:r>
      <w:proofErr w:type="gramEnd"/>
      <w:r w:rsidRPr="00920735">
        <w:rPr>
          <w:u w:val="single"/>
        </w:rPr>
        <w:t xml:space="preserve">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920735">
        <w:rPr>
          <w:b/>
          <w:sz w:val="26"/>
          <w:highlight w:val="green"/>
          <w:u w:val="single"/>
        </w:rPr>
        <w:t>The vehicle</w:t>
      </w:r>
      <w:r w:rsidRPr="00920735">
        <w:rPr>
          <w:sz w:val="16"/>
          <w:highlight w:val="green"/>
        </w:rPr>
        <w:t xml:space="preserve"> </w:t>
      </w:r>
      <w:r w:rsidRPr="00920735">
        <w:rPr>
          <w:sz w:val="16"/>
        </w:rPr>
        <w:t xml:space="preserve">for these additional proposals </w:t>
      </w:r>
      <w:r w:rsidRPr="00920735">
        <w:rPr>
          <w:b/>
          <w:sz w:val="26"/>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2D08E11B" w14:textId="797C4A60" w:rsidR="003E6C19" w:rsidRDefault="003E6C19" w:rsidP="003E6C19">
      <w:pPr>
        <w:pStyle w:val="Heading3"/>
      </w:pPr>
      <w:r>
        <w:t>3</w:t>
      </w:r>
    </w:p>
    <w:p w14:paraId="5D2F8191" w14:textId="77777777" w:rsidR="003E6C19" w:rsidRPr="00FB5463" w:rsidRDefault="003E6C19" w:rsidP="003E6C19">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028A8021" w14:textId="77777777" w:rsidR="003E6C19" w:rsidRPr="00FB5463" w:rsidRDefault="003E6C19" w:rsidP="003E6C19">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16622D69" w14:textId="77777777" w:rsidR="003E6C19" w:rsidRDefault="003E6C19" w:rsidP="003E6C19">
      <w:pPr>
        <w:rPr>
          <w:sz w:val="16"/>
        </w:rPr>
      </w:pPr>
      <w:r w:rsidRPr="00FB5463">
        <w:rPr>
          <w:sz w:val="16"/>
        </w:rPr>
        <w:t xml:space="preserve">The </w:t>
      </w:r>
      <w:r w:rsidRPr="00F376F3">
        <w:rPr>
          <w:rStyle w:val="StyleUnderline"/>
          <w:b/>
          <w:bCs/>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b/>
          <w:bCs/>
          <w:highlight w:val="green"/>
        </w:rPr>
        <w:t>advances</w:t>
      </w:r>
      <w:r w:rsidRPr="00601C82">
        <w:rPr>
          <w:b/>
          <w:bCs/>
          <w:sz w:val="16"/>
          <w:highlight w:val="green"/>
        </w:rPr>
        <w:t xml:space="preserve"> </w:t>
      </w:r>
      <w:r w:rsidRPr="00601C82">
        <w:rPr>
          <w:rStyle w:val="StyleUnderline"/>
          <w:b/>
          <w:bCs/>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16"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b/>
          <w:bCs/>
          <w:highlight w:val="green"/>
        </w:rPr>
        <w:t>apply</w:t>
      </w:r>
      <w:r w:rsidRPr="00601C82">
        <w:rPr>
          <w:sz w:val="16"/>
          <w:highlight w:val="green"/>
        </w:rPr>
        <w:t xml:space="preserve"> </w:t>
      </w:r>
      <w:r w:rsidRPr="00FB5463">
        <w:rPr>
          <w:sz w:val="16"/>
        </w:rPr>
        <w:t xml:space="preserve">the </w:t>
      </w:r>
      <w:r w:rsidRPr="00601C82">
        <w:rPr>
          <w:rStyle w:val="StyleUnderline"/>
          <w:b/>
          <w:bCs/>
          <w:highlight w:val="green"/>
        </w:rPr>
        <w:t>same logic to</w:t>
      </w:r>
      <w:r w:rsidRPr="00601C82">
        <w:rPr>
          <w:sz w:val="16"/>
          <w:highlight w:val="green"/>
        </w:rPr>
        <w:t xml:space="preserve"> </w:t>
      </w:r>
      <w:r w:rsidRPr="00FB5463">
        <w:rPr>
          <w:sz w:val="16"/>
        </w:rPr>
        <w:t xml:space="preserve">the </w:t>
      </w:r>
      <w:r w:rsidRPr="00601C82">
        <w:rPr>
          <w:rStyle w:val="StyleUnderline"/>
          <w:b/>
          <w:bCs/>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17"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b/>
          <w:bCs/>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FB5463">
        <w:rPr>
          <w:sz w:val="16"/>
        </w:rPr>
        <w:t>manner in which</w:t>
      </w:r>
      <w:proofErr w:type="gramEnd"/>
      <w:r w:rsidRPr="00FB5463">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b/>
          <w:bCs/>
          <w:highlight w:val="green"/>
        </w:rPr>
        <w:t>due process</w:t>
      </w:r>
      <w:r w:rsidRPr="00FB5463">
        <w:rPr>
          <w:sz w:val="16"/>
        </w:rPr>
        <w:t xml:space="preserve">, no particularized findings, no </w:t>
      </w:r>
      <w:proofErr w:type="gramStart"/>
      <w:r w:rsidRPr="00601C82">
        <w:rPr>
          <w:rStyle w:val="StyleUnderline"/>
          <w:b/>
          <w:bCs/>
          <w:highlight w:val="green"/>
        </w:rPr>
        <w:t>compensation</w:t>
      </w:r>
      <w:proofErr w:type="gramEnd"/>
      <w:r w:rsidRPr="00601C82">
        <w:rPr>
          <w:b/>
          <w:bCs/>
          <w:sz w:val="16"/>
          <w:highlight w:val="green"/>
        </w:rPr>
        <w:t xml:space="preserve"> </w:t>
      </w:r>
      <w:r w:rsidRPr="00601C82">
        <w:rPr>
          <w:rStyle w:val="StyleUnderline"/>
          <w:b/>
          <w:bCs/>
          <w:highlight w:val="green"/>
        </w:rPr>
        <w:t>and</w:t>
      </w:r>
      <w:r w:rsidRPr="00601C82">
        <w:rPr>
          <w:sz w:val="16"/>
          <w:highlight w:val="green"/>
        </w:rPr>
        <w:t xml:space="preserve"> </w:t>
      </w:r>
      <w:r w:rsidRPr="00FB5463">
        <w:rPr>
          <w:sz w:val="16"/>
        </w:rPr>
        <w:t xml:space="preserve">no </w:t>
      </w:r>
      <w:r w:rsidRPr="00601C82">
        <w:rPr>
          <w:rStyle w:val="StyleUnderline"/>
          <w:b/>
          <w:bCs/>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FB5463">
        <w:rPr>
          <w:sz w:val="16"/>
        </w:rPr>
        <w:t>in order to</w:t>
      </w:r>
      <w:proofErr w:type="gramEnd"/>
      <w:r w:rsidRPr="00FB5463">
        <w:rPr>
          <w:sz w:val="16"/>
        </w:rPr>
        <w:t xml:space="preserve"> do so. In other words, </w:t>
      </w:r>
      <w:r w:rsidRPr="00601C82">
        <w:rPr>
          <w:rStyle w:val="StyleUnderline"/>
          <w:highlight w:val="green"/>
        </w:rPr>
        <w:t>Ambassador</w:t>
      </w:r>
      <w:r w:rsidRPr="00601C82">
        <w:rPr>
          <w:sz w:val="16"/>
          <w:highlight w:val="green"/>
        </w:rPr>
        <w:t xml:space="preserve"> </w:t>
      </w:r>
      <w:r w:rsidRPr="00601C82">
        <w:rPr>
          <w:rStyle w:val="StyleUnderline"/>
          <w:highlight w:val="green"/>
        </w:rPr>
        <w:t>Tai</w:t>
      </w:r>
      <w:r w:rsidRPr="00601C82">
        <w:rPr>
          <w:sz w:val="16"/>
          <w:highlight w:val="green"/>
        </w:rPr>
        <w:t xml:space="preserve"> </w:t>
      </w:r>
      <w:r w:rsidRPr="00601C82">
        <w:rPr>
          <w:rStyle w:val="StyleUnderline"/>
          <w:highlight w:val="green"/>
        </w:rPr>
        <w:t>acknowledged</w:t>
      </w:r>
      <w:r w:rsidRPr="00601C82">
        <w:rPr>
          <w:sz w:val="16"/>
          <w:highlight w:val="green"/>
        </w:rPr>
        <w:t xml:space="preserve"> </w:t>
      </w:r>
      <w:r w:rsidRPr="00FB5463">
        <w:rPr>
          <w:sz w:val="16"/>
        </w:rPr>
        <w:t xml:space="preserve">that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601C82">
        <w:rPr>
          <w:rStyle w:val="StyleUnderline"/>
          <w:b/>
          <w:bCs/>
          <w:highlight w:val="green"/>
        </w:rPr>
        <w:t>seed technologies and sustainable biomass</w:t>
      </w:r>
      <w:r w:rsidRPr="00601C82">
        <w:rPr>
          <w:b/>
          <w:bCs/>
          <w:sz w:val="16"/>
        </w:rPr>
        <w:t xml:space="preserve">, </w:t>
      </w:r>
      <w:r w:rsidRPr="00601C82">
        <w:rPr>
          <w:rStyle w:val="StyleUnderline"/>
          <w:b/>
          <w:bCs/>
          <w:highlight w:val="green"/>
        </w:rPr>
        <w:t>reducing greenhouse gases</w:t>
      </w:r>
      <w:r w:rsidRPr="00601C82">
        <w:rPr>
          <w:sz w:val="16"/>
          <w:highlight w:val="green"/>
        </w:rPr>
        <w:t xml:space="preserve"> </w:t>
      </w:r>
      <w:r w:rsidRPr="00FB5463">
        <w:rPr>
          <w:sz w:val="16"/>
        </w:rPr>
        <w:t xml:space="preserve">in manufacturing </w:t>
      </w:r>
      <w:r w:rsidRPr="00601C82">
        <w:rPr>
          <w:rStyle w:val="StyleUnderline"/>
          <w:b/>
          <w:bCs/>
          <w:highlight w:val="green"/>
        </w:rPr>
        <w:t>and</w:t>
      </w:r>
      <w:r w:rsidRPr="00601C82">
        <w:rPr>
          <w:sz w:val="16"/>
          <w:highlight w:val="green"/>
        </w:rPr>
        <w:t xml:space="preserve"> </w:t>
      </w:r>
      <w:r w:rsidRPr="00FB5463">
        <w:rPr>
          <w:sz w:val="16"/>
        </w:rPr>
        <w:t xml:space="preserve">transportation, </w:t>
      </w:r>
      <w:r w:rsidRPr="00601C82">
        <w:rPr>
          <w:rStyle w:val="StyleUnderline"/>
          <w:b/>
          <w:bCs/>
          <w:highlight w:val="green"/>
        </w:rPr>
        <w:t>capturing</w:t>
      </w:r>
      <w:r w:rsidRPr="00601C82">
        <w:rPr>
          <w:sz w:val="16"/>
          <w:highlight w:val="green"/>
        </w:rPr>
        <w:t xml:space="preserve"> </w:t>
      </w:r>
      <w:r w:rsidRPr="00FB5463">
        <w:rPr>
          <w:sz w:val="16"/>
        </w:rPr>
        <w:t xml:space="preserve">and sequestering </w:t>
      </w:r>
      <w:r w:rsidRPr="00601C82">
        <w:rPr>
          <w:rStyle w:val="StyleUnderline"/>
          <w:b/>
          <w:bCs/>
          <w:highlight w:val="green"/>
        </w:rPr>
        <w:t>carbon</w:t>
      </w:r>
      <w:r w:rsidRPr="00601C82">
        <w:rPr>
          <w:sz w:val="16"/>
          <w:highlight w:val="green"/>
        </w:rPr>
        <w:t xml:space="preserve"> </w:t>
      </w:r>
      <w:r w:rsidRPr="00FB5463">
        <w:rPr>
          <w:sz w:val="16"/>
        </w:rPr>
        <w:t xml:space="preserve">in soil and products, and more, </w:t>
      </w:r>
      <w:r w:rsidRPr="00601C82">
        <w:rPr>
          <w:rStyle w:val="StyleUnderline"/>
          <w:b/>
          <w:bCs/>
          <w:highlight w:val="green"/>
        </w:rPr>
        <w:t>would be required to turn over their proprietary</w:t>
      </w:r>
      <w:r w:rsidRPr="00601C82">
        <w:rPr>
          <w:b/>
          <w:bCs/>
          <w:sz w:val="16"/>
          <w:highlight w:val="green"/>
        </w:rPr>
        <w:t xml:space="preserve"> </w:t>
      </w:r>
      <w:r w:rsidRPr="00601C82">
        <w:rPr>
          <w:rStyle w:val="StyleUnderline"/>
          <w:b/>
          <w:bCs/>
          <w:highlight w:val="green"/>
        </w:rPr>
        <w:t>know-how</w:t>
      </w:r>
      <w:r w:rsidRPr="00601C82">
        <w:rPr>
          <w:sz w:val="16"/>
          <w:highlight w:val="green"/>
        </w:rPr>
        <w:t xml:space="preserve"> </w:t>
      </w:r>
      <w:r w:rsidRPr="00FB5463">
        <w:rPr>
          <w:sz w:val="16"/>
        </w:rPr>
        <w:t xml:space="preserve">to global competitors. While it is unclear how this concept would work in practice and under the constitutions of certain countries, </w:t>
      </w:r>
      <w:r w:rsidRPr="00601C82">
        <w:rPr>
          <w:rStyle w:val="StyleUnderline"/>
          <w:highlight w:val="green"/>
        </w:rPr>
        <w:t xml:space="preserve">the suggestion alone could be devastating </w:t>
      </w:r>
      <w:r w:rsidRPr="00601C82">
        <w:rPr>
          <w:rStyle w:val="StyleUnderline"/>
          <w:b/>
          <w:bCs/>
          <w:highlight w:val="green"/>
        </w:rPr>
        <w:t>to voluntary international</w:t>
      </w:r>
      <w:r w:rsidRPr="00601C82">
        <w:rPr>
          <w:b/>
          <w:bCs/>
          <w:sz w:val="16"/>
          <w:highlight w:val="green"/>
        </w:rPr>
        <w:t xml:space="preserve"> </w:t>
      </w:r>
      <w:r w:rsidRPr="00601C82">
        <w:rPr>
          <w:rStyle w:val="StyleUnderline"/>
          <w:b/>
          <w:bCs/>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8"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 xml:space="preserve">If investors cannot be confident that IP will be in </w:t>
      </w:r>
      <w:r w:rsidRPr="00601C82">
        <w:rPr>
          <w:rStyle w:val="StyleUnderline"/>
          <w:b/>
          <w:bCs/>
          <w:highlight w:val="green"/>
        </w:rPr>
        <w:t>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b/>
          <w:bCs/>
          <w:highlight w:val="green"/>
        </w:rPr>
        <w:t>it is unlikely they will</w:t>
      </w:r>
      <w:r w:rsidRPr="00601C82">
        <w:rPr>
          <w:sz w:val="16"/>
          <w:highlight w:val="green"/>
        </w:rPr>
        <w:t xml:space="preserve"> </w:t>
      </w:r>
      <w:r w:rsidRPr="00FB5463">
        <w:rPr>
          <w:sz w:val="16"/>
        </w:rPr>
        <w:t xml:space="preserve">continue to </w:t>
      </w:r>
      <w:r w:rsidRPr="00601C82">
        <w:rPr>
          <w:rStyle w:val="StyleUnderline"/>
          <w:b/>
          <w:bCs/>
          <w:highlight w:val="green"/>
        </w:rPr>
        <w:t>invest</w:t>
      </w:r>
      <w:r w:rsidRPr="00601C82">
        <w:rPr>
          <w:b/>
          <w:bCs/>
          <w:sz w:val="16"/>
          <w:highlight w:val="green"/>
        </w:rPr>
        <w:t xml:space="preserve"> </w:t>
      </w:r>
      <w:r w:rsidRPr="00601C82">
        <w:rPr>
          <w:rStyle w:val="StyleUnderline"/>
          <w:b/>
          <w:bCs/>
          <w:highlight w:val="green"/>
        </w:rPr>
        <w:t>at</w:t>
      </w:r>
      <w:r w:rsidRPr="00601C82">
        <w:rPr>
          <w:sz w:val="16"/>
          <w:highlight w:val="green"/>
        </w:rPr>
        <w:t xml:space="preserve"> </w:t>
      </w:r>
      <w:r w:rsidRPr="00FB5463">
        <w:rPr>
          <w:sz w:val="16"/>
        </w:rPr>
        <w:t xml:space="preserve">the current and </w:t>
      </w:r>
      <w:r w:rsidRPr="00601C82">
        <w:rPr>
          <w:rStyle w:val="StyleUnderline"/>
          <w:b/>
          <w:bCs/>
          <w:highlight w:val="green"/>
        </w:rPr>
        <w:t>required levels</w:t>
      </w:r>
      <w:r w:rsidRPr="00601C82">
        <w:rPr>
          <w:b/>
          <w:bCs/>
          <w:sz w:val="16"/>
        </w:rPr>
        <w:t>.</w:t>
      </w:r>
      <w:r w:rsidRPr="00FB5463">
        <w:rPr>
          <w:sz w:val="16"/>
        </w:rPr>
        <w:t xml:space="preserve"> </w:t>
      </w:r>
    </w:p>
    <w:p w14:paraId="4F74CA32" w14:textId="77777777" w:rsidR="003E6C19" w:rsidRDefault="003E6C19" w:rsidP="003E6C19">
      <w:pPr>
        <w:pStyle w:val="Heading4"/>
      </w:pPr>
      <w:r>
        <w:t xml:space="preserve">Private sector innovation is key to solve climate change – </w:t>
      </w:r>
      <w:r w:rsidRPr="00D21DF0">
        <w:rPr>
          <w:u w:val="single"/>
        </w:rPr>
        <w:t>short term politicking and priority shifts</w:t>
      </w:r>
      <w:r>
        <w:t xml:space="preserve"> means </w:t>
      </w:r>
      <w:r w:rsidRPr="00D21DF0">
        <w:rPr>
          <w:u w:val="single"/>
        </w:rPr>
        <w:t>government</w:t>
      </w:r>
      <w:r>
        <w:t xml:space="preserve"> </w:t>
      </w:r>
      <w:r w:rsidRPr="00D21DF0">
        <w:rPr>
          <w:u w:val="single"/>
        </w:rPr>
        <w:t>can’t solve</w:t>
      </w:r>
      <w:r>
        <w:t xml:space="preserve"> alone.</w:t>
      </w:r>
    </w:p>
    <w:p w14:paraId="4E7DC1B8" w14:textId="77777777" w:rsidR="003E6C19" w:rsidRPr="00630DE1" w:rsidRDefault="003E6C19" w:rsidP="003E6C19">
      <w:pPr>
        <w:rPr>
          <w:rFonts w:ascii="Times New Roman" w:eastAsia="Times New Roman" w:hAnsi="Times New Roman" w:cs="Times New Roman"/>
        </w:rPr>
      </w:pPr>
      <w:r w:rsidRPr="00630DE1">
        <w:rPr>
          <w:rStyle w:val="Style13ptBold"/>
        </w:rPr>
        <w:t>Henry</w:t>
      </w:r>
      <w:r>
        <w:rPr>
          <w:rStyle w:val="Style13ptBold"/>
        </w:rPr>
        <w:t xml:space="preserve"> 17</w:t>
      </w:r>
      <w:r w:rsidRPr="00630DE1">
        <w:t>, Simon. “Climate Change Cannot Be Solved by Governments Alone. How Can the Private Sector Help?” World Economic Forum, 21 Nov. 2017, www.weforum.org/agenda/2017/11/governments-alone-cannot-halt-climate-change-what-can-private-sector-do/. </w:t>
      </w:r>
      <w:r w:rsidRPr="00630DE1">
        <w:rPr>
          <w:rFonts w:ascii="Helvetica Neue" w:eastAsia="Times New Roman" w:hAnsi="Helvetica Neue" w:cs="Times New Roman"/>
          <w:color w:val="84919C"/>
          <w:sz w:val="21"/>
          <w:szCs w:val="21"/>
        </w:rPr>
        <w:t> </w:t>
      </w:r>
      <w:r w:rsidRPr="00630DE1">
        <w:t>Programme Director, International Carbon Reduction &amp; Offset Alliance (ICROA)</w:t>
      </w:r>
      <w:r>
        <w:t xml:space="preserve"> //</w:t>
      </w:r>
      <w:proofErr w:type="spellStart"/>
      <w:r>
        <w:t>sid</w:t>
      </w:r>
      <w:proofErr w:type="spellEnd"/>
    </w:p>
    <w:p w14:paraId="497D9CB7" w14:textId="77777777" w:rsidR="003E6C19" w:rsidRPr="00630DE1" w:rsidRDefault="003E6C19" w:rsidP="003E6C19">
      <w:pPr>
        <w:rPr>
          <w:sz w:val="16"/>
        </w:rPr>
      </w:pPr>
      <w:r w:rsidRPr="00601C82">
        <w:rPr>
          <w:rStyle w:val="StyleUnderline"/>
          <w:highlight w:val="green"/>
        </w:rPr>
        <w:t>Climate leadership</w:t>
      </w:r>
      <w:r w:rsidRPr="00601C82">
        <w:rPr>
          <w:sz w:val="16"/>
          <w:highlight w:val="green"/>
        </w:rPr>
        <w:t xml:space="preserve"> </w:t>
      </w:r>
      <w:r w:rsidRPr="00601C82">
        <w:rPr>
          <w:rStyle w:val="StyleUnderline"/>
          <w:highlight w:val="green"/>
        </w:rPr>
        <w:t>is</w:t>
      </w:r>
      <w:r w:rsidRPr="00601C82">
        <w:rPr>
          <w:sz w:val="16"/>
          <w:highlight w:val="green"/>
        </w:rPr>
        <w:t xml:space="preserve"> </w:t>
      </w:r>
      <w:r w:rsidRPr="00630DE1">
        <w:rPr>
          <w:sz w:val="16"/>
        </w:rPr>
        <w:t xml:space="preserve">also </w:t>
      </w:r>
      <w:r w:rsidRPr="00601C82">
        <w:rPr>
          <w:rStyle w:val="StyleUnderline"/>
          <w:highlight w:val="green"/>
        </w:rPr>
        <w:t>an opportunity</w:t>
      </w:r>
      <w:r w:rsidRPr="00630DE1">
        <w:rPr>
          <w:sz w:val="16"/>
        </w:rPr>
        <w:t xml:space="preserve"> for many organizations, and this was the most popular reason for purchasing carbon credits in Ecosystem Marketplace’s </w:t>
      </w:r>
      <w:hyperlink r:id="rId19" w:tgtFrame="_blank" w:history="1">
        <w:r w:rsidRPr="00630DE1">
          <w:rPr>
            <w:rStyle w:val="Hyperlink"/>
            <w:sz w:val="16"/>
          </w:rPr>
          <w:t>2016 survey of buyers</w:t>
        </w:r>
      </w:hyperlink>
      <w:r w:rsidRPr="00630DE1">
        <w:rPr>
          <w:sz w:val="16"/>
        </w:rPr>
        <w:t xml:space="preserve">. </w:t>
      </w:r>
      <w:r w:rsidRPr="00601C82">
        <w:rPr>
          <w:rStyle w:val="StyleUnderline"/>
          <w:highlight w:val="green"/>
        </w:rPr>
        <w:t>Companies</w:t>
      </w:r>
      <w:r w:rsidRPr="00601C82">
        <w:rPr>
          <w:sz w:val="16"/>
          <w:highlight w:val="green"/>
        </w:rPr>
        <w:t xml:space="preserve"> </w:t>
      </w:r>
      <w:r w:rsidRPr="00601C82">
        <w:rPr>
          <w:rStyle w:val="StyleUnderline"/>
          <w:highlight w:val="green"/>
        </w:rPr>
        <w:t>are</w:t>
      </w:r>
      <w:r w:rsidRPr="00601C82">
        <w:rPr>
          <w:sz w:val="16"/>
          <w:highlight w:val="green"/>
        </w:rPr>
        <w:t xml:space="preserve"> </w:t>
      </w:r>
      <w:r w:rsidRPr="00601C82">
        <w:rPr>
          <w:rStyle w:val="StyleUnderline"/>
          <w:highlight w:val="green"/>
        </w:rPr>
        <w:t>looking</w:t>
      </w:r>
      <w:r w:rsidRPr="00601C82">
        <w:rPr>
          <w:sz w:val="16"/>
          <w:highlight w:val="green"/>
        </w:rPr>
        <w:t xml:space="preserve"> </w:t>
      </w:r>
      <w:r w:rsidRPr="00601C82">
        <w:rPr>
          <w:rStyle w:val="StyleUnderline"/>
          <w:highlight w:val="green"/>
        </w:rPr>
        <w:t>to</w:t>
      </w:r>
      <w:r w:rsidRPr="00601C82">
        <w:rPr>
          <w:sz w:val="16"/>
          <w:highlight w:val="green"/>
        </w:rPr>
        <w:t xml:space="preserve"> </w:t>
      </w:r>
      <w:r w:rsidRPr="00601C82">
        <w:rPr>
          <w:rStyle w:val="StyleUnderline"/>
          <w:highlight w:val="green"/>
        </w:rPr>
        <w:t>differentiate</w:t>
      </w:r>
      <w:r w:rsidRPr="00601C82">
        <w:rPr>
          <w:sz w:val="16"/>
          <w:highlight w:val="green"/>
        </w:rPr>
        <w:t xml:space="preserve"> </w:t>
      </w:r>
      <w:r w:rsidRPr="00630DE1">
        <w:rPr>
          <w:sz w:val="16"/>
        </w:rPr>
        <w:t xml:space="preserve">from their competitors, and </w:t>
      </w:r>
      <w:r w:rsidRPr="00601C82">
        <w:rPr>
          <w:rStyle w:val="StyleUnderline"/>
          <w:highlight w:val="green"/>
        </w:rPr>
        <w:t>build their brand</w:t>
      </w:r>
      <w:r w:rsidRPr="00630DE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72F1EF65" w14:textId="77777777" w:rsidR="003E6C19" w:rsidRPr="00630DE1" w:rsidRDefault="003E6C19" w:rsidP="003E6C19">
      <w:pPr>
        <w:rPr>
          <w:sz w:val="16"/>
        </w:rPr>
      </w:pPr>
      <w:r w:rsidRPr="00630DE1">
        <w:rPr>
          <w:sz w:val="16"/>
        </w:rPr>
        <w:t xml:space="preserve">Beyond these direct commercial reasons for companies to take voluntary action, there are many broader, societal motivations at play. </w:t>
      </w:r>
      <w:r w:rsidRPr="00601C82">
        <w:rPr>
          <w:rStyle w:val="StyleUnderline"/>
          <w:highlight w:val="green"/>
        </w:rPr>
        <w:t>Climate change is a global</w:t>
      </w:r>
      <w:r w:rsidRPr="00630DE1">
        <w:rPr>
          <w:sz w:val="16"/>
        </w:rPr>
        <w:t xml:space="preserve">, </w:t>
      </w:r>
      <w:r w:rsidRPr="00601C82">
        <w:rPr>
          <w:rStyle w:val="StyleUnderline"/>
          <w:highlight w:val="green"/>
        </w:rPr>
        <w:t>multidecade challenge</w:t>
      </w:r>
      <w:r w:rsidRPr="00601C82">
        <w:rPr>
          <w:sz w:val="16"/>
          <w:highlight w:val="green"/>
        </w:rPr>
        <w:t xml:space="preserve"> </w:t>
      </w:r>
      <w:r w:rsidRPr="00630DE1">
        <w:rPr>
          <w:sz w:val="16"/>
        </w:rPr>
        <w:t xml:space="preserve">that needs solutions and input from all stakeholders. </w:t>
      </w:r>
      <w:r w:rsidRPr="00601C82">
        <w:rPr>
          <w:rStyle w:val="StyleUnderline"/>
          <w:highlight w:val="green"/>
        </w:rPr>
        <w:t>It transcends the short-term nature of politics</w:t>
      </w:r>
      <w:r w:rsidRPr="00630DE1">
        <w:rPr>
          <w:sz w:val="16"/>
        </w:rPr>
        <w:t xml:space="preserve">, </w:t>
      </w:r>
      <w:r w:rsidRPr="00601C82">
        <w:rPr>
          <w:rStyle w:val="StyleUnderline"/>
          <w:highlight w:val="green"/>
        </w:rPr>
        <w:t>which will inevitably experience changes in priorities</w:t>
      </w:r>
      <w:r w:rsidRPr="00630DE1">
        <w:rPr>
          <w:sz w:val="16"/>
        </w:rPr>
        <w:t xml:space="preserve">, </w:t>
      </w:r>
      <w:proofErr w:type="gramStart"/>
      <w:r w:rsidRPr="00601C82">
        <w:rPr>
          <w:rStyle w:val="StyleUnderline"/>
          <w:highlight w:val="green"/>
        </w:rPr>
        <w:t>personnel</w:t>
      </w:r>
      <w:proofErr w:type="gramEnd"/>
      <w:r w:rsidRPr="00601C82">
        <w:rPr>
          <w:sz w:val="16"/>
          <w:highlight w:val="green"/>
        </w:rPr>
        <w:t xml:space="preserve"> </w:t>
      </w:r>
      <w:r w:rsidRPr="00601C82">
        <w:rPr>
          <w:rStyle w:val="StyleUnderline"/>
          <w:highlight w:val="green"/>
        </w:rPr>
        <w:t>and knowledge</w:t>
      </w:r>
      <w:r w:rsidRPr="00630DE1">
        <w:rPr>
          <w:sz w:val="16"/>
        </w:rPr>
        <w:t xml:space="preserve">. </w:t>
      </w:r>
      <w:r w:rsidRPr="00601C82">
        <w:rPr>
          <w:rStyle w:val="StyleUnderline"/>
          <w:highlight w:val="green"/>
        </w:rPr>
        <w:t>Because of this, climate change cannot be solved by governments</w:t>
      </w:r>
      <w:r w:rsidRPr="00630DE1">
        <w:rPr>
          <w:sz w:val="16"/>
        </w:rPr>
        <w:t xml:space="preserve"> </w:t>
      </w:r>
      <w:r w:rsidRPr="00601C82">
        <w:rPr>
          <w:rStyle w:val="StyleUnderline"/>
          <w:highlight w:val="green"/>
        </w:rPr>
        <w:t>alone</w:t>
      </w:r>
      <w:r w:rsidRPr="00630DE1">
        <w:rPr>
          <w:sz w:val="16"/>
        </w:rPr>
        <w:t xml:space="preserve">. Instead, </w:t>
      </w:r>
      <w:r w:rsidRPr="00601C82">
        <w:rPr>
          <w:rStyle w:val="StyleUnderline"/>
          <w:highlight w:val="green"/>
        </w:rPr>
        <w:t>it</w:t>
      </w:r>
      <w:r w:rsidRPr="00601C82">
        <w:rPr>
          <w:sz w:val="16"/>
          <w:highlight w:val="green"/>
        </w:rPr>
        <w:t xml:space="preserve"> </w:t>
      </w:r>
      <w:r w:rsidRPr="00601C82">
        <w:rPr>
          <w:rStyle w:val="StyleUnderline"/>
          <w:highlight w:val="green"/>
        </w:rPr>
        <w:t>needs</w:t>
      </w:r>
      <w:r w:rsidRPr="00601C82">
        <w:rPr>
          <w:sz w:val="16"/>
          <w:highlight w:val="green"/>
        </w:rPr>
        <w:t xml:space="preserve"> </w:t>
      </w:r>
      <w:r w:rsidRPr="00601C82">
        <w:rPr>
          <w:rStyle w:val="StyleUnderline"/>
          <w:highlight w:val="green"/>
        </w:rPr>
        <w:t>significant</w:t>
      </w:r>
      <w:r w:rsidRPr="00601C82">
        <w:rPr>
          <w:sz w:val="16"/>
          <w:highlight w:val="green"/>
        </w:rPr>
        <w:t xml:space="preserve"> </w:t>
      </w:r>
      <w:r w:rsidRPr="00630DE1">
        <w:rPr>
          <w:sz w:val="16"/>
        </w:rPr>
        <w:t xml:space="preserve">and </w:t>
      </w:r>
      <w:r w:rsidRPr="00601C82">
        <w:rPr>
          <w:rStyle w:val="StyleUnderline"/>
          <w:highlight w:val="green"/>
        </w:rPr>
        <w:t>long-term</w:t>
      </w:r>
      <w:r w:rsidRPr="00601C82">
        <w:rPr>
          <w:sz w:val="16"/>
          <w:highlight w:val="green"/>
        </w:rPr>
        <w:t xml:space="preserve"> </w:t>
      </w:r>
      <w:r w:rsidRPr="00601C82">
        <w:rPr>
          <w:rStyle w:val="StyleUnderline"/>
          <w:highlight w:val="green"/>
        </w:rPr>
        <w:t>investment</w:t>
      </w:r>
      <w:r w:rsidRPr="00601C82">
        <w:rPr>
          <w:sz w:val="16"/>
          <w:highlight w:val="green"/>
        </w:rPr>
        <w:t xml:space="preserve"> </w:t>
      </w:r>
      <w:r w:rsidRPr="00601C82">
        <w:rPr>
          <w:rStyle w:val="StyleUnderline"/>
          <w:highlight w:val="green"/>
        </w:rPr>
        <w:t>from the private sector</w:t>
      </w:r>
      <w:r w:rsidRPr="00630DE1">
        <w:rPr>
          <w:sz w:val="16"/>
        </w:rPr>
        <w:t xml:space="preserve">. Companies that take a longer-term outlook </w:t>
      </w:r>
      <w:proofErr w:type="spellStart"/>
      <w:r w:rsidRPr="00630DE1">
        <w:rPr>
          <w:sz w:val="16"/>
        </w:rPr>
        <w:t>recognise</w:t>
      </w:r>
      <w:proofErr w:type="spellEnd"/>
      <w:r w:rsidRPr="00630DE1">
        <w:rPr>
          <w:sz w:val="16"/>
        </w:rPr>
        <w:t xml:space="preserve"> this and want to contribute to the solution to help secure the viability of their businesses.</w:t>
      </w:r>
    </w:p>
    <w:p w14:paraId="4679EA81" w14:textId="77777777" w:rsidR="003E6C19" w:rsidRDefault="003E6C19" w:rsidP="003E6C19">
      <w:pPr>
        <w:pStyle w:val="Heading4"/>
        <w:rPr>
          <w:rFonts w:cs="Times New Roman"/>
        </w:rPr>
      </w:pPr>
      <w:r>
        <w:rPr>
          <w:rFonts w:cs="Times New Roman"/>
        </w:rPr>
        <w:t>Warming causes Extinction</w:t>
      </w:r>
    </w:p>
    <w:p w14:paraId="4E263798" w14:textId="77777777" w:rsidR="003E6C19" w:rsidRPr="00601C82" w:rsidRDefault="003E6C19" w:rsidP="003E6C19">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417ED80D" w14:textId="5F5FBC24" w:rsidR="003E6C19" w:rsidRPr="003E6C19" w:rsidRDefault="003E6C19" w:rsidP="003E6C19">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9BF5FAB" w14:textId="52E1B45F" w:rsidR="00F20DE9" w:rsidRDefault="00F20DE9" w:rsidP="00415157">
      <w:pPr>
        <w:pStyle w:val="Heading3"/>
      </w:pPr>
      <w:r>
        <w:t>UV</w:t>
      </w:r>
    </w:p>
    <w:p w14:paraId="2320DC33" w14:textId="048E14C4" w:rsidR="00415157" w:rsidRDefault="00415157" w:rsidP="00415157">
      <w:pPr>
        <w:pStyle w:val="Heading3"/>
      </w:pPr>
      <w:r>
        <w:t>Case</w:t>
      </w:r>
    </w:p>
    <w:p w14:paraId="76229319" w14:textId="77777777" w:rsidR="00415157" w:rsidRDefault="00415157" w:rsidP="00415157">
      <w:pPr>
        <w:pStyle w:val="Heading3"/>
      </w:pPr>
      <w:r>
        <w:t>Framing</w:t>
      </w:r>
    </w:p>
    <w:p w14:paraId="27722CBB" w14:textId="77777777" w:rsidR="00415157" w:rsidRDefault="00415157" w:rsidP="00415157">
      <w:pPr>
        <w:pStyle w:val="Heading4"/>
      </w:pPr>
      <w:r>
        <w:t xml:space="preserve">The role of the ballot is to vote for the better team. Anything is </w:t>
      </w:r>
      <w:proofErr w:type="spellStart"/>
      <w:r>
        <w:t>self serving</w:t>
      </w:r>
      <w:proofErr w:type="spellEnd"/>
      <w:r>
        <w:t xml:space="preserve">, arbitrarily limits the scope of engagement, and begs the question of the rest of the debate. </w:t>
      </w:r>
    </w:p>
    <w:p w14:paraId="622AC524" w14:textId="77777777" w:rsidR="00415157" w:rsidRDefault="00415157" w:rsidP="00415157"/>
    <w:p w14:paraId="1DD9F3A9" w14:textId="77777777" w:rsidR="00415157" w:rsidRPr="009C6507" w:rsidRDefault="00415157" w:rsidP="00415157">
      <w:pPr>
        <w:pStyle w:val="Heading4"/>
      </w:pPr>
      <w:r>
        <w:t xml:space="preserve">Reject framing arguments that </w:t>
      </w:r>
      <w:proofErr w:type="spellStart"/>
      <w:r>
        <w:t>parametricize</w:t>
      </w:r>
      <w:proofErr w:type="spellEnd"/>
      <w:r>
        <w:t xml:space="preserve"> content – debate should be an open forum to attack ideas from different directions – anything else </w:t>
      </w:r>
      <w:proofErr w:type="spellStart"/>
      <w:r>
        <w:t>staticizes</w:t>
      </w:r>
      <w:proofErr w:type="spellEnd"/>
      <w:r>
        <w:t xml:space="preserve"> knowledge which their </w:t>
      </w:r>
      <w:proofErr w:type="spellStart"/>
      <w:r>
        <w:t>ev</w:t>
      </w:r>
      <w:proofErr w:type="spellEnd"/>
      <w:r>
        <w:t xml:space="preserve"> would obviously disagree w/.</w:t>
      </w:r>
    </w:p>
    <w:p w14:paraId="4D655E5B" w14:textId="77777777" w:rsidR="00415157" w:rsidRDefault="00415157" w:rsidP="00415157">
      <w:pPr>
        <w:pStyle w:val="Heading4"/>
      </w:pPr>
      <w:r>
        <w:t>The rob –</w:t>
      </w:r>
    </w:p>
    <w:p w14:paraId="44E1993B" w14:textId="77777777" w:rsidR="00415157" w:rsidRDefault="00415157" w:rsidP="00415157">
      <w:pPr>
        <w:pStyle w:val="Heading4"/>
      </w:pPr>
      <w:r>
        <w:t xml:space="preserve">1. </w:t>
      </w:r>
      <w:r w:rsidRPr="00C253EB">
        <w:rPr>
          <w:u w:val="single"/>
        </w:rPr>
        <w:t>Competition</w:t>
      </w:r>
      <w:r>
        <w:t>- The competitive nature of debate wrecks the interactive nature of debate – the judge must decide between two competing speech acts and the debaters are trying to beat each other – this is the wrong forum for interaction</w:t>
      </w:r>
    </w:p>
    <w:p w14:paraId="1DC053E9" w14:textId="77777777" w:rsidR="00415157" w:rsidRDefault="00415157" w:rsidP="00415157">
      <w:pPr>
        <w:pStyle w:val="Heading4"/>
      </w:pPr>
      <w:r>
        <w:t xml:space="preserve">2. </w:t>
      </w:r>
      <w:r w:rsidRPr="00C253EB">
        <w:rPr>
          <w:u w:val="single"/>
        </w:rPr>
        <w:t>Spillover</w:t>
      </w:r>
      <w:r>
        <w:t xml:space="preserve">- How does educational orientations spill over beyond this space? Empirically denied – judges vote on this shit on this </w:t>
      </w:r>
      <w:proofErr w:type="gramStart"/>
      <w:r>
        <w:t>time</w:t>
      </w:r>
      <w:proofErr w:type="gramEnd"/>
      <w:r>
        <w:t xml:space="preserve"> and nothing ever happens.</w:t>
      </w:r>
    </w:p>
    <w:p w14:paraId="765FE590" w14:textId="77777777" w:rsidR="00415157" w:rsidRDefault="00415157" w:rsidP="00415157">
      <w:pPr>
        <w:pStyle w:val="Heading4"/>
      </w:pPr>
      <w:r>
        <w:t xml:space="preserve">3. </w:t>
      </w:r>
      <w:r w:rsidRPr="00C253EB">
        <w:rPr>
          <w:u w:val="single"/>
        </w:rPr>
        <w:t>Prescription</w:t>
      </w:r>
      <w:r>
        <w:t xml:space="preserve">- certain interactions are </w:t>
      </w:r>
      <w:proofErr w:type="spellStart"/>
      <w:r>
        <w:t>prescripted</w:t>
      </w:r>
      <w:proofErr w:type="spellEnd"/>
      <w:r>
        <w:t xml:space="preserve"> – </w:t>
      </w:r>
      <w:proofErr w:type="spellStart"/>
      <w:proofErr w:type="gramStart"/>
      <w:r>
        <w:t>eg</w:t>
      </w:r>
      <w:proofErr w:type="spellEnd"/>
      <w:proofErr w:type="gramEnd"/>
      <w:r>
        <w:t xml:space="preserve"> subjectivity– can’t be reformulated so easily</w:t>
      </w:r>
    </w:p>
    <w:p w14:paraId="57F6AFEF" w14:textId="77777777" w:rsidR="00415157" w:rsidRPr="00E133B3" w:rsidRDefault="00415157" w:rsidP="00415157">
      <w:pPr>
        <w:pStyle w:val="Heading4"/>
        <w:rPr>
          <w:rFonts w:cs="Calibri"/>
        </w:rPr>
      </w:pPr>
      <w:r>
        <w:t xml:space="preserve">5. </w:t>
      </w:r>
      <w:r w:rsidRPr="00E133B3">
        <w:rPr>
          <w:rFonts w:cs="Calibri"/>
          <w:u w:val="single"/>
        </w:rPr>
        <w:t>No</w:t>
      </w:r>
      <w:r w:rsidRPr="00E133B3">
        <w:rPr>
          <w:rFonts w:cs="Calibri"/>
        </w:rPr>
        <w:t xml:space="preserve"> evidence for the power of the ballot –</w:t>
      </w:r>
      <w:r>
        <w:rPr>
          <w:rFonts w:cs="Calibri"/>
        </w:rPr>
        <w:t xml:space="preserve"> </w:t>
      </w:r>
      <w:r w:rsidRPr="00E133B3">
        <w:rPr>
          <w:rFonts w:cs="Calibri"/>
          <w:u w:val="single"/>
        </w:rPr>
        <w:t>debate specific</w:t>
      </w:r>
      <w:r>
        <w:rPr>
          <w:rFonts w:cs="Calibri"/>
        </w:rPr>
        <w:t xml:space="preserve"> – negate on presumption.</w:t>
      </w:r>
    </w:p>
    <w:p w14:paraId="2DC84FF2" w14:textId="77777777" w:rsidR="00415157" w:rsidRPr="00E133B3" w:rsidRDefault="00415157" w:rsidP="00415157">
      <w:pPr>
        <w:rPr>
          <w:rStyle w:val="Style13ptBold"/>
          <w:b w:val="0"/>
        </w:rPr>
      </w:pPr>
      <w:r w:rsidRPr="00E133B3">
        <w:rPr>
          <w:rStyle w:val="Style13ptBold"/>
        </w:rPr>
        <w:t xml:space="preserve">Ritter 13 </w:t>
      </w:r>
      <w:r w:rsidRPr="00E133B3">
        <w:rPr>
          <w:sz w:val="16"/>
          <w:szCs w:val="16"/>
        </w:rPr>
        <w:t xml:space="preserve">[Michael, JD </w:t>
      </w:r>
      <w:proofErr w:type="spellStart"/>
      <w:r w:rsidRPr="00E133B3">
        <w:rPr>
          <w:sz w:val="16"/>
          <w:szCs w:val="16"/>
        </w:rPr>
        <w:t>UTexas</w:t>
      </w:r>
      <w:proofErr w:type="spellEnd"/>
      <w:r w:rsidRPr="00E133B3">
        <w:rPr>
          <w:sz w:val="16"/>
          <w:szCs w:val="16"/>
        </w:rPr>
        <w:t xml:space="preserve"> Law, B.A. cum laude Trinity University. September 2013. “Overcoming the Fiction of ‘Social Change Through Debate’: What’s to Learn From 2Pac’s Changes?” https://docs.wixstatic.com/ugd/9896ec_8b2b993ec42440ecaab1b07645385db5.pdf]</w:t>
      </w:r>
    </w:p>
    <w:p w14:paraId="78AFD4DF" w14:textId="7D5F3DF5" w:rsidR="00415157" w:rsidRDefault="00415157" w:rsidP="00415157">
      <w:pPr>
        <w:rPr>
          <w:sz w:val="12"/>
        </w:rPr>
      </w:pPr>
      <w:r w:rsidRPr="00BB7494">
        <w:rPr>
          <w:sz w:val="12"/>
        </w:rPr>
        <w:t xml:space="preserve">Up to this point, this article has shown how </w:t>
      </w:r>
      <w:r w:rsidRPr="00E133B3">
        <w:rPr>
          <w:rStyle w:val="StyleUnderline"/>
        </w:rPr>
        <w:t xml:space="preserve">each of </w:t>
      </w:r>
      <w:r w:rsidRPr="00976C17">
        <w:rPr>
          <w:rStyle w:val="StyleUnderline"/>
          <w:highlight w:val="green"/>
        </w:rPr>
        <w:t>the essential components of</w:t>
      </w:r>
      <w:r w:rsidRPr="00BB7494">
        <w:rPr>
          <w:sz w:val="12"/>
        </w:rPr>
        <w:t xml:space="preserve"> “</w:t>
      </w:r>
      <w:r w:rsidRPr="005607E1">
        <w:rPr>
          <w:rStyle w:val="Emphasis"/>
        </w:rPr>
        <w:t xml:space="preserve">competitive </w:t>
      </w:r>
      <w:r w:rsidRPr="00976C17">
        <w:rPr>
          <w:rStyle w:val="Emphasis"/>
          <w:highlight w:val="green"/>
        </w:rPr>
        <w:t>interscholastic debate</w:t>
      </w:r>
      <w:r w:rsidRPr="00BB7494">
        <w:rPr>
          <w:sz w:val="12"/>
        </w:rPr>
        <w:t xml:space="preserve">” </w:t>
      </w:r>
      <w:r w:rsidRPr="00976C17">
        <w:rPr>
          <w:rStyle w:val="StyleUnderline"/>
          <w:highlight w:val="green"/>
        </w:rPr>
        <w:t>make</w:t>
      </w:r>
      <w:r w:rsidRPr="00BB7494">
        <w:rPr>
          <w:sz w:val="12"/>
        </w:rPr>
        <w:t xml:space="preserve">s </w:t>
      </w:r>
      <w:r w:rsidRPr="00976C17">
        <w:rPr>
          <w:rStyle w:val="StyleUnderline"/>
          <w:highlight w:val="green"/>
        </w:rPr>
        <w:t>it</w:t>
      </w:r>
      <w:r w:rsidRPr="00E133B3">
        <w:rPr>
          <w:rStyle w:val="StyleUnderline"/>
        </w:rPr>
        <w:t xml:space="preserve"> very </w:t>
      </w:r>
      <w:r w:rsidRPr="00976C17">
        <w:rPr>
          <w:rStyle w:val="StyleUnderline"/>
          <w:highlight w:val="green"/>
        </w:rPr>
        <w:t>different</w:t>
      </w:r>
      <w:r w:rsidRPr="009320F7">
        <w:rPr>
          <w:rStyle w:val="StyleUnderline"/>
        </w:rPr>
        <w:t xml:space="preserve"> from any other kind</w:t>
      </w:r>
      <w:r w:rsidRPr="00E133B3">
        <w:rPr>
          <w:rStyle w:val="StyleUnderline"/>
        </w:rPr>
        <w:t xml:space="preserve"> of debate</w:t>
      </w:r>
      <w:r w:rsidRPr="00BB7494">
        <w:rPr>
          <w:sz w:val="12"/>
        </w:rPr>
        <w:t xml:space="preserve">. But one thing that is persuasive in any kind of debate is some sort of properly conducted study (or even a mere survey) that provides empirical proof or even substantial anecdotal support. </w:t>
      </w:r>
      <w:r w:rsidRPr="00BB7494">
        <w:rPr>
          <w:sz w:val="12"/>
          <w:szCs w:val="12"/>
        </w:rPr>
        <w:t>To date</w:t>
      </w:r>
      <w:r w:rsidRPr="00BB7494">
        <w:rPr>
          <w:sz w:val="12"/>
        </w:rPr>
        <w:t xml:space="preserve">, </w:t>
      </w:r>
      <w:r w:rsidRPr="00976C17">
        <w:rPr>
          <w:rStyle w:val="Emphasis"/>
          <w:highlight w:val="green"/>
        </w:rPr>
        <w:t>no</w:t>
      </w:r>
      <w:r w:rsidRPr="009320F7">
        <w:rPr>
          <w:rStyle w:val="Emphasis"/>
        </w:rPr>
        <w:t xml:space="preserve">ne of the many </w:t>
      </w:r>
      <w:r w:rsidRPr="00976C17">
        <w:rPr>
          <w:rStyle w:val="Emphasis"/>
          <w:highlight w:val="green"/>
        </w:rPr>
        <w:t>academics</w:t>
      </w:r>
      <w:r w:rsidRPr="00E133B3">
        <w:rPr>
          <w:rStyle w:val="StyleUnderline"/>
        </w:rPr>
        <w:t xml:space="preserve"> who coach or participate in the debate community </w:t>
      </w:r>
      <w:r w:rsidRPr="00976C17">
        <w:rPr>
          <w:rStyle w:val="StyleUnderline"/>
          <w:highlight w:val="green"/>
        </w:rPr>
        <w:t>have published a study</w:t>
      </w:r>
      <w:r w:rsidRPr="00E133B3">
        <w:rPr>
          <w:rStyle w:val="StyleUnderline"/>
        </w:rPr>
        <w:t xml:space="preserve"> or survey </w:t>
      </w:r>
      <w:r w:rsidRPr="00976C17">
        <w:rPr>
          <w:rStyle w:val="StyleUnderline"/>
          <w:highlight w:val="green"/>
        </w:rPr>
        <w:t>to support</w:t>
      </w:r>
      <w:r w:rsidRPr="000C5096">
        <w:rPr>
          <w:rStyle w:val="StyleUnderline"/>
        </w:rPr>
        <w:t xml:space="preserve"> </w:t>
      </w:r>
      <w:r w:rsidRPr="000C5096">
        <w:rPr>
          <w:rStyle w:val="Emphasis"/>
        </w:rPr>
        <w:t xml:space="preserve">the </w:t>
      </w:r>
      <w:r w:rsidRPr="00976C17">
        <w:rPr>
          <w:rStyle w:val="Emphasis"/>
          <w:highlight w:val="green"/>
        </w:rPr>
        <w:t>social change fiction</w:t>
      </w:r>
      <w:r w:rsidRPr="00BB7494">
        <w:rPr>
          <w:sz w:val="12"/>
        </w:rPr>
        <w:t xml:space="preserve">. (Perhaps they have tried, and discovered they were just wrong.) </w:t>
      </w:r>
      <w:r w:rsidRPr="00FE25ED">
        <w:rPr>
          <w:rStyle w:val="StyleUnderline"/>
        </w:rPr>
        <w:t>But</w:t>
      </w:r>
      <w:r w:rsidRPr="00E133B3">
        <w:rPr>
          <w:rStyle w:val="StyleUnderline"/>
        </w:rPr>
        <w:t xml:space="preserve"> </w:t>
      </w:r>
      <w:r w:rsidRPr="00976C17">
        <w:rPr>
          <w:rStyle w:val="StyleUnderline"/>
          <w:highlight w:val="green"/>
        </w:rPr>
        <w:t>until such an</w:t>
      </w:r>
      <w:r w:rsidRPr="00E133B3">
        <w:rPr>
          <w:rStyle w:val="StyleUnderline"/>
        </w:rPr>
        <w:t xml:space="preserve"> empirical </w:t>
      </w:r>
      <w:r w:rsidRPr="00976C17">
        <w:rPr>
          <w:rStyle w:val="StyleUnderline"/>
          <w:highlight w:val="green"/>
        </w:rPr>
        <w:t>study</w:t>
      </w:r>
      <w:r w:rsidRPr="00E133B3">
        <w:rPr>
          <w:rStyle w:val="StyleUnderline"/>
        </w:rPr>
        <w:t xml:space="preserve"> of competitive interscholastic debate </w:t>
      </w:r>
      <w:r w:rsidRPr="00976C17">
        <w:rPr>
          <w:rStyle w:val="StyleUnderline"/>
          <w:highlight w:val="green"/>
        </w:rPr>
        <w:t>is conducted</w:t>
      </w:r>
      <w:r w:rsidRPr="00BB7494">
        <w:rPr>
          <w:sz w:val="12"/>
        </w:rPr>
        <w:t xml:space="preserve">, </w:t>
      </w:r>
      <w:r w:rsidRPr="000C5096">
        <w:rPr>
          <w:rStyle w:val="Emphasis"/>
        </w:rPr>
        <w:t xml:space="preserve">students, </w:t>
      </w:r>
      <w:r w:rsidRPr="00976C17">
        <w:rPr>
          <w:rStyle w:val="Emphasis"/>
          <w:highlight w:val="green"/>
        </w:rPr>
        <w:t>judges</w:t>
      </w:r>
      <w:r w:rsidRPr="000C5096">
        <w:rPr>
          <w:rStyle w:val="Emphasis"/>
        </w:rPr>
        <w:t xml:space="preserve">, and coaches </w:t>
      </w:r>
      <w:r w:rsidRPr="00976C17">
        <w:rPr>
          <w:rStyle w:val="Emphasis"/>
          <w:highlight w:val="green"/>
        </w:rPr>
        <w:t>should not take it for granted</w:t>
      </w:r>
      <w:r w:rsidRPr="00BB7494">
        <w:rPr>
          <w:sz w:val="12"/>
        </w:rPr>
        <w:t>.</w:t>
      </w:r>
    </w:p>
    <w:p w14:paraId="1F188EB2" w14:textId="77777777" w:rsidR="00415157" w:rsidRPr="00E133B3" w:rsidRDefault="00415157" w:rsidP="00415157">
      <w:pPr>
        <w:pStyle w:val="Heading4"/>
        <w:rPr>
          <w:rFonts w:cs="Calibri"/>
        </w:rPr>
      </w:pPr>
      <w:r w:rsidRPr="00E133B3">
        <w:rPr>
          <w:rFonts w:cs="Calibri"/>
        </w:rPr>
        <w:t>Extinction first –</w:t>
      </w:r>
    </w:p>
    <w:p w14:paraId="0C271371" w14:textId="77777777" w:rsidR="00415157" w:rsidRPr="00E133B3" w:rsidRDefault="00415157" w:rsidP="00415157">
      <w:pPr>
        <w:pStyle w:val="Heading4"/>
        <w:ind w:firstLine="720"/>
        <w:rPr>
          <w:rFonts w:cs="Calibri"/>
        </w:rPr>
      </w:pPr>
      <w:r w:rsidRPr="00E133B3">
        <w:rPr>
          <w:rFonts w:cs="Calibri"/>
        </w:rPr>
        <w:t>1 – Forecloses future improvement – we can never improve society because our impact is irreversible</w:t>
      </w:r>
    </w:p>
    <w:p w14:paraId="5221822F" w14:textId="77777777" w:rsidR="00415157" w:rsidRPr="00E133B3" w:rsidRDefault="00415157" w:rsidP="00415157">
      <w:pPr>
        <w:pStyle w:val="Heading4"/>
        <w:ind w:firstLine="720"/>
        <w:rPr>
          <w:rFonts w:cs="Calibri"/>
        </w:rPr>
      </w:pPr>
      <w:r w:rsidRPr="00E133B3">
        <w:rPr>
          <w:rFonts w:cs="Calibri"/>
        </w:rPr>
        <w:t xml:space="preserve">2 – Turns suffering – mass death causes suffering because people can’t get access to resources and </w:t>
      </w:r>
      <w:proofErr w:type="gramStart"/>
      <w:r w:rsidRPr="00E133B3">
        <w:rPr>
          <w:rFonts w:cs="Calibri"/>
        </w:rPr>
        <w:t>basic necessities</w:t>
      </w:r>
      <w:proofErr w:type="gramEnd"/>
    </w:p>
    <w:p w14:paraId="6A8C1E63" w14:textId="77777777" w:rsidR="00415157" w:rsidRPr="00E133B3" w:rsidRDefault="00415157" w:rsidP="00415157">
      <w:pPr>
        <w:pStyle w:val="Heading4"/>
        <w:ind w:left="720"/>
        <w:rPr>
          <w:rFonts w:cs="Calibri"/>
        </w:rPr>
      </w:pPr>
      <w:r w:rsidRPr="00E133B3">
        <w:rPr>
          <w:rFonts w:cs="Calibri"/>
        </w:rPr>
        <w:t>3 – Moral obligation – allowing people to die is unethical and should be prevented because it creates ethics towards other people</w:t>
      </w:r>
    </w:p>
    <w:p w14:paraId="1C76A996" w14:textId="77777777" w:rsidR="00415157" w:rsidRDefault="00415157" w:rsidP="00415157">
      <w:pPr>
        <w:pStyle w:val="Heading4"/>
        <w:ind w:firstLine="720"/>
        <w:rPr>
          <w:rFonts w:cs="Calibri"/>
        </w:rPr>
      </w:pPr>
      <w:r w:rsidRPr="00E133B3">
        <w:rPr>
          <w:rFonts w:cs="Calibri"/>
        </w:rPr>
        <w:t>4 – Objectivity – body count is the most objective way to calculate impacts because comparing suffering is unethical</w:t>
      </w:r>
    </w:p>
    <w:p w14:paraId="49D8D963" w14:textId="3ED874C0" w:rsidR="00415157" w:rsidRPr="006F48BB" w:rsidRDefault="00415157" w:rsidP="00415157">
      <w:pPr>
        <w:pStyle w:val="Heading4"/>
        <w:ind w:left="720"/>
        <w:rPr>
          <w:sz w:val="12"/>
        </w:rPr>
      </w:pPr>
      <w:r>
        <w:t>5 – Moral uncertainty – if we’re unsure about which interpretation of the world is true – we ought to preserve the world to keep debating about it</w:t>
      </w:r>
    </w:p>
    <w:p w14:paraId="1B1DB179" w14:textId="2AE0A3BD" w:rsidR="00415157" w:rsidRDefault="00415157" w:rsidP="00415157">
      <w:pPr>
        <w:pStyle w:val="Heading3"/>
      </w:pPr>
      <w:r>
        <w:t>Adv</w:t>
      </w:r>
    </w:p>
    <w:p w14:paraId="2DEC2A61" w14:textId="0C8666AD" w:rsidR="00415157" w:rsidRPr="00453930" w:rsidRDefault="00415157" w:rsidP="00415157">
      <w:pPr>
        <w:pStyle w:val="Heading4"/>
      </w:pPr>
      <w:r>
        <w:t xml:space="preserve">Alt Causes to lack of generics </w:t>
      </w:r>
      <w:r>
        <w:rPr>
          <w:u w:val="single"/>
        </w:rPr>
        <w:t>thump</w:t>
      </w:r>
      <w:r>
        <w:t xml:space="preserve"> Aff solvency to </w:t>
      </w:r>
      <w:r>
        <w:rPr>
          <w:u w:val="single"/>
        </w:rPr>
        <w:t>zero</w:t>
      </w:r>
      <w:r>
        <w:t xml:space="preserve"> – </w:t>
      </w:r>
      <w:r>
        <w:rPr>
          <w:u w:val="single"/>
        </w:rPr>
        <w:t>pay-for-delay</w:t>
      </w:r>
      <w:r>
        <w:t xml:space="preserve">, </w:t>
      </w:r>
      <w:r>
        <w:rPr>
          <w:u w:val="single"/>
        </w:rPr>
        <w:t>citizen petitions</w:t>
      </w:r>
      <w:r>
        <w:t xml:space="preserve">, </w:t>
      </w:r>
      <w:r>
        <w:rPr>
          <w:u w:val="single"/>
        </w:rPr>
        <w:t>authorized generics</w:t>
      </w:r>
      <w:r>
        <w:t xml:space="preserve">, and </w:t>
      </w:r>
      <w:r>
        <w:rPr>
          <w:u w:val="single"/>
        </w:rPr>
        <w:t>testing sample access</w:t>
      </w:r>
      <w:r>
        <w:t xml:space="preserve"> – this is </w:t>
      </w:r>
      <w:r>
        <w:rPr>
          <w:u w:val="single"/>
        </w:rPr>
        <w:t>terminal</w:t>
      </w:r>
      <w:r>
        <w:t xml:space="preserve"> since they’d just shift tactics to </w:t>
      </w:r>
      <w:r>
        <w:rPr>
          <w:u w:val="single"/>
        </w:rPr>
        <w:t>non-patent strategies</w:t>
      </w:r>
      <w:r>
        <w:t>.</w:t>
      </w:r>
    </w:p>
    <w:p w14:paraId="58228442" w14:textId="77777777" w:rsidR="00415157" w:rsidRPr="00453930" w:rsidRDefault="00415157" w:rsidP="00415157">
      <w:r w:rsidRPr="00453930">
        <w:rPr>
          <w:rStyle w:val="Style13ptBold"/>
        </w:rPr>
        <w:t>Fox</w:t>
      </w:r>
      <w:r>
        <w:rPr>
          <w:rStyle w:val="Style13ptBold"/>
        </w:rPr>
        <w:t xml:space="preserve"> 17</w:t>
      </w:r>
      <w:r w:rsidRPr="00453930">
        <w:t xml:space="preserve">, Erin. "How pharma </w:t>
      </w:r>
      <w:proofErr w:type="gramStart"/>
      <w:r w:rsidRPr="00453930">
        <w:t>companies</w:t>
      </w:r>
      <w:proofErr w:type="gramEnd"/>
      <w:r w:rsidRPr="00453930">
        <w:t xml:space="preserve"> game the system to keep drugs expensive." Harvard Business Review (April 6, 2017), https://hbr. org/2017/04/how-pharma-companies-game-the-system-to-keep-drugs-expensive (last visited on November 22, 2019) (2017).</w:t>
      </w:r>
      <w:r>
        <w:t xml:space="preserve"> (</w:t>
      </w:r>
      <w:proofErr w:type="gramStart"/>
      <w:r w:rsidRPr="00453930">
        <w:t>director</w:t>
      </w:r>
      <w:proofErr w:type="gramEnd"/>
      <w:r w:rsidRPr="00453930">
        <w:t xml:space="preserve"> of Drug Information at University of Utah Health</w:t>
      </w:r>
      <w:r>
        <w:t xml:space="preserve">)//Elmer </w:t>
      </w:r>
    </w:p>
    <w:p w14:paraId="3F38BA95" w14:textId="77777777" w:rsidR="00415157" w:rsidRPr="0027272F" w:rsidRDefault="00415157" w:rsidP="00415157">
      <w:pPr>
        <w:rPr>
          <w:sz w:val="16"/>
        </w:rPr>
      </w:pPr>
      <w:r w:rsidRPr="0027272F">
        <w:rPr>
          <w:rStyle w:val="Emphasis"/>
        </w:rPr>
        <w:t xml:space="preserve">The ways companies stop generics </w:t>
      </w:r>
      <w:r w:rsidRPr="0027272F">
        <w:rPr>
          <w:rStyle w:val="StyleUnderline"/>
        </w:rPr>
        <w:t>One of the ways branded drug manufacturers prevent competition is simple: cash. In so-called “</w:t>
      </w:r>
      <w:r w:rsidRPr="0027272F">
        <w:rPr>
          <w:rStyle w:val="StyleUnderline"/>
          <w:highlight w:val="green"/>
        </w:rPr>
        <w:t>pay for delay” agreements</w:t>
      </w:r>
      <w:r w:rsidRPr="0027272F">
        <w:rPr>
          <w:rStyle w:val="StyleUnderline"/>
        </w:rPr>
        <w:t xml:space="preserve">, a </w:t>
      </w:r>
      <w:r w:rsidRPr="0027272F">
        <w:rPr>
          <w:rStyle w:val="StyleUnderline"/>
          <w:highlight w:val="green"/>
        </w:rPr>
        <w:t>brand drug company</w:t>
      </w:r>
      <w:r w:rsidRPr="0027272F">
        <w:rPr>
          <w:rStyle w:val="StyleUnderline"/>
        </w:rPr>
        <w:t xml:space="preserve"> simply </w:t>
      </w:r>
      <w:r w:rsidRPr="0027272F">
        <w:rPr>
          <w:rStyle w:val="StyleUnderline"/>
          <w:highlight w:val="green"/>
        </w:rPr>
        <w:t xml:space="preserve">pays a generic company </w:t>
      </w:r>
      <w:r w:rsidRPr="0027272F">
        <w:rPr>
          <w:rStyle w:val="Emphasis"/>
          <w:highlight w:val="green"/>
        </w:rPr>
        <w:t>not</w:t>
      </w:r>
      <w:r w:rsidRPr="0027272F">
        <w:rPr>
          <w:rStyle w:val="StyleUnderline"/>
        </w:rPr>
        <w:t xml:space="preserve"> </w:t>
      </w:r>
      <w:r w:rsidRPr="0027272F">
        <w:rPr>
          <w:rStyle w:val="StyleUnderline"/>
          <w:highlight w:val="green"/>
        </w:rPr>
        <w:t>to</w:t>
      </w:r>
      <w:r w:rsidRPr="0027272F">
        <w:rPr>
          <w:rStyle w:val="StyleUnderline"/>
        </w:rPr>
        <w:t xml:space="preserve"> </w:t>
      </w:r>
      <w:r w:rsidRPr="0027272F">
        <w:rPr>
          <w:rStyle w:val="StyleUnderline"/>
          <w:highlight w:val="green"/>
        </w:rPr>
        <w:t>launch</w:t>
      </w:r>
      <w:r w:rsidRPr="0027272F">
        <w:rPr>
          <w:rStyle w:val="StyleUnderline"/>
        </w:rPr>
        <w:t xml:space="preserve"> a version of a </w:t>
      </w:r>
      <w:r w:rsidRPr="0027272F">
        <w:rPr>
          <w:rStyle w:val="StyleUnderline"/>
          <w:highlight w:val="green"/>
        </w:rPr>
        <w:t>drug</w:t>
      </w:r>
      <w:r w:rsidRPr="0027272F">
        <w:rPr>
          <w:rStyle w:val="StyleUnderline"/>
        </w:rPr>
        <w:t xml:space="preserve">. </w:t>
      </w:r>
      <w:r w:rsidRPr="0027272F">
        <w:rPr>
          <w:sz w:val="16"/>
        </w:rPr>
        <w:t>The Federal Trade Commission estimates these pacts cost U.S. consumers and taxpayers $3.5 billion in higher drug costs each year. “</w:t>
      </w:r>
      <w:r w:rsidRPr="0027272F">
        <w:rPr>
          <w:rStyle w:val="StyleUnderline"/>
          <w:highlight w:val="green"/>
        </w:rPr>
        <w:t>Citizen petitions</w:t>
      </w:r>
      <w:r w:rsidRPr="0027272F">
        <w:rPr>
          <w:rStyle w:val="StyleUnderline"/>
        </w:rPr>
        <w:t xml:space="preserve">” offer drug companies another way to </w:t>
      </w:r>
      <w:r w:rsidRPr="0027272F">
        <w:rPr>
          <w:rStyle w:val="StyleUnderline"/>
          <w:highlight w:val="green"/>
        </w:rPr>
        <w:t>delay generics</w:t>
      </w:r>
      <w:r w:rsidRPr="0027272F">
        <w:rPr>
          <w:rStyle w:val="StyleUnderline"/>
        </w:rPr>
        <w:t xml:space="preserve"> from being approved. These </w:t>
      </w:r>
      <w:r w:rsidRPr="0027272F">
        <w:rPr>
          <w:rStyle w:val="StyleUnderline"/>
          <w:highlight w:val="green"/>
        </w:rPr>
        <w:t>ask the 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to</w:t>
      </w:r>
      <w:r w:rsidRPr="0027272F">
        <w:rPr>
          <w:rStyle w:val="StyleUnderline"/>
        </w:rPr>
        <w:t xml:space="preserve"> </w:t>
      </w:r>
      <w:r w:rsidRPr="0027272F">
        <w:rPr>
          <w:rStyle w:val="StyleUnderline"/>
          <w:highlight w:val="green"/>
        </w:rPr>
        <w:t>delay action on</w:t>
      </w:r>
      <w:r w:rsidRPr="0027272F">
        <w:rPr>
          <w:rStyle w:val="StyleUnderline"/>
        </w:rPr>
        <w:t xml:space="preserve"> a </w:t>
      </w:r>
      <w:r w:rsidRPr="0027272F">
        <w:rPr>
          <w:rStyle w:val="StyleUnderline"/>
          <w:highlight w:val="green"/>
        </w:rPr>
        <w:t>pending</w:t>
      </w:r>
      <w:r w:rsidRPr="0027272F">
        <w:rPr>
          <w:rStyle w:val="StyleUnderline"/>
        </w:rPr>
        <w:t xml:space="preserve"> generic </w:t>
      </w:r>
      <w:r w:rsidRPr="0027272F">
        <w:rPr>
          <w:rStyle w:val="StyleUnderline"/>
          <w:highlight w:val="green"/>
        </w:rPr>
        <w:t>drug</w:t>
      </w:r>
      <w:r w:rsidRPr="0027272F">
        <w:rPr>
          <w:rStyle w:val="StyleUnderline"/>
        </w:rPr>
        <w:t xml:space="preserve"> </w:t>
      </w:r>
      <w:r w:rsidRPr="0027272F">
        <w:rPr>
          <w:rStyle w:val="StyleUnderline"/>
          <w:highlight w:val="green"/>
        </w:rPr>
        <w:t>application</w:t>
      </w:r>
      <w:r w:rsidRPr="0027272F">
        <w:rPr>
          <w:sz w:val="16"/>
        </w:rPr>
        <w:t xml:space="preserve">. </w:t>
      </w:r>
      <w:r w:rsidRPr="0027272F">
        <w:rPr>
          <w:rStyle w:val="StyleUnderline"/>
        </w:rPr>
        <w:t xml:space="preserve">By law, the </w:t>
      </w:r>
      <w:r w:rsidRPr="0027272F">
        <w:rPr>
          <w:rStyle w:val="Emphasis"/>
          <w:highlight w:val="green"/>
        </w:rPr>
        <w:t>FDA is required to prioritize</w:t>
      </w:r>
      <w:r w:rsidRPr="0027272F">
        <w:rPr>
          <w:rStyle w:val="StyleUnderline"/>
        </w:rPr>
        <w:t xml:space="preserve"> these petitions.</w:t>
      </w:r>
      <w:r w:rsidRPr="0027272F">
        <w:rPr>
          <w:sz w:val="16"/>
        </w:rPr>
        <w:t xml:space="preserve"> </w:t>
      </w:r>
      <w:r w:rsidRPr="0027272F">
        <w:rPr>
          <w:rStyle w:val="StyleUnderline"/>
        </w:rPr>
        <w:t xml:space="preserve">However, the citizens </w:t>
      </w:r>
      <w:r w:rsidRPr="0027272F">
        <w:rPr>
          <w:rStyle w:val="StyleUnderline"/>
          <w:highlight w:val="green"/>
        </w:rPr>
        <w:t>filing concerns are</w:t>
      </w:r>
      <w:r w:rsidRPr="0027272F">
        <w:rPr>
          <w:rStyle w:val="StyleUnderline"/>
        </w:rPr>
        <w:t xml:space="preserve"> not individuals, they’re </w:t>
      </w:r>
      <w:r w:rsidRPr="0027272F">
        <w:rPr>
          <w:rStyle w:val="StyleUnderline"/>
          <w:highlight w:val="green"/>
        </w:rPr>
        <w:t>corporations.</w:t>
      </w:r>
      <w:r w:rsidRPr="0027272F">
        <w:rPr>
          <w:sz w:val="16"/>
        </w:rPr>
        <w:t xml:space="preserve"> </w:t>
      </w:r>
      <w:r w:rsidRPr="0027272F">
        <w:rPr>
          <w:rStyle w:val="StyleUnderline"/>
        </w:rPr>
        <w:t xml:space="preserve">The FDA recently said branded drug manufacturers submitted </w:t>
      </w:r>
      <w:r w:rsidRPr="0027272F">
        <w:rPr>
          <w:rStyle w:val="StyleUnderline"/>
          <w:highlight w:val="green"/>
        </w:rPr>
        <w:t>92%</w:t>
      </w:r>
      <w:r w:rsidRPr="0027272F">
        <w:rPr>
          <w:rStyle w:val="StyleUnderline"/>
        </w:rPr>
        <w:t xml:space="preserve"> of all citizen petitions.</w:t>
      </w:r>
      <w:r w:rsidRPr="0027272F">
        <w:rPr>
          <w:sz w:val="16"/>
        </w:rPr>
        <w:t xml:space="preserve"> </w:t>
      </w:r>
      <w:r w:rsidRPr="0027272F">
        <w:rPr>
          <w:rStyle w:val="StyleUnderline"/>
        </w:rPr>
        <w:t xml:space="preserve">Many of these petitions are </w:t>
      </w:r>
      <w:r w:rsidRPr="0027272F">
        <w:rPr>
          <w:rStyle w:val="StyleUnderline"/>
          <w:highlight w:val="green"/>
        </w:rPr>
        <w:t>filed near the date of patent expiration</w:t>
      </w:r>
      <w:r w:rsidRPr="0027272F">
        <w:rPr>
          <w:rStyle w:val="StyleUnderline"/>
        </w:rPr>
        <w:t>, effectively limiting potential competition for another 150 days.</w:t>
      </w:r>
      <w:r w:rsidRPr="0027272F">
        <w:rPr>
          <w:sz w:val="16"/>
        </w:rPr>
        <w:t xml:space="preserve"> “</w:t>
      </w:r>
      <w:r w:rsidRPr="0027272F">
        <w:rPr>
          <w:rStyle w:val="StyleUnderline"/>
          <w:highlight w:val="green"/>
        </w:rPr>
        <w:t>Authorized generics</w:t>
      </w:r>
      <w:r w:rsidRPr="0027272F">
        <w:rPr>
          <w:rStyle w:val="StyleUnderline"/>
        </w:rPr>
        <w:t xml:space="preserve">” are another tactic to limit competition. These aren’t </w:t>
      </w:r>
      <w:proofErr w:type="gramStart"/>
      <w:r w:rsidRPr="0027272F">
        <w:rPr>
          <w:rStyle w:val="StyleUnderline"/>
        </w:rPr>
        <w:t>really generic</w:t>
      </w:r>
      <w:proofErr w:type="gramEnd"/>
      <w:r w:rsidRPr="0027272F">
        <w:rPr>
          <w:rStyle w:val="StyleUnderline"/>
        </w:rPr>
        <w:t xml:space="preserve"> products at all; they are the </w:t>
      </w:r>
      <w:r w:rsidRPr="0027272F">
        <w:rPr>
          <w:rStyle w:val="StyleUnderline"/>
          <w:highlight w:val="green"/>
        </w:rPr>
        <w:t>same product sold under a generic name</w:t>
      </w:r>
      <w:r w:rsidRPr="0027272F">
        <w:rPr>
          <w:rStyle w:val="StyleUnderline"/>
        </w:rPr>
        <w:t xml:space="preserve"> </w:t>
      </w:r>
      <w:r w:rsidRPr="0027272F">
        <w:rPr>
          <w:rStyle w:val="StyleUnderline"/>
          <w:highlight w:val="green"/>
        </w:rPr>
        <w:t>by</w:t>
      </w:r>
      <w:r w:rsidRPr="0027272F">
        <w:rPr>
          <w:rStyle w:val="StyleUnderline"/>
        </w:rPr>
        <w:t xml:space="preserve"> the </w:t>
      </w:r>
      <w:r w:rsidRPr="0027272F">
        <w:rPr>
          <w:rStyle w:val="StyleUnderline"/>
          <w:highlight w:val="green"/>
        </w:rPr>
        <w:t>company</w:t>
      </w:r>
      <w:r w:rsidRPr="0027272F">
        <w:rPr>
          <w:rStyle w:val="StyleUnderline"/>
        </w:rPr>
        <w:t xml:space="preserve"> </w:t>
      </w:r>
      <w:r w:rsidRPr="0027272F">
        <w:rPr>
          <w:rStyle w:val="StyleUnderline"/>
          <w:highlight w:val="green"/>
        </w:rPr>
        <w:t>that sells</w:t>
      </w:r>
      <w:r w:rsidRPr="0027272F">
        <w:rPr>
          <w:rStyle w:val="StyleUnderline"/>
        </w:rPr>
        <w:t xml:space="preserve"> the </w:t>
      </w:r>
      <w:r w:rsidRPr="0027272F">
        <w:rPr>
          <w:rStyle w:val="StyleUnderline"/>
          <w:highlight w:val="green"/>
        </w:rPr>
        <w:t>branded drug</w:t>
      </w:r>
      <w:r w:rsidRPr="0027272F">
        <w:rPr>
          <w:rStyle w:val="StyleUnderline"/>
        </w:rPr>
        <w:t>. Why? By law, the first generic company to market a drug gets an exclusivity period of 180 days. During this time, no other companies can market a generic product. But the company with the expiring patent is not barred from launching an “authorized generic.”</w:t>
      </w:r>
      <w:r w:rsidRPr="0027272F">
        <w:rPr>
          <w:sz w:val="16"/>
        </w:rPr>
        <w:t xml:space="preserve"> </w:t>
      </w:r>
      <w:r w:rsidRPr="0027272F">
        <w:rPr>
          <w:rStyle w:val="StyleUnderline"/>
        </w:rPr>
        <w:t xml:space="preserve">By selling a drug they’re already making under a different name, pharmaceutical firms are effectively </w:t>
      </w:r>
      <w:r w:rsidRPr="0027272F">
        <w:rPr>
          <w:rStyle w:val="StyleUnderline"/>
          <w:highlight w:val="green"/>
        </w:rPr>
        <w:t>extending</w:t>
      </w:r>
      <w:r w:rsidRPr="0027272F">
        <w:rPr>
          <w:rStyle w:val="StyleUnderline"/>
        </w:rPr>
        <w:t xml:space="preserve"> their </w:t>
      </w:r>
      <w:r w:rsidRPr="0027272F">
        <w:rPr>
          <w:rStyle w:val="StyleUnderline"/>
          <w:highlight w:val="green"/>
        </w:rPr>
        <w:t>monopoly</w:t>
      </w:r>
      <w:r w:rsidRPr="0027272F">
        <w:rPr>
          <w:rStyle w:val="StyleUnderline"/>
        </w:rPr>
        <w:t xml:space="preserve"> </w:t>
      </w:r>
      <w:r w:rsidRPr="0027272F">
        <w:rPr>
          <w:rStyle w:val="StyleUnderline"/>
          <w:highlight w:val="green"/>
        </w:rPr>
        <w:t>for</w:t>
      </w:r>
      <w:r w:rsidRPr="0027272F">
        <w:rPr>
          <w:rStyle w:val="StyleUnderline"/>
        </w:rPr>
        <w:t xml:space="preserve"> </w:t>
      </w:r>
      <w:r w:rsidRPr="0027272F">
        <w:rPr>
          <w:rStyle w:val="StyleUnderline"/>
          <w:highlight w:val="green"/>
        </w:rPr>
        <w:t>another six months</w:t>
      </w:r>
      <w:r w:rsidRPr="0027272F">
        <w:rPr>
          <w:sz w:val="16"/>
        </w:rPr>
        <w:t xml:space="preserve">. </w:t>
      </w:r>
      <w:r w:rsidRPr="0027272F">
        <w:rPr>
          <w:rStyle w:val="StyleUnderline"/>
        </w:rPr>
        <w:t xml:space="preserve">Another way pharmaceutical firms are </w:t>
      </w:r>
      <w:r w:rsidRPr="0027272F">
        <w:rPr>
          <w:rStyle w:val="StyleUnderline"/>
          <w:highlight w:val="green"/>
        </w:rPr>
        <w:t>thwarting generics</w:t>
      </w:r>
      <w:r w:rsidRPr="0027272F">
        <w:rPr>
          <w:rStyle w:val="StyleUnderline"/>
        </w:rPr>
        <w:t xml:space="preserve"> is by </w:t>
      </w:r>
      <w:r w:rsidRPr="0027272F">
        <w:rPr>
          <w:rStyle w:val="StyleUnderline"/>
          <w:highlight w:val="green"/>
        </w:rPr>
        <w:t>restricting access to samples for testing</w:t>
      </w:r>
      <w:r w:rsidRPr="0027272F">
        <w:rPr>
          <w:rStyle w:val="StyleUnderline"/>
        </w:rPr>
        <w:t xml:space="preserve">. Generic drug makers </w:t>
      </w:r>
      <w:r w:rsidRPr="0027272F">
        <w:rPr>
          <w:rStyle w:val="StyleUnderline"/>
          <w:highlight w:val="green"/>
        </w:rPr>
        <w:t>need</w:t>
      </w:r>
      <w:r w:rsidRPr="0027272F">
        <w:rPr>
          <w:rStyle w:val="StyleUnderline"/>
        </w:rPr>
        <w:t xml:space="preserve"> to be able to purchase a </w:t>
      </w:r>
      <w:r w:rsidRPr="0027272F">
        <w:rPr>
          <w:rStyle w:val="StyleUnderline"/>
          <w:highlight w:val="green"/>
        </w:rPr>
        <w:t>sample</w:t>
      </w:r>
      <w:r w:rsidRPr="0027272F">
        <w:rPr>
          <w:rStyle w:val="StyleUnderline"/>
        </w:rPr>
        <w:t xml:space="preserve"> of a brand-name product </w:t>
      </w:r>
      <w:r w:rsidRPr="0027272F">
        <w:rPr>
          <w:rStyle w:val="StyleUnderline"/>
          <w:highlight w:val="green"/>
        </w:rPr>
        <w:t>to conduct bioequivalence testing</w:t>
      </w:r>
      <w:r w:rsidRPr="0027272F">
        <w:rPr>
          <w:rStyle w:val="StyleUnderline"/>
        </w:rPr>
        <w:t xml:space="preserve">. That’s because they </w:t>
      </w:r>
      <w:proofErr w:type="gramStart"/>
      <w:r w:rsidRPr="0027272F">
        <w:rPr>
          <w:rStyle w:val="StyleUnderline"/>
        </w:rPr>
        <w:t>have to</w:t>
      </w:r>
      <w:proofErr w:type="gramEnd"/>
      <w:r w:rsidRPr="0027272F">
        <w:rPr>
          <w:rStyle w:val="StyleUnderline"/>
        </w:rPr>
        <w:t xml:space="preserve"> prove they can make a bioequivalent product following the current good manufacturing practices (CGMP) standard</w:t>
      </w:r>
      <w:r w:rsidRPr="0027272F">
        <w:rPr>
          <w:sz w:val="16"/>
        </w:rPr>
        <w:t xml:space="preserve">. These manufacturers don’t need to conduct clinical trials like the original drug company did. </w:t>
      </w:r>
      <w:r w:rsidRPr="0027272F">
        <w:rPr>
          <w:rStyle w:val="StyleUnderline"/>
        </w:rPr>
        <w:t xml:space="preserve">But the original drug developer often </w:t>
      </w:r>
      <w:r w:rsidRPr="0027272F">
        <w:rPr>
          <w:rStyle w:val="StyleUnderline"/>
          <w:highlight w:val="green"/>
        </w:rPr>
        <w:t>declines to sell drug samples</w:t>
      </w:r>
      <w:r w:rsidRPr="0027272F">
        <w:rPr>
          <w:rStyle w:val="StyleUnderline"/>
        </w:rPr>
        <w:t xml:space="preserve"> to generics manufacturers by citing “FDA requirements,” by which they mean the agency’s Risk Evaluation and Mitigation Strategies program.</w:t>
      </w:r>
      <w:r w:rsidRPr="0027272F">
        <w:rPr>
          <w:sz w:val="16"/>
        </w:rPr>
        <w:t xml:space="preserve"> The idea behind this program is a good one: give access to patients who will benefit from these personalized medicines, and bar access for patients who won’t benefit and could be seriously harmed. However, brand drug makers are citing these requirements for the sole purpose of keeping generics from coming to market.</w:t>
      </w:r>
    </w:p>
    <w:p w14:paraId="7E5AC177" w14:textId="77777777" w:rsidR="00415157" w:rsidRDefault="00415157" w:rsidP="00415157">
      <w:pPr>
        <w:pStyle w:val="Heading4"/>
      </w:pPr>
      <w:r>
        <w:t xml:space="preserve">Petitions to the FDA </w:t>
      </w:r>
      <w:r>
        <w:rPr>
          <w:u w:val="single"/>
        </w:rPr>
        <w:t>swamp</w:t>
      </w:r>
      <w:r>
        <w:t xml:space="preserve"> and </w:t>
      </w:r>
      <w:r>
        <w:rPr>
          <w:u w:val="single"/>
        </w:rPr>
        <w:t>deter</w:t>
      </w:r>
      <w:r>
        <w:t xml:space="preserve"> generics.</w:t>
      </w:r>
    </w:p>
    <w:p w14:paraId="7ABCDC2D" w14:textId="77777777" w:rsidR="00415157" w:rsidRPr="001A3F6A" w:rsidRDefault="00415157" w:rsidP="00415157">
      <w:r w:rsidRPr="001A3F6A">
        <w:rPr>
          <w:rStyle w:val="Style13ptBold"/>
        </w:rPr>
        <w:t xml:space="preserve">Feldman 17 </w:t>
      </w:r>
      <w:r w:rsidRPr="001A3F6A">
        <w:t>Robin Feldman 6-16-2017 "Pharma companies fight behind-the-scenes wars over generic drugs"</w:t>
      </w:r>
      <w:r>
        <w:t xml:space="preserve"> </w:t>
      </w:r>
      <w:hyperlink r:id="rId20" w:history="1">
        <w:r w:rsidRPr="00C822CF">
          <w:rPr>
            <w:rStyle w:val="Hyperlink"/>
          </w:rPr>
          <w:t>https://www.statnews.com/2017/06/16/generic-drugs-biosimilars-pharma/</w:t>
        </w:r>
      </w:hyperlink>
      <w:r>
        <w:t xml:space="preserve"> (</w:t>
      </w:r>
      <w:r w:rsidRPr="001A3F6A">
        <w:t>Arthur J. Goldberg Distinguished Professor of Law and Director of the Center for Innovation.</w:t>
      </w:r>
      <w:r>
        <w:t xml:space="preserve">)//Elmer </w:t>
      </w:r>
    </w:p>
    <w:p w14:paraId="3A57A48E" w14:textId="77777777" w:rsidR="00415157" w:rsidRDefault="00415157" w:rsidP="00415157">
      <w:r w:rsidRPr="0027272F">
        <w:rPr>
          <w:rStyle w:val="StyleUnderline"/>
        </w:rPr>
        <w:t xml:space="preserve">One tactic that my colleague Evan </w:t>
      </w:r>
      <w:proofErr w:type="spellStart"/>
      <w:r w:rsidRPr="0027272F">
        <w:rPr>
          <w:rStyle w:val="StyleUnderline"/>
        </w:rPr>
        <w:t>Frondorf</w:t>
      </w:r>
      <w:proofErr w:type="spellEnd"/>
      <w:r w:rsidRPr="0027272F">
        <w:rPr>
          <w:rStyle w:val="StyleUnderline"/>
        </w:rPr>
        <w:t xml:space="preserve"> and I describe in our book, “Drug Wars: How Big Pharma Raises Prices and Keeps Generics Off the Market,” involves </w:t>
      </w:r>
      <w:r w:rsidRPr="0027272F">
        <w:rPr>
          <w:rStyle w:val="StyleUnderline"/>
          <w:highlight w:val="green"/>
        </w:rPr>
        <w:t>petitions</w:t>
      </w:r>
      <w:r w:rsidRPr="0027272F">
        <w:rPr>
          <w:rStyle w:val="StyleUnderline"/>
        </w:rPr>
        <w:t xml:space="preserve"> </w:t>
      </w:r>
      <w:r w:rsidRPr="0027272F">
        <w:rPr>
          <w:rStyle w:val="StyleUnderline"/>
          <w:highlight w:val="green"/>
        </w:rPr>
        <w:t>to the</w:t>
      </w:r>
      <w:r w:rsidRPr="0027272F">
        <w:rPr>
          <w:rStyle w:val="StyleUnderline"/>
        </w:rPr>
        <w:t xml:space="preserve"> </w:t>
      </w:r>
      <w:r w:rsidRPr="0027272F">
        <w:rPr>
          <w:rStyle w:val="StyleUnderline"/>
          <w:highlight w:val="green"/>
        </w:rPr>
        <w:t>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asking</w:t>
      </w:r>
      <w:r w:rsidRPr="0027272F">
        <w:rPr>
          <w:rStyle w:val="StyleUnderline"/>
        </w:rPr>
        <w:t xml:space="preserve"> that the </w:t>
      </w:r>
      <w:r w:rsidRPr="0027272F">
        <w:rPr>
          <w:rStyle w:val="StyleUnderline"/>
          <w:highlight w:val="green"/>
        </w:rPr>
        <w:t>agency</w:t>
      </w:r>
      <w:r w:rsidRPr="0027272F">
        <w:rPr>
          <w:rStyle w:val="StyleUnderline"/>
        </w:rPr>
        <w:t xml:space="preserve"> </w:t>
      </w:r>
      <w:r w:rsidRPr="0027272F">
        <w:rPr>
          <w:rStyle w:val="StyleUnderline"/>
          <w:highlight w:val="green"/>
        </w:rPr>
        <w:t>not give the green light to generic versions</w:t>
      </w:r>
      <w:r w:rsidRPr="0027272F">
        <w:rPr>
          <w:rStyle w:val="StyleUnderline"/>
        </w:rPr>
        <w:t xml:space="preserve"> of a drug</w:t>
      </w:r>
      <w:r w:rsidRPr="001A3F6A">
        <w:t xml:space="preserve">. </w:t>
      </w:r>
      <w:r w:rsidRPr="0027272F">
        <w:rPr>
          <w:rStyle w:val="Emphasis"/>
        </w:rPr>
        <w:t xml:space="preserve">Our research on </w:t>
      </w:r>
      <w:r w:rsidRPr="0027272F">
        <w:rPr>
          <w:rStyle w:val="Emphasis"/>
          <w:highlight w:val="green"/>
        </w:rPr>
        <w:t>12 years of FDA data</w:t>
      </w:r>
      <w:r w:rsidRPr="0027272F">
        <w:rPr>
          <w:rStyle w:val="Emphasis"/>
        </w:rPr>
        <w:t xml:space="preserve"> shows that in some years nearly </w:t>
      </w:r>
      <w:r w:rsidRPr="0027272F">
        <w:rPr>
          <w:rStyle w:val="Emphasis"/>
          <w:highlight w:val="green"/>
        </w:rPr>
        <w:t>1 out of every 5 petitions</w:t>
      </w:r>
      <w:r w:rsidRPr="0027272F">
        <w:rPr>
          <w:rStyle w:val="Emphasis"/>
        </w:rPr>
        <w:t xml:space="preserve"> filed on any topic — including food, tobacco, dietary supplements, and devices — was </w:t>
      </w:r>
      <w:r w:rsidRPr="0027272F">
        <w:rPr>
          <w:rStyle w:val="Emphasis"/>
          <w:highlight w:val="green"/>
        </w:rPr>
        <w:t>related to delaying generic entry</w:t>
      </w:r>
      <w:r w:rsidRPr="0027272F">
        <w:rPr>
          <w:rStyle w:val="Emphasis"/>
        </w:rPr>
        <w:t>.</w:t>
      </w:r>
      <w:r w:rsidRPr="001A3F6A">
        <w:t xml:space="preserve"> </w:t>
      </w:r>
      <w:r w:rsidRPr="0027272F">
        <w:rPr>
          <w:rStyle w:val="StyleUnderline"/>
        </w:rPr>
        <w:t xml:space="preserve">The </w:t>
      </w:r>
      <w:r w:rsidRPr="0027272F">
        <w:rPr>
          <w:rStyle w:val="StyleUnderline"/>
          <w:highlight w:val="green"/>
        </w:rPr>
        <w:t>FDA denies</w:t>
      </w:r>
      <w:r w:rsidRPr="0027272F">
        <w:rPr>
          <w:rStyle w:val="StyleUnderline"/>
        </w:rPr>
        <w:t xml:space="preserve"> 80 percent of these petitions, </w:t>
      </w:r>
      <w:r w:rsidRPr="0027272F">
        <w:rPr>
          <w:rStyle w:val="StyleUnderline"/>
          <w:highlight w:val="green"/>
        </w:rPr>
        <w:t>but</w:t>
      </w:r>
      <w:r w:rsidRPr="0027272F">
        <w:rPr>
          <w:rStyle w:val="StyleUnderline"/>
        </w:rPr>
        <w:t xml:space="preserve"> the </w:t>
      </w:r>
      <w:r w:rsidRPr="0027272F">
        <w:rPr>
          <w:rStyle w:val="StyleUnderline"/>
          <w:highlight w:val="green"/>
        </w:rPr>
        <w:t>process takes time</w:t>
      </w:r>
      <w:r w:rsidRPr="0027272F">
        <w:rPr>
          <w:rStyle w:val="StyleUnderline"/>
        </w:rPr>
        <w:t xml:space="preserve">, even for silly petitions, such as one asking the FDA to declare that a generic must provide information that the regulations already require. The </w:t>
      </w:r>
      <w:r w:rsidRPr="0027272F">
        <w:rPr>
          <w:rStyle w:val="StyleUnderline"/>
          <w:highlight w:val="green"/>
        </w:rPr>
        <w:t>time</w:t>
      </w:r>
      <w:r w:rsidRPr="0027272F">
        <w:rPr>
          <w:rStyle w:val="StyleUnderline"/>
        </w:rPr>
        <w:t xml:space="preserve"> it takes </w:t>
      </w:r>
      <w:r w:rsidRPr="0027272F">
        <w:rPr>
          <w:rStyle w:val="StyleUnderline"/>
          <w:highlight w:val="green"/>
        </w:rPr>
        <w:t>to respond</w:t>
      </w:r>
      <w:r w:rsidRPr="0027272F">
        <w:rPr>
          <w:rStyle w:val="StyleUnderline"/>
        </w:rPr>
        <w:t xml:space="preserve"> to these petitions </w:t>
      </w:r>
      <w:r w:rsidRPr="0027272F">
        <w:rPr>
          <w:rStyle w:val="StyleUnderline"/>
          <w:highlight w:val="green"/>
        </w:rPr>
        <w:t>delays</w:t>
      </w:r>
      <w:r w:rsidRPr="0027272F">
        <w:rPr>
          <w:rStyle w:val="StyleUnderline"/>
        </w:rPr>
        <w:t xml:space="preserve"> the </w:t>
      </w:r>
      <w:r w:rsidRPr="0027272F">
        <w:rPr>
          <w:rStyle w:val="StyleUnderline"/>
          <w:highlight w:val="green"/>
        </w:rPr>
        <w:t>entry</w:t>
      </w:r>
      <w:r w:rsidRPr="0027272F">
        <w:rPr>
          <w:rStyle w:val="StyleUnderline"/>
        </w:rPr>
        <w:t xml:space="preserve"> of the generic.</w:t>
      </w:r>
    </w:p>
    <w:p w14:paraId="4F50BF51" w14:textId="77777777" w:rsidR="00415157" w:rsidRDefault="00415157" w:rsidP="00415157">
      <w:pPr>
        <w:pStyle w:val="Heading4"/>
      </w:pPr>
      <w:r>
        <w:t xml:space="preserve">Authorized Generics </w:t>
      </w:r>
      <w:r>
        <w:rPr>
          <w:u w:val="single"/>
        </w:rPr>
        <w:t>decimate competition</w:t>
      </w:r>
      <w:r>
        <w:t>.</w:t>
      </w:r>
    </w:p>
    <w:p w14:paraId="67C85732" w14:textId="77777777" w:rsidR="00415157" w:rsidRPr="00181467" w:rsidRDefault="00415157" w:rsidP="00415157">
      <w:proofErr w:type="spellStart"/>
      <w:r w:rsidRPr="00181467">
        <w:rPr>
          <w:rStyle w:val="Style13ptBold"/>
        </w:rPr>
        <w:t>Sipkoff</w:t>
      </w:r>
      <w:proofErr w:type="spellEnd"/>
      <w:r w:rsidRPr="00181467">
        <w:rPr>
          <w:rStyle w:val="Style13ptBold"/>
        </w:rPr>
        <w:t xml:space="preserve"> 4</w:t>
      </w:r>
      <w:r>
        <w:t xml:space="preserve"> </w:t>
      </w:r>
      <w:r w:rsidRPr="00181467">
        <w:t xml:space="preserve">Martin </w:t>
      </w:r>
      <w:proofErr w:type="spellStart"/>
      <w:r w:rsidRPr="00181467">
        <w:t>Sipkoff</w:t>
      </w:r>
      <w:proofErr w:type="spellEnd"/>
      <w:r w:rsidRPr="00181467">
        <w:t xml:space="preserve"> 8-4-2004 "Big Pharma uses effective strategies to battle generic competitors"</w:t>
      </w:r>
      <w:r>
        <w:t xml:space="preserve"> </w:t>
      </w:r>
      <w:hyperlink r:id="rId21" w:history="1">
        <w:r w:rsidRPr="00C822CF">
          <w:rPr>
            <w:rStyle w:val="Hyperlink"/>
          </w:rPr>
          <w:t>https://www.drugtopics.com/view/big-pharma-uses-effective-strategies-battle-generic-competitors</w:t>
        </w:r>
      </w:hyperlink>
      <w:r>
        <w:t xml:space="preserve"> (Healthcare Writer)//Elmer </w:t>
      </w:r>
    </w:p>
    <w:p w14:paraId="0BC61207" w14:textId="77777777" w:rsidR="00415157" w:rsidRPr="0027272F" w:rsidRDefault="00415157" w:rsidP="00415157">
      <w:pPr>
        <w:rPr>
          <w:sz w:val="16"/>
        </w:rPr>
      </w:pPr>
      <w:r w:rsidRPr="0027272F">
        <w:rPr>
          <w:rStyle w:val="StyleUnderline"/>
        </w:rPr>
        <w:t xml:space="preserve">But, according to Cutting Edge, brand-name pharmaceutical companies have begun flanking generics in an inventive way: They enter into </w:t>
      </w:r>
      <w:r w:rsidRPr="0027272F">
        <w:rPr>
          <w:rStyle w:val="StyleUnderline"/>
          <w:highlight w:val="green"/>
        </w:rPr>
        <w:t>manufacturing and distribution agreements</w:t>
      </w:r>
      <w:r w:rsidRPr="0027272F">
        <w:rPr>
          <w:rStyle w:val="StyleUnderline"/>
        </w:rPr>
        <w:t xml:space="preserve"> </w:t>
      </w:r>
      <w:r w:rsidRPr="0027272F">
        <w:rPr>
          <w:rStyle w:val="StyleUnderline"/>
          <w:highlight w:val="green"/>
        </w:rPr>
        <w:t>with</w:t>
      </w:r>
      <w:r w:rsidRPr="0027272F">
        <w:rPr>
          <w:rStyle w:val="StyleUnderline"/>
        </w:rPr>
        <w:t xml:space="preserve"> a </w:t>
      </w:r>
      <w:r w:rsidRPr="0027272F">
        <w:rPr>
          <w:rStyle w:val="StyleUnderline"/>
          <w:highlight w:val="green"/>
        </w:rPr>
        <w:t>generic company</w:t>
      </w:r>
      <w:r w:rsidRPr="0027272F">
        <w:rPr>
          <w:rStyle w:val="StyleUnderline"/>
        </w:rPr>
        <w:t xml:space="preserve"> </w:t>
      </w:r>
      <w:r w:rsidRPr="0027272F">
        <w:rPr>
          <w:rStyle w:val="StyleUnderline"/>
          <w:highlight w:val="green"/>
        </w:rPr>
        <w:t>before</w:t>
      </w:r>
      <w:r w:rsidRPr="0027272F">
        <w:rPr>
          <w:rStyle w:val="StyleUnderline"/>
        </w:rPr>
        <w:t xml:space="preserve"> a </w:t>
      </w:r>
      <w:r w:rsidRPr="0027272F">
        <w:rPr>
          <w:rStyle w:val="StyleUnderline"/>
          <w:highlight w:val="green"/>
        </w:rPr>
        <w:t>patent</w:t>
      </w:r>
      <w:r w:rsidRPr="0027272F">
        <w:rPr>
          <w:rStyle w:val="StyleUnderline"/>
        </w:rPr>
        <w:t xml:space="preserve"> is about to </w:t>
      </w:r>
      <w:r w:rsidRPr="0027272F">
        <w:rPr>
          <w:rStyle w:val="StyleUnderline"/>
          <w:highlight w:val="green"/>
        </w:rPr>
        <w:t>expire</w:t>
      </w:r>
      <w:r w:rsidRPr="0027272F">
        <w:rPr>
          <w:rStyle w:val="StyleUnderline"/>
        </w:rPr>
        <w:t>, attempting to preempt market share</w:t>
      </w:r>
      <w:r w:rsidRPr="0027272F">
        <w:rPr>
          <w:sz w:val="16"/>
        </w:rPr>
        <w:t>. "</w:t>
      </w:r>
      <w:r w:rsidRPr="0027272F">
        <w:rPr>
          <w:rStyle w:val="StyleUnderline"/>
        </w:rPr>
        <w:t xml:space="preserve">A typical agreement specifies that the </w:t>
      </w:r>
      <w:r w:rsidRPr="0027272F">
        <w:rPr>
          <w:rStyle w:val="StyleUnderline"/>
          <w:highlight w:val="green"/>
        </w:rPr>
        <w:t>generic company will serve as a distributor</w:t>
      </w:r>
      <w:r w:rsidRPr="0027272F">
        <w:rPr>
          <w:rStyle w:val="StyleUnderline"/>
        </w:rPr>
        <w:t xml:space="preserve"> of the nonbranded, generic form of the drug, which will continue to be produced in the </w:t>
      </w:r>
      <w:r w:rsidRPr="0027272F">
        <w:rPr>
          <w:rStyle w:val="StyleUnderline"/>
          <w:highlight w:val="green"/>
        </w:rPr>
        <w:t>branded drug company's manufacturing facilities</w:t>
      </w:r>
      <w:r w:rsidRPr="0027272F">
        <w:rPr>
          <w:rStyle w:val="StyleUnderline"/>
        </w:rPr>
        <w:t>,"</w:t>
      </w:r>
      <w:r w:rsidRPr="0027272F">
        <w:rPr>
          <w:sz w:val="16"/>
        </w:rPr>
        <w:t xml:space="preserve"> said Hess. "</w:t>
      </w:r>
      <w:r w:rsidRPr="0027272F">
        <w:rPr>
          <w:rStyle w:val="StyleUnderline"/>
        </w:rPr>
        <w:t xml:space="preserve">It's an </w:t>
      </w:r>
      <w:r w:rsidRPr="0027272F">
        <w:rPr>
          <w:rStyle w:val="Emphasis"/>
          <w:highlight w:val="green"/>
        </w:rPr>
        <w:t>increasingly popular</w:t>
      </w:r>
      <w:r w:rsidRPr="0027272F">
        <w:rPr>
          <w:rStyle w:val="StyleUnderline"/>
        </w:rPr>
        <w:t xml:space="preserve"> strategy, often stemming from out-of-court patent lawsuit settlements</w:t>
      </w:r>
      <w:r w:rsidRPr="0027272F">
        <w:rPr>
          <w:sz w:val="16"/>
        </w:rPr>
        <w:t>." A successful flanking strategy can be beneficial to a generic manufacturer because it saves on capital outlay by not having to build or modify manufacturing facilities. "</w:t>
      </w:r>
      <w:r w:rsidRPr="0027272F">
        <w:rPr>
          <w:rStyle w:val="StyleUnderline"/>
        </w:rPr>
        <w:t xml:space="preserve">The brand-name pharmaceutical company benefits because the </w:t>
      </w:r>
      <w:r w:rsidRPr="0027272F">
        <w:rPr>
          <w:rStyle w:val="StyleUnderline"/>
          <w:highlight w:val="green"/>
        </w:rPr>
        <w:t>partnership</w:t>
      </w:r>
      <w:r w:rsidRPr="0027272F">
        <w:rPr>
          <w:rStyle w:val="StyleUnderline"/>
        </w:rPr>
        <w:t xml:space="preserve"> </w:t>
      </w:r>
      <w:r w:rsidRPr="0027272F">
        <w:rPr>
          <w:rStyle w:val="StyleUnderline"/>
          <w:highlight w:val="green"/>
        </w:rPr>
        <w:t>enables</w:t>
      </w:r>
      <w:r w:rsidRPr="0027272F">
        <w:rPr>
          <w:rStyle w:val="StyleUnderline"/>
        </w:rPr>
        <w:t xml:space="preserve"> it to continue to operate its manufacturing lines and </w:t>
      </w:r>
      <w:r w:rsidRPr="0027272F">
        <w:rPr>
          <w:rStyle w:val="Emphasis"/>
          <w:highlight w:val="green"/>
        </w:rPr>
        <w:t>turn a profit</w:t>
      </w:r>
      <w:r w:rsidRPr="0027272F">
        <w:rPr>
          <w:rStyle w:val="StyleUnderline"/>
        </w:rPr>
        <w:t xml:space="preserve">, thereby </w:t>
      </w:r>
      <w:r w:rsidRPr="0027272F">
        <w:rPr>
          <w:rStyle w:val="Emphasis"/>
          <w:highlight w:val="green"/>
        </w:rPr>
        <w:t>recouping more of its R&amp;D investment</w:t>
      </w:r>
      <w:r w:rsidRPr="0027272F">
        <w:rPr>
          <w:rStyle w:val="StyleUnderline"/>
        </w:rPr>
        <w:t xml:space="preserve"> in the drug and more of its capital investment in the manufacturing plant," said Hess.</w:t>
      </w:r>
      <w:r w:rsidRPr="0027272F">
        <w:rPr>
          <w:sz w:val="16"/>
        </w:rPr>
        <w:t xml:space="preserve"> Here's an example of effective flanking: Generic </w:t>
      </w:r>
      <w:proofErr w:type="spellStart"/>
      <w:r w:rsidRPr="0027272F">
        <w:rPr>
          <w:sz w:val="16"/>
        </w:rPr>
        <w:t>drugmaker</w:t>
      </w:r>
      <w:proofErr w:type="spellEnd"/>
      <w:r w:rsidRPr="0027272F">
        <w:rPr>
          <w:sz w:val="16"/>
        </w:rPr>
        <w:t xml:space="preserve"> </w:t>
      </w:r>
      <w:proofErr w:type="spellStart"/>
      <w:r w:rsidRPr="0027272F">
        <w:rPr>
          <w:sz w:val="16"/>
        </w:rPr>
        <w:t>Apotex</w:t>
      </w:r>
      <w:proofErr w:type="spellEnd"/>
      <w:r w:rsidRPr="0027272F">
        <w:rPr>
          <w:sz w:val="16"/>
        </w:rPr>
        <w:t xml:space="preserve"> launched a version of GlaxoSmithKline's blockbuster drug Paxil in September 2003, threatening to significantly dent GSK's $3.2 billion-a-year bestseller. In response to </w:t>
      </w:r>
      <w:proofErr w:type="spellStart"/>
      <w:r w:rsidRPr="0027272F">
        <w:rPr>
          <w:sz w:val="16"/>
        </w:rPr>
        <w:t>Apotex's</w:t>
      </w:r>
      <w:proofErr w:type="spellEnd"/>
      <w:r w:rsidRPr="0027272F">
        <w:rPr>
          <w:sz w:val="16"/>
        </w:rPr>
        <w:t xml:space="preserve"> entry into the market, GSK struck a licensing agreement with another generic </w:t>
      </w:r>
      <w:proofErr w:type="spellStart"/>
      <w:r w:rsidRPr="0027272F">
        <w:rPr>
          <w:sz w:val="16"/>
        </w:rPr>
        <w:t>drugmaker</w:t>
      </w:r>
      <w:proofErr w:type="spellEnd"/>
      <w:r w:rsidRPr="0027272F">
        <w:rPr>
          <w:sz w:val="16"/>
        </w:rPr>
        <w:t xml:space="preserve">, Par Pharmaceutical, in April 2003. The agreement specifies that GSK will supply Par with generic Paxil, in immediate-release form. The tablets are made by a GSK subsidiary, and </w:t>
      </w:r>
      <w:proofErr w:type="spellStart"/>
      <w:r w:rsidRPr="0027272F">
        <w:rPr>
          <w:sz w:val="16"/>
        </w:rPr>
        <w:t>Parwhich</w:t>
      </w:r>
      <w:proofErr w:type="spellEnd"/>
      <w:r w:rsidRPr="0027272F">
        <w:rPr>
          <w:sz w:val="16"/>
        </w:rPr>
        <w:t xml:space="preserve"> pays a royalty to GSK on </w:t>
      </w:r>
      <w:proofErr w:type="spellStart"/>
      <w:r w:rsidRPr="0027272F">
        <w:rPr>
          <w:sz w:val="16"/>
        </w:rPr>
        <w:t>salesdistributes</w:t>
      </w:r>
      <w:proofErr w:type="spellEnd"/>
      <w:r w:rsidRPr="0027272F">
        <w:rPr>
          <w:sz w:val="16"/>
        </w:rPr>
        <w:t xml:space="preserve"> them in the United States. "The royalty payments help GSK capture a small segment of the generic Paxil market, which offsets the losses of its branded Paxil sales following the drug's patent expiration," said Hess. </w:t>
      </w:r>
      <w:r w:rsidRPr="0027272F">
        <w:rPr>
          <w:rStyle w:val="StyleUnderline"/>
        </w:rPr>
        <w:t xml:space="preserve">Flanking is very controversial because it </w:t>
      </w:r>
      <w:r w:rsidRPr="0027272F">
        <w:rPr>
          <w:rStyle w:val="Emphasis"/>
          <w:highlight w:val="green"/>
        </w:rPr>
        <w:t>virtually derails competition</w:t>
      </w:r>
      <w:r w:rsidRPr="0027272F">
        <w:rPr>
          <w:rStyle w:val="StyleUnderline"/>
          <w:highlight w:val="green"/>
        </w:rPr>
        <w:t>.</w:t>
      </w:r>
      <w:r w:rsidRPr="0027272F">
        <w:rPr>
          <w:rStyle w:val="StyleUnderline"/>
        </w:rPr>
        <w:t xml:space="preserve"> In fact, some generic manufacturers say it's illegal. It's very similar to what the Generic Pharmaceutical Association and others regard as the illegitimate strategy of "</w:t>
      </w:r>
      <w:r w:rsidRPr="0027272F">
        <w:rPr>
          <w:rStyle w:val="StyleUnderline"/>
          <w:highlight w:val="green"/>
        </w:rPr>
        <w:t>authorized generics</w:t>
      </w:r>
      <w:r w:rsidRPr="0027272F">
        <w:rPr>
          <w:rStyle w:val="StyleUnderline"/>
        </w:rPr>
        <w:t>."</w:t>
      </w:r>
      <w:r w:rsidRPr="0027272F">
        <w:rPr>
          <w:sz w:val="16"/>
        </w:rPr>
        <w:t xml:space="preserve"> "It's an easy concept to describe," said Robert Reznick, a partner with the national law firm Hughes Hubbard &amp; Reed. He chairs the firm's Pharmaceutical and Healthcare Practice Group and has written about the legality of authorized generics. "</w:t>
      </w:r>
      <w:r w:rsidRPr="0027272F">
        <w:rPr>
          <w:rStyle w:val="StyleUnderline"/>
        </w:rPr>
        <w:t xml:space="preserve">An authorized generic is </w:t>
      </w:r>
      <w:r w:rsidRPr="0027272F">
        <w:rPr>
          <w:rStyle w:val="StyleUnderline"/>
          <w:highlight w:val="green"/>
        </w:rPr>
        <w:t>like any other generic</w:t>
      </w:r>
      <w:r w:rsidRPr="0027272F">
        <w:rPr>
          <w:rStyle w:val="StyleUnderline"/>
        </w:rPr>
        <w:t xml:space="preserve"> in that it is deemed equivalent to a brand-name drug," </w:t>
      </w:r>
      <w:r w:rsidRPr="0027272F">
        <w:rPr>
          <w:sz w:val="16"/>
        </w:rPr>
        <w:t>he said. "</w:t>
      </w:r>
      <w:r w:rsidRPr="0027272F">
        <w:rPr>
          <w:rStyle w:val="StyleUnderline"/>
          <w:highlight w:val="green"/>
        </w:rPr>
        <w:t>But</w:t>
      </w:r>
      <w:r w:rsidRPr="0027272F">
        <w:rPr>
          <w:rStyle w:val="StyleUnderline"/>
        </w:rPr>
        <w:t xml:space="preserve"> rather than being </w:t>
      </w:r>
      <w:r w:rsidRPr="0027272F">
        <w:rPr>
          <w:rStyle w:val="StyleUnderline"/>
          <w:highlight w:val="green"/>
        </w:rPr>
        <w:t>made</w:t>
      </w:r>
      <w:r w:rsidRPr="0027272F">
        <w:rPr>
          <w:rStyle w:val="StyleUnderline"/>
        </w:rPr>
        <w:t xml:space="preserve"> by an independent generic drug manufacturer pursuant to an Abbreviated New Drug Application, it is either made by or </w:t>
      </w:r>
      <w:r w:rsidRPr="0027272F">
        <w:rPr>
          <w:rStyle w:val="StyleUnderline"/>
          <w:highlight w:val="green"/>
        </w:rPr>
        <w:t>under a license from the N</w:t>
      </w:r>
      <w:r w:rsidRPr="0027272F">
        <w:rPr>
          <w:rStyle w:val="StyleUnderline"/>
        </w:rPr>
        <w:t xml:space="preserve">ew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pplication </w:t>
      </w:r>
      <w:r w:rsidRPr="0027272F">
        <w:rPr>
          <w:rStyle w:val="StyleUnderline"/>
          <w:highlight w:val="green"/>
        </w:rPr>
        <w:t>holder</w:t>
      </w:r>
      <w:r w:rsidRPr="0027272F">
        <w:rPr>
          <w:rStyle w:val="StyleUnderline"/>
        </w:rPr>
        <w:t xml:space="preserve"> itself</w:t>
      </w:r>
      <w:r w:rsidRPr="0027272F">
        <w:rPr>
          <w:sz w:val="16"/>
        </w:rPr>
        <w:t>. It may be marketed by an affiliate of the brand-name manufacturer or by a third party." In a white paper titled "Are Authorized Generics Lawful?" Reznick and his colleagues recently concluded that agreements between brand and generic manufacturers to create authorized generics may be legal under antitrust law, but the issue has yet to be fully settled.</w:t>
      </w:r>
    </w:p>
    <w:p w14:paraId="48AE497E" w14:textId="77777777" w:rsidR="00415157" w:rsidRDefault="00415157" w:rsidP="00415157">
      <w:pPr>
        <w:pStyle w:val="Heading4"/>
      </w:pPr>
      <w:r>
        <w:t xml:space="preserve">Generic companies are just </w:t>
      </w:r>
      <w:r>
        <w:rPr>
          <w:u w:val="single"/>
        </w:rPr>
        <w:t>incompetent</w:t>
      </w:r>
      <w:r>
        <w:t xml:space="preserve"> – means even without patents, they </w:t>
      </w:r>
      <w:r>
        <w:rPr>
          <w:u w:val="single"/>
        </w:rPr>
        <w:t>wouldn’t be able to produce</w:t>
      </w:r>
      <w:r>
        <w:t>.</w:t>
      </w:r>
    </w:p>
    <w:p w14:paraId="61465464" w14:textId="77777777" w:rsidR="00415157" w:rsidRPr="00453930" w:rsidRDefault="00415157" w:rsidP="00415157">
      <w:r w:rsidRPr="00453930">
        <w:rPr>
          <w:rStyle w:val="Style13ptBold"/>
        </w:rPr>
        <w:t>Fox</w:t>
      </w:r>
      <w:r>
        <w:rPr>
          <w:rStyle w:val="Style13ptBold"/>
        </w:rPr>
        <w:t xml:space="preserve"> 17</w:t>
      </w:r>
      <w:r w:rsidRPr="00453930">
        <w:t xml:space="preserve">, Erin. "How pharma </w:t>
      </w:r>
      <w:proofErr w:type="gramStart"/>
      <w:r w:rsidRPr="00453930">
        <w:t>companies</w:t>
      </w:r>
      <w:proofErr w:type="gramEnd"/>
      <w:r w:rsidRPr="00453930">
        <w:t xml:space="preserve"> game the system to keep drugs expensive." Harvard Business Review (April 6, 2017), https://hbr. org/2017/04/how-pharma-companies-game-the-system-to-keep-drugs-expensive (last visited on November 22, 2019) (2017).</w:t>
      </w:r>
      <w:r>
        <w:t xml:space="preserve"> (</w:t>
      </w:r>
      <w:proofErr w:type="gramStart"/>
      <w:r w:rsidRPr="00453930">
        <w:t>director</w:t>
      </w:r>
      <w:proofErr w:type="gramEnd"/>
      <w:r w:rsidRPr="00453930">
        <w:t xml:space="preserve"> of Drug Information at University of Utah Health</w:t>
      </w:r>
      <w:r>
        <w:t xml:space="preserve">)//Elmer </w:t>
      </w:r>
    </w:p>
    <w:p w14:paraId="62207690" w14:textId="77777777" w:rsidR="00415157" w:rsidRDefault="00415157" w:rsidP="00415157">
      <w:r w:rsidRPr="006F53D3">
        <w:rPr>
          <w:rStyle w:val="StyleUnderline"/>
        </w:rPr>
        <w:t xml:space="preserve">Problems with generic drug makers Although makers of a branded drug are using a variety of tactics to create barriers to healthy competition, </w:t>
      </w:r>
      <w:r w:rsidRPr="006F53D3">
        <w:rPr>
          <w:rStyle w:val="StyleUnderline"/>
          <w:highlight w:val="green"/>
        </w:rPr>
        <w:t>generic</w:t>
      </w:r>
      <w:r w:rsidRPr="006F53D3">
        <w:rPr>
          <w:rStyle w:val="StyleUnderline"/>
        </w:rPr>
        <w:t xml:space="preserve"> drug </w:t>
      </w:r>
      <w:r w:rsidRPr="006F53D3">
        <w:rPr>
          <w:rStyle w:val="StyleUnderline"/>
          <w:highlight w:val="green"/>
        </w:rPr>
        <w:t>companies</w:t>
      </w:r>
      <w:r w:rsidRPr="006F53D3">
        <w:rPr>
          <w:rStyle w:val="StyleUnderline"/>
        </w:rPr>
        <w:t xml:space="preserve"> are often </w:t>
      </w:r>
      <w:r w:rsidRPr="006F53D3">
        <w:rPr>
          <w:rStyle w:val="StyleUnderline"/>
          <w:highlight w:val="green"/>
        </w:rPr>
        <w:t>not helping their own case</w:t>
      </w:r>
      <w:r w:rsidRPr="006F53D3">
        <w:rPr>
          <w:rStyle w:val="StyleUnderline"/>
        </w:rPr>
        <w:t>.</w:t>
      </w:r>
      <w:r w:rsidRPr="00453930">
        <w:t xml:space="preserve"> </w:t>
      </w:r>
      <w:r w:rsidRPr="006F53D3">
        <w:rPr>
          <w:rStyle w:val="StyleUnderline"/>
        </w:rPr>
        <w:t xml:space="preserve">In 2015, there were </w:t>
      </w:r>
      <w:r w:rsidRPr="006F53D3">
        <w:rPr>
          <w:rStyle w:val="StyleUnderline"/>
          <w:highlight w:val="green"/>
        </w:rPr>
        <w:t>267 recalls of generic drug products</w:t>
      </w:r>
      <w:r w:rsidRPr="006F53D3">
        <w:rPr>
          <w:rStyle w:val="StyleUnderline"/>
        </w:rPr>
        <w:t>—</w:t>
      </w:r>
      <w:r w:rsidRPr="006F53D3">
        <w:rPr>
          <w:rStyle w:val="StyleUnderline"/>
          <w:highlight w:val="green"/>
        </w:rPr>
        <w:t>more</w:t>
      </w:r>
      <w:r w:rsidRPr="006F53D3">
        <w:rPr>
          <w:rStyle w:val="StyleUnderline"/>
        </w:rPr>
        <w:t xml:space="preserve"> than </w:t>
      </w:r>
      <w:r w:rsidRPr="006F53D3">
        <w:rPr>
          <w:rStyle w:val="StyleUnderline"/>
          <w:highlight w:val="green"/>
        </w:rPr>
        <w:t>one every</w:t>
      </w:r>
      <w:r w:rsidRPr="006F53D3">
        <w:rPr>
          <w:rStyle w:val="StyleUnderline"/>
        </w:rPr>
        <w:t xml:space="preserve"> other </w:t>
      </w:r>
      <w:r w:rsidRPr="006F53D3">
        <w:rPr>
          <w:rStyle w:val="StyleUnderline"/>
          <w:highlight w:val="green"/>
        </w:rPr>
        <w:t>day</w:t>
      </w:r>
      <w:r w:rsidRPr="006F53D3">
        <w:rPr>
          <w:rStyle w:val="StyleUnderline"/>
        </w:rPr>
        <w:t>.</w:t>
      </w:r>
      <w:r w:rsidRPr="00453930">
        <w:t xml:space="preserve"> </w:t>
      </w:r>
      <w:r w:rsidRPr="006F53D3">
        <w:rPr>
          <w:rStyle w:val="StyleUnderline"/>
        </w:rPr>
        <w:t xml:space="preserve">These recalls are for </w:t>
      </w:r>
      <w:r w:rsidRPr="006F53D3">
        <w:rPr>
          <w:rStyle w:val="StyleUnderline"/>
          <w:highlight w:val="green"/>
        </w:rPr>
        <w:t>quality issues</w:t>
      </w:r>
      <w:r w:rsidRPr="006F53D3">
        <w:rPr>
          <w:rStyle w:val="StyleUnderline"/>
        </w:rPr>
        <w:t xml:space="preserve"> such as products not dissolving properly, </w:t>
      </w:r>
      <w:r w:rsidRPr="006F53D3">
        <w:rPr>
          <w:rStyle w:val="StyleUnderline"/>
          <w:highlight w:val="green"/>
        </w:rPr>
        <w:t>becoming contaminated</w:t>
      </w:r>
      <w:r w:rsidRPr="006F53D3">
        <w:rPr>
          <w:rStyle w:val="StyleUnderline"/>
        </w:rPr>
        <w:t xml:space="preserve">, or even being </w:t>
      </w:r>
      <w:r w:rsidRPr="006F53D3">
        <w:rPr>
          <w:rStyle w:val="Emphasis"/>
          <w:highlight w:val="green"/>
        </w:rPr>
        <w:t>outright counterfeits</w:t>
      </w:r>
      <w:r w:rsidRPr="006F53D3">
        <w:rPr>
          <w:rStyle w:val="StyleUnderline"/>
        </w:rPr>
        <w:t>.</w:t>
      </w:r>
      <w:r w:rsidRPr="00453930">
        <w:t xml:space="preserve"> A few high-profile recalls have shaken the belief that generic drugs are truly the same. In 2014, the FDA withdrew approval of </w:t>
      </w:r>
      <w:proofErr w:type="spellStart"/>
      <w:r w:rsidRPr="00453930">
        <w:t>Budeprion</w:t>
      </w:r>
      <w:proofErr w:type="spellEnd"/>
      <w:r w:rsidRPr="00453930">
        <w:t xml:space="preserve"> XL 300 — Teva’s generic version of GlaxoSmithKline’s Wellbutrin XL</w:t>
      </w:r>
      <w:r w:rsidRPr="006F53D3">
        <w:rPr>
          <w:rStyle w:val="StyleUnderline"/>
        </w:rPr>
        <w:t xml:space="preserve">. Testing showed the drug </w:t>
      </w:r>
      <w:r w:rsidRPr="006F53D3">
        <w:rPr>
          <w:rStyle w:val="StyleUnderline"/>
          <w:highlight w:val="green"/>
        </w:rPr>
        <w:t>did not properly release its key ingredient</w:t>
      </w:r>
      <w:r w:rsidRPr="006F53D3">
        <w:rPr>
          <w:rStyle w:val="StyleUnderline"/>
        </w:rPr>
        <w:t>, substantiating consumers’ claims that the generic was not equivalent</w:t>
      </w:r>
      <w:r w:rsidRPr="00453930">
        <w:t xml:space="preserve">. In addition, concerns about contaminated generic Lipitor caused the FDA to launch a $20 million initiative to test generic products to ensure they are truly therapeutically equivalent. </w:t>
      </w:r>
      <w:r w:rsidRPr="006F53D3">
        <w:rPr>
          <w:rStyle w:val="StyleUnderline"/>
        </w:rPr>
        <w:t xml:space="preserve">In some cases, </w:t>
      </w:r>
      <w:r w:rsidRPr="006F53D3">
        <w:rPr>
          <w:rStyle w:val="StyleUnderline"/>
          <w:highlight w:val="green"/>
        </w:rPr>
        <w:t>patent law</w:t>
      </w:r>
      <w:r w:rsidRPr="006F53D3">
        <w:rPr>
          <w:rStyle w:val="StyleUnderline"/>
        </w:rPr>
        <w:t xml:space="preserve"> also </w:t>
      </w:r>
      <w:r w:rsidRPr="006F53D3">
        <w:rPr>
          <w:rStyle w:val="StyleUnderline"/>
          <w:highlight w:val="green"/>
        </w:rPr>
        <w:t>collides</w:t>
      </w:r>
      <w:r w:rsidRPr="006F53D3">
        <w:rPr>
          <w:rStyle w:val="StyleUnderline"/>
        </w:rPr>
        <w:t xml:space="preserve"> </w:t>
      </w:r>
      <w:r w:rsidRPr="006F53D3">
        <w:rPr>
          <w:rStyle w:val="StyleUnderline"/>
          <w:highlight w:val="green"/>
        </w:rPr>
        <w:t>with</w:t>
      </w:r>
      <w:r w:rsidRPr="006F53D3">
        <w:rPr>
          <w:rStyle w:val="StyleUnderline"/>
        </w:rPr>
        <w:t xml:space="preserve"> the FDA’s </w:t>
      </w:r>
      <w:r w:rsidRPr="006F53D3">
        <w:rPr>
          <w:rStyle w:val="StyleUnderline"/>
          <w:highlight w:val="green"/>
        </w:rPr>
        <w:t>manufacturing rules</w:t>
      </w:r>
      <w:r w:rsidRPr="006F53D3">
        <w:rPr>
          <w:rStyle w:val="StyleUnderline"/>
        </w:rPr>
        <w:t xml:space="preserve">. For example, the Novartis patent for Diovan expired in 2012. Ranbaxy received exclusivity for 180 days for the first generic product. However, due to </w:t>
      </w:r>
      <w:r w:rsidRPr="006F53D3">
        <w:rPr>
          <w:rStyle w:val="StyleUnderline"/>
          <w:highlight w:val="green"/>
        </w:rPr>
        <w:t>poor quality</w:t>
      </w:r>
      <w:r w:rsidRPr="006F53D3">
        <w:rPr>
          <w:rStyle w:val="StyleUnderline"/>
        </w:rPr>
        <w:t xml:space="preserve"> </w:t>
      </w:r>
      <w:r w:rsidRPr="006F53D3">
        <w:rPr>
          <w:rStyle w:val="StyleUnderline"/>
          <w:highlight w:val="green"/>
        </w:rPr>
        <w:t>manufacturing</w:t>
      </w:r>
      <w:r w:rsidRPr="006F53D3">
        <w:rPr>
          <w:rStyle w:val="StyleUnderline"/>
        </w:rPr>
        <w:t xml:space="preserve">, Ranbaxy </w:t>
      </w:r>
      <w:r w:rsidRPr="006F53D3">
        <w:rPr>
          <w:rStyle w:val="StyleUnderline"/>
          <w:highlight w:val="green"/>
        </w:rPr>
        <w:t>couldn’t obtain</w:t>
      </w:r>
      <w:r w:rsidRPr="006F53D3">
        <w:rPr>
          <w:rStyle w:val="StyleUnderline"/>
        </w:rPr>
        <w:t xml:space="preserve"> final FDA </w:t>
      </w:r>
      <w:r w:rsidRPr="006F53D3">
        <w:rPr>
          <w:rStyle w:val="StyleUnderline"/>
          <w:highlight w:val="green"/>
        </w:rPr>
        <w:t>approval</w:t>
      </w:r>
      <w:r w:rsidRPr="006F53D3">
        <w:rPr>
          <w:rStyle w:val="StyleUnderline"/>
        </w:rPr>
        <w:t xml:space="preserve"> </w:t>
      </w:r>
      <w:r w:rsidRPr="006F53D3">
        <w:rPr>
          <w:rStyle w:val="StyleUnderline"/>
          <w:highlight w:val="green"/>
        </w:rPr>
        <w:t>for</w:t>
      </w:r>
      <w:r w:rsidRPr="006F53D3">
        <w:rPr>
          <w:rStyle w:val="StyleUnderline"/>
        </w:rPr>
        <w:t xml:space="preserve"> its </w:t>
      </w:r>
      <w:r w:rsidRPr="006F53D3">
        <w:rPr>
          <w:rStyle w:val="StyleUnderline"/>
          <w:highlight w:val="green"/>
        </w:rPr>
        <w:t>generic</w:t>
      </w:r>
      <w:r w:rsidRPr="006F53D3">
        <w:rPr>
          <w:rStyle w:val="StyleUnderline"/>
        </w:rPr>
        <w:t xml:space="preserve"> version. The FDA banned shipments of Ranbaxy products to the United States. Ranbaxy ended up </w:t>
      </w:r>
      <w:r w:rsidRPr="006F53D3">
        <w:rPr>
          <w:rStyle w:val="StyleUnderline"/>
          <w:highlight w:val="green"/>
        </w:rPr>
        <w:t>paying</w:t>
      </w:r>
      <w:r w:rsidRPr="006F53D3">
        <w:rPr>
          <w:rStyle w:val="StyleUnderline"/>
        </w:rPr>
        <w:t xml:space="preserve"> a $</w:t>
      </w:r>
      <w:r w:rsidRPr="006F53D3">
        <w:rPr>
          <w:rStyle w:val="StyleUnderline"/>
          <w:highlight w:val="green"/>
        </w:rPr>
        <w:t>500 million fine</w:t>
      </w:r>
      <w:r w:rsidRPr="006F53D3">
        <w:rPr>
          <w:rStyle w:val="StyleUnderline"/>
        </w:rPr>
        <w:t>, the largest penalty paid by a generic firm for violations</w:t>
      </w:r>
      <w:r w:rsidRPr="00453930">
        <w:t xml:space="preserve">. Due to these protracted problems with the company that had won exclusivity, a generic product did not become available until 2014. The two-year delay cost Medicare and Medicaid at least $900 million. Ranbaxy’s poor-quality manufacturing also delayed other key generic products like </w:t>
      </w:r>
      <w:proofErr w:type="spellStart"/>
      <w:r w:rsidRPr="00453930">
        <w:t>Valcyte</w:t>
      </w:r>
      <w:proofErr w:type="spellEnd"/>
      <w:r w:rsidRPr="00453930">
        <w:t xml:space="preserve"> and Nexium. Ironically, it was Mylan—involved in its own drug pricing scandal over its EpiPen allergy-reaction injector—that filed the first lawsuit to have the FDA strip Ranbaxy of its exclusivity. Mylan made multiple attempts to produce generic products but was overruled in the courts.</w:t>
      </w:r>
    </w:p>
    <w:p w14:paraId="432F7EAB" w14:textId="2ED80DE6" w:rsidR="003E6C19" w:rsidRPr="007534FF" w:rsidRDefault="003E6C19" w:rsidP="003E6C19">
      <w:pPr>
        <w:pStyle w:val="Heading4"/>
      </w:pPr>
      <w:r>
        <w:t xml:space="preserve">A vaccine waiver </w:t>
      </w:r>
      <w:r>
        <w:rPr>
          <w:u w:val="single"/>
        </w:rPr>
        <w:t>greenlights</w:t>
      </w:r>
      <w:r>
        <w:t xml:space="preserve"> counterfeit medicine – independently </w:t>
      </w:r>
      <w:r>
        <w:rPr>
          <w:u w:val="single"/>
        </w:rPr>
        <w:t>turns Case</w:t>
      </w:r>
      <w:r>
        <w:t>.</w:t>
      </w:r>
    </w:p>
    <w:p w14:paraId="101B4CDA" w14:textId="77777777" w:rsidR="003E6C19" w:rsidRPr="007534FF" w:rsidRDefault="003E6C19" w:rsidP="003E6C19">
      <w:r w:rsidRPr="007534FF">
        <w:rPr>
          <w:rStyle w:val="Style13ptBold"/>
        </w:rPr>
        <w:t>Conrad 5-18</w:t>
      </w:r>
      <w:r>
        <w:t xml:space="preserve"> </w:t>
      </w:r>
      <w:r w:rsidRPr="007534FF">
        <w:t>John Conrad 5-18-2021 "Waiving intellectual property rights is not in the best interests of patients"</w:t>
      </w:r>
      <w:r>
        <w:t xml:space="preserve"> </w:t>
      </w:r>
      <w:hyperlink r:id="rId22"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025FFBCD" w14:textId="77777777" w:rsidR="003E6C19" w:rsidRPr="00C5269F" w:rsidRDefault="003E6C19" w:rsidP="003E6C19">
      <w:pPr>
        <w:rPr>
          <w:u w:val="single"/>
        </w:rPr>
      </w:pPr>
      <w:r w:rsidRPr="007534FF">
        <w:rPr>
          <w:sz w:val="16"/>
        </w:rPr>
        <w:t xml:space="preserve">The </w:t>
      </w:r>
      <w:r w:rsidRPr="008F2646">
        <w:rPr>
          <w:highlight w:val="green"/>
          <w:u w:val="single"/>
        </w:rPr>
        <w:t>Biden's</w:t>
      </w:r>
      <w:r w:rsidRPr="008F2646">
        <w:rPr>
          <w:sz w:val="16"/>
          <w:highlight w:val="green"/>
        </w:rPr>
        <w:t xml:space="preserve"> </w:t>
      </w:r>
      <w:r w:rsidRPr="007534FF">
        <w:rPr>
          <w:sz w:val="16"/>
        </w:rPr>
        <w:t xml:space="preserve">administration's </w:t>
      </w:r>
      <w:r w:rsidRPr="008F2646">
        <w:rPr>
          <w:highlight w:val="green"/>
          <w:u w:val="single"/>
        </w:rPr>
        <w:t xml:space="preserve">support for </w:t>
      </w:r>
      <w:r w:rsidRPr="007534FF">
        <w:rPr>
          <w:sz w:val="16"/>
        </w:rPr>
        <w:t xml:space="preserve">India and South Africa's proposal before the World Trade Organization to temporarily </w:t>
      </w:r>
      <w:r w:rsidRPr="008F2646">
        <w:rPr>
          <w:highlight w:val="green"/>
          <w:u w:val="single"/>
        </w:rPr>
        <w:t>waive</w:t>
      </w:r>
      <w:r w:rsidRPr="008F2646">
        <w:rPr>
          <w:sz w:val="16"/>
          <w:highlight w:val="green"/>
        </w:rPr>
        <w:t xml:space="preserve"> </w:t>
      </w:r>
      <w:r w:rsidRPr="007534FF">
        <w:rPr>
          <w:sz w:val="16"/>
        </w:rPr>
        <w:t>anti-</w:t>
      </w:r>
      <w:r w:rsidRPr="008F2646">
        <w:rPr>
          <w:highlight w:val="green"/>
          <w:u w:val="single"/>
        </w:rPr>
        <w:t>COVID vaccine patents</w:t>
      </w:r>
      <w:r w:rsidRPr="008F2646">
        <w:rPr>
          <w:sz w:val="16"/>
          <w:highlight w:val="green"/>
        </w:rPr>
        <w:t xml:space="preserve"> </w:t>
      </w:r>
      <w:r w:rsidRPr="007534FF">
        <w:rPr>
          <w:sz w:val="16"/>
        </w:rPr>
        <w:t xml:space="preserve">to boost its supply </w:t>
      </w:r>
      <w:r w:rsidRPr="008F2646">
        <w:rPr>
          <w:highlight w:val="green"/>
          <w:u w:val="single"/>
        </w:rPr>
        <w:t>will</w:t>
      </w:r>
      <w:r w:rsidRPr="008F2646">
        <w:rPr>
          <w:sz w:val="16"/>
          <w:highlight w:val="green"/>
        </w:rPr>
        <w:t xml:space="preserve"> </w:t>
      </w:r>
      <w:r w:rsidRPr="008F2646">
        <w:rPr>
          <w:highlight w:val="green"/>
          <w:u w:val="single"/>
        </w:rPr>
        <w:t>fuel</w:t>
      </w:r>
      <w:r w:rsidRPr="008F2646">
        <w:rPr>
          <w:sz w:val="16"/>
          <w:highlight w:val="green"/>
        </w:rPr>
        <w:t xml:space="preserve"> </w:t>
      </w:r>
      <w:r w:rsidRPr="007534FF">
        <w:rPr>
          <w:sz w:val="16"/>
        </w:rPr>
        <w:t xml:space="preserve">the </w:t>
      </w:r>
      <w:r w:rsidRPr="008F2646">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8F2646">
        <w:rPr>
          <w:highlight w:val="green"/>
          <w:u w:val="single"/>
        </w:rPr>
        <w:t xml:space="preserve">proposal will not increase </w:t>
      </w:r>
      <w:r w:rsidRPr="007534FF">
        <w:rPr>
          <w:u w:val="single"/>
        </w:rPr>
        <w:t xml:space="preserve">the </w:t>
      </w:r>
      <w:r w:rsidRPr="008F2646">
        <w:rPr>
          <w:highlight w:val="green"/>
          <w:u w:val="single"/>
        </w:rPr>
        <w:t xml:space="preserve">effective number of </w:t>
      </w:r>
      <w:r w:rsidRPr="007534FF">
        <w:rPr>
          <w:u w:val="single"/>
        </w:rPr>
        <w:t xml:space="preserve">COVID-19 </w:t>
      </w:r>
      <w:r w:rsidRPr="008F2646">
        <w:rPr>
          <w:highlight w:val="green"/>
          <w:u w:val="single"/>
        </w:rPr>
        <w:t xml:space="preserve">vaccines </w:t>
      </w:r>
      <w:r w:rsidRPr="007534FF">
        <w:rPr>
          <w:u w:val="single"/>
        </w:rPr>
        <w:t xml:space="preserve">in India and other countries. The </w:t>
      </w:r>
      <w:r w:rsidRPr="008F2646">
        <w:rPr>
          <w:highlight w:val="green"/>
          <w:u w:val="single"/>
        </w:rPr>
        <w:t xml:space="preserve">manufacturing standards </w:t>
      </w:r>
      <w:r w:rsidRPr="007534FF">
        <w:rPr>
          <w:u w:val="single"/>
        </w:rPr>
        <w:t xml:space="preserve">to produce COVID-19 vaccines </w:t>
      </w:r>
      <w:r w:rsidRPr="008F2646">
        <w:rPr>
          <w:highlight w:val="green"/>
          <w:u w:val="single"/>
        </w:rPr>
        <w:t xml:space="preserve">are </w:t>
      </w:r>
      <w:r w:rsidRPr="008F2646">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8F2646">
        <w:rPr>
          <w:highlight w:val="green"/>
          <w:u w:val="single"/>
        </w:rPr>
        <w:t>To ensure patient safety and efficacy</w:t>
      </w:r>
      <w:r w:rsidRPr="007534FF">
        <w:rPr>
          <w:sz w:val="16"/>
        </w:rPr>
        <w:t xml:space="preserve">, </w:t>
      </w:r>
      <w:r w:rsidRPr="008F2646">
        <w:rPr>
          <w:highlight w:val="green"/>
          <w:u w:val="single"/>
        </w:rPr>
        <w:t>only</w:t>
      </w:r>
      <w:r w:rsidRPr="008F2646">
        <w:rPr>
          <w:sz w:val="16"/>
          <w:highlight w:val="green"/>
        </w:rPr>
        <w:t xml:space="preserve"> </w:t>
      </w:r>
      <w:r w:rsidRPr="008F2646">
        <w:rPr>
          <w:highlight w:val="green"/>
          <w:u w:val="single"/>
        </w:rPr>
        <w:t>manufacturers</w:t>
      </w:r>
      <w:r w:rsidRPr="008F2646">
        <w:rPr>
          <w:sz w:val="16"/>
          <w:highlight w:val="green"/>
        </w:rPr>
        <w:t xml:space="preserve"> </w:t>
      </w:r>
      <w:r w:rsidRPr="008F2646">
        <w:rPr>
          <w:highlight w:val="green"/>
          <w:u w:val="single"/>
        </w:rPr>
        <w:t>with</w:t>
      </w:r>
      <w:r w:rsidRPr="008F2646">
        <w:rPr>
          <w:sz w:val="16"/>
          <w:highlight w:val="green"/>
        </w:rPr>
        <w:t xml:space="preserve"> </w:t>
      </w:r>
      <w:r w:rsidRPr="007534FF">
        <w:rPr>
          <w:sz w:val="16"/>
        </w:rPr>
        <w:t xml:space="preserve">the </w:t>
      </w:r>
      <w:r w:rsidRPr="008F2646">
        <w:rPr>
          <w:b/>
          <w:bCs/>
          <w:highlight w:val="green"/>
          <w:u w:val="single"/>
          <w:bdr w:val="single" w:sz="4" w:space="0" w:color="auto"/>
        </w:rPr>
        <w:t>proper facilities and training</w:t>
      </w:r>
      <w:r w:rsidRPr="008F2646">
        <w:rPr>
          <w:b/>
          <w:bCs/>
          <w:sz w:val="16"/>
          <w:highlight w:val="green"/>
          <w:bdr w:val="single" w:sz="4" w:space="0" w:color="auto"/>
        </w:rPr>
        <w:t xml:space="preserve"> </w:t>
      </w:r>
      <w:r w:rsidRPr="008F2646">
        <w:rPr>
          <w:b/>
          <w:bCs/>
          <w:highlight w:val="green"/>
          <w:u w:val="single"/>
          <w:bdr w:val="single" w:sz="4" w:space="0" w:color="auto"/>
        </w:rPr>
        <w:t>should</w:t>
      </w:r>
      <w:r w:rsidRPr="008F2646">
        <w:rPr>
          <w:b/>
          <w:bCs/>
          <w:sz w:val="16"/>
          <w:highlight w:val="green"/>
          <w:bdr w:val="single" w:sz="4" w:space="0" w:color="auto"/>
        </w:rPr>
        <w:t xml:space="preserve"> </w:t>
      </w:r>
      <w:r w:rsidRPr="008F2646">
        <w:rPr>
          <w:b/>
          <w:bCs/>
          <w:highlight w:val="green"/>
          <w:u w:val="single"/>
          <w:bdr w:val="single" w:sz="4" w:space="0" w:color="auto"/>
        </w:rPr>
        <w:t>produce the vaccine</w:t>
      </w:r>
      <w:r w:rsidRPr="007534FF">
        <w:rPr>
          <w:b/>
          <w:bCs/>
          <w:sz w:val="16"/>
          <w:bdr w:val="single" w:sz="4" w:space="0" w:color="auto"/>
        </w:rPr>
        <w:t xml:space="preserve">, </w:t>
      </w:r>
      <w:r w:rsidRPr="008F2646">
        <w:rPr>
          <w:b/>
          <w:bCs/>
          <w:highlight w:val="green"/>
          <w:u w:val="single"/>
          <w:bdr w:val="single" w:sz="4" w:space="0" w:color="auto"/>
        </w:rPr>
        <w:t>and they are</w:t>
      </w:r>
      <w:r w:rsidRPr="007534FF">
        <w:rPr>
          <w:sz w:val="16"/>
        </w:rPr>
        <w:t xml:space="preserve">. Allowing </w:t>
      </w:r>
      <w:r w:rsidRPr="008F2646">
        <w:rPr>
          <w:highlight w:val="green"/>
          <w:u w:val="single"/>
        </w:rPr>
        <w:t>a temporary waiver</w:t>
      </w:r>
      <w:r w:rsidRPr="008F2646">
        <w:rPr>
          <w:sz w:val="16"/>
          <w:highlight w:val="green"/>
        </w:rPr>
        <w:t xml:space="preserve"> </w:t>
      </w:r>
      <w:r w:rsidRPr="007534FF">
        <w:rPr>
          <w:sz w:val="16"/>
        </w:rPr>
        <w:t xml:space="preserve">that permits compulsory licensing to allow a manufacturer to export counterfeit vaccines </w:t>
      </w:r>
      <w:r w:rsidRPr="008F2646">
        <w:rPr>
          <w:highlight w:val="green"/>
          <w:u w:val="single"/>
        </w:rPr>
        <w:t xml:space="preserve">will </w:t>
      </w:r>
      <w:r w:rsidRPr="008F2646">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8F2646">
        <w:rPr>
          <w:highlight w:val="green"/>
          <w:u w:val="single"/>
        </w:rPr>
        <w:t>between 60,000 and 80,000</w:t>
      </w:r>
      <w:r w:rsidRPr="007534FF">
        <w:rPr>
          <w:u w:val="single"/>
        </w:rPr>
        <w:t xml:space="preserve"> </w:t>
      </w:r>
      <w:r w:rsidRPr="008F2646">
        <w:rPr>
          <w:highlight w:val="green"/>
          <w:u w:val="single"/>
        </w:rPr>
        <w:t xml:space="preserve">children </w:t>
      </w:r>
      <w:r w:rsidRPr="007534FF">
        <w:rPr>
          <w:u w:val="single"/>
        </w:rPr>
        <w:t xml:space="preserve">in Niger </w:t>
      </w:r>
      <w:r w:rsidRPr="008F2646">
        <w:rPr>
          <w:highlight w:val="green"/>
          <w:u w:val="single"/>
        </w:rPr>
        <w:t xml:space="preserve">with </w:t>
      </w:r>
      <w:r w:rsidRPr="007534FF">
        <w:rPr>
          <w:u w:val="single"/>
        </w:rPr>
        <w:t xml:space="preserve">fatal falciparum </w:t>
      </w:r>
      <w:r w:rsidRPr="008F2646">
        <w:rPr>
          <w:highlight w:val="green"/>
          <w:u w:val="single"/>
        </w:rPr>
        <w:t xml:space="preserve">malaria were treated with </w:t>
      </w:r>
      <w:r w:rsidRPr="007534FF">
        <w:rPr>
          <w:u w:val="single"/>
        </w:rPr>
        <w:t xml:space="preserve">a </w:t>
      </w:r>
      <w:r w:rsidRPr="008F2646">
        <w:rPr>
          <w:highlight w:val="green"/>
          <w:u w:val="single"/>
        </w:rPr>
        <w:t xml:space="preserve">counterfeit vaccine </w:t>
      </w:r>
      <w:r w:rsidRPr="007534FF">
        <w:rPr>
          <w:u w:val="single"/>
        </w:rPr>
        <w:t xml:space="preserve">containing incorrect active pharmaceutical ingredients, </w:t>
      </w:r>
      <w:r w:rsidRPr="008F2646">
        <w:rPr>
          <w:highlight w:val="green"/>
          <w:u w:val="single"/>
        </w:rPr>
        <w:t>resulting in</w:t>
      </w:r>
      <w:r w:rsidRPr="007534FF">
        <w:rPr>
          <w:u w:val="single"/>
        </w:rPr>
        <w:t xml:space="preserve"> more than </w:t>
      </w:r>
      <w:r w:rsidRPr="008F2646">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8F2646">
        <w:rPr>
          <w:highlight w:val="green"/>
          <w:u w:val="single"/>
        </w:rPr>
        <w:t xml:space="preserve">improper manufacturing </w:t>
      </w:r>
      <w:r w:rsidRPr="007534FF">
        <w:rPr>
          <w:u w:val="single"/>
        </w:rPr>
        <w:t xml:space="preserve">facilities further </w:t>
      </w:r>
      <w:r w:rsidRPr="008F2646">
        <w:rPr>
          <w:highlight w:val="green"/>
          <w:u w:val="single"/>
        </w:rPr>
        <w:t xml:space="preserve">opens </w:t>
      </w:r>
      <w:r w:rsidRPr="007534FF">
        <w:rPr>
          <w:u w:val="single"/>
        </w:rPr>
        <w:t xml:space="preserve">the </w:t>
      </w:r>
      <w:r w:rsidRPr="008F2646">
        <w:rPr>
          <w:highlight w:val="green"/>
          <w:u w:val="single"/>
        </w:rPr>
        <w:t xml:space="preserve">door for </w:t>
      </w:r>
      <w:r w:rsidRPr="007534FF">
        <w:rPr>
          <w:u w:val="single"/>
        </w:rPr>
        <w:t xml:space="preserve">antivaccine hacks to stoke the fear fueling </w:t>
      </w:r>
      <w:r w:rsidRPr="008F2646">
        <w:rPr>
          <w:b/>
          <w:bCs/>
          <w:highlight w:val="green"/>
          <w:u w:val="single"/>
          <w:bdr w:val="single" w:sz="4" w:space="0" w:color="auto"/>
        </w:rPr>
        <w:t>vaccine hesitance</w:t>
      </w:r>
      <w:r w:rsidRPr="007534FF">
        <w:rPr>
          <w:u w:val="single"/>
        </w:rPr>
        <w:t>.</w:t>
      </w:r>
    </w:p>
    <w:p w14:paraId="374B8838" w14:textId="4E428BED" w:rsidR="003E6C19" w:rsidRDefault="003E6C19" w:rsidP="003E6C19">
      <w:pPr>
        <w:pStyle w:val="Heading4"/>
      </w:pPr>
      <w:r>
        <w:t>Can’t make enough vaccines vital components are too scarce</w:t>
      </w:r>
    </w:p>
    <w:p w14:paraId="67B58E48" w14:textId="77777777" w:rsidR="003E6C19" w:rsidRPr="00F70F86" w:rsidRDefault="003E6C19" w:rsidP="003E6C19">
      <w:r w:rsidRPr="00EF3181">
        <w:rPr>
          <w:rStyle w:val="Style13ptBold"/>
        </w:rPr>
        <w:t>Tepper 4-10</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3B204B01" w14:textId="77777777" w:rsidR="003E6C19" w:rsidRPr="00EF3181" w:rsidRDefault="003E6C19" w:rsidP="003E6C19">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w:t>
      </w:r>
      <w:proofErr w:type="spellStart"/>
      <w:r w:rsidRPr="00F70F86">
        <w:rPr>
          <w:rFonts w:asciiTheme="majorHAnsi" w:hAnsiTheme="majorHAnsi" w:cstheme="majorHAnsi"/>
          <w:u w:val="single"/>
        </w:rPr>
        <w:t>Moderna</w:t>
      </w:r>
      <w:proofErr w:type="spellEnd"/>
      <w:r w:rsidRPr="00F70F86">
        <w:rPr>
          <w:rFonts w:asciiTheme="majorHAnsi" w:hAnsiTheme="majorHAnsi" w:cstheme="majorHAnsi"/>
          <w:u w:val="single"/>
        </w:rPr>
        <w:t xml:space="preserve"> and </w:t>
      </w:r>
      <w:proofErr w:type="spellStart"/>
      <w:r w:rsidRPr="00F70F86">
        <w:rPr>
          <w:rFonts w:asciiTheme="majorHAnsi" w:hAnsiTheme="majorHAnsi" w:cstheme="majorHAnsi"/>
          <w:u w:val="single"/>
        </w:rPr>
        <w:t>Novavax</w:t>
      </w:r>
      <w:proofErr w:type="spellEnd"/>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The vaccine is waiting for approval from the Medicines and Healthcare products Regulatory Agency (MHRA</w:t>
      </w:r>
      <w:proofErr w:type="gramStart"/>
      <w:r w:rsidRPr="00F70F86">
        <w:rPr>
          <w:rFonts w:asciiTheme="majorHAnsi" w:hAnsiTheme="majorHAnsi" w:cstheme="majorHAnsi"/>
          <w:sz w:val="16"/>
        </w:rPr>
        <w:t>)</w:t>
      </w:r>
      <w:proofErr w:type="gramEnd"/>
      <w:r w:rsidRPr="00F70F86">
        <w:rPr>
          <w:rFonts w:asciiTheme="majorHAnsi" w:hAnsiTheme="majorHAnsi" w:cstheme="majorHAnsi"/>
          <w:sz w:val="16"/>
        </w:rPr>
        <w:t xml:space="preserve">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 xml:space="preserve">you </w:t>
      </w:r>
      <w:proofErr w:type="gramStart"/>
      <w:r w:rsidRPr="008F2646">
        <w:rPr>
          <w:rFonts w:asciiTheme="majorHAnsi" w:hAnsiTheme="majorHAnsi" w:cstheme="majorHAnsi"/>
          <w:highlight w:val="green"/>
          <w:u w:val="single"/>
        </w:rPr>
        <w:t>have to</w:t>
      </w:r>
      <w:proofErr w:type="gramEnd"/>
      <w:r w:rsidRPr="008F2646">
        <w:rPr>
          <w:rFonts w:asciiTheme="majorHAnsi" w:hAnsiTheme="majorHAnsi" w:cstheme="majorHAnsi"/>
          <w:highlight w:val="green"/>
          <w:u w:val="single"/>
        </w:rPr>
        <w:t xml:space="preserve">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w:t>
      </w:r>
      <w:proofErr w:type="gramStart"/>
      <w:r w:rsidRPr="00F70F86">
        <w:rPr>
          <w:rFonts w:asciiTheme="majorHAnsi" w:hAnsiTheme="majorHAnsi" w:cstheme="majorHAnsi"/>
          <w:sz w:val="16"/>
        </w:rPr>
        <w:t>Ireland, and</w:t>
      </w:r>
      <w:proofErr w:type="gramEnd"/>
      <w:r w:rsidRPr="00F70F86">
        <w:rPr>
          <w:rFonts w:asciiTheme="majorHAnsi" w:hAnsiTheme="majorHAnsi" w:cstheme="majorHAnsi"/>
          <w:sz w:val="16"/>
        </w:rPr>
        <w:t xml:space="preserve">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w:t>
      </w:r>
      <w:proofErr w:type="gramStart"/>
      <w:r w:rsidRPr="00F70F86">
        <w:rPr>
          <w:rFonts w:asciiTheme="majorHAnsi" w:hAnsiTheme="majorHAnsi" w:cstheme="majorHAnsi"/>
          <w:u w:val="single"/>
        </w:rPr>
        <w:t>filters</w:t>
      </w:r>
      <w:proofErr w:type="gramEnd"/>
      <w:r w:rsidRPr="00F70F86">
        <w:rPr>
          <w:rFonts w:asciiTheme="majorHAnsi" w:hAnsiTheme="majorHAnsi" w:cstheme="majorHAnsi"/>
          <w:u w:val="single"/>
        </w:rPr>
        <w:t xml:space="preserve">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60EA3FF3" w14:textId="669C63DF" w:rsidR="003E6C19" w:rsidRDefault="003E6C19" w:rsidP="003E6C19">
      <w:pPr>
        <w:pStyle w:val="Heading4"/>
      </w:pPr>
      <w:r>
        <w:t>The plan only hurts manufacturing moving bottlenecks to less efficient manufacturers</w:t>
      </w:r>
    </w:p>
    <w:p w14:paraId="15A43E46" w14:textId="77777777" w:rsidR="003E6C19" w:rsidRPr="0017092A" w:rsidRDefault="003E6C19" w:rsidP="003E6C19">
      <w:r w:rsidRPr="0017092A">
        <w:t xml:space="preserve">Alex </w:t>
      </w:r>
      <w:r w:rsidRPr="0017092A">
        <w:rPr>
          <w:b/>
          <w:bCs/>
          <w:sz w:val="26"/>
          <w:szCs w:val="26"/>
        </w:rPr>
        <w:t>Knapp, 5/7</w:t>
      </w:r>
      <w:r w:rsidRPr="0017092A">
        <w:t xml:space="preserve"> [Alex Knapp, (senior editor at Forbes covering healthcare, science, and </w:t>
      </w:r>
      <w:proofErr w:type="gramStart"/>
      <w:r w:rsidRPr="0017092A">
        <w:t>cutting edge</w:t>
      </w:r>
      <w:proofErr w:type="gramEnd"/>
      <w:r w:rsidRPr="0017092A">
        <w:t xml:space="preserve"> technology.)]. "Patent Waivers Won’t Impact Big Pharma’s Bottom Line—But Could Slow Covid Vaccine Rollouts." Forbes, 5-7-2021, Accessed 8-5-2021. https://www.forbes.com/sites/alexknapp/2021/05/07/patent-waivers-wont-impact-big-pharmas-bottom-line-but-could-slow-covid-vaccine-rollouts/?sh=78866f727862 // </w:t>
      </w:r>
      <w:proofErr w:type="spellStart"/>
      <w:r>
        <w:t>duongie</w:t>
      </w:r>
      <w:proofErr w:type="spellEnd"/>
    </w:p>
    <w:p w14:paraId="58F5B39B" w14:textId="77777777" w:rsidR="003E6C19" w:rsidRDefault="003E6C19" w:rsidP="003E6C19">
      <w:pPr>
        <w:rPr>
          <w:u w:val="single"/>
        </w:rPr>
      </w:pPr>
      <w:r w:rsidRPr="001247B6">
        <w:rPr>
          <w:sz w:val="16"/>
        </w:rPr>
        <w:t xml:space="preserve">On Wednesday, the Biden Administration stated that it would support a proposal to temporarily waive protection of intellectual property (IP) rights for Covid vaccines during the pandemic, in a bid to boost production and accelerate vaccine distribution throughout the world. Industry trade groups immediately criticized the move, and investors reacted simultaneously—share prices plummeted, though they’ve been slowly recovering Thursday and Friday. Wall Street analysts at Morgan Stanley, </w:t>
      </w:r>
      <w:proofErr w:type="gramStart"/>
      <w:r w:rsidRPr="001247B6">
        <w:rPr>
          <w:sz w:val="16"/>
        </w:rPr>
        <w:t>Jefferies</w:t>
      </w:r>
      <w:proofErr w:type="gramEnd"/>
      <w:r w:rsidRPr="001247B6">
        <w:rPr>
          <w:sz w:val="16"/>
        </w:rPr>
        <w:t xml:space="preserve"> and Brookline Capital Markets, however, said in reports this week that </w:t>
      </w:r>
      <w:r w:rsidRPr="0017092A">
        <w:rPr>
          <w:u w:val="single"/>
        </w:rPr>
        <w:t>waiving vaccine IP</w:t>
      </w:r>
      <w:r w:rsidRPr="001247B6">
        <w:rPr>
          <w:u w:val="single"/>
        </w:rPr>
        <w:t xml:space="preserve"> was </w:t>
      </w:r>
      <w:r w:rsidRPr="0017092A">
        <w:rPr>
          <w:u w:val="single"/>
        </w:rPr>
        <w:t>unlikely to impact</w:t>
      </w:r>
      <w:r w:rsidRPr="001247B6">
        <w:rPr>
          <w:u w:val="single"/>
        </w:rPr>
        <w:t xml:space="preserve"> the </w:t>
      </w:r>
      <w:r w:rsidRPr="0017092A">
        <w:rPr>
          <w:u w:val="single"/>
        </w:rPr>
        <w:t>financials of major vaccine makers</w:t>
      </w:r>
      <w:r w:rsidRPr="001247B6">
        <w:rPr>
          <w:u w:val="single"/>
        </w:rPr>
        <w:t xml:space="preserve">, noting that </w:t>
      </w:r>
      <w:r w:rsidRPr="008F2646">
        <w:rPr>
          <w:highlight w:val="green"/>
          <w:u w:val="single"/>
        </w:rPr>
        <w:t>current bottlenecks in vaccine production are related to supply chain, technical knowledge and difficulty in scaling up production</w:t>
      </w:r>
      <w:r w:rsidRPr="001247B6">
        <w:rPr>
          <w:sz w:val="16"/>
        </w:rPr>
        <w:t xml:space="preserve">. However, they caution </w:t>
      </w:r>
      <w:r w:rsidRPr="001247B6">
        <w:rPr>
          <w:u w:val="single"/>
        </w:rPr>
        <w:t xml:space="preserve">that for the same reason, </w:t>
      </w:r>
      <w:r w:rsidRPr="008F2646">
        <w:rPr>
          <w:highlight w:val="green"/>
          <w:u w:val="single"/>
        </w:rPr>
        <w:t>waivers</w:t>
      </w:r>
      <w:r w:rsidRPr="001247B6">
        <w:rPr>
          <w:u w:val="single"/>
        </w:rPr>
        <w:t xml:space="preserve"> could </w:t>
      </w:r>
      <w:r w:rsidRPr="008F2646">
        <w:rPr>
          <w:highlight w:val="green"/>
          <w:u w:val="single"/>
        </w:rPr>
        <w:t>slow down current production by disrupting</w:t>
      </w:r>
      <w:r w:rsidRPr="001247B6">
        <w:rPr>
          <w:u w:val="single"/>
        </w:rPr>
        <w:t xml:space="preserve"> the </w:t>
      </w:r>
      <w:r w:rsidRPr="008F2646">
        <w:rPr>
          <w:highlight w:val="green"/>
          <w:u w:val="single"/>
        </w:rPr>
        <w:t>market for raw materials</w:t>
      </w:r>
      <w:r w:rsidRPr="001247B6">
        <w:rPr>
          <w:sz w:val="16"/>
        </w:rPr>
        <w:t xml:space="preserve">. </w:t>
      </w:r>
      <w:r w:rsidRPr="001247B6">
        <w:rPr>
          <w:u w:val="single"/>
        </w:rPr>
        <w:t>“Manufacturing supplies, raw materials, vials, stoppers and other key materials are in limited supply for 2021, and certainly for the 2021 calendar year</w:t>
      </w:r>
      <w:r w:rsidRPr="001247B6">
        <w:rPr>
          <w:sz w:val="16"/>
        </w:rPr>
        <w:t xml:space="preserve">,” wrote analysts from Jeffries, meaning that </w:t>
      </w:r>
      <w:r w:rsidRPr="001247B6">
        <w:rPr>
          <w:u w:val="single"/>
        </w:rPr>
        <w:t xml:space="preserve">waivers can’t solve immediate vaccination needs in India and South Africa, where Covid-19 cases are surging. </w:t>
      </w:r>
      <w:r w:rsidRPr="001247B6">
        <w:rPr>
          <w:sz w:val="16"/>
        </w:rPr>
        <w:t xml:space="preserve">That report also notes that the mRNA vaccines from Pfizer and </w:t>
      </w:r>
      <w:proofErr w:type="spellStart"/>
      <w:r w:rsidRPr="001247B6">
        <w:rPr>
          <w:sz w:val="16"/>
        </w:rPr>
        <w:t>Moderna</w:t>
      </w:r>
      <w:proofErr w:type="spellEnd"/>
      <w:r w:rsidRPr="001247B6">
        <w:rPr>
          <w:sz w:val="16"/>
        </w:rPr>
        <w:t xml:space="preserve"> have yet to be authorized for use in India, as regulators desired local clinical trial data, which is another hurdle to overcome. Morgan Stanley commented that U.S. support alone doesn’t necessarily mean that a World Trade Organization agreement on the waiver would happen, especially since Germany has expressed opposition. The firm additionally notes that </w:t>
      </w:r>
      <w:r w:rsidRPr="001247B6">
        <w:rPr>
          <w:u w:val="single"/>
        </w:rPr>
        <w:t>“</w:t>
      </w:r>
      <w:r w:rsidRPr="008F2646">
        <w:rPr>
          <w:highlight w:val="green"/>
          <w:u w:val="single"/>
        </w:rPr>
        <w:t>manufacturing vaccines</w:t>
      </w:r>
      <w:r w:rsidRPr="001247B6">
        <w:rPr>
          <w:u w:val="single"/>
        </w:rPr>
        <w:t xml:space="preserve"> is a much more </w:t>
      </w:r>
      <w:r w:rsidRPr="008F2646">
        <w:rPr>
          <w:highlight w:val="green"/>
          <w:u w:val="single"/>
        </w:rPr>
        <w:t>complicated process</w:t>
      </w:r>
      <w:r w:rsidRPr="001247B6">
        <w:rPr>
          <w:u w:val="single"/>
        </w:rPr>
        <w:t xml:space="preserve"> than making chemical drugs, and a patent waiver by itself would not enable other entities to manufacture their own copies of complex vaccines.”</w:t>
      </w:r>
      <w:r w:rsidRPr="001247B6">
        <w:rPr>
          <w:sz w:val="16"/>
        </w:rPr>
        <w:t xml:space="preserve"> Jefferies analysts also remarked that another barrier to increased vaccine production is “</w:t>
      </w:r>
      <w:r w:rsidRPr="008F2646">
        <w:rPr>
          <w:highlight w:val="green"/>
          <w:u w:val="single"/>
        </w:rPr>
        <w:t>ensuring</w:t>
      </w:r>
      <w:r w:rsidRPr="001247B6">
        <w:rPr>
          <w:u w:val="single"/>
        </w:rPr>
        <w:t xml:space="preserve"> the </w:t>
      </w:r>
      <w:r w:rsidRPr="008F2646">
        <w:rPr>
          <w:highlight w:val="green"/>
          <w:u w:val="single"/>
        </w:rPr>
        <w:t>quality</w:t>
      </w:r>
      <w:r w:rsidRPr="001247B6">
        <w:rPr>
          <w:u w:val="single"/>
        </w:rPr>
        <w:t xml:space="preserve"> of the product, which is </w:t>
      </w:r>
      <w:r w:rsidRPr="008F2646">
        <w:rPr>
          <w:highlight w:val="green"/>
          <w:u w:val="single"/>
        </w:rPr>
        <w:t>also not trivial</w:t>
      </w:r>
      <w:r w:rsidRPr="001247B6">
        <w:rPr>
          <w:sz w:val="16"/>
        </w:rPr>
        <w:t xml:space="preserve">.” Contractors for vaccine makers </w:t>
      </w:r>
      <w:r w:rsidRPr="008F2646">
        <w:rPr>
          <w:highlight w:val="green"/>
          <w:u w:val="single"/>
        </w:rPr>
        <w:t>Pfizer, AstraZeneca and Johnson &amp; Johnson</w:t>
      </w:r>
      <w:r w:rsidRPr="001247B6">
        <w:rPr>
          <w:u w:val="single"/>
        </w:rPr>
        <w:t xml:space="preserve"> have </w:t>
      </w:r>
      <w:r w:rsidRPr="008F2646">
        <w:rPr>
          <w:highlight w:val="green"/>
          <w:u w:val="single"/>
        </w:rPr>
        <w:t>all run into quality</w:t>
      </w:r>
      <w:r w:rsidRPr="001247B6">
        <w:rPr>
          <w:u w:val="single"/>
        </w:rPr>
        <w:t xml:space="preserve">-control </w:t>
      </w:r>
      <w:r w:rsidRPr="008F2646">
        <w:rPr>
          <w:highlight w:val="green"/>
          <w:u w:val="single"/>
        </w:rPr>
        <w:t>issues</w:t>
      </w:r>
      <w:r w:rsidRPr="001247B6">
        <w:rPr>
          <w:u w:val="single"/>
        </w:rPr>
        <w:t xml:space="preserve"> that have led to millions of vaccine doses being discarded</w:t>
      </w:r>
      <w:r w:rsidRPr="001247B6">
        <w:rPr>
          <w:sz w:val="16"/>
        </w:rPr>
        <w:t xml:space="preserve">. On a company earnings call yesterday, </w:t>
      </w:r>
      <w:proofErr w:type="spellStart"/>
      <w:r w:rsidRPr="001247B6">
        <w:rPr>
          <w:sz w:val="16"/>
        </w:rPr>
        <w:t>Moderna</w:t>
      </w:r>
      <w:proofErr w:type="spellEnd"/>
      <w:r w:rsidRPr="001247B6">
        <w:rPr>
          <w:sz w:val="16"/>
        </w:rPr>
        <w:t xml:space="preserve"> CEO Stéphane </w:t>
      </w:r>
      <w:proofErr w:type="spellStart"/>
      <w:r w:rsidRPr="001247B6">
        <w:rPr>
          <w:sz w:val="16"/>
        </w:rPr>
        <w:t>Bancel</w:t>
      </w:r>
      <w:proofErr w:type="spellEnd"/>
      <w:r w:rsidRPr="001247B6">
        <w:rPr>
          <w:sz w:val="16"/>
        </w:rPr>
        <w:t xml:space="preserve"> said he </w:t>
      </w:r>
      <w:r w:rsidRPr="00912FA4">
        <w:rPr>
          <w:u w:val="single"/>
        </w:rPr>
        <w:t>doubted that</w:t>
      </w:r>
      <w:r w:rsidRPr="001247B6">
        <w:rPr>
          <w:sz w:val="16"/>
        </w:rPr>
        <w:t xml:space="preserve"> </w:t>
      </w:r>
      <w:r w:rsidRPr="001247B6">
        <w:rPr>
          <w:u w:val="single"/>
        </w:rPr>
        <w:t xml:space="preserve">waiving IP rights would impact his company much, because it </w:t>
      </w:r>
      <w:r w:rsidRPr="008F2646">
        <w:rPr>
          <w:highlight w:val="green"/>
          <w:u w:val="single"/>
        </w:rPr>
        <w:t xml:space="preserve">would take </w:t>
      </w:r>
      <w:r w:rsidRPr="00912FA4">
        <w:rPr>
          <w:u w:val="single"/>
        </w:rPr>
        <w:t>months</w:t>
      </w:r>
      <w:r w:rsidRPr="001247B6">
        <w:rPr>
          <w:u w:val="single"/>
        </w:rPr>
        <w:t xml:space="preserve"> or </w:t>
      </w:r>
      <w:r w:rsidRPr="00912FA4">
        <w:rPr>
          <w:u w:val="single"/>
        </w:rPr>
        <w:t>even</w:t>
      </w:r>
      <w:r w:rsidRPr="001247B6">
        <w:rPr>
          <w:u w:val="single"/>
        </w:rPr>
        <w:t xml:space="preserve"> </w:t>
      </w:r>
      <w:r w:rsidRPr="008F2646">
        <w:rPr>
          <w:highlight w:val="green"/>
          <w:u w:val="single"/>
        </w:rPr>
        <w:t>years for other companies to scale up manufacturing</w:t>
      </w:r>
      <w:r w:rsidRPr="001247B6">
        <w:rPr>
          <w:u w:val="single"/>
        </w:rPr>
        <w:t xml:space="preserve">. </w:t>
      </w:r>
      <w:r w:rsidRPr="001247B6">
        <w:rPr>
          <w:sz w:val="16"/>
        </w:rPr>
        <w:t xml:space="preserve">Meanwhile, the biotech company has recently committed to expanding its own manufacturing capacity and expects to be able to make up to 3 billion doses of vaccine in 2022. Morgan Stanley analysts noted that in October 2020, </w:t>
      </w:r>
      <w:proofErr w:type="spellStart"/>
      <w:r w:rsidRPr="001247B6">
        <w:rPr>
          <w:sz w:val="16"/>
        </w:rPr>
        <w:t>Moderna</w:t>
      </w:r>
      <w:proofErr w:type="spellEnd"/>
      <w:r w:rsidRPr="001247B6">
        <w:rPr>
          <w:sz w:val="16"/>
        </w:rPr>
        <w:t xml:space="preserve"> “</w:t>
      </w:r>
      <w:r w:rsidRPr="001247B6">
        <w:rPr>
          <w:u w:val="single"/>
        </w:rPr>
        <w:t xml:space="preserve">stated it would not enforce its patents during the pandemic, but to our knowledge, no one else has started manufacturing a vaccine that would violate </w:t>
      </w:r>
      <w:proofErr w:type="spellStart"/>
      <w:r w:rsidRPr="001247B6">
        <w:rPr>
          <w:u w:val="single"/>
        </w:rPr>
        <w:t>Moderna’s</w:t>
      </w:r>
      <w:proofErr w:type="spellEnd"/>
      <w:r w:rsidRPr="001247B6">
        <w:rPr>
          <w:u w:val="single"/>
        </w:rPr>
        <w:t xml:space="preserve"> patents.</w:t>
      </w:r>
      <w:r w:rsidRPr="001247B6">
        <w:rPr>
          <w:sz w:val="16"/>
        </w:rPr>
        <w:t xml:space="preserve">” The team at Brookline Capital markets noted that if a company did begin manufacturing vaccines based on </w:t>
      </w:r>
      <w:proofErr w:type="spellStart"/>
      <w:r w:rsidRPr="001247B6">
        <w:rPr>
          <w:sz w:val="16"/>
        </w:rPr>
        <w:t>Moderna’s</w:t>
      </w:r>
      <w:proofErr w:type="spellEnd"/>
      <w:r w:rsidRPr="001247B6">
        <w:rPr>
          <w:sz w:val="16"/>
        </w:rPr>
        <w:t xml:space="preserve"> patents, the upside would be an additional licensing revenue stream for the company. On Friday, vaccine manufacturer </w:t>
      </w:r>
      <w:proofErr w:type="spellStart"/>
      <w:r w:rsidRPr="001247B6">
        <w:rPr>
          <w:sz w:val="16"/>
        </w:rPr>
        <w:t>Novavax</w:t>
      </w:r>
      <w:proofErr w:type="spellEnd"/>
      <w:r w:rsidRPr="001247B6">
        <w:rPr>
          <w:sz w:val="16"/>
        </w:rPr>
        <w:t xml:space="preserve">, which has reached an agreement with the private-public global health partnership Gavi to provide 1.1 billion vaccine doses to </w:t>
      </w:r>
      <w:proofErr w:type="gramStart"/>
      <w:r w:rsidRPr="001247B6">
        <w:rPr>
          <w:sz w:val="16"/>
        </w:rPr>
        <w:t>low income</w:t>
      </w:r>
      <w:proofErr w:type="gramEnd"/>
      <w:r w:rsidRPr="001247B6">
        <w:rPr>
          <w:sz w:val="16"/>
        </w:rPr>
        <w:t xml:space="preserve"> countries, stated its opposition to the WTO waiving patents, arguing that it “</w:t>
      </w:r>
      <w:r w:rsidRPr="001247B6">
        <w:rPr>
          <w:u w:val="single"/>
        </w:rPr>
        <w:t xml:space="preserve">could </w:t>
      </w:r>
      <w:r w:rsidRPr="008F2646">
        <w:rPr>
          <w:highlight w:val="green"/>
          <w:u w:val="single"/>
        </w:rPr>
        <w:t>further constrain resources by diverting them to entities incapable of manufacturing safe and effective vaccines in</w:t>
      </w:r>
      <w:r w:rsidRPr="001247B6">
        <w:rPr>
          <w:u w:val="single"/>
        </w:rPr>
        <w:t xml:space="preserve"> the </w:t>
      </w:r>
      <w:r w:rsidRPr="008F2646">
        <w:rPr>
          <w:highlight w:val="green"/>
          <w:u w:val="single"/>
        </w:rPr>
        <w:t>near term</w:t>
      </w:r>
      <w:r w:rsidRPr="001247B6">
        <w:rPr>
          <w:u w:val="single"/>
        </w:rPr>
        <w:t>.”</w:t>
      </w:r>
      <w:r w:rsidRPr="001247B6">
        <w:rPr>
          <w:sz w:val="16"/>
        </w:rPr>
        <w:t xml:space="preserve"> Jeffries analysts note that a </w:t>
      </w:r>
      <w:r w:rsidRPr="001247B6">
        <w:rPr>
          <w:u w:val="single"/>
        </w:rPr>
        <w:t xml:space="preserve">waiver wouldn’t put </w:t>
      </w:r>
      <w:proofErr w:type="spellStart"/>
      <w:r w:rsidRPr="001247B6">
        <w:rPr>
          <w:u w:val="single"/>
        </w:rPr>
        <w:t>Novavax</w:t>
      </w:r>
      <w:proofErr w:type="spellEnd"/>
      <w:r w:rsidRPr="001247B6">
        <w:rPr>
          <w:u w:val="single"/>
        </w:rPr>
        <w:t xml:space="preserve"> at immediate risk, as a key component of the company’s vaccine “is in limited supply and a majority of the raw material has already been locked up</w:t>
      </w:r>
      <w:r w:rsidRPr="001247B6">
        <w:rPr>
          <w:sz w:val="16"/>
        </w:rPr>
        <w:t xml:space="preserve">” by the company. That said, Morgan Stanley struck a similar point to </w:t>
      </w:r>
      <w:proofErr w:type="spellStart"/>
      <w:r w:rsidRPr="001247B6">
        <w:rPr>
          <w:sz w:val="16"/>
        </w:rPr>
        <w:t>Novavax</w:t>
      </w:r>
      <w:proofErr w:type="spellEnd"/>
      <w:r w:rsidRPr="001247B6">
        <w:rPr>
          <w:sz w:val="16"/>
        </w:rPr>
        <w:t xml:space="preserve"> about the risk involved in waiving patents. The analysts </w:t>
      </w:r>
      <w:r w:rsidRPr="001247B6">
        <w:rPr>
          <w:u w:val="single"/>
        </w:rPr>
        <w:t xml:space="preserve">point out </w:t>
      </w:r>
      <w:r w:rsidRPr="008F2646">
        <w:rPr>
          <w:highlight w:val="green"/>
          <w:u w:val="single"/>
        </w:rPr>
        <w:t>waivers</w:t>
      </w:r>
      <w:r w:rsidRPr="001247B6">
        <w:rPr>
          <w:u w:val="single"/>
        </w:rPr>
        <w:t xml:space="preserve"> could be counterproductive and </w:t>
      </w:r>
      <w:proofErr w:type="gramStart"/>
      <w:r w:rsidRPr="001247B6">
        <w:rPr>
          <w:u w:val="single"/>
        </w:rPr>
        <w:t xml:space="preserve">actually </w:t>
      </w:r>
      <w:r w:rsidRPr="008F2646">
        <w:rPr>
          <w:highlight w:val="green"/>
          <w:u w:val="single"/>
        </w:rPr>
        <w:t>slow</w:t>
      </w:r>
      <w:proofErr w:type="gramEnd"/>
      <w:r w:rsidRPr="008F2646">
        <w:rPr>
          <w:highlight w:val="green"/>
          <w:u w:val="single"/>
        </w:rPr>
        <w:t xml:space="preserve"> down vaccine manufacturing</w:t>
      </w:r>
      <w:r w:rsidRPr="001247B6">
        <w:rPr>
          <w:u w:val="single"/>
        </w:rPr>
        <w:t>. “An IP waiver now may exacerbate supply issues,</w:t>
      </w:r>
      <w:r w:rsidRPr="001247B6">
        <w:rPr>
          <w:sz w:val="16"/>
        </w:rPr>
        <w:t xml:space="preserve">” they write, </w:t>
      </w:r>
      <w:r w:rsidRPr="001247B6">
        <w:rPr>
          <w:u w:val="single"/>
        </w:rPr>
        <w:t>“if some countries start to try to secure raw materials ahead of being able to produce a vaccine and cause shortages and disruptions in the supply chain.”</w:t>
      </w:r>
    </w:p>
    <w:p w14:paraId="64F839A4" w14:textId="39FD7AB2" w:rsidR="003E6C19" w:rsidRDefault="003E6C19" w:rsidP="003E6C19">
      <w:pPr>
        <w:pStyle w:val="Heading4"/>
      </w:pPr>
      <w:r>
        <w:t>Hesitancy high worldwide</w:t>
      </w:r>
    </w:p>
    <w:p w14:paraId="21C83DD8" w14:textId="77777777" w:rsidR="003E6C19" w:rsidRPr="00DA70BA" w:rsidRDefault="003E6C19" w:rsidP="003E6C19">
      <w:r>
        <w:t xml:space="preserve">Andrea </w:t>
      </w:r>
      <w:r w:rsidRPr="00DA70BA">
        <w:rPr>
          <w:b/>
          <w:bCs/>
          <w:sz w:val="26"/>
          <w:szCs w:val="26"/>
        </w:rPr>
        <w:t>Taylor, 2/6</w:t>
      </w:r>
      <w:r w:rsidRPr="00DA70BA">
        <w:t xml:space="preserve"> [</w:t>
      </w:r>
      <w:r>
        <w:t>Andrea Taylor</w:t>
      </w:r>
      <w:r w:rsidRPr="00DA70BA">
        <w:t xml:space="preserve">, (Andrea leads a portfolio of global innovation programs focused on evaluation, scaling, and adaptation of healthcare innovations to address critical access and quality challenges. Her work with the Duke Global Health Innovation Center and Innovations in Healthcare drive evidence-based recommendations for scaling transformative models of care, adapting models into new contexts, and facilitating system change. She is the research lead for the Launch and Scale project’s COVID-19 workstream, analyzing global data on vaccines, partnerships, and therapeutics to combat the pandemic. She led design and research for the USAID-funded Social Entrepreneurship Accelerator at Duke (SEAD) and the development of several publications for the recent evaluation of the Saving Lives at Birth program, with USAID and GCC.)]. "VACCINE HESITANCY WILL SOON BECOME THE PRIMARY OBSTACLE TO GLOBAL IMMUNITY – Global Health Innovation Center." </w:t>
      </w:r>
      <w:r>
        <w:t>2-16-2021</w:t>
      </w:r>
      <w:r w:rsidRPr="00DA70BA">
        <w:t xml:space="preserve">, Accessed 8-5-2021. https://dukeghic.org/2021/02/16/vaccine-hesitancy-will-soon-become-the-primary-obstacle-to-global-immunity/ // </w:t>
      </w:r>
      <w:proofErr w:type="spellStart"/>
      <w:r>
        <w:t>duongie</w:t>
      </w:r>
      <w:proofErr w:type="spellEnd"/>
    </w:p>
    <w:p w14:paraId="19F94536" w14:textId="77777777" w:rsidR="003E6C19" w:rsidRPr="008C0DD2" w:rsidRDefault="003E6C19" w:rsidP="003E6C19">
      <w:pPr>
        <w:rPr>
          <w:sz w:val="16"/>
        </w:rPr>
      </w:pPr>
      <w:r w:rsidRPr="008F2646">
        <w:rPr>
          <w:highlight w:val="green"/>
          <w:u w:val="single"/>
        </w:rPr>
        <w:t>Vaccine hesitancy will</w:t>
      </w:r>
      <w:r w:rsidRPr="008C0DD2">
        <w:rPr>
          <w:u w:val="single"/>
        </w:rPr>
        <w:t xml:space="preserve"> soon </w:t>
      </w:r>
      <w:r w:rsidRPr="008F2646">
        <w:rPr>
          <w:highlight w:val="green"/>
          <w:u w:val="single"/>
        </w:rPr>
        <w:t>become</w:t>
      </w:r>
      <w:r w:rsidRPr="008C0DD2">
        <w:rPr>
          <w:u w:val="single"/>
        </w:rPr>
        <w:t xml:space="preserve"> the </w:t>
      </w:r>
      <w:r w:rsidRPr="008F2646">
        <w:rPr>
          <w:highlight w:val="green"/>
          <w:u w:val="single"/>
        </w:rPr>
        <w:t>primary obstacle to global immunity</w:t>
      </w:r>
      <w:r>
        <w:rPr>
          <w:u w:val="single"/>
        </w:rPr>
        <w:t xml:space="preserve"> </w:t>
      </w:r>
      <w:r w:rsidRPr="008C0DD2">
        <w:rPr>
          <w:sz w:val="16"/>
        </w:rPr>
        <w:t xml:space="preserve">Global manufacturing capacity has been the primary rate limiter for Covid-19 vaccinations. Our vaccine manufacturing infrastructure was not designed to produce enough doses to cover 70% of the world’s population within a year (in addition to regular and routine vaccines) and, as expected, demand is outstripping supply. There has been good news on the manufacturing front, however, with several large pharma companies recently joining with rivals to ramp up production. At the same time, </w:t>
      </w:r>
      <w:r w:rsidRPr="008C0DD2">
        <w:rPr>
          <w:u w:val="single"/>
        </w:rPr>
        <w:t xml:space="preserve">data on vaccine hesitancy suggest that it may soon overtake manufacturing capacity as the primary obstacle to global coverage and reaching herd immunity. If this is the case, we will soon find that </w:t>
      </w:r>
      <w:r w:rsidRPr="008F2646">
        <w:rPr>
          <w:highlight w:val="green"/>
          <w:u w:val="single"/>
        </w:rPr>
        <w:t>producing</w:t>
      </w:r>
      <w:r w:rsidRPr="008C0DD2">
        <w:rPr>
          <w:u w:val="single"/>
        </w:rPr>
        <w:t xml:space="preserve"> enough </w:t>
      </w:r>
      <w:r w:rsidRPr="008F2646">
        <w:rPr>
          <w:highlight w:val="green"/>
          <w:u w:val="single"/>
        </w:rPr>
        <w:t>vaccines does not translate to enough vaccinations</w:t>
      </w:r>
      <w:r w:rsidRPr="008C0DD2">
        <w:rPr>
          <w:u w:val="single"/>
        </w:rPr>
        <w:t>.</w:t>
      </w:r>
      <w:r>
        <w:rPr>
          <w:u w:val="single"/>
        </w:rPr>
        <w:t xml:space="preserve"> </w:t>
      </w:r>
      <w:r w:rsidRPr="008C0DD2">
        <w:rPr>
          <w:u w:val="single"/>
        </w:rPr>
        <w:t xml:space="preserve">Covid-19 </w:t>
      </w:r>
      <w:r w:rsidRPr="008F2646">
        <w:rPr>
          <w:highlight w:val="green"/>
          <w:u w:val="single"/>
        </w:rPr>
        <w:t>vaccine hesitancy</w:t>
      </w:r>
      <w:r w:rsidRPr="008C0DD2">
        <w:rPr>
          <w:u w:val="single"/>
        </w:rPr>
        <w:t xml:space="preserve"> is </w:t>
      </w:r>
      <w:r w:rsidRPr="008F2646">
        <w:rPr>
          <w:highlight w:val="green"/>
          <w:u w:val="single"/>
        </w:rPr>
        <w:t>growing around the world</w:t>
      </w:r>
      <w:r w:rsidRPr="008C0DD2">
        <w:rPr>
          <w:u w:val="single"/>
        </w:rPr>
        <w:t xml:space="preserve">. </w:t>
      </w:r>
      <w:r w:rsidRPr="008C0DD2">
        <w:rPr>
          <w:sz w:val="16"/>
        </w:rPr>
        <w:t xml:space="preserve">A survey of 15 countries found that </w:t>
      </w:r>
      <w:r w:rsidRPr="008F2646">
        <w:rPr>
          <w:highlight w:val="green"/>
          <w:u w:val="single"/>
        </w:rPr>
        <w:t>willingness</w:t>
      </w:r>
      <w:r w:rsidRPr="00D953DB">
        <w:rPr>
          <w:u w:val="single"/>
        </w:rPr>
        <w:t xml:space="preserve"> to get a</w:t>
      </w:r>
      <w:r w:rsidRPr="008C0DD2">
        <w:rPr>
          <w:sz w:val="16"/>
        </w:rPr>
        <w:t xml:space="preserve"> </w:t>
      </w:r>
      <w:r w:rsidRPr="008C0DD2">
        <w:rPr>
          <w:u w:val="single"/>
        </w:rPr>
        <w:t xml:space="preserve">Covid-19 vaccine </w:t>
      </w:r>
      <w:r w:rsidRPr="008F2646">
        <w:rPr>
          <w:highlight w:val="green"/>
          <w:u w:val="single"/>
        </w:rPr>
        <w:t>dropped in nearly</w:t>
      </w:r>
      <w:r w:rsidRPr="008C0DD2">
        <w:rPr>
          <w:u w:val="single"/>
        </w:rPr>
        <w:t xml:space="preserve"> </w:t>
      </w:r>
      <w:proofErr w:type="gramStart"/>
      <w:r w:rsidRPr="008F2646">
        <w:rPr>
          <w:highlight w:val="green"/>
          <w:u w:val="single"/>
        </w:rPr>
        <w:t>all</w:t>
      </w:r>
      <w:r w:rsidRPr="008C0DD2">
        <w:rPr>
          <w:u w:val="single"/>
        </w:rPr>
        <w:t xml:space="preserve"> of</w:t>
      </w:r>
      <w:proofErr w:type="gramEnd"/>
      <w:r w:rsidRPr="008C0DD2">
        <w:rPr>
          <w:u w:val="single"/>
        </w:rPr>
        <w:t xml:space="preserve"> the </w:t>
      </w:r>
      <w:r w:rsidRPr="008F2646">
        <w:rPr>
          <w:highlight w:val="green"/>
          <w:u w:val="single"/>
        </w:rPr>
        <w:t>countries</w:t>
      </w:r>
      <w:r w:rsidRPr="008C0DD2">
        <w:rPr>
          <w:u w:val="single"/>
        </w:rPr>
        <w:t xml:space="preserve"> between October and December 2020. </w:t>
      </w:r>
      <w:r w:rsidRPr="008F2646">
        <w:rPr>
          <w:highlight w:val="green"/>
          <w:u w:val="single"/>
        </w:rPr>
        <w:t>France and Russia</w:t>
      </w:r>
      <w:r w:rsidRPr="008C0DD2">
        <w:rPr>
          <w:u w:val="single"/>
        </w:rPr>
        <w:t xml:space="preserve"> </w:t>
      </w:r>
      <w:r w:rsidRPr="008F2646">
        <w:rPr>
          <w:highlight w:val="green"/>
          <w:u w:val="single"/>
        </w:rPr>
        <w:t>had</w:t>
      </w:r>
      <w:r w:rsidRPr="008C0DD2">
        <w:rPr>
          <w:u w:val="single"/>
        </w:rPr>
        <w:t xml:space="preserve"> the lowest rates of vaccine intent in the survey, </w:t>
      </w:r>
      <w:r w:rsidRPr="008F2646">
        <w:rPr>
          <w:highlight w:val="green"/>
          <w:u w:val="single"/>
        </w:rPr>
        <w:t>below 50</w:t>
      </w:r>
      <w:r w:rsidRPr="008C0DD2">
        <w:rPr>
          <w:u w:val="single"/>
        </w:rPr>
        <w:t xml:space="preserve">%. Another survey of 32 countries found that </w:t>
      </w:r>
      <w:r w:rsidRPr="008F2646">
        <w:rPr>
          <w:highlight w:val="green"/>
          <w:u w:val="single"/>
        </w:rPr>
        <w:t>fewer than half</w:t>
      </w:r>
      <w:r w:rsidRPr="008C0DD2">
        <w:rPr>
          <w:u w:val="single"/>
        </w:rPr>
        <w:t xml:space="preserve"> of the population in </w:t>
      </w:r>
      <w:r w:rsidRPr="008F2646">
        <w:rPr>
          <w:highlight w:val="green"/>
          <w:u w:val="single"/>
        </w:rPr>
        <w:t>Lebanon, France, Croatia, and Serbia intend to get vaccinated</w:t>
      </w:r>
      <w:r w:rsidRPr="008C0DD2">
        <w:rPr>
          <w:u w:val="single"/>
        </w:rPr>
        <w:t>.</w:t>
      </w:r>
      <w:r w:rsidRPr="008C0DD2">
        <w:rPr>
          <w:sz w:val="16"/>
        </w:rPr>
        <w:t xml:space="preserve"> </w:t>
      </w:r>
      <w:r w:rsidRPr="008C0DD2">
        <w:rPr>
          <w:u w:val="single"/>
        </w:rPr>
        <w:t xml:space="preserve">In </w:t>
      </w:r>
      <w:r w:rsidRPr="008F2646">
        <w:rPr>
          <w:highlight w:val="green"/>
          <w:u w:val="single"/>
        </w:rPr>
        <w:t>Peru</w:t>
      </w:r>
      <w:r w:rsidRPr="008C0DD2">
        <w:rPr>
          <w:u w:val="single"/>
        </w:rPr>
        <w:t xml:space="preserve">, vaccine </w:t>
      </w:r>
      <w:r w:rsidRPr="008F2646">
        <w:rPr>
          <w:highlight w:val="green"/>
          <w:u w:val="single"/>
        </w:rPr>
        <w:t>hesitancy grew by 26 percentage points</w:t>
      </w:r>
      <w:r w:rsidRPr="008C0DD2">
        <w:rPr>
          <w:u w:val="single"/>
        </w:rPr>
        <w:t xml:space="preserve"> (from 22% to 48%) between August and December and the population is now evenly split between those willing and those not willing to receive the vaccine. Other data indicate some countries fall much lower: in the </w:t>
      </w:r>
      <w:r w:rsidRPr="008F2646">
        <w:rPr>
          <w:highlight w:val="green"/>
          <w:u w:val="single"/>
        </w:rPr>
        <w:t>Philippines</w:t>
      </w:r>
      <w:r w:rsidRPr="008C0DD2">
        <w:rPr>
          <w:u w:val="single"/>
        </w:rPr>
        <w:t xml:space="preserve">, </w:t>
      </w:r>
      <w:r w:rsidRPr="008F2646">
        <w:rPr>
          <w:highlight w:val="green"/>
          <w:u w:val="single"/>
        </w:rPr>
        <w:t>fewer than a third</w:t>
      </w:r>
      <w:r w:rsidRPr="008C0DD2">
        <w:rPr>
          <w:u w:val="single"/>
        </w:rPr>
        <w:t xml:space="preserve"> are willing to have a Covid-19 vaccine.</w:t>
      </w:r>
      <w:r>
        <w:rPr>
          <w:u w:val="single"/>
        </w:rPr>
        <w:t xml:space="preserve"> </w:t>
      </w:r>
      <w:r w:rsidRPr="008C0DD2">
        <w:rPr>
          <w:sz w:val="16"/>
        </w:rPr>
        <w:t xml:space="preserve">Even in </w:t>
      </w:r>
      <w:r w:rsidRPr="008F2646">
        <w:rPr>
          <w:highlight w:val="green"/>
          <w:u w:val="single"/>
        </w:rPr>
        <w:t>China</w:t>
      </w:r>
      <w:r w:rsidRPr="008C0DD2">
        <w:rPr>
          <w:u w:val="single"/>
        </w:rPr>
        <w:t>, a country with historically high rates of vaccine take-up, intent to get a Covid-19 vaccine dropped in late 2020</w:t>
      </w:r>
      <w:r w:rsidRPr="008C0DD2">
        <w:rPr>
          <w:sz w:val="16"/>
        </w:rPr>
        <w:t xml:space="preserve"> (though at 80% China was still at the top of the chart).</w:t>
      </w:r>
      <w:r w:rsidRPr="008C0DD2">
        <w:rPr>
          <w:u w:val="single"/>
        </w:rPr>
        <w:t xml:space="preserve"> Negative coverage of western-developed vaccines in Chinese state media appears to be fueling </w:t>
      </w:r>
      <w:r w:rsidRPr="008F2646">
        <w:rPr>
          <w:highlight w:val="green"/>
          <w:u w:val="single"/>
        </w:rPr>
        <w:t>mistrust</w:t>
      </w:r>
      <w:r w:rsidRPr="008C0DD2">
        <w:rPr>
          <w:u w:val="single"/>
        </w:rPr>
        <w:t xml:space="preserve"> of even Chinese-developed Covid-19 vaccines and </w:t>
      </w:r>
      <w:r w:rsidRPr="008F2646">
        <w:rPr>
          <w:highlight w:val="green"/>
          <w:u w:val="single"/>
        </w:rPr>
        <w:t>slowing vaccination rates</w:t>
      </w:r>
      <w:r w:rsidRPr="008C0DD2">
        <w:rPr>
          <w:u w:val="single"/>
        </w:rPr>
        <w:t>.</w:t>
      </w:r>
      <w:r w:rsidRPr="008C0DD2">
        <w:rPr>
          <w:sz w:val="16"/>
        </w:rPr>
        <w:t xml:space="preserve"> In both the US and UK, recent studies found that hesitancy rates are highest among younger adults, racial minorities, and people with lower education and income. A similar trend was noted this week in Israel, where vaccine take-up has slowed and is particularly low among minority communities and younger populations. There was improvement in vaccine intent among </w:t>
      </w:r>
      <w:r w:rsidRPr="008C0DD2">
        <w:rPr>
          <w:u w:val="single"/>
        </w:rPr>
        <w:t xml:space="preserve">Black and </w:t>
      </w:r>
      <w:proofErr w:type="spellStart"/>
      <w:r w:rsidRPr="008C0DD2">
        <w:rPr>
          <w:u w:val="single"/>
        </w:rPr>
        <w:t>LatinX</w:t>
      </w:r>
      <w:proofErr w:type="spellEnd"/>
      <w:r w:rsidRPr="008C0DD2">
        <w:rPr>
          <w:u w:val="single"/>
        </w:rPr>
        <w:t xml:space="preserve"> populations in the US between December and January; however, these groups are still most likely to say that they will “wait and see” rather than get the vaccine as soon as possible. Experts suggest that supply may outstrip demand in the US as early as April.</w:t>
      </w:r>
      <w:r>
        <w:rPr>
          <w:u w:val="single"/>
        </w:rPr>
        <w:t xml:space="preserve"> </w:t>
      </w:r>
      <w:r w:rsidRPr="008C0DD2">
        <w:rPr>
          <w:sz w:val="16"/>
        </w:rPr>
        <w:t>Public health leaders in countries around the world have pulled every lever they can to secure vaccine doses to protect their populations. Each dose is the result of unprecedented scientific and industry cooperation, complex negotiations, and a flat-out global effort. But the race to develop, manufacture, and distribute vaccines must result in vaccinations. We need to get ahead of vaccine hesitancy now, with strong outreach campaigns, before it becomes the rate limiter.</w:t>
      </w:r>
    </w:p>
    <w:p w14:paraId="0AE0F5DF" w14:textId="4C58E29E" w:rsidR="003E6C19" w:rsidRDefault="003E6C19" w:rsidP="003E6C19">
      <w:pPr>
        <w:pStyle w:val="Heading3"/>
      </w:pPr>
      <w:r>
        <w:t>4</w:t>
      </w:r>
    </w:p>
    <w:p w14:paraId="326B48AA" w14:textId="77777777" w:rsidR="003E6C19" w:rsidRPr="00F97FE0" w:rsidRDefault="003E6C19" w:rsidP="003E6C19">
      <w:pPr>
        <w:pStyle w:val="Heading3"/>
      </w:pPr>
      <w:r>
        <w:t>1NC – Consult WHO Counterplan</w:t>
      </w:r>
    </w:p>
    <w:p w14:paraId="58CF6FD5" w14:textId="77777777" w:rsidR="003E6C19" w:rsidRDefault="003E6C19" w:rsidP="003E6C19">
      <w:pPr>
        <w:pStyle w:val="Heading4"/>
      </w:pPr>
      <w:r>
        <w:t xml:space="preserve">Counterplan Text – Member states of the World Trade Organization ought to consult the World Health Organization on </w:t>
      </w:r>
      <w:proofErr w:type="gramStart"/>
      <w:r>
        <w:t>whether or not</w:t>
      </w:r>
      <w:proofErr w:type="gramEnd"/>
      <w:r>
        <w:t xml:space="preserve"> to [</w:t>
      </w:r>
      <w:r w:rsidRPr="00624CF9">
        <w:rPr>
          <w:highlight w:val="green"/>
        </w:rPr>
        <w:t>do the Plan</w:t>
      </w:r>
      <w:r>
        <w:t>]. The World Health Organization ought to publicly declare that their decision on [</w:t>
      </w:r>
      <w:r w:rsidRPr="00D25F9B">
        <w:rPr>
          <w:highlight w:val="green"/>
        </w:rPr>
        <w:t>the Plan</w:t>
      </w:r>
      <w:r>
        <w:t>] will represent their future decisions on all intellectual property protections on medicines.</w:t>
      </w:r>
    </w:p>
    <w:p w14:paraId="2902228F" w14:textId="77777777" w:rsidR="003E6C19" w:rsidRPr="00624CF9" w:rsidRDefault="003E6C19" w:rsidP="003E6C19">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51F49C2B" w14:textId="77777777" w:rsidR="003E6C19" w:rsidRPr="00F97FE0" w:rsidRDefault="003E6C19" w:rsidP="003E6C19">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3017FDC1" w14:textId="77777777" w:rsidR="003E6C19" w:rsidRPr="00253762" w:rsidRDefault="003E6C19" w:rsidP="003E6C19">
      <w:hyperlink r:id="rId23"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w:t>
      </w:r>
      <w:proofErr w:type="spellStart"/>
      <w:r>
        <w:t>SidK</w:t>
      </w:r>
      <w:proofErr w:type="spellEnd"/>
      <w:r>
        <w:t xml:space="preserve"> + Elmer </w:t>
      </w:r>
    </w:p>
    <w:p w14:paraId="236EB0AD" w14:textId="77777777" w:rsidR="003E6C19" w:rsidRDefault="003E6C19" w:rsidP="003E6C19">
      <w:pPr>
        <w:rPr>
          <w:sz w:val="16"/>
        </w:rPr>
      </w:pPr>
      <w:r w:rsidRPr="00F97FE0">
        <w:rPr>
          <w:sz w:val="16"/>
        </w:rPr>
        <w:t xml:space="preserve">The WHO has been instrumental in coordinating the international network of research on the SARS virus. It has </w:t>
      </w:r>
      <w:proofErr w:type="spellStart"/>
      <w:r w:rsidRPr="00F97FE0">
        <w:rPr>
          <w:sz w:val="16"/>
        </w:rPr>
        <w:t>emphasised</w:t>
      </w:r>
      <w:proofErr w:type="spellEnd"/>
      <w:r w:rsidRPr="00F97FE0">
        <w:rPr>
          <w:sz w:val="16"/>
        </w:rPr>
        <w:t xml:space="preserve"> the need for collaboration between the network participants. </w:t>
      </w:r>
      <w:r w:rsidRPr="00F97FE0">
        <w:rPr>
          <w:u w:val="single"/>
        </w:rPr>
        <w:t xml:space="preserve">The </w:t>
      </w:r>
      <w:r w:rsidRPr="00D93FBE">
        <w:rPr>
          <w:highlight w:val="green"/>
          <w:u w:val="single"/>
        </w:rPr>
        <w:t xml:space="preserve">WHO </w:t>
      </w:r>
      <w:r w:rsidRPr="00F97FE0">
        <w:rPr>
          <w:u w:val="single"/>
        </w:rPr>
        <w:t xml:space="preserve">presented the containment of the SARS virus as ‘one of the biggest success stories in public health in recent years’.206 However, it </w:t>
      </w:r>
      <w:r w:rsidRPr="00D93FBE">
        <w:rPr>
          <w:b/>
          <w:bCs/>
          <w:highlight w:val="green"/>
          <w:u w:val="single"/>
        </w:rPr>
        <w:t xml:space="preserve">was less active in </w:t>
      </w:r>
      <w:r w:rsidRPr="00146FCD">
        <w:rPr>
          <w:b/>
          <w:bCs/>
          <w:u w:val="single"/>
        </w:rPr>
        <w:t xml:space="preserve">the debate over </w:t>
      </w:r>
      <w:r w:rsidRPr="00D93FBE">
        <w:rPr>
          <w:b/>
          <w:bCs/>
          <w:highlight w:val="green"/>
          <w:u w:val="single"/>
        </w:rPr>
        <w:t xml:space="preserve">patent law </w:t>
      </w:r>
      <w:r w:rsidRPr="00F97FE0">
        <w:rPr>
          <w:u w:val="single"/>
        </w:rPr>
        <w:t>and public health epidemics.</w:t>
      </w:r>
      <w:r w:rsidRPr="00F97FE0">
        <w:rPr>
          <w:sz w:val="16"/>
        </w:rPr>
        <w:t xml:space="preserve"> The 56th World Health Assembly considered the relationship between intellectual property, </w:t>
      </w:r>
      <w:proofErr w:type="gramStart"/>
      <w:r w:rsidRPr="00F97FE0">
        <w:rPr>
          <w:sz w:val="16"/>
        </w:rPr>
        <w:t>innovation</w:t>
      </w:r>
      <w:proofErr w:type="gramEnd"/>
      <w:r w:rsidRPr="00F97FE0">
        <w:rPr>
          <w:sz w:val="16"/>
        </w:rPr>
        <w:t xml:space="preserve"> and public health. It stressed that </w:t>
      </w:r>
      <w:proofErr w:type="gramStart"/>
      <w:r w:rsidRPr="00F97FE0">
        <w:rPr>
          <w:sz w:val="16"/>
        </w:rPr>
        <w:t>in order to</w:t>
      </w:r>
      <w:proofErr w:type="gramEnd"/>
      <w:r w:rsidRPr="00F97FE0">
        <w:rPr>
          <w:sz w:val="16"/>
        </w:rPr>
        <w:t xml:space="preserve">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u w:val="single"/>
        </w:rPr>
        <w:t xml:space="preserve">The </w:t>
      </w:r>
      <w:r w:rsidRPr="00D93FBE">
        <w:rPr>
          <w:rStyle w:val="StyleUnderline"/>
          <w:sz w:val="24"/>
          <w:highlight w:val="green"/>
        </w:rPr>
        <w:t>WHO</w:t>
      </w:r>
      <w:r w:rsidRPr="00D93FBE">
        <w:rPr>
          <w:highlight w:val="green"/>
          <w:u w:val="single"/>
        </w:rPr>
        <w:t xml:space="preserve"> </w:t>
      </w:r>
      <w:r w:rsidRPr="00F97FE0">
        <w:rPr>
          <w:u w:val="single"/>
        </w:rPr>
        <w:t xml:space="preserve">has </w:t>
      </w:r>
      <w:r w:rsidRPr="002548A8">
        <w:rPr>
          <w:rStyle w:val="StyleUnderline"/>
          <w:sz w:val="24"/>
        </w:rPr>
        <w:t>made</w:t>
      </w:r>
      <w:r w:rsidRPr="002548A8">
        <w:rPr>
          <w:u w:val="single"/>
        </w:rPr>
        <w:t xml:space="preserve"> </w:t>
      </w:r>
      <w:proofErr w:type="gramStart"/>
      <w:r w:rsidRPr="002548A8">
        <w:rPr>
          <w:u w:val="single"/>
        </w:rPr>
        <w:t>a number of</w:t>
      </w:r>
      <w:proofErr w:type="gramEnd"/>
      <w:r w:rsidRPr="002548A8">
        <w:rPr>
          <w:u w:val="single"/>
        </w:rPr>
        <w:t xml:space="preserve"> </w:t>
      </w:r>
      <w:r w:rsidRPr="002548A8">
        <w:rPr>
          <w:rStyle w:val="StyleUnderline"/>
          <w:bCs/>
          <w:sz w:val="24"/>
        </w:rPr>
        <w:t>aspirational statements</w:t>
      </w:r>
      <w:r w:rsidRPr="002548A8">
        <w:rPr>
          <w:u w:val="single"/>
        </w:rPr>
        <w:t xml:space="preserve"> about patent law and access to essential medicines. Arguably, though, the </w:t>
      </w:r>
      <w:proofErr w:type="spellStart"/>
      <w:r w:rsidRPr="002548A8">
        <w:rPr>
          <w:u w:val="single"/>
        </w:rPr>
        <w:t>organisation</w:t>
      </w:r>
      <w:proofErr w:type="spellEnd"/>
      <w:r w:rsidRPr="00F97FE0">
        <w:rPr>
          <w:u w:val="single"/>
        </w:rPr>
        <w:t xml:space="preserve"> </w:t>
      </w:r>
      <w:r w:rsidRPr="00D93FBE">
        <w:rPr>
          <w:highlight w:val="green"/>
          <w:u w:val="single"/>
        </w:rPr>
        <w:t xml:space="preserve">could be a much more </w:t>
      </w:r>
      <w:r w:rsidRPr="00F97FE0">
        <w:rPr>
          <w:u w:val="single"/>
        </w:rPr>
        <w:t xml:space="preserve">informed and </w:t>
      </w:r>
      <w:r w:rsidRPr="00D93FBE">
        <w:rPr>
          <w:highlight w:val="green"/>
          <w:u w:val="single"/>
        </w:rPr>
        <w:t>vocal advocate</w:t>
      </w:r>
      <w:r w:rsidRPr="00F97FE0">
        <w:rPr>
          <w:u w:val="single"/>
        </w:rPr>
        <w:t>. Initially, the WHO did not view the patent issues related to SARS as being within its field of activities</w:t>
      </w:r>
      <w:r w:rsidRPr="002548A8">
        <w:rPr>
          <w:u w:val="single"/>
        </w:rPr>
        <w:t xml:space="preserve">. </w:t>
      </w:r>
      <w:r w:rsidRPr="002548A8">
        <w:rPr>
          <w:rStyle w:val="StyleUnderline"/>
          <w:sz w:val="24"/>
        </w:rPr>
        <w:t xml:space="preserve">The agency </w:t>
      </w:r>
      <w:r w:rsidRPr="002548A8">
        <w:rPr>
          <w:rStyle w:val="StyleUnderline"/>
          <w:bCs/>
          <w:sz w:val="24"/>
        </w:rPr>
        <w:t>did</w:t>
      </w:r>
      <w:r w:rsidRPr="002548A8">
        <w:rPr>
          <w:b/>
          <w:bCs/>
          <w:u w:val="single"/>
        </w:rPr>
        <w:t xml:space="preserve"> </w:t>
      </w:r>
      <w:r w:rsidRPr="002548A8">
        <w:rPr>
          <w:rStyle w:val="StyleUnderline"/>
          <w:bCs/>
          <w:sz w:val="24"/>
        </w:rPr>
        <w:t>not</w:t>
      </w:r>
      <w:r w:rsidRPr="002548A8">
        <w:rPr>
          <w:b/>
          <w:bCs/>
          <w:u w:val="single"/>
        </w:rPr>
        <w:t xml:space="preserve"> </w:t>
      </w:r>
      <w:r w:rsidRPr="002548A8">
        <w:rPr>
          <w:rStyle w:val="StyleUnderline"/>
          <w:bCs/>
          <w:sz w:val="24"/>
        </w:rPr>
        <w:t>even seem aware of the patent proceedings</w:t>
      </w:r>
      <w:r w:rsidRPr="002548A8">
        <w:rPr>
          <w:u w:val="single"/>
        </w:rPr>
        <w:t>, leaving individual research institutions without guidance</w:t>
      </w:r>
      <w:r w:rsidRPr="002548A8">
        <w:rPr>
          <w:sz w:val="16"/>
        </w:rPr>
        <w:t xml:space="preserve">. Spokesman Dick Thompson said: ‘What we care about is [that] the international collaboration continues to function. Patents, they don’t really concern us’.208 The director of WHO’s Global Influenza project, Klaus </w:t>
      </w:r>
      <w:proofErr w:type="spellStart"/>
      <w:r w:rsidRPr="002548A8">
        <w:rPr>
          <w:sz w:val="16"/>
        </w:rPr>
        <w:t>Stöhr</w:t>
      </w:r>
      <w:proofErr w:type="spellEnd"/>
      <w:r w:rsidRPr="002548A8">
        <w:rPr>
          <w:sz w:val="16"/>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rPr>
        <w:t xml:space="preserve"> the coronavirus, it was necessary to rely upon companies to </w:t>
      </w:r>
      <w:proofErr w:type="spellStart"/>
      <w:r w:rsidRPr="00F97FE0">
        <w:rPr>
          <w:sz w:val="16"/>
        </w:rPr>
        <w:t>commercialise</w:t>
      </w:r>
      <w:proofErr w:type="spellEnd"/>
      <w:r w:rsidRPr="00F97FE0">
        <w:rPr>
          <w:sz w:val="16"/>
        </w:rPr>
        <w:t xml:space="preserve"> such research. </w:t>
      </w:r>
      <w:r w:rsidRPr="00F97FE0">
        <w:rPr>
          <w:u w:val="single"/>
        </w:rPr>
        <w:t xml:space="preserve">Klaus </w:t>
      </w:r>
      <w:proofErr w:type="spellStart"/>
      <w:r w:rsidRPr="00F97FE0">
        <w:rPr>
          <w:u w:val="single"/>
        </w:rPr>
        <w:t>Stöhr</w:t>
      </w:r>
      <w:proofErr w:type="spellEnd"/>
      <w:r w:rsidRPr="00F97FE0">
        <w:rPr>
          <w:u w:val="single"/>
        </w:rPr>
        <w:t xml:space="preserve"> conceded: ‘At a certain point of time you have to give way for competitive pharmaceutical companies’.210 </w:t>
      </w:r>
      <w:r w:rsidRPr="00D93FBE">
        <w:rPr>
          <w:rStyle w:val="StyleUnderline"/>
          <w:sz w:val="24"/>
          <w:highlight w:val="green"/>
        </w:rPr>
        <w:t xml:space="preserve">On a policy front, the WHO </w:t>
      </w:r>
      <w:r w:rsidRPr="00D93FBE">
        <w:rPr>
          <w:rStyle w:val="StyleUnderline"/>
          <w:bCs/>
          <w:sz w:val="24"/>
          <w:highlight w:val="green"/>
        </w:rPr>
        <w:t>remained deferential</w:t>
      </w:r>
      <w:r w:rsidRPr="00D93FBE">
        <w:rPr>
          <w:rStyle w:val="StyleUnderline"/>
          <w:sz w:val="24"/>
          <w:highlight w:val="green"/>
        </w:rPr>
        <w:t xml:space="preserve"> to the WTO</w:t>
      </w:r>
      <w:r w:rsidRPr="00F97FE0">
        <w:rPr>
          <w:u w:val="single"/>
        </w:rPr>
        <w:t xml:space="preserve"> </w:t>
      </w:r>
      <w:r w:rsidRPr="00D93FBE">
        <w:rPr>
          <w:highlight w:val="green"/>
          <w:u w:val="single"/>
        </w:rPr>
        <w:t xml:space="preserve">over </w:t>
      </w:r>
      <w:r w:rsidRPr="00F97FE0">
        <w:rPr>
          <w:u w:val="single"/>
        </w:rPr>
        <w:t xml:space="preserve">the debate over </w:t>
      </w:r>
      <w:r w:rsidRPr="00D93FBE">
        <w:rPr>
          <w:highlight w:val="green"/>
          <w:u w:val="single"/>
        </w:rPr>
        <w:t xml:space="preserve">patent law </w:t>
      </w:r>
      <w:r w:rsidRPr="00F97FE0">
        <w:rPr>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rPr>
        <w:t>, WHO is currently monitoring and evaluating the effects of TRIPS on the prices of medicines. It is also monitoring the TRIPS impact on other important issues such as transfer of technology, levels of re</w:t>
      </w:r>
      <w:r w:rsidRPr="002548A8">
        <w:rPr>
          <w:sz w:val="16"/>
        </w:rPr>
        <w:t xml:space="preserve">search and development for drugs for neglected diseases, and the evolution of generic drug markets.211 In such a statement, </w:t>
      </w:r>
      <w:r w:rsidRPr="002548A8">
        <w:rPr>
          <w:rStyle w:val="StyleUnderline"/>
          <w:sz w:val="24"/>
        </w:rPr>
        <w:t xml:space="preserve">the WHO appears diffident, </w:t>
      </w:r>
      <w:r w:rsidRPr="00D93FBE">
        <w:rPr>
          <w:rStyle w:val="StyleUnderline"/>
          <w:bCs/>
          <w:sz w:val="24"/>
          <w:highlight w:val="green"/>
        </w:rPr>
        <w:t>unwilling to take on more than a spectator</w:t>
      </w:r>
      <w:r w:rsidRPr="00D93FBE">
        <w:rPr>
          <w:rStyle w:val="StyleUnderline"/>
          <w:sz w:val="24"/>
          <w:highlight w:val="green"/>
        </w:rPr>
        <w:t xml:space="preserve"> role</w:t>
      </w:r>
      <w:r w:rsidRPr="00F97FE0">
        <w:rPr>
          <w:u w:val="single"/>
        </w:rPr>
        <w:t xml:space="preserve">. </w:t>
      </w:r>
      <w:r w:rsidRPr="002548A8">
        <w:rPr>
          <w:rStyle w:val="StyleUnderline"/>
          <w:sz w:val="24"/>
        </w:rPr>
        <w:t>Such a position is</w:t>
      </w:r>
      <w:r w:rsidRPr="002548A8">
        <w:rPr>
          <w:u w:val="single"/>
        </w:rPr>
        <w:t xml:space="preserve"> arguably </w:t>
      </w:r>
      <w:r w:rsidRPr="002548A8">
        <w:rPr>
          <w:rStyle w:val="StyleUnderline"/>
          <w:sz w:val="24"/>
        </w:rPr>
        <w:t>too timid</w:t>
      </w:r>
      <w:r w:rsidRPr="002548A8">
        <w:rPr>
          <w:u w:val="single"/>
        </w:rPr>
        <w:t xml:space="preserve">, </w:t>
      </w:r>
      <w:r w:rsidRPr="002548A8">
        <w:rPr>
          <w:rStyle w:val="StyleUnderline"/>
          <w:sz w:val="24"/>
        </w:rPr>
        <w:t>given the gravity of national</w:t>
      </w:r>
      <w:r w:rsidRPr="002548A8">
        <w:rPr>
          <w:u w:val="single"/>
        </w:rPr>
        <w:t xml:space="preserve"> </w:t>
      </w:r>
      <w:r w:rsidRPr="002548A8">
        <w:rPr>
          <w:rStyle w:val="StyleUnderline"/>
          <w:sz w:val="24"/>
        </w:rPr>
        <w:t>emergencies</w:t>
      </w:r>
      <w:r w:rsidRPr="002548A8">
        <w:rPr>
          <w:u w:val="single"/>
        </w:rPr>
        <w:t>, such as the SARS virus.</w:t>
      </w:r>
      <w:r w:rsidRPr="00F97FE0">
        <w:rPr>
          <w:u w:val="single"/>
        </w:rPr>
        <w:t xml:space="preserve"> </w:t>
      </w:r>
      <w:r w:rsidRPr="00D93FBE">
        <w:rPr>
          <w:highlight w:val="green"/>
          <w:u w:val="single"/>
        </w:rPr>
        <w:t xml:space="preserve">The </w:t>
      </w:r>
      <w:proofErr w:type="spellStart"/>
      <w:r w:rsidRPr="00D93FBE">
        <w:rPr>
          <w:highlight w:val="green"/>
          <w:u w:val="single"/>
        </w:rPr>
        <w:t>organisation</w:t>
      </w:r>
      <w:proofErr w:type="spellEnd"/>
      <w:r w:rsidRPr="00D93FBE">
        <w:rPr>
          <w:highlight w:val="green"/>
          <w:u w:val="single"/>
        </w:rPr>
        <w:t xml:space="preserve"> could take a much stronger stance on </w:t>
      </w:r>
      <w:r w:rsidRPr="00F97FE0">
        <w:rPr>
          <w:u w:val="single"/>
        </w:rPr>
        <w:t xml:space="preserve">the impact of the </w:t>
      </w:r>
      <w:r w:rsidRPr="00D93FBE">
        <w:rPr>
          <w:b/>
          <w:bCs/>
          <w:highlight w:val="green"/>
          <w:u w:val="single"/>
        </w:rPr>
        <w:t>TRIPS</w:t>
      </w:r>
      <w:r w:rsidRPr="00D93FBE">
        <w:rPr>
          <w:highlight w:val="green"/>
          <w:u w:val="single"/>
        </w:rPr>
        <w:t xml:space="preserve"> </w:t>
      </w:r>
      <w:r w:rsidRPr="00F97FE0">
        <w:rPr>
          <w:u w:val="single"/>
        </w:rPr>
        <w:t>Agreement on public health concerns</w:t>
      </w:r>
      <w:r w:rsidRPr="00F97FE0">
        <w:rPr>
          <w:sz w:val="16"/>
        </w:rPr>
        <w:t xml:space="preserve">. The WHO has since enunciated a position statement on the patenting of the SARS virus. A number of </w:t>
      </w:r>
      <w:proofErr w:type="gramStart"/>
      <w:r w:rsidRPr="00F97FE0">
        <w:rPr>
          <w:sz w:val="16"/>
        </w:rPr>
        <w:t>high ranking</w:t>
      </w:r>
      <w:proofErr w:type="gramEnd"/>
      <w:r w:rsidRPr="00F97FE0">
        <w:rPr>
          <w:sz w:val="16"/>
        </w:rPr>
        <w:t xml:space="preserve"> officials from the </w:t>
      </w:r>
      <w:proofErr w:type="spellStart"/>
      <w:r w:rsidRPr="002548A8">
        <w:rPr>
          <w:sz w:val="16"/>
        </w:rPr>
        <w:t>organisation</w:t>
      </w:r>
      <w:proofErr w:type="spellEnd"/>
      <w:r w:rsidRPr="002548A8">
        <w:rPr>
          <w:sz w:val="16"/>
        </w:rPr>
        <w:t xml:space="preserve"> have commented on the need to ensure that international research into the SARS virus is not impeded by competition over patents. </w:t>
      </w:r>
      <w:r w:rsidRPr="002548A8">
        <w:rPr>
          <w:u w:val="single"/>
        </w:rPr>
        <w:t xml:space="preserve">Arguably though, </w:t>
      </w:r>
      <w:r w:rsidRPr="002548A8">
        <w:rPr>
          <w:rStyle w:val="StyleUnderline"/>
          <w:sz w:val="24"/>
        </w:rPr>
        <w:t xml:space="preserve">the </w:t>
      </w:r>
      <w:r w:rsidRPr="002548A8">
        <w:rPr>
          <w:rStyle w:val="StyleUnderline"/>
          <w:bCs/>
          <w:sz w:val="24"/>
        </w:rPr>
        <w:t>WHO</w:t>
      </w:r>
      <w:r w:rsidRPr="002548A8">
        <w:rPr>
          <w:b/>
          <w:bCs/>
          <w:u w:val="single"/>
        </w:rPr>
        <w:t xml:space="preserve"> should not be limited to a mere spectator role in such policy discussions.</w:t>
      </w:r>
      <w:r w:rsidRPr="00F97FE0">
        <w:rPr>
          <w:b/>
          <w:bCs/>
          <w:u w:val="single"/>
        </w:rPr>
        <w:t xml:space="preserve"> It </w:t>
      </w:r>
      <w:r w:rsidRPr="00D93FBE">
        <w:rPr>
          <w:rStyle w:val="StyleUnderline"/>
          <w:bCs/>
          <w:sz w:val="24"/>
          <w:highlight w:val="green"/>
        </w:rPr>
        <w:t>needs</w:t>
      </w:r>
      <w:r w:rsidRPr="00D93FBE">
        <w:rPr>
          <w:b/>
          <w:bCs/>
          <w:highlight w:val="green"/>
          <w:u w:val="single"/>
        </w:rPr>
        <w:t xml:space="preserve"> </w:t>
      </w:r>
      <w:r w:rsidRPr="00D93FBE">
        <w:rPr>
          <w:rStyle w:val="StyleUnderline"/>
          <w:bCs/>
          <w:sz w:val="24"/>
          <w:highlight w:val="green"/>
        </w:rPr>
        <w:t>to</w:t>
      </w:r>
      <w:r w:rsidRPr="00D93FBE">
        <w:rPr>
          <w:b/>
          <w:bCs/>
          <w:highlight w:val="green"/>
          <w:u w:val="single"/>
        </w:rPr>
        <w:t xml:space="preserve"> </w:t>
      </w:r>
      <w:r w:rsidRPr="00D93FBE">
        <w:rPr>
          <w:rStyle w:val="StyleUnderline"/>
          <w:bCs/>
          <w:sz w:val="24"/>
          <w:highlight w:val="green"/>
        </w:rPr>
        <w:t>play an active advocacy role in the debate over patent law and access to essential medicines</w:t>
      </w:r>
      <w:r w:rsidRPr="00F97FE0">
        <w:rPr>
          <w:u w:val="single"/>
        </w:rPr>
        <w:t>.</w:t>
      </w:r>
      <w:r w:rsidRPr="00F97FE0">
        <w:rPr>
          <w:sz w:val="16"/>
        </w:rPr>
        <w:t xml:space="preserve"> The WHO released a position statement on ‘Patent Applications for the SARS Virus and Genes’ on 29 May 2003.212 The </w:t>
      </w:r>
      <w:proofErr w:type="spellStart"/>
      <w:r w:rsidRPr="00F97FE0">
        <w:rPr>
          <w:sz w:val="16"/>
        </w:rPr>
        <w:t>organisation</w:t>
      </w:r>
      <w:proofErr w:type="spellEnd"/>
      <w:r w:rsidRPr="00F97FE0">
        <w:rPr>
          <w:sz w:val="16"/>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rPr>
        <w:t>recognised</w:t>
      </w:r>
      <w:proofErr w:type="spellEnd"/>
      <w:r w:rsidRPr="00F97FE0">
        <w:rPr>
          <w:sz w:val="16"/>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rPr>
        <w:t>organisations</w:t>
      </w:r>
      <w:proofErr w:type="spellEnd"/>
      <w:r w:rsidRPr="00F97FE0">
        <w:rPr>
          <w:sz w:val="16"/>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w:t>
      </w:r>
      <w:proofErr w:type="gramStart"/>
      <w:r w:rsidRPr="00F97FE0">
        <w:rPr>
          <w:sz w:val="16"/>
        </w:rPr>
        <w:t>manner in which</w:t>
      </w:r>
      <w:proofErr w:type="gramEnd"/>
      <w:r w:rsidRPr="00F97FE0">
        <w:rPr>
          <w:sz w:val="16"/>
        </w:rPr>
        <w:t xml:space="preserve">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D93FBE">
        <w:rPr>
          <w:highlight w:val="green"/>
          <w:u w:val="single"/>
        </w:rPr>
        <w:t xml:space="preserve">The </w:t>
      </w:r>
      <w:r w:rsidRPr="00F97FE0">
        <w:rPr>
          <w:u w:val="single"/>
        </w:rPr>
        <w:t xml:space="preserve">Director-General of the </w:t>
      </w:r>
      <w:r w:rsidRPr="00D93FBE">
        <w:rPr>
          <w:highlight w:val="green"/>
          <w:u w:val="single"/>
        </w:rPr>
        <w:t>WHO</w:t>
      </w:r>
      <w:r w:rsidRPr="00F97FE0">
        <w:rPr>
          <w:u w:val="single"/>
        </w:rPr>
        <w:t xml:space="preserve">, Dr Gro Harlem Brundtland, </w:t>
      </w:r>
      <w:r w:rsidRPr="00D93FBE">
        <w:rPr>
          <w:b/>
          <w:bCs/>
          <w:highlight w:val="green"/>
          <w:u w:val="single"/>
        </w:rPr>
        <w:t xml:space="preserve">told </w:t>
      </w:r>
      <w:r w:rsidRPr="00F97FE0">
        <w:rPr>
          <w:b/>
          <w:bCs/>
          <w:u w:val="single"/>
        </w:rPr>
        <w:t xml:space="preserve">the </w:t>
      </w:r>
      <w:r w:rsidRPr="00D93FBE">
        <w:rPr>
          <w:b/>
          <w:bCs/>
          <w:highlight w:val="green"/>
          <w:u w:val="single"/>
        </w:rPr>
        <w:t>W</w:t>
      </w:r>
      <w:r w:rsidRPr="00F97FE0">
        <w:rPr>
          <w:b/>
          <w:bCs/>
          <w:u w:val="single"/>
        </w:rPr>
        <w:t xml:space="preserve">orld </w:t>
      </w:r>
      <w:r w:rsidRPr="00D93FBE">
        <w:rPr>
          <w:b/>
          <w:bCs/>
          <w:highlight w:val="green"/>
          <w:u w:val="single"/>
        </w:rPr>
        <w:t>H</w:t>
      </w:r>
      <w:r w:rsidRPr="00F97FE0">
        <w:rPr>
          <w:b/>
          <w:bCs/>
          <w:u w:val="single"/>
        </w:rPr>
        <w:t>ealth</w:t>
      </w:r>
      <w:r w:rsidRPr="00F97FE0">
        <w:rPr>
          <w:u w:val="single"/>
        </w:rPr>
        <w:t xml:space="preserve"> </w:t>
      </w:r>
      <w:r w:rsidRPr="00D93FBE">
        <w:rPr>
          <w:highlight w:val="green"/>
          <w:u w:val="single"/>
        </w:rPr>
        <w:t>A</w:t>
      </w:r>
      <w:r w:rsidRPr="00F97FE0">
        <w:rPr>
          <w:u w:val="single"/>
        </w:rPr>
        <w:t>ssembly that there was a need to build trust and forge solidarity in the face of public health epidemics: ‘</w:t>
      </w:r>
      <w:r w:rsidRPr="00624CF9">
        <w:rPr>
          <w:b/>
          <w:bCs/>
          <w:highlight w:val="green"/>
          <w:u w:val="single"/>
        </w:rPr>
        <w:t xml:space="preserve">Ensuring </w:t>
      </w:r>
      <w:r w:rsidRPr="00624CF9">
        <w:rPr>
          <w:b/>
          <w:bCs/>
          <w:u w:val="single"/>
        </w:rPr>
        <w:t xml:space="preserve">that </w:t>
      </w:r>
      <w:r w:rsidRPr="00624CF9">
        <w:rPr>
          <w:b/>
          <w:bCs/>
          <w:highlight w:val="green"/>
          <w:u w:val="single"/>
        </w:rPr>
        <w:t xml:space="preserve">patent regimes </w:t>
      </w:r>
      <w:r w:rsidRPr="00624CF9">
        <w:rPr>
          <w:b/>
          <w:bCs/>
          <w:u w:val="single"/>
        </w:rPr>
        <w:t xml:space="preserve">stimulate research and </w:t>
      </w:r>
      <w:r w:rsidRPr="00624CF9">
        <w:rPr>
          <w:b/>
          <w:bCs/>
          <w:highlight w:val="green"/>
          <w:u w:val="single"/>
        </w:rPr>
        <w:t xml:space="preserve">do not hinder international </w:t>
      </w:r>
      <w:r w:rsidRPr="00624CF9">
        <w:rPr>
          <w:b/>
          <w:bCs/>
          <w:u w:val="single"/>
        </w:rPr>
        <w:t xml:space="preserve">scientific </w:t>
      </w:r>
      <w:r w:rsidRPr="00624CF9">
        <w:rPr>
          <w:b/>
          <w:bCs/>
          <w:highlight w:val="green"/>
          <w:u w:val="single"/>
        </w:rPr>
        <w:t xml:space="preserve">cooperation </w:t>
      </w:r>
      <w:r w:rsidRPr="00F97FE0">
        <w:rPr>
          <w:u w:val="single"/>
        </w:rPr>
        <w:t>is a critical challenge — whether the target is SARS or any other threat to human health’.</w:t>
      </w:r>
      <w:r w:rsidRPr="00F97FE0">
        <w:rPr>
          <w:sz w:val="16"/>
        </w:rPr>
        <w:t>224 Similarly, Dr Marie-</w:t>
      </w:r>
      <w:proofErr w:type="spellStart"/>
      <w:r w:rsidRPr="00F97FE0">
        <w:rPr>
          <w:sz w:val="16"/>
        </w:rPr>
        <w:t>Paule</w:t>
      </w:r>
      <w:proofErr w:type="spellEnd"/>
      <w:r w:rsidRPr="00F97FE0">
        <w:rPr>
          <w:sz w:val="16"/>
        </w:rPr>
        <w:t xml:space="preserve"> </w:t>
      </w:r>
      <w:proofErr w:type="spellStart"/>
      <w:r w:rsidRPr="00F97FE0">
        <w:rPr>
          <w:sz w:val="16"/>
        </w:rPr>
        <w:t>Kieny</w:t>
      </w:r>
      <w:proofErr w:type="spellEnd"/>
      <w:r w:rsidRPr="00F97FE0">
        <w:rPr>
          <w:sz w:val="16"/>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rPr>
        <w:t>emphasised</w:t>
      </w:r>
      <w:proofErr w:type="spellEnd"/>
      <w:r w:rsidRPr="00F97FE0">
        <w:rPr>
          <w:sz w:val="16"/>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rPr>
        <w:t>industrialised</w:t>
      </w:r>
      <w:proofErr w:type="spellEnd"/>
      <w:r w:rsidRPr="00F97FE0">
        <w:rPr>
          <w:sz w:val="16"/>
        </w:rPr>
        <w:t xml:space="preserve"> and developing countries.226 C Summary </w:t>
      </w:r>
      <w:r w:rsidRPr="00F97FE0">
        <w:rPr>
          <w:u w:val="single"/>
        </w:rPr>
        <w:t>The WHO should play a much more active role in the policy debate over patent law and access to essential medicines</w:t>
      </w:r>
      <w:r w:rsidRPr="00F97FE0">
        <w:rPr>
          <w:sz w:val="1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rPr>
        <w:t xml:space="preserve">and cites the report in The Washington Post that notes that a number of commercial companies are investing in SARS research.228 The non-government </w:t>
      </w:r>
      <w:proofErr w:type="spellStart"/>
      <w:r w:rsidRPr="002548A8">
        <w:rPr>
          <w:sz w:val="16"/>
        </w:rPr>
        <w:t>organisation</w:t>
      </w:r>
      <w:proofErr w:type="spellEnd"/>
      <w:r w:rsidRPr="002548A8">
        <w:rPr>
          <w:sz w:val="16"/>
        </w:rPr>
        <w:t xml:space="preserve"> </w:t>
      </w:r>
      <w:proofErr w:type="spellStart"/>
      <w:r w:rsidRPr="002548A8">
        <w:rPr>
          <w:sz w:val="16"/>
        </w:rPr>
        <w:t>Médecins</w:t>
      </w:r>
      <w:proofErr w:type="spellEnd"/>
      <w:r w:rsidRPr="002548A8">
        <w:rPr>
          <w:sz w:val="16"/>
        </w:rPr>
        <w:t xml:space="preserve"> Sans </w:t>
      </w:r>
      <w:proofErr w:type="spellStart"/>
      <w:r w:rsidRPr="002548A8">
        <w:rPr>
          <w:sz w:val="16"/>
        </w:rPr>
        <w:t>Frontières</w:t>
      </w:r>
      <w:proofErr w:type="spellEnd"/>
      <w:r w:rsidRPr="002548A8">
        <w:rPr>
          <w:sz w:val="16"/>
        </w:rPr>
        <w:t xml:space="preserve"> </w:t>
      </w:r>
      <w:r w:rsidRPr="002548A8">
        <w:rPr>
          <w:u w:val="single"/>
        </w:rPr>
        <w:t>has been critical in the past of the passive role played by the WHO in the</w:t>
      </w:r>
      <w:r w:rsidRPr="00F97FE0">
        <w:rPr>
          <w:u w:val="single"/>
        </w:rPr>
        <w:t xml:space="preserve"> debate over access to essential medicines</w:t>
      </w:r>
      <w:r w:rsidRPr="00F97FE0">
        <w:rPr>
          <w:sz w:val="16"/>
        </w:rPr>
        <w:t>: ‘</w:t>
      </w:r>
      <w:r w:rsidRPr="00D93FBE">
        <w:rPr>
          <w:highlight w:val="green"/>
          <w:u w:val="single"/>
        </w:rPr>
        <w:t xml:space="preserve">As </w:t>
      </w:r>
      <w:r w:rsidRPr="00F97FE0">
        <w:rPr>
          <w:u w:val="single"/>
        </w:rPr>
        <w:t xml:space="preserve">the </w:t>
      </w:r>
      <w:r w:rsidRPr="00D93FBE">
        <w:rPr>
          <w:highlight w:val="green"/>
          <w:u w:val="single"/>
        </w:rPr>
        <w:t>world’s leading health agency</w:t>
      </w:r>
      <w:r w:rsidRPr="00F97FE0">
        <w:rPr>
          <w:u w:val="single"/>
        </w:rPr>
        <w:t xml:space="preserve">, and </w:t>
      </w:r>
      <w:r w:rsidRPr="002548A8">
        <w:rPr>
          <w:u w:val="single"/>
        </w:rPr>
        <w:t>armed with the clear mandate of recent World Health Assembly resolutions</w:t>
      </w:r>
      <w:r w:rsidRPr="00F97FE0">
        <w:rPr>
          <w:u w:val="single"/>
        </w:rPr>
        <w:t xml:space="preserve">, </w:t>
      </w:r>
      <w:r w:rsidRPr="00D93FBE">
        <w:rPr>
          <w:highlight w:val="green"/>
          <w:u w:val="single"/>
        </w:rPr>
        <w:t xml:space="preserve">the WHO can </w:t>
      </w:r>
      <w:r w:rsidRPr="00F97FE0">
        <w:rPr>
          <w:u w:val="single"/>
        </w:rPr>
        <w:t xml:space="preserve">and should </w:t>
      </w:r>
      <w:r w:rsidRPr="00D93FBE">
        <w:rPr>
          <w:b/>
          <w:bCs/>
          <w:highlight w:val="green"/>
          <w:u w:val="single"/>
        </w:rPr>
        <w:t>do much more’</w:t>
      </w:r>
      <w:r w:rsidRPr="00F97FE0">
        <w:rPr>
          <w:u w:val="single"/>
        </w:rPr>
        <w:t xml:space="preserve">.229 </w:t>
      </w:r>
      <w:r w:rsidRPr="00F97FE0">
        <w:rPr>
          <w:sz w:val="16"/>
        </w:rPr>
        <w:t xml:space="preserve">The WHO should become a vocal advocate for public health concerns </w:t>
      </w:r>
      <w:r w:rsidRPr="00D93FBE">
        <w:rPr>
          <w:highlight w:val="green"/>
          <w:u w:val="single"/>
        </w:rPr>
        <w:t xml:space="preserve">at </w:t>
      </w:r>
      <w:r w:rsidRPr="00F97FE0">
        <w:rPr>
          <w:u w:val="single"/>
        </w:rPr>
        <w:t xml:space="preserve">the WTO and its </w:t>
      </w:r>
      <w:r w:rsidRPr="00D93FBE">
        <w:rPr>
          <w:highlight w:val="green"/>
          <w:u w:val="single"/>
        </w:rPr>
        <w:t xml:space="preserve">TRIPS Council </w:t>
      </w:r>
      <w:r w:rsidRPr="00F97FE0">
        <w:rPr>
          <w:u w:val="single"/>
        </w:rPr>
        <w:t>— especially in relation to patent law and the SARS virus.</w:t>
      </w:r>
      <w:r w:rsidRPr="00F97FE0">
        <w:rPr>
          <w:sz w:val="16"/>
        </w:rPr>
        <w:t xml:space="preserve"> </w:t>
      </w:r>
      <w:r w:rsidRPr="00F97FE0">
        <w:rPr>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rPr>
        <w:t xml:space="preserve">. The race to patent the SARS virus seems to be an inefficient means of allocating resources. </w:t>
      </w:r>
      <w:proofErr w:type="gramStart"/>
      <w:r w:rsidRPr="00F97FE0">
        <w:rPr>
          <w:sz w:val="16"/>
        </w:rPr>
        <w:t>A number of</w:t>
      </w:r>
      <w:proofErr w:type="gramEnd"/>
      <w:r w:rsidRPr="00F97FE0">
        <w:rPr>
          <w:sz w:val="16"/>
        </w:rPr>
        <w:t xml:space="preserve"> public research </w:t>
      </w:r>
      <w:proofErr w:type="spellStart"/>
      <w:r w:rsidRPr="00F97FE0">
        <w:rPr>
          <w:sz w:val="16"/>
        </w:rPr>
        <w:t>organisations</w:t>
      </w:r>
      <w:proofErr w:type="spellEnd"/>
      <w:r w:rsidRPr="00F97FE0">
        <w:rPr>
          <w:sz w:val="16"/>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rPr>
        <w:t>jeopardised</w:t>
      </w:r>
      <w:proofErr w:type="spellEnd"/>
      <w:r w:rsidRPr="00F97FE0">
        <w:rPr>
          <w:sz w:val="16"/>
        </w:rPr>
        <w:t xml:space="preserve"> by commercial parties seeking exclusive private control. However, there are important drawbacks to such a strategy. The filing of patents by public research </w:t>
      </w:r>
      <w:proofErr w:type="spellStart"/>
      <w:r w:rsidRPr="00F97FE0">
        <w:rPr>
          <w:sz w:val="16"/>
        </w:rPr>
        <w:t>organisations</w:t>
      </w:r>
      <w:proofErr w:type="spellEnd"/>
      <w:r w:rsidRPr="00F97FE0">
        <w:rPr>
          <w:sz w:val="16"/>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w:t>
      </w:r>
      <w:proofErr w:type="gramStart"/>
      <w:r w:rsidRPr="00F97FE0">
        <w:rPr>
          <w:sz w:val="16"/>
        </w:rPr>
        <w:t>a number of</w:t>
      </w:r>
      <w:proofErr w:type="gramEnd"/>
      <w:r w:rsidRPr="00F97FE0">
        <w:rPr>
          <w:sz w:val="16"/>
        </w:rPr>
        <w:t xml:space="preserve">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w:t>
      </w:r>
      <w:proofErr w:type="gramStart"/>
      <w:r w:rsidRPr="00F97FE0">
        <w:rPr>
          <w:sz w:val="16"/>
        </w:rPr>
        <w:t>a number of</w:t>
      </w:r>
      <w:proofErr w:type="gramEnd"/>
      <w:r w:rsidRPr="00F97FE0">
        <w:rPr>
          <w:sz w:val="16"/>
        </w:rPr>
        <w:t xml:space="preserve"> critics of genetic technology have argued that the SARS virus should not be patentable because it is a discovery of nature, and a </w:t>
      </w:r>
      <w:proofErr w:type="spellStart"/>
      <w:r w:rsidRPr="00F97FE0">
        <w:rPr>
          <w:sz w:val="16"/>
        </w:rPr>
        <w:t>commercialisation</w:t>
      </w:r>
      <w:proofErr w:type="spellEnd"/>
      <w:r w:rsidRPr="00F97FE0">
        <w:rPr>
          <w:sz w:val="16"/>
        </w:rPr>
        <w:t xml:space="preserve"> of life. There has been a discussion over the lack of </w:t>
      </w:r>
      <w:proofErr w:type="spellStart"/>
      <w:r w:rsidRPr="00F97FE0">
        <w:rPr>
          <w:sz w:val="16"/>
        </w:rPr>
        <w:t>harmonisation</w:t>
      </w:r>
      <w:proofErr w:type="spellEnd"/>
      <w:r w:rsidRPr="00F97FE0">
        <w:rPr>
          <w:sz w:val="16"/>
        </w:rPr>
        <w:t xml:space="preserve"> over the criteria of novelty and inventive step between patent regimes. As Peter Yu comments, ‘[w]</w:t>
      </w:r>
      <w:proofErr w:type="spellStart"/>
      <w:r w:rsidRPr="00F97FE0">
        <w:rPr>
          <w:sz w:val="16"/>
        </w:rPr>
        <w:t>hile</w:t>
      </w:r>
      <w:proofErr w:type="spellEnd"/>
      <w:r w:rsidRPr="00F97FE0">
        <w:rPr>
          <w:sz w:val="16"/>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F97FE0">
        <w:rPr>
          <w:sz w:val="16"/>
        </w:rPr>
        <w:t>use</w:t>
      </w:r>
      <w:proofErr w:type="gramEnd"/>
      <w:r w:rsidRPr="00F97FE0">
        <w:rPr>
          <w:sz w:val="16"/>
        </w:rPr>
        <w:t xml:space="preserve"> and public disclosure. Representative Lamar Smith of Texas has put forward the CREATE Act, which </w:t>
      </w:r>
      <w:proofErr w:type="spellStart"/>
      <w:r w:rsidRPr="00F97FE0">
        <w:rPr>
          <w:sz w:val="16"/>
        </w:rPr>
        <w:t>recognises</w:t>
      </w:r>
      <w:proofErr w:type="spellEnd"/>
      <w:r w:rsidRPr="00F97FE0">
        <w:rPr>
          <w:sz w:val="16"/>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u w:val="single"/>
        </w:rPr>
        <w:t xml:space="preserve">Arguably, </w:t>
      </w:r>
      <w:r w:rsidRPr="00F97FE0">
        <w:rPr>
          <w:rStyle w:val="StyleUnderline"/>
          <w:sz w:val="24"/>
        </w:rPr>
        <w:t xml:space="preserve">there is a need for the WHO to play a larger role in the debate </w:t>
      </w:r>
      <w:r w:rsidRPr="00D93FBE">
        <w:rPr>
          <w:rStyle w:val="StyleUnderline"/>
          <w:bCs/>
          <w:sz w:val="24"/>
          <w:highlight w:val="green"/>
        </w:rPr>
        <w:t>over patent law and</w:t>
      </w:r>
      <w:r w:rsidRPr="00D93FBE">
        <w:rPr>
          <w:highlight w:val="green"/>
          <w:u w:val="single"/>
        </w:rPr>
        <w:t xml:space="preserve"> </w:t>
      </w:r>
      <w:r w:rsidRPr="00F97FE0">
        <w:rPr>
          <w:u w:val="single"/>
        </w:rPr>
        <w:t xml:space="preserve">access to essential </w:t>
      </w:r>
      <w:r w:rsidRPr="00D93FBE">
        <w:rPr>
          <w:rStyle w:val="StyleUnderline"/>
          <w:sz w:val="24"/>
          <w:highlight w:val="green"/>
        </w:rPr>
        <w:t>medicines</w:t>
      </w:r>
      <w:r w:rsidRPr="00F97FE0">
        <w:rPr>
          <w:u w:val="single"/>
        </w:rPr>
        <w:t xml:space="preserve">. </w:t>
      </w:r>
      <w:r w:rsidRPr="00D93FBE">
        <w:rPr>
          <w:rStyle w:val="StyleUnderline"/>
          <w:bCs/>
          <w:sz w:val="24"/>
          <w:highlight w:val="green"/>
          <w:bdr w:val="single" w:sz="4" w:space="0" w:color="auto"/>
        </w:rPr>
        <w:t>Not only could it mediate legal disputes</w:t>
      </w:r>
      <w:r w:rsidRPr="00D93FBE">
        <w:rPr>
          <w:highlight w:val="green"/>
          <w:u w:val="single"/>
        </w:rPr>
        <w:t xml:space="preserve"> </w:t>
      </w:r>
      <w:r w:rsidRPr="00F97FE0">
        <w:rPr>
          <w:u w:val="single"/>
        </w:rPr>
        <w:t>over patents in respect of essential medicines</w:t>
      </w:r>
      <w:r w:rsidRPr="00D93FBE">
        <w:rPr>
          <w:rStyle w:val="StyleUnderline"/>
          <w:sz w:val="24"/>
          <w:highlight w:val="green"/>
        </w:rPr>
        <w:t xml:space="preserve">, </w:t>
      </w:r>
      <w:proofErr w:type="gramStart"/>
      <w:r w:rsidRPr="00D93FBE">
        <w:rPr>
          <w:rStyle w:val="StyleUnderline"/>
          <w:sz w:val="24"/>
          <w:highlight w:val="green"/>
        </w:rPr>
        <w:t>it could</w:t>
      </w:r>
      <w:proofErr w:type="gramEnd"/>
      <w:r w:rsidRPr="00D93FBE">
        <w:rPr>
          <w:rStyle w:val="StyleUnderline"/>
          <w:sz w:val="24"/>
          <w:highlight w:val="green"/>
        </w:rPr>
        <w:t xml:space="preserve"> be a</w:t>
      </w:r>
      <w:r w:rsidRPr="00D93FBE">
        <w:rPr>
          <w:highlight w:val="green"/>
          <w:u w:val="single"/>
        </w:rPr>
        <w:t xml:space="preserve"> </w:t>
      </w:r>
      <w:r w:rsidRPr="00F97FE0">
        <w:rPr>
          <w:u w:val="single"/>
        </w:rPr>
        <w:t xml:space="preserve">vocal </w:t>
      </w:r>
      <w:r w:rsidRPr="00D93FBE">
        <w:rPr>
          <w:rStyle w:val="StyleUnderline"/>
          <w:sz w:val="24"/>
          <w:highlight w:val="green"/>
        </w:rPr>
        <w:t>advocate in policy discussions</w:t>
      </w:r>
      <w:r w:rsidRPr="00F97FE0">
        <w:rPr>
          <w:sz w:val="16"/>
        </w:rPr>
        <w:t xml:space="preserve">. The WTO has also played an important role in the debate over patent law and access to essential medicines. </w:t>
      </w:r>
      <w:proofErr w:type="gramStart"/>
      <w:r w:rsidRPr="00F97FE0">
        <w:rPr>
          <w:sz w:val="16"/>
        </w:rPr>
        <w:t>A number of</w:t>
      </w:r>
      <w:proofErr w:type="gramEnd"/>
      <w:r w:rsidRPr="00F97FE0">
        <w:rPr>
          <w:sz w:val="16"/>
        </w:rPr>
        <w:t xml:space="preserve"> public interest measures could be </w:t>
      </w:r>
      <w:proofErr w:type="spellStart"/>
      <w:r w:rsidRPr="00F97FE0">
        <w:rPr>
          <w:sz w:val="16"/>
        </w:rPr>
        <w:t>utilised</w:t>
      </w:r>
      <w:proofErr w:type="spellEnd"/>
      <w:r w:rsidRPr="00F97FE0">
        <w:rPr>
          <w:sz w:val="16"/>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w:t>
      </w:r>
      <w:proofErr w:type="gramStart"/>
      <w:r w:rsidRPr="00F97FE0">
        <w:rPr>
          <w:sz w:val="16"/>
        </w:rPr>
        <w:t>all of</w:t>
      </w:r>
      <w:proofErr w:type="gramEnd"/>
      <w:r w:rsidRPr="00F97FE0">
        <w:rPr>
          <w:sz w:val="16"/>
        </w:rPr>
        <w:t xml:space="preserve"> these emerging infections will transmit easily from person to person as does SARS. Some will emerge, cause illness in humans and then disappear, perhaps to recur at some time in the future. Others will emerge, cause human </w:t>
      </w:r>
      <w:proofErr w:type="gramStart"/>
      <w:r w:rsidRPr="00F97FE0">
        <w:rPr>
          <w:sz w:val="16"/>
        </w:rPr>
        <w:t>illness</w:t>
      </w:r>
      <w:proofErr w:type="gramEnd"/>
      <w:r w:rsidRPr="00F97FE0">
        <w:rPr>
          <w:sz w:val="16"/>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687CB556" w14:textId="77777777" w:rsidR="003E6C19" w:rsidRDefault="003E6C19" w:rsidP="003E6C19">
      <w:pPr>
        <w:pStyle w:val="Heading4"/>
      </w:pPr>
      <w:r>
        <w:t>WHO Cred key to Global Right to Health – medicine access is critical.</w:t>
      </w:r>
    </w:p>
    <w:p w14:paraId="134591F1" w14:textId="77777777" w:rsidR="003E6C19" w:rsidRDefault="003E6C19" w:rsidP="003E6C19">
      <w:pPr>
        <w:pStyle w:val="ListParagraph"/>
        <w:numPr>
          <w:ilvl w:val="0"/>
          <w:numId w:val="13"/>
        </w:numPr>
      </w:pPr>
      <w:r>
        <w:t>Note the Bottom Paragraph is at the bottom of the PDF – I put a paragraph break to indicate it as such – no words are missing.</w:t>
      </w:r>
    </w:p>
    <w:p w14:paraId="6EFC7B07" w14:textId="77777777" w:rsidR="003E6C19" w:rsidRPr="00146FCD" w:rsidRDefault="003E6C19" w:rsidP="003E6C19">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6708A963" w14:textId="77777777" w:rsidR="003E6C19" w:rsidRPr="00D93FBE" w:rsidRDefault="003E6C19" w:rsidP="003E6C19">
      <w:pPr>
        <w:rPr>
          <w:sz w:val="14"/>
        </w:rPr>
      </w:pPr>
      <w:r w:rsidRPr="00D93FBE">
        <w:rPr>
          <w:sz w:val="14"/>
        </w:rPr>
        <w:t xml:space="preserve">To meet these challenges, </w:t>
      </w:r>
      <w:r w:rsidRPr="00D93FBE">
        <w:rPr>
          <w:highlight w:val="green"/>
          <w:u w:val="single"/>
        </w:rPr>
        <w:t xml:space="preserve">WHO must strengthen </w:t>
      </w:r>
      <w:r w:rsidRPr="00146FCD">
        <w:rPr>
          <w:u w:val="single"/>
        </w:rPr>
        <w:t xml:space="preserve">its </w:t>
      </w:r>
      <w:r w:rsidRPr="00D93FBE">
        <w:rPr>
          <w:highlight w:val="green"/>
          <w:u w:val="single"/>
        </w:rPr>
        <w:t xml:space="preserve">resolve to maintain </w:t>
      </w:r>
      <w:r w:rsidRPr="00146FCD">
        <w:rPr>
          <w:u w:val="single"/>
        </w:rPr>
        <w:t xml:space="preserve">its </w:t>
      </w:r>
      <w:r w:rsidRPr="00D93FBE">
        <w:rPr>
          <w:b/>
          <w:bCs/>
          <w:highlight w:val="green"/>
          <w:u w:val="single"/>
        </w:rPr>
        <w:t xml:space="preserve">independence </w:t>
      </w:r>
      <w:r w:rsidRPr="002548A8">
        <w:rPr>
          <w:b/>
          <w:bCs/>
          <w:u w:val="single"/>
        </w:rPr>
        <w:t>and lead its member states</w:t>
      </w:r>
      <w:r w:rsidRPr="00146FCD">
        <w:rPr>
          <w:u w:val="single"/>
        </w:rPr>
        <w:t xml:space="preserve">, </w:t>
      </w:r>
      <w:r w:rsidRPr="00D93FBE">
        <w:rPr>
          <w:b/>
          <w:bCs/>
          <w:highlight w:val="green"/>
          <w:u w:val="single"/>
          <w:bdr w:val="single" w:sz="4" w:space="0" w:color="auto"/>
        </w:rPr>
        <w:t>even at the risk of causing controversy</w:t>
      </w:r>
      <w:r w:rsidRPr="00146FCD">
        <w:rPr>
          <w:u w:val="single"/>
        </w:rPr>
        <w:t xml:space="preserve">. </w:t>
      </w:r>
      <w:r w:rsidRPr="002548A8">
        <w:rPr>
          <w:u w:val="single"/>
        </w:rPr>
        <w:t xml:space="preserve">A meaningful example is the role that WHO can have in </w:t>
      </w:r>
      <w:r w:rsidRPr="00D93FBE">
        <w:rPr>
          <w:b/>
          <w:bCs/>
          <w:highlight w:val="green"/>
          <w:u w:val="single"/>
        </w:rPr>
        <w:t>ensuring access to medicines</w:t>
      </w:r>
      <w:r w:rsidRPr="00D93FBE">
        <w:rPr>
          <w:highlight w:val="green"/>
          <w:u w:val="single"/>
        </w:rPr>
        <w:t xml:space="preserve"> </w:t>
      </w:r>
      <w:r w:rsidRPr="002548A8">
        <w:rPr>
          <w:u w:val="single"/>
        </w:rPr>
        <w:t xml:space="preserve">for the world’s poorest people. </w:t>
      </w:r>
      <w:r w:rsidRPr="002548A8">
        <w:rPr>
          <w:highlight w:val="green"/>
          <w:u w:val="single"/>
        </w:rPr>
        <w:t>WHO is</w:t>
      </w:r>
      <w:r w:rsidRPr="00146FCD">
        <w:rPr>
          <w:u w:val="single"/>
        </w:rPr>
        <w:t xml:space="preserve"> </w:t>
      </w:r>
      <w:r w:rsidRPr="00D93FBE">
        <w:rPr>
          <w:highlight w:val="green"/>
          <w:u w:val="single"/>
        </w:rPr>
        <w:t xml:space="preserve">the only global institution that has the </w:t>
      </w:r>
      <w:r w:rsidRPr="00D93FBE">
        <w:rPr>
          <w:b/>
          <w:bCs/>
          <w:highlight w:val="green"/>
          <w:u w:val="single"/>
          <w:bdr w:val="single" w:sz="4" w:space="0" w:color="auto"/>
        </w:rPr>
        <w:t>remit to drive this agenda forward</w:t>
      </w:r>
      <w:r w:rsidRPr="00146FCD">
        <w:rPr>
          <w:u w:val="single"/>
        </w:rPr>
        <w:t xml:space="preserve">, </w:t>
      </w:r>
      <w:r w:rsidRPr="00D93FBE">
        <w:rPr>
          <w:highlight w:val="green"/>
          <w:u w:val="single"/>
        </w:rPr>
        <w:t xml:space="preserve">yet has failed </w:t>
      </w:r>
      <w:r w:rsidRPr="002548A8">
        <w:rPr>
          <w:u w:val="single"/>
        </w:rPr>
        <w:t xml:space="preserve">to do so </w:t>
      </w:r>
      <w:proofErr w:type="gramStart"/>
      <w:r w:rsidRPr="002548A8">
        <w:rPr>
          <w:u w:val="single"/>
        </w:rPr>
        <w:t>convincingly</w:t>
      </w:r>
      <w:r w:rsidRPr="002548A8">
        <w:rPr>
          <w:sz w:val="14"/>
        </w:rPr>
        <w:t>.</w:t>
      </w:r>
      <w:proofErr w:type="gramEnd"/>
      <w:r w:rsidRPr="002548A8">
        <w:rPr>
          <w:sz w:val="14"/>
        </w:rPr>
        <w:t xml:space="preserve"> The new Director-General must support and </w:t>
      </w:r>
      <w:r w:rsidRPr="002548A8">
        <w:rPr>
          <w:u w:val="single"/>
        </w:rPr>
        <w:t xml:space="preserve">reinvigorate the advocacy efforts of the </w:t>
      </w:r>
      <w:proofErr w:type="spellStart"/>
      <w:r w:rsidRPr="002548A8">
        <w:rPr>
          <w:u w:val="single"/>
        </w:rPr>
        <w:t>organisation</w:t>
      </w:r>
      <w:proofErr w:type="spellEnd"/>
      <w:r w:rsidRPr="002548A8">
        <w:rPr>
          <w:u w:val="single"/>
        </w:rPr>
        <w:t xml:space="preserve">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is not lost, and</w:t>
      </w:r>
      <w:r w:rsidRPr="002548A8">
        <w:rPr>
          <w:u w:val="single"/>
        </w:rPr>
        <w:t xml:space="preserve"> of</w:t>
      </w:r>
      <w:r w:rsidRPr="00D93FBE">
        <w:rPr>
          <w:u w:val="single"/>
        </w:rPr>
        <w:t xml:space="preserve"> </w:t>
      </w:r>
      <w:r w:rsidRPr="00D93FBE">
        <w:rPr>
          <w:highlight w:val="green"/>
          <w:u w:val="single"/>
        </w:rPr>
        <w:t xml:space="preserve">seizing </w:t>
      </w:r>
      <w:r w:rsidRPr="00D93FBE">
        <w:rPr>
          <w:u w:val="single"/>
        </w:rPr>
        <w:t xml:space="preserve">an </w:t>
      </w:r>
      <w:r w:rsidRPr="00D93FBE">
        <w:rPr>
          <w:highlight w:val="green"/>
          <w:u w:val="single"/>
        </w:rPr>
        <w:t xml:space="preserve">opportunity to bring </w:t>
      </w:r>
      <w:r w:rsidRPr="00D93FBE">
        <w:rPr>
          <w:u w:val="single"/>
        </w:rPr>
        <w:t xml:space="preserve">about an </w:t>
      </w:r>
      <w:r w:rsidRPr="00D93FBE">
        <w:rPr>
          <w:highlight w:val="green"/>
          <w:u w:val="single"/>
        </w:rPr>
        <w:t>international framework for sustainable</w:t>
      </w:r>
      <w:r w:rsidRPr="00D93FBE">
        <w:rPr>
          <w:sz w:val="14"/>
          <w:highlight w:val="green"/>
        </w:rPr>
        <w:t xml:space="preserve"> </w:t>
      </w:r>
      <w:r w:rsidRPr="00D93FBE">
        <w:rPr>
          <w:sz w:val="14"/>
        </w:rPr>
        <w:t xml:space="preserve">and predictable tiered pricing of </w:t>
      </w:r>
      <w:r w:rsidRPr="00D93FBE">
        <w:rPr>
          <w:highlight w:val="green"/>
          <w:u w:val="single"/>
        </w:rPr>
        <w:t>medicines</w:t>
      </w:r>
      <w:r w:rsidRPr="00D93FBE">
        <w:rPr>
          <w:sz w:val="14"/>
        </w:rPr>
        <w:t xml:space="preserve">. </w:t>
      </w:r>
      <w:r w:rsidRPr="00D93FBE">
        <w:rPr>
          <w:highlight w:val="green"/>
          <w:u w:val="single"/>
        </w:rPr>
        <w:t xml:space="preserve">Without </w:t>
      </w:r>
      <w:r w:rsidRPr="00D93FBE">
        <w:rPr>
          <w:u w:val="single"/>
        </w:rPr>
        <w:t xml:space="preserve">the </w:t>
      </w:r>
      <w:r w:rsidRPr="00D93FBE">
        <w:rPr>
          <w:highlight w:val="green"/>
          <w:u w:val="single"/>
        </w:rPr>
        <w:t xml:space="preserve">active intervention </w:t>
      </w:r>
      <w:r w:rsidRPr="00D93FBE">
        <w:rPr>
          <w:u w:val="single"/>
        </w:rPr>
        <w:t xml:space="preserve">of a public health advocate </w:t>
      </w:r>
      <w:r w:rsidRPr="00D93FBE">
        <w:rPr>
          <w:highlight w:val="green"/>
          <w:u w:val="single"/>
        </w:rPr>
        <w:t xml:space="preserve">at </w:t>
      </w:r>
      <w:r w:rsidRPr="00D93FBE">
        <w:rPr>
          <w:u w:val="single"/>
        </w:rPr>
        <w:t xml:space="preserve">the level of </w:t>
      </w:r>
      <w:r w:rsidRPr="00D93FBE">
        <w:rPr>
          <w:highlight w:val="green"/>
          <w:u w:val="single"/>
        </w:rPr>
        <w:t>WHO</w:t>
      </w:r>
      <w:r w:rsidRPr="00D93FBE">
        <w:rPr>
          <w:u w:val="single"/>
        </w:rPr>
        <w:t xml:space="preserve">, </w:t>
      </w:r>
      <w:r w:rsidRPr="00D93FBE">
        <w:rPr>
          <w:highlight w:val="green"/>
          <w:u w:val="single"/>
        </w:rPr>
        <w:t xml:space="preserve">there is a risk that </w:t>
      </w:r>
      <w:proofErr w:type="gramStart"/>
      <w:r w:rsidRPr="00D93FBE">
        <w:rPr>
          <w:highlight w:val="green"/>
          <w:u w:val="single"/>
        </w:rPr>
        <w:t xml:space="preserve">both </w:t>
      </w:r>
      <w:r w:rsidRPr="00D93FBE">
        <w:rPr>
          <w:u w:val="single"/>
        </w:rPr>
        <w:t>of these</w:t>
      </w:r>
      <w:proofErr w:type="gramEnd"/>
      <w:r w:rsidRPr="00D93FBE">
        <w:rPr>
          <w:u w:val="single"/>
        </w:rPr>
        <w:t xml:space="preserve"> initiatives </w:t>
      </w:r>
      <w:r w:rsidRPr="00D93FBE">
        <w:rPr>
          <w:b/>
          <w:bCs/>
          <w:highlight w:val="green"/>
          <w:u w:val="single"/>
        </w:rPr>
        <w:t>could founder.</w:t>
      </w:r>
      <w:r w:rsidRPr="00D93FBE">
        <w:rPr>
          <w:highlight w:val="gree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52571FE4" w14:textId="77777777" w:rsidR="003E6C19" w:rsidRDefault="003E6C19" w:rsidP="003E6C19">
      <w:pPr>
        <w:rPr>
          <w:u w:val="single"/>
        </w:rPr>
      </w:pPr>
      <w:r w:rsidRPr="00D93FBE">
        <w:rPr>
          <w:u w:val="single"/>
        </w:rPr>
        <w:t xml:space="preserve">New leader should </w:t>
      </w:r>
      <w:r w:rsidRPr="00D93FBE">
        <w:rPr>
          <w:highlight w:val="green"/>
          <w:u w:val="single"/>
        </w:rPr>
        <w:t xml:space="preserve">re-establish WHO’s credibility </w:t>
      </w:r>
      <w:r w:rsidRPr="00D93FBE">
        <w:rPr>
          <w:u w:val="single"/>
        </w:rPr>
        <w:t xml:space="preserve">The credibility of WHO’s advocacy </w:t>
      </w:r>
      <w:r w:rsidRPr="00D93FBE">
        <w:rPr>
          <w:highlight w:val="green"/>
          <w:u w:val="single"/>
        </w:rPr>
        <w:t xml:space="preserve">of </w:t>
      </w:r>
      <w:r w:rsidRPr="00D93FBE">
        <w:rPr>
          <w:u w:val="single"/>
        </w:rPr>
        <w:t xml:space="preserve">the </w:t>
      </w:r>
      <w:r w:rsidRPr="00D93FBE">
        <w:rPr>
          <w:highlight w:val="green"/>
          <w:u w:val="single"/>
        </w:rPr>
        <w:t xml:space="preserve">right to health </w:t>
      </w:r>
      <w:r w:rsidRPr="00D93FBE">
        <w:rPr>
          <w:u w:val="single"/>
        </w:rPr>
        <w:t xml:space="preserve">for all </w:t>
      </w:r>
      <w:r w:rsidRPr="00D93FBE">
        <w:rPr>
          <w:highlight w:val="green"/>
          <w:u w:val="single"/>
        </w:rPr>
        <w:t xml:space="preserve">has been eroded </w:t>
      </w:r>
      <w:r w:rsidRPr="00D93FBE">
        <w:rPr>
          <w:u w:val="single"/>
        </w:rPr>
        <w:t xml:space="preserve">in recent years. A large reason is WHO’s </w:t>
      </w:r>
      <w:r w:rsidRPr="002548A8">
        <w:rPr>
          <w:b/>
          <w:bCs/>
          <w:highlight w:val="green"/>
          <w:u w:val="single"/>
        </w:rPr>
        <w:t xml:space="preserve">failure to challenge </w:t>
      </w:r>
      <w:r w:rsidRPr="002548A8">
        <w:rPr>
          <w:b/>
          <w:bCs/>
          <w:u w:val="single"/>
        </w:rPr>
        <w:t xml:space="preserve">the </w:t>
      </w:r>
      <w:r w:rsidRPr="002548A8">
        <w:rPr>
          <w:b/>
          <w:bCs/>
          <w:highlight w:val="green"/>
          <w:u w:val="single"/>
        </w:rPr>
        <w:t>pharmaceutical</w:t>
      </w:r>
      <w:r w:rsidRPr="00D93FBE">
        <w:rPr>
          <w:highlight w:val="gree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736F615D" w14:textId="77777777" w:rsidR="003E6C19" w:rsidRDefault="003E6C19" w:rsidP="003E6C19">
      <w:pPr>
        <w:pStyle w:val="Heading4"/>
      </w:pPr>
      <w:r>
        <w:t xml:space="preserve">Right to Health solves </w:t>
      </w:r>
      <w:r>
        <w:rPr>
          <w:u w:val="single"/>
        </w:rPr>
        <w:t>Nationalist Populism</w:t>
      </w:r>
      <w:r>
        <w:t>.</w:t>
      </w:r>
    </w:p>
    <w:p w14:paraId="12F73070" w14:textId="77777777" w:rsidR="003E6C19" w:rsidRPr="00D93FBE" w:rsidRDefault="003E6C19" w:rsidP="003E6C19">
      <w:r w:rsidRPr="00D93FBE">
        <w:rPr>
          <w:rStyle w:val="Style13ptBold"/>
        </w:rPr>
        <w:t>Friedman 17</w:t>
      </w:r>
      <w:r>
        <w:t xml:space="preserve"> Eric Friedman March 2017 “New WHO Leader Will Need Human Rights to Counter Nationalistic Populism” </w:t>
      </w:r>
      <w:hyperlink r:id="rId24"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3009F1B6" w14:textId="77777777" w:rsidR="003E6C19" w:rsidRPr="00D93FBE" w:rsidRDefault="003E6C19" w:rsidP="003E6C19">
      <w:pPr>
        <w:rPr>
          <w:sz w:val="16"/>
        </w:rPr>
      </w:pPr>
      <w:r w:rsidRPr="00D93FBE">
        <w:rPr>
          <w:rStyle w:val="StyleUnderline"/>
          <w:sz w:val="24"/>
        </w:rPr>
        <w:t xml:space="preserve">The </w:t>
      </w:r>
      <w:r w:rsidRPr="00D93FBE">
        <w:rPr>
          <w:rStyle w:val="StyleUnderline"/>
          <w:sz w:val="24"/>
          <w:highlight w:val="green"/>
        </w:rPr>
        <w:t>need for WHO leadership on</w:t>
      </w:r>
      <w:r w:rsidRPr="00D93FBE">
        <w:rPr>
          <w:rStyle w:val="StyleUnderline"/>
          <w:sz w:val="24"/>
        </w:rPr>
        <w:t xml:space="preserve"> </w:t>
      </w:r>
      <w:r w:rsidRPr="00DC1734">
        <w:rPr>
          <w:rStyle w:val="StyleUnderline"/>
          <w:sz w:val="24"/>
        </w:rPr>
        <w:t>human rights</w:t>
      </w:r>
      <w:r w:rsidRPr="00DC1734">
        <w:rPr>
          <w:sz w:val="16"/>
        </w:rPr>
        <w:t>—</w:t>
      </w:r>
      <w:r w:rsidRPr="00DC1734">
        <w:rPr>
          <w:rStyle w:val="StyleUnderline"/>
          <w:sz w:val="24"/>
        </w:rPr>
        <w:t>and</w:t>
      </w:r>
      <w:r w:rsidRPr="00D93FBE">
        <w:rPr>
          <w:sz w:val="16"/>
        </w:rPr>
        <w:t xml:space="preserve"> for </w:t>
      </w:r>
      <w:r w:rsidRPr="00D93FBE">
        <w:rPr>
          <w:rStyle w:val="Emphasis"/>
          <w:sz w:val="24"/>
          <w:highlight w:val="green"/>
        </w:rPr>
        <w:t xml:space="preserve">global leadership on health and </w:t>
      </w:r>
      <w:r w:rsidRPr="00D93FBE">
        <w:rPr>
          <w:rStyle w:val="Emphasis"/>
          <w:sz w:val="24"/>
        </w:rPr>
        <w:t xml:space="preserve">human </w:t>
      </w:r>
      <w:r w:rsidRPr="00D93FBE">
        <w:rPr>
          <w:rStyle w:val="Emphasis"/>
          <w:sz w:val="24"/>
          <w:highlight w:val="green"/>
        </w:rPr>
        <w:t>rights beyond WHO</w:t>
      </w:r>
      <w:r w:rsidRPr="00D93FBE">
        <w:rPr>
          <w:sz w:val="16"/>
        </w:rPr>
        <w:t xml:space="preserve">—has always been </w:t>
      </w:r>
      <w:proofErr w:type="gramStart"/>
      <w:r w:rsidRPr="00D93FBE">
        <w:rPr>
          <w:sz w:val="16"/>
        </w:rPr>
        <w:t>present, yet</w:t>
      </w:r>
      <w:proofErr w:type="gramEnd"/>
      <w:r w:rsidRPr="00D93FBE">
        <w:rPr>
          <w:sz w:val="16"/>
        </w:rPr>
        <w:t xml:space="preserve"> </w:t>
      </w:r>
      <w:r w:rsidRPr="00D93FBE">
        <w:rPr>
          <w:rStyle w:val="StyleUnderline"/>
          <w:sz w:val="24"/>
          <w:highlight w:val="green"/>
        </w:rPr>
        <w:t>has become</w:t>
      </w:r>
      <w:r w:rsidRPr="00D93FBE">
        <w:rPr>
          <w:sz w:val="16"/>
        </w:rPr>
        <w:t xml:space="preserve"> ever more </w:t>
      </w:r>
      <w:r w:rsidRPr="00D93FBE">
        <w:rPr>
          <w:rStyle w:val="StyleUnderline"/>
          <w:sz w:val="24"/>
          <w:highlight w:val="green"/>
        </w:rPr>
        <w:t>pressing</w:t>
      </w:r>
      <w:r w:rsidRPr="00D93FBE">
        <w:rPr>
          <w:sz w:val="16"/>
        </w:rPr>
        <w:t xml:space="preserve">. A </w:t>
      </w:r>
      <w:r w:rsidRPr="00D93FBE">
        <w:rPr>
          <w:rStyle w:val="Emphasis"/>
          <w:sz w:val="24"/>
          <w:highlight w:val="green"/>
          <w:bdr w:val="single" w:sz="4" w:space="0" w:color="auto"/>
        </w:rPr>
        <w:t>reactionary, nationalist populism has been gaining momentum</w:t>
      </w:r>
      <w:r w:rsidRPr="00D93FBE">
        <w:rPr>
          <w:rStyle w:val="Emphasis"/>
          <w:sz w:val="24"/>
        </w:rPr>
        <w:t>,</w:t>
      </w:r>
      <w:r w:rsidRPr="00D93FBE">
        <w:rPr>
          <w:sz w:val="16"/>
        </w:rPr>
        <w:t xml:space="preserve"> particularly in the United States and parts of Europe, </w:t>
      </w:r>
      <w:r w:rsidRPr="00D93FBE">
        <w:rPr>
          <w:rStyle w:val="StyleUnderline"/>
          <w:sz w:val="24"/>
        </w:rPr>
        <w:t xml:space="preserve">and some of its most disturbing features, such as </w:t>
      </w:r>
      <w:r w:rsidRPr="00D93FBE">
        <w:rPr>
          <w:rStyle w:val="StyleUnderline"/>
          <w:sz w:val="24"/>
          <w:highlight w:val="green"/>
        </w:rPr>
        <w:t>xenophobia and disregard for</w:t>
      </w:r>
      <w:r w:rsidRPr="00D93FBE">
        <w:rPr>
          <w:rStyle w:val="StyleUnderline"/>
          <w:sz w:val="24"/>
        </w:rPr>
        <w:t xml:space="preserve"> international law and </w:t>
      </w:r>
      <w:r w:rsidRPr="00D93FBE">
        <w:rPr>
          <w:rStyle w:val="StyleUnderline"/>
          <w:sz w:val="24"/>
          <w:highlight w:val="green"/>
        </w:rPr>
        <w:t>institutions</w:t>
      </w:r>
      <w:r w:rsidRPr="00D93FBE">
        <w:rPr>
          <w:rStyle w:val="StyleUnderline"/>
          <w:sz w:val="24"/>
        </w:rPr>
        <w:t xml:space="preserve">, </w:t>
      </w:r>
      <w:r w:rsidRPr="00D93FBE">
        <w:rPr>
          <w:rStyle w:val="StyleUnderline"/>
          <w:sz w:val="24"/>
          <w:highlight w:val="green"/>
        </w:rPr>
        <w:t>are surfacing</w:t>
      </w:r>
      <w:r w:rsidRPr="00D93FBE">
        <w:rPr>
          <w:rStyle w:val="StyleUnderline"/>
          <w:sz w:val="24"/>
        </w:rPr>
        <w:t xml:space="preserve"> elsewhere. </w:t>
      </w:r>
      <w:r w:rsidRPr="00D93FBE">
        <w:rPr>
          <w:rStyle w:val="Emphasis"/>
          <w:sz w:val="24"/>
          <w:highlight w:val="green"/>
        </w:rPr>
        <w:t>Persisting health challenges</w:t>
      </w:r>
      <w:r w:rsidRPr="00D93FBE">
        <w:rPr>
          <w:sz w:val="16"/>
        </w:rPr>
        <w:t>—</w:t>
      </w:r>
      <w:r w:rsidRPr="00D93FBE">
        <w:rPr>
          <w:rStyle w:val="StyleUnderline"/>
          <w:sz w:val="24"/>
          <w:highlight w:val="green"/>
        </w:rPr>
        <w:t xml:space="preserve">such as </w:t>
      </w:r>
      <w:r w:rsidRPr="00D93FBE">
        <w:rPr>
          <w:rStyle w:val="StyleUnderline"/>
          <w:sz w:val="24"/>
        </w:rPr>
        <w:t xml:space="preserve">immense national and </w:t>
      </w:r>
      <w:r w:rsidRPr="00D93FBE">
        <w:rPr>
          <w:rStyle w:val="StyleUnderline"/>
          <w:bCs/>
          <w:sz w:val="24"/>
          <w:highlight w:val="green"/>
        </w:rPr>
        <w:t>global health inequities</w:t>
      </w:r>
      <w:r w:rsidRPr="00D93FBE">
        <w:rPr>
          <w:rStyle w:val="StyleUnderline"/>
          <w:sz w:val="24"/>
        </w:rPr>
        <w:t xml:space="preserve">, with </w:t>
      </w:r>
      <w:r w:rsidRPr="00D93FBE">
        <w:rPr>
          <w:rStyle w:val="Emphasis"/>
          <w:sz w:val="24"/>
        </w:rPr>
        <w:t>universal health coverage</w:t>
      </w:r>
      <w:r w:rsidRPr="00D93FBE">
        <w:rPr>
          <w:sz w:val="16"/>
        </w:rPr>
        <w:t xml:space="preserve"> and the Sustainable Development Goals </w:t>
      </w:r>
      <w:r w:rsidRPr="00D93FBE">
        <w:rPr>
          <w:rStyle w:val="StyleUnderline"/>
          <w:sz w:val="24"/>
        </w:rPr>
        <w:t>offering some hope of lessening them</w:t>
      </w:r>
      <w:r w:rsidRPr="00D93FBE">
        <w:rPr>
          <w:sz w:val="16"/>
        </w:rPr>
        <w:t>—</w:t>
      </w:r>
      <w:r w:rsidRPr="00D93FBE">
        <w:rPr>
          <w:rStyle w:val="StyleUnderline"/>
          <w:sz w:val="24"/>
        </w:rPr>
        <w:t>and growing threats such as</w:t>
      </w:r>
      <w:r w:rsidRPr="00D93FBE">
        <w:rPr>
          <w:sz w:val="16"/>
        </w:rPr>
        <w:t xml:space="preserve"> outbreaks of </w:t>
      </w:r>
      <w:r w:rsidRPr="00D93FBE">
        <w:rPr>
          <w:rStyle w:val="Emphasis"/>
          <w:sz w:val="24"/>
          <w:highlight w:val="green"/>
        </w:rPr>
        <w:t>infectious disease</w:t>
      </w:r>
      <w:r w:rsidRPr="00D93FBE">
        <w:rPr>
          <w:sz w:val="16"/>
        </w:rPr>
        <w:t xml:space="preserve">, worsening </w:t>
      </w:r>
      <w:r w:rsidRPr="00D93FBE">
        <w:rPr>
          <w:rStyle w:val="Emphasis"/>
          <w:sz w:val="24"/>
          <w:highlight w:val="green"/>
        </w:rPr>
        <w:t>antimicrobial resistance</w:t>
      </w:r>
      <w:r w:rsidRPr="00D93FBE">
        <w:rPr>
          <w:sz w:val="16"/>
        </w:rPr>
        <w:t>, and climate change</w:t>
      </w:r>
      <w:r w:rsidRPr="00D93FBE">
        <w:rPr>
          <w:sz w:val="16"/>
          <w:highlight w:val="green"/>
        </w:rPr>
        <w:t xml:space="preserve"> </w:t>
      </w:r>
      <w:r w:rsidRPr="00D93FBE">
        <w:rPr>
          <w:rStyle w:val="StyleUnderline"/>
          <w:sz w:val="24"/>
          <w:highlight w:val="green"/>
        </w:rPr>
        <w:t>demand</w:t>
      </w:r>
      <w:r w:rsidRPr="00D93FBE">
        <w:rPr>
          <w:rStyle w:val="StyleUnderline"/>
          <w:sz w:val="24"/>
        </w:rPr>
        <w:t xml:space="preserve"> the</w:t>
      </w:r>
      <w:r w:rsidRPr="00D93FBE">
        <w:rPr>
          <w:sz w:val="16"/>
        </w:rPr>
        <w:t xml:space="preserve"> type of </w:t>
      </w:r>
      <w:r w:rsidRPr="00D93FBE">
        <w:rPr>
          <w:rStyle w:val="Emphasis"/>
          <w:sz w:val="24"/>
          <w:highlight w:val="green"/>
        </w:rPr>
        <w:t>leadership</w:t>
      </w:r>
      <w:r w:rsidRPr="00D93FBE">
        <w:rPr>
          <w:rStyle w:val="Emphasis"/>
          <w:sz w:val="24"/>
        </w:rPr>
        <w:t xml:space="preserve"> that </w:t>
      </w:r>
      <w:r w:rsidRPr="00D93FBE">
        <w:rPr>
          <w:rStyle w:val="Emphasis"/>
          <w:sz w:val="24"/>
          <w:highlight w:val="green"/>
        </w:rPr>
        <w:t>the right to health entails</w:t>
      </w:r>
      <w:r w:rsidRPr="00D93FBE">
        <w:rPr>
          <w:sz w:val="16"/>
        </w:rPr>
        <w:t xml:space="preserve">. In this immensely challenging environment, </w:t>
      </w:r>
      <w:r w:rsidRPr="00D93FBE">
        <w:rPr>
          <w:rStyle w:val="StyleUnderline"/>
          <w:sz w:val="24"/>
          <w:highlight w:val="green"/>
        </w:rPr>
        <w:t>WHO needs</w:t>
      </w:r>
      <w:r w:rsidRPr="00D93FBE">
        <w:rPr>
          <w:sz w:val="16"/>
        </w:rPr>
        <w:t xml:space="preserve"> to become a 21st century institution that has </w:t>
      </w:r>
      <w:r w:rsidRPr="00D93FBE">
        <w:rPr>
          <w:rStyle w:val="Emphasis"/>
          <w:sz w:val="24"/>
        </w:rPr>
        <w:t xml:space="preserve">the </w:t>
      </w:r>
      <w:r w:rsidRPr="00DC1734">
        <w:rPr>
          <w:rStyle w:val="Emphasis"/>
          <w:sz w:val="24"/>
        </w:rPr>
        <w:t xml:space="preserve">gravitas and </w:t>
      </w:r>
      <w:r w:rsidRPr="00D93FBE">
        <w:rPr>
          <w:rStyle w:val="Emphasis"/>
          <w:sz w:val="24"/>
          <w:highlight w:val="green"/>
        </w:rPr>
        <w:t>credibility</w:t>
      </w:r>
      <w:r w:rsidRPr="00D93FBE">
        <w:rPr>
          <w:sz w:val="16"/>
          <w:highlight w:val="green"/>
        </w:rPr>
        <w:t xml:space="preserve"> </w:t>
      </w:r>
      <w:r w:rsidRPr="00D93FBE">
        <w:rPr>
          <w:rStyle w:val="StyleUnderline"/>
          <w:sz w:val="24"/>
          <w:highlight w:val="green"/>
        </w:rPr>
        <w:t>to carve</w:t>
      </w:r>
      <w:r w:rsidRPr="00D93FBE">
        <w:rPr>
          <w:rStyle w:val="StyleUnderline"/>
          <w:sz w:val="24"/>
        </w:rPr>
        <w:t xml:space="preserve"> a path </w:t>
      </w:r>
      <w:r w:rsidRPr="00D93FBE">
        <w:rPr>
          <w:rStyle w:val="StyleUnderline"/>
          <w:sz w:val="24"/>
          <w:highlight w:val="green"/>
        </w:rPr>
        <w:t>through these obstacles</w:t>
      </w:r>
      <w:r w:rsidRPr="00D93FBE">
        <w:rPr>
          <w:rStyle w:val="StyleUnderline"/>
          <w:sz w:val="24"/>
        </w:rPr>
        <w:t xml:space="preserve"> towards global health justice</w:t>
      </w:r>
      <w:r w:rsidRPr="00D93FBE">
        <w:rPr>
          <w:sz w:val="16"/>
        </w:rPr>
        <w:t xml:space="preserve">. The next WHO Director-General, to be elected in May, must lead the organization there. </w:t>
      </w:r>
      <w:r w:rsidRPr="00D93FBE">
        <w:rPr>
          <w:rStyle w:val="Emphasis"/>
          <w:sz w:val="24"/>
          <w:highlight w:val="green"/>
        </w:rPr>
        <w:t>The right to health can light the way</w:t>
      </w:r>
      <w:r w:rsidRPr="00D93FBE">
        <w:rPr>
          <w:rStyle w:val="Emphasis"/>
          <w:sz w:val="24"/>
        </w:rPr>
        <w:t xml:space="preserve"> ahead</w:t>
      </w:r>
      <w:r w:rsidRPr="00D93FBE">
        <w:rPr>
          <w:sz w:val="16"/>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 w:val="24"/>
        </w:rPr>
        <w:t xml:space="preserve">we know the power of international law to significantly advance health, with </w:t>
      </w:r>
      <w:r w:rsidRPr="00D93FBE">
        <w:rPr>
          <w:rStyle w:val="StyleUnderline"/>
          <w:sz w:val="24"/>
          <w:highlight w:val="green"/>
        </w:rPr>
        <w:t xml:space="preserve">the </w:t>
      </w:r>
      <w:r w:rsidRPr="00D93FBE">
        <w:rPr>
          <w:rStyle w:val="Emphasis"/>
          <w:sz w:val="24"/>
          <w:highlight w:val="green"/>
        </w:rPr>
        <w:t xml:space="preserve">transformative </w:t>
      </w:r>
      <w:r w:rsidRPr="00D93FBE">
        <w:rPr>
          <w:rStyle w:val="Emphasis"/>
          <w:sz w:val="24"/>
        </w:rPr>
        <w:t xml:space="preserve">power of legally binding </w:t>
      </w:r>
      <w:r w:rsidRPr="00D93FBE">
        <w:rPr>
          <w:rStyle w:val="Emphasis"/>
          <w:sz w:val="24"/>
          <w:highlight w:val="green"/>
        </w:rPr>
        <w:t>global health norms</w:t>
      </w:r>
      <w:r w:rsidRPr="00D93FBE">
        <w:rPr>
          <w:sz w:val="16"/>
        </w:rPr>
        <w:t xml:space="preserve">. As a treaty, the FCGH would increase political accountability and accountability through the courts, while helping protect health other treaty-based international regimes, such as trade. It </w:t>
      </w:r>
      <w:r w:rsidRPr="00D93FBE">
        <w:rPr>
          <w:rStyle w:val="StyleUnderline"/>
          <w:sz w:val="24"/>
          <w:highlight w:val="green"/>
        </w:rPr>
        <w:t>would</w:t>
      </w:r>
      <w:r w:rsidRPr="00D93FBE">
        <w:rPr>
          <w:sz w:val="16"/>
        </w:rPr>
        <w:t xml:space="preserve"> also </w:t>
      </w:r>
      <w:r w:rsidRPr="00D93FBE">
        <w:rPr>
          <w:rStyle w:val="StyleUnderline"/>
          <w:sz w:val="24"/>
          <w:highlight w:val="green"/>
        </w:rPr>
        <w:t xml:space="preserve">be a bold assertion of </w:t>
      </w:r>
      <w:r w:rsidRPr="00D93FBE">
        <w:rPr>
          <w:rStyle w:val="Emphasis"/>
          <w:sz w:val="24"/>
          <w:highlight w:val="green"/>
        </w:rPr>
        <w:t>global solidarity</w:t>
      </w:r>
      <w:r w:rsidRPr="00D93FBE">
        <w:rPr>
          <w:sz w:val="16"/>
        </w:rPr>
        <w:t xml:space="preserve"> for global justice, as so urgently needed, “</w:t>
      </w:r>
      <w:r w:rsidRPr="00D93FBE">
        <w:rPr>
          <w:rStyle w:val="StyleUnderline"/>
          <w:sz w:val="24"/>
          <w:highlight w:val="green"/>
        </w:rPr>
        <w:t>demonstrating</w:t>
      </w:r>
      <w:r w:rsidRPr="00D93FBE">
        <w:rPr>
          <w:sz w:val="16"/>
        </w:rPr>
        <w:t xml:space="preserve"> that </w:t>
      </w:r>
      <w:r w:rsidRPr="00D93FBE">
        <w:rPr>
          <w:rStyle w:val="StyleUnderline"/>
          <w:sz w:val="24"/>
        </w:rPr>
        <w:t xml:space="preserve">the community of </w:t>
      </w:r>
      <w:r w:rsidRPr="00D93FBE">
        <w:rPr>
          <w:rStyle w:val="StyleUnderline"/>
          <w:bCs/>
          <w:sz w:val="24"/>
          <w:highlight w:val="green"/>
        </w:rPr>
        <w:t>nations are</w:t>
      </w:r>
      <w:r w:rsidRPr="00D93FBE">
        <w:rPr>
          <w:rStyle w:val="StyleUnderline"/>
          <w:bCs/>
          <w:sz w:val="24"/>
        </w:rPr>
        <w:t xml:space="preserve"> indeed </w:t>
      </w:r>
      <w:r w:rsidRPr="00D93FBE">
        <w:rPr>
          <w:rStyle w:val="StyleUnderline"/>
          <w:bCs/>
          <w:sz w:val="24"/>
          <w:highlight w:val="green"/>
        </w:rPr>
        <w:t>stronger together</w:t>
      </w:r>
      <w:r w:rsidRPr="00D93FBE">
        <w:rPr>
          <w:sz w:val="16"/>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 w:val="24"/>
        </w:rPr>
        <w:t xml:space="preserve">We see signs of </w:t>
      </w:r>
      <w:r w:rsidRPr="00D93FBE">
        <w:rPr>
          <w:rStyle w:val="StyleUnderline"/>
          <w:bCs/>
          <w:sz w:val="24"/>
          <w:highlight w:val="green"/>
        </w:rPr>
        <w:t>resistance of</w:t>
      </w:r>
      <w:r w:rsidRPr="00D93FBE">
        <w:rPr>
          <w:rStyle w:val="StyleUnderline"/>
          <w:bCs/>
          <w:sz w:val="24"/>
        </w:rPr>
        <w:t xml:space="preserve"> the </w:t>
      </w:r>
      <w:r w:rsidRPr="00D93FBE">
        <w:rPr>
          <w:rStyle w:val="StyleUnderline"/>
          <w:bCs/>
          <w:sz w:val="24"/>
          <w:highlight w:val="green"/>
        </w:rPr>
        <w:t>dangerous nationalist populism</w:t>
      </w:r>
      <w:r w:rsidRPr="00D93FBE">
        <w:rPr>
          <w:sz w:val="16"/>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 w:val="24"/>
        </w:rPr>
        <w:t xml:space="preserve">Such resistance </w:t>
      </w:r>
      <w:r w:rsidRPr="00D93FBE">
        <w:rPr>
          <w:rStyle w:val="Emphasis"/>
          <w:sz w:val="24"/>
          <w:highlight w:val="green"/>
        </w:rPr>
        <w:t xml:space="preserve">can prevent </w:t>
      </w:r>
      <w:r w:rsidRPr="00D93FBE">
        <w:rPr>
          <w:rStyle w:val="Emphasis"/>
          <w:sz w:val="24"/>
        </w:rPr>
        <w:t xml:space="preserve">some of </w:t>
      </w:r>
      <w:r w:rsidRPr="00D93FBE">
        <w:rPr>
          <w:rStyle w:val="Emphasis"/>
          <w:sz w:val="24"/>
          <w:highlight w:val="green"/>
        </w:rPr>
        <w:t>the worst impacts</w:t>
      </w:r>
      <w:r w:rsidRPr="00D93FBE">
        <w:rPr>
          <w:rStyle w:val="StyleUnderline"/>
          <w:sz w:val="24"/>
        </w:rPr>
        <w:t xml:space="preserve"> on the right to health, from discrimination against migrants to cuts to programs</w:t>
      </w:r>
      <w:r w:rsidRPr="00D93FBE">
        <w:rPr>
          <w:sz w:val="16"/>
        </w:rPr>
        <w:t xml:space="preserve"> vital for health. Meanwhile, </w:t>
      </w:r>
      <w:r w:rsidRPr="00D93FBE">
        <w:rPr>
          <w:rStyle w:val="StyleUnderline"/>
          <w:sz w:val="24"/>
        </w:rPr>
        <w:t>let’s construct an edifice for the future of health and human rights,</w:t>
      </w:r>
      <w:r w:rsidRPr="00D93FBE">
        <w:rPr>
          <w:sz w:val="16"/>
        </w:rPr>
        <w:t xml:space="preserve"> even as we stand against its destruction. </w:t>
      </w:r>
      <w:r w:rsidRPr="00D93FBE">
        <w:rPr>
          <w:rStyle w:val="StyleUnderline"/>
          <w:sz w:val="24"/>
        </w:rPr>
        <w:t xml:space="preserve">WHO, </w:t>
      </w:r>
      <w:r w:rsidRPr="00D93FBE">
        <w:rPr>
          <w:rStyle w:val="StyleUnderline"/>
          <w:sz w:val="24"/>
          <w:highlight w:val="green"/>
        </w:rPr>
        <w:t>right to health</w:t>
      </w:r>
      <w:r w:rsidRPr="00D93FBE">
        <w:rPr>
          <w:sz w:val="16"/>
        </w:rPr>
        <w:t xml:space="preserve">, and FCGH leadership </w:t>
      </w:r>
      <w:r w:rsidRPr="00D93FBE">
        <w:rPr>
          <w:rStyle w:val="StyleUnderline"/>
          <w:sz w:val="24"/>
          <w:highlight w:val="green"/>
        </w:rPr>
        <w:t xml:space="preserve">ought to be </w:t>
      </w:r>
      <w:r w:rsidRPr="00D93FBE">
        <w:rPr>
          <w:rStyle w:val="Emphasis"/>
          <w:sz w:val="24"/>
          <w:highlight w:val="green"/>
        </w:rPr>
        <w:t xml:space="preserve">a core part of that </w:t>
      </w:r>
      <w:proofErr w:type="gramStart"/>
      <w:r w:rsidRPr="00D93FBE">
        <w:rPr>
          <w:rStyle w:val="Emphasis"/>
          <w:sz w:val="24"/>
        </w:rPr>
        <w:t>endeavor</w:t>
      </w:r>
      <w:r w:rsidRPr="00D93FBE">
        <w:rPr>
          <w:sz w:val="16"/>
        </w:rPr>
        <w:t>.</w:t>
      </w:r>
      <w:proofErr w:type="gramEnd"/>
    </w:p>
    <w:p w14:paraId="088A8F5D" w14:textId="77777777" w:rsidR="003E6C19" w:rsidRDefault="003E6C19" w:rsidP="003E6C19">
      <w:pPr>
        <w:pStyle w:val="Heading4"/>
      </w:pPr>
      <w:r>
        <w:t xml:space="preserve">Populism is an </w:t>
      </w:r>
      <w:r>
        <w:rPr>
          <w:u w:val="single"/>
        </w:rPr>
        <w:t>existential threat</w:t>
      </w:r>
      <w:r>
        <w:t>.</w:t>
      </w:r>
    </w:p>
    <w:p w14:paraId="46AA97C2" w14:textId="77777777" w:rsidR="003E6C19" w:rsidRPr="00D93FBE" w:rsidRDefault="003E6C19" w:rsidP="003E6C19">
      <w:r w:rsidRPr="00D93FBE">
        <w:rPr>
          <w:rStyle w:val="Style13ptBold"/>
        </w:rPr>
        <w:t>de Waal 16</w:t>
      </w:r>
      <w:r>
        <w:t xml:space="preserve"> Alex de Waal 12-5-2016 “Garrison America and the Threat of Global War” </w:t>
      </w:r>
      <w:hyperlink r:id="rId25"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198CD76E" w14:textId="77777777" w:rsidR="003E6C19" w:rsidRPr="00D93FBE" w:rsidRDefault="003E6C19" w:rsidP="003E6C19">
      <w:pPr>
        <w:rPr>
          <w:sz w:val="16"/>
        </w:rPr>
      </w:pPr>
      <w:r w:rsidRPr="00D93FBE">
        <w:rPr>
          <w:sz w:val="16"/>
        </w:rPr>
        <w:t xml:space="preserve">Polanyi recounts how </w:t>
      </w:r>
      <w:r w:rsidRPr="00D93FBE">
        <w:rPr>
          <w:rStyle w:val="StyleUnderline"/>
          <w:sz w:val="24"/>
        </w:rPr>
        <w:t>economic and financial crisis led to global calamity. Something similar could happen today</w:t>
      </w:r>
      <w:r w:rsidRPr="00D93FBE">
        <w:rPr>
          <w:sz w:val="16"/>
        </w:rPr>
        <w:t xml:space="preserve">. In </w:t>
      </w:r>
      <w:proofErr w:type="gramStart"/>
      <w:r w:rsidRPr="00D93FBE">
        <w:rPr>
          <w:sz w:val="16"/>
        </w:rPr>
        <w:t>fact</w:t>
      </w:r>
      <w:proofErr w:type="gramEnd"/>
      <w:r w:rsidRPr="00D93FBE">
        <w:rPr>
          <w:sz w:val="16"/>
        </w:rPr>
        <w:t xml:space="preserve"> </w:t>
      </w:r>
      <w:r w:rsidRPr="00D93FBE">
        <w:rPr>
          <w:rStyle w:val="StyleUnderline"/>
          <w:sz w:val="24"/>
          <w:highlight w:val="green"/>
        </w:rPr>
        <w:t>we are</w:t>
      </w:r>
      <w:r w:rsidRPr="00D93FBE">
        <w:rPr>
          <w:sz w:val="16"/>
        </w:rPr>
        <w:t xml:space="preserve"> already </w:t>
      </w:r>
      <w:r w:rsidRPr="00D93FBE">
        <w:rPr>
          <w:rStyle w:val="StyleUnderline"/>
          <w:sz w:val="24"/>
        </w:rPr>
        <w:t xml:space="preserve">in a </w:t>
      </w:r>
      <w:r w:rsidRPr="00D93FBE">
        <w:rPr>
          <w:rStyle w:val="Emphasis"/>
          <w:sz w:val="24"/>
        </w:rPr>
        <w:t xml:space="preserve">steady </w:t>
      </w:r>
      <w:r w:rsidRPr="00D93FBE">
        <w:rPr>
          <w:rStyle w:val="Emphasis"/>
          <w:sz w:val="24"/>
          <w:highlight w:val="green"/>
        </w:rPr>
        <w:t>unpicking</w:t>
      </w:r>
      <w:r w:rsidRPr="00D93FBE">
        <w:rPr>
          <w:rStyle w:val="Emphasis"/>
          <w:sz w:val="24"/>
        </w:rPr>
        <w:t xml:space="preserve"> of </w:t>
      </w:r>
      <w:r w:rsidRPr="00D93FBE">
        <w:rPr>
          <w:rStyle w:val="Emphasis"/>
          <w:sz w:val="24"/>
          <w:highlight w:val="green"/>
        </w:rPr>
        <w:t>the liberal peace</w:t>
      </w:r>
      <w:r w:rsidRPr="00D93FBE">
        <w:rPr>
          <w:sz w:val="16"/>
        </w:rPr>
        <w:t xml:space="preserve"> that glowed at the turn of the millennium. Since approximately 2008, </w:t>
      </w:r>
      <w:r w:rsidRPr="00D93FBE">
        <w:rPr>
          <w:rStyle w:val="StyleUnderline"/>
          <w:sz w:val="24"/>
        </w:rPr>
        <w:t>the historic decline in</w:t>
      </w:r>
      <w:r w:rsidRPr="00D93FBE">
        <w:rPr>
          <w:sz w:val="16"/>
        </w:rPr>
        <w:t xml:space="preserve"> the number and lethality of </w:t>
      </w:r>
      <w:r w:rsidRPr="00D93FBE">
        <w:rPr>
          <w:rStyle w:val="StyleUnderline"/>
          <w:sz w:val="24"/>
        </w:rPr>
        <w:t xml:space="preserve">wars appears to have been </w:t>
      </w:r>
      <w:r w:rsidRPr="00D93FBE">
        <w:rPr>
          <w:rStyle w:val="Emphasis"/>
          <w:sz w:val="24"/>
        </w:rPr>
        <w:t>reversed</w:t>
      </w:r>
      <w:r w:rsidRPr="00D93FBE">
        <w:rPr>
          <w:sz w:val="16"/>
        </w:rPr>
        <w:t xml:space="preserve">. Today’s wars are not like World War I, with formal declarations of war, clear war zones, rules of engagement, and definite endings. But they are </w:t>
      </w:r>
      <w:proofErr w:type="gramStart"/>
      <w:r w:rsidRPr="00D93FBE">
        <w:rPr>
          <w:sz w:val="16"/>
        </w:rPr>
        <w:t>wars</w:t>
      </w:r>
      <w:proofErr w:type="gramEnd"/>
      <w:r w:rsidRPr="00D93FBE">
        <w:rPr>
          <w:sz w:val="16"/>
        </w:rPr>
        <w:t xml:space="preserve"> nonetheless. </w:t>
      </w:r>
      <w:r w:rsidRPr="00D93FBE">
        <w:rPr>
          <w:rStyle w:val="StyleUnderline"/>
          <w:sz w:val="24"/>
          <w:highlight w:val="green"/>
        </w:rPr>
        <w:t xml:space="preserve">What does a world in </w:t>
      </w:r>
      <w:r w:rsidRPr="00D93FBE">
        <w:rPr>
          <w:rStyle w:val="Emphasis"/>
          <w:sz w:val="24"/>
          <w:highlight w:val="green"/>
        </w:rPr>
        <w:t>global</w:t>
      </w:r>
      <w:r w:rsidRPr="00D93FBE">
        <w:rPr>
          <w:rStyle w:val="Emphasis"/>
          <w:sz w:val="24"/>
        </w:rPr>
        <w:t xml:space="preserve">, generalized </w:t>
      </w:r>
      <w:r w:rsidRPr="00D93FBE">
        <w:rPr>
          <w:rStyle w:val="Emphasis"/>
          <w:sz w:val="24"/>
          <w:highlight w:val="green"/>
        </w:rPr>
        <w:t>war look like?</w:t>
      </w:r>
      <w:r w:rsidRPr="00D93FBE">
        <w:rPr>
          <w:sz w:val="16"/>
        </w:rPr>
        <w:t xml:space="preserve"> We have an unwinnable “war on terror” that is metastasizing with every escalation, and which has blurred the boundaries between war and everything else. We have </w:t>
      </w:r>
      <w:r w:rsidRPr="00D93FBE">
        <w:rPr>
          <w:rStyle w:val="StyleUnderline"/>
          <w:sz w:val="24"/>
        </w:rPr>
        <w:t xml:space="preserve">deep </w:t>
      </w:r>
      <w:r w:rsidRPr="00D93FBE">
        <w:rPr>
          <w:rStyle w:val="StyleUnderline"/>
          <w:sz w:val="24"/>
          <w:highlight w:val="green"/>
        </w:rPr>
        <w:t>states</w:t>
      </w:r>
      <w:r w:rsidRPr="00D93FBE">
        <w:rPr>
          <w:sz w:val="16"/>
        </w:rPr>
        <w:t xml:space="preserve">—built on a new oligarchy of generals, spies, and private-sector suppliers—that </w:t>
      </w:r>
      <w:r w:rsidRPr="00D93FBE">
        <w:rPr>
          <w:rStyle w:val="StyleUnderline"/>
          <w:sz w:val="24"/>
        </w:rPr>
        <w:t xml:space="preserve">are </w:t>
      </w:r>
      <w:r w:rsidRPr="00D93FBE">
        <w:rPr>
          <w:rStyle w:val="StyleUnderline"/>
          <w:sz w:val="24"/>
          <w:highlight w:val="green"/>
        </w:rPr>
        <w:t>strangling liberalism</w:t>
      </w:r>
      <w:r w:rsidRPr="00D93FBE">
        <w:rPr>
          <w:sz w:val="16"/>
        </w:rPr>
        <w:t xml:space="preserve">. We have </w:t>
      </w:r>
      <w:r w:rsidRPr="00D93FBE">
        <w:rPr>
          <w:rStyle w:val="Emphasis"/>
          <w:sz w:val="24"/>
          <w:highlight w:val="green"/>
        </w:rPr>
        <w:t>emboldened middle</w:t>
      </w:r>
      <w:r w:rsidRPr="00D93FBE">
        <w:rPr>
          <w:rStyle w:val="Emphasis"/>
          <w:sz w:val="24"/>
        </w:rPr>
        <w:t xml:space="preserve"> powers</w:t>
      </w:r>
      <w:r w:rsidRPr="00D93FBE">
        <w:rPr>
          <w:sz w:val="16"/>
        </w:rPr>
        <w:t xml:space="preserve"> (such as Saudi Arabia) </w:t>
      </w:r>
      <w:r w:rsidRPr="00D93FBE">
        <w:rPr>
          <w:rStyle w:val="StyleUnderline"/>
          <w:sz w:val="24"/>
          <w:highlight w:val="green"/>
        </w:rPr>
        <w:t>and revanchist powers</w:t>
      </w:r>
      <w:r w:rsidRPr="00D93FBE">
        <w:rPr>
          <w:rStyle w:val="StyleUnderline"/>
          <w:sz w:val="24"/>
        </w:rPr>
        <w:t xml:space="preserve"> (such as Russia) rearming and taking unilateral military action</w:t>
      </w:r>
      <w:r w:rsidRPr="00D93FBE">
        <w:rPr>
          <w:sz w:val="16"/>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D93FBE">
        <w:rPr>
          <w:sz w:val="16"/>
        </w:rPr>
        <w:t>worst case</w:t>
      </w:r>
      <w:proofErr w:type="gramEnd"/>
      <w:r w:rsidRPr="00D93FBE">
        <w:rPr>
          <w:sz w:val="16"/>
        </w:rPr>
        <w:t xml:space="preserve"> being Yemen. We have “peacekeeping” forces fighting wars (Somalia). We have </w:t>
      </w:r>
      <w:r w:rsidRPr="00D93FBE">
        <w:rPr>
          <w:rStyle w:val="StyleUnderline"/>
          <w:sz w:val="24"/>
        </w:rPr>
        <w:t xml:space="preserve">regional rivals </w:t>
      </w:r>
      <w:r w:rsidRPr="00D93FBE">
        <w:rPr>
          <w:rStyle w:val="StyleUnderline"/>
          <w:sz w:val="24"/>
          <w:highlight w:val="green"/>
        </w:rPr>
        <w:t>threatening</w:t>
      </w:r>
      <w:r w:rsidRPr="00D93FBE">
        <w:rPr>
          <w:rStyle w:val="StyleUnderline"/>
          <w:sz w:val="24"/>
        </w:rPr>
        <w:t xml:space="preserve"> one another, some </w:t>
      </w:r>
      <w:r w:rsidRPr="00D93FBE">
        <w:rPr>
          <w:rStyle w:val="StyleUnderline"/>
          <w:sz w:val="24"/>
          <w:highlight w:val="green"/>
        </w:rPr>
        <w:t xml:space="preserve">with </w:t>
      </w:r>
      <w:r w:rsidRPr="00D93FBE">
        <w:rPr>
          <w:rStyle w:val="Emphasis"/>
          <w:sz w:val="24"/>
          <w:highlight w:val="green"/>
        </w:rPr>
        <w:t>nuclear weapons</w:t>
      </w:r>
      <w:r w:rsidRPr="00D93FBE">
        <w:rPr>
          <w:sz w:val="16"/>
        </w:rPr>
        <w:t xml:space="preserve"> (India and Pakistan) </w:t>
      </w:r>
      <w:r w:rsidRPr="00D93FBE">
        <w:rPr>
          <w:rStyle w:val="StyleUnderline"/>
          <w:sz w:val="24"/>
        </w:rPr>
        <w:t>and others with possibilities of acquiring them</w:t>
      </w:r>
      <w:r w:rsidRPr="00D93FBE">
        <w:rPr>
          <w:sz w:val="16"/>
        </w:rPr>
        <w:t xml:space="preserve"> (Saudi Arabia and Iran). Above all, today’s </w:t>
      </w:r>
      <w:r w:rsidRPr="00D93FBE">
        <w:rPr>
          <w:rStyle w:val="StyleUnderline"/>
          <w:sz w:val="24"/>
        </w:rPr>
        <w:t>generalized war is a conflict of destabilization</w:t>
      </w:r>
      <w:r w:rsidRPr="00D93FBE">
        <w:rPr>
          <w:sz w:val="16"/>
        </w:rPr>
        <w:t xml:space="preserve">, with big powers intervening in the domestic politics of others, buying influence in their security establishments, bribing their way to big commercial </w:t>
      </w:r>
      <w:proofErr w:type="gramStart"/>
      <w:r w:rsidRPr="00D93FBE">
        <w:rPr>
          <w:sz w:val="16"/>
        </w:rPr>
        <w:t>contracts</w:t>
      </w:r>
      <w:proofErr w:type="gramEnd"/>
      <w:r w:rsidRPr="00D93FBE">
        <w:rPr>
          <w:sz w:val="16"/>
        </w:rPr>
        <w:t xml:space="preserve"> and thereby corroding respect for government, and manipulating public opinion through the media. Washington, D.C., and Moscow each does this in its own way. Put the pieces together and </w:t>
      </w:r>
      <w:r w:rsidRPr="00D93FBE">
        <w:rPr>
          <w:rStyle w:val="StyleUnderline"/>
          <w:sz w:val="24"/>
        </w:rPr>
        <w:t xml:space="preserve">a global political market of rival plutocracies comes into view. </w:t>
      </w:r>
      <w:r w:rsidRPr="00D93FBE">
        <w:rPr>
          <w:rStyle w:val="StyleUnderline"/>
          <w:sz w:val="24"/>
          <w:highlight w:val="green"/>
        </w:rPr>
        <w:t>Add</w:t>
      </w:r>
      <w:r w:rsidRPr="00D93FBE">
        <w:rPr>
          <w:rStyle w:val="StyleUnderline"/>
          <w:sz w:val="24"/>
        </w:rPr>
        <w:t xml:space="preserve"> </w:t>
      </w:r>
      <w:r w:rsidRPr="00D93FBE">
        <w:rPr>
          <w:rStyle w:val="Emphasis"/>
          <w:sz w:val="24"/>
        </w:rPr>
        <w:t xml:space="preserve">virulent </w:t>
      </w:r>
      <w:r w:rsidRPr="00D93FBE">
        <w:rPr>
          <w:rStyle w:val="Emphasis"/>
          <w:sz w:val="24"/>
          <w:highlight w:val="green"/>
        </w:rPr>
        <w:t>reactionary populism</w:t>
      </w:r>
      <w:r w:rsidRPr="00D93FBE">
        <w:rPr>
          <w:sz w:val="16"/>
        </w:rPr>
        <w:t xml:space="preserve"> to the mix </w:t>
      </w:r>
      <w:r w:rsidRPr="00D93FBE">
        <w:rPr>
          <w:rStyle w:val="StyleUnderline"/>
          <w:sz w:val="24"/>
        </w:rPr>
        <w:t xml:space="preserve">and </w:t>
      </w:r>
      <w:r w:rsidRPr="00D93FBE">
        <w:rPr>
          <w:rStyle w:val="StyleUnderline"/>
          <w:sz w:val="24"/>
          <w:highlight w:val="green"/>
        </w:rPr>
        <w:t>it resembles</w:t>
      </w:r>
      <w:r w:rsidRPr="00D93FBE">
        <w:rPr>
          <w:rStyle w:val="StyleUnderline"/>
          <w:sz w:val="24"/>
        </w:rPr>
        <w:t xml:space="preserve"> a </w:t>
      </w:r>
      <w:r w:rsidRPr="00D93FBE">
        <w:rPr>
          <w:rStyle w:val="StyleUnderline"/>
          <w:sz w:val="24"/>
          <w:highlight w:val="green"/>
        </w:rPr>
        <w:t>war on democracy</w:t>
      </w:r>
      <w:r w:rsidRPr="00D93FBE">
        <w:rPr>
          <w:sz w:val="16"/>
        </w:rPr>
        <w:t xml:space="preserve">. What more might we see? Economic liberalism is a creed of optimism and </w:t>
      </w:r>
      <w:proofErr w:type="gramStart"/>
      <w:r w:rsidRPr="00D93FBE">
        <w:rPr>
          <w:sz w:val="16"/>
        </w:rPr>
        <w:t>abundance;</w:t>
      </w:r>
      <w:proofErr w:type="gramEnd"/>
      <w:r w:rsidRPr="00D93FBE">
        <w:rPr>
          <w:sz w:val="16"/>
        </w:rPr>
        <w:t xml:space="preserve"> reactionary protectionism feeds on pessimistic scarcity. </w:t>
      </w:r>
      <w:r w:rsidRPr="00D93FBE">
        <w:rPr>
          <w:rStyle w:val="StyleUnderline"/>
          <w:sz w:val="24"/>
        </w:rPr>
        <w:t xml:space="preserve">If we see </w:t>
      </w:r>
      <w:r w:rsidRPr="00D93FBE">
        <w:rPr>
          <w:rStyle w:val="Emphasis"/>
          <w:sz w:val="24"/>
          <w:highlight w:val="green"/>
        </w:rPr>
        <w:t>punitive trade wars</w:t>
      </w:r>
      <w:r w:rsidRPr="00D93FBE">
        <w:rPr>
          <w:sz w:val="16"/>
        </w:rPr>
        <w:t xml:space="preserve"> and national leaders taking preemptive action to secure strategic resources within the walls of their garrison states, then old-fashioned </w:t>
      </w:r>
      <w:r w:rsidRPr="00D93FBE">
        <w:rPr>
          <w:rStyle w:val="StyleUnderline"/>
          <w:sz w:val="24"/>
          <w:highlight w:val="green"/>
        </w:rPr>
        <w:t>territorial disputes</w:t>
      </w:r>
      <w:r w:rsidRPr="00D93FBE">
        <w:rPr>
          <w:sz w:val="16"/>
        </w:rPr>
        <w:t xml:space="preserve"> along with accelerated state-commercial grabbing of land and minerals </w:t>
      </w:r>
      <w:r w:rsidRPr="00D93FBE">
        <w:rPr>
          <w:rStyle w:val="StyleUnderline"/>
          <w:sz w:val="24"/>
        </w:rPr>
        <w:t>are in prospect</w:t>
      </w:r>
      <w:r w:rsidRPr="00D93FBE">
        <w:rPr>
          <w:sz w:val="16"/>
        </w:rPr>
        <w:t xml:space="preserve">. We could see mobilization against immigrants and minorities as a way of enflaming and rewarding a constituency that can police borders, enforce the new political rightness, and even become electoral vigilantes. </w:t>
      </w:r>
      <w:r w:rsidRPr="00D93FBE">
        <w:rPr>
          <w:rStyle w:val="StyleUnderline"/>
          <w:sz w:val="24"/>
          <w:highlight w:val="green"/>
        </w:rPr>
        <w:t>Liberal multilat</w:t>
      </w:r>
      <w:r w:rsidRPr="00D93FBE">
        <w:rPr>
          <w:rStyle w:val="StyleUnderline"/>
          <w:sz w:val="24"/>
        </w:rPr>
        <w:t xml:space="preserve">eralism </w:t>
      </w:r>
      <w:r w:rsidRPr="00D93FBE">
        <w:rPr>
          <w:rStyle w:val="StyleUnderline"/>
          <w:sz w:val="24"/>
          <w:highlight w:val="green"/>
        </w:rPr>
        <w:t>is</w:t>
      </w:r>
      <w:r w:rsidRPr="00D93FBE">
        <w:rPr>
          <w:sz w:val="16"/>
        </w:rPr>
        <w:t xml:space="preserve"> a system of </w:t>
      </w:r>
      <w:r w:rsidRPr="00D93FBE">
        <w:rPr>
          <w:rStyle w:val="Emphasis"/>
          <w:sz w:val="24"/>
        </w:rPr>
        <w:t xml:space="preserve">seeking </w:t>
      </w:r>
      <w:r w:rsidRPr="00D93FBE">
        <w:rPr>
          <w:rStyle w:val="Emphasis"/>
          <w:sz w:val="24"/>
          <w:highlight w:val="green"/>
        </w:rPr>
        <w:t>common wins through</w:t>
      </w:r>
      <w:r w:rsidRPr="00D93FBE">
        <w:rPr>
          <w:rStyle w:val="Emphasis"/>
          <w:sz w:val="24"/>
        </w:rPr>
        <w:t xml:space="preserve"> peaceful </w:t>
      </w:r>
      <w:r w:rsidRPr="00D93FBE">
        <w:rPr>
          <w:rStyle w:val="Emphasis"/>
          <w:sz w:val="24"/>
          <w:highlight w:val="green"/>
        </w:rPr>
        <w:t>negotiation</w:t>
      </w:r>
      <w:r w:rsidRPr="00D93FBE">
        <w:rPr>
          <w:sz w:val="16"/>
        </w:rPr>
        <w:t xml:space="preserve">; case-by-case power dealing is a zero-sum calculus. </w:t>
      </w:r>
      <w:r w:rsidRPr="00D93FBE">
        <w:rPr>
          <w:rStyle w:val="StyleUnderline"/>
          <w:sz w:val="24"/>
        </w:rPr>
        <w:t xml:space="preserve">We may see </w:t>
      </w:r>
      <w:r w:rsidRPr="00D93FBE">
        <w:rPr>
          <w:rStyle w:val="Emphasis"/>
          <w:sz w:val="24"/>
        </w:rPr>
        <w:t>regional arms races, nuclear proliferation</w:t>
      </w:r>
      <w:r w:rsidRPr="00D93FBE">
        <w:rPr>
          <w:sz w:val="16"/>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 w:val="24"/>
        </w:rPr>
        <w:t xml:space="preserve">A </w:t>
      </w:r>
      <w:r w:rsidRPr="00D93FBE">
        <w:rPr>
          <w:rStyle w:val="StyleUnderline"/>
          <w:sz w:val="24"/>
          <w:highlight w:val="green"/>
        </w:rPr>
        <w:t>cabal of</w:t>
      </w:r>
      <w:r w:rsidRPr="00D93FBE">
        <w:rPr>
          <w:rStyle w:val="StyleUnderline"/>
          <w:sz w:val="24"/>
        </w:rPr>
        <w:t xml:space="preserve"> plutocratic </w:t>
      </w:r>
      <w:r w:rsidRPr="00D93FBE">
        <w:rPr>
          <w:rStyle w:val="StyleUnderline"/>
          <w:sz w:val="24"/>
          <w:highlight w:val="green"/>
        </w:rPr>
        <w:t>populists would</w:t>
      </w:r>
      <w:r w:rsidRPr="00D93FBE">
        <w:rPr>
          <w:sz w:val="16"/>
        </w:rPr>
        <w:t xml:space="preserve"> revel in the opposite: </w:t>
      </w:r>
      <w:r w:rsidRPr="00D93FBE">
        <w:rPr>
          <w:rStyle w:val="StyleUnderline"/>
          <w:sz w:val="24"/>
        </w:rPr>
        <w:t>applaud</w:t>
      </w:r>
      <w:r w:rsidRPr="00D93FBE">
        <w:rPr>
          <w:sz w:val="16"/>
        </w:rPr>
        <w:t xml:space="preserve">ing </w:t>
      </w:r>
      <w:r w:rsidRPr="00D93FBE">
        <w:rPr>
          <w:rStyle w:val="StyleUnderline"/>
          <w:sz w:val="24"/>
        </w:rPr>
        <w:t xml:space="preserve">one another’s readiness to </w:t>
      </w:r>
      <w:r w:rsidRPr="00D93FBE">
        <w:rPr>
          <w:rStyle w:val="StyleUnderline"/>
          <w:sz w:val="24"/>
          <w:highlight w:val="green"/>
        </w:rPr>
        <w:t>tear up cosmopolitan liberalism</w:t>
      </w:r>
      <w:r w:rsidRPr="00D93FBE">
        <w:rPr>
          <w:sz w:val="16"/>
        </w:rPr>
        <w:t xml:space="preserve"> and pursue a latter-day mercantilist naked self-interest. </w:t>
      </w:r>
      <w:r w:rsidRPr="00D93FBE">
        <w:rPr>
          <w:rStyle w:val="Emphasis"/>
          <w:sz w:val="24"/>
        </w:rPr>
        <w:t>Garrison America</w:t>
      </w:r>
      <w:r w:rsidRPr="00D93FBE">
        <w:rPr>
          <w:rStyle w:val="StyleUnderline"/>
          <w:sz w:val="24"/>
        </w:rPr>
        <w:t xml:space="preserve"> could</w:t>
      </w:r>
      <w:r w:rsidRPr="00D93FBE">
        <w:rPr>
          <w:sz w:val="16"/>
        </w:rPr>
        <w:t xml:space="preserve"> opportunistically </w:t>
      </w:r>
      <w:r w:rsidRPr="00D93FBE">
        <w:rPr>
          <w:rStyle w:val="StyleUnderline"/>
          <w:sz w:val="24"/>
        </w:rPr>
        <w:t>collude with</w:t>
      </w:r>
      <w:r w:rsidRPr="00D93FBE">
        <w:rPr>
          <w:sz w:val="16"/>
        </w:rPr>
        <w:t xml:space="preserve"> similarly constituted political-military business </w:t>
      </w:r>
      <w:r w:rsidRPr="00D93FBE">
        <w:rPr>
          <w:rStyle w:val="StyleUnderline"/>
          <w:sz w:val="24"/>
        </w:rPr>
        <w:t xml:space="preserve">regimes in </w:t>
      </w:r>
      <w:r w:rsidRPr="00D93FBE">
        <w:rPr>
          <w:rStyle w:val="StyleUnderline"/>
          <w:sz w:val="24"/>
          <w:highlight w:val="green"/>
        </w:rPr>
        <w:t>Russia, China, Turkey</w:t>
      </w:r>
      <w:r w:rsidRPr="00D93FBE">
        <w:rPr>
          <w:sz w:val="16"/>
        </w:rPr>
        <w:t xml:space="preserve">, and elsewhere for a new realpolitik global concert, redolent of the early nineteenth-century era of the Congress of Vienna, </w:t>
      </w:r>
      <w:r w:rsidRPr="00D93FBE">
        <w:rPr>
          <w:rStyle w:val="StyleUnderline"/>
          <w:sz w:val="24"/>
          <w:highlight w:val="green"/>
        </w:rPr>
        <w:t>bring</w:t>
      </w:r>
      <w:r w:rsidRPr="00D93FBE">
        <w:rPr>
          <w:rStyle w:val="StyleUnderline"/>
          <w:sz w:val="24"/>
        </w:rPr>
        <w:t xml:space="preserve">ing </w:t>
      </w:r>
      <w:r w:rsidRPr="00D93FBE">
        <w:rPr>
          <w:rStyle w:val="StyleUnderline"/>
          <w:sz w:val="24"/>
          <w:highlight w:val="green"/>
        </w:rPr>
        <w:t>a façade of stability</w:t>
      </w:r>
      <w:r w:rsidRPr="00D93FBE">
        <w:rPr>
          <w:rStyle w:val="StyleUnderline"/>
          <w:sz w:val="24"/>
        </w:rPr>
        <w:t xml:space="preserve"> for as long as they collude—</w:t>
      </w:r>
      <w:r w:rsidRPr="00D93FBE">
        <w:rPr>
          <w:rStyle w:val="StyleUnderline"/>
          <w:sz w:val="24"/>
          <w:highlight w:val="green"/>
        </w:rPr>
        <w:t xml:space="preserve">and </w:t>
      </w:r>
      <w:r w:rsidRPr="00D93FBE">
        <w:rPr>
          <w:rStyle w:val="Emphasis"/>
          <w:sz w:val="24"/>
          <w:highlight w:val="green"/>
        </w:rPr>
        <w:t>war when they fall out</w:t>
      </w:r>
      <w:r w:rsidRPr="00D93FBE">
        <w:rPr>
          <w:sz w:val="16"/>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 w:val="24"/>
        </w:rPr>
        <w:t xml:space="preserve">the plutocratic populist order is a </w:t>
      </w:r>
      <w:r w:rsidRPr="00D93FBE">
        <w:rPr>
          <w:rStyle w:val="Emphasis"/>
          <w:sz w:val="24"/>
        </w:rPr>
        <w:t>future that does not work</w:t>
      </w:r>
      <w:r w:rsidRPr="00D93FBE">
        <w:rPr>
          <w:sz w:val="16"/>
        </w:rPr>
        <w:t>. If illustration were needed of the logic of hiding under the blanket rather than facing difficult realities, look no further than Trump’s readiness to deny climate change. We have been here before</w:t>
      </w:r>
      <w:proofErr w:type="gramStart"/>
      <w:r w:rsidRPr="00D93FBE">
        <w:rPr>
          <w:sz w:val="16"/>
        </w:rPr>
        <w:t>, more or less, and</w:t>
      </w:r>
      <w:proofErr w:type="gramEnd"/>
      <w:r w:rsidRPr="00D93FBE">
        <w:rPr>
          <w:sz w:val="16"/>
        </w:rPr>
        <w:t xml:space="preserve"> from history we can gather important lessons about what we must do now. </w:t>
      </w:r>
      <w:r w:rsidRPr="00D93FBE">
        <w:rPr>
          <w:rStyle w:val="StyleUnderline"/>
          <w:sz w:val="24"/>
        </w:rPr>
        <w:t xml:space="preserve">The </w:t>
      </w:r>
      <w:r w:rsidRPr="00D93FBE">
        <w:rPr>
          <w:rStyle w:val="StyleUnderline"/>
          <w:sz w:val="24"/>
          <w:highlight w:val="green"/>
        </w:rPr>
        <w:t>importance of</w:t>
      </w:r>
      <w:r w:rsidRPr="00D93FBE">
        <w:rPr>
          <w:sz w:val="16"/>
        </w:rPr>
        <w:t xml:space="preserve"> defending civility with democratic deliberation, respecting human rights and values, and </w:t>
      </w:r>
      <w:r w:rsidRPr="00D93FBE">
        <w:rPr>
          <w:rStyle w:val="StyleUnderline"/>
          <w:sz w:val="24"/>
          <w:highlight w:val="green"/>
        </w:rPr>
        <w:t>maintaining</w:t>
      </w:r>
      <w:r w:rsidRPr="00D93FBE">
        <w:rPr>
          <w:rStyle w:val="StyleUnderline"/>
          <w:sz w:val="24"/>
        </w:rPr>
        <w:t xml:space="preserve"> a commitment to </w:t>
      </w:r>
      <w:r w:rsidRPr="00D93FBE">
        <w:rPr>
          <w:rStyle w:val="StyleUnderline"/>
          <w:sz w:val="24"/>
          <w:highlight w:val="green"/>
        </w:rPr>
        <w:t>public goods</w:t>
      </w:r>
      <w:r w:rsidRPr="00D93FBE">
        <w:rPr>
          <w:rStyle w:val="StyleUnderline"/>
          <w:sz w:val="24"/>
        </w:rPr>
        <w:t xml:space="preserve"> and the global commons—</w:t>
      </w:r>
      <w:r w:rsidRPr="00D93FBE">
        <w:rPr>
          <w:rStyle w:val="Emphasis"/>
          <w:sz w:val="24"/>
          <w:highlight w:val="green"/>
        </w:rPr>
        <w:t>including the future of the planet</w:t>
      </w:r>
      <w:r w:rsidRPr="00D93FBE">
        <w:rPr>
          <w:sz w:val="16"/>
          <w:highlight w:val="green"/>
        </w:rPr>
        <w:t>—</w:t>
      </w:r>
      <w:r w:rsidRPr="00D93FBE">
        <w:rPr>
          <w:rStyle w:val="StyleUnderline"/>
          <w:sz w:val="24"/>
          <w:highlight w:val="green"/>
        </w:rPr>
        <w:t>remain evergreen</w:t>
      </w:r>
      <w:r w:rsidRPr="00D93FBE">
        <w:rPr>
          <w:rStyle w:val="StyleUnderline"/>
          <w:sz w:val="24"/>
        </w:rPr>
        <w:t>. We need to find</w:t>
      </w:r>
      <w:r w:rsidRPr="00D93FBE">
        <w:rPr>
          <w:sz w:val="16"/>
        </w:rPr>
        <w:t xml:space="preserve"> our way to </w:t>
      </w:r>
      <w:r w:rsidRPr="00D93FBE">
        <w:rPr>
          <w:rStyle w:val="StyleUnderline"/>
          <w:sz w:val="24"/>
        </w:rPr>
        <w:t>a new</w:t>
      </w:r>
      <w:r w:rsidRPr="00D93FBE">
        <w:rPr>
          <w:sz w:val="16"/>
        </w:rPr>
        <w:t xml:space="preserve"> 1945—and the </w:t>
      </w:r>
      <w:r w:rsidRPr="00D93FBE">
        <w:rPr>
          <w:rStyle w:val="StyleUnderline"/>
          <w:sz w:val="24"/>
        </w:rPr>
        <w:t>global political settlement</w:t>
      </w:r>
      <w:r w:rsidRPr="00D93FBE">
        <w:rPr>
          <w:sz w:val="16"/>
        </w:rPr>
        <w:t xml:space="preserve"> for a tamed and humane capitalism—</w:t>
      </w:r>
      <w:r w:rsidRPr="00D93FBE">
        <w:rPr>
          <w:rStyle w:val="StyleUnderline"/>
          <w:sz w:val="24"/>
        </w:rPr>
        <w:t xml:space="preserve">without having to suffer the </w:t>
      </w:r>
      <w:r w:rsidRPr="00D93FBE">
        <w:rPr>
          <w:rStyle w:val="Emphasis"/>
          <w:sz w:val="24"/>
        </w:rPr>
        <w:t>catastrophic traumas</w:t>
      </w:r>
      <w:r w:rsidRPr="00D93FBE">
        <w:rPr>
          <w:rStyle w:val="StyleUnderline"/>
          <w:sz w:val="24"/>
        </w:rPr>
        <w:t xml:space="preserve"> of trying everything else first</w:t>
      </w:r>
      <w:r w:rsidRPr="00D93FBE">
        <w:rPr>
          <w:sz w:val="16"/>
        </w:rPr>
        <w:t>.</w:t>
      </w:r>
    </w:p>
    <w:p w14:paraId="4ABF6BF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2"/>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515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6C19"/>
    <w:rsid w:val="003F2452"/>
    <w:rsid w:val="003F41EA"/>
    <w:rsid w:val="003F7DF0"/>
    <w:rsid w:val="004039AF"/>
    <w:rsid w:val="00407AFF"/>
    <w:rsid w:val="0041155D"/>
    <w:rsid w:val="00415157"/>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80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0DE9"/>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B07443"/>
  <w14:defaultImageDpi w14:val="300"/>
  <w15:docId w15:val="{0F646BE0-E8D1-A341-B9EF-095A63F4F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515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151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51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151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9"/>
    <w:unhideWhenUsed/>
    <w:qFormat/>
    <w:rsid w:val="0041515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151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5157"/>
  </w:style>
  <w:style w:type="character" w:customStyle="1" w:styleId="Heading1Char">
    <w:name w:val="Heading 1 Char"/>
    <w:aliases w:val="Pocket Char"/>
    <w:basedOn w:val="DefaultParagraphFont"/>
    <w:link w:val="Heading1"/>
    <w:uiPriority w:val="9"/>
    <w:rsid w:val="0041515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1515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15157"/>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41515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15157"/>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Bo"/>
    <w:basedOn w:val="DefaultParagraphFont"/>
    <w:uiPriority w:val="1"/>
    <w:qFormat/>
    <w:rsid w:val="0041515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41515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15157"/>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415157"/>
    <w:rPr>
      <w:color w:val="auto"/>
      <w:u w:val="none"/>
    </w:rPr>
  </w:style>
  <w:style w:type="paragraph" w:styleId="DocumentMap">
    <w:name w:val="Document Map"/>
    <w:basedOn w:val="Normal"/>
    <w:link w:val="DocumentMapChar"/>
    <w:uiPriority w:val="99"/>
    <w:semiHidden/>
    <w:unhideWhenUsed/>
    <w:rsid w:val="004151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5157"/>
    <w:rPr>
      <w:rFonts w:ascii="Lucida Grande" w:hAnsi="Lucida Grande" w:cs="Lucida Grande"/>
    </w:rPr>
  </w:style>
  <w:style w:type="paragraph" w:customStyle="1" w:styleId="textbold">
    <w:name w:val="text bold"/>
    <w:basedOn w:val="Normal"/>
    <w:link w:val="Emphasis"/>
    <w:uiPriority w:val="20"/>
    <w:qFormat/>
    <w:rsid w:val="00415157"/>
    <w:pPr>
      <w:ind w:left="720"/>
      <w:jc w:val="both"/>
    </w:pPr>
    <w:rPr>
      <w:b/>
      <w:iCs/>
      <w:u w:val="single"/>
    </w:rPr>
  </w:style>
  <w:style w:type="paragraph" w:styleId="ListParagraph">
    <w:name w:val="List Paragraph"/>
    <w:basedOn w:val="Normal"/>
    <w:uiPriority w:val="34"/>
    <w:unhideWhenUsed/>
    <w:qFormat/>
    <w:rsid w:val="003E6C19"/>
    <w:pPr>
      <w:ind w:left="720"/>
      <w:contextualSpacing/>
    </w:pPr>
  </w:style>
  <w:style w:type="paragraph" w:customStyle="1" w:styleId="Emphasize">
    <w:name w:val="Emphasize"/>
    <w:basedOn w:val="Normal"/>
    <w:uiPriority w:val="20"/>
    <w:qFormat/>
    <w:rsid w:val="003E6C19"/>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dpts.com/how-the-biopharma-industry-is-helping-to-pay-for-the-bipartisan-infrastructure-bill/" TargetMode="External"/><Relationship Id="rId18" Type="http://schemas.openxmlformats.org/officeDocument/2006/relationships/hyperlink" Target="https://www.bio.org/sites/default/files/2021-04/Climate%20Report_FINAL.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drugtopics.com/view/big-pharma-uses-effective-strategies-battle-generic-competitors" TargetMode="External"/><Relationship Id="rId7" Type="http://schemas.openxmlformats.org/officeDocument/2006/relationships/settings" Target="settings.xml"/><Relationship Id="rId12" Type="http://schemas.openxmlformats.org/officeDocument/2006/relationships/hyperlink" Target="https://khn.org/news/senators-who-led-pharma-friendly-patent-reform-also-prime-targets-for-pharma-cash/" TargetMode="External"/><Relationship Id="rId17" Type="http://schemas.openxmlformats.org/officeDocument/2006/relationships/hyperlink" Target="https://www.ipwatchdog.com/2021/05/05/tai-says-united-states-will-back-india-southafrica-proposal-waive-ip-rights-trips/id=133224/" TargetMode="External"/><Relationship Id="rId25" Type="http://schemas.openxmlformats.org/officeDocument/2006/relationships/hyperlink" Target="http://bostonreview.net/war-security-politics-global-justice/alex-de-waal-garrison-america-and-threat-global-war" TargetMode="External"/><Relationship Id="rId2" Type="http://schemas.openxmlformats.org/officeDocument/2006/relationships/customXml" Target="../customXml/item2.xml"/><Relationship Id="rId16" Type="http://schemas.openxmlformats.org/officeDocument/2006/relationships/hyperlink" Target="https://www.ipwatchdog.com/2021/04/19/waiving-ip-rights-during-times-of-covid-a-false-good-idea/id=132399/" TargetMode="External"/><Relationship Id="rId20" Type="http://schemas.openxmlformats.org/officeDocument/2006/relationships/hyperlink" Target="https://www.statnews.com/2017/06/16/generic-drugs-biosimilars-pharm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bc.com/2021/08/25/what-happens-next-with-biden-infrastructure-budget-bills-in-congress.html" TargetMode="External"/><Relationship Id="rId24" Type="http://schemas.openxmlformats.org/officeDocument/2006/relationships/hyperlink" Target="https://www.hhrjournal.org/2017/03/new-who-leader-will-need-human-rights-to-counter-populism/" TargetMode="External"/><Relationship Id="rId5" Type="http://schemas.openxmlformats.org/officeDocument/2006/relationships/numbering" Target="numbering.xml"/><Relationship Id="rId15" Type="http://schemas.openxmlformats.org/officeDocument/2006/relationships/hyperlink" Target="https://www.usatoday.com/story/opinion/todaysdebate/2021/07/20/climate-change-biden-infrastructure-bill-good-start/7877118002/" TargetMode="External"/><Relationship Id="rId23" Type="http://schemas.openxmlformats.org/officeDocument/2006/relationships/hyperlink" Target="https://law.unimelb.edu.au/__data/assets/pdf_file/0007/1681117/Rimmer.pdf" TargetMode="External"/><Relationship Id="rId10" Type="http://schemas.openxmlformats.org/officeDocument/2006/relationships/hyperlink" Target="http://www.brokeandbroker.com/index.php?a=blog&amp;id=554" TargetMode="External"/><Relationship Id="rId19" Type="http://schemas.openxmlformats.org/officeDocument/2006/relationships/hyperlink" Target="http://www.forest-trends.org/documents/files/doc_5677.pdf%5Bforest-trends.org%5D" TargetMode="External"/><Relationship Id="rId4" Type="http://schemas.openxmlformats.org/officeDocument/2006/relationships/customXml" Target="../customXml/item4.xml"/><Relationship Id="rId9" Type="http://schemas.openxmlformats.org/officeDocument/2006/relationships/hyperlink" Target="https://www.gnu.org/philosophy/not-ipr.en.html" TargetMode="External"/><Relationship Id="rId14" Type="http://schemas.openxmlformats.org/officeDocument/2006/relationships/hyperlink" Target="https://www.dailyposter.com/dem-obstructionists-are-bankrolled-by-pharma-and-oil/" TargetMode="External"/><Relationship Id="rId22" Type="http://schemas.openxmlformats.org/officeDocument/2006/relationships/hyperlink" Target="https://archive.is/vsNXv"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18640</Words>
  <Characters>106254</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124645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2021-09-05T00:21:00Z</dcterms:created>
  <dcterms:modified xsi:type="dcterms:W3CDTF">2021-09-05T00:58:00Z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