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12F8E" w14:textId="77777777" w:rsidR="00936F18" w:rsidRDefault="00936F18" w:rsidP="00936F18">
      <w:pPr>
        <w:pStyle w:val="Heading3"/>
      </w:pPr>
      <w:r>
        <w:t>1 – Suez Canal DA</w:t>
      </w:r>
    </w:p>
    <w:p w14:paraId="74FA2DD4" w14:textId="77777777" w:rsidR="00936F18" w:rsidRDefault="00936F18" w:rsidP="00936F18">
      <w:pPr>
        <w:pStyle w:val="Heading4"/>
      </w:pPr>
      <w:r>
        <w:t xml:space="preserve">Lack of Strike Protection </w:t>
      </w:r>
      <w:r>
        <w:rPr>
          <w:u w:val="single"/>
        </w:rPr>
        <w:t>limits</w:t>
      </w:r>
      <w:r>
        <w:t xml:space="preserve"> Suez Canal Strikes now. </w:t>
      </w:r>
    </w:p>
    <w:p w14:paraId="3CBD16A7" w14:textId="77777777" w:rsidR="00936F18" w:rsidRPr="00B663D6" w:rsidRDefault="00936F18" w:rsidP="00936F18">
      <w:pPr>
        <w:pStyle w:val="ListParagraph"/>
        <w:numPr>
          <w:ilvl w:val="0"/>
          <w:numId w:val="12"/>
        </w:numPr>
      </w:pPr>
      <w:r>
        <w:t>Edited for Ableist Language</w:t>
      </w:r>
    </w:p>
    <w:p w14:paraId="3D1AC93A" w14:textId="77777777" w:rsidR="00936F18" w:rsidRPr="00A36916" w:rsidRDefault="00936F18" w:rsidP="00936F18">
      <w:r w:rsidRPr="00A36916">
        <w:rPr>
          <w:rStyle w:val="Style13ptBold"/>
        </w:rPr>
        <w:t>Cunningham 14</w:t>
      </w:r>
      <w:r>
        <w:t xml:space="preserve"> </w:t>
      </w:r>
      <w:r w:rsidRPr="00A36916">
        <w:t>Erin Cunningham 4-11-2014 "From Cairo to Suez, Egypt workers defy government with labor strikes"</w:t>
      </w:r>
      <w:r>
        <w:t xml:space="preserve"> </w:t>
      </w:r>
      <w:hyperlink r:id="rId9" w:history="1">
        <w:r w:rsidRPr="00535A63">
          <w:rPr>
            <w:rStyle w:val="Hyperlink"/>
          </w:rPr>
          <w:t>https://www.washingtonpost.com/world/middle_east/from-cairo-to-suez-egypt-workers-defy-government-with-labor-strikes/2014/04/11/674171d0-a713-494d-a76b-b33f5d4bc505_story.html</w:t>
        </w:r>
      </w:hyperlink>
      <w:r>
        <w:t xml:space="preserve"> (</w:t>
      </w:r>
      <w:r w:rsidRPr="00A36916">
        <w:t>American University of Paris, BA in international and comparative politics</w:t>
      </w:r>
      <w:r>
        <w:t xml:space="preserve">)//Elmer </w:t>
      </w:r>
    </w:p>
    <w:p w14:paraId="47A697A0" w14:textId="77777777" w:rsidR="00936F18" w:rsidRPr="00B663D6" w:rsidRDefault="00936F18" w:rsidP="00936F18">
      <w:pPr>
        <w:rPr>
          <w:sz w:val="16"/>
        </w:rPr>
      </w:pPr>
      <w:r w:rsidRPr="006A33B0">
        <w:rPr>
          <w:b/>
          <w:sz w:val="26"/>
          <w:highlight w:val="green"/>
          <w:u w:val="single"/>
        </w:rPr>
        <w:t>Military involvement In Suez</w:t>
      </w:r>
      <w:r w:rsidRPr="006A33B0">
        <w:rPr>
          <w:highlight w:val="green"/>
          <w:u w:val="single"/>
        </w:rPr>
        <w:t xml:space="preserve"> </w:t>
      </w:r>
      <w:r w:rsidRPr="00B663D6">
        <w:rPr>
          <w:u w:val="single"/>
        </w:rPr>
        <w:t xml:space="preserve">province, </w:t>
      </w:r>
      <w:r w:rsidRPr="006A33B0">
        <w:rPr>
          <w:b/>
          <w:sz w:val="26"/>
          <w:highlight w:val="green"/>
          <w:u w:val="single"/>
        </w:rPr>
        <w:t>a critical</w:t>
      </w:r>
      <w:r w:rsidRPr="006A33B0">
        <w:rPr>
          <w:highlight w:val="green"/>
          <w:u w:val="single"/>
        </w:rPr>
        <w:t xml:space="preserve"> </w:t>
      </w:r>
      <w:r w:rsidRPr="006A33B0">
        <w:rPr>
          <w:b/>
          <w:sz w:val="26"/>
          <w:highlight w:val="green"/>
          <w:u w:val="single"/>
          <w:bdr w:val="single" w:sz="18" w:space="0" w:color="auto"/>
        </w:rPr>
        <w:t>industrial center and strategic hub of global maritime trade</w:t>
      </w:r>
      <w:r w:rsidRPr="00B663D6">
        <w:rPr>
          <w:u w:val="single"/>
        </w:rPr>
        <w:t xml:space="preserve">, the </w:t>
      </w:r>
      <w:r w:rsidRPr="006A33B0">
        <w:rPr>
          <w:b/>
          <w:sz w:val="26"/>
          <w:highlight w:val="green"/>
          <w:u w:val="single"/>
        </w:rPr>
        <w:t>military</w:t>
      </w:r>
      <w:r w:rsidRPr="006A33B0">
        <w:rPr>
          <w:highlight w:val="green"/>
          <w:u w:val="single"/>
        </w:rPr>
        <w:t xml:space="preserve"> </w:t>
      </w:r>
      <w:r w:rsidRPr="00B663D6">
        <w:rPr>
          <w:u w:val="single"/>
        </w:rPr>
        <w:t xml:space="preserve">has been particularly </w:t>
      </w:r>
      <w:r w:rsidRPr="006A33B0">
        <w:rPr>
          <w:b/>
          <w:sz w:val="26"/>
          <w:highlight w:val="green"/>
          <w:u w:val="single"/>
        </w:rPr>
        <w:t xml:space="preserve">involved in suppressing </w:t>
      </w:r>
      <w:r w:rsidRPr="006A33B0">
        <w:rPr>
          <w:b/>
          <w:sz w:val="26"/>
          <w:highlight w:val="green"/>
          <w:u w:val="single"/>
          <w:bdr w:val="single" w:sz="18" w:space="0" w:color="auto"/>
        </w:rPr>
        <w:t>factory workers’ strikes</w:t>
      </w:r>
      <w:r w:rsidRPr="00B663D6">
        <w:rPr>
          <w:u w:val="single"/>
        </w:rPr>
        <w:t>, labor rights activists say</w:t>
      </w:r>
      <w:r w:rsidRPr="00B663D6">
        <w:rPr>
          <w:sz w:val="16"/>
        </w:rPr>
        <w:t xml:space="preserve">. Those actions could indicate how a military-supported Sissi presidency would deal with the ongoing labor unrest. In August, military police stormed a worker sit-in at the privately owned Suez Steel Company. The workers accused management of failing to honor an agreement that granted them hazard pay, health care and a share of the company’s profits. </w:t>
      </w:r>
      <w:r w:rsidRPr="00B663D6">
        <w:rPr>
          <w:u w:val="single"/>
        </w:rPr>
        <w:t>Last month, a senior army commander in Suez helped eliminate the union leadership at a local factory belonging to international ceramics and porcelain producer Cleopatra Ceramics, according to workers</w:t>
      </w:r>
      <w:r w:rsidRPr="00B663D6">
        <w:rPr>
          <w:sz w:val="16"/>
        </w:rPr>
        <w:t>. On March 3, Maj. Gen. Mohamed Shams summoned 23 of the union’s first- and second-tier leaders to the area’s army headquarters and threatened to have Egypt’s secret police investigate them for terrorism if they did not sign resignation letters and leave the company, Cleopatra workers and labor activists said. Factory owner Mohamed Aboul Enein — and former Mubarak heavyweight ally — had been locked in a years-long struggle with workers over a 2012 agreement for better salaries, overtime pay and food allowances. In a telephone interview, Enein said he was forced to sign the contract under duress, after employees barricaded him inside the factory overnight. “These people belong to the Muslim Brotherhood,” Enein said of the workers. The Egyptian government has banned the Muslim Brotherhood and declared the group a terrorist organization. But there is no evidence the union was acting on behalf of the Islamist group. “They always ask for money,” Enein said of the workers. “They are criminals.” But company labor leaders said Shams’s and Enein’s close advisers threatened to bring the leaders’ wives and children to the military base until they promised to leave. A spokesman for the Egyptian armed forces did not respond to requests for comment. “</w:t>
      </w:r>
      <w:r w:rsidRPr="00B663D6">
        <w:rPr>
          <w:u w:val="single"/>
        </w:rPr>
        <w:t xml:space="preserve">They kept saying that if we did not sign, we would go to prison,” said Ayman Nofal, one of the union members who was pushed out. </w:t>
      </w:r>
      <w:r w:rsidRPr="006A33B0">
        <w:rPr>
          <w:b/>
          <w:sz w:val="26"/>
          <w:highlight w:val="green"/>
          <w:u w:val="single"/>
        </w:rPr>
        <w:t>The move has [stunned</w:t>
      </w:r>
      <w:r w:rsidRPr="00B663D6">
        <w:rPr>
          <w:u w:val="single"/>
        </w:rPr>
        <w:t xml:space="preserve">] </w:t>
      </w:r>
      <w:r w:rsidRPr="00B663D6">
        <w:rPr>
          <w:strike/>
          <w:u w:val="single"/>
        </w:rPr>
        <w:t>paralyzed</w:t>
      </w:r>
      <w:r w:rsidRPr="00B663D6">
        <w:rPr>
          <w:u w:val="single"/>
        </w:rPr>
        <w:t xml:space="preserve"> </w:t>
      </w:r>
      <w:r w:rsidRPr="006A33B0">
        <w:rPr>
          <w:b/>
          <w:sz w:val="26"/>
          <w:highlight w:val="green"/>
          <w:u w:val="single"/>
        </w:rPr>
        <w:t>worker organizing</w:t>
      </w:r>
      <w:r w:rsidRPr="006A33B0">
        <w:rPr>
          <w:highlight w:val="green"/>
          <w:u w:val="single"/>
        </w:rPr>
        <w:t xml:space="preserve"> </w:t>
      </w:r>
      <w:r w:rsidRPr="00B663D6">
        <w:rPr>
          <w:u w:val="single"/>
        </w:rPr>
        <w:t xml:space="preserve">there, current employees said. “Like any entity in power, </w:t>
      </w:r>
      <w:r w:rsidRPr="006A33B0">
        <w:rPr>
          <w:b/>
          <w:sz w:val="26"/>
          <w:highlight w:val="green"/>
          <w:u w:val="single"/>
          <w:bdr w:val="single" w:sz="18" w:space="0" w:color="auto"/>
        </w:rPr>
        <w:t>the military does not want strikes</w:t>
      </w:r>
      <w:r w:rsidRPr="00B663D6">
        <w:rPr>
          <w:u w:val="single"/>
        </w:rPr>
        <w:t>,” Ramadan said.</w:t>
      </w:r>
    </w:p>
    <w:p w14:paraId="5D13C1FF" w14:textId="77777777" w:rsidR="00936F18" w:rsidRDefault="00936F18" w:rsidP="00936F18">
      <w:pPr>
        <w:pStyle w:val="Heading4"/>
      </w:pPr>
      <w:r>
        <w:t xml:space="preserve">Suez Strikes </w:t>
      </w:r>
      <w:r>
        <w:rPr>
          <w:u w:val="single"/>
        </w:rPr>
        <w:t>eviscerate</w:t>
      </w:r>
      <w:r>
        <w:t xml:space="preserve"> Global Trade – expanding the </w:t>
      </w:r>
      <w:r>
        <w:rPr>
          <w:u w:val="single"/>
        </w:rPr>
        <w:t>scope</w:t>
      </w:r>
      <w:r>
        <w:t xml:space="preserve"> and </w:t>
      </w:r>
      <w:r>
        <w:rPr>
          <w:u w:val="single"/>
        </w:rPr>
        <w:t>length</w:t>
      </w:r>
      <w:r>
        <w:t xml:space="preserve"> of Strikes through </w:t>
      </w:r>
      <w:r>
        <w:rPr>
          <w:u w:val="single"/>
        </w:rPr>
        <w:t>legal protection</w:t>
      </w:r>
      <w:r>
        <w:t xml:space="preserve"> makes their impacts </w:t>
      </w:r>
      <w:r>
        <w:rPr>
          <w:u w:val="single"/>
        </w:rPr>
        <w:t>unthinkable</w:t>
      </w:r>
      <w:r>
        <w:t>.</w:t>
      </w:r>
    </w:p>
    <w:p w14:paraId="5A062A8D" w14:textId="77777777" w:rsidR="00936F18" w:rsidRPr="00EE2EE9" w:rsidRDefault="00936F18" w:rsidP="00936F18">
      <w:r w:rsidRPr="00EE2EE9">
        <w:rPr>
          <w:rStyle w:val="Style13ptBold"/>
        </w:rPr>
        <w:t>Rohar 11</w:t>
      </w:r>
      <w:r>
        <w:t xml:space="preserve"> </w:t>
      </w:r>
      <w:r w:rsidRPr="00EE2EE9">
        <w:t>Evan Rohar 2-10-2011 "Suez Canal Strike Could Rattle Egypt’s Regime"</w:t>
      </w:r>
      <w:r>
        <w:t xml:space="preserve"> </w:t>
      </w:r>
      <w:hyperlink r:id="rId10" w:history="1">
        <w:r w:rsidRPr="00535A63">
          <w:rPr>
            <w:rStyle w:val="Hyperlink"/>
          </w:rPr>
          <w:t>https://labornotes.org/blogs/2011/02/suez-canal-strike-could-rattle-egypt%E2%80%99s-regime</w:t>
        </w:r>
      </w:hyperlink>
      <w:r>
        <w:t xml:space="preserve"> (Former Dock Worker at the Suez Canal)//Elmer </w:t>
      </w:r>
    </w:p>
    <w:p w14:paraId="399B5809" w14:textId="77777777" w:rsidR="00936F18" w:rsidRPr="00553D29" w:rsidRDefault="00936F18" w:rsidP="00936F18">
      <w:pPr>
        <w:rPr>
          <w:sz w:val="16"/>
        </w:rPr>
      </w:pPr>
      <w:r w:rsidRPr="006A33B0">
        <w:rPr>
          <w:b/>
          <w:sz w:val="26"/>
          <w:highlight w:val="green"/>
          <w:u w:val="single"/>
        </w:rPr>
        <w:t>Workers in</w:t>
      </w:r>
      <w:r w:rsidRPr="006A33B0">
        <w:rPr>
          <w:highlight w:val="green"/>
          <w:u w:val="single"/>
        </w:rPr>
        <w:t xml:space="preserve"> </w:t>
      </w:r>
      <w:r w:rsidRPr="00B663D6">
        <w:rPr>
          <w:u w:val="single"/>
        </w:rPr>
        <w:t xml:space="preserve">the critical </w:t>
      </w:r>
      <w:r w:rsidRPr="006A33B0">
        <w:rPr>
          <w:b/>
          <w:sz w:val="26"/>
          <w:highlight w:val="green"/>
          <w:u w:val="single"/>
        </w:rPr>
        <w:t>Suez Canal</w:t>
      </w:r>
      <w:r w:rsidRPr="00B663D6">
        <w:rPr>
          <w:u w:val="single"/>
        </w:rPr>
        <w:t xml:space="preserve"> Authority have taken perhaps the most important action of all, </w:t>
      </w:r>
      <w:r w:rsidRPr="006A33B0">
        <w:rPr>
          <w:b/>
          <w:sz w:val="26"/>
          <w:highlight w:val="green"/>
          <w:u w:val="single"/>
        </w:rPr>
        <w:t>launching</w:t>
      </w:r>
      <w:r w:rsidRPr="006A33B0">
        <w:rPr>
          <w:highlight w:val="green"/>
          <w:u w:val="single"/>
        </w:rPr>
        <w:t xml:space="preserve"> </w:t>
      </w:r>
      <w:r w:rsidRPr="00B663D6">
        <w:rPr>
          <w:u w:val="single"/>
        </w:rPr>
        <w:t xml:space="preserve">a </w:t>
      </w:r>
      <w:r w:rsidRPr="006A33B0">
        <w:rPr>
          <w:b/>
          <w:sz w:val="26"/>
          <w:highlight w:val="green"/>
          <w:u w:val="single"/>
        </w:rPr>
        <w:t>6,000-strong sitdown strike</w:t>
      </w:r>
      <w:r w:rsidRPr="006A33B0">
        <w:rPr>
          <w:highlight w:val="green"/>
          <w:u w:val="single"/>
        </w:rPr>
        <w:t xml:space="preserve"> </w:t>
      </w:r>
      <w:r w:rsidRPr="00B663D6">
        <w:rPr>
          <w:u w:val="single"/>
        </w:rPr>
        <w:t xml:space="preserve">that began Tuesday evening. </w:t>
      </w:r>
      <w:r w:rsidRPr="00553D29">
        <w:rPr>
          <w:sz w:val="16"/>
        </w:rPr>
        <w:t>While their demands center on pay and working conditions, the</w:t>
      </w:r>
      <w:r w:rsidRPr="00B663D6">
        <w:rPr>
          <w:u w:val="single"/>
        </w:rPr>
        <w:t xml:space="preserve"> </w:t>
      </w:r>
      <w:r w:rsidRPr="006A33B0">
        <w:rPr>
          <w:b/>
          <w:sz w:val="26"/>
          <w:highlight w:val="green"/>
          <w:u w:val="single"/>
        </w:rPr>
        <w:t>sheer force of</w:t>
      </w:r>
      <w:r w:rsidRPr="006A33B0">
        <w:rPr>
          <w:highlight w:val="green"/>
          <w:u w:val="single"/>
        </w:rPr>
        <w:t xml:space="preserve"> </w:t>
      </w:r>
      <w:r w:rsidRPr="00B663D6">
        <w:rPr>
          <w:u w:val="single"/>
        </w:rPr>
        <w:t xml:space="preserve">their </w:t>
      </w:r>
      <w:r w:rsidRPr="006A33B0">
        <w:rPr>
          <w:b/>
          <w:sz w:val="26"/>
          <w:highlight w:val="green"/>
          <w:u w:val="single"/>
        </w:rPr>
        <w:t>leverage</w:t>
      </w:r>
      <w:r w:rsidRPr="006A33B0">
        <w:rPr>
          <w:highlight w:val="green"/>
          <w:u w:val="single"/>
        </w:rPr>
        <w:t xml:space="preserve"> </w:t>
      </w:r>
      <w:r w:rsidRPr="00B663D6">
        <w:rPr>
          <w:u w:val="single"/>
        </w:rPr>
        <w:t>has implications for the entire Egyptian uprising. The action appears to be a wildcat strike</w:t>
      </w:r>
      <w:r w:rsidRPr="00553D29">
        <w:rPr>
          <w:sz w:val="16"/>
        </w:rPr>
        <w:t xml:space="preserve">. </w:t>
      </w:r>
      <w:r w:rsidRPr="00B663D6">
        <w:rPr>
          <w:u w:val="single"/>
        </w:rPr>
        <w:t xml:space="preserve">The </w:t>
      </w:r>
      <w:r w:rsidRPr="006A33B0">
        <w:rPr>
          <w:b/>
          <w:sz w:val="26"/>
          <w:highlight w:val="green"/>
          <w:u w:val="single"/>
        </w:rPr>
        <w:t>Suez Canal</w:t>
      </w:r>
      <w:r w:rsidRPr="006A33B0">
        <w:rPr>
          <w:highlight w:val="green"/>
          <w:u w:val="single"/>
        </w:rPr>
        <w:t xml:space="preserve"> </w:t>
      </w:r>
      <w:r w:rsidRPr="006A33B0">
        <w:rPr>
          <w:b/>
          <w:sz w:val="26"/>
          <w:highlight w:val="green"/>
          <w:u w:val="single"/>
          <w:bdr w:val="single" w:sz="18" w:space="0" w:color="auto"/>
        </w:rPr>
        <w:t>enables ships to travel from Asia to Europe by way of the Red and Mediterranean Seas</w:t>
      </w:r>
      <w:r w:rsidRPr="00B663D6">
        <w:rPr>
          <w:u w:val="single"/>
        </w:rPr>
        <w:t>, bypassing a journey around the Cape of Good Hope at the tip of Africa that would take more than a week.</w:t>
      </w:r>
      <w:r w:rsidRPr="00553D29">
        <w:rPr>
          <w:sz w:val="16"/>
        </w:rPr>
        <w:t xml:space="preserve"> The </w:t>
      </w:r>
      <w:r w:rsidRPr="00B663D6">
        <w:rPr>
          <w:u w:val="single"/>
        </w:rPr>
        <w:t xml:space="preserve">canal </w:t>
      </w:r>
      <w:r w:rsidRPr="006A33B0">
        <w:rPr>
          <w:b/>
          <w:sz w:val="26"/>
          <w:highlight w:val="green"/>
          <w:u w:val="single"/>
          <w:bdr w:val="single" w:sz="18" w:space="0" w:color="auto"/>
        </w:rPr>
        <w:t>handled 559 million tons of cargo</w:t>
      </w:r>
      <w:r w:rsidRPr="006A33B0">
        <w:rPr>
          <w:highlight w:val="green"/>
          <w:u w:val="single"/>
        </w:rPr>
        <w:t xml:space="preserve"> </w:t>
      </w:r>
      <w:r w:rsidRPr="00B663D6">
        <w:rPr>
          <w:u w:val="single"/>
        </w:rPr>
        <w:t>in 2009, nearly three times the tonnage handled by the Port of Los Angeles, the busiest port in the U.S</w:t>
      </w:r>
      <w:r w:rsidRPr="00553D29">
        <w:rPr>
          <w:sz w:val="16"/>
        </w:rPr>
        <w:t xml:space="preserve">. The </w:t>
      </w:r>
      <w:r w:rsidRPr="00B663D6">
        <w:rPr>
          <w:u w:val="single"/>
        </w:rPr>
        <w:t xml:space="preserve">canal handles cargo </w:t>
      </w:r>
      <w:r w:rsidRPr="006A33B0">
        <w:rPr>
          <w:b/>
          <w:sz w:val="26"/>
          <w:highlight w:val="green"/>
          <w:u w:val="single"/>
        </w:rPr>
        <w:t>amounting to</w:t>
      </w:r>
      <w:r w:rsidRPr="00B663D6">
        <w:rPr>
          <w:u w:val="single"/>
        </w:rPr>
        <w:t xml:space="preserve"> about </w:t>
      </w:r>
      <w:r w:rsidRPr="006A33B0">
        <w:rPr>
          <w:b/>
          <w:sz w:val="26"/>
          <w:highlight w:val="green"/>
          <w:u w:val="single"/>
        </w:rPr>
        <w:t xml:space="preserve">8 percent of global </w:t>
      </w:r>
      <w:r w:rsidRPr="00B663D6">
        <w:rPr>
          <w:u w:val="single"/>
        </w:rPr>
        <w:t>maritime</w:t>
      </w:r>
      <w:r w:rsidRPr="00553D29">
        <w:rPr>
          <w:sz w:val="16"/>
        </w:rPr>
        <w:t xml:space="preserve"> </w:t>
      </w:r>
      <w:r w:rsidRPr="006A33B0">
        <w:rPr>
          <w:b/>
          <w:sz w:val="26"/>
          <w:highlight w:val="green"/>
          <w:u w:val="single"/>
        </w:rPr>
        <w:t>trade</w:t>
      </w:r>
      <w:r w:rsidRPr="00553D29">
        <w:rPr>
          <w:sz w:val="16"/>
        </w:rPr>
        <w:t xml:space="preserve">. It also </w:t>
      </w:r>
      <w:r w:rsidRPr="00553D29">
        <w:rPr>
          <w:u w:val="single"/>
        </w:rPr>
        <w:t>transits up to 2.5 million barrels of crude oil each day, with oil-exporting countries using the canal to move their crude to market and to import refined petroleum products</w:t>
      </w:r>
      <w:r w:rsidRPr="00553D29">
        <w:rPr>
          <w:sz w:val="16"/>
        </w:rPr>
        <w:t xml:space="preserve">. </w:t>
      </w:r>
      <w:r w:rsidRPr="00553D29">
        <w:rPr>
          <w:u w:val="single"/>
        </w:rPr>
        <w:t>The canal is of further importance for U.S. military interests; the U.S. navy counts on it for rapid deployment of vessels from the Mediterranean to the Persian Gulf.</w:t>
      </w:r>
      <w:r w:rsidRPr="00553D29">
        <w:rPr>
          <w:sz w:val="16"/>
        </w:rPr>
        <w:t xml:space="preserve"> So far, most industry analysts insist that canal traffic is either minimally affected or unaffected by the strike actions and will remain so. </w:t>
      </w:r>
      <w:r w:rsidRPr="00553D29">
        <w:rPr>
          <w:u w:val="single"/>
        </w:rPr>
        <w:t>Many, such as the Journal of Commerce and Logistics Week, quote Egyptian government officials who have an interest in keeping a lid on the effectiveness of any protest.</w:t>
      </w:r>
      <w:r w:rsidRPr="00553D29">
        <w:rPr>
          <w:sz w:val="16"/>
        </w:rPr>
        <w:t xml:space="preserve"> </w:t>
      </w:r>
      <w:r w:rsidRPr="00553D29">
        <w:rPr>
          <w:u w:val="single"/>
        </w:rPr>
        <w:t>If canal workers affect traffic, or if the strikes spread, enormous international pressure would come down on the Mubarak regime to get the cargo flowing again</w:t>
      </w:r>
      <w:r w:rsidRPr="00553D29">
        <w:rPr>
          <w:sz w:val="16"/>
        </w:rPr>
        <w:t xml:space="preserve">. </w:t>
      </w:r>
      <w:r w:rsidRPr="006A33B0">
        <w:rPr>
          <w:b/>
          <w:sz w:val="26"/>
          <w:highlight w:val="green"/>
          <w:u w:val="single"/>
        </w:rPr>
        <w:t>Reports contradicting</w:t>
      </w:r>
      <w:r w:rsidRPr="006A33B0">
        <w:rPr>
          <w:sz w:val="16"/>
          <w:highlight w:val="green"/>
        </w:rPr>
        <w:t xml:space="preserve"> </w:t>
      </w:r>
      <w:r w:rsidRPr="00553D29">
        <w:rPr>
          <w:sz w:val="16"/>
        </w:rPr>
        <w:t xml:space="preserve">the </w:t>
      </w:r>
      <w:r w:rsidRPr="006A33B0">
        <w:rPr>
          <w:b/>
          <w:sz w:val="26"/>
          <w:highlight w:val="green"/>
          <w:u w:val="single"/>
        </w:rPr>
        <w:t>official line</w:t>
      </w:r>
      <w:r w:rsidRPr="006A33B0">
        <w:rPr>
          <w:sz w:val="16"/>
          <w:highlight w:val="green"/>
        </w:rPr>
        <w:t xml:space="preserve"> </w:t>
      </w:r>
      <w:r w:rsidRPr="00553D29">
        <w:rPr>
          <w:sz w:val="16"/>
        </w:rPr>
        <w:t xml:space="preserve">are </w:t>
      </w:r>
      <w:r w:rsidRPr="006A33B0">
        <w:rPr>
          <w:b/>
          <w:sz w:val="26"/>
          <w:highlight w:val="green"/>
          <w:u w:val="single"/>
        </w:rPr>
        <w:t>starting to appear.</w:t>
      </w:r>
      <w:r w:rsidRPr="00553D29">
        <w:rPr>
          <w:sz w:val="16"/>
        </w:rPr>
        <w:t xml:space="preserve"> Egypt’s state-controlled newspaper Ahram Online reported on Tuesday that “</w:t>
      </w:r>
      <w:r w:rsidRPr="006A33B0">
        <w:rPr>
          <w:b/>
          <w:sz w:val="26"/>
          <w:highlight w:val="green"/>
          <w:u w:val="single"/>
        </w:rPr>
        <w:t xml:space="preserve">disruptions to shipping movements, as well as disastrous economic losses, </w:t>
      </w:r>
      <w:r w:rsidRPr="006A33B0">
        <w:rPr>
          <w:b/>
          <w:sz w:val="26"/>
          <w:highlight w:val="green"/>
          <w:u w:val="single"/>
          <w:bdr w:val="single" w:sz="18" w:space="0" w:color="auto"/>
        </w:rPr>
        <w:t>are expected if the strike continues</w:t>
      </w:r>
      <w:r w:rsidRPr="00553D29">
        <w:rPr>
          <w:sz w:val="16"/>
        </w:rPr>
        <w:t xml:space="preserve">.” By Wednesday, the article had been changed to state that no delays are expected. </w:t>
      </w:r>
      <w:r w:rsidRPr="00553D29">
        <w:rPr>
          <w:u w:val="single"/>
        </w:rPr>
        <w:t>Regardless, the waterway’s strategic and economic significance amounts to a massive bargaining chip for the pro-democracy protesters if leveraged correctly, and its importance won’t end with the uprising</w:t>
      </w:r>
      <w:r w:rsidRPr="00553D29">
        <w:rPr>
          <w:sz w:val="16"/>
        </w:rPr>
        <w:t>. If democracy prevails and the people of Egypt take power, the new regime could use the canal for any number of political and economic purposes. Egyptian authorities are beefing up security around the canal, claiming that Hamas and Hezbollah plan to dispatch saboteurs to aid the rebellion. Maybe they're acting on real intelligence, or maybe they're afraid of what the workers could do for themselves and for their revolution.</w:t>
      </w:r>
    </w:p>
    <w:p w14:paraId="178D31EE" w14:textId="77777777" w:rsidR="00936F18" w:rsidRDefault="00936F18" w:rsidP="00936F18">
      <w:pPr>
        <w:pStyle w:val="Heading4"/>
      </w:pPr>
      <w:r>
        <w:t xml:space="preserve">Collapse of Trade causes Hotspot Escalation – </w:t>
      </w:r>
      <w:r>
        <w:rPr>
          <w:u w:val="single"/>
        </w:rPr>
        <w:t>goes Nuclear</w:t>
      </w:r>
      <w:r>
        <w:t>.</w:t>
      </w:r>
    </w:p>
    <w:p w14:paraId="1EC13714" w14:textId="77777777" w:rsidR="00936F18" w:rsidRPr="00034A7C" w:rsidRDefault="00936F18" w:rsidP="00936F18">
      <w:r w:rsidRPr="00034A7C">
        <w:rPr>
          <w:rStyle w:val="Style13ptBold"/>
        </w:rPr>
        <w:t>Kampf 20</w:t>
      </w:r>
      <w:r>
        <w:t xml:space="preserve"> David Kampf 6-16-2020 “How COVID-19 Could Increase the Risk of War” </w:t>
      </w:r>
      <w:hyperlink r:id="rId11"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756AB5E8" w14:textId="77777777" w:rsidR="00936F18" w:rsidRDefault="00936F18" w:rsidP="00936F18">
      <w:pPr>
        <w:rPr>
          <w:sz w:val="16"/>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6A33B0">
        <w:rPr>
          <w:b/>
          <w:sz w:val="26"/>
          <w:highlight w:val="green"/>
          <w:u w:val="single"/>
        </w:rPr>
        <w:t>If globalization and</w:t>
      </w:r>
      <w:r w:rsidRPr="006A33B0">
        <w:rPr>
          <w:highlight w:val="green"/>
          <w:u w:val="single"/>
        </w:rPr>
        <w:t xml:space="preserve"> </w:t>
      </w:r>
      <w:r w:rsidRPr="00513EBD">
        <w:rPr>
          <w:u w:val="single"/>
        </w:rPr>
        <w:t xml:space="preserve">economic </w:t>
      </w:r>
      <w:r w:rsidRPr="006A33B0">
        <w:rPr>
          <w:b/>
          <w:sz w:val="26"/>
          <w:highlight w:val="green"/>
          <w:u w:val="single"/>
        </w:rPr>
        <w:t>interdependence kept</w:t>
      </w:r>
      <w:r w:rsidRPr="00513EBD">
        <w:rPr>
          <w:u w:val="single"/>
        </w:rPr>
        <w:t xml:space="preserve"> the </w:t>
      </w:r>
      <w:r w:rsidRPr="006A33B0">
        <w:rPr>
          <w:b/>
          <w:sz w:val="26"/>
          <w:highlight w:val="green"/>
          <w:u w:val="single"/>
        </w:rPr>
        <w:t>peace, then</w:t>
      </w:r>
      <w:r w:rsidRPr="00513EBD">
        <w:rPr>
          <w:u w:val="single"/>
        </w:rPr>
        <w:t xml:space="preserve"> a looming global depression and the </w:t>
      </w:r>
      <w:r w:rsidRPr="006A33B0">
        <w:rPr>
          <w:b/>
          <w:sz w:val="26"/>
          <w:highlight w:val="green"/>
          <w:u w:val="single"/>
        </w:rPr>
        <w:t>rise of</w:t>
      </w:r>
      <w:r w:rsidRPr="00513EBD">
        <w:rPr>
          <w:b/>
          <w:sz w:val="26"/>
          <w:u w:val="single"/>
        </w:rPr>
        <w:t xml:space="preserve"> </w:t>
      </w:r>
      <w:r w:rsidRPr="00513EBD">
        <w:rPr>
          <w:u w:val="single"/>
        </w:rPr>
        <w:t xml:space="preserve">nationalism and </w:t>
      </w:r>
      <w:r w:rsidRPr="006A33B0">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6A33B0">
        <w:rPr>
          <w:b/>
          <w:sz w:val="26"/>
          <w:highlight w:val="green"/>
          <w:u w:val="single"/>
        </w:rPr>
        <w:t>internal conflicts</w:t>
      </w:r>
      <w:r w:rsidRPr="00513EBD">
        <w:rPr>
          <w:u w:val="single"/>
        </w:rPr>
        <w:t xml:space="preserve"> </w:t>
      </w:r>
      <w:r w:rsidRPr="006A33B0">
        <w:rPr>
          <w:b/>
          <w:sz w:val="26"/>
          <w:highlight w:val="green"/>
          <w:u w:val="single"/>
        </w:rPr>
        <w:t xml:space="preserve">could easily </w:t>
      </w:r>
      <w:r w:rsidRPr="006A33B0">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6A33B0">
        <w:rPr>
          <w:b/>
          <w:sz w:val="26"/>
          <w:highlight w:val="green"/>
          <w:u w:val="single"/>
        </w:rPr>
        <w:t>economic bonds between countries</w:t>
      </w:r>
      <w:r w:rsidRPr="006A33B0">
        <w:rPr>
          <w:highlight w:val="green"/>
          <w:u w:val="single"/>
        </w:rPr>
        <w:t xml:space="preserve"> </w:t>
      </w:r>
      <w:r w:rsidRPr="00513EBD">
        <w:rPr>
          <w:u w:val="single"/>
        </w:rPr>
        <w:t xml:space="preserve">have </w:t>
      </w:r>
      <w:r w:rsidRPr="006A33B0">
        <w:rPr>
          <w:b/>
          <w:sz w:val="26"/>
          <w:highlight w:val="green"/>
          <w:u w:val="single"/>
          <w:bdr w:val="single" w:sz="18" w:space="0" w:color="auto"/>
        </w:rPr>
        <w:t>limited wars</w:t>
      </w:r>
      <w:r w:rsidRPr="006A33B0">
        <w:rPr>
          <w:highlight w:val="green"/>
          <w:u w:val="single"/>
        </w:rPr>
        <w:t xml:space="preserve"> </w:t>
      </w:r>
      <w:r w:rsidRPr="00513EBD">
        <w:rPr>
          <w:u w:val="single"/>
        </w:rPr>
        <w:t xml:space="preserve">in recent decades. Dale Copeland, a professor of international relations at the University of Virginia, has argued that </w:t>
      </w:r>
      <w:r w:rsidRPr="006A33B0">
        <w:rPr>
          <w:b/>
          <w:sz w:val="26"/>
          <w:highlight w:val="green"/>
          <w:u w:val="single"/>
        </w:rPr>
        <w:t>countries work to preserve ties when there are high expectations for future trade</w:t>
      </w:r>
      <w:r w:rsidRPr="006A33B0">
        <w:rPr>
          <w:highlight w:val="green"/>
          <w:u w:val="single"/>
        </w:rPr>
        <w:t xml:space="preserve">, </w:t>
      </w:r>
      <w:r w:rsidRPr="006A33B0">
        <w:rPr>
          <w:b/>
          <w:sz w:val="26"/>
          <w:highlight w:val="green"/>
          <w:u w:val="single"/>
        </w:rPr>
        <w:t>but war becomes</w:t>
      </w:r>
      <w:r w:rsidRPr="00513EBD">
        <w:rPr>
          <w:u w:val="single"/>
        </w:rPr>
        <w:t xml:space="preserve"> increasingly </w:t>
      </w:r>
      <w:r w:rsidRPr="006A33B0">
        <w:rPr>
          <w:b/>
          <w:sz w:val="26"/>
          <w:highlight w:val="green"/>
          <w:u w:val="single"/>
          <w:bdr w:val="single" w:sz="18" w:space="0" w:color="auto"/>
        </w:rPr>
        <w:t xml:space="preserve">possible when trade is predicted to fall. </w:t>
      </w:r>
      <w:r w:rsidRPr="00513EBD">
        <w:rPr>
          <w:u w:val="single"/>
        </w:rPr>
        <w:t xml:space="preserve">If </w:t>
      </w:r>
      <w:r w:rsidRPr="006A33B0">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6A33B0">
        <w:rPr>
          <w:b/>
          <w:sz w:val="26"/>
          <w:highlight w:val="green"/>
          <w:u w:val="single"/>
        </w:rPr>
        <w:t>Mistrust is growing</w:t>
      </w:r>
      <w:r w:rsidRPr="00513EBD">
        <w:rPr>
          <w:sz w:val="16"/>
        </w:rPr>
        <w:t xml:space="preserve">, and the </w:t>
      </w:r>
      <w:r w:rsidRPr="006A33B0">
        <w:rPr>
          <w:b/>
          <w:sz w:val="26"/>
          <w:highlight w:val="green"/>
          <w:u w:val="single"/>
        </w:rPr>
        <w:t>chance of an</w:t>
      </w:r>
      <w:r w:rsidRPr="00513EBD">
        <w:rPr>
          <w:sz w:val="16"/>
        </w:rPr>
        <w:t xml:space="preserve"> unwanted </w:t>
      </w:r>
      <w:r w:rsidRPr="006A33B0">
        <w:rPr>
          <w:b/>
          <w:sz w:val="26"/>
          <w:highlight w:val="green"/>
          <w:u w:val="single"/>
        </w:rPr>
        <w:t>U.S.-Russia nuclear confrontation is</w:t>
      </w:r>
      <w:r w:rsidRPr="00513EBD">
        <w:rPr>
          <w:sz w:val="16"/>
        </w:rPr>
        <w:t xml:space="preserve"> arguably as </w:t>
      </w:r>
      <w:r w:rsidRPr="006A33B0">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6A33B0">
        <w:rPr>
          <w:b/>
          <w:sz w:val="26"/>
          <w:highlight w:val="green"/>
          <w:u w:val="single"/>
        </w:rPr>
        <w:t>Korea’s</w:t>
      </w:r>
      <w:r w:rsidRPr="00513EBD">
        <w:rPr>
          <w:sz w:val="16"/>
        </w:rPr>
        <w:t xml:space="preserve"> </w:t>
      </w:r>
      <w:r w:rsidRPr="006A33B0">
        <w:rPr>
          <w:b/>
          <w:sz w:val="26"/>
          <w:highlight w:val="green"/>
          <w:u w:val="single"/>
        </w:rPr>
        <w:t>nuclear menace</w:t>
      </w:r>
      <w:r w:rsidRPr="00513EBD">
        <w:rPr>
          <w:sz w:val="16"/>
        </w:rPr>
        <w:t xml:space="preserve"> </w:t>
      </w:r>
      <w:r w:rsidRPr="006A33B0">
        <w:rPr>
          <w:b/>
          <w:sz w:val="26"/>
          <w:highlight w:val="green"/>
          <w:u w:val="single"/>
        </w:rPr>
        <w:t>doesn’t get</w:t>
      </w:r>
      <w:r w:rsidRPr="00513EBD">
        <w:rPr>
          <w:sz w:val="16"/>
        </w:rPr>
        <w:t xml:space="preserve"> even </w:t>
      </w:r>
      <w:r w:rsidRPr="006A33B0">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6A33B0">
        <w:rPr>
          <w:b/>
          <w:sz w:val="26"/>
          <w:highlight w:val="green"/>
          <w:u w:val="single"/>
        </w:rPr>
        <w:t>together</w:t>
      </w:r>
      <w:r w:rsidRPr="00513EBD">
        <w:rPr>
          <w:sz w:val="16"/>
        </w:rPr>
        <w:t xml:space="preserve">, they are unsettling. While the world is not yet on the brink of </w:t>
      </w:r>
      <w:r w:rsidRPr="006A33B0">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6A33B0">
        <w:rPr>
          <w:b/>
          <w:sz w:val="26"/>
          <w:highlight w:val="green"/>
          <w:u w:val="single"/>
        </w:rPr>
        <w:t>proxy wars</w:t>
      </w:r>
      <w:r w:rsidRPr="00513EBD">
        <w:rPr>
          <w:u w:val="single"/>
        </w:rPr>
        <w:t xml:space="preserve"> </w:t>
      </w:r>
      <w:r w:rsidRPr="006A33B0">
        <w:rPr>
          <w:b/>
          <w:sz w:val="26"/>
          <w:highlight w:val="green"/>
          <w:u w:val="single"/>
        </w:rPr>
        <w:t>could</w:t>
      </w:r>
      <w:r w:rsidRPr="006A33B0">
        <w:rPr>
          <w:highlight w:val="green"/>
          <w:u w:val="single"/>
        </w:rPr>
        <w:t xml:space="preserve"> </w:t>
      </w:r>
      <w:r w:rsidRPr="00513EBD">
        <w:rPr>
          <w:u w:val="single"/>
        </w:rPr>
        <w:t xml:space="preserve">soon </w:t>
      </w:r>
      <w:r w:rsidRPr="006A33B0">
        <w:rPr>
          <w:b/>
          <w:sz w:val="26"/>
          <w:highlight w:val="green"/>
          <w:u w:val="single"/>
        </w:rPr>
        <w:t xml:space="preserve">precipitate all-out </w:t>
      </w:r>
      <w:r w:rsidRPr="006A33B0">
        <w:rPr>
          <w:b/>
          <w:sz w:val="26"/>
          <w:highlight w:val="green"/>
          <w:u w:val="single"/>
          <w:bdr w:val="single" w:sz="18" w:space="0" w:color="auto"/>
        </w:rPr>
        <w:t>international conflicts</w:t>
      </w:r>
      <w:r w:rsidRPr="006A33B0">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6A33B0">
        <w:rPr>
          <w:b/>
          <w:sz w:val="26"/>
          <w:highlight w:val="green"/>
          <w:u w:val="single"/>
        </w:rPr>
        <w:t>With</w:t>
      </w:r>
      <w:r w:rsidRPr="00513EBD">
        <w:rPr>
          <w:u w:val="single"/>
        </w:rPr>
        <w:t xml:space="preserve"> the </w:t>
      </w:r>
      <w:r w:rsidRPr="006A33B0">
        <w:rPr>
          <w:b/>
          <w:sz w:val="26"/>
          <w:highlight w:val="green"/>
          <w:u w:val="single"/>
        </w:rPr>
        <w:t>usual deterrents to conflict declining</w:t>
      </w:r>
      <w:r w:rsidRPr="006A33B0">
        <w:rPr>
          <w:highlight w:val="green"/>
          <w:u w:val="single"/>
        </w:rPr>
        <w:t xml:space="preserve"> </w:t>
      </w:r>
      <w:r w:rsidRPr="00513EBD">
        <w:rPr>
          <w:u w:val="single"/>
        </w:rPr>
        <w:t xml:space="preserve">around the world, </w:t>
      </w:r>
      <w:r w:rsidRPr="006A33B0">
        <w:rPr>
          <w:b/>
          <w:sz w:val="26"/>
          <w:highlight w:val="green"/>
          <w:u w:val="single"/>
          <w:bdr w:val="single" w:sz="18" w:space="0" w:color="auto"/>
        </w:rPr>
        <w:t>major wars could soon return</w:t>
      </w:r>
      <w:r w:rsidRPr="00513EBD">
        <w:rPr>
          <w:u w:val="single"/>
        </w:rPr>
        <w:t>.</w:t>
      </w:r>
    </w:p>
    <w:p w14:paraId="19D1759A" w14:textId="77777777" w:rsidR="00936F18" w:rsidRDefault="00936F18" w:rsidP="00936F18">
      <w:pPr>
        <w:pStyle w:val="Heading3"/>
      </w:pPr>
      <w:r>
        <w:t>2 – Oil Strikes DA</w:t>
      </w:r>
    </w:p>
    <w:p w14:paraId="13995337" w14:textId="77777777" w:rsidR="00936F18" w:rsidRDefault="00936F18" w:rsidP="00936F18">
      <w:pPr>
        <w:pStyle w:val="Heading4"/>
      </w:pPr>
      <w:r>
        <w:t xml:space="preserve">Egypt Oil Worker Strikes cause </w:t>
      </w:r>
      <w:r>
        <w:rPr>
          <w:u w:val="single"/>
        </w:rPr>
        <w:t>mass</w:t>
      </w:r>
      <w:r>
        <w:t xml:space="preserve"> Oil Shipping </w:t>
      </w:r>
      <w:r>
        <w:rPr>
          <w:u w:val="single"/>
        </w:rPr>
        <w:t>disruptions</w:t>
      </w:r>
      <w:r>
        <w:t xml:space="preserve"> – particularly the SUMED pipeline. </w:t>
      </w:r>
    </w:p>
    <w:p w14:paraId="7C1A1648" w14:textId="77777777" w:rsidR="00936F18" w:rsidRPr="00F00C59" w:rsidRDefault="00936F18" w:rsidP="00936F18">
      <w:r w:rsidRPr="00F00C59">
        <w:rPr>
          <w:rStyle w:val="Style13ptBold"/>
        </w:rPr>
        <w:t>Platform London</w:t>
      </w:r>
      <w:r>
        <w:rPr>
          <w:rStyle w:val="Style13ptBold"/>
        </w:rPr>
        <w:t xml:space="preserve"> 11</w:t>
      </w:r>
      <w:r w:rsidRPr="00F00C59">
        <w:t xml:space="preserve"> 10-5-2011 "Egyptian oil workers strike over conditions"</w:t>
      </w:r>
      <w:r>
        <w:t xml:space="preserve"> </w:t>
      </w:r>
      <w:hyperlink r:id="rId12" w:history="1">
        <w:r w:rsidRPr="00535A63">
          <w:rPr>
            <w:rStyle w:val="Hyperlink"/>
          </w:rPr>
          <w:t>https://platformlondon.org/2011/10/05/egyptian-oil-workers-strike-over-conditions/</w:t>
        </w:r>
      </w:hyperlink>
      <w:r>
        <w:t xml:space="preserve"> (</w:t>
      </w:r>
      <w:r w:rsidRPr="00F00C59">
        <w:t>Platform is different. We combine art, activism, education and research in one organisation. This approach enables us to create unique projects driven by the need for social and ecological justice. Platform’s current campaigns focus on the social, economic and environmental impacts of the global oil industry. Our pioneering education courses, exhibitions, art events and book projects promote radical new ideas that inspire change.</w:t>
      </w:r>
      <w:r>
        <w:t xml:space="preserve">)//Elmer </w:t>
      </w:r>
    </w:p>
    <w:p w14:paraId="0FD5B5EE" w14:textId="77777777" w:rsidR="00936F18" w:rsidRPr="00322F2D" w:rsidRDefault="00936F18" w:rsidP="00936F18">
      <w:pPr>
        <w:rPr>
          <w:sz w:val="16"/>
        </w:rPr>
      </w:pPr>
      <w:r w:rsidRPr="006A33B0">
        <w:rPr>
          <w:b/>
          <w:sz w:val="26"/>
          <w:highlight w:val="green"/>
          <w:u w:val="single"/>
        </w:rPr>
        <w:t>Egyptian oil workers at</w:t>
      </w:r>
      <w:r w:rsidRPr="006A33B0">
        <w:rPr>
          <w:highlight w:val="green"/>
          <w:u w:val="single"/>
        </w:rPr>
        <w:t xml:space="preserve"> </w:t>
      </w:r>
      <w:r w:rsidRPr="00553D29">
        <w:rPr>
          <w:u w:val="single"/>
        </w:rPr>
        <w:t xml:space="preserve">the </w:t>
      </w:r>
      <w:r w:rsidRPr="006A33B0">
        <w:rPr>
          <w:b/>
          <w:sz w:val="26"/>
          <w:highlight w:val="green"/>
          <w:u w:val="single"/>
        </w:rPr>
        <w:t>SUMED</w:t>
      </w:r>
      <w:r w:rsidRPr="006A33B0">
        <w:rPr>
          <w:highlight w:val="green"/>
          <w:u w:val="single"/>
        </w:rPr>
        <w:t xml:space="preserve"> </w:t>
      </w:r>
      <w:r w:rsidRPr="006A33B0">
        <w:rPr>
          <w:b/>
          <w:sz w:val="26"/>
          <w:highlight w:val="green"/>
          <w:u w:val="single"/>
        </w:rPr>
        <w:t>pipeline</w:t>
      </w:r>
      <w:r w:rsidRPr="006A33B0">
        <w:rPr>
          <w:highlight w:val="green"/>
          <w:u w:val="single"/>
        </w:rPr>
        <w:t xml:space="preserve"> </w:t>
      </w:r>
      <w:r w:rsidRPr="00553D29">
        <w:rPr>
          <w:u w:val="single"/>
        </w:rPr>
        <w:t xml:space="preserve">terminal </w:t>
      </w:r>
      <w:r w:rsidRPr="006A33B0">
        <w:rPr>
          <w:b/>
          <w:sz w:val="26"/>
          <w:highlight w:val="green"/>
          <w:u w:val="single"/>
        </w:rPr>
        <w:t>on the Red Sea went on strike</w:t>
      </w:r>
      <w:r w:rsidRPr="006A33B0">
        <w:rPr>
          <w:highlight w:val="green"/>
          <w:u w:val="single"/>
        </w:rPr>
        <w:t xml:space="preserve"> </w:t>
      </w:r>
      <w:r w:rsidRPr="00553D29">
        <w:rPr>
          <w:u w:val="single"/>
        </w:rPr>
        <w:t xml:space="preserve">and protested demanding better employment rights this week, </w:t>
      </w:r>
      <w:r w:rsidRPr="006A33B0">
        <w:rPr>
          <w:b/>
          <w:sz w:val="26"/>
          <w:highlight w:val="green"/>
          <w:u w:val="single"/>
        </w:rPr>
        <w:t>showing</w:t>
      </w:r>
      <w:r w:rsidRPr="006A33B0">
        <w:rPr>
          <w:highlight w:val="green"/>
          <w:u w:val="single"/>
        </w:rPr>
        <w:t xml:space="preserve"> </w:t>
      </w:r>
      <w:r w:rsidRPr="00553D29">
        <w:rPr>
          <w:u w:val="single"/>
        </w:rPr>
        <w:t xml:space="preserve">their </w:t>
      </w:r>
      <w:r w:rsidRPr="006A33B0">
        <w:rPr>
          <w:b/>
          <w:sz w:val="26"/>
          <w:highlight w:val="green"/>
          <w:u w:val="single"/>
        </w:rPr>
        <w:t>power to slow</w:t>
      </w:r>
      <w:r w:rsidRPr="006A33B0">
        <w:rPr>
          <w:highlight w:val="green"/>
          <w:u w:val="single"/>
        </w:rPr>
        <w:t xml:space="preserve"> </w:t>
      </w:r>
      <w:r w:rsidRPr="00553D29">
        <w:rPr>
          <w:u w:val="single"/>
        </w:rPr>
        <w:t xml:space="preserve">the </w:t>
      </w:r>
      <w:r w:rsidRPr="006A33B0">
        <w:rPr>
          <w:b/>
          <w:sz w:val="26"/>
          <w:highlight w:val="green"/>
          <w:u w:val="single"/>
          <w:bdr w:val="single" w:sz="18" w:space="0" w:color="auto"/>
        </w:rPr>
        <w:t>transit of crude from the Indian Ocean to the Mediterranean.</w:t>
      </w:r>
      <w:r w:rsidRPr="006A33B0">
        <w:rPr>
          <w:sz w:val="16"/>
          <w:highlight w:val="green"/>
        </w:rPr>
        <w:t xml:space="preserve"> </w:t>
      </w:r>
      <w:r w:rsidRPr="00322F2D">
        <w:rPr>
          <w:sz w:val="16"/>
        </w:rPr>
        <w:t xml:space="preserve">The </w:t>
      </w:r>
      <w:r w:rsidRPr="006A33B0">
        <w:rPr>
          <w:b/>
          <w:sz w:val="26"/>
          <w:highlight w:val="green"/>
          <w:u w:val="single"/>
        </w:rPr>
        <w:t>striking workers help dock and unload</w:t>
      </w:r>
      <w:r w:rsidRPr="006A33B0">
        <w:rPr>
          <w:sz w:val="16"/>
          <w:highlight w:val="green"/>
        </w:rPr>
        <w:t xml:space="preserve"> </w:t>
      </w:r>
      <w:r w:rsidRPr="00906EA6">
        <w:rPr>
          <w:u w:val="single"/>
        </w:rPr>
        <w:t xml:space="preserve">very large </w:t>
      </w:r>
      <w:r w:rsidRPr="006A33B0">
        <w:rPr>
          <w:b/>
          <w:sz w:val="26"/>
          <w:highlight w:val="green"/>
          <w:u w:val="single"/>
        </w:rPr>
        <w:t>tankers</w:t>
      </w:r>
      <w:r w:rsidRPr="006A33B0">
        <w:rPr>
          <w:highlight w:val="green"/>
          <w:u w:val="single"/>
        </w:rPr>
        <w:t xml:space="preserve"> </w:t>
      </w:r>
      <w:r w:rsidRPr="006A33B0">
        <w:rPr>
          <w:b/>
          <w:sz w:val="26"/>
          <w:highlight w:val="green"/>
          <w:u w:val="single"/>
        </w:rPr>
        <w:t>that use</w:t>
      </w:r>
      <w:r w:rsidRPr="00906EA6">
        <w:rPr>
          <w:u w:val="single"/>
        </w:rPr>
        <w:t xml:space="preserve"> the </w:t>
      </w:r>
      <w:r w:rsidRPr="006A33B0">
        <w:rPr>
          <w:b/>
          <w:sz w:val="26"/>
          <w:highlight w:val="green"/>
          <w:u w:val="single"/>
        </w:rPr>
        <w:t>SUMED</w:t>
      </w:r>
      <w:r w:rsidRPr="006A33B0">
        <w:rPr>
          <w:highlight w:val="green"/>
          <w:u w:val="single"/>
        </w:rPr>
        <w:t xml:space="preserve"> </w:t>
      </w:r>
      <w:r w:rsidRPr="00906EA6">
        <w:rPr>
          <w:u w:val="single"/>
        </w:rPr>
        <w:t xml:space="preserve">Red Sea-Mediterranean </w:t>
      </w:r>
      <w:r w:rsidRPr="006A33B0">
        <w:rPr>
          <w:b/>
          <w:sz w:val="26"/>
          <w:highlight w:val="green"/>
          <w:u w:val="single"/>
        </w:rPr>
        <w:t>pipeline</w:t>
      </w:r>
      <w:r w:rsidRPr="006A33B0">
        <w:rPr>
          <w:highlight w:val="green"/>
          <w:u w:val="single"/>
        </w:rPr>
        <w:t xml:space="preserve"> </w:t>
      </w:r>
      <w:r w:rsidRPr="00906EA6">
        <w:rPr>
          <w:u w:val="single"/>
        </w:rPr>
        <w:t>to bypass the Suez Canal</w:t>
      </w:r>
      <w:r w:rsidRPr="00322F2D">
        <w:rPr>
          <w:sz w:val="16"/>
        </w:rPr>
        <w:t xml:space="preserve">. The workers began demonstrating in February 2011 after Mubarak’s ejection and won an agreement to improve pay and conditions. This happened in a context where </w:t>
      </w:r>
      <w:r w:rsidRPr="006A33B0">
        <w:rPr>
          <w:b/>
          <w:sz w:val="26"/>
          <w:highlight w:val="green"/>
          <w:u w:val="single"/>
          <w:bdr w:val="single" w:sz="18" w:space="0" w:color="auto"/>
        </w:rPr>
        <w:t>thousands of oil workers had gone on strike</w:t>
      </w:r>
      <w:r w:rsidRPr="00322F2D">
        <w:rPr>
          <w:sz w:val="16"/>
        </w:rPr>
        <w:t xml:space="preserve">, demanding an end to abusive management practices, reinstatement of sacked workers, salary increases, an independent union, impeachment of the corrupt oil minister Sameh Fahmy, and an end to gas exports to Israel. But by October the failure to meet promises has led to </w:t>
      </w:r>
      <w:r w:rsidRPr="006A33B0">
        <w:rPr>
          <w:b/>
          <w:sz w:val="26"/>
          <w:highlight w:val="green"/>
          <w:u w:val="single"/>
        </w:rPr>
        <w:t>a renewed strike</w:t>
      </w:r>
      <w:r w:rsidRPr="006A33B0">
        <w:rPr>
          <w:highlight w:val="green"/>
          <w:u w:val="single"/>
        </w:rPr>
        <w:t xml:space="preserve"> </w:t>
      </w:r>
      <w:r w:rsidRPr="00906EA6">
        <w:rPr>
          <w:u w:val="single"/>
        </w:rPr>
        <w:t xml:space="preserve">– which </w:t>
      </w:r>
      <w:r w:rsidRPr="006A33B0">
        <w:rPr>
          <w:b/>
          <w:sz w:val="26"/>
          <w:highlight w:val="green"/>
          <w:u w:val="single"/>
        </w:rPr>
        <w:t>could bring</w:t>
      </w:r>
      <w:r w:rsidRPr="00906EA6">
        <w:rPr>
          <w:u w:val="single"/>
        </w:rPr>
        <w:t xml:space="preserve"> the </w:t>
      </w:r>
      <w:r w:rsidRPr="006A33B0">
        <w:rPr>
          <w:b/>
          <w:sz w:val="26"/>
          <w:highlight w:val="green"/>
          <w:u w:val="single"/>
        </w:rPr>
        <w:t>2.5 million barrels</w:t>
      </w:r>
      <w:r w:rsidRPr="006A33B0">
        <w:rPr>
          <w:highlight w:val="green"/>
          <w:u w:val="single"/>
        </w:rPr>
        <w:t xml:space="preserve"> </w:t>
      </w:r>
      <w:r w:rsidRPr="006A33B0">
        <w:rPr>
          <w:b/>
          <w:sz w:val="26"/>
          <w:highlight w:val="green"/>
          <w:u w:val="single"/>
          <w:bdr w:val="single" w:sz="18" w:space="0" w:color="auto"/>
        </w:rPr>
        <w:t>pumped through the pipeline daily to a halt</w:t>
      </w:r>
      <w:r w:rsidRPr="00906EA6">
        <w:rPr>
          <w:u w:val="single"/>
        </w:rPr>
        <w:t>.</w:t>
      </w:r>
      <w:r w:rsidRPr="00322F2D">
        <w:rPr>
          <w:sz w:val="16"/>
        </w:rPr>
        <w:t xml:space="preserve"> Al-Ahram reported that: Workers at Arab Petroleum Pipelines Company (SUMED), operator of the Suez to Mediterranean pipeline, have resumed their campaign for equal employment rights after months of calm. The morning shift of 60 employees, from a total sub-contracted payroll of 230, held protests on Sunday at the SUMED terminal, located south of El Sukhna port on the Red Sea. </w:t>
      </w:r>
      <w:r w:rsidRPr="00906EA6">
        <w:rPr>
          <w:u w:val="single"/>
        </w:rPr>
        <w:t xml:space="preserve">Worker demands spring from their ambiguous employment position. </w:t>
      </w:r>
      <w:r w:rsidRPr="00322F2D">
        <w:rPr>
          <w:sz w:val="16"/>
        </w:rPr>
        <w:t xml:space="preserve">Though they are workers for SUMED, they are actually employed with Maridive via temporary contracts — a situation that has lasted, in the case of some workers, for more than 30 years. “Our demand is to get the same rights as the permanent workers, as stipulated by article 79 of the labour law ,” says Atef El-Sayed Mohamed, head of the independent union whose workers are contracted to Maridive. According to article 79, if an employer entrusts another firm to carry out work in its own workspace, then the firm must ensure employment conditions for the latter company’s own workers and those sub-contracted are equal. Workers contracted to Mardive began protests immediately after Mubarak’s ousting in February, leading to an eventual agreement between them and the administration An agreement was concluded between the contracted workers and SUMED administration in the presence of representatives of the military, assuring the employees they will continue working when SUMED launches its new tender offer — whichever company it eventually contracts. Employees’ anger increased recently when they discovered that the new sub-contractor won’t raise their salaries as much as they were expecting. The administration’s decision on Sunday, to move Atef El-Sayed, head of the union they formed after the revolution, to SUMED premises in Alexandria increased their discontent. After hearing the decision, morning shift workers started protesting at the Ain Sokhna port, bringing a rapid response from the maritime unit of the army. Workers claimed forces tried to disperse their protests. The situation with SUMED employees is relatively unusual, in that many of the subcontracted workers are skilled labourers. “Security workers have contracts while workers at the port don’t have. A marine chief, risking his life to do the work in the middle of storms or whatever the weather situation is, gets LE1,600 per month after 34 years of work, while the security guard gets LE,4000”, union head Atef El-Sayed Mohamed explained. </w:t>
      </w:r>
      <w:r w:rsidRPr="00322F2D">
        <w:rPr>
          <w:u w:val="single"/>
        </w:rPr>
        <w:t xml:space="preserve">Though </w:t>
      </w:r>
      <w:r w:rsidRPr="006A33B0">
        <w:rPr>
          <w:b/>
          <w:sz w:val="26"/>
          <w:highlight w:val="green"/>
          <w:u w:val="single"/>
        </w:rPr>
        <w:t>the SUMED strike</w:t>
      </w:r>
      <w:r w:rsidRPr="00322F2D">
        <w:rPr>
          <w:u w:val="single"/>
        </w:rPr>
        <w:t xml:space="preserve"> is limited in scope</w:t>
      </w:r>
      <w:r w:rsidRPr="00322F2D">
        <w:rPr>
          <w:b/>
          <w:u w:val="single"/>
        </w:rPr>
        <w:t>,</w:t>
      </w:r>
      <w:r w:rsidRPr="00322F2D">
        <w:rPr>
          <w:u w:val="single"/>
        </w:rPr>
        <w:t xml:space="preserve"> it </w:t>
      </w:r>
      <w:r w:rsidRPr="006A33B0">
        <w:rPr>
          <w:b/>
          <w:sz w:val="26"/>
          <w:highlight w:val="green"/>
          <w:u w:val="single"/>
        </w:rPr>
        <w:t>could</w:t>
      </w:r>
      <w:r w:rsidRPr="006A33B0">
        <w:rPr>
          <w:highlight w:val="green"/>
          <w:u w:val="single"/>
        </w:rPr>
        <w:t xml:space="preserve"> </w:t>
      </w:r>
      <w:r w:rsidRPr="006A33B0">
        <w:rPr>
          <w:b/>
          <w:sz w:val="26"/>
          <w:highlight w:val="green"/>
          <w:u w:val="single"/>
        </w:rPr>
        <w:t>potentially</w:t>
      </w:r>
      <w:r w:rsidRPr="006A33B0">
        <w:rPr>
          <w:highlight w:val="green"/>
          <w:u w:val="single"/>
        </w:rPr>
        <w:t xml:space="preserve"> </w:t>
      </w:r>
      <w:r w:rsidRPr="006A33B0">
        <w:rPr>
          <w:b/>
          <w:sz w:val="26"/>
          <w:highlight w:val="green"/>
          <w:u w:val="single"/>
          <w:bdr w:val="single" w:sz="18" w:space="0" w:color="auto"/>
        </w:rPr>
        <w:t>have a larger economic impact</w:t>
      </w:r>
      <w:r w:rsidRPr="00322F2D">
        <w:rPr>
          <w:u w:val="single"/>
        </w:rPr>
        <w:t xml:space="preserve">. Some analysts believe that </w:t>
      </w:r>
      <w:r w:rsidRPr="006A33B0">
        <w:rPr>
          <w:b/>
          <w:sz w:val="26"/>
          <w:highlight w:val="green"/>
          <w:u w:val="single"/>
        </w:rPr>
        <w:t>a disturbance at the port might have a bigger effect on oil</w:t>
      </w:r>
      <w:r w:rsidRPr="006A33B0">
        <w:rPr>
          <w:highlight w:val="green"/>
          <w:u w:val="single"/>
        </w:rPr>
        <w:t xml:space="preserve"> </w:t>
      </w:r>
      <w:r w:rsidRPr="00322F2D">
        <w:rPr>
          <w:u w:val="single"/>
        </w:rPr>
        <w:t xml:space="preserve">and shipping </w:t>
      </w:r>
      <w:r w:rsidRPr="006A33B0">
        <w:rPr>
          <w:b/>
          <w:sz w:val="26"/>
          <w:highlight w:val="green"/>
          <w:u w:val="single"/>
        </w:rPr>
        <w:t>markets</w:t>
      </w:r>
      <w:r w:rsidRPr="006A33B0">
        <w:rPr>
          <w:highlight w:val="green"/>
          <w:u w:val="single"/>
        </w:rPr>
        <w:t xml:space="preserve"> </w:t>
      </w:r>
      <w:r w:rsidRPr="006A33B0">
        <w:rPr>
          <w:b/>
          <w:sz w:val="26"/>
          <w:highlight w:val="green"/>
          <w:u w:val="single"/>
        </w:rPr>
        <w:t>than a shutdown of the canal</w:t>
      </w:r>
      <w:r w:rsidRPr="006A33B0">
        <w:rPr>
          <w:highlight w:val="green"/>
          <w:u w:val="single"/>
        </w:rPr>
        <w:t xml:space="preserve"> </w:t>
      </w:r>
      <w:r w:rsidRPr="00322F2D">
        <w:rPr>
          <w:u w:val="single"/>
        </w:rPr>
        <w:t xml:space="preserve">itself. SUMED mainly </w:t>
      </w:r>
      <w:r w:rsidRPr="006A33B0">
        <w:rPr>
          <w:b/>
          <w:sz w:val="26"/>
          <w:highlight w:val="green"/>
          <w:u w:val="single"/>
        </w:rPr>
        <w:t>controls</w:t>
      </w:r>
      <w:r w:rsidRPr="006A33B0">
        <w:rPr>
          <w:highlight w:val="green"/>
          <w:u w:val="single"/>
        </w:rPr>
        <w:t xml:space="preserve"> </w:t>
      </w:r>
      <w:r w:rsidRPr="00322F2D">
        <w:rPr>
          <w:u w:val="single"/>
        </w:rPr>
        <w:t xml:space="preserve">the </w:t>
      </w:r>
      <w:r w:rsidRPr="006A33B0">
        <w:rPr>
          <w:b/>
          <w:sz w:val="26"/>
          <w:highlight w:val="green"/>
          <w:u w:val="single"/>
        </w:rPr>
        <w:t>route for crude oil from the Arab Gulf</w:t>
      </w:r>
      <w:r w:rsidRPr="006A33B0">
        <w:rPr>
          <w:highlight w:val="green"/>
          <w:u w:val="single"/>
        </w:rPr>
        <w:t xml:space="preserve"> </w:t>
      </w:r>
      <w:r w:rsidRPr="006A33B0">
        <w:rPr>
          <w:b/>
          <w:sz w:val="26"/>
          <w:highlight w:val="green"/>
          <w:u w:val="single"/>
        </w:rPr>
        <w:t>to</w:t>
      </w:r>
      <w:r w:rsidRPr="006A33B0">
        <w:rPr>
          <w:highlight w:val="green"/>
          <w:u w:val="single"/>
        </w:rPr>
        <w:t xml:space="preserve"> </w:t>
      </w:r>
      <w:r w:rsidRPr="00322F2D">
        <w:rPr>
          <w:u w:val="single"/>
        </w:rPr>
        <w:t xml:space="preserve">be transported to </w:t>
      </w:r>
      <w:r w:rsidRPr="006A33B0">
        <w:rPr>
          <w:b/>
          <w:sz w:val="26"/>
          <w:highlight w:val="green"/>
          <w:u w:val="single"/>
        </w:rPr>
        <w:t>refining centres in the West</w:t>
      </w:r>
      <w:r w:rsidRPr="00322F2D">
        <w:rPr>
          <w:sz w:val="16"/>
        </w:rPr>
        <w:t>. The Suez to Mediterranean pipeline has a carrying capacity of 2.5 million barrels. SUMED serves the largest oil tankers unable to navigate the Suez Canal fully loaded. They send part of their cargo via the pipeline at the canal’s Red Sea entrance and then re-load the oil at the Mediterranean end. SUMED is a joint venture of Egyptian General Petroleum CORP (50 per cent), Saudi Aramco (15 per cent), International Petroleum Investment Co., Abu Dhabi (15 per cent), three Kuwaiti companies (15 per cent) and Qatar Petroleum (5 per cent).</w:t>
      </w:r>
    </w:p>
    <w:p w14:paraId="14B122FC" w14:textId="77777777" w:rsidR="00936F18" w:rsidRDefault="00936F18" w:rsidP="00936F18">
      <w:pPr>
        <w:pStyle w:val="Heading4"/>
      </w:pPr>
      <w:r>
        <w:t xml:space="preserve">SUMED Oil Disruptions cause </w:t>
      </w:r>
      <w:r>
        <w:rPr>
          <w:u w:val="single"/>
        </w:rPr>
        <w:t>Oil Price increases</w:t>
      </w:r>
      <w:r>
        <w:t>.</w:t>
      </w:r>
    </w:p>
    <w:p w14:paraId="6A97E7E0" w14:textId="77777777" w:rsidR="00936F18" w:rsidRPr="00F00C59" w:rsidRDefault="00936F18" w:rsidP="00936F18">
      <w:r w:rsidRPr="00F00C59">
        <w:rPr>
          <w:rStyle w:val="Style13ptBold"/>
        </w:rPr>
        <w:t>Paraskova 21</w:t>
      </w:r>
      <w:r>
        <w:t xml:space="preserve"> </w:t>
      </w:r>
      <w:r w:rsidRPr="00F00C59">
        <w:t>Tsvetana Paraskova 3-24-2021 "13 Million Barrels Of Oil Could Be Affected By Suez Canal Blockage"</w:t>
      </w:r>
      <w:r>
        <w:t xml:space="preserve"> </w:t>
      </w:r>
      <w:hyperlink r:id="rId13" w:history="1">
        <w:r w:rsidRPr="00535A63">
          <w:rPr>
            <w:rStyle w:val="Hyperlink"/>
          </w:rPr>
          <w:t>https://oilprice.com/Latest-Energy-News/World-News/13-Million-Barrels-Of-Oil-Could-Be-Affected-By-Suez-Canal-Blockage.html</w:t>
        </w:r>
      </w:hyperlink>
      <w:r>
        <w:t xml:space="preserve"> (Journalist and Editor at Oil Price)//Elmer </w:t>
      </w:r>
    </w:p>
    <w:p w14:paraId="60A75D68" w14:textId="77777777" w:rsidR="00936F18" w:rsidRPr="00593FF5" w:rsidRDefault="00936F18" w:rsidP="00936F18">
      <w:pPr>
        <w:rPr>
          <w:sz w:val="16"/>
        </w:rPr>
      </w:pPr>
      <w:r w:rsidRPr="00593FF5">
        <w:rPr>
          <w:u w:val="single"/>
        </w:rPr>
        <w:t xml:space="preserve">As many as </w:t>
      </w:r>
      <w:r w:rsidRPr="006A33B0">
        <w:rPr>
          <w:b/>
          <w:sz w:val="26"/>
          <w:highlight w:val="green"/>
          <w:u w:val="single"/>
        </w:rPr>
        <w:t>10 crude tankers</w:t>
      </w:r>
      <w:r w:rsidRPr="006A33B0">
        <w:rPr>
          <w:highlight w:val="green"/>
          <w:u w:val="single"/>
        </w:rPr>
        <w:t xml:space="preserve"> </w:t>
      </w:r>
      <w:r w:rsidRPr="006A33B0">
        <w:rPr>
          <w:b/>
          <w:sz w:val="26"/>
          <w:highlight w:val="green"/>
          <w:u w:val="single"/>
        </w:rPr>
        <w:t>carrying</w:t>
      </w:r>
      <w:r w:rsidRPr="006A33B0">
        <w:rPr>
          <w:highlight w:val="green"/>
          <w:u w:val="single"/>
        </w:rPr>
        <w:t xml:space="preserve"> </w:t>
      </w:r>
      <w:r w:rsidRPr="00593FF5">
        <w:rPr>
          <w:u w:val="single"/>
        </w:rPr>
        <w:t xml:space="preserve">around </w:t>
      </w:r>
      <w:r w:rsidRPr="006A33B0">
        <w:rPr>
          <w:b/>
          <w:sz w:val="26"/>
          <w:highlight w:val="green"/>
          <w:u w:val="single"/>
        </w:rPr>
        <w:t>13 million barrels of oil</w:t>
      </w:r>
      <w:r w:rsidRPr="006A33B0">
        <w:rPr>
          <w:highlight w:val="green"/>
          <w:u w:val="single"/>
        </w:rPr>
        <w:t xml:space="preserve"> </w:t>
      </w:r>
      <w:r w:rsidRPr="00593FF5">
        <w:rPr>
          <w:u w:val="single"/>
        </w:rPr>
        <w:t xml:space="preserve">could be </w:t>
      </w:r>
      <w:r w:rsidRPr="006A33B0">
        <w:rPr>
          <w:b/>
          <w:sz w:val="26"/>
          <w:highlight w:val="green"/>
          <w:u w:val="single"/>
        </w:rPr>
        <w:t xml:space="preserve">affected by </w:t>
      </w:r>
      <w:r w:rsidRPr="00593FF5">
        <w:rPr>
          <w:u w:val="single"/>
        </w:rPr>
        <w:t xml:space="preserve">the </w:t>
      </w:r>
      <w:r w:rsidRPr="006A33B0">
        <w:rPr>
          <w:b/>
          <w:sz w:val="26"/>
          <w:highlight w:val="green"/>
          <w:u w:val="single"/>
        </w:rPr>
        <w:t>disrupted traffic in the Suez Canal</w:t>
      </w:r>
      <w:r w:rsidRPr="00593FF5">
        <w:rPr>
          <w:u w:val="single"/>
        </w:rPr>
        <w:t>, which was blocked early on Wednesday when a huge container ship ran aground, oil analytics firm Vortexa said</w:t>
      </w:r>
      <w:r w:rsidRPr="00593FF5">
        <w:rPr>
          <w:sz w:val="16"/>
        </w:rPr>
        <w:t xml:space="preserve">. The approximate rate of backlog is around 50 vessels per day, and any delays leading to re-routings will add 15 days to a voyage between the Middle East and Europe, Vortexa noted. </w:t>
      </w:r>
      <w:r w:rsidRPr="00593FF5">
        <w:rPr>
          <w:u w:val="single"/>
        </w:rPr>
        <w:t xml:space="preserve">Some </w:t>
      </w:r>
      <w:r w:rsidRPr="006A33B0">
        <w:rPr>
          <w:b/>
          <w:sz w:val="26"/>
          <w:highlight w:val="green"/>
          <w:u w:val="single"/>
        </w:rPr>
        <w:t>12 percent of global trade, and</w:t>
      </w:r>
      <w:r w:rsidRPr="006A33B0">
        <w:rPr>
          <w:highlight w:val="green"/>
          <w:u w:val="single"/>
        </w:rPr>
        <w:t xml:space="preserve"> </w:t>
      </w:r>
      <w:r w:rsidRPr="00593FF5">
        <w:rPr>
          <w:u w:val="single"/>
        </w:rPr>
        <w:t xml:space="preserve">about </w:t>
      </w:r>
      <w:r w:rsidRPr="006A33B0">
        <w:rPr>
          <w:b/>
          <w:sz w:val="26"/>
          <w:highlight w:val="green"/>
          <w:u w:val="single"/>
        </w:rPr>
        <w:t>9 percent of</w:t>
      </w:r>
      <w:r w:rsidRPr="00593FF5">
        <w:rPr>
          <w:u w:val="single"/>
        </w:rPr>
        <w:t xml:space="preserve"> total seaborne traded </w:t>
      </w:r>
      <w:r w:rsidRPr="006A33B0">
        <w:rPr>
          <w:b/>
          <w:sz w:val="26"/>
          <w:highlight w:val="green"/>
          <w:u w:val="single"/>
        </w:rPr>
        <w:t>petroleum</w:t>
      </w:r>
      <w:r w:rsidRPr="00593FF5">
        <w:rPr>
          <w:u w:val="single"/>
        </w:rPr>
        <w:t xml:space="preserve">, including crude oil and refined petroleum products, </w:t>
      </w:r>
      <w:r w:rsidRPr="006A33B0">
        <w:rPr>
          <w:b/>
          <w:sz w:val="26"/>
          <w:highlight w:val="green"/>
          <w:u w:val="single"/>
        </w:rPr>
        <w:t>passes through</w:t>
      </w:r>
      <w:r w:rsidRPr="006A33B0">
        <w:rPr>
          <w:highlight w:val="green"/>
          <w:u w:val="single"/>
        </w:rPr>
        <w:t xml:space="preserve"> </w:t>
      </w:r>
      <w:r w:rsidRPr="00593FF5">
        <w:rPr>
          <w:u w:val="single"/>
        </w:rPr>
        <w:t xml:space="preserve">the Suez Canal and </w:t>
      </w:r>
      <w:r w:rsidRPr="006A33B0">
        <w:rPr>
          <w:b/>
          <w:sz w:val="26"/>
          <w:highlight w:val="green"/>
          <w:u w:val="single"/>
        </w:rPr>
        <w:t>SUMED Pipeline,</w:t>
      </w:r>
      <w:r w:rsidRPr="006A33B0">
        <w:rPr>
          <w:highlight w:val="green"/>
          <w:u w:val="single"/>
        </w:rPr>
        <w:t xml:space="preserve"> </w:t>
      </w:r>
      <w:r w:rsidRPr="00593FF5">
        <w:rPr>
          <w:u w:val="single"/>
        </w:rPr>
        <w:t>according to EIA estimates.</w:t>
      </w:r>
      <w:r w:rsidRPr="00593FF5">
        <w:rPr>
          <w:sz w:val="16"/>
        </w:rPr>
        <w:t xml:space="preserve"> The top three exporters of crude oil and oil products via the Suez Canal so far in 2021 were Russia with 546,000 barrels per day (bpd), Saudi Arabia with 410,000 bpd, and Iraq with 400,000 bpd, according to Vortexa. The top three importers of crude and petroleum products year to date were India with 490,000 bpd, China with 420,000 bpd, and South Korea with 380,000 bpd. “If tankers start diverting towards the Cape, any increase in tonne-miles will increase tanker utilisation and support rising freight rates in the short-term,” Vortexa said. The 400-meter (1,312-foot-long) container ship Ever Given, which is basically a ship the size of a skyscraper, ran aground in the Suez Canal and remained stuck sideways in the narrowest path of the canal, leaving other ships and tankers—both north- and south-bound—unable to pass. </w:t>
      </w:r>
      <w:r w:rsidRPr="00593FF5">
        <w:rPr>
          <w:u w:val="single"/>
        </w:rPr>
        <w:t xml:space="preserve">The </w:t>
      </w:r>
      <w:r w:rsidRPr="006A33B0">
        <w:rPr>
          <w:b/>
          <w:sz w:val="26"/>
          <w:highlight w:val="green"/>
          <w:u w:val="single"/>
        </w:rPr>
        <w:t>traffic blockage at</w:t>
      </w:r>
      <w:r w:rsidRPr="006A33B0">
        <w:rPr>
          <w:highlight w:val="green"/>
          <w:u w:val="single"/>
        </w:rPr>
        <w:t xml:space="preserve"> </w:t>
      </w:r>
      <w:r w:rsidRPr="006A33B0">
        <w:rPr>
          <w:b/>
          <w:sz w:val="26"/>
          <w:highlight w:val="green"/>
          <w:u w:val="single"/>
          <w:bdr w:val="single" w:sz="18" w:space="0" w:color="auto"/>
        </w:rPr>
        <w:t>one of the busiest oil trade routes sent oil prices rising early</w:t>
      </w:r>
      <w:r w:rsidRPr="00593FF5">
        <w:rPr>
          <w:u w:val="single"/>
        </w:rPr>
        <w:t xml:space="preserve"> on Wednesday, after another massive sell-off on Tuesday.</w:t>
      </w:r>
      <w:r w:rsidRPr="00593FF5">
        <w:rPr>
          <w:sz w:val="16"/>
        </w:rPr>
        <w:t xml:space="preserve"> Just before the EIA weekly inventory report on Wednesday, both benchmarks were rising by more than 3 percent, with WTI Crude nearly back to $60 and Brent Crude prices up at $62.75. </w:t>
      </w:r>
    </w:p>
    <w:p w14:paraId="0FB7413E" w14:textId="77777777" w:rsidR="00936F18" w:rsidRDefault="00936F18" w:rsidP="00936F18">
      <w:pPr>
        <w:pStyle w:val="Heading4"/>
      </w:pPr>
      <w:r>
        <w:t xml:space="preserve">Oil Prices are </w:t>
      </w:r>
      <w:r>
        <w:rPr>
          <w:u w:val="single"/>
        </w:rPr>
        <w:t>low</w:t>
      </w:r>
      <w:r>
        <w:t xml:space="preserve"> now.</w:t>
      </w:r>
    </w:p>
    <w:p w14:paraId="044E8E91" w14:textId="77777777" w:rsidR="00936F18" w:rsidRPr="00520555" w:rsidRDefault="00936F18" w:rsidP="00936F18">
      <w:r w:rsidRPr="00520555">
        <w:rPr>
          <w:rStyle w:val="Style13ptBold"/>
        </w:rPr>
        <w:t>Gaffen 11-3</w:t>
      </w:r>
      <w:r>
        <w:t xml:space="preserve"> </w:t>
      </w:r>
      <w:r w:rsidRPr="00520555">
        <w:t>David Gaffen 11-3-2021 "Oil falls to near 4-week low after big build in U.S. inventories"</w:t>
      </w:r>
      <w:r>
        <w:t xml:space="preserve"> </w:t>
      </w:r>
      <w:hyperlink r:id="rId14" w:history="1">
        <w:r w:rsidRPr="00906EA1">
          <w:rPr>
            <w:rStyle w:val="Hyperlink"/>
          </w:rPr>
          <w:t>https://www.reuters.com/business/cop/oil-prices-fall-industry-data-shows-big-build-us-inventory-2021-11-03/</w:t>
        </w:r>
      </w:hyperlink>
      <w:r>
        <w:t xml:space="preserve"> (Reporters at Reuters)//Elmer </w:t>
      </w:r>
    </w:p>
    <w:p w14:paraId="54BFF624" w14:textId="77777777" w:rsidR="00936F18" w:rsidRPr="009E6DDF" w:rsidRDefault="00936F18" w:rsidP="00936F18">
      <w:pPr>
        <w:rPr>
          <w:sz w:val="16"/>
        </w:rPr>
      </w:pPr>
      <w:r w:rsidRPr="009E6DDF">
        <w:rPr>
          <w:sz w:val="16"/>
        </w:rPr>
        <w:t xml:space="preserve">NEW YORK, Nov 3 (Reuters) - </w:t>
      </w:r>
      <w:r w:rsidRPr="006A33B0">
        <w:rPr>
          <w:b/>
          <w:sz w:val="26"/>
          <w:highlight w:val="green"/>
          <w:u w:val="single"/>
        </w:rPr>
        <w:t xml:space="preserve">Oil prices fell to a </w:t>
      </w:r>
      <w:r w:rsidRPr="006A33B0">
        <w:rPr>
          <w:b/>
          <w:sz w:val="26"/>
          <w:highlight w:val="green"/>
          <w:u w:val="single"/>
          <w:bdr w:val="single" w:sz="18" w:space="0" w:color="auto"/>
        </w:rPr>
        <w:t>near four-week low</w:t>
      </w:r>
      <w:r w:rsidRPr="006A33B0">
        <w:rPr>
          <w:b/>
          <w:sz w:val="26"/>
          <w:highlight w:val="green"/>
          <w:u w:val="single"/>
        </w:rPr>
        <w:t xml:space="preserve"> </w:t>
      </w:r>
      <w:r w:rsidRPr="009E6DDF">
        <w:rPr>
          <w:u w:val="single"/>
        </w:rPr>
        <w:t xml:space="preserve">on Wednesday, </w:t>
      </w:r>
      <w:r w:rsidRPr="006A33B0">
        <w:rPr>
          <w:b/>
          <w:sz w:val="26"/>
          <w:highlight w:val="green"/>
          <w:u w:val="single"/>
        </w:rPr>
        <w:t>after</w:t>
      </w:r>
      <w:r w:rsidRPr="006A33B0">
        <w:rPr>
          <w:highlight w:val="green"/>
          <w:u w:val="single"/>
        </w:rPr>
        <w:t xml:space="preserve"> </w:t>
      </w:r>
      <w:r w:rsidRPr="006A33B0">
        <w:rPr>
          <w:b/>
          <w:sz w:val="26"/>
          <w:highlight w:val="green"/>
          <w:u w:val="single"/>
        </w:rPr>
        <w:t>U.S. crude stocks rose more than expected</w:t>
      </w:r>
      <w:r w:rsidRPr="009E6DDF">
        <w:rPr>
          <w:u w:val="single"/>
        </w:rPr>
        <w:t xml:space="preserve">, as gasoline inventories in the world's largest oil consumer hit a four-year low. Brent </w:t>
      </w:r>
      <w:r w:rsidRPr="006A33B0">
        <w:rPr>
          <w:b/>
          <w:sz w:val="26"/>
          <w:highlight w:val="green"/>
          <w:u w:val="single"/>
        </w:rPr>
        <w:t>crude</w:t>
      </w:r>
      <w:r w:rsidRPr="006A33B0">
        <w:rPr>
          <w:highlight w:val="green"/>
          <w:u w:val="single"/>
        </w:rPr>
        <w:t xml:space="preserve"> </w:t>
      </w:r>
      <w:r w:rsidRPr="009E6DDF">
        <w:rPr>
          <w:u w:val="single"/>
        </w:rPr>
        <w:t xml:space="preserve">futures </w:t>
      </w:r>
      <w:r w:rsidRPr="006A33B0">
        <w:rPr>
          <w:b/>
          <w:sz w:val="26"/>
          <w:highlight w:val="green"/>
          <w:u w:val="single"/>
        </w:rPr>
        <w:t>fell</w:t>
      </w:r>
      <w:r w:rsidRPr="006A33B0">
        <w:rPr>
          <w:highlight w:val="green"/>
          <w:u w:val="single"/>
        </w:rPr>
        <w:t xml:space="preserve"> </w:t>
      </w:r>
      <w:r w:rsidRPr="009E6DDF">
        <w:rPr>
          <w:u w:val="single"/>
        </w:rPr>
        <w:t xml:space="preserve">$2.73, or 3.2%, </w:t>
      </w:r>
      <w:r w:rsidRPr="006A33B0">
        <w:rPr>
          <w:b/>
          <w:sz w:val="26"/>
          <w:highlight w:val="green"/>
          <w:u w:val="single"/>
        </w:rPr>
        <w:t>to</w:t>
      </w:r>
      <w:r w:rsidRPr="006A33B0">
        <w:rPr>
          <w:highlight w:val="green"/>
          <w:u w:val="single"/>
        </w:rPr>
        <w:t xml:space="preserve"> </w:t>
      </w:r>
      <w:r w:rsidRPr="009E6DDF">
        <w:rPr>
          <w:u w:val="single"/>
        </w:rPr>
        <w:t xml:space="preserve">settle at </w:t>
      </w:r>
      <w:r w:rsidRPr="006A33B0">
        <w:rPr>
          <w:b/>
          <w:sz w:val="26"/>
          <w:highlight w:val="green"/>
          <w:u w:val="single"/>
        </w:rPr>
        <w:t>$81.99</w:t>
      </w:r>
      <w:r w:rsidRPr="006A33B0">
        <w:rPr>
          <w:highlight w:val="green"/>
          <w:u w:val="single"/>
        </w:rPr>
        <w:t xml:space="preserve"> </w:t>
      </w:r>
      <w:r w:rsidRPr="009E6DDF">
        <w:rPr>
          <w:u w:val="single"/>
        </w:rPr>
        <w:t>a barrel</w:t>
      </w:r>
      <w:r w:rsidRPr="009E6DDF">
        <w:rPr>
          <w:sz w:val="16"/>
        </w:rPr>
        <w:t xml:space="preserve">, while U.S. West Texas Intermediate (WTI) crude fell $3.05, or 3.6%, to settle at $80.86. That was the </w:t>
      </w:r>
      <w:r w:rsidRPr="006A33B0">
        <w:rPr>
          <w:b/>
          <w:sz w:val="26"/>
          <w:highlight w:val="green"/>
          <w:u w:val="single"/>
        </w:rPr>
        <w:t>biggest daily percentage declines for both benchmarks since early August</w:t>
      </w:r>
      <w:r w:rsidRPr="006A33B0">
        <w:rPr>
          <w:sz w:val="16"/>
          <w:highlight w:val="green"/>
        </w:rPr>
        <w:t xml:space="preserve"> </w:t>
      </w:r>
      <w:r w:rsidRPr="009E6DDF">
        <w:rPr>
          <w:sz w:val="16"/>
        </w:rPr>
        <w:t>and the lowest closes for Brent since Oct. 7 and WTI since Oct. 13.</w:t>
      </w:r>
    </w:p>
    <w:p w14:paraId="63529606" w14:textId="77777777" w:rsidR="00936F18" w:rsidRDefault="00936F18" w:rsidP="00936F18">
      <w:pPr>
        <w:pStyle w:val="Heading4"/>
      </w:pPr>
      <w:r>
        <w:t xml:space="preserve">High Oil prices </w:t>
      </w:r>
      <w:r>
        <w:rPr>
          <w:u w:val="single"/>
        </w:rPr>
        <w:t>cause Global Conflict</w:t>
      </w:r>
      <w:r>
        <w:t>.</w:t>
      </w:r>
    </w:p>
    <w:p w14:paraId="725240F0" w14:textId="77777777" w:rsidR="00936F18" w:rsidRPr="004339F0" w:rsidRDefault="00936F18" w:rsidP="00936F18">
      <w:r w:rsidRPr="004339F0">
        <w:rPr>
          <w:rStyle w:val="Style13ptBold"/>
        </w:rPr>
        <w:t>Bunzel 18</w:t>
      </w:r>
      <w:r>
        <w:t xml:space="preserve"> Theodore Bunzel 5-3-</w:t>
      </w:r>
      <w:r w:rsidRPr="004339F0">
        <w:t>2018 “Do High Oil Prices Mean More International Conflict?” https://www.the-american-interest.com/2018/05/30/do-high-oil-prices-mean-more-international-conflict/ (Worked in the political section of the U.S. Embassy in Moscow and in international economics at the U.S. Treasury)//Elmer</w:t>
      </w:r>
      <w:r>
        <w:rPr>
          <w:sz w:val="18"/>
        </w:rPr>
        <w:t xml:space="preserve"> </w:t>
      </w:r>
    </w:p>
    <w:p w14:paraId="58923272" w14:textId="77777777" w:rsidR="00936F18" w:rsidRPr="00520555" w:rsidRDefault="00936F18" w:rsidP="00936F18">
      <w:pPr>
        <w:rPr>
          <w:sz w:val="14"/>
        </w:rPr>
      </w:pPr>
      <w:r w:rsidRPr="00D75D9F">
        <w:rPr>
          <w:rStyle w:val="StyleUnderline"/>
        </w:rPr>
        <w:t xml:space="preserve">As oil prices reach </w:t>
      </w:r>
      <w:r w:rsidRPr="004339F0">
        <w:rPr>
          <w:rStyle w:val="StyleUnderline"/>
        </w:rPr>
        <w:t xml:space="preserve">three-year highs, </w:t>
      </w:r>
      <w:r w:rsidRPr="004339F0">
        <w:rPr>
          <w:rStyle w:val="Emphasis"/>
        </w:rPr>
        <w:t>history</w:t>
      </w:r>
      <w:r w:rsidRPr="004339F0">
        <w:rPr>
          <w:rStyle w:val="StyleUnderline"/>
        </w:rPr>
        <w:t xml:space="preserve"> tells us that we should expect </w:t>
      </w:r>
      <w:r w:rsidRPr="004339F0">
        <w:rPr>
          <w:rStyle w:val="Emphasis"/>
        </w:rPr>
        <w:t>more interstate aggression</w:t>
      </w:r>
      <w:r w:rsidRPr="004339F0">
        <w:rPr>
          <w:sz w:val="14"/>
        </w:rPr>
        <w:t xml:space="preserve">. When asked in a recent interview about his famously sympathetic gaze into Russian President Vladimir Putin’s soul in 2001, former President George W. Bush argued that </w:t>
      </w:r>
      <w:r w:rsidRPr="004339F0">
        <w:rPr>
          <w:rStyle w:val="StyleUnderline"/>
        </w:rPr>
        <w:t xml:space="preserve">rising oil prices had </w:t>
      </w:r>
      <w:r w:rsidRPr="004339F0">
        <w:rPr>
          <w:rStyle w:val="Emphasis"/>
        </w:rPr>
        <w:t>fundamentally changed</w:t>
      </w:r>
      <w:r w:rsidRPr="004339F0">
        <w:rPr>
          <w:rStyle w:val="StyleUnderline"/>
        </w:rPr>
        <w:t xml:space="preserve"> his interlocutor: “When I looked into his eyes and saw his soul, Russia was broke . . . [t]he </w:t>
      </w:r>
      <w:r w:rsidRPr="004339F0">
        <w:rPr>
          <w:rStyle w:val="Emphasis"/>
        </w:rPr>
        <w:t>price of oil goes up</w:t>
      </w:r>
      <w:r w:rsidRPr="004339F0">
        <w:rPr>
          <w:rStyle w:val="StyleUnderline"/>
        </w:rPr>
        <w:t xml:space="preserve"> and </w:t>
      </w:r>
      <w:r w:rsidRPr="004339F0">
        <w:rPr>
          <w:rStyle w:val="Emphasis"/>
        </w:rPr>
        <w:t>Putin changed</w:t>
      </w:r>
      <w:r w:rsidRPr="004339F0">
        <w:rPr>
          <w:rStyle w:val="StyleUnderline"/>
        </w:rPr>
        <w:t>.” Does the relationship between oil prices and Russian behavior to which Bush alluded hold true?</w:t>
      </w:r>
      <w:r w:rsidRPr="004339F0">
        <w:rPr>
          <w:sz w:val="14"/>
        </w:rPr>
        <w:t xml:space="preserve"> </w:t>
      </w:r>
      <w:r w:rsidRPr="006A33B0">
        <w:rPr>
          <w:rStyle w:val="StyleUnderline"/>
          <w:highlight w:val="green"/>
        </w:rPr>
        <w:t xml:space="preserve">The </w:t>
      </w:r>
      <w:r w:rsidRPr="006A33B0">
        <w:rPr>
          <w:rStyle w:val="Emphasis"/>
          <w:highlight w:val="green"/>
        </w:rPr>
        <w:t>higher the price</w:t>
      </w:r>
      <w:r w:rsidRPr="004339F0">
        <w:rPr>
          <w:rStyle w:val="Emphasis"/>
        </w:rPr>
        <w:t xml:space="preserve"> of oil</w:t>
      </w:r>
      <w:r w:rsidRPr="004339F0">
        <w:rPr>
          <w:rStyle w:val="StyleUnderline"/>
        </w:rPr>
        <w:t xml:space="preserve">, </w:t>
      </w:r>
      <w:r w:rsidRPr="006A33B0">
        <w:rPr>
          <w:rStyle w:val="StyleUnderline"/>
          <w:highlight w:val="green"/>
        </w:rPr>
        <w:t xml:space="preserve">the </w:t>
      </w:r>
      <w:r w:rsidRPr="006A33B0">
        <w:rPr>
          <w:rStyle w:val="Emphasis"/>
          <w:highlight w:val="green"/>
        </w:rPr>
        <w:t>more aggressive Russia becomes</w:t>
      </w:r>
      <w:r w:rsidRPr="004339F0">
        <w:rPr>
          <w:rStyle w:val="StyleUnderline"/>
        </w:rPr>
        <w:t>?</w:t>
      </w:r>
      <w:r w:rsidRPr="004339F0">
        <w:rPr>
          <w:sz w:val="14"/>
        </w:rPr>
        <w:t xml:space="preserve"> And what about other petrostates? Might it be true for those as well? We may soon have more evidence for the proposition. </w:t>
      </w:r>
      <w:r w:rsidRPr="004339F0">
        <w:rPr>
          <w:rStyle w:val="StyleUnderline"/>
        </w:rPr>
        <w:t>Oil prices are brushing off 2016 lows and hitting three-year highs</w:t>
      </w:r>
      <w:r w:rsidRPr="004339F0">
        <w:rPr>
          <w:sz w:val="14"/>
        </w:rPr>
        <w:t xml:space="preserve">. </w:t>
      </w:r>
      <w:r w:rsidRPr="004339F0">
        <w:rPr>
          <w:rStyle w:val="StyleUnderline"/>
        </w:rPr>
        <w:t>Brent crude has been hovering above $70 a barrel since April</w:t>
      </w:r>
      <w:r w:rsidRPr="004339F0">
        <w:rPr>
          <w:sz w:val="14"/>
        </w:rPr>
        <w:t xml:space="preserve">, up from lows of around $30 in early 2016, fueled by OPEC production cuts and </w:t>
      </w:r>
      <w:r w:rsidRPr="004339F0">
        <w:rPr>
          <w:rStyle w:val="StyleUnderline"/>
        </w:rPr>
        <w:t>rising geopolitical tensions (over issues like the Iran deal)</w:t>
      </w:r>
      <w:r w:rsidRPr="004339F0">
        <w:rPr>
          <w:sz w:val="14"/>
        </w:rPr>
        <w:t xml:space="preserve">. Though nuances, complications, and exceptions abound, </w:t>
      </w:r>
      <w:r w:rsidRPr="004339F0">
        <w:rPr>
          <w:rStyle w:val="StyleUnderline"/>
        </w:rPr>
        <w:t xml:space="preserve">the </w:t>
      </w:r>
      <w:r w:rsidRPr="006A33B0">
        <w:rPr>
          <w:rStyle w:val="Emphasis"/>
          <w:highlight w:val="green"/>
        </w:rPr>
        <w:t>academic</w:t>
      </w:r>
      <w:r w:rsidRPr="006A33B0">
        <w:rPr>
          <w:rStyle w:val="StyleUnderline"/>
          <w:highlight w:val="green"/>
        </w:rPr>
        <w:t xml:space="preserve"> and </w:t>
      </w:r>
      <w:r w:rsidRPr="006A33B0">
        <w:rPr>
          <w:rStyle w:val="Emphasis"/>
          <w:highlight w:val="green"/>
        </w:rPr>
        <w:t>historical ev</w:t>
      </w:r>
      <w:r w:rsidRPr="004339F0">
        <w:rPr>
          <w:rStyle w:val="Emphasis"/>
        </w:rPr>
        <w:t>idence</w:t>
      </w:r>
      <w:r w:rsidRPr="004339F0">
        <w:rPr>
          <w:rStyle w:val="StyleUnderline"/>
        </w:rPr>
        <w:t xml:space="preserve"> on balance </w:t>
      </w:r>
      <w:r w:rsidRPr="006A33B0">
        <w:rPr>
          <w:rStyle w:val="StyleUnderline"/>
          <w:highlight w:val="green"/>
        </w:rPr>
        <w:t>tells</w:t>
      </w:r>
      <w:r w:rsidRPr="004339F0">
        <w:rPr>
          <w:rStyle w:val="StyleUnderline"/>
        </w:rPr>
        <w:t xml:space="preserve"> us that, </w:t>
      </w:r>
      <w:r w:rsidRPr="006A33B0">
        <w:rPr>
          <w:rStyle w:val="StyleUnderline"/>
          <w:highlight w:val="green"/>
        </w:rPr>
        <w:t>as we transition from</w:t>
      </w:r>
      <w:r w:rsidRPr="004339F0">
        <w:rPr>
          <w:rStyle w:val="StyleUnderline"/>
        </w:rPr>
        <w:t xml:space="preserve"> a </w:t>
      </w:r>
      <w:r w:rsidRPr="006A33B0">
        <w:rPr>
          <w:rStyle w:val="StyleUnderline"/>
          <w:highlight w:val="green"/>
        </w:rPr>
        <w:t>lower to</w:t>
      </w:r>
      <w:r w:rsidRPr="004339F0">
        <w:rPr>
          <w:rStyle w:val="StyleUnderline"/>
        </w:rPr>
        <w:t xml:space="preserve"> a </w:t>
      </w:r>
      <w:r w:rsidRPr="006A33B0">
        <w:rPr>
          <w:rStyle w:val="StyleUnderline"/>
          <w:highlight w:val="green"/>
        </w:rPr>
        <w:t>higher</w:t>
      </w:r>
      <w:r w:rsidRPr="004339F0">
        <w:rPr>
          <w:rStyle w:val="StyleUnderline"/>
        </w:rPr>
        <w:t xml:space="preserve"> oil </w:t>
      </w:r>
      <w:r w:rsidRPr="006A33B0">
        <w:rPr>
          <w:rStyle w:val="StyleUnderline"/>
          <w:highlight w:val="green"/>
        </w:rPr>
        <w:t>price</w:t>
      </w:r>
      <w:r w:rsidRPr="004339F0">
        <w:rPr>
          <w:rStyle w:val="StyleUnderline"/>
        </w:rPr>
        <w:t xml:space="preserve"> regime, we can generally </w:t>
      </w:r>
      <w:r w:rsidRPr="006A33B0">
        <w:rPr>
          <w:rStyle w:val="StyleUnderline"/>
          <w:highlight w:val="green"/>
        </w:rPr>
        <w:t xml:space="preserve">expect a </w:t>
      </w:r>
      <w:r w:rsidRPr="006A33B0">
        <w:rPr>
          <w:rStyle w:val="Emphasis"/>
          <w:highlight w:val="green"/>
        </w:rPr>
        <w:t>darker geopolitical outlook</w:t>
      </w:r>
      <w:r w:rsidRPr="004339F0">
        <w:rPr>
          <w:sz w:val="14"/>
        </w:rPr>
        <w:t xml:space="preserve">. </w:t>
      </w:r>
      <w:r w:rsidRPr="004339F0">
        <w:rPr>
          <w:rStyle w:val="StyleUnderline"/>
        </w:rPr>
        <w:t xml:space="preserve">As </w:t>
      </w:r>
      <w:r w:rsidRPr="006A33B0">
        <w:rPr>
          <w:rStyle w:val="StyleUnderline"/>
          <w:highlight w:val="green"/>
        </w:rPr>
        <w:t>rising</w:t>
      </w:r>
      <w:r w:rsidRPr="004339F0">
        <w:rPr>
          <w:rStyle w:val="StyleUnderline"/>
        </w:rPr>
        <w:t xml:space="preserve"> oil </w:t>
      </w:r>
      <w:r w:rsidRPr="006A33B0">
        <w:rPr>
          <w:rStyle w:val="StyleUnderline"/>
          <w:highlight w:val="green"/>
        </w:rPr>
        <w:t xml:space="preserve">revenues gives </w:t>
      </w:r>
      <w:r w:rsidRPr="006A33B0">
        <w:rPr>
          <w:rStyle w:val="Emphasis"/>
          <w:highlight w:val="green"/>
        </w:rPr>
        <w:t>Russia</w:t>
      </w:r>
      <w:r w:rsidRPr="004339F0">
        <w:rPr>
          <w:rStyle w:val="StyleUnderline"/>
        </w:rPr>
        <w:t xml:space="preserve">, </w:t>
      </w:r>
      <w:r w:rsidRPr="006A33B0">
        <w:rPr>
          <w:rStyle w:val="Emphasis"/>
          <w:highlight w:val="green"/>
        </w:rPr>
        <w:t>Saudi</w:t>
      </w:r>
      <w:r w:rsidRPr="004339F0">
        <w:rPr>
          <w:rStyle w:val="StyleUnderline"/>
        </w:rPr>
        <w:t xml:space="preserve">, </w:t>
      </w:r>
      <w:r w:rsidRPr="006A33B0">
        <w:rPr>
          <w:rStyle w:val="Emphasis"/>
          <w:highlight w:val="green"/>
        </w:rPr>
        <w:t>Iran</w:t>
      </w:r>
      <w:r w:rsidRPr="004339F0">
        <w:rPr>
          <w:rStyle w:val="StyleUnderline"/>
        </w:rPr>
        <w:t xml:space="preserve">, and other oil-exporters an added sense of </w:t>
      </w:r>
      <w:r w:rsidRPr="006A33B0">
        <w:rPr>
          <w:rStyle w:val="Emphasis"/>
          <w:highlight w:val="green"/>
        </w:rPr>
        <w:t>confidence</w:t>
      </w:r>
      <w:r w:rsidRPr="006A33B0">
        <w:rPr>
          <w:rStyle w:val="StyleUnderline"/>
          <w:highlight w:val="green"/>
        </w:rPr>
        <w:t>, it may</w:t>
      </w:r>
      <w:r w:rsidRPr="004339F0">
        <w:rPr>
          <w:rStyle w:val="StyleUnderline"/>
        </w:rPr>
        <w:t xml:space="preserve"> at least selectively </w:t>
      </w:r>
      <w:r w:rsidRPr="006A33B0">
        <w:rPr>
          <w:rStyle w:val="Emphasis"/>
          <w:highlight w:val="green"/>
        </w:rPr>
        <w:t>inflame</w:t>
      </w:r>
      <w:r w:rsidRPr="004339F0">
        <w:rPr>
          <w:rStyle w:val="Emphasis"/>
        </w:rPr>
        <w:t xml:space="preserve"> interstate </w:t>
      </w:r>
      <w:r w:rsidRPr="006A33B0">
        <w:rPr>
          <w:rStyle w:val="Emphasis"/>
          <w:highlight w:val="green"/>
        </w:rPr>
        <w:t>tensions</w:t>
      </w:r>
      <w:r w:rsidRPr="006A33B0">
        <w:rPr>
          <w:rStyle w:val="StyleUnderline"/>
          <w:highlight w:val="green"/>
        </w:rPr>
        <w:t xml:space="preserve"> and lead to</w:t>
      </w:r>
      <w:r w:rsidRPr="004339F0">
        <w:rPr>
          <w:rStyle w:val="StyleUnderline"/>
        </w:rPr>
        <w:t xml:space="preserve"> </w:t>
      </w:r>
      <w:r w:rsidRPr="004339F0">
        <w:rPr>
          <w:rStyle w:val="Emphasis"/>
        </w:rPr>
        <w:t xml:space="preserve">more </w:t>
      </w:r>
      <w:r w:rsidRPr="006A33B0">
        <w:rPr>
          <w:rStyle w:val="Emphasis"/>
          <w:highlight w:val="green"/>
          <w:bdr w:val="single" w:sz="12" w:space="0" w:color="auto"/>
        </w:rPr>
        <w:t>aggressive behavior</w:t>
      </w:r>
      <w:r w:rsidRPr="004339F0">
        <w:rPr>
          <w:sz w:val="14"/>
        </w:rPr>
        <w:t xml:space="preserve">. </w:t>
      </w:r>
      <w:r w:rsidRPr="004339F0">
        <w:rPr>
          <w:rStyle w:val="StyleUnderline"/>
        </w:rPr>
        <w:t xml:space="preserve">That possibility, alongside an </w:t>
      </w:r>
      <w:r w:rsidRPr="004339F0">
        <w:rPr>
          <w:rStyle w:val="Emphasis"/>
        </w:rPr>
        <w:t>increasingly hawkish U.S. national security team</w:t>
      </w:r>
      <w:r w:rsidRPr="004339F0">
        <w:rPr>
          <w:rStyle w:val="StyleUnderline"/>
        </w:rPr>
        <w:t xml:space="preserve"> and a President who appears to feel rather </w:t>
      </w:r>
      <w:r w:rsidRPr="004339F0">
        <w:rPr>
          <w:rStyle w:val="Emphasis"/>
        </w:rPr>
        <w:t>“unchained”</w:t>
      </w:r>
      <w:r w:rsidRPr="004339F0">
        <w:rPr>
          <w:rStyle w:val="StyleUnderline"/>
        </w:rPr>
        <w:t xml:space="preserve"> of late, points to a potentially </w:t>
      </w:r>
      <w:r w:rsidRPr="004339F0">
        <w:rPr>
          <w:rStyle w:val="Emphasis"/>
        </w:rPr>
        <w:t>combustible mix just ahead</w:t>
      </w:r>
      <w:r w:rsidRPr="004339F0">
        <w:rPr>
          <w:sz w:val="14"/>
        </w:rPr>
        <w:t xml:space="preserve">. It is generally taken for granted that aspects of geopolitics can function as a key input into oil prices. Trump’s mere threat of a U.S. strike in Syria, for example, caused oil to spike by 2 percent on April 11. In addition to short-term effects, geopolitical competition can influence prices in other ways. To give just one general example, as Soviet power spread into parts of the Third World after the independence era, some states felt safer nationalizing their oil industries to escape Western company control (Iraq in 1961, for example), and prices rose as a consequence. But the relationship may also work the other way around: </w:t>
      </w:r>
      <w:r w:rsidRPr="004339F0">
        <w:rPr>
          <w:rStyle w:val="StyleUnderline"/>
        </w:rPr>
        <w:t xml:space="preserve">Oil prices can also be a </w:t>
      </w:r>
      <w:r w:rsidRPr="004339F0">
        <w:rPr>
          <w:rStyle w:val="Emphasis"/>
        </w:rPr>
        <w:t>key input into geopolitics</w:t>
      </w:r>
      <w:r w:rsidRPr="004339F0">
        <w:rPr>
          <w:sz w:val="14"/>
        </w:rPr>
        <w:t xml:space="preserve">. </w:t>
      </w:r>
      <w:r w:rsidRPr="004339F0">
        <w:rPr>
          <w:rStyle w:val="Emphasis"/>
        </w:rPr>
        <w:t>Many studies</w:t>
      </w:r>
      <w:r w:rsidRPr="004339F0">
        <w:rPr>
          <w:rStyle w:val="StyleUnderline"/>
        </w:rPr>
        <w:t xml:space="preserve"> have demonstrated that oil prices have a </w:t>
      </w:r>
      <w:r w:rsidRPr="004339F0">
        <w:rPr>
          <w:rStyle w:val="Emphasis"/>
        </w:rPr>
        <w:t>direct effect</w:t>
      </w:r>
      <w:r w:rsidRPr="004339F0">
        <w:rPr>
          <w:rStyle w:val="StyleUnderline"/>
        </w:rPr>
        <w:t xml:space="preserve"> on the domestic stability of petrostates</w:t>
      </w:r>
      <w:r w:rsidRPr="004339F0">
        <w:rPr>
          <w:sz w:val="14"/>
        </w:rPr>
        <w:t xml:space="preserve">. This makes ample intuitive sense: </w:t>
      </w:r>
      <w:r w:rsidRPr="004339F0">
        <w:rPr>
          <w:rStyle w:val="StyleUnderline"/>
        </w:rPr>
        <w:t xml:space="preserve">Higher prices </w:t>
      </w:r>
      <w:r w:rsidRPr="004339F0">
        <w:rPr>
          <w:rStyle w:val="Emphasis"/>
        </w:rPr>
        <w:t>fill public coffers</w:t>
      </w:r>
      <w:r w:rsidRPr="004339F0">
        <w:rPr>
          <w:rStyle w:val="StyleUnderline"/>
        </w:rPr>
        <w:t>, allowing governments to palliate needy populations and potential elite opposition groups by dispensing more largesse</w:t>
      </w:r>
      <w:r w:rsidRPr="004339F0">
        <w:rPr>
          <w:sz w:val="14"/>
        </w:rPr>
        <w:t xml:space="preserve">. </w:t>
      </w:r>
      <w:r w:rsidRPr="004339F0">
        <w:rPr>
          <w:rStyle w:val="StyleUnderline"/>
        </w:rPr>
        <w:t xml:space="preserve">Some regime </w:t>
      </w:r>
      <w:r w:rsidRPr="004339F0">
        <w:rPr>
          <w:rStyle w:val="Emphasis"/>
        </w:rPr>
        <w:t>elites</w:t>
      </w:r>
      <w:r w:rsidRPr="004339F0">
        <w:rPr>
          <w:rStyle w:val="StyleUnderline"/>
        </w:rPr>
        <w:t xml:space="preserve"> may reason that a firmer grip on power may </w:t>
      </w:r>
      <w:r w:rsidRPr="004339F0">
        <w:rPr>
          <w:rStyle w:val="Emphasis"/>
        </w:rPr>
        <w:t>free them to carry out more assertive foreign policies without fear of being undermined at home</w:t>
      </w:r>
      <w:r w:rsidRPr="004339F0">
        <w:rPr>
          <w:sz w:val="14"/>
        </w:rPr>
        <w:t xml:space="preserve">. There are, however, several complications to this general intuition. Some states already have sufficiently buoyant revenues relative to their small populations to satisfy their publics and feed clientelistic networks. Providing largesse can also backfire if prices drop; taking away something valuable that people have grown used to is a dangerous game, especially when elites aren’t ready to play it. And then of course there is the famed “oil curse”: For all sorts of reasons, from “Dutch disease” economic distortions to the derangement of normal citizen-state relationships, oil riches can in time undermine regimes, weakening and even destroying them. That said, a more recent body of research has empirically demonstrated the intuitive twin of this conclusion: </w:t>
      </w:r>
      <w:r w:rsidRPr="004339F0">
        <w:rPr>
          <w:rStyle w:val="StyleUnderline"/>
        </w:rPr>
        <w:t>Higher prices cause greater interstate aggression by oil-producing countries</w:t>
      </w:r>
      <w:r w:rsidRPr="004339F0">
        <w:rPr>
          <w:sz w:val="14"/>
        </w:rPr>
        <w:t xml:space="preserve">. Why would this be the case? </w:t>
      </w:r>
      <w:r w:rsidRPr="006A33B0">
        <w:rPr>
          <w:rStyle w:val="StyleUnderline"/>
          <w:highlight w:val="green"/>
        </w:rPr>
        <w:t>Greater</w:t>
      </w:r>
      <w:r w:rsidRPr="004339F0">
        <w:rPr>
          <w:rStyle w:val="StyleUnderline"/>
        </w:rPr>
        <w:t xml:space="preserve"> oil </w:t>
      </w:r>
      <w:r w:rsidRPr="006A33B0">
        <w:rPr>
          <w:rStyle w:val="StyleUnderline"/>
          <w:highlight w:val="green"/>
        </w:rPr>
        <w:t xml:space="preserve">revenue </w:t>
      </w:r>
      <w:r w:rsidRPr="006A33B0">
        <w:rPr>
          <w:rStyle w:val="Emphasis"/>
          <w:highlight w:val="green"/>
        </w:rPr>
        <w:t>flushes petrostates with</w:t>
      </w:r>
      <w:r w:rsidRPr="004339F0">
        <w:rPr>
          <w:rStyle w:val="Emphasis"/>
        </w:rPr>
        <w:t xml:space="preserve"> confidence and also </w:t>
      </w:r>
      <w:r w:rsidRPr="006A33B0">
        <w:rPr>
          <w:rStyle w:val="Emphasis"/>
          <w:highlight w:val="green"/>
        </w:rPr>
        <w:t>cash</w:t>
      </w:r>
      <w:r w:rsidRPr="004339F0">
        <w:rPr>
          <w:rStyle w:val="StyleUnderline"/>
        </w:rPr>
        <w:t xml:space="preserve"> that they can </w:t>
      </w:r>
      <w:r w:rsidRPr="006A33B0">
        <w:rPr>
          <w:rStyle w:val="Emphasis"/>
          <w:highlight w:val="green"/>
        </w:rPr>
        <w:t>put toward military spending or foreign adventures</w:t>
      </w:r>
      <w:r w:rsidRPr="004339F0">
        <w:rPr>
          <w:sz w:val="14"/>
        </w:rPr>
        <w:t xml:space="preserve">. To take one obvious example, we need </w:t>
      </w:r>
      <w:r w:rsidRPr="004339F0">
        <w:rPr>
          <w:rStyle w:val="StyleUnderline"/>
        </w:rPr>
        <w:t xml:space="preserve">only look to </w:t>
      </w:r>
      <w:r w:rsidRPr="006A33B0">
        <w:rPr>
          <w:rStyle w:val="StyleUnderline"/>
          <w:highlight w:val="green"/>
        </w:rPr>
        <w:t>Iran</w:t>
      </w:r>
      <w:r w:rsidRPr="004339F0">
        <w:rPr>
          <w:rStyle w:val="StyleUnderline"/>
        </w:rPr>
        <w:t xml:space="preserve">’s using its oil revenue to </w:t>
      </w:r>
      <w:r w:rsidRPr="006A33B0">
        <w:rPr>
          <w:rStyle w:val="StyleUnderline"/>
          <w:highlight w:val="green"/>
        </w:rPr>
        <w:t>fund</w:t>
      </w:r>
      <w:r w:rsidRPr="004339F0">
        <w:rPr>
          <w:rStyle w:val="StyleUnderline"/>
        </w:rPr>
        <w:t xml:space="preserve"> proxy groups such as </w:t>
      </w:r>
      <w:r w:rsidRPr="006A33B0">
        <w:rPr>
          <w:rStyle w:val="Emphasis"/>
          <w:highlight w:val="green"/>
        </w:rPr>
        <w:t>Hamas and Hezbollah</w:t>
      </w:r>
      <w:r w:rsidRPr="004339F0">
        <w:rPr>
          <w:sz w:val="14"/>
        </w:rPr>
        <w:t xml:space="preserve">. Furthermore, </w:t>
      </w:r>
      <w:r w:rsidRPr="006A33B0">
        <w:rPr>
          <w:rStyle w:val="StyleUnderline"/>
          <w:highlight w:val="green"/>
        </w:rPr>
        <w:t>military spending</w:t>
      </w:r>
      <w:r w:rsidRPr="004339F0">
        <w:rPr>
          <w:rStyle w:val="StyleUnderline"/>
        </w:rPr>
        <w:t xml:space="preserve"> by one regional oil producer </w:t>
      </w:r>
      <w:r w:rsidRPr="006A33B0">
        <w:rPr>
          <w:rStyle w:val="StyleUnderline"/>
          <w:highlight w:val="green"/>
        </w:rPr>
        <w:t>can</w:t>
      </w:r>
      <w:r w:rsidRPr="004339F0">
        <w:rPr>
          <w:rStyle w:val="StyleUnderline"/>
        </w:rPr>
        <w:t xml:space="preserve"> </w:t>
      </w:r>
      <w:r w:rsidRPr="004339F0">
        <w:rPr>
          <w:rStyle w:val="Emphasis"/>
        </w:rPr>
        <w:t>beget spending by others</w:t>
      </w:r>
      <w:r w:rsidRPr="004339F0">
        <w:rPr>
          <w:rStyle w:val="StyleUnderline"/>
        </w:rPr>
        <w:t xml:space="preserve">, </w:t>
      </w:r>
      <w:r w:rsidRPr="006A33B0">
        <w:rPr>
          <w:rStyle w:val="Emphasis"/>
          <w:highlight w:val="green"/>
        </w:rPr>
        <w:t>fuel</w:t>
      </w:r>
      <w:r w:rsidRPr="004339F0">
        <w:rPr>
          <w:rStyle w:val="Emphasis"/>
        </w:rPr>
        <w:t xml:space="preserve">ing </w:t>
      </w:r>
      <w:r w:rsidRPr="006A33B0">
        <w:rPr>
          <w:rStyle w:val="Emphasis"/>
          <w:highlight w:val="green"/>
        </w:rPr>
        <w:t>regional arms races</w:t>
      </w:r>
      <w:r w:rsidRPr="004339F0">
        <w:rPr>
          <w:sz w:val="14"/>
        </w:rPr>
        <w:t xml:space="preserve"> </w:t>
      </w:r>
      <w:r w:rsidRPr="006A33B0">
        <w:rPr>
          <w:rStyle w:val="StyleUnderline"/>
          <w:highlight w:val="green"/>
        </w:rPr>
        <w:t>that</w:t>
      </w:r>
      <w:r w:rsidRPr="004339F0">
        <w:rPr>
          <w:rStyle w:val="StyleUnderline"/>
        </w:rPr>
        <w:t xml:space="preserve"> can </w:t>
      </w:r>
      <w:r w:rsidRPr="006A33B0">
        <w:rPr>
          <w:rStyle w:val="StyleUnderline"/>
          <w:highlight w:val="green"/>
        </w:rPr>
        <w:t>make</w:t>
      </w:r>
      <w:r w:rsidRPr="004339F0">
        <w:rPr>
          <w:rStyle w:val="StyleUnderline"/>
        </w:rPr>
        <w:t xml:space="preserve"> aggression and </w:t>
      </w:r>
      <w:r w:rsidRPr="006A33B0">
        <w:rPr>
          <w:rStyle w:val="StyleUnderline"/>
          <w:highlight w:val="green"/>
        </w:rPr>
        <w:t xml:space="preserve">conflict by </w:t>
      </w:r>
      <w:r w:rsidRPr="006A33B0">
        <w:rPr>
          <w:rStyle w:val="Emphasis"/>
          <w:highlight w:val="green"/>
        </w:rPr>
        <w:t>miscalc</w:t>
      </w:r>
      <w:r w:rsidRPr="004339F0">
        <w:rPr>
          <w:rStyle w:val="StyleUnderline"/>
        </w:rPr>
        <w:t xml:space="preserve">ulation more </w:t>
      </w:r>
      <w:r w:rsidRPr="006A33B0">
        <w:rPr>
          <w:rStyle w:val="StyleUnderline"/>
          <w:highlight w:val="green"/>
        </w:rPr>
        <w:t>likely</w:t>
      </w:r>
      <w:r w:rsidRPr="004339F0">
        <w:rPr>
          <w:sz w:val="14"/>
        </w:rPr>
        <w:t xml:space="preserve">. </w:t>
      </w:r>
      <w:r w:rsidRPr="004339F0">
        <w:rPr>
          <w:rStyle w:val="StyleUnderline"/>
        </w:rPr>
        <w:t xml:space="preserve">The onset of the </w:t>
      </w:r>
      <w:r w:rsidRPr="006A33B0">
        <w:rPr>
          <w:rStyle w:val="StyleUnderline"/>
          <w:highlight w:val="green"/>
        </w:rPr>
        <w:t>Iran-Iraq</w:t>
      </w:r>
      <w:r w:rsidRPr="004339F0">
        <w:rPr>
          <w:rStyle w:val="StyleUnderline"/>
        </w:rPr>
        <w:t xml:space="preserve"> War in September 1980 may be </w:t>
      </w:r>
      <w:r w:rsidRPr="006A33B0">
        <w:rPr>
          <w:rStyle w:val="StyleUnderline"/>
          <w:highlight w:val="green"/>
        </w:rPr>
        <w:t>a prime example</w:t>
      </w:r>
      <w:r w:rsidRPr="004339F0">
        <w:rPr>
          <w:rStyle w:val="StyleUnderline"/>
        </w:rPr>
        <w:t xml:space="preserve"> of that dynamic</w:t>
      </w:r>
      <w:r w:rsidRPr="004339F0">
        <w:rPr>
          <w:sz w:val="14"/>
        </w:rPr>
        <w:t xml:space="preserve">. Most </w:t>
      </w:r>
      <w:r w:rsidRPr="004339F0">
        <w:rPr>
          <w:rStyle w:val="StyleUnderline"/>
        </w:rPr>
        <w:t>prominent among the empirical studies is</w:t>
      </w:r>
      <w:r w:rsidRPr="004339F0">
        <w:rPr>
          <w:sz w:val="14"/>
        </w:rPr>
        <w:t xml:space="preserve"> Cullen S. </w:t>
      </w:r>
      <w:r w:rsidRPr="004339F0">
        <w:rPr>
          <w:rStyle w:val="Emphasis"/>
        </w:rPr>
        <w:t>Hendrix’s</w:t>
      </w:r>
      <w:r w:rsidRPr="004339F0">
        <w:rPr>
          <w:sz w:val="14"/>
        </w:rPr>
        <w:t xml:space="preserve"> 2014 </w:t>
      </w:r>
      <w:r w:rsidRPr="004339F0">
        <w:rPr>
          <w:rStyle w:val="StyleUnderline"/>
        </w:rPr>
        <w:t xml:space="preserve">paper, which shows </w:t>
      </w:r>
      <w:r w:rsidRPr="006A33B0">
        <w:rPr>
          <w:rStyle w:val="StyleUnderline"/>
          <w:highlight w:val="green"/>
        </w:rPr>
        <w:t xml:space="preserve">a </w:t>
      </w:r>
      <w:r w:rsidRPr="006A33B0">
        <w:rPr>
          <w:rStyle w:val="Emphasis"/>
          <w:highlight w:val="green"/>
        </w:rPr>
        <w:t>statistically significant relationship</w:t>
      </w:r>
      <w:r w:rsidRPr="004339F0">
        <w:rPr>
          <w:rStyle w:val="StyleUnderline"/>
        </w:rPr>
        <w:t xml:space="preserve"> between higher oil prices and “dispute behavior”</w:t>
      </w:r>
      <w:r w:rsidRPr="004339F0">
        <w:rPr>
          <w:sz w:val="14"/>
        </w:rPr>
        <w:t xml:space="preserve"> (military actions short of actual war) by oil-exporters. (Hendrix also summed it up nicely in this Washington Post piece.) He found that “</w:t>
      </w:r>
      <w:r w:rsidRPr="004339F0">
        <w:rPr>
          <w:rStyle w:val="StyleUnderline"/>
        </w:rPr>
        <w:t>all things being equal, a one standard deviation ($18.60) increase in the price per barrel of oil from the sample mean ($33.81) is associated with a 13 percent increase in the frequency of [dispute behavior]” in oil-exporting states</w:t>
      </w:r>
      <w:r w:rsidRPr="004339F0">
        <w:rPr>
          <w:sz w:val="14"/>
        </w:rPr>
        <w:t xml:space="preserve">. He also found that, </w:t>
      </w:r>
      <w:r w:rsidRPr="004339F0">
        <w:rPr>
          <w:rStyle w:val="StyleUnderline"/>
        </w:rPr>
        <w:t>above $</w:t>
      </w:r>
      <w:r w:rsidRPr="004339F0">
        <w:rPr>
          <w:rStyle w:val="Emphasis"/>
        </w:rPr>
        <w:t>77 a barrel</w:t>
      </w:r>
      <w:r w:rsidRPr="004339F0">
        <w:rPr>
          <w:rStyle w:val="StyleUnderline"/>
        </w:rPr>
        <w:t>, oil-exporters are significantly more dispute prone than non-oil exporters</w:t>
      </w:r>
      <w:r w:rsidRPr="004339F0">
        <w:rPr>
          <w:sz w:val="14"/>
        </w:rPr>
        <w:t xml:space="preserve">. </w:t>
      </w:r>
      <w:r w:rsidRPr="004339F0">
        <w:rPr>
          <w:rStyle w:val="StyleUnderline"/>
        </w:rPr>
        <w:t>Hendrix</w:t>
      </w:r>
      <w:r w:rsidRPr="004339F0">
        <w:rPr>
          <w:sz w:val="14"/>
        </w:rPr>
        <w:t xml:space="preserve"> also </w:t>
      </w:r>
      <w:r w:rsidRPr="004339F0">
        <w:rPr>
          <w:rStyle w:val="StyleUnderline"/>
        </w:rPr>
        <w:t xml:space="preserve">explores the potential complication of </w:t>
      </w:r>
      <w:r w:rsidRPr="004339F0">
        <w:rPr>
          <w:rStyle w:val="Emphasis"/>
        </w:rPr>
        <w:t>reverse causality</w:t>
      </w:r>
      <w:r w:rsidRPr="004339F0">
        <w:rPr>
          <w:rStyle w:val="StyleUnderline"/>
        </w:rPr>
        <w:t>: Could dispute behavior by oil-exporting countries be driving prices higher, rather than the other way around?</w:t>
      </w:r>
      <w:r w:rsidRPr="004339F0">
        <w:rPr>
          <w:sz w:val="14"/>
        </w:rPr>
        <w:t xml:space="preserve"> A </w:t>
      </w:r>
      <w:r w:rsidRPr="004339F0">
        <w:rPr>
          <w:rStyle w:val="StyleUnderline"/>
        </w:rPr>
        <w:t>key analytical consideration here is timing</w:t>
      </w:r>
      <w:r w:rsidRPr="004339F0">
        <w:rPr>
          <w:sz w:val="14"/>
        </w:rPr>
        <w:t xml:space="preserve">. We can all agree that geopolitical activity affects prices in the short-term (such as the Syria example mentioned above), but is this reverse causality true on a sustained basis? Parsing out long-term signal from short-term noise, </w:t>
      </w:r>
      <w:r w:rsidRPr="004339F0">
        <w:rPr>
          <w:rStyle w:val="StyleUnderline"/>
        </w:rPr>
        <w:t>Hendrix examines whether elevated aggregate dispute behavior affects oil prices at the yearly—rather than daily or weekly—level, and finds that this relationship does not hold</w:t>
      </w:r>
      <w:r w:rsidRPr="004339F0">
        <w:rPr>
          <w:sz w:val="14"/>
        </w:rPr>
        <w:t xml:space="preserve">. </w:t>
      </w:r>
      <w:r w:rsidRPr="004339F0">
        <w:rPr>
          <w:rStyle w:val="StyleUnderline"/>
        </w:rPr>
        <w:t>His explanation here is that other players typically step in to redress markets: “While dispute behavior may drive prices changes in the short term</w:t>
      </w:r>
      <w:r w:rsidRPr="004339F0">
        <w:rPr>
          <w:sz w:val="14"/>
        </w:rPr>
        <w:t xml:space="preserve"> . . . </w:t>
      </w:r>
      <w:r w:rsidRPr="004339F0">
        <w:rPr>
          <w:rStyle w:val="StyleUnderline"/>
        </w:rPr>
        <w:t xml:space="preserve">the </w:t>
      </w:r>
      <w:r w:rsidRPr="004339F0">
        <w:rPr>
          <w:rStyle w:val="Emphasis"/>
        </w:rPr>
        <w:t>strategic significance of oil prices</w:t>
      </w:r>
      <w:r w:rsidRPr="004339F0">
        <w:rPr>
          <w:rStyle w:val="StyleUnderline"/>
        </w:rPr>
        <w:t xml:space="preserve"> and oil-exporting states encourages </w:t>
      </w:r>
      <w:r w:rsidRPr="004339F0">
        <w:rPr>
          <w:rStyle w:val="Emphasis"/>
        </w:rPr>
        <w:t>major powers</w:t>
      </w:r>
      <w:r w:rsidRPr="004339F0">
        <w:rPr>
          <w:rStyle w:val="StyleUnderline"/>
        </w:rPr>
        <w:t xml:space="preserve"> to act in ways that </w:t>
      </w:r>
      <w:r w:rsidRPr="004339F0">
        <w:rPr>
          <w:rStyle w:val="Emphasis"/>
        </w:rPr>
        <w:t>stabilize markets</w:t>
      </w:r>
      <w:r w:rsidRPr="004339F0">
        <w:rPr>
          <w:rStyle w:val="StyleUnderline"/>
        </w:rPr>
        <w:t>, either through market intervention</w:t>
      </w:r>
      <w:r w:rsidRPr="004339F0">
        <w:rPr>
          <w:sz w:val="14"/>
        </w:rPr>
        <w:t xml:space="preserve"> . . . </w:t>
      </w:r>
      <w:r w:rsidRPr="004339F0">
        <w:rPr>
          <w:rStyle w:val="StyleUnderline"/>
        </w:rPr>
        <w:t>or direct, armed intervention</w:t>
      </w:r>
      <w:r w:rsidRPr="004339F0">
        <w:rPr>
          <w:sz w:val="14"/>
        </w:rPr>
        <w:t xml:space="preserve">.” Jeff </w:t>
      </w:r>
      <w:r w:rsidRPr="004339F0">
        <w:rPr>
          <w:rStyle w:val="Emphasis"/>
        </w:rPr>
        <w:t>Colgan</w:t>
      </w:r>
      <w:r w:rsidRPr="004339F0">
        <w:rPr>
          <w:sz w:val="14"/>
        </w:rPr>
        <w:t xml:space="preserve"> </w:t>
      </w:r>
      <w:r w:rsidRPr="004339F0">
        <w:rPr>
          <w:rStyle w:val="StyleUnderline"/>
        </w:rPr>
        <w:t>of Brown University</w:t>
      </w:r>
      <w:r w:rsidRPr="004339F0">
        <w:rPr>
          <w:sz w:val="14"/>
        </w:rPr>
        <w:t xml:space="preserve"> has also </w:t>
      </w:r>
      <w:r w:rsidRPr="004339F0">
        <w:rPr>
          <w:rStyle w:val="StyleUnderline"/>
        </w:rPr>
        <w:t xml:space="preserve">touched on this topic, finding through his research that </w:t>
      </w:r>
      <w:r w:rsidRPr="006A33B0">
        <w:rPr>
          <w:rStyle w:val="StyleUnderline"/>
          <w:highlight w:val="green"/>
        </w:rPr>
        <w:t>oil</w:t>
      </w:r>
      <w:r w:rsidRPr="004339F0">
        <w:rPr>
          <w:rStyle w:val="StyleUnderline"/>
        </w:rPr>
        <w:t xml:space="preserve"> has </w:t>
      </w:r>
      <w:r w:rsidRPr="006A33B0">
        <w:rPr>
          <w:rStyle w:val="StyleUnderline"/>
          <w:highlight w:val="green"/>
        </w:rPr>
        <w:t>fueled</w:t>
      </w:r>
      <w:r w:rsidRPr="004339F0">
        <w:rPr>
          <w:rStyle w:val="StyleUnderline"/>
        </w:rPr>
        <w:t xml:space="preserve">—in some way—one quarter to one </w:t>
      </w:r>
      <w:r w:rsidRPr="006A33B0">
        <w:rPr>
          <w:rStyle w:val="Emphasis"/>
          <w:highlight w:val="green"/>
        </w:rPr>
        <w:t>half</w:t>
      </w:r>
      <w:r w:rsidRPr="006A33B0">
        <w:rPr>
          <w:rStyle w:val="StyleUnderline"/>
          <w:highlight w:val="green"/>
        </w:rPr>
        <w:t xml:space="preserve"> of</w:t>
      </w:r>
      <w:r w:rsidRPr="004339F0">
        <w:rPr>
          <w:rStyle w:val="StyleUnderline"/>
        </w:rPr>
        <w:t xml:space="preserve"> interstate </w:t>
      </w:r>
      <w:r w:rsidRPr="006A33B0">
        <w:rPr>
          <w:rStyle w:val="StyleUnderline"/>
          <w:highlight w:val="green"/>
        </w:rPr>
        <w:t>wars since</w:t>
      </w:r>
      <w:r w:rsidRPr="004339F0">
        <w:rPr>
          <w:rStyle w:val="StyleUnderline"/>
        </w:rPr>
        <w:t xml:space="preserve"> 19</w:t>
      </w:r>
      <w:r w:rsidRPr="006A33B0">
        <w:rPr>
          <w:rStyle w:val="StyleUnderline"/>
          <w:highlight w:val="green"/>
        </w:rPr>
        <w:t>73</w:t>
      </w:r>
      <w:r w:rsidRPr="004339F0">
        <w:rPr>
          <w:b/>
          <w:bCs/>
          <w:sz w:val="14"/>
        </w:rPr>
        <w:t>.</w:t>
      </w:r>
      <w:r w:rsidRPr="004339F0">
        <w:rPr>
          <w:sz w:val="14"/>
        </w:rPr>
        <w:t xml:space="preserve"> He also notes </w:t>
      </w:r>
      <w:r w:rsidRPr="004339F0">
        <w:rPr>
          <w:rStyle w:val="StyleUnderline"/>
        </w:rPr>
        <w:t>that oil-producers are 50 percent more likely to engage in conflict than non-oil producers</w:t>
      </w:r>
      <w:r w:rsidRPr="004339F0">
        <w:rPr>
          <w:sz w:val="14"/>
        </w:rPr>
        <w:t xml:space="preserve">. </w:t>
      </w:r>
      <w:r w:rsidRPr="004339F0">
        <w:rPr>
          <w:rStyle w:val="StyleUnderline"/>
        </w:rPr>
        <w:t xml:space="preserve">Colgan identifies </w:t>
      </w:r>
      <w:r w:rsidRPr="006A33B0">
        <w:rPr>
          <w:rStyle w:val="Emphasis"/>
          <w:highlight w:val="green"/>
        </w:rPr>
        <w:t>eight</w:t>
      </w:r>
      <w:r w:rsidRPr="004339F0">
        <w:rPr>
          <w:rStyle w:val="StyleUnderline"/>
        </w:rPr>
        <w:t xml:space="preserve">, non-mutually exclusive </w:t>
      </w:r>
      <w:r w:rsidRPr="006A33B0">
        <w:rPr>
          <w:rStyle w:val="Emphasis"/>
          <w:highlight w:val="green"/>
        </w:rPr>
        <w:t>causal mechanisms</w:t>
      </w:r>
      <w:r w:rsidRPr="004339F0">
        <w:rPr>
          <w:rStyle w:val="StyleUnderline"/>
        </w:rPr>
        <w:t xml:space="preserve"> for how oil fuels </w:t>
      </w:r>
      <w:r w:rsidRPr="004339F0">
        <w:rPr>
          <w:rStyle w:val="Emphasis"/>
        </w:rPr>
        <w:t>international conflict</w:t>
      </w:r>
      <w:r w:rsidRPr="004339F0">
        <w:rPr>
          <w:rStyle w:val="StyleUnderline"/>
        </w:rPr>
        <w:t xml:space="preserve">, most of which are implicitly </w:t>
      </w:r>
      <w:r w:rsidRPr="004339F0">
        <w:rPr>
          <w:rStyle w:val="Emphasis"/>
        </w:rPr>
        <w:t>exacerbated by higher prices</w:t>
      </w:r>
      <w:r w:rsidRPr="004339F0">
        <w:rPr>
          <w:sz w:val="14"/>
        </w:rPr>
        <w:t xml:space="preserve">. </w:t>
      </w:r>
      <w:r w:rsidRPr="004339F0">
        <w:rPr>
          <w:rStyle w:val="StyleUnderline"/>
        </w:rPr>
        <w:t xml:space="preserve">They are: “(1) </w:t>
      </w:r>
      <w:r w:rsidRPr="006A33B0">
        <w:rPr>
          <w:rStyle w:val="Emphasis"/>
          <w:highlight w:val="green"/>
        </w:rPr>
        <w:t>resource wars</w:t>
      </w:r>
      <w:r w:rsidRPr="004339F0">
        <w:rPr>
          <w:rStyle w:val="StyleUnderline"/>
        </w:rPr>
        <w:t xml:space="preserve">, in which states try to acquire oil reserves </w:t>
      </w:r>
      <w:r w:rsidRPr="004339F0">
        <w:rPr>
          <w:rStyle w:val="Emphasis"/>
        </w:rPr>
        <w:t>by force</w:t>
      </w:r>
      <w:r w:rsidRPr="004339F0">
        <w:rPr>
          <w:rStyle w:val="StyleUnderline"/>
        </w:rPr>
        <w:t xml:space="preserve">; (2) </w:t>
      </w:r>
      <w:r w:rsidRPr="006A33B0">
        <w:rPr>
          <w:rStyle w:val="Emphasis"/>
          <w:highlight w:val="green"/>
        </w:rPr>
        <w:t>petro-aggression</w:t>
      </w:r>
      <w:r w:rsidRPr="004339F0">
        <w:rPr>
          <w:rStyle w:val="StyleUnderline"/>
        </w:rPr>
        <w:t>, whereby oil insulates aggressive leaders such as</w:t>
      </w:r>
      <w:r w:rsidRPr="004339F0">
        <w:rPr>
          <w:sz w:val="14"/>
        </w:rPr>
        <w:t xml:space="preserve"> </w:t>
      </w:r>
      <w:r w:rsidRPr="004339F0">
        <w:rPr>
          <w:rStyle w:val="StyleUnderline"/>
        </w:rPr>
        <w:t xml:space="preserve">Saddam </w:t>
      </w:r>
      <w:r w:rsidRPr="004339F0">
        <w:rPr>
          <w:sz w:val="14"/>
        </w:rPr>
        <w:t xml:space="preserve">Hussein </w:t>
      </w:r>
      <w:r w:rsidRPr="004339F0">
        <w:rPr>
          <w:rStyle w:val="StyleUnderline"/>
        </w:rPr>
        <w:t>or</w:t>
      </w:r>
      <w:r w:rsidRPr="004339F0">
        <w:rPr>
          <w:sz w:val="14"/>
        </w:rPr>
        <w:t xml:space="preserve"> Ayatollah Ruhollah </w:t>
      </w:r>
      <w:r w:rsidRPr="004339F0">
        <w:rPr>
          <w:rStyle w:val="StyleUnderline"/>
        </w:rPr>
        <w:t>Khomeini from domestic opposition and</w:t>
      </w:r>
      <w:r w:rsidRPr="004339F0">
        <w:rPr>
          <w:sz w:val="14"/>
        </w:rPr>
        <w:t xml:space="preserve"> therefore </w:t>
      </w:r>
      <w:r w:rsidRPr="004339F0">
        <w:rPr>
          <w:rStyle w:val="StyleUnderline"/>
        </w:rPr>
        <w:t>makes them more willing to engage in risky foreign policy adventurism</w:t>
      </w:r>
      <w:r w:rsidRPr="004339F0">
        <w:rPr>
          <w:sz w:val="14"/>
        </w:rPr>
        <w:t xml:space="preserve">; (3) the </w:t>
      </w:r>
      <w:r w:rsidRPr="006A33B0">
        <w:rPr>
          <w:rStyle w:val="StyleUnderline"/>
          <w:highlight w:val="green"/>
        </w:rPr>
        <w:t>externalization of civil wars</w:t>
      </w:r>
      <w:r w:rsidRPr="004339F0">
        <w:rPr>
          <w:rStyle w:val="StyleUnderline"/>
        </w:rPr>
        <w:t xml:space="preserve"> in oil-producing states</w:t>
      </w:r>
      <w:r w:rsidRPr="004339F0">
        <w:rPr>
          <w:sz w:val="14"/>
        </w:rPr>
        <w:t xml:space="preserve"> (“petrostates”); (4) </w:t>
      </w:r>
      <w:r w:rsidRPr="006A33B0">
        <w:rPr>
          <w:rStyle w:val="StyleUnderline"/>
          <w:highlight w:val="green"/>
        </w:rPr>
        <w:t>financing for insurgencies</w:t>
      </w:r>
      <w:r w:rsidRPr="004339F0">
        <w:rPr>
          <w:sz w:val="14"/>
        </w:rPr>
        <w:t xml:space="preserve">—for instance, Iran funneling oil money to Hezbollah; (5) </w:t>
      </w:r>
      <w:r w:rsidRPr="004339F0">
        <w:rPr>
          <w:rStyle w:val="StyleUnderline"/>
        </w:rPr>
        <w:t>conflicts triggered by the prospect of oil-market domination, such as the U.S. war with Iraq over Kuwait</w:t>
      </w:r>
      <w:r w:rsidRPr="004339F0">
        <w:rPr>
          <w:sz w:val="14"/>
        </w:rPr>
        <w:t xml:space="preserve"> in 1991; (6) </w:t>
      </w:r>
      <w:r w:rsidRPr="004339F0">
        <w:rPr>
          <w:rStyle w:val="StyleUnderline"/>
        </w:rPr>
        <w:t>clashes over control of oil transit routes</w:t>
      </w:r>
      <w:r w:rsidRPr="004339F0">
        <w:rPr>
          <w:sz w:val="14"/>
        </w:rPr>
        <w:t xml:space="preserve">, such as shipping lanes and pipelines; (7) </w:t>
      </w:r>
      <w:r w:rsidRPr="004339F0">
        <w:rPr>
          <w:rStyle w:val="StyleUnderline"/>
        </w:rPr>
        <w:t>oil-related grievances</w:t>
      </w:r>
      <w:r w:rsidRPr="004339F0">
        <w:rPr>
          <w:sz w:val="14"/>
        </w:rPr>
        <w:t xml:space="preserve">, whereby the </w:t>
      </w:r>
      <w:r w:rsidRPr="004339F0">
        <w:rPr>
          <w:rStyle w:val="StyleUnderline"/>
        </w:rPr>
        <w:t>presence of foreign workers in petrostates helps extremist groups such as al-Qaeda recruit locals; and</w:t>
      </w:r>
      <w:r w:rsidRPr="004339F0">
        <w:rPr>
          <w:sz w:val="14"/>
        </w:rPr>
        <w:t xml:space="preserve"> (8) </w:t>
      </w:r>
      <w:r w:rsidRPr="004339F0">
        <w:rPr>
          <w:rStyle w:val="StyleUnderline"/>
        </w:rPr>
        <w:t>oil-related obstacles to multilateral cooperation</w:t>
      </w:r>
      <w:r w:rsidRPr="004339F0">
        <w:rPr>
          <w:sz w:val="14"/>
        </w:rPr>
        <w:t xml:space="preserve">, such as </w:t>
      </w:r>
      <w:r w:rsidRPr="004339F0">
        <w:rPr>
          <w:rStyle w:val="StyleUnderline"/>
        </w:rPr>
        <w:t>when an importer’s attempt to curry favor with a petrostate prevents multilateral cooperation on security issues</w:t>
      </w:r>
      <w:r w:rsidRPr="004339F0">
        <w:rPr>
          <w:sz w:val="14"/>
        </w:rPr>
        <w:t xml:space="preserve">.” Though he doesn’t substantiate statistically that higher prices lead to more conflict through these channels, he implies it heavily. For example, he writes that, “the low oil prices of the 1990s have given way to higher and more volatile prices, increasing the magnitude of the consequences one can expect from oil-conflict linkages.” While the emerging academic evidence may validate the claim that higher oil prices lead to more aggression, the historical and anecdotal evidence is somewhat mixed, and understandably so. Oil price is clearly only one of many inputs into foreign policy decision-making, and an indirect one at that. No leader thinks, “Now that oil is at $X, I’m going to invade my neighbor.” Context obviously matters, too: No one imagines that Ecuador or Norway is going to invade or try to blackmail a neighbor just because spot prices rise 15 or 30 percent in a given six-month period. </w:t>
      </w:r>
      <w:r w:rsidRPr="004339F0">
        <w:rPr>
          <w:rStyle w:val="StyleUnderline"/>
        </w:rPr>
        <w:t xml:space="preserve">Price levels </w:t>
      </w:r>
      <w:r w:rsidRPr="004339F0">
        <w:rPr>
          <w:rStyle w:val="Emphasis"/>
        </w:rPr>
        <w:t>seep into decision-making more subtly</w:t>
      </w:r>
      <w:r w:rsidRPr="004339F0">
        <w:rPr>
          <w:rStyle w:val="StyleUnderline"/>
        </w:rPr>
        <w:t>, affecting interlocking beliefs about strategic behavior generally and specific cases more particularly; they may fuel self-confidence by shoring up budget outlooks and funding the tools of more aggressive behavior in contexts where such behavior could conceivably make sense</w:t>
      </w:r>
      <w:r w:rsidRPr="004339F0">
        <w:rPr>
          <w:sz w:val="14"/>
        </w:rPr>
        <w:t xml:space="preserve">. Moreover, there are many contravening (and occasionally countervailing) complications. Prominent among these is the fact that low oil prices can incentivize states to “wave the flag” in order to distract from domestic difficulties—so the impact of low oil prices might lead to more aggressive behavior in some cases. That suggests that neither high nor low prices per se may be the trigger affecting behavior, but rather notable changes in price that become politically salient in one way or another. And there’s also the tricky issue of timing: Over what timeframe does increased oil revenue fuel aggression? Is it in anticipation of higher prices, in direct response to the current pricing levels, or is there more of a lag in effect as oil revenue slowly shores up—or is expected to shore up—budgets and military spending over time? The answer might depend on specific cases and leadership cadres. There is also a scaling problem. If a 20 percent rise in oil prices makes a more assertive foreign policy more likely in a given country, does a 40 percent rise make it twice as likely? Or put differently, how much of a difference in price, and presumably in expected revenues, does it take to cross a threshold where it might have an impact on decision-making? Are there multiple thresholds? Russia exemplifies these issues. Taking the same long view as George W. Bush in his interview, it seems self-evident that </w:t>
      </w:r>
      <w:r w:rsidRPr="004339F0">
        <w:rPr>
          <w:rStyle w:val="StyleUnderline"/>
        </w:rPr>
        <w:t>rising oil prices and higher government revenues over the course of the 2000s gave Putin confidence, funded military expansion and modernization, and helped enable Russia’s most revanchist tendencies. Between 2003 and 2013, Russian military expenditure doubled as the price of Brent crude rose from a low of around $20 a barrel in 2001 to a high of more than $140 a barrel in 2008</w:t>
      </w:r>
      <w:r w:rsidRPr="004339F0">
        <w:rPr>
          <w:sz w:val="14"/>
        </w:rPr>
        <w:t xml:space="preserve">. </w:t>
      </w:r>
      <w:r w:rsidRPr="006A33B0">
        <w:rPr>
          <w:rStyle w:val="StyleUnderline"/>
          <w:highlight w:val="green"/>
        </w:rPr>
        <w:t>Russia</w:t>
      </w:r>
      <w:r w:rsidRPr="004339F0">
        <w:rPr>
          <w:sz w:val="14"/>
        </w:rPr>
        <w:t xml:space="preserve">, as the saying goes, </w:t>
      </w:r>
      <w:r w:rsidRPr="006A33B0">
        <w:rPr>
          <w:rStyle w:val="Emphasis"/>
          <w:highlight w:val="green"/>
        </w:rPr>
        <w:t>is a gas station with nuc</w:t>
      </w:r>
      <w:r w:rsidRPr="004339F0">
        <w:rPr>
          <w:rStyle w:val="Emphasis"/>
        </w:rPr>
        <w:t>lear weapons</w:t>
      </w:r>
      <w:r w:rsidRPr="006A33B0">
        <w:rPr>
          <w:rStyle w:val="Emphasis"/>
          <w:highlight w:val="green"/>
        </w:rPr>
        <w:t>; a higher</w:t>
      </w:r>
      <w:r w:rsidRPr="004339F0">
        <w:rPr>
          <w:rStyle w:val="Emphasis"/>
        </w:rPr>
        <w:t xml:space="preserve"> pump </w:t>
      </w:r>
      <w:r w:rsidRPr="006A33B0">
        <w:rPr>
          <w:rStyle w:val="Emphasis"/>
          <w:highlight w:val="green"/>
        </w:rPr>
        <w:t>price</w:t>
      </w:r>
      <w:r w:rsidRPr="004339F0">
        <w:rPr>
          <w:rStyle w:val="Emphasis"/>
        </w:rPr>
        <w:t xml:space="preserve"> thus </w:t>
      </w:r>
      <w:r w:rsidRPr="006A33B0">
        <w:rPr>
          <w:rStyle w:val="Emphasis"/>
          <w:highlight w:val="green"/>
        </w:rPr>
        <w:t>means more weapons</w:t>
      </w:r>
      <w:r w:rsidRPr="004339F0">
        <w:rPr>
          <w:rStyle w:val="Emphasis"/>
        </w:rPr>
        <w:t>, nuclear and otherwise</w:t>
      </w:r>
      <w:r w:rsidRPr="004339F0">
        <w:rPr>
          <w:sz w:val="14"/>
        </w:rPr>
        <w:t xml:space="preserve">. But when you cross reference this conclusion with specific acts of Russian aggression over the past roughly twenty years, the picture gets much more complicated. </w:t>
      </w:r>
      <w:r w:rsidRPr="006A33B0">
        <w:rPr>
          <w:rStyle w:val="StyleUnderline"/>
          <w:highlight w:val="green"/>
        </w:rPr>
        <w:t>When Russia invaded Georgia</w:t>
      </w:r>
      <w:r w:rsidRPr="004339F0">
        <w:rPr>
          <w:rStyle w:val="StyleUnderline"/>
        </w:rPr>
        <w:t xml:space="preserve"> in</w:t>
      </w:r>
      <w:r w:rsidRPr="004339F0">
        <w:rPr>
          <w:sz w:val="14"/>
        </w:rPr>
        <w:t xml:space="preserve"> August 2008, </w:t>
      </w:r>
      <w:r w:rsidRPr="006A33B0">
        <w:rPr>
          <w:rStyle w:val="StyleUnderline"/>
          <w:highlight w:val="green"/>
        </w:rPr>
        <w:t>oil was</w:t>
      </w:r>
      <w:r w:rsidRPr="004339F0">
        <w:rPr>
          <w:rStyle w:val="StyleUnderline"/>
        </w:rPr>
        <w:t xml:space="preserve"> above $</w:t>
      </w:r>
      <w:r w:rsidRPr="006A33B0">
        <w:rPr>
          <w:rStyle w:val="StyleUnderline"/>
          <w:highlight w:val="green"/>
        </w:rPr>
        <w:t>100</w:t>
      </w:r>
      <w:r w:rsidRPr="004339F0">
        <w:rPr>
          <w:rStyle w:val="StyleUnderline"/>
        </w:rPr>
        <w:t xml:space="preserve"> a barrel</w:t>
      </w:r>
      <w:r w:rsidRPr="004339F0">
        <w:rPr>
          <w:sz w:val="14"/>
        </w:rPr>
        <w:t xml:space="preserve">. </w:t>
      </w:r>
      <w:r w:rsidRPr="006A33B0">
        <w:rPr>
          <w:rStyle w:val="StyleUnderline"/>
          <w:highlight w:val="green"/>
        </w:rPr>
        <w:t>Same with</w:t>
      </w:r>
      <w:r w:rsidRPr="004339F0">
        <w:rPr>
          <w:rStyle w:val="StyleUnderline"/>
        </w:rPr>
        <w:t xml:space="preserve"> Russia’s invasion of </w:t>
      </w:r>
      <w:r w:rsidRPr="006A33B0">
        <w:rPr>
          <w:rStyle w:val="StyleUnderline"/>
          <w:highlight w:val="green"/>
        </w:rPr>
        <w:t>Crimea</w:t>
      </w:r>
      <w:r w:rsidRPr="004339F0">
        <w:rPr>
          <w:sz w:val="14"/>
        </w:rPr>
        <w:t xml:space="preserve"> in 2014. But Russia also dramatically intervened in Syria in September 2015, when oil had dropped to around $50 a barrel and the economy was sputtering due to both low energy prices and Western sanctions. Here, many analysts plausibly described these interventions as a way of rallying Russians to the flag and distracting them from domestic hardship. More likely, Putin saw an emergency in Syria that simply had to be dealt with, no matter the cost or risk; the Assad regime was in danger of collapsing, and Syria is Russia’s only ally offering ports and bases in the Mediterranean basin. So Russia is a bit of a mixed bag, but on balance its behavior—especially over a long timeframe—appears to support the thesis. Saudi Arabia’s role in the 1973 Yom Kippur war also illustrates the tricky question of timing. Saudi funding of the effort was enabled by a financial buffer created by a rise in revenues from the late 1960s, and was likely justified by an expected rise in revenues due to an oil price increase that was anticipated, in part, because of the very war it was in the process of financing. Its reserves had already grown so large that, for the first time, Saudi Arabia could ride out a supply (and revenue) disruption and still finance a war. But the Saudis helped finance a war that they themselves did not participate in. So if rising oil prices led to greater interstate aggression, it did so in this case in a particularly indirect way. These are all interesting and important nuances that attenuate any direct causal connection one might be tempted to draw between oil prices and conflict. So it would be nice to know if historical studies have shown any significant statistical relationship between fluctuations in key sources of government revenue (and what memoirs and archives tell us about how those situations were perceived) and interstate behavior. It would be even nicer to drill down into such studies to find cases where specific lucrative commodities—for example, European colonial profits such as from British opium sales in China, or cotton grown in Egypt—made any difference in the behavior of the relevant governments. Alas, such studies do not exist. But regardless of the timeframe and mechanism, academic and historical studies alike do suggest that higher oil prices have generally lead to more aggressive, or at least riskier, behavior in recent decades—whether in anticipation of higher prices, immediately in their wake, or only after sufficient revenue stores are built up. So are we at a point in the energy price cycle where, all else equal, we should expect greater interstate conflict? We’re close to Hendrix’s $77 a barrel threshold, above which oil-exporters are significantly more dispute-prone than non-oil exporters. But given the nuances just described, this specific price threshold is probably too cute. The more realistic argument to make is about the effect of a higher-price vs. lower-price paradigm over a multi-year horizon (particularly in light of the timing issue and potential lag). And if the period of the past two years (when Brent largely hovered between $40 and $60) was a lower-price paradigm, 2018-19 is potentially gearing up to be a higher-price paradigm driven by continued supply cuts by OPEC, tight global inventories, and—in a coincidental way—heightened geopolitical risks. We’ll see how these factors play out, but if oil prices remain elevated we may begin to subtly feel their effects on behavior by Iran, Saudi Arabia, Russia, and perhaps others. None of this is to say that oil prices are the most important factor in the geopolitical outlook over the near, medium, or long-term. The reputed hawkishness of Mike Pompeo and John Bolton, the effect of the upcoming mid-term elections on Trump’s decision-making, and reactions to potential exogenous shocks (for example, a major clash in Syria between U.S. or Israeli and Iranian or Russian forces) will play a much more direct and important role in shaping the geopolitical landscape. But </w:t>
      </w:r>
      <w:r w:rsidRPr="004339F0">
        <w:rPr>
          <w:rStyle w:val="StyleUnderline"/>
        </w:rPr>
        <w:t xml:space="preserve">a higher oil price regime (if it holds) could well make petrostates like Iran, Saudi, and Russia </w:t>
      </w:r>
      <w:r w:rsidRPr="004339F0">
        <w:rPr>
          <w:rStyle w:val="Emphasis"/>
        </w:rPr>
        <w:t>more aggressive</w:t>
      </w:r>
      <w:r w:rsidRPr="004339F0">
        <w:rPr>
          <w:rStyle w:val="StyleUnderline"/>
        </w:rPr>
        <w:t>—either in challenging the</w:t>
      </w:r>
      <w:r w:rsidRPr="004339F0">
        <w:rPr>
          <w:sz w:val="14"/>
        </w:rPr>
        <w:t xml:space="preserve"> </w:t>
      </w:r>
      <w:r w:rsidRPr="004339F0">
        <w:rPr>
          <w:rStyle w:val="StyleUnderline"/>
        </w:rPr>
        <w:t>U</w:t>
      </w:r>
      <w:r w:rsidRPr="004339F0">
        <w:rPr>
          <w:sz w:val="14"/>
        </w:rPr>
        <w:t xml:space="preserve">nited </w:t>
      </w:r>
      <w:r w:rsidRPr="004339F0">
        <w:rPr>
          <w:rStyle w:val="StyleUnderline"/>
        </w:rPr>
        <w:t>S</w:t>
      </w:r>
      <w:r w:rsidRPr="004339F0">
        <w:rPr>
          <w:sz w:val="14"/>
        </w:rPr>
        <w:t xml:space="preserve">tates </w:t>
      </w:r>
      <w:r w:rsidRPr="004339F0">
        <w:rPr>
          <w:rStyle w:val="StyleUnderline"/>
        </w:rPr>
        <w:t xml:space="preserve">and Europe in the case of Russia, or by </w:t>
      </w:r>
      <w:r w:rsidRPr="004339F0">
        <w:rPr>
          <w:rStyle w:val="Emphasis"/>
        </w:rPr>
        <w:t>exacerbating ongoing proxy conflicts</w:t>
      </w:r>
      <w:r w:rsidRPr="004339F0">
        <w:rPr>
          <w:rStyle w:val="StyleUnderline"/>
        </w:rPr>
        <w:t xml:space="preserve"> in and around the Middle East in the cases of Iran and Saudi Arabia</w:t>
      </w:r>
      <w:r w:rsidRPr="004339F0">
        <w:rPr>
          <w:sz w:val="14"/>
        </w:rPr>
        <w:t xml:space="preserve">. Given these and other dynamics, we should </w:t>
      </w:r>
      <w:r w:rsidRPr="004339F0">
        <w:rPr>
          <w:rStyle w:val="Emphasis"/>
        </w:rPr>
        <w:t>expect a bumpy ride ahead</w:t>
      </w:r>
      <w:r w:rsidRPr="004339F0">
        <w:rPr>
          <w:sz w:val="14"/>
        </w:rPr>
        <w:t>.</w:t>
      </w:r>
    </w:p>
    <w:p w14:paraId="7BA6119B" w14:textId="77777777" w:rsidR="00936F18" w:rsidRDefault="00936F18" w:rsidP="00936F18">
      <w:pPr>
        <w:pStyle w:val="Heading3"/>
      </w:pPr>
      <w:r>
        <w:t>Civil War</w:t>
      </w:r>
    </w:p>
    <w:p w14:paraId="2CFE717A" w14:textId="77777777" w:rsidR="00936F18" w:rsidRDefault="00936F18" w:rsidP="00936F18">
      <w:pPr>
        <w:pStyle w:val="Heading4"/>
      </w:pPr>
      <w:r>
        <w:t xml:space="preserve">Top-Level – this Aff has </w:t>
      </w:r>
      <w:r>
        <w:rPr>
          <w:u w:val="single"/>
        </w:rPr>
        <w:t>zero solvency</w:t>
      </w:r>
      <w:r>
        <w:t xml:space="preserve"> for Authoritarianism or Counter-Terror – every piece of evidence talks about Strikes THEN goes on to talk about Government measures to crack down on perceived Terrorist groups – card Zero says they’re intrinsically connected or strike rights are the smokescreen for counter-terror since they can just use terror policies to </w:t>
      </w:r>
      <w:r>
        <w:rPr>
          <w:u w:val="single"/>
        </w:rPr>
        <w:t>crack down</w:t>
      </w:r>
      <w:r>
        <w:t xml:space="preserve"> regardless – zapping the case to </w:t>
      </w:r>
      <w:r>
        <w:rPr>
          <w:u w:val="single"/>
        </w:rPr>
        <w:t>zero</w:t>
      </w:r>
      <w:r>
        <w:t xml:space="preserve"> – here’s 1AC Boukhari</w:t>
      </w:r>
    </w:p>
    <w:p w14:paraId="38542D10" w14:textId="77777777" w:rsidR="00936F18" w:rsidRDefault="00936F18" w:rsidP="00936F18">
      <w:r>
        <w:rPr>
          <w:rStyle w:val="Style13ptBold"/>
        </w:rPr>
        <w:t xml:space="preserve">1AC </w:t>
      </w:r>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r>
        <w:t xml:space="preserve">//re-cut by Elmer </w:t>
      </w:r>
    </w:p>
    <w:p w14:paraId="10518D31" w14:textId="77777777" w:rsidR="00936F18" w:rsidRPr="000523D9" w:rsidRDefault="00936F18" w:rsidP="00936F18">
      <w:pPr>
        <w:rPr>
          <w:sz w:val="16"/>
        </w:rPr>
      </w:pPr>
      <w:r w:rsidRPr="000523D9">
        <w:rPr>
          <w:sz w:val="16"/>
        </w:rPr>
        <w:t>On 1 August, Egyptian President Abdel Fattah al-</w:t>
      </w:r>
      <w:r w:rsidRPr="006A33B0">
        <w:rPr>
          <w:b/>
          <w:sz w:val="26"/>
          <w:highlight w:val="green"/>
          <w:u w:val="single"/>
        </w:rPr>
        <w:t>Sisi approved a law</w:t>
      </w:r>
      <w:r w:rsidRPr="000523D9">
        <w:rPr>
          <w:sz w:val="16"/>
        </w:rPr>
        <w:t xml:space="preserve">, previously approved by parliament, allowing for the non-disciplinary dismissal of public employees. Referred to in the media as the ‘Law on the Dismissal of Employees Belonging to the Muslim Brotherhood’, the new legislation </w:t>
      </w:r>
      <w:r w:rsidRPr="006A33B0">
        <w:rPr>
          <w:b/>
          <w:sz w:val="26"/>
          <w:highlight w:val="green"/>
          <w:u w:val="single"/>
        </w:rPr>
        <w:t>allows</w:t>
      </w:r>
      <w:r w:rsidRPr="006A33B0">
        <w:rPr>
          <w:sz w:val="16"/>
          <w:highlight w:val="green"/>
        </w:rPr>
        <w:t xml:space="preserve"> </w:t>
      </w:r>
      <w:r w:rsidRPr="006A33B0">
        <w:rPr>
          <w:b/>
          <w:sz w:val="26"/>
          <w:highlight w:val="green"/>
          <w:u w:val="single"/>
        </w:rPr>
        <w:t xml:space="preserve">public administrations to dismiss any civil servant </w:t>
      </w:r>
      <w:r w:rsidRPr="006A33B0">
        <w:rPr>
          <w:b/>
          <w:sz w:val="26"/>
          <w:highlight w:val="green"/>
          <w:u w:val="single"/>
          <w:bdr w:val="single" w:sz="18" w:space="0" w:color="auto"/>
        </w:rPr>
        <w:t>suspected of belonging to groups classified as ‘terrorist’ in Egypt</w:t>
      </w:r>
      <w:r w:rsidRPr="000523D9">
        <w:rPr>
          <w:sz w:val="16"/>
        </w:rPr>
        <w:t xml:space="preserve">, as well as those who ‘harm public services or the economic interests of the state’. 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w:t>
      </w:r>
      <w:r w:rsidRPr="000523D9">
        <w:rPr>
          <w:u w:val="single"/>
        </w:rPr>
        <w:t>general Kamel al-Wazir accused “extremist and rebel elements” allegedly belonging to terrorist groups including the Muslim Brotherhood, banned in the country since 2013, of being behind the “sabotage</w:t>
      </w:r>
      <w:r w:rsidRPr="000523D9">
        <w:rPr>
          <w:sz w:val="16"/>
        </w:rPr>
        <w:t xml:space="preserve">.” As proof of his charges, </w:t>
      </w:r>
      <w:r w:rsidRPr="000523D9">
        <w:rPr>
          <w:u w:val="single"/>
        </w:rPr>
        <w:t>the Minister announced that he had identified 268 Muslim Brotherhood-affiliated “elements” within the transport sector, whom he could not sack as Egyptian law did not allow the dismissal of civil servants or employees of state-owned companies except for disciplinary reasons</w:t>
      </w:r>
      <w:r w:rsidRPr="000523D9">
        <w:rPr>
          <w:sz w:val="16"/>
        </w:rPr>
        <w:t xml:space="preserve">.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w:t>
      </w:r>
      <w:r w:rsidRPr="006A33B0">
        <w:rPr>
          <w:b/>
          <w:sz w:val="26"/>
          <w:highlight w:val="green"/>
          <w:u w:val="single"/>
        </w:rPr>
        <w:t>law targets any public employee who opposes the regime</w:t>
      </w:r>
      <w:r w:rsidRPr="000523D9">
        <w:rPr>
          <w:sz w:val="16"/>
        </w:rPr>
        <w:t xml:space="preserv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While the text of the law does not explicitly mention the Muslim Brotherhood, its second article authorises the dismissal of any public servant whose name appears on the terrorist list. But as Abu Aita argues, in </w:t>
      </w:r>
      <w:r w:rsidRPr="006A33B0">
        <w:rPr>
          <w:b/>
          <w:sz w:val="26"/>
          <w:highlight w:val="green"/>
          <w:u w:val="single"/>
        </w:rPr>
        <w:t>a country where any opponent</w:t>
      </w:r>
      <w:r w:rsidRPr="006A33B0">
        <w:rPr>
          <w:sz w:val="16"/>
          <w:highlight w:val="green"/>
        </w:rPr>
        <w:t xml:space="preserve"> </w:t>
      </w:r>
      <w:r w:rsidRPr="000523D9">
        <w:rPr>
          <w:sz w:val="16"/>
        </w:rPr>
        <w:t xml:space="preserve">or trade unionist who is arrested </w:t>
      </w:r>
      <w:r w:rsidRPr="006A33B0">
        <w:rPr>
          <w:b/>
          <w:sz w:val="26"/>
          <w:highlight w:val="green"/>
          <w:u w:val="single"/>
        </w:rPr>
        <w:t xml:space="preserve">can be charged without hesitation with </w:t>
      </w:r>
      <w:r w:rsidRPr="006A33B0">
        <w:rPr>
          <w:b/>
          <w:sz w:val="26"/>
          <w:highlight w:val="green"/>
          <w:u w:val="single"/>
          <w:bdr w:val="single" w:sz="18" w:space="0" w:color="auto"/>
        </w:rPr>
        <w:t>belonging to a terrorist group</w:t>
      </w:r>
      <w:r w:rsidRPr="006A33B0">
        <w:rPr>
          <w:sz w:val="16"/>
          <w:highlight w:val="green"/>
        </w:rPr>
        <w:t xml:space="preserve"> </w:t>
      </w:r>
      <w:r w:rsidRPr="000523D9">
        <w:rPr>
          <w:sz w:val="16"/>
        </w:rPr>
        <w:t xml:space="preserve">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w:t>
      </w:r>
      <w:r w:rsidRPr="000523D9">
        <w:rPr>
          <w:u w:val="single"/>
        </w:rPr>
        <w:t>They could be targeted by this law,” adds the former minister</w:t>
      </w:r>
      <w:r w:rsidRPr="000523D9">
        <w:rPr>
          <w:sz w:val="16"/>
        </w:rPr>
        <w:t xml:space="preserve">.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w:t>
      </w:r>
      <w:r w:rsidRPr="000523D9">
        <w:rPr>
          <w:u w:val="single"/>
        </w:rPr>
        <w:t xml:space="preserve">The new law could </w:t>
      </w:r>
      <w:r w:rsidRPr="006A33B0">
        <w:rPr>
          <w:b/>
          <w:sz w:val="26"/>
          <w:highlight w:val="green"/>
          <w:u w:val="single"/>
        </w:rPr>
        <w:t>further increase workplace monitoring of employees’ political affiliations</w:t>
      </w:r>
      <w:r w:rsidRPr="000523D9">
        <w:rPr>
          <w:u w:val="single"/>
        </w:rPr>
        <w:t xml:space="preserve">. “The law would </w:t>
      </w:r>
      <w:r w:rsidRPr="006A33B0">
        <w:rPr>
          <w:b/>
          <w:sz w:val="26"/>
          <w:highlight w:val="green"/>
          <w:u w:val="single"/>
        </w:rPr>
        <w:t>turn employees of public authorities</w:t>
      </w:r>
      <w:r w:rsidRPr="006A33B0">
        <w:rPr>
          <w:highlight w:val="green"/>
          <w:u w:val="single"/>
        </w:rPr>
        <w:t xml:space="preserve"> </w:t>
      </w:r>
      <w:r w:rsidRPr="000523D9">
        <w:rPr>
          <w:u w:val="single"/>
        </w:rPr>
        <w:t xml:space="preserve">and administrations </w:t>
      </w:r>
      <w:r w:rsidRPr="006A33B0">
        <w:rPr>
          <w:b/>
          <w:sz w:val="26"/>
          <w:highlight w:val="green"/>
          <w:u w:val="single"/>
        </w:rPr>
        <w:t>into informers</w:t>
      </w:r>
      <w:r w:rsidRPr="006A33B0">
        <w:rPr>
          <w:highlight w:val="green"/>
          <w:u w:val="single"/>
        </w:rPr>
        <w:t xml:space="preserve"> </w:t>
      </w:r>
      <w:r w:rsidRPr="000523D9">
        <w:rPr>
          <w:u w:val="single"/>
        </w:rPr>
        <w:t>who help the security apparatus to hunt down any opponent, as well as any honest employee who criticises corruption in the institution where he or she works,”</w:t>
      </w:r>
      <w:r w:rsidRPr="000523D9">
        <w:rPr>
          <w:sz w:val="16"/>
        </w:rPr>
        <w:t xml:space="preserve"> Ammar Ali Hassan, professor of political science at Helwan University, tells Equal Times.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Targeting workers who call for strikes 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 “This article represents a trap for employees. It paves the way for any public servant to be punished for calling for or participating in a strike or in any independent trade union activities. According to this law, they would be failing in their duties and hindering production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“The regime has adopted a policy that is hostile to the working class. It has closed several companies and dismissed thousands of workers in recent years on the pretext that these companies are not profitable,”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“The government can use the machinery of repressive laws to silence employees, but this oppression always leads to disaster.”</w:t>
      </w:r>
    </w:p>
    <w:p w14:paraId="23A24421" w14:textId="77777777" w:rsidR="00936F18" w:rsidRDefault="00936F18" w:rsidP="00936F18">
      <w:pPr>
        <w:pStyle w:val="Heading4"/>
      </w:pPr>
      <w:r>
        <w:t xml:space="preserve">AT Galal – this </w:t>
      </w:r>
      <w:r>
        <w:rPr>
          <w:u w:val="single"/>
        </w:rPr>
        <w:t>does not</w:t>
      </w:r>
      <w:r>
        <w:t xml:space="preserve"> say that strikes are </w:t>
      </w:r>
      <w:r>
        <w:rPr>
          <w:u w:val="single"/>
        </w:rPr>
        <w:t>reverse causal</w:t>
      </w:r>
      <w:r>
        <w:t xml:space="preserve"> able to solve Sisi repression – it’s calling for him to do it but they have no solvency that the Plan </w:t>
      </w:r>
      <w:r>
        <w:rPr>
          <w:u w:val="single"/>
        </w:rPr>
        <w:t>spill-over</w:t>
      </w:r>
      <w:r>
        <w:t xml:space="preserve"> to make him want to. </w:t>
      </w:r>
    </w:p>
    <w:p w14:paraId="231C69BA" w14:textId="77777777" w:rsidR="00936F18" w:rsidRDefault="00936F18" w:rsidP="00936F18">
      <w:pPr>
        <w:pStyle w:val="Heading4"/>
      </w:pPr>
      <w:r>
        <w:t xml:space="preserve">AT Saferworld – this is about Counter-Terrorism Laws against the Muslim Brotherhood – he’s not using Strike Bans to do them so the only Internal Link is Strikes solving Repression but you have no evidence </w:t>
      </w:r>
      <w:r>
        <w:rPr>
          <w:u w:val="single"/>
        </w:rPr>
        <w:t>saying that</w:t>
      </w:r>
      <w:r>
        <w:t xml:space="preserve"> – he knows people are angry, he just </w:t>
      </w:r>
      <w:r>
        <w:rPr>
          <w:u w:val="single"/>
        </w:rPr>
        <w:t>doesn’t care</w:t>
      </w:r>
      <w:r>
        <w:t>.</w:t>
      </w:r>
    </w:p>
    <w:p w14:paraId="1410BFD7" w14:textId="77777777" w:rsidR="00936F18" w:rsidRDefault="00936F18" w:rsidP="00936F18">
      <w:pPr>
        <w:pStyle w:val="Heading4"/>
      </w:pPr>
      <w:r>
        <w:t xml:space="preserve">AT Costa Times – </w:t>
      </w:r>
    </w:p>
    <w:p w14:paraId="619C6894" w14:textId="77777777" w:rsidR="00936F18" w:rsidRDefault="00936F18" w:rsidP="00936F18">
      <w:pPr>
        <w:pStyle w:val="Heading4"/>
      </w:pPr>
      <w:r>
        <w:t xml:space="preserve">1] This is like </w:t>
      </w:r>
      <w:r>
        <w:rPr>
          <w:u w:val="single"/>
        </w:rPr>
        <w:t>not</w:t>
      </w:r>
      <w:r>
        <w:t xml:space="preserve"> about the Status Quo – it’s about the Morsi Coup and from 8 years ago… </w:t>
      </w:r>
    </w:p>
    <w:p w14:paraId="4864EEED" w14:textId="77777777" w:rsidR="00936F18" w:rsidRPr="004D74B2" w:rsidRDefault="00936F18" w:rsidP="00936F18">
      <w:pPr>
        <w:rPr>
          <w:rStyle w:val="Style13ptBold"/>
        </w:rPr>
      </w:pPr>
      <w:r>
        <w:rPr>
          <w:rStyle w:val="Style13ptBold"/>
        </w:rPr>
        <w:t xml:space="preserve">1AC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32EC8EC" w14:textId="77777777" w:rsidR="00936F18" w:rsidRPr="003C2258" w:rsidRDefault="00936F18" w:rsidP="00936F18">
      <w:pPr>
        <w:rPr>
          <w:sz w:val="16"/>
        </w:rPr>
      </w:pPr>
      <w:r w:rsidRPr="003C2258">
        <w:rPr>
          <w:sz w:val="16"/>
        </w:rPr>
        <w:t xml:space="preserve">Once again, </w:t>
      </w:r>
      <w:r w:rsidRPr="006A33B0">
        <w:rPr>
          <w:b/>
          <w:sz w:val="26"/>
          <w:highlight w:val="green"/>
          <w:u w:val="single"/>
        </w:rPr>
        <w:t>Egypt roils from a brutal crackdown by the interim military government and the turmoil renews</w:t>
      </w:r>
      <w:r w:rsidRPr="003C2258">
        <w:rPr>
          <w:sz w:val="16"/>
        </w:rPr>
        <w:t xml:space="preserve"> our fear that the most populous country in the Arab world is poised for a disastrous civil war that would have worldwide implications. The violence that has already claimed more than 525 lives isn’t likely to subside as long as military leaders </w:t>
      </w:r>
      <w:r w:rsidRPr="006A33B0">
        <w:rPr>
          <w:b/>
          <w:sz w:val="26"/>
          <w:highlight w:val="green"/>
          <w:u w:val="single"/>
        </w:rPr>
        <w:t>continue</w:t>
      </w:r>
      <w:r w:rsidRPr="003C2258">
        <w:rPr>
          <w:sz w:val="16"/>
        </w:rPr>
        <w:t xml:space="preserve"> their </w:t>
      </w:r>
      <w:r w:rsidRPr="006A33B0">
        <w:rPr>
          <w:b/>
          <w:sz w:val="26"/>
          <w:highlight w:val="green"/>
          <w:u w:val="single"/>
        </w:rPr>
        <w:t>crackdown</w:t>
      </w:r>
      <w:r w:rsidRPr="003C2258">
        <w:rPr>
          <w:sz w:val="16"/>
        </w:rPr>
        <w:t xml:space="preserve"> </w:t>
      </w:r>
      <w:r w:rsidRPr="006A33B0">
        <w:rPr>
          <w:b/>
          <w:sz w:val="26"/>
          <w:highlight w:val="green"/>
          <w:u w:val="single"/>
        </w:rPr>
        <w:t xml:space="preserve">on anti-government protesters who had been staging a weeks-long demonstration against last </w:t>
      </w:r>
      <w:r w:rsidRPr="006A33B0">
        <w:rPr>
          <w:b/>
          <w:sz w:val="26"/>
          <w:highlight w:val="green"/>
          <w:u w:val="single"/>
          <w:bdr w:val="single" w:sz="18" w:space="0" w:color="auto"/>
        </w:rPr>
        <w:t>month’s military ouster of elected President Mohamed Morsi</w:t>
      </w:r>
      <w:r w:rsidRPr="003C2258">
        <w:rPr>
          <w:sz w:val="16"/>
        </w:rPr>
        <w:t>. The violence prompted President Barack Obama on Thursday to cancel joint military exercises planned for next month as a tangible protest to the military’s treatment of the people. For the time being, however, Obama did not revoke the $1.3 billion in aid the U.S. has committed to Egypt. But he did say, “Our traditional cooperation cannot continue as usual.” We think Obama was right to cancel the exercises and to send a message to the apparently tone deaf Gen. Abdul-Fattah el-Sisi, Egypt’s de facto leader, that U.S. aid is at risk if the military continues its repression. An Egyptian civil war would be catastrophic for a country that only a few short months ago had been on a path to end decades of brutal dictatorial rule of ousted former President Hosni Mubarak as it moved, however haltingly, toward democracy. Aside from the obvious internal strife that a civil war would create, it is also important to note that Egypt is Israel’s most strategically important neighbor and that while not exactly cordial, the two nations have managed to coexist. Any change in that relationship should worry anyone who desires peace in the Middle East. We don’t mean to imply that Morsi was any bargain himself. He was not. But he was, after all, elected by the voters. He was the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Egypt is not just another country “over there” in the Mideast; it plays a vital stabilizing role in a very unstable region. What happens there will have impact throughout the globe.</w:t>
      </w:r>
    </w:p>
    <w:p w14:paraId="14DEE2E0" w14:textId="77777777" w:rsidR="00936F18" w:rsidRDefault="00936F18" w:rsidP="00936F18">
      <w:pPr>
        <w:pStyle w:val="Heading4"/>
      </w:pPr>
      <w:r>
        <w:t>2] No Civil War.</w:t>
      </w:r>
    </w:p>
    <w:p w14:paraId="45B25662" w14:textId="77777777" w:rsidR="00936F18" w:rsidRPr="003C2258" w:rsidRDefault="00936F18" w:rsidP="00936F18">
      <w:r w:rsidRPr="003C2258">
        <w:rPr>
          <w:rStyle w:val="Style13ptBold"/>
        </w:rPr>
        <w:t>Beehner 13</w:t>
      </w:r>
      <w:r>
        <w:t xml:space="preserve"> </w:t>
      </w:r>
      <w:r w:rsidRPr="003C2258">
        <w:t>Lionel Beehner 8-15-2013 "WHY EGYPT MAY AVOID CIVIL WAR"</w:t>
      </w:r>
      <w:r>
        <w:t xml:space="preserve"> </w:t>
      </w:r>
      <w:hyperlink r:id="rId15" w:history="1">
        <w:r w:rsidRPr="00535A63">
          <w:rPr>
            <w:rStyle w:val="Hyperlink"/>
          </w:rPr>
          <w:t>https://politicalviolenceataglance.org/2013/08/15/why-egypt-may-avoid-civil-war/</w:t>
        </w:r>
      </w:hyperlink>
      <w:r>
        <w:t xml:space="preserve"> (Middle East Expert)//Elmer </w:t>
      </w:r>
    </w:p>
    <w:p w14:paraId="65A8D17B" w14:textId="77777777" w:rsidR="00936F18" w:rsidRPr="00F875A1" w:rsidRDefault="00936F18" w:rsidP="00936F18">
      <w:pPr>
        <w:rPr>
          <w:sz w:val="16"/>
        </w:rPr>
      </w:pPr>
      <w:r w:rsidRPr="00F875A1">
        <w:rPr>
          <w:sz w:val="16"/>
        </w:rPr>
        <w:t xml:space="preserve">The question on many minds right now is </w:t>
      </w:r>
      <w:r w:rsidRPr="006A33B0">
        <w:rPr>
          <w:b/>
          <w:sz w:val="26"/>
          <w:highlight w:val="green"/>
          <w:u w:val="single"/>
        </w:rPr>
        <w:t>whether Egypt is sliding into a civil war</w:t>
      </w:r>
      <w:r w:rsidRPr="00F875A1">
        <w:rPr>
          <w:sz w:val="16"/>
        </w:rPr>
        <w:t xml:space="preserve">. The events of the past 24 hours are ominous. But there are </w:t>
      </w:r>
      <w:r w:rsidRPr="006A33B0">
        <w:rPr>
          <w:b/>
          <w:sz w:val="26"/>
          <w:highlight w:val="green"/>
          <w:u w:val="single"/>
          <w:bdr w:val="single" w:sz="18" w:space="0" w:color="auto"/>
        </w:rPr>
        <w:t>reasons to be hopeful</w:t>
      </w:r>
      <w:r w:rsidRPr="006A33B0">
        <w:rPr>
          <w:sz w:val="16"/>
          <w:highlight w:val="green"/>
        </w:rPr>
        <w:t xml:space="preserve"> </w:t>
      </w:r>
      <w:r w:rsidRPr="00F875A1">
        <w:rPr>
          <w:sz w:val="16"/>
        </w:rPr>
        <w:t xml:space="preserve">amid all the violence and political uncertainty. </w:t>
      </w:r>
      <w:r w:rsidRPr="006A33B0">
        <w:rPr>
          <w:b/>
          <w:sz w:val="26"/>
          <w:highlight w:val="green"/>
          <w:u w:val="single"/>
        </w:rPr>
        <w:t>First, Egypt is not Algeria</w:t>
      </w:r>
      <w:r w:rsidRPr="006A33B0">
        <w:rPr>
          <w:sz w:val="16"/>
          <w:highlight w:val="green"/>
        </w:rPr>
        <w:t xml:space="preserve"> </w:t>
      </w:r>
      <w:r w:rsidRPr="00F875A1">
        <w:rPr>
          <w:sz w:val="16"/>
        </w:rPr>
        <w:t xml:space="preserve">circa 1994. </w:t>
      </w:r>
      <w:r w:rsidRPr="006A33B0">
        <w:rPr>
          <w:b/>
          <w:sz w:val="26"/>
          <w:highlight w:val="green"/>
          <w:u w:val="single"/>
        </w:rPr>
        <w:t xml:space="preserve">In Egypt there is </w:t>
      </w:r>
      <w:r w:rsidRPr="006A33B0">
        <w:rPr>
          <w:b/>
          <w:sz w:val="26"/>
          <w:highlight w:val="green"/>
          <w:u w:val="single"/>
          <w:bdr w:val="single" w:sz="18" w:space="0" w:color="auto"/>
        </w:rPr>
        <w:t>more respect for the military</w:t>
      </w:r>
      <w:r w:rsidRPr="00F875A1">
        <w:rPr>
          <w:sz w:val="16"/>
        </w:rPr>
        <w:t xml:space="preserve">, and there actually was an election whereby an Islamist was allowed to rule (albeit only for a year with disastrous results). </w:t>
      </w:r>
      <w:r w:rsidRPr="006A33B0">
        <w:rPr>
          <w:b/>
          <w:sz w:val="26"/>
          <w:highlight w:val="green"/>
          <w:u w:val="single"/>
        </w:rPr>
        <w:t>Second</w:t>
      </w:r>
      <w:r w:rsidRPr="00F875A1">
        <w:rPr>
          <w:sz w:val="16"/>
        </w:rPr>
        <w:t xml:space="preserve">, </w:t>
      </w:r>
      <w:r w:rsidRPr="006A33B0">
        <w:rPr>
          <w:b/>
          <w:sz w:val="26"/>
          <w:highlight w:val="green"/>
          <w:u w:val="single"/>
        </w:rPr>
        <w:t xml:space="preserve">Egypt is more </w:t>
      </w:r>
      <w:r w:rsidRPr="006A33B0">
        <w:rPr>
          <w:b/>
          <w:sz w:val="26"/>
          <w:highlight w:val="green"/>
          <w:u w:val="single"/>
          <w:bdr w:val="single" w:sz="18" w:space="0" w:color="auto"/>
        </w:rPr>
        <w:t>hostage to foreign influence</w:t>
      </w:r>
      <w:r w:rsidRPr="00F875A1">
        <w:rPr>
          <w:sz w:val="16"/>
        </w:rPr>
        <w:t xml:space="preserve">, namely that of the United States and the Gulf states which together funnel billions of aid dollars into its coffers each year. </w:t>
      </w:r>
      <w:r w:rsidRPr="006A33B0">
        <w:rPr>
          <w:b/>
          <w:sz w:val="26"/>
          <w:highlight w:val="green"/>
          <w:u w:val="single"/>
        </w:rPr>
        <w:t xml:space="preserve">Without this support it is unclear whether Egypt’s military </w:t>
      </w:r>
      <w:r w:rsidRPr="006A33B0">
        <w:rPr>
          <w:b/>
          <w:sz w:val="26"/>
          <w:highlight w:val="green"/>
          <w:u w:val="single"/>
          <w:bdr w:val="single" w:sz="18" w:space="0" w:color="auto"/>
        </w:rPr>
        <w:t>could sustain a civil war</w:t>
      </w:r>
      <w:r w:rsidRPr="006A33B0">
        <w:rPr>
          <w:sz w:val="16"/>
          <w:highlight w:val="green"/>
        </w:rPr>
        <w:t xml:space="preserve"> </w:t>
      </w:r>
      <w:r w:rsidRPr="00F875A1">
        <w:rPr>
          <w:sz w:val="16"/>
        </w:rPr>
        <w:t xml:space="preserve">a la Syria’s regime, which relies on outside support from Russia and Iran. To be sure, arms from Libya are increasingly being smuggled into Egypt through various illegal channels via Bedoin and jihadi </w:t>
      </w:r>
      <w:r w:rsidRPr="00F875A1">
        <w:rPr>
          <w:u w:val="single"/>
        </w:rPr>
        <w:t>groups. But these are mostly homemade weapons like handguns and rifles, not heavy weaponry</w:t>
      </w:r>
      <w:r w:rsidRPr="00F875A1">
        <w:rPr>
          <w:sz w:val="16"/>
        </w:rPr>
        <w:t xml:space="preserve">. Third, all signs up until now have indicated that the military, headed by General Abdul Fattah el-Sisi, had no interest in governing the country. Instead, military leaders were more interested in their material perks associated with power, not with the actual distribution of public goods and services. </w:t>
      </w:r>
      <w:r w:rsidRPr="00F875A1">
        <w:rPr>
          <w:u w:val="single"/>
        </w:rPr>
        <w:t xml:space="preserve">Finally, unlike in Syria, which is run by a minority sect, </w:t>
      </w:r>
      <w:r w:rsidRPr="006A33B0">
        <w:rPr>
          <w:b/>
          <w:sz w:val="26"/>
          <w:highlight w:val="green"/>
          <w:u w:val="single"/>
        </w:rPr>
        <w:t>Egypt is mostly Sunni</w:t>
      </w:r>
      <w:r w:rsidRPr="00F875A1">
        <w:rPr>
          <w:u w:val="single"/>
        </w:rPr>
        <w:t xml:space="preserve">. But </w:t>
      </w:r>
      <w:r w:rsidRPr="006A33B0">
        <w:rPr>
          <w:b/>
          <w:sz w:val="26"/>
          <w:highlight w:val="green"/>
          <w:u w:val="single"/>
        </w:rPr>
        <w:t>even reprisal killings</w:t>
      </w:r>
      <w:r w:rsidRPr="006A33B0">
        <w:rPr>
          <w:highlight w:val="green"/>
          <w:u w:val="single"/>
        </w:rPr>
        <w:t xml:space="preserve"> </w:t>
      </w:r>
      <w:r w:rsidRPr="00F875A1">
        <w:rPr>
          <w:u w:val="single"/>
        </w:rPr>
        <w:t xml:space="preserve">against Coptic Christians are </w:t>
      </w:r>
      <w:r w:rsidRPr="006A33B0">
        <w:rPr>
          <w:b/>
          <w:sz w:val="26"/>
          <w:highlight w:val="green"/>
          <w:u w:val="single"/>
        </w:rPr>
        <w:t xml:space="preserve">unlikely to devolve into a nationwide civil war </w:t>
      </w:r>
      <w:r w:rsidRPr="00F875A1">
        <w:rPr>
          <w:u w:val="single"/>
        </w:rPr>
        <w:t xml:space="preserve">— in Egypt </w:t>
      </w:r>
      <w:r w:rsidRPr="006A33B0">
        <w:rPr>
          <w:b/>
          <w:sz w:val="26"/>
          <w:highlight w:val="green"/>
          <w:u w:val="single"/>
        </w:rPr>
        <w:t>there is just not the same Shiite-Sunni cleavages</w:t>
      </w:r>
      <w:r w:rsidRPr="006A33B0">
        <w:rPr>
          <w:highlight w:val="green"/>
          <w:u w:val="single"/>
        </w:rPr>
        <w:t xml:space="preserve"> </w:t>
      </w:r>
      <w:r w:rsidRPr="00F875A1">
        <w:rPr>
          <w:u w:val="single"/>
        </w:rPr>
        <w:t>that stoke sectarian tensions in places like Iraq, Bahrain, or Syria</w:t>
      </w:r>
      <w:r w:rsidRPr="00F875A1">
        <w:rPr>
          <w:sz w:val="16"/>
        </w:rPr>
        <w:t>. The war underway now is less “civil” than one of propaganda. The Muslim Brothers have the world’s sympathy on their side, having been the victims of one of the worst crackdowns in recent history, even for a region that has seen its fair share of violence. If the Brothers can maintain a non-violent stance, the military may be shamed into surrendering power and allowing more liberal forces to enter politics. At the moment there is a kind of standoff, where both the Brotherhood and the military have no rational exit strategy. A strategy of non-violence for Egypt’s Islamists (the Brothers long ago forswore violence but other armed Salafist groups could play the role of spoiler) could mean literally suicide, while greater repression by the military could be viewed by el-Sisi as necessary to restoring law and order. But the outcome of this prisoner’s dilemma is not necessarily civil war but rather a mutual standoff whereby neither party gives any ground, both sides are allowed to save face, and the state of emergency is quietly lifted while outside powers broker some kind of ceasefire. The military must realize that it cannot eradicate the Muslim Brotherhood with force: Cairo is not Hama circa 1982. Unlike then, the eyes of the whole world are glued on what the military will do. Because the stakes of a civil war are so high, for both the Brothers and the military, we can imagine a scenario whereby both sides avoid going over the abyss, yet neither budges an inch. It will be less power-sharing that an uneasy peace and begrudging acceptance of the status quo to avoid a world-of-all-worlds outcome: civil war. 3 Shares SHARE 3</w:t>
      </w:r>
    </w:p>
    <w:p w14:paraId="18793A65" w14:textId="77777777" w:rsidR="00936F18" w:rsidRDefault="00936F18" w:rsidP="00936F18">
      <w:pPr>
        <w:pStyle w:val="Heading4"/>
      </w:pPr>
      <w:r>
        <w:t xml:space="preserve">AT France24 – this evidence is about Israel and </w:t>
      </w:r>
      <w:r>
        <w:rPr>
          <w:u w:val="single"/>
        </w:rPr>
        <w:t>Hamas</w:t>
      </w:r>
      <w:r>
        <w:t xml:space="preserve"> NOT Iran – asserting that a singular ceasefire </w:t>
      </w:r>
      <w:r>
        <w:rPr>
          <w:u w:val="single"/>
        </w:rPr>
        <w:t>solves</w:t>
      </w:r>
      <w:r>
        <w:t xml:space="preserve"> Iran-Israeli Tension is </w:t>
      </w:r>
      <w:r>
        <w:rPr>
          <w:u w:val="single"/>
        </w:rPr>
        <w:t>false</w:t>
      </w:r>
      <w:r>
        <w:t xml:space="preserve"> and not grounded in any evidence. </w:t>
      </w:r>
    </w:p>
    <w:p w14:paraId="7DC1FEF1" w14:textId="77777777" w:rsidR="00936F18" w:rsidRDefault="00936F18" w:rsidP="00936F18">
      <w:pPr>
        <w:pStyle w:val="Heading4"/>
      </w:pPr>
      <w:r>
        <w:t>AT Silverstein – No Israel-Iran War</w:t>
      </w:r>
    </w:p>
    <w:p w14:paraId="165E63FB" w14:textId="77777777" w:rsidR="00936F18" w:rsidRDefault="00936F18" w:rsidP="00936F18">
      <w:r w:rsidRPr="001232D7">
        <w:rPr>
          <w:rStyle w:val="Style13ptBold"/>
        </w:rPr>
        <w:t>Safaei 21</w:t>
      </w:r>
      <w:r>
        <w:t xml:space="preserve"> </w:t>
      </w:r>
      <w:r w:rsidRPr="001232D7">
        <w:t>Sajjad Safaei 9-17-2021 "Israel Isn't Strong Enough to Attack Iran"</w:t>
      </w:r>
      <w:r>
        <w:t xml:space="preserve"> </w:t>
      </w:r>
      <w:hyperlink r:id="rId16" w:anchor="selection-877.0-877.13" w:history="1">
        <w:r w:rsidRPr="00186AD1">
          <w:rPr>
            <w:rStyle w:val="Hyperlink"/>
          </w:rPr>
          <w:t>https://archive.md/vk5PW#selection-877.0-877.13</w:t>
        </w:r>
      </w:hyperlink>
      <w:r>
        <w:t xml:space="preserve"> (</w:t>
      </w:r>
      <w:r w:rsidRPr="001232D7">
        <w:t>postdoc fellow at Germany’s Max Planck Institute for Social Anthropology.</w:t>
      </w:r>
      <w:r>
        <w:t xml:space="preserve">)//Elmer </w:t>
      </w:r>
    </w:p>
    <w:p w14:paraId="3E2E548C" w14:textId="77777777" w:rsidR="00936F18" w:rsidRPr="000E2954" w:rsidRDefault="00936F18" w:rsidP="00936F18">
      <w:pPr>
        <w:rPr>
          <w:u w:val="single"/>
        </w:rPr>
      </w:pPr>
      <w:r w:rsidRPr="000E2954">
        <w:rPr>
          <w:sz w:val="16"/>
        </w:rPr>
        <w:t xml:space="preserve">Not for the first time in recent memory, Israel wants the world to know it is ready and willing to militarily strike Iran—alone if it has to. In recent weeks, Israeli Defense Minister Benny Gantz has twice spoken of Israel’s readiness to strike Iran militarily to prevent it from advancing is nuclear program. “I do not rule out the possibility that Israel will have to take action in the future in order to prevent a nuclear Iran,” he said at a briefing of foreign ambassadors and envoys. And as though to add to the alarmist mood, Israel Defense Forces (IDF) Chief of General Staff Aviv Kochavi claimed that the “progress in the Iranian nuclear program has led the IDF to speed up its operational plans” for an attack on the country and that a recently-approved “defense budget … is meant to address this.” A dedicated team, he boasted, had been assembled to boost preparation for a strike on Iranian nuclear facilities should such a strike be ordered by Israel’s political leadership. For his part, Israeli Prime Minister Neftali Bennett has said his country is ready to “act alone” against Iran if it ever feels the need to do so. He made the remarks after an attack on an Israeli-managed tanker off the coast of Oman, for which Tel Aviv and its allies blamed Iran. </w:t>
      </w:r>
      <w:r w:rsidRPr="0079252E">
        <w:rPr>
          <w:u w:val="single"/>
        </w:rPr>
        <w:t>To be sure, Israel has in the past carried out relatively limited operations against Iran—such as raids on Iranian allies in Syria and nuclear sabotage—and may continue to do so in the future</w:t>
      </w:r>
      <w:r w:rsidRPr="000E2954">
        <w:rPr>
          <w:sz w:val="16"/>
        </w:rPr>
        <w:t xml:space="preserve">. But to what extent should we believe Tel Aviv is truly ready and willing to launch a strike on Iran because of advances in the Iranian nuclear program, knowing full well that this is likely to push the two countries and their allies into war? The </w:t>
      </w:r>
      <w:r w:rsidRPr="0079252E">
        <w:rPr>
          <w:b/>
          <w:sz w:val="26"/>
          <w:highlight w:val="green"/>
          <w:u w:val="single"/>
        </w:rPr>
        <w:t>political and military constraints on Israeli decision-makers</w:t>
      </w:r>
      <w:r w:rsidRPr="000E2954">
        <w:rPr>
          <w:sz w:val="16"/>
          <w:highlight w:val="green"/>
        </w:rPr>
        <w:t xml:space="preserve"> </w:t>
      </w:r>
      <w:r w:rsidRPr="0079252E">
        <w:rPr>
          <w:b/>
          <w:sz w:val="26"/>
          <w:highlight w:val="green"/>
          <w:u w:val="single"/>
        </w:rPr>
        <w:t>suggests</w:t>
      </w:r>
      <w:r w:rsidRPr="000E2954">
        <w:rPr>
          <w:sz w:val="16"/>
          <w:highlight w:val="green"/>
        </w:rPr>
        <w:t xml:space="preserve"> </w:t>
      </w:r>
      <w:r w:rsidRPr="000E2954">
        <w:rPr>
          <w:sz w:val="16"/>
        </w:rPr>
        <w:t xml:space="preserve">such a </w:t>
      </w:r>
      <w:r w:rsidRPr="0079252E">
        <w:rPr>
          <w:b/>
          <w:sz w:val="26"/>
          <w:highlight w:val="green"/>
          <w:u w:val="single"/>
          <w:bdr w:val="single" w:sz="18" w:space="0" w:color="auto"/>
        </w:rPr>
        <w:t>military showdown is highly unlikely</w:t>
      </w:r>
      <w:r w:rsidRPr="000E2954">
        <w:rPr>
          <w:sz w:val="16"/>
        </w:rPr>
        <w:t xml:space="preserve">. </w:t>
      </w:r>
      <w:r w:rsidRPr="0079252E">
        <w:rPr>
          <w:u w:val="single"/>
        </w:rPr>
        <w:t xml:space="preserve">To speak of an imminent and undisguised IDF strike deep inside Iranian territory is to overlook </w:t>
      </w:r>
      <w:r w:rsidRPr="0079252E">
        <w:rPr>
          <w:b/>
          <w:sz w:val="26"/>
          <w:highlight w:val="green"/>
          <w:u w:val="single"/>
        </w:rPr>
        <w:t>a long-established norm that</w:t>
      </w:r>
      <w:r w:rsidRPr="0079252E">
        <w:rPr>
          <w:highlight w:val="green"/>
          <w:u w:val="single"/>
        </w:rPr>
        <w:t xml:space="preserve"> </w:t>
      </w:r>
      <w:r w:rsidRPr="0079252E">
        <w:rPr>
          <w:u w:val="single"/>
        </w:rPr>
        <w:t xml:space="preserve">has for decades </w:t>
      </w:r>
      <w:r w:rsidRPr="0079252E">
        <w:rPr>
          <w:b/>
          <w:sz w:val="26"/>
          <w:highlight w:val="green"/>
          <w:u w:val="single"/>
        </w:rPr>
        <w:t>governed U.S.-Israel relations</w:t>
      </w:r>
      <w:r w:rsidRPr="0079252E">
        <w:rPr>
          <w:u w:val="single"/>
        </w:rPr>
        <w:t xml:space="preserve">: </w:t>
      </w:r>
      <w:r w:rsidRPr="0079252E">
        <w:rPr>
          <w:b/>
          <w:sz w:val="26"/>
          <w:highlight w:val="green"/>
          <w:u w:val="single"/>
        </w:rPr>
        <w:t>Israel cannot</w:t>
      </w:r>
      <w:r w:rsidRPr="0079252E">
        <w:rPr>
          <w:highlight w:val="green"/>
          <w:u w:val="single"/>
        </w:rPr>
        <w:t xml:space="preserve"> </w:t>
      </w:r>
      <w:r w:rsidRPr="0079252E">
        <w:rPr>
          <w:u w:val="single"/>
        </w:rPr>
        <w:t xml:space="preserve">simply </w:t>
      </w:r>
      <w:r w:rsidRPr="0079252E">
        <w:rPr>
          <w:b/>
          <w:sz w:val="26"/>
          <w:highlight w:val="green"/>
          <w:u w:val="single"/>
        </w:rPr>
        <w:t>ignore</w:t>
      </w:r>
      <w:r w:rsidRPr="0079252E">
        <w:rPr>
          <w:highlight w:val="green"/>
          <w:u w:val="single"/>
        </w:rPr>
        <w:t xml:space="preserve"> </w:t>
      </w:r>
      <w:r w:rsidRPr="0079252E">
        <w:rPr>
          <w:u w:val="single"/>
        </w:rPr>
        <w:t xml:space="preserve">the </w:t>
      </w:r>
      <w:r w:rsidRPr="0079252E">
        <w:rPr>
          <w:b/>
          <w:sz w:val="26"/>
          <w:highlight w:val="green"/>
          <w:u w:val="single"/>
        </w:rPr>
        <w:t>wishes</w:t>
      </w:r>
      <w:r w:rsidRPr="0079252E">
        <w:rPr>
          <w:highlight w:val="green"/>
          <w:u w:val="single"/>
        </w:rPr>
        <w:t xml:space="preserve"> </w:t>
      </w:r>
      <w:r w:rsidRPr="0079252E">
        <w:rPr>
          <w:u w:val="single"/>
        </w:rPr>
        <w:t xml:space="preserve">and concerns </w:t>
      </w:r>
      <w:r w:rsidRPr="0079252E">
        <w:rPr>
          <w:b/>
          <w:sz w:val="26"/>
          <w:highlight w:val="green"/>
          <w:u w:val="single"/>
        </w:rPr>
        <w:t>of</w:t>
      </w:r>
      <w:r w:rsidRPr="0079252E">
        <w:rPr>
          <w:highlight w:val="green"/>
          <w:u w:val="single"/>
        </w:rPr>
        <w:t xml:space="preserve"> </w:t>
      </w:r>
      <w:r w:rsidRPr="0079252E">
        <w:rPr>
          <w:u w:val="single"/>
        </w:rPr>
        <w:t xml:space="preserve">its chief patron, especially when core </w:t>
      </w:r>
      <w:r w:rsidRPr="0079252E">
        <w:rPr>
          <w:b/>
          <w:sz w:val="26"/>
          <w:highlight w:val="green"/>
          <w:u w:val="single"/>
        </w:rPr>
        <w:t>U.S. foreign policy priorities</w:t>
      </w:r>
      <w:r w:rsidRPr="0079252E">
        <w:rPr>
          <w:highlight w:val="green"/>
          <w:u w:val="single"/>
        </w:rPr>
        <w:t xml:space="preserve"> </w:t>
      </w:r>
      <w:r w:rsidRPr="0079252E">
        <w:rPr>
          <w:u w:val="single"/>
        </w:rPr>
        <w:t>are at stake</w:t>
      </w:r>
      <w:r w:rsidRPr="000E2954">
        <w:rPr>
          <w:sz w:val="16"/>
        </w:rPr>
        <w:t xml:space="preserve">. This norm was expressed in clear terms by no less a figure than Israel’s former premier and Defense Minister Ehud Barak in his autobiography My Country, My Life.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w:t>
      </w:r>
      <w:r w:rsidRPr="0079252E">
        <w:rPr>
          <w:u w:val="single"/>
        </w:rPr>
        <w:t>One way was “for the Americans to act.” The only other option was “for [the United States] not to hinder Israel from doing so</w:t>
      </w:r>
      <w:r w:rsidRPr="000E2954">
        <w:rPr>
          <w:sz w:val="16"/>
        </w:rPr>
        <w:t>.” But according to Barak, “</w:t>
      </w:r>
      <w:r w:rsidRPr="0079252E">
        <w:rPr>
          <w:b/>
          <w:sz w:val="26"/>
          <w:highlight w:val="green"/>
          <w:u w:val="single"/>
        </w:rPr>
        <w:t>hinder</w:t>
      </w:r>
      <w:r w:rsidRPr="0079252E">
        <w:rPr>
          <w:u w:val="single"/>
        </w:rPr>
        <w:t xml:space="preserve">” is precisely </w:t>
      </w:r>
      <w:r w:rsidRPr="0079252E">
        <w:rPr>
          <w:b/>
          <w:sz w:val="26"/>
          <w:highlight w:val="green"/>
          <w:u w:val="single"/>
        </w:rPr>
        <w:t>what</w:t>
      </w:r>
      <w:r w:rsidRPr="0079252E">
        <w:rPr>
          <w:highlight w:val="green"/>
          <w:u w:val="single"/>
        </w:rPr>
        <w:t xml:space="preserve"> </w:t>
      </w:r>
      <w:r w:rsidRPr="0079252E">
        <w:rPr>
          <w:u w:val="single"/>
        </w:rPr>
        <w:t xml:space="preserve">consecutive </w:t>
      </w:r>
      <w:r w:rsidRPr="0079252E">
        <w:rPr>
          <w:b/>
          <w:sz w:val="26"/>
          <w:highlight w:val="green"/>
          <w:u w:val="single"/>
        </w:rPr>
        <w:t>U.S. administrations have done</w:t>
      </w:r>
      <w:r w:rsidRPr="000E2954">
        <w:rPr>
          <w:sz w:val="16"/>
        </w:rPr>
        <w:t>—and are still likely to do. 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w:t>
      </w:r>
      <w:r w:rsidRPr="0079252E">
        <w:rPr>
          <w:u w:val="single"/>
        </w:rPr>
        <w:t xml:space="preserve">I want to tell both of you now, as president,” </w:t>
      </w:r>
      <w:r w:rsidRPr="0079252E">
        <w:rPr>
          <w:b/>
          <w:sz w:val="26"/>
          <w:highlight w:val="green"/>
          <w:u w:val="single"/>
        </w:rPr>
        <w:t>Bush warned</w:t>
      </w:r>
      <w:r w:rsidRPr="0079252E">
        <w:rPr>
          <w:u w:val="single"/>
        </w:rPr>
        <w:t xml:space="preserve">, “We are </w:t>
      </w:r>
      <w:r w:rsidRPr="0079252E">
        <w:rPr>
          <w:b/>
          <w:sz w:val="26"/>
          <w:highlight w:val="green"/>
          <w:u w:val="single"/>
        </w:rPr>
        <w:t>totally against</w:t>
      </w:r>
      <w:r w:rsidRPr="0079252E">
        <w:rPr>
          <w:highlight w:val="green"/>
          <w:u w:val="single"/>
        </w:rPr>
        <w:t xml:space="preserve"> </w:t>
      </w:r>
      <w:r w:rsidRPr="0079252E">
        <w:rPr>
          <w:u w:val="single"/>
        </w:rPr>
        <w:t xml:space="preserve">any </w:t>
      </w:r>
      <w:r w:rsidRPr="0079252E">
        <w:rPr>
          <w:b/>
          <w:sz w:val="26"/>
          <w:highlight w:val="green"/>
          <w:u w:val="single"/>
        </w:rPr>
        <w:t>action</w:t>
      </w:r>
      <w:r w:rsidRPr="0079252E">
        <w:rPr>
          <w:highlight w:val="green"/>
          <w:u w:val="single"/>
        </w:rPr>
        <w:t xml:space="preserve"> </w:t>
      </w:r>
      <w:r w:rsidRPr="0079252E">
        <w:rPr>
          <w:u w:val="single"/>
        </w:rPr>
        <w:t xml:space="preserve">by you to mount an attack </w:t>
      </w:r>
      <w:r w:rsidRPr="0079252E">
        <w:rPr>
          <w:b/>
          <w:sz w:val="26"/>
          <w:highlight w:val="green"/>
          <w:u w:val="single"/>
        </w:rPr>
        <w:t>on</w:t>
      </w:r>
      <w:r w:rsidRPr="0079252E">
        <w:rPr>
          <w:highlight w:val="green"/>
          <w:u w:val="single"/>
        </w:rPr>
        <w:t xml:space="preserve"> </w:t>
      </w:r>
      <w:r w:rsidRPr="0079252E">
        <w:rPr>
          <w:u w:val="single"/>
        </w:rPr>
        <w:t>the [</w:t>
      </w:r>
      <w:r w:rsidRPr="0079252E">
        <w:rPr>
          <w:b/>
          <w:sz w:val="26"/>
          <w:highlight w:val="green"/>
          <w:u w:val="single"/>
        </w:rPr>
        <w:t>Iranian</w:t>
      </w:r>
      <w:r w:rsidRPr="0079252E">
        <w:rPr>
          <w:u w:val="single"/>
        </w:rPr>
        <w:t xml:space="preserve">] </w:t>
      </w:r>
      <w:r w:rsidRPr="0079252E">
        <w:rPr>
          <w:b/>
          <w:sz w:val="26"/>
          <w:highlight w:val="green"/>
          <w:u w:val="single"/>
        </w:rPr>
        <w:t>nuclear plants</w:t>
      </w:r>
      <w:r w:rsidRPr="0079252E">
        <w:rPr>
          <w:u w:val="single"/>
        </w:rPr>
        <w:t>.” “I repeat,” Bush further clarified, “in order to avoid any misunderstanding. We expect you not to do it</w:t>
      </w:r>
      <w:r w:rsidRPr="000E2954">
        <w:rPr>
          <w:sz w:val="16"/>
        </w:rPr>
        <w:t xml:space="preserve">. And we’re not going to do it, either, as long as I am president. I wanted it to be clear.” It deserves mention that according to Barak, Bush issued this warning despite knowing that Israel did not even possess the military capacity to assault Iran at the time. 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 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 </w:t>
      </w:r>
      <w:r w:rsidRPr="000E2954">
        <w:rPr>
          <w:u w:val="single"/>
        </w:rPr>
        <w:t xml:space="preserve">According to Barak’s account, </w:t>
      </w:r>
      <w:r w:rsidRPr="000E2954">
        <w:rPr>
          <w:b/>
          <w:sz w:val="26"/>
          <w:highlight w:val="green"/>
          <w:u w:val="single"/>
        </w:rPr>
        <w:t>Israel was dissuaded from</w:t>
      </w:r>
      <w:r w:rsidRPr="000E2954">
        <w:rPr>
          <w:highlight w:val="green"/>
          <w:u w:val="single"/>
        </w:rPr>
        <w:t xml:space="preserve"> </w:t>
      </w:r>
      <w:r w:rsidRPr="000E2954">
        <w:rPr>
          <w:u w:val="single"/>
        </w:rPr>
        <w:t xml:space="preserve">going forward with a supposed </w:t>
      </w:r>
      <w:r w:rsidRPr="000E2954">
        <w:rPr>
          <w:b/>
          <w:sz w:val="26"/>
          <w:highlight w:val="green"/>
          <w:u w:val="single"/>
        </w:rPr>
        <w:t>strike on Iran’s nuclear installations</w:t>
      </w:r>
      <w:r w:rsidRPr="000E2954">
        <w:rPr>
          <w:highlight w:val="green"/>
          <w:u w:val="single"/>
        </w:rPr>
        <w:t xml:space="preserve"> </w:t>
      </w:r>
      <w:r w:rsidRPr="000E2954">
        <w:rPr>
          <w:u w:val="single"/>
        </w:rPr>
        <w:t>in summer 2012 “</w:t>
      </w:r>
      <w:r w:rsidRPr="000E2954">
        <w:rPr>
          <w:b/>
          <w:sz w:val="26"/>
          <w:highlight w:val="green"/>
          <w:u w:val="single"/>
        </w:rPr>
        <w:t>because of</w:t>
      </w:r>
      <w:r w:rsidRPr="000E2954">
        <w:rPr>
          <w:highlight w:val="green"/>
          <w:u w:val="single"/>
        </w:rPr>
        <w:t xml:space="preserve"> </w:t>
      </w:r>
      <w:r w:rsidRPr="000E2954">
        <w:rPr>
          <w:u w:val="single"/>
        </w:rPr>
        <w:t xml:space="preserve">the </w:t>
      </w:r>
      <w:r w:rsidRPr="000E2954">
        <w:rPr>
          <w:b/>
          <w:sz w:val="26"/>
          <w:highlight w:val="green"/>
          <w:u w:val="single"/>
        </w:rPr>
        <w:t>damage</w:t>
      </w:r>
      <w:r w:rsidRPr="000E2954">
        <w:rPr>
          <w:highlight w:val="green"/>
          <w:u w:val="single"/>
        </w:rPr>
        <w:t xml:space="preserve"> </w:t>
      </w:r>
      <w:r w:rsidRPr="000E2954">
        <w:rPr>
          <w:u w:val="single"/>
        </w:rPr>
        <w:t xml:space="preserve">it would do to our </w:t>
      </w:r>
      <w:r w:rsidRPr="000E2954">
        <w:rPr>
          <w:b/>
          <w:sz w:val="26"/>
          <w:highlight w:val="green"/>
          <w:u w:val="single"/>
        </w:rPr>
        <w:t>ties with the U</w:t>
      </w:r>
      <w:r w:rsidRPr="000E2954">
        <w:rPr>
          <w:u w:val="single"/>
        </w:rPr>
        <w:t xml:space="preserve">nited </w:t>
      </w:r>
      <w:r w:rsidRPr="000E2954">
        <w:rPr>
          <w:b/>
          <w:sz w:val="26"/>
          <w:highlight w:val="green"/>
          <w:u w:val="single"/>
        </w:rPr>
        <w:t>S</w:t>
      </w:r>
      <w:r w:rsidRPr="000E2954">
        <w:rPr>
          <w:u w:val="single"/>
        </w:rPr>
        <w:t>tates</w:t>
      </w:r>
      <w:r w:rsidRPr="000E2954">
        <w:rPr>
          <w:sz w:val="16"/>
        </w:rPr>
        <w:t xml:space="preserve">.” Washington’s demands continued to limit Tel Aviv after the finalization of the nuclear deal in 2015. Even then, Barak recalls, the Israelis could not simply act against Iran without a green light from the Obama administration: “We needed to reach agreement with the Americans about what kind of military strike we, or they, might have to take if the Iranians again moved to get nuclear weapons.” As evinced by Barak’s autobiography, U.S. presidents are not taciturn about making their views and wishes known to Israeli officials, especially when primary U.S. foreign policy objectives are involved. </w:t>
      </w:r>
      <w:r w:rsidRPr="000E2954">
        <w:rPr>
          <w:u w:val="single"/>
        </w:rPr>
        <w:t>Nor can Tel Aviv afford to ignore Washington’s express demands and concerns on such matters</w:t>
      </w:r>
      <w:r w:rsidRPr="000E2954">
        <w:rPr>
          <w:sz w:val="16"/>
        </w:rPr>
        <w:t xml:space="preserve">. </w:t>
      </w:r>
      <w:r w:rsidRPr="000E2954">
        <w:rPr>
          <w:u w:val="single"/>
        </w:rPr>
        <w:t>And today, any flagrant Israeli violation of Iranian sovereignty will instantly clash with two mutually reinforcing goals that have come to define the Biden administration’s foreign policy: curbing Iran’s nuclear program through non-military means (efforts currently focused on reviving the 2015 Iranian nuclear deal) and winding down U.S. military presence in the Middle Eas</w:t>
      </w:r>
      <w:r w:rsidRPr="000E2954">
        <w:rPr>
          <w:sz w:val="16"/>
        </w:rPr>
        <w:t xml:space="preserve">t. These </w:t>
      </w:r>
      <w:r w:rsidRPr="000E2954">
        <w:rPr>
          <w:b/>
          <w:sz w:val="26"/>
          <w:highlight w:val="green"/>
          <w:u w:val="single"/>
        </w:rPr>
        <w:t>political realities make it unlikely Israel will pursue an overt strike on Iran</w:t>
      </w:r>
      <w:r w:rsidRPr="000E2954">
        <w:rPr>
          <w:sz w:val="16"/>
        </w:rPr>
        <w:t xml:space="preserve">. Just as important, however, are the </w:t>
      </w:r>
      <w:r w:rsidRPr="000E2954">
        <w:rPr>
          <w:b/>
          <w:sz w:val="26"/>
          <w:highlight w:val="green"/>
          <w:u w:val="single"/>
        </w:rPr>
        <w:t>military constraints</w:t>
      </w:r>
      <w:r w:rsidRPr="000E2954">
        <w:rPr>
          <w:sz w:val="16"/>
          <w:highlight w:val="green"/>
        </w:rPr>
        <w:t xml:space="preserve"> </w:t>
      </w:r>
      <w:r w:rsidRPr="000E2954">
        <w:rPr>
          <w:sz w:val="16"/>
        </w:rPr>
        <w:t xml:space="preserve">that Israel faces. 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w:t>
      </w:r>
      <w:r w:rsidRPr="000E2954">
        <w:rPr>
          <w:u w:val="single"/>
        </w:rPr>
        <w:t xml:space="preserve">the </w:t>
      </w:r>
      <w:r w:rsidRPr="000E2954">
        <w:rPr>
          <w:b/>
          <w:sz w:val="26"/>
          <w:highlight w:val="green"/>
          <w:u w:val="single"/>
        </w:rPr>
        <w:t>IDF’s superiority</w:t>
      </w:r>
      <w:r w:rsidRPr="000E2954">
        <w:rPr>
          <w:highlight w:val="green"/>
          <w:u w:val="single"/>
        </w:rPr>
        <w:t xml:space="preserve"> </w:t>
      </w:r>
      <w:r w:rsidRPr="000E2954">
        <w:rPr>
          <w:u w:val="single"/>
        </w:rPr>
        <w:t xml:space="preserve">over Iran’s armed forces is indisputable, not to mention otherworldly. But this prodigious superiority </w:t>
      </w:r>
      <w:r w:rsidRPr="000E2954">
        <w:rPr>
          <w:b/>
          <w:sz w:val="26"/>
          <w:highlight w:val="green"/>
          <w:u w:val="single"/>
        </w:rPr>
        <w:t>will be rendered far less consequential in</w:t>
      </w:r>
      <w:r w:rsidRPr="000E2954">
        <w:rPr>
          <w:highlight w:val="green"/>
          <w:u w:val="single"/>
        </w:rPr>
        <w:t xml:space="preserve"> </w:t>
      </w:r>
      <w:r w:rsidRPr="000E2954">
        <w:rPr>
          <w:u w:val="single"/>
        </w:rPr>
        <w:t xml:space="preserve">the event of </w:t>
      </w:r>
      <w:r w:rsidRPr="000E2954">
        <w:rPr>
          <w:b/>
          <w:sz w:val="26"/>
          <w:highlight w:val="green"/>
          <w:u w:val="single"/>
        </w:rPr>
        <w:t>an all-out war that lures</w:t>
      </w:r>
      <w:r w:rsidRPr="000E2954">
        <w:rPr>
          <w:highlight w:val="green"/>
          <w:u w:val="single"/>
        </w:rPr>
        <w:t xml:space="preserve"> </w:t>
      </w:r>
      <w:r w:rsidRPr="000E2954">
        <w:rPr>
          <w:u w:val="single"/>
        </w:rPr>
        <w:t xml:space="preserve">the </w:t>
      </w:r>
      <w:r w:rsidRPr="000E2954">
        <w:rPr>
          <w:b/>
          <w:sz w:val="26"/>
          <w:highlight w:val="green"/>
          <w:u w:val="single"/>
        </w:rPr>
        <w:t>IDF ground forces</w:t>
      </w:r>
      <w:r w:rsidRPr="000E2954">
        <w:rPr>
          <w:highlight w:val="green"/>
          <w:u w:val="single"/>
        </w:rPr>
        <w:t xml:space="preserve"> </w:t>
      </w:r>
      <w:r w:rsidRPr="000E2954">
        <w:rPr>
          <w:u w:val="single"/>
        </w:rPr>
        <w:t xml:space="preserve">into the battlefield. Why? Ever since the IDF’s embarrassing defeat during the 2006 war with Hezbollah, Israel’s top military brass have become acutely aware that the </w:t>
      </w:r>
      <w:r w:rsidRPr="000E2954">
        <w:rPr>
          <w:b/>
          <w:sz w:val="26"/>
          <w:highlight w:val="green"/>
          <w:u w:val="single"/>
        </w:rPr>
        <w:t>country’s land forces</w:t>
      </w:r>
      <w:r w:rsidRPr="000E2954">
        <w:rPr>
          <w:highlight w:val="green"/>
          <w:u w:val="single"/>
        </w:rPr>
        <w:t xml:space="preserve"> </w:t>
      </w:r>
      <w:r w:rsidRPr="000E2954">
        <w:rPr>
          <w:u w:val="single"/>
        </w:rPr>
        <w:t xml:space="preserve">are </w:t>
      </w:r>
      <w:r w:rsidRPr="000E2954">
        <w:rPr>
          <w:b/>
          <w:sz w:val="26"/>
          <w:highlight w:val="green"/>
          <w:u w:val="single"/>
        </w:rPr>
        <w:t>ill-prepared for a full-scale wa</w:t>
      </w:r>
      <w:r w:rsidRPr="000E2954">
        <w:rPr>
          <w:u w:val="single"/>
        </w:rPr>
        <w:t>r with a fighting force even moderately capable of packing a punch. As shown by Israel’s own scathing inquiry into the 2006 war, as well as reports by the Washington Institute for Near East Policy and the U.S. Army, the 33-day war with Hezbollah demonstrated that the IDF ground forces had been woefully ill-prepared to fight a real war with a formidable foe</w:t>
      </w:r>
      <w:r w:rsidRPr="000E2954">
        <w:rPr>
          <w:sz w:val="16"/>
        </w:rPr>
        <w:t xml:space="preserve">. Since then, there have been some signs of remedial measures undertaken by the IDF to address its shortcomings. Still, there is little reason to believe its ground forces have undergone a drastic improvement since the 2006 war. Unsurprisingly, when Gadi Eizenkot began his tenure as Chief of General Staff of the IDF a few months after Protective Edge (the 2014 Gaza War), he reportedly “found the ground forces in rather bad shape” and “an army that had gotten fat in … all the wrong places in the decade after the Second Lebanon War.” The picture looked more or less the same in late 2018 when the outgoing ombudsman of the Israeli Defense Ministry Maj. Gen. (res.) Yitzhak Brick warned lawmakers in a “contentious” meeting that the country’s ground forces were unprepared for a future war. Mindful of the gaping chink in the IDF’s armor, Israel’s highest military and political echelons are unlikely to order an overt military operation inside Iranian territory, knowing full well that such an assault will most likely lock Israel and Iran in an irreversible spiral of escalation that promises to pit ill-prepared IDF ground troops against Iranian forces and their regional allies such as Hezbollah. But if Washington’s red light and Tel Aviv’s own military calculus render a flagrant violation of Iranian sovereignty by the IDF unlikely, then what is to account for the public, at times even garish, saber-rattling emanating from Israeli statesmen? Such threats are partly tailored for domestic consumption. In a highly militarized social context that has in recent decades steadily drifted toward the far-right, talk of bombing Iran may be an effort to not appear weak before one’s political rivals. It may also be read, however, as a bargaining posture to strengthen Israel’s position vis-à-vis the Biden administration on issues far closer to home than the Iranian nuclear program. </w:t>
      </w:r>
      <w:r w:rsidRPr="000E2954">
        <w:rPr>
          <w:u w:val="single"/>
        </w:rPr>
        <w:t>By continuously breathing life into the specter of striking Iran—a source of great unease in Western capitals due its catastrophic ramifications—Israeli leaders can offer to forgo their non-existent plans to enter an all-out war with Iran in return for other gains: Biden dropping his opposition to illegal settlement expansion in the occupied territories (a secondary issue for the United States) as well as more military and financial aid.</w:t>
      </w:r>
    </w:p>
    <w:p w14:paraId="126E59D3" w14:textId="77777777" w:rsidR="00936F18" w:rsidRDefault="00936F18" w:rsidP="00936F18">
      <w:pPr>
        <w:pStyle w:val="Heading4"/>
      </w:pPr>
      <w:r>
        <w:t xml:space="preserve">AT Wright – this </w:t>
      </w:r>
      <w:r>
        <w:rPr>
          <w:u w:val="single"/>
        </w:rPr>
        <w:t>isn’t brink</w:t>
      </w:r>
      <w:r>
        <w:t xml:space="preserve"> – it’s a reason </w:t>
      </w:r>
      <w:r>
        <w:rPr>
          <w:u w:val="single"/>
        </w:rPr>
        <w:t>instability is inevitable</w:t>
      </w:r>
      <w:r>
        <w:t xml:space="preserve"> – you have read link uniqueness so the Aff’s ability to solve </w:t>
      </w:r>
      <w:r>
        <w:rPr>
          <w:u w:val="single"/>
        </w:rPr>
        <w:t>goes to zero</w:t>
      </w:r>
      <w:r>
        <w:t>.</w:t>
      </w:r>
    </w:p>
    <w:p w14:paraId="33C0C2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13E4E"/>
    <w:multiLevelType w:val="hybridMultilevel"/>
    <w:tmpl w:val="A1A48154"/>
    <w:lvl w:ilvl="0" w:tplc="3CE208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6F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F1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D67"/>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85B85"/>
  <w14:defaultImageDpi w14:val="300"/>
  <w15:docId w15:val="{71236426-CCE2-6848-89E0-F5CFFBEF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6F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6F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6F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6F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936F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6F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F18"/>
  </w:style>
  <w:style w:type="character" w:customStyle="1" w:styleId="Heading1Char">
    <w:name w:val="Heading 1 Char"/>
    <w:aliases w:val="Pocket Char"/>
    <w:basedOn w:val="DefaultParagraphFont"/>
    <w:link w:val="Heading1"/>
    <w:uiPriority w:val="9"/>
    <w:rsid w:val="00936F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6F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6F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936F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36F1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36F1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936F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6F18"/>
    <w:rPr>
      <w:color w:val="auto"/>
      <w:u w:val="none"/>
    </w:rPr>
  </w:style>
  <w:style w:type="character" w:styleId="Hyperlink">
    <w:name w:val="Hyperlink"/>
    <w:basedOn w:val="DefaultParagraphFont"/>
    <w:uiPriority w:val="99"/>
    <w:unhideWhenUsed/>
    <w:rsid w:val="00936F18"/>
    <w:rPr>
      <w:color w:val="auto"/>
      <w:u w:val="none"/>
    </w:rPr>
  </w:style>
  <w:style w:type="paragraph" w:styleId="DocumentMap">
    <w:name w:val="Document Map"/>
    <w:basedOn w:val="Normal"/>
    <w:link w:val="DocumentMapChar"/>
    <w:uiPriority w:val="99"/>
    <w:semiHidden/>
    <w:unhideWhenUsed/>
    <w:rsid w:val="00936F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6F18"/>
    <w:rPr>
      <w:rFonts w:ascii="Lucida Grande" w:hAnsi="Lucida Grande" w:cs="Lucida Grande"/>
    </w:rPr>
  </w:style>
  <w:style w:type="paragraph" w:customStyle="1" w:styleId="textbold">
    <w:name w:val="text bold"/>
    <w:basedOn w:val="Normal"/>
    <w:link w:val="Emphasis"/>
    <w:uiPriority w:val="20"/>
    <w:qFormat/>
    <w:rsid w:val="00936F1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99"/>
    <w:unhideWhenUsed/>
    <w:qFormat/>
    <w:rsid w:val="00936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ilprice.com/Latest-Energy-News/World-News/13-Million-Barrels-Of-Oil-Could-Be-Affected-By-Suez-Canal-Blockage.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london.org/2011/10/05/egyptian-oil-workers-strike-over-condi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vk5P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28843/how-covid-19-could-increase-the-risk-of-war" TargetMode="External"/><Relationship Id="rId5" Type="http://schemas.openxmlformats.org/officeDocument/2006/relationships/numbering" Target="numbering.xml"/><Relationship Id="rId15" Type="http://schemas.openxmlformats.org/officeDocument/2006/relationships/hyperlink" Target="https://politicalviolenceataglance.org/2013/08/15/why-egypt-may-avoid-civil-war/" TargetMode="External"/><Relationship Id="rId10" Type="http://schemas.openxmlformats.org/officeDocument/2006/relationships/hyperlink" Target="https://labornotes.org/blogs/2011/02/suez-canal-strike-could-rattle-egypt%E2%80%99s-regime" TargetMode="External"/><Relationship Id="rId4" Type="http://schemas.openxmlformats.org/officeDocument/2006/relationships/customXml" Target="../customXml/item4.xml"/><Relationship Id="rId9" Type="http://schemas.openxmlformats.org/officeDocument/2006/relationships/hyperlink" Target="https://www.washingtonpost.com/world/middle_east/from-cairo-to-suez-egypt-workers-defy-government-with-labor-strikes/2014/04/11/674171d0-a713-494d-a76b-b33f5d4bc505_story.html" TargetMode="External"/><Relationship Id="rId14" Type="http://schemas.openxmlformats.org/officeDocument/2006/relationships/hyperlink" Target="https://www.reuters.com/business/cop/oil-prices-fall-industry-data-shows-big-build-us-inventory-2021-1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10429</Words>
  <Characters>59451</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2021-12-04T17:09:00Z</dcterms:created>
  <dcterms:modified xsi:type="dcterms:W3CDTF">2021-12-04T17:09:00Z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